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273168" w14:textId="312F916A" w:rsidR="00A95652" w:rsidRDefault="00E81FF7" w:rsidP="00E81FF7">
      <w:pPr>
        <w:pStyle w:val="Heading1"/>
      </w:pPr>
      <w:r>
        <w:t>Columbia R5</w:t>
      </w:r>
    </w:p>
    <w:p w14:paraId="08EA599E" w14:textId="217CA82A" w:rsidR="00E81FF7" w:rsidRDefault="00E81FF7" w:rsidP="00E81FF7"/>
    <w:p w14:paraId="464C1BB7" w14:textId="3089E173" w:rsidR="00E81FF7" w:rsidRDefault="00E81FF7" w:rsidP="00E81FF7">
      <w:pPr>
        <w:pStyle w:val="Heading2"/>
      </w:pPr>
      <w:r>
        <w:t>1NC</w:t>
      </w:r>
    </w:p>
    <w:p w14:paraId="5742AF29" w14:textId="34469781" w:rsidR="00E81FF7" w:rsidRDefault="00E81FF7" w:rsidP="00E81FF7"/>
    <w:p w14:paraId="0D469F11" w14:textId="0B6BF974" w:rsidR="00E81FF7" w:rsidRDefault="00E81FF7" w:rsidP="00E81FF7">
      <w:pPr>
        <w:pStyle w:val="Heading3"/>
      </w:pPr>
      <w:r>
        <w:t>1AC – Fwrk</w:t>
      </w:r>
    </w:p>
    <w:p w14:paraId="642D05A7" w14:textId="77777777" w:rsidR="00E81FF7" w:rsidRDefault="00E81FF7" w:rsidP="00E81FF7">
      <w:pPr>
        <w:pStyle w:val="Heading4"/>
      </w:pPr>
      <w:r>
        <w:t>I negate the resolution resolved – the appropriation of outer space by private entities is unjust</w:t>
      </w:r>
    </w:p>
    <w:p w14:paraId="484D9A80" w14:textId="77777777" w:rsidR="00E81FF7" w:rsidRPr="00E81FF7" w:rsidRDefault="00E81FF7" w:rsidP="00E81FF7"/>
    <w:p w14:paraId="31047889" w14:textId="77777777" w:rsidR="00E81FF7" w:rsidRDefault="00E81FF7" w:rsidP="00E81FF7">
      <w:pPr>
        <w:pStyle w:val="Heading4"/>
      </w:pPr>
      <w:r>
        <w:t>My value is morality as per the word justice in the resolution</w:t>
      </w:r>
    </w:p>
    <w:p w14:paraId="1390FC02" w14:textId="40710D4B" w:rsidR="00E81FF7" w:rsidRDefault="00E81FF7" w:rsidP="00E81FF7">
      <w:pPr>
        <w:pStyle w:val="Heading4"/>
      </w:pPr>
      <w:r>
        <w:t>My value criterion is maximizing expected wellbeing</w:t>
      </w:r>
    </w:p>
    <w:p w14:paraId="4C17D2A2" w14:textId="3FA8EFA9" w:rsidR="00E81FF7" w:rsidRPr="00E81FF7" w:rsidRDefault="00E81FF7" w:rsidP="00E81FF7">
      <w:pPr>
        <w:pStyle w:val="Heading4"/>
      </w:pPr>
      <w:r>
        <w:t xml:space="preserve">Prefer for the following reasons – </w:t>
      </w:r>
    </w:p>
    <w:p w14:paraId="3C20A335" w14:textId="77777777" w:rsidR="00E81FF7" w:rsidRDefault="00E81FF7" w:rsidP="00E81FF7">
      <w:pPr>
        <w:pStyle w:val="Heading4"/>
      </w:pPr>
      <w:r>
        <w:t>1] Space appropriation are an issue of governmental policies, and because all people are equal, governments are always obligated help as many people as possible when making decisions.</w:t>
      </w:r>
    </w:p>
    <w:p w14:paraId="4B21F0DC" w14:textId="77777777" w:rsidR="00E81FF7" w:rsidRPr="00184437" w:rsidRDefault="00E81FF7" w:rsidP="00E81FF7">
      <w:pPr>
        <w:pStyle w:val="Heading4"/>
        <w:rPr>
          <w:rStyle w:val="Emphasis"/>
          <w:b/>
          <w:iCs/>
          <w:sz w:val="26"/>
          <w:u w:val="none"/>
        </w:rPr>
      </w:pPr>
      <w:r>
        <w:t>2] Morality</w:t>
      </w:r>
      <w:r w:rsidRPr="00267E8E">
        <w:t xml:space="preserve"> is impossible in a world where </w:t>
      </w:r>
      <w:proofErr w:type="gramStart"/>
      <w:r w:rsidRPr="00267E8E">
        <w:t>the maj</w:t>
      </w:r>
      <w:r>
        <w:t>ority of</w:t>
      </w:r>
      <w:proofErr w:type="gramEnd"/>
      <w:r>
        <w:t xml:space="preserve"> individuals are harmed.</w:t>
      </w:r>
    </w:p>
    <w:p w14:paraId="70220222" w14:textId="77777777" w:rsidR="00E81FF7" w:rsidRPr="00A63042" w:rsidRDefault="00E81FF7" w:rsidP="00E81FF7">
      <w:pPr>
        <w:pStyle w:val="Heading4"/>
      </w:pPr>
      <w:r>
        <w:t xml:space="preserve">3] </w:t>
      </w:r>
      <w:r w:rsidRPr="00BB3B12">
        <w:t>Policies can’</w:t>
      </w:r>
      <w:r w:rsidRPr="00A63042">
        <w:t>t account for individual liberties - they must use util</w:t>
      </w:r>
    </w:p>
    <w:p w14:paraId="63B8C6DD" w14:textId="77777777" w:rsidR="00E81FF7" w:rsidRPr="00A63042" w:rsidRDefault="00E81FF7" w:rsidP="00E81FF7">
      <w:proofErr w:type="spellStart"/>
      <w:r w:rsidRPr="00D47A40">
        <w:rPr>
          <w:rStyle w:val="Style13ptBold"/>
        </w:rPr>
        <w:t>Goodin</w:t>
      </w:r>
      <w:proofErr w:type="spellEnd"/>
      <w:r w:rsidRPr="00D47A40">
        <w:rPr>
          <w:rStyle w:val="Style13ptBold"/>
        </w:rPr>
        <w:t xml:space="preserve"> 90</w:t>
      </w:r>
      <w:r w:rsidRPr="00A63042">
        <w:t xml:space="preserve"> </w:t>
      </w:r>
      <w:r w:rsidRPr="006F7D25">
        <w:t xml:space="preserve">Robert </w:t>
      </w:r>
      <w:proofErr w:type="spellStart"/>
      <w:r w:rsidRPr="006F7D25">
        <w:t>Goodin</w:t>
      </w:r>
      <w:proofErr w:type="spellEnd"/>
      <w:r w:rsidRPr="006F7D25">
        <w:t>, fellow in philosophy, Australian National Defense University, THE UTILITARIAN RESPONSE, 1990, p. 141-2 // Lex CH</w:t>
      </w:r>
    </w:p>
    <w:p w14:paraId="42B1F782" w14:textId="4EFEF465" w:rsidR="00E81FF7" w:rsidRDefault="00E81FF7" w:rsidP="00E81FF7">
      <w:pPr>
        <w:rPr>
          <w:sz w:val="12"/>
          <w:szCs w:val="12"/>
        </w:rPr>
      </w:pPr>
      <w:r w:rsidRPr="00A63042">
        <w:rPr>
          <w:sz w:val="12"/>
          <w:szCs w:val="12"/>
        </w:rPr>
        <w:t xml:space="preserve">My larger argument turns on the proposition that there is something special about the situation of public officials that makes utilitarianism more probable for them than private individuals.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Public officials are obliged to make their choices under uncertainty, and uncertainty of a very special sort at that. All choices – public and private alike – are made under some degree of uncertainty, of course. But </w:t>
      </w:r>
      <w:proofErr w:type="gramStart"/>
      <w:r w:rsidRPr="00A63042">
        <w:rPr>
          <w:sz w:val="12"/>
          <w:szCs w:val="12"/>
        </w:rPr>
        <w:t>in the nature of things</w:t>
      </w:r>
      <w:proofErr w:type="gramEnd"/>
      <w:r w:rsidRPr="00A63042">
        <w:rPr>
          <w:sz w:val="12"/>
          <w:szCs w:val="12"/>
        </w:rPr>
        <w:t xml:space="preserve">, private individuals will usually have more complete information on the peculiarities of their own circumstances and on the ramifications that alternative possible choices might have for them. </w:t>
      </w:r>
      <w:r w:rsidRPr="00882E82">
        <w:rPr>
          <w:b/>
          <w:u w:val="single"/>
        </w:rPr>
        <w:t xml:space="preserve">Public </w:t>
      </w:r>
      <w:r w:rsidRPr="004D5E10">
        <w:rPr>
          <w:b/>
          <w:highlight w:val="green"/>
          <w:u w:val="single"/>
        </w:rPr>
        <w:t>officials</w:t>
      </w:r>
      <w:r w:rsidRPr="00A63042">
        <w:rPr>
          <w:sz w:val="12"/>
          <w:szCs w:val="12"/>
        </w:rPr>
        <w:t xml:space="preserve">, in contrast, [they] </w:t>
      </w:r>
      <w:r w:rsidRPr="004D5E10">
        <w:rPr>
          <w:b/>
          <w:highlight w:val="green"/>
          <w:u w:val="single"/>
        </w:rPr>
        <w:t>are</w:t>
      </w:r>
      <w:r w:rsidRPr="00A63042">
        <w:rPr>
          <w:sz w:val="12"/>
          <w:szCs w:val="12"/>
        </w:rPr>
        <w:t xml:space="preserve"> relatively </w:t>
      </w:r>
      <w:r w:rsidRPr="004D5E10">
        <w:rPr>
          <w:b/>
          <w:highlight w:val="green"/>
          <w:u w:val="single"/>
        </w:rPr>
        <w:t xml:space="preserve">poorly informed </w:t>
      </w:r>
      <w:r w:rsidRPr="00882E82">
        <w:rPr>
          <w:b/>
          <w:highlight w:val="green"/>
          <w:u w:val="single"/>
        </w:rPr>
        <w:t>as to th</w:t>
      </w:r>
      <w:r w:rsidRPr="004D5E10">
        <w:rPr>
          <w:b/>
          <w:highlight w:val="green"/>
          <w:u w:val="single"/>
        </w:rPr>
        <w:t xml:space="preserve">e effects that their choices </w:t>
      </w:r>
      <w:r w:rsidRPr="00882E82">
        <w:rPr>
          <w:b/>
          <w:u w:val="single"/>
        </w:rPr>
        <w:t xml:space="preserve">will </w:t>
      </w:r>
      <w:r w:rsidRPr="004D5E10">
        <w:rPr>
          <w:b/>
          <w:highlight w:val="green"/>
          <w:u w:val="single"/>
        </w:rPr>
        <w:t>have on individuals</w:t>
      </w:r>
      <w:r w:rsidRPr="004D5E10">
        <w:rPr>
          <w:highlight w:val="green"/>
          <w:u w:val="single"/>
        </w:rPr>
        <w:t>,</w:t>
      </w:r>
      <w:r w:rsidRPr="00A63042">
        <w:rPr>
          <w:sz w:val="12"/>
          <w:szCs w:val="12"/>
        </w:rPr>
        <w:t xml:space="preserve"> one by one. </w:t>
      </w:r>
      <w:r w:rsidRPr="004D5E10">
        <w:rPr>
          <w:b/>
          <w:highlight w:val="green"/>
          <w:u w:val="single"/>
        </w:rPr>
        <w:t>What they</w:t>
      </w:r>
      <w:r w:rsidRPr="00A63042">
        <w:rPr>
          <w:sz w:val="12"/>
          <w:szCs w:val="12"/>
        </w:rPr>
        <w:t xml:space="preserve"> typically do </w:t>
      </w:r>
      <w:r w:rsidRPr="00A63042">
        <w:rPr>
          <w:b/>
          <w:sz w:val="12"/>
          <w:szCs w:val="12"/>
        </w:rPr>
        <w:t xml:space="preserve">know </w:t>
      </w:r>
      <w:r w:rsidRPr="004D5E10">
        <w:rPr>
          <w:b/>
          <w:highlight w:val="green"/>
          <w:u w:val="single"/>
        </w:rPr>
        <w:t>are</w:t>
      </w:r>
      <w:r w:rsidRPr="00A63042">
        <w:rPr>
          <w:sz w:val="12"/>
          <w:szCs w:val="12"/>
        </w:rPr>
        <w:t xml:space="preserve"> </w:t>
      </w:r>
      <w:r w:rsidRPr="00A63042">
        <w:rPr>
          <w:b/>
          <w:u w:val="single"/>
        </w:rPr>
        <w:t>generalities:</w:t>
      </w:r>
      <w:r w:rsidRPr="00A63042">
        <w:rPr>
          <w:sz w:val="12"/>
          <w:szCs w:val="12"/>
        </w:rPr>
        <w:t xml:space="preserve"> </w:t>
      </w:r>
      <w:r w:rsidRPr="004D5E10">
        <w:rPr>
          <w:b/>
          <w:highlight w:val="green"/>
          <w:u w:val="single"/>
        </w:rPr>
        <w:t xml:space="preserve">averages </w:t>
      </w:r>
      <w:r w:rsidRPr="00882E82">
        <w:rPr>
          <w:b/>
          <w:u w:val="single"/>
        </w:rPr>
        <w:t>and aggregates</w:t>
      </w:r>
      <w:r w:rsidRPr="00A63042">
        <w:rPr>
          <w:sz w:val="12"/>
          <w:szCs w:val="12"/>
        </w:rPr>
        <w:t xml:space="preserve">. They know what will happen most often to most people </w:t>
      </w:r>
      <w:proofErr w:type="gramStart"/>
      <w:r w:rsidRPr="00A63042">
        <w:rPr>
          <w:sz w:val="12"/>
          <w:szCs w:val="12"/>
        </w:rPr>
        <w:t>as a result of</w:t>
      </w:r>
      <w:proofErr w:type="gramEnd"/>
      <w:r w:rsidRPr="00A63042">
        <w:rPr>
          <w:sz w:val="12"/>
          <w:szCs w:val="12"/>
        </w:rPr>
        <w:t xml:space="preserve"> their various possible choices, but that is all. </w:t>
      </w:r>
      <w:r w:rsidRPr="00A63042">
        <w:rPr>
          <w:b/>
          <w:sz w:val="12"/>
          <w:szCs w:val="12"/>
        </w:rPr>
        <w:t xml:space="preserve">That is </w:t>
      </w:r>
      <w:r w:rsidRPr="004D5E10">
        <w:rPr>
          <w:b/>
          <w:highlight w:val="green"/>
          <w:u w:val="single"/>
        </w:rPr>
        <w:t>enough to allow</w:t>
      </w:r>
      <w:r w:rsidRPr="00A63042">
        <w:rPr>
          <w:sz w:val="12"/>
          <w:szCs w:val="12"/>
        </w:rPr>
        <w:t xml:space="preserve">[s] public </w:t>
      </w:r>
      <w:proofErr w:type="gramStart"/>
      <w:r w:rsidRPr="00882E82">
        <w:rPr>
          <w:b/>
          <w:u w:val="single"/>
        </w:rPr>
        <w:t>policy-makers</w:t>
      </w:r>
      <w:proofErr w:type="gramEnd"/>
      <w:r w:rsidRPr="00882E82">
        <w:rPr>
          <w:b/>
          <w:u w:val="single"/>
        </w:rPr>
        <w:t xml:space="preserve"> to use </w:t>
      </w:r>
      <w:r w:rsidRPr="004D5E10">
        <w:rPr>
          <w:b/>
          <w:highlight w:val="green"/>
          <w:u w:val="single"/>
        </w:rPr>
        <w:t>the utilitarian calculus</w:t>
      </w:r>
      <w:r w:rsidRPr="00A63042">
        <w:rPr>
          <w:u w:val="single"/>
        </w:rPr>
        <w:t xml:space="preserve"> </w:t>
      </w:r>
      <w:r w:rsidRPr="00A63042">
        <w:rPr>
          <w:sz w:val="12"/>
          <w:szCs w:val="12"/>
        </w:rPr>
        <w:t xml:space="preserve">– assuming they want to use it at all – to </w:t>
      </w:r>
      <w:proofErr w:type="spellStart"/>
      <w:r w:rsidRPr="00A63042">
        <w:rPr>
          <w:sz w:val="12"/>
          <w:szCs w:val="12"/>
        </w:rPr>
        <w:t>chose</w:t>
      </w:r>
      <w:proofErr w:type="spellEnd"/>
      <w:r w:rsidRPr="00A63042">
        <w:rPr>
          <w:sz w:val="12"/>
          <w:szCs w:val="12"/>
        </w:rPr>
        <w:t xml:space="preserve"> general rules or conduct.</w:t>
      </w:r>
    </w:p>
    <w:p w14:paraId="25F2A3E7" w14:textId="72B7C9C8" w:rsidR="00E81FF7" w:rsidRDefault="00E81FF7" w:rsidP="00E81FF7">
      <w:pPr>
        <w:rPr>
          <w:sz w:val="12"/>
          <w:szCs w:val="12"/>
        </w:rPr>
      </w:pPr>
    </w:p>
    <w:p w14:paraId="2038464B" w14:textId="77777777" w:rsidR="007A7912" w:rsidRPr="00730CE9" w:rsidRDefault="007A7912" w:rsidP="007A7912">
      <w:pPr>
        <w:pStyle w:val="Heading4"/>
        <w:rPr>
          <w:rFonts w:cs="Arial"/>
        </w:rPr>
      </w:pPr>
      <w:r>
        <w:rPr>
          <w:rFonts w:cs="Arial"/>
        </w:rPr>
        <w:t>Extinction</w:t>
      </w:r>
      <w:r w:rsidRPr="00730CE9">
        <w:rPr>
          <w:rFonts w:cs="Arial"/>
        </w:rPr>
        <w:t xml:space="preserve"> outweighs---it’s the upmost moral evil and disavowal of the risk makes it more likely.</w:t>
      </w:r>
    </w:p>
    <w:p w14:paraId="29ED63F8" w14:textId="77777777" w:rsidR="007A7912" w:rsidRPr="00AE4834" w:rsidRDefault="007A7912" w:rsidP="007A7912">
      <w:pPr>
        <w:rPr>
          <w:rStyle w:val="Style13ptBold"/>
          <w:b w:val="0"/>
        </w:rPr>
      </w:pPr>
      <w:r w:rsidRPr="00AE4834">
        <w:rPr>
          <w:rStyle w:val="Style13ptBold"/>
          <w:rFonts w:eastAsia="Calibri"/>
        </w:rPr>
        <w:t>Burns</w:t>
      </w:r>
      <w:r w:rsidRPr="00AE4834">
        <w:rPr>
          <w:rStyle w:val="Style13ptBold"/>
        </w:rPr>
        <w:t xml:space="preserve"> 17</w:t>
      </w:r>
      <w:r>
        <w:rPr>
          <w:rStyle w:val="Style13ptBold"/>
        </w:rPr>
        <w:t xml:space="preserve"> </w:t>
      </w:r>
      <w:r w:rsidRPr="003D7BF6">
        <w:rPr>
          <w:sz w:val="18"/>
          <w:szCs w:val="18"/>
        </w:rPr>
        <w:t xml:space="preserve">(Elizabeth </w:t>
      </w:r>
      <w:proofErr w:type="spellStart"/>
      <w:r w:rsidRPr="003D7BF6">
        <w:rPr>
          <w:sz w:val="18"/>
          <w:szCs w:val="18"/>
        </w:rPr>
        <w:t>Finneron</w:t>
      </w:r>
      <w:proofErr w:type="spellEnd"/>
      <w:r w:rsidRPr="003D7BF6">
        <w:rPr>
          <w:sz w:val="18"/>
          <w:szCs w:val="18"/>
        </w:rPr>
        <w:t xml:space="preserve">-Burns is a Teaching Fellow at the University of Warwick and an Affiliated Researcher at the Institute for Futures Studies in Stockholm, What’s wrong with human extinction?, </w:t>
      </w:r>
      <w:hyperlink r:id="rId6" w:history="1">
        <w:r w:rsidRPr="003D7BF6">
          <w:rPr>
            <w:rStyle w:val="Hyperlink"/>
            <w:sz w:val="18"/>
            <w:szCs w:val="18"/>
          </w:rPr>
          <w:t>http://www.tandfonline.com/doi/pdf/10.1080/00455091.2016.1278150?needAccess=true</w:t>
        </w:r>
      </w:hyperlink>
      <w:r w:rsidRPr="003D7BF6">
        <w:rPr>
          <w:sz w:val="18"/>
          <w:szCs w:val="18"/>
        </w:rPr>
        <w:t>, Canadian Journal of Philosophy, 2017)</w:t>
      </w:r>
    </w:p>
    <w:p w14:paraId="1320E7D4" w14:textId="2C2ED96A" w:rsidR="007A7912" w:rsidRPr="003D7BF6" w:rsidRDefault="007A7912" w:rsidP="007A7912">
      <w:pPr>
        <w:rPr>
          <w:sz w:val="16"/>
        </w:rPr>
      </w:pPr>
      <w:r w:rsidRPr="003D7BF6">
        <w:rPr>
          <w:rFonts w:eastAsia="Calibri"/>
          <w:sz w:val="16"/>
        </w:rPr>
        <w:t>Many</w:t>
      </w:r>
      <w:r w:rsidRPr="003D7BF6">
        <w:rPr>
          <w:sz w:val="16"/>
        </w:rPr>
        <w:t xml:space="preserve">, </w:t>
      </w:r>
      <w:r w:rsidRPr="003D7BF6">
        <w:rPr>
          <w:rFonts w:eastAsia="Calibri"/>
          <w:sz w:val="16"/>
        </w:rPr>
        <w:t>though</w:t>
      </w:r>
      <w:r w:rsidRPr="003D7BF6">
        <w:rPr>
          <w:sz w:val="16"/>
        </w:rPr>
        <w:t xml:space="preserve"> </w:t>
      </w:r>
      <w:r w:rsidRPr="003D7BF6">
        <w:rPr>
          <w:rFonts w:eastAsia="Calibri"/>
          <w:sz w:val="16"/>
        </w:rPr>
        <w:t>certainly</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all</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might</w:t>
      </w:r>
      <w:r w:rsidRPr="003D7BF6">
        <w:rPr>
          <w:sz w:val="16"/>
        </w:rPr>
        <w:t xml:space="preserve"> </w:t>
      </w:r>
      <w:r w:rsidRPr="003D7BF6">
        <w:rPr>
          <w:rFonts w:eastAsia="Calibri"/>
          <w:sz w:val="16"/>
        </w:rPr>
        <w:t>believe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wrong</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bring</w:t>
      </w:r>
      <w:r w:rsidRPr="003D7BF6">
        <w:rPr>
          <w:sz w:val="16"/>
        </w:rPr>
        <w:t xml:space="preserve"> </w:t>
      </w:r>
      <w:r w:rsidRPr="003D7BF6">
        <w:rPr>
          <w:rFonts w:eastAsia="Calibri"/>
          <w:sz w:val="16"/>
        </w:rPr>
        <w:t>about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end</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species</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reasons</w:t>
      </w:r>
      <w:r w:rsidRPr="003D7BF6">
        <w:rPr>
          <w:sz w:val="16"/>
        </w:rPr>
        <w:t xml:space="preserve"> </w:t>
      </w:r>
      <w:r w:rsidRPr="003D7BF6">
        <w:rPr>
          <w:rFonts w:eastAsia="Calibri"/>
          <w:sz w:val="16"/>
        </w:rPr>
        <w:t>given</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belief</w:t>
      </w:r>
      <w:r w:rsidRPr="003D7BF6">
        <w:rPr>
          <w:sz w:val="16"/>
        </w:rPr>
        <w:t xml:space="preserve"> </w:t>
      </w:r>
      <w:r w:rsidRPr="003D7BF6">
        <w:rPr>
          <w:rFonts w:eastAsia="Calibri"/>
          <w:sz w:val="16"/>
        </w:rPr>
        <w:t>are</w:t>
      </w:r>
      <w:r w:rsidRPr="003D7BF6">
        <w:rPr>
          <w:sz w:val="16"/>
        </w:rPr>
        <w:t xml:space="preserve"> </w:t>
      </w:r>
      <w:r w:rsidRPr="003D7BF6">
        <w:rPr>
          <w:rFonts w:eastAsia="Calibri"/>
          <w:sz w:val="16"/>
        </w:rPr>
        <w:t>various</w:t>
      </w:r>
      <w:r w:rsidRPr="003D7BF6">
        <w:rPr>
          <w:sz w:val="16"/>
        </w:rPr>
        <w:t xml:space="preserve">. </w:t>
      </w:r>
      <w:r w:rsidRPr="003D7BF6">
        <w:rPr>
          <w:rFonts w:eastAsia="Calibri"/>
          <w:sz w:val="16"/>
        </w:rPr>
        <w:t>I</w:t>
      </w:r>
      <w:r w:rsidRPr="003D7BF6">
        <w:rPr>
          <w:sz w:val="16"/>
        </w:rPr>
        <w:t xml:space="preserve"> </w:t>
      </w:r>
      <w:r w:rsidRPr="003D7BF6">
        <w:rPr>
          <w:rFonts w:eastAsia="Calibri"/>
          <w:sz w:val="16"/>
        </w:rPr>
        <w:t>begin</w:t>
      </w:r>
      <w:r w:rsidRPr="003D7BF6">
        <w:rPr>
          <w:sz w:val="16"/>
        </w:rPr>
        <w:t xml:space="preserve"> </w:t>
      </w:r>
      <w:r w:rsidRPr="003D7BF6">
        <w:rPr>
          <w:rFonts w:eastAsia="Calibri"/>
          <w:sz w:val="16"/>
        </w:rPr>
        <w:t>by</w:t>
      </w:r>
      <w:r w:rsidRPr="003D7BF6">
        <w:rPr>
          <w:sz w:val="16"/>
        </w:rPr>
        <w:t xml:space="preserve"> </w:t>
      </w:r>
      <w:r w:rsidRPr="003D7BF6">
        <w:rPr>
          <w:rFonts w:eastAsia="Calibri"/>
          <w:sz w:val="16"/>
        </w:rPr>
        <w:t>considering</w:t>
      </w:r>
      <w:r w:rsidRPr="003D7BF6">
        <w:rPr>
          <w:sz w:val="16"/>
        </w:rPr>
        <w:t xml:space="preserve"> </w:t>
      </w:r>
      <w:r w:rsidRPr="003D7BF6">
        <w:rPr>
          <w:rFonts w:eastAsia="Calibri"/>
          <w:sz w:val="16"/>
        </w:rPr>
        <w:t>four</w:t>
      </w:r>
      <w:r w:rsidRPr="003D7BF6">
        <w:rPr>
          <w:sz w:val="16"/>
        </w:rPr>
        <w:t xml:space="preserve"> </w:t>
      </w:r>
      <w:r w:rsidRPr="003D7BF6">
        <w:rPr>
          <w:rFonts w:eastAsia="Calibri"/>
          <w:sz w:val="16"/>
        </w:rPr>
        <w:t>reasons</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could</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given</w:t>
      </w:r>
      <w:r w:rsidRPr="003D7BF6">
        <w:rPr>
          <w:sz w:val="16"/>
        </w:rPr>
        <w:t xml:space="preserve"> </w:t>
      </w:r>
      <w:r w:rsidRPr="003D7BF6">
        <w:rPr>
          <w:rFonts w:eastAsia="Calibri"/>
          <w:sz w:val="16"/>
        </w:rPr>
        <w:t>against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moral</w:t>
      </w:r>
      <w:r w:rsidRPr="003D7BF6">
        <w:rPr>
          <w:sz w:val="16"/>
        </w:rPr>
        <w:t xml:space="preserve"> </w:t>
      </w:r>
      <w:r w:rsidRPr="003D7BF6">
        <w:rPr>
          <w:rFonts w:eastAsia="Calibri"/>
          <w:sz w:val="16"/>
        </w:rPr>
        <w:t>permissibility</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I</w:t>
      </w:r>
      <w:r w:rsidRPr="003D7BF6">
        <w:rPr>
          <w:sz w:val="16"/>
        </w:rPr>
        <w:t xml:space="preserve"> </w:t>
      </w:r>
      <w:r w:rsidRPr="003D7BF6">
        <w:rPr>
          <w:rFonts w:eastAsia="Calibri"/>
          <w:sz w:val="16"/>
        </w:rPr>
        <w:t>will</w:t>
      </w:r>
      <w:r w:rsidRPr="003D7BF6">
        <w:rPr>
          <w:sz w:val="16"/>
        </w:rPr>
        <w:t xml:space="preserve"> </w:t>
      </w:r>
      <w:r w:rsidRPr="003D7BF6">
        <w:rPr>
          <w:rFonts w:eastAsia="Calibri"/>
          <w:sz w:val="16"/>
        </w:rPr>
        <w:t>argue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only</w:t>
      </w:r>
      <w:r w:rsidRPr="003D7BF6">
        <w:rPr>
          <w:sz w:val="16"/>
        </w:rPr>
        <w:t xml:space="preserve"> </w:t>
      </w:r>
      <w:r w:rsidRPr="003D7BF6">
        <w:rPr>
          <w:rFonts w:eastAsia="Calibri"/>
          <w:sz w:val="16"/>
        </w:rPr>
        <w:t>those</w:t>
      </w:r>
      <w:r w:rsidRPr="003D7BF6">
        <w:rPr>
          <w:sz w:val="16"/>
        </w:rPr>
        <w:t xml:space="preserve"> </w:t>
      </w:r>
      <w:r w:rsidRPr="003D7BF6">
        <w:rPr>
          <w:rFonts w:eastAsia="Calibri"/>
          <w:sz w:val="16"/>
        </w:rPr>
        <w:t>reasons</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impact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who</w:t>
      </w:r>
      <w:r w:rsidRPr="003D7BF6">
        <w:rPr>
          <w:sz w:val="16"/>
        </w:rPr>
        <w:t xml:space="preserve"> </w:t>
      </w:r>
      <w:r w:rsidRPr="003D7BF6">
        <w:rPr>
          <w:rFonts w:eastAsia="Calibri"/>
          <w:sz w:val="16"/>
        </w:rPr>
        <w:t>exist</w:t>
      </w:r>
      <w:r w:rsidRPr="003D7BF6">
        <w:rPr>
          <w:sz w:val="16"/>
        </w:rPr>
        <w:t xml:space="preserve"> </w:t>
      </w:r>
      <w:r w:rsidRPr="003D7BF6">
        <w:rPr>
          <w:rFonts w:eastAsia="Calibri"/>
          <w:sz w:val="16"/>
        </w:rPr>
        <w:t>at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time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knowledge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upcoming</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occurs</w:t>
      </w:r>
      <w:r w:rsidRPr="003D7BF6">
        <w:rPr>
          <w:sz w:val="16"/>
        </w:rPr>
        <w:t xml:space="preserve">, </w:t>
      </w:r>
      <w:r w:rsidRPr="003D7BF6">
        <w:rPr>
          <w:rFonts w:eastAsia="Calibri"/>
          <w:sz w:val="16"/>
        </w:rPr>
        <w:t>can</w:t>
      </w:r>
      <w:r w:rsidRPr="003D7BF6">
        <w:rPr>
          <w:sz w:val="16"/>
        </w:rPr>
        <w:t xml:space="preserve"> </w:t>
      </w:r>
      <w:r w:rsidRPr="003D7BF6">
        <w:rPr>
          <w:rFonts w:eastAsia="Calibri"/>
          <w:sz w:val="16"/>
        </w:rPr>
        <w:t>explain</w:t>
      </w:r>
      <w:r w:rsidRPr="003D7BF6">
        <w:rPr>
          <w:sz w:val="16"/>
        </w:rPr>
        <w:t xml:space="preserve"> </w:t>
      </w:r>
      <w:r w:rsidRPr="003D7BF6">
        <w:rPr>
          <w:rFonts w:eastAsia="Calibri"/>
          <w:sz w:val="16"/>
        </w:rPr>
        <w:t>its</w:t>
      </w:r>
      <w:r w:rsidRPr="003D7BF6">
        <w:rPr>
          <w:sz w:val="16"/>
        </w:rPr>
        <w:t xml:space="preserve"> </w:t>
      </w:r>
      <w:r w:rsidRPr="003D7BF6">
        <w:rPr>
          <w:rFonts w:eastAsia="Calibri"/>
          <w:sz w:val="16"/>
        </w:rPr>
        <w:t>wrongness</w:t>
      </w:r>
      <w:r w:rsidRPr="003D7BF6">
        <w:rPr>
          <w:sz w:val="16"/>
        </w:rPr>
        <w:t xml:space="preserve">. </w:t>
      </w:r>
      <w:r w:rsidRPr="003D7BF6">
        <w:rPr>
          <w:rFonts w:eastAsia="Calibri"/>
          <w:sz w:val="16"/>
        </w:rPr>
        <w:t>I</w:t>
      </w:r>
      <w:r w:rsidRPr="003D7BF6">
        <w:rPr>
          <w:sz w:val="16"/>
        </w:rPr>
        <w:t xml:space="preserve"> </w:t>
      </w:r>
      <w:r w:rsidRPr="003D7BF6">
        <w:rPr>
          <w:rFonts w:eastAsia="Calibri"/>
          <w:sz w:val="16"/>
        </w:rPr>
        <w:t>use</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conclusion</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then</w:t>
      </w:r>
      <w:r w:rsidRPr="003D7BF6">
        <w:rPr>
          <w:sz w:val="16"/>
        </w:rPr>
        <w:t xml:space="preserve"> </w:t>
      </w:r>
      <w:r w:rsidRPr="003D7BF6">
        <w:rPr>
          <w:rFonts w:eastAsia="Calibri"/>
          <w:sz w:val="16"/>
        </w:rPr>
        <w:t>consider</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which</w:t>
      </w:r>
      <w:r w:rsidRPr="003D7BF6">
        <w:rPr>
          <w:sz w:val="16"/>
        </w:rPr>
        <w:t xml:space="preserve"> </w:t>
      </w:r>
      <w:r w:rsidRPr="003D7BF6">
        <w:rPr>
          <w:rFonts w:eastAsia="Calibri"/>
          <w:sz w:val="16"/>
        </w:rPr>
        <w:t>cases</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morally</w:t>
      </w:r>
      <w:r w:rsidRPr="003D7BF6">
        <w:rPr>
          <w:sz w:val="16"/>
        </w:rPr>
        <w:t xml:space="preserve"> </w:t>
      </w:r>
      <w:r w:rsidRPr="003D7BF6">
        <w:rPr>
          <w:rFonts w:eastAsia="Calibri"/>
          <w:sz w:val="16"/>
        </w:rPr>
        <w:t>permissible</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impermissible</w:t>
      </w:r>
      <w:r w:rsidRPr="003D7BF6">
        <w:rPr>
          <w:sz w:val="16"/>
        </w:rPr>
        <w:t xml:space="preserve">, </w:t>
      </w:r>
      <w:r w:rsidRPr="003D7BF6">
        <w:rPr>
          <w:rFonts w:eastAsia="Calibri"/>
          <w:sz w:val="16"/>
        </w:rPr>
        <w:t>arguing</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there</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only</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small</w:t>
      </w:r>
      <w:r w:rsidRPr="003D7BF6">
        <w:rPr>
          <w:sz w:val="16"/>
        </w:rPr>
        <w:t xml:space="preserve"> </w:t>
      </w:r>
      <w:r w:rsidRPr="003D7BF6">
        <w:rPr>
          <w:rFonts w:eastAsia="Calibri"/>
          <w:sz w:val="16"/>
        </w:rPr>
        <w:t>class</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cases</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which</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wrong</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cause</w:t>
      </w:r>
      <w:r w:rsidRPr="003D7BF6">
        <w:rPr>
          <w:sz w:val="16"/>
        </w:rPr>
        <w:t xml:space="preserve"> </w:t>
      </w:r>
      <w:r w:rsidRPr="003D7BF6">
        <w:rPr>
          <w:rFonts w:eastAsia="Calibri"/>
          <w:sz w:val="16"/>
        </w:rPr>
        <w:t>the</w:t>
      </w:r>
      <w:r w:rsidRPr="003D7BF6">
        <w:rPr>
          <w:sz w:val="16"/>
        </w:rPr>
        <w:t xml:space="preserve"> </w:t>
      </w:r>
      <w:r w:rsidRPr="00AE4834">
        <w:rPr>
          <w:rStyle w:val="StyleUnderline"/>
          <w:rFonts w:eastAsia="Calibri"/>
        </w:rPr>
        <w:t>extinction</w:t>
      </w:r>
      <w:r w:rsidRPr="003D7BF6">
        <w:rPr>
          <w:sz w:val="16"/>
        </w:rPr>
        <w:t xml:space="preserve"> </w:t>
      </w:r>
      <w:r w:rsidRPr="003D7BF6">
        <w:rPr>
          <w:rFonts w:eastAsia="Calibri"/>
          <w:sz w:val="16"/>
        </w:rPr>
        <w:t>of</w:t>
      </w:r>
      <w:r w:rsidRPr="003D7BF6">
        <w:rPr>
          <w:sz w:val="16"/>
        </w:rPr>
        <w:t xml:space="preserve"> </w:t>
      </w:r>
      <w:proofErr w:type="gramStart"/>
      <w:r w:rsidRPr="003D7BF6">
        <w:rPr>
          <w:rFonts w:eastAsia="Calibri"/>
          <w:sz w:val="16"/>
        </w:rPr>
        <w:t>the</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race</w:t>
      </w:r>
      <w:proofErr w:type="gramEnd"/>
      <w:r w:rsidRPr="003D7BF6">
        <w:rPr>
          <w:sz w:val="16"/>
        </w:rPr>
        <w:t xml:space="preserve"> </w:t>
      </w:r>
      <w:r w:rsidRPr="003D7BF6">
        <w:rPr>
          <w:rFonts w:eastAsia="Calibri"/>
          <w:sz w:val="16"/>
        </w:rPr>
        <w:t>or</w:t>
      </w:r>
      <w:r w:rsidRPr="003D7BF6">
        <w:rPr>
          <w:sz w:val="16"/>
        </w:rPr>
        <w:t xml:space="preserve"> </w:t>
      </w:r>
      <w:r w:rsidRPr="003D7BF6">
        <w:rPr>
          <w:rFonts w:eastAsia="Calibri"/>
          <w:sz w:val="16"/>
        </w:rPr>
        <w:t>allow</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happen</w:t>
      </w:r>
      <w:r w:rsidRPr="003D7BF6">
        <w:rPr>
          <w:sz w:val="16"/>
        </w:rPr>
        <w:t xml:space="preserve">. 2.1. </w:t>
      </w:r>
      <w:r w:rsidRPr="003D7BF6">
        <w:rPr>
          <w:rFonts w:eastAsia="Calibri"/>
          <w:sz w:val="16"/>
        </w:rPr>
        <w:t>It</w:t>
      </w:r>
      <w:r w:rsidRPr="003D7BF6">
        <w:rPr>
          <w:sz w:val="16"/>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3D7BF6">
        <w:rPr>
          <w:sz w:val="16"/>
        </w:rPr>
        <w:t xml:space="preserve"> </w:t>
      </w:r>
      <w:r w:rsidRPr="003D7BF6">
        <w:rPr>
          <w:rFonts w:eastAsia="Calibri"/>
          <w:sz w:val="16"/>
        </w:rPr>
        <w:t>happy</w:t>
      </w:r>
      <w:r w:rsidRPr="003D7BF6">
        <w:rPr>
          <w:sz w:val="16"/>
        </w:rPr>
        <w:t xml:space="preserve"> </w:t>
      </w:r>
      <w:r w:rsidRPr="00AE4834">
        <w:rPr>
          <w:rStyle w:val="StyleUnderline"/>
          <w:rFonts w:eastAsia="Calibri"/>
        </w:rPr>
        <w:t>people</w:t>
      </w:r>
      <w:r w:rsidRPr="003D7BF6">
        <w:rPr>
          <w:sz w:val="16"/>
        </w:rPr>
        <w:t xml:space="preserve"> </w:t>
      </w:r>
      <w:r w:rsidRPr="003D7BF6">
        <w:rPr>
          <w:rFonts w:eastAsia="Calibri"/>
          <w:sz w:val="16"/>
        </w:rPr>
        <w:t>One</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might</w:t>
      </w:r>
      <w:r w:rsidRPr="003D7BF6">
        <w:rPr>
          <w:sz w:val="16"/>
        </w:rPr>
        <w:t xml:space="preserve"> </w:t>
      </w:r>
      <w:proofErr w:type="gramStart"/>
      <w:r w:rsidRPr="003D7BF6">
        <w:rPr>
          <w:rFonts w:eastAsia="Calibri"/>
          <w:sz w:val="16"/>
        </w:rPr>
        <w:t>be</w:t>
      </w:r>
      <w:r w:rsidRPr="003D7BF6">
        <w:rPr>
          <w:sz w:val="16"/>
        </w:rPr>
        <w:t xml:space="preserve"> </w:t>
      </w:r>
      <w:r w:rsidRPr="003D7BF6">
        <w:rPr>
          <w:rFonts w:eastAsia="Calibri"/>
          <w:sz w:val="16"/>
        </w:rPr>
        <w:t>considered</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be</w:t>
      </w:r>
      <w:proofErr w:type="gramEnd"/>
      <w:r w:rsidRPr="003D7BF6">
        <w:rPr>
          <w:sz w:val="16"/>
        </w:rPr>
        <w:t xml:space="preserve"> </w:t>
      </w:r>
      <w:r w:rsidRPr="003D7BF6">
        <w:rPr>
          <w:rFonts w:eastAsia="Calibri"/>
          <w:sz w:val="16"/>
        </w:rPr>
        <w:t>wrong</w:t>
      </w:r>
      <w:r w:rsidRPr="003D7BF6">
        <w:rPr>
          <w:sz w:val="16"/>
        </w:rPr>
        <w:t xml:space="preserve"> </w:t>
      </w:r>
      <w:r w:rsidRPr="003D7BF6">
        <w:rPr>
          <w:rFonts w:eastAsia="Calibri"/>
          <w:sz w:val="16"/>
        </w:rPr>
        <w:t>lies</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value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life</w:t>
      </w:r>
      <w:r w:rsidRPr="003D7BF6">
        <w:rPr>
          <w:sz w:val="16"/>
        </w:rPr>
        <w:t xml:space="preserve"> </w:t>
      </w:r>
      <w:r w:rsidRPr="003D7BF6">
        <w:rPr>
          <w:rFonts w:eastAsia="Calibri"/>
          <w:sz w:val="16"/>
        </w:rPr>
        <w:t>itself</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thought</w:t>
      </w:r>
      <w:r w:rsidRPr="003D7BF6">
        <w:rPr>
          <w:sz w:val="16"/>
        </w:rPr>
        <w:t xml:space="preserve"> </w:t>
      </w:r>
      <w:r w:rsidRPr="003D7BF6">
        <w:rPr>
          <w:rFonts w:eastAsia="Calibri"/>
          <w:sz w:val="16"/>
        </w:rPr>
        <w:t>here</w:t>
      </w:r>
      <w:r w:rsidRPr="003D7BF6">
        <w:rPr>
          <w:sz w:val="16"/>
        </w:rPr>
        <w:t xml:space="preserve"> </w:t>
      </w:r>
      <w:r w:rsidRPr="003D7BF6">
        <w:rPr>
          <w:rFonts w:eastAsia="Calibri"/>
          <w:sz w:val="16"/>
        </w:rPr>
        <w:t>might</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that</w:t>
      </w:r>
      <w:r w:rsidRPr="003D7BF6">
        <w:rPr>
          <w:sz w:val="16"/>
        </w:rPr>
        <w:t xml:space="preserve"> </w:t>
      </w:r>
      <w:r w:rsidRPr="00BB3C06">
        <w:rPr>
          <w:rStyle w:val="StyleUnderline"/>
          <w:rFonts w:eastAsia="Calibri"/>
          <w:highlight w:val="green"/>
        </w:rPr>
        <w:t>it</w:t>
      </w:r>
      <w:r w:rsidRPr="00BB3C06">
        <w:rPr>
          <w:rStyle w:val="StyleUnderline"/>
          <w:highlight w:val="green"/>
        </w:rPr>
        <w:t xml:space="preserve"> </w:t>
      </w:r>
      <w:r w:rsidRPr="00BB3C06">
        <w:rPr>
          <w:rStyle w:val="StyleUnderline"/>
          <w:rFonts w:eastAsia="Calibri"/>
          <w:highlight w:val="green"/>
        </w:rPr>
        <w:t>is</w:t>
      </w:r>
      <w:r w:rsidRPr="00BB3C06">
        <w:rPr>
          <w:rStyle w:val="StyleUnderline"/>
          <w:highlight w:val="green"/>
        </w:rPr>
        <w:t xml:space="preserve"> </w:t>
      </w:r>
      <w:r w:rsidRPr="00AE4834">
        <w:rPr>
          <w:rStyle w:val="StyleUnderline"/>
          <w:rFonts w:eastAsia="Calibri"/>
        </w:rPr>
        <w:t>a</w:t>
      </w:r>
      <w:r w:rsidRPr="00AE4834">
        <w:rPr>
          <w:rStyle w:val="StyleUnderline"/>
        </w:rPr>
        <w:t xml:space="preserve"> </w:t>
      </w:r>
      <w:r w:rsidRPr="00BB3C06">
        <w:rPr>
          <w:rStyle w:val="StyleUnderline"/>
          <w:rFonts w:eastAsia="Calibri"/>
          <w:highlight w:val="green"/>
        </w:rPr>
        <w:t>good</w:t>
      </w:r>
      <w:r w:rsidRPr="00BB3C06">
        <w:rPr>
          <w:rStyle w:val="StyleUnderline"/>
          <w:highlight w:val="green"/>
        </w:rPr>
        <w:t xml:space="preserve"> </w:t>
      </w:r>
      <w:r w:rsidRPr="00AE4834">
        <w:rPr>
          <w:rStyle w:val="StyleUnderline"/>
          <w:rFonts w:eastAsia="Calibri"/>
        </w:rPr>
        <w:t>thing</w:t>
      </w:r>
      <w:r w:rsidRPr="00AE4834">
        <w:rPr>
          <w:rStyle w:val="StyleUnderline"/>
        </w:rPr>
        <w:t xml:space="preserve"> </w:t>
      </w:r>
      <w:r w:rsidRPr="00BB3C06">
        <w:rPr>
          <w:rStyle w:val="StyleUnderline"/>
          <w:rFonts w:eastAsia="Calibri"/>
          <w:highlight w:val="green"/>
        </w:rPr>
        <w:t>for</w:t>
      </w:r>
      <w:r w:rsidRPr="00BB3C06">
        <w:rPr>
          <w:rStyle w:val="StyleUnderline"/>
          <w:highlight w:val="green"/>
        </w:rPr>
        <w:t xml:space="preserve"> </w:t>
      </w:r>
      <w:r w:rsidRPr="00BB3C06">
        <w:rPr>
          <w:rStyle w:val="StyleUnderline"/>
          <w:rFonts w:eastAsia="Calibri"/>
          <w:highlight w:val="green"/>
        </w:rPr>
        <w:t>people</w:t>
      </w:r>
      <w:r w:rsidRPr="00BB3C06">
        <w:rPr>
          <w:rStyle w:val="StyleUnderline"/>
          <w:highlight w:val="green"/>
        </w:rPr>
        <w:t xml:space="preserve"> </w:t>
      </w:r>
      <w:r w:rsidRPr="00BB3C06">
        <w:rPr>
          <w:rStyle w:val="StyleUnderline"/>
          <w:rFonts w:eastAsia="Calibri"/>
          <w:highlight w:val="green"/>
        </w:rPr>
        <w:t>to</w:t>
      </w:r>
      <w:r w:rsidRPr="00BB3C06">
        <w:rPr>
          <w:rStyle w:val="StyleUnderline"/>
          <w:highlight w:val="green"/>
        </w:rPr>
        <w:t xml:space="preserve"> </w:t>
      </w:r>
      <w:r w:rsidRPr="00BB3C06">
        <w:rPr>
          <w:rStyle w:val="StyleUnderline"/>
          <w:rFonts w:eastAsia="Calibri"/>
          <w:highlight w:val="green"/>
        </w:rPr>
        <w:t>exist</w:t>
      </w:r>
      <w:r w:rsidRPr="00BB3C06">
        <w:rPr>
          <w:sz w:val="16"/>
          <w:highlight w:val="green"/>
        </w:rPr>
        <w:t xml:space="preserve"> </w:t>
      </w:r>
      <w:r w:rsidRPr="003D7BF6">
        <w:rPr>
          <w:rFonts w:eastAsia="Calibri"/>
          <w:sz w:val="16"/>
        </w:rPr>
        <w:t>and</w:t>
      </w:r>
      <w:r w:rsidRPr="003D7BF6">
        <w:rPr>
          <w:sz w:val="16"/>
        </w:rPr>
        <w:t xml:space="preserve"> </w:t>
      </w:r>
      <w:r w:rsidRPr="003D7BF6">
        <w:rPr>
          <w:rFonts w:eastAsia="Calibri"/>
          <w:sz w:val="16"/>
        </w:rPr>
        <w:t>enjoy</w:t>
      </w:r>
      <w:r w:rsidRPr="003D7BF6">
        <w:rPr>
          <w:sz w:val="16"/>
        </w:rPr>
        <w:t xml:space="preserve"> </w:t>
      </w:r>
      <w:r w:rsidRPr="003D7BF6">
        <w:rPr>
          <w:rFonts w:eastAsia="Calibri"/>
          <w:sz w:val="16"/>
        </w:rPr>
        <w:t>happy</w:t>
      </w:r>
      <w:r w:rsidRPr="003D7BF6">
        <w:rPr>
          <w:sz w:val="16"/>
        </w:rPr>
        <w:t xml:space="preserve"> </w:t>
      </w:r>
      <w:r w:rsidRPr="003D7BF6">
        <w:rPr>
          <w:rFonts w:eastAsia="Calibri"/>
          <w:sz w:val="16"/>
        </w:rPr>
        <w:t>lives</w:t>
      </w:r>
      <w:r w:rsidRPr="003D7BF6">
        <w:rPr>
          <w:sz w:val="16"/>
        </w:rPr>
        <w:t xml:space="preserve"> </w:t>
      </w:r>
      <w:r w:rsidRPr="00BB3C06">
        <w:rPr>
          <w:rStyle w:val="StyleUnderline"/>
          <w:rFonts w:eastAsia="Calibri"/>
          <w:highlight w:val="green"/>
        </w:rPr>
        <w:t>and</w:t>
      </w:r>
      <w:r w:rsidRPr="00BB3C06">
        <w:rPr>
          <w:rStyle w:val="StyleUnderline"/>
          <w:highlight w:val="green"/>
        </w:rPr>
        <w:t xml:space="preserve"> </w:t>
      </w:r>
      <w:r w:rsidRPr="00BB3C06">
        <w:rPr>
          <w:rStyle w:val="StyleUnderline"/>
          <w:rFonts w:eastAsia="Calibri"/>
          <w:highlight w:val="green"/>
        </w:rPr>
        <w:t>extinction</w:t>
      </w:r>
      <w:r w:rsidRPr="00BB3C06">
        <w:rPr>
          <w:rStyle w:val="StyleUnderline"/>
          <w:highlight w:val="green"/>
        </w:rPr>
        <w:t xml:space="preserve"> </w:t>
      </w:r>
      <w:r w:rsidRPr="00BB3C06">
        <w:rPr>
          <w:rStyle w:val="StyleUnderline"/>
          <w:rFonts w:eastAsia="Calibri"/>
          <w:highlight w:val="green"/>
        </w:rPr>
        <w:t>would</w:t>
      </w:r>
      <w:r w:rsidRPr="00BB3C06">
        <w:rPr>
          <w:rStyle w:val="StyleUnderline"/>
          <w:highlight w:val="green"/>
        </w:rPr>
        <w:t xml:space="preserve"> </w:t>
      </w:r>
      <w:r w:rsidRPr="00BB3C06">
        <w:rPr>
          <w:rStyle w:val="StyleUnderline"/>
          <w:rFonts w:eastAsia="Calibri"/>
          <w:highlight w:val="green"/>
        </w:rPr>
        <w:t>deprive</w:t>
      </w:r>
      <w:r w:rsidRPr="00BB3C06">
        <w:rPr>
          <w:rStyle w:val="StyleUnderline"/>
          <w:highlight w:val="green"/>
        </w:rPr>
        <w:t xml:space="preserve"> </w:t>
      </w:r>
      <w:r w:rsidRPr="00AE4834">
        <w:rPr>
          <w:rStyle w:val="StyleUnderline"/>
          <w:rFonts w:eastAsia="Calibri"/>
        </w:rPr>
        <w:t>more</w:t>
      </w:r>
      <w:r w:rsidRPr="00AE4834">
        <w:rPr>
          <w:rStyle w:val="StyleUnderline"/>
        </w:rPr>
        <w:t xml:space="preserve"> </w:t>
      </w:r>
      <w:r w:rsidRPr="00BB3C06">
        <w:rPr>
          <w:rStyle w:val="StyleUnderline"/>
          <w:rFonts w:eastAsia="Calibri"/>
          <w:highlight w:val="green"/>
        </w:rPr>
        <w:t>people</w:t>
      </w:r>
      <w:r w:rsidRPr="00BB3C06">
        <w:rPr>
          <w:rStyle w:val="StyleUnderline"/>
          <w:highlight w:val="green"/>
        </w:rPr>
        <w:t xml:space="preserve"> </w:t>
      </w:r>
      <w:r w:rsidRPr="00BB3C06">
        <w:rPr>
          <w:rStyle w:val="StyleUnderline"/>
          <w:rFonts w:eastAsia="Calibri"/>
          <w:highlight w:val="green"/>
        </w:rPr>
        <w:t>of</w:t>
      </w:r>
      <w:r w:rsidRPr="00BB3C06">
        <w:rPr>
          <w:rStyle w:val="StyleUnderline"/>
          <w:highlight w:val="green"/>
        </w:rPr>
        <w:t xml:space="preserve"> </w:t>
      </w:r>
      <w:r w:rsidRPr="00AE4834">
        <w:rPr>
          <w:rStyle w:val="StyleUnderline"/>
          <w:rFonts w:eastAsia="Calibri"/>
        </w:rPr>
        <w:t>enjoying</w:t>
      </w:r>
      <w:r w:rsidRPr="00AE4834">
        <w:rPr>
          <w:rStyle w:val="StyleUnderline"/>
        </w:rPr>
        <w:t xml:space="preserve"> </w:t>
      </w:r>
      <w:r w:rsidRPr="00BB3C06">
        <w:rPr>
          <w:rStyle w:val="StyleUnderline"/>
          <w:rFonts w:eastAsia="Calibri"/>
          <w:highlight w:val="green"/>
        </w:rPr>
        <w:t>this</w:t>
      </w:r>
      <w:r w:rsidRPr="00BB3C06">
        <w:rPr>
          <w:sz w:val="16"/>
          <w:highlight w:val="green"/>
        </w:rPr>
        <w:t xml:space="preserve"> </w:t>
      </w:r>
      <w:r w:rsidRPr="003D7BF6">
        <w:rPr>
          <w:rFonts w:eastAsia="Calibri"/>
          <w:sz w:val="16"/>
        </w:rPr>
        <w:t>good</w:t>
      </w:r>
      <w:r w:rsidRPr="003D7BF6">
        <w:rPr>
          <w:sz w:val="16"/>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case</w:t>
      </w:r>
      <w:r w:rsidRPr="003D7BF6">
        <w:rPr>
          <w:sz w:val="16"/>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3D7BF6">
        <w:rPr>
          <w:sz w:val="16"/>
        </w:rPr>
        <w:t xml:space="preserve"> </w:t>
      </w:r>
      <w:r w:rsidRPr="003D7BF6">
        <w:rPr>
          <w:rFonts w:eastAsia="Calibri"/>
          <w:sz w:val="16"/>
        </w:rPr>
        <w:t>at</w:t>
      </w:r>
      <w:r w:rsidRPr="003D7BF6">
        <w:rPr>
          <w:sz w:val="16"/>
        </w:rPr>
        <w:t xml:space="preserve"> </w:t>
      </w:r>
      <w:r w:rsidRPr="003D7BF6">
        <w:rPr>
          <w:rFonts w:eastAsia="Calibri"/>
          <w:sz w:val="16"/>
        </w:rPr>
        <w:t>least</w:t>
      </w:r>
      <w:r w:rsidRPr="003D7BF6">
        <w:rPr>
          <w:sz w:val="16"/>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3D7BF6">
        <w:rPr>
          <w:sz w:val="16"/>
        </w:rPr>
        <w:t xml:space="preserve"> </w:t>
      </w:r>
      <w:r w:rsidRPr="003D7BF6">
        <w:rPr>
          <w:rFonts w:eastAsia="Calibri"/>
          <w:sz w:val="16"/>
        </w:rPr>
        <w:t>According</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the</w:t>
      </w:r>
      <w:r w:rsidRPr="003D7BF6">
        <w:rPr>
          <w:sz w:val="16"/>
        </w:rPr>
        <w:t xml:space="preserve"> </w:t>
      </w:r>
      <w:r w:rsidRPr="00AE4834">
        <w:rPr>
          <w:rStyle w:val="StyleUnderline"/>
          <w:rFonts w:eastAsia="Calibri"/>
        </w:rPr>
        <w:t>first</w:t>
      </w:r>
      <w:r w:rsidRPr="003D7BF6">
        <w:rPr>
          <w:sz w:val="16"/>
        </w:rPr>
        <w:t xml:space="preserve">, </w:t>
      </w:r>
      <w:r w:rsidRPr="003D7BF6">
        <w:rPr>
          <w:rFonts w:eastAsia="Calibri"/>
          <w:sz w:val="16"/>
        </w:rPr>
        <w:t>one</w:t>
      </w:r>
      <w:r w:rsidRPr="003D7BF6">
        <w:rPr>
          <w:sz w:val="16"/>
        </w:rPr>
        <w:t xml:space="preserve"> </w:t>
      </w:r>
      <w:r w:rsidRPr="003D7BF6">
        <w:rPr>
          <w:rFonts w:eastAsia="Calibri"/>
          <w:sz w:val="16"/>
        </w:rPr>
        <w:t>might</w:t>
      </w:r>
      <w:r w:rsidRPr="003D7BF6">
        <w:rPr>
          <w:sz w:val="16"/>
        </w:rPr>
        <w:t xml:space="preserve"> </w:t>
      </w:r>
      <w:r w:rsidRPr="003D7BF6">
        <w:rPr>
          <w:rFonts w:eastAsia="Calibri"/>
          <w:sz w:val="16"/>
        </w:rPr>
        <w:t>believe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you</w:t>
      </w:r>
      <w:r w:rsidRPr="003D7BF6">
        <w:rPr>
          <w:sz w:val="16"/>
        </w:rPr>
        <w:t xml:space="preserve"> </w:t>
      </w:r>
      <w:r w:rsidRPr="003D7BF6">
        <w:rPr>
          <w:rFonts w:eastAsia="Calibri"/>
          <w:sz w:val="16"/>
        </w:rPr>
        <w:t>benefit</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by</w:t>
      </w:r>
      <w:r w:rsidRPr="003D7BF6">
        <w:rPr>
          <w:sz w:val="16"/>
        </w:rPr>
        <w:t xml:space="preserve"> </w:t>
      </w:r>
      <w:r w:rsidRPr="003D7BF6">
        <w:rPr>
          <w:rFonts w:eastAsia="Calibri"/>
          <w:sz w:val="16"/>
        </w:rPr>
        <w:t>bringing</w:t>
      </w:r>
      <w:r w:rsidRPr="003D7BF6">
        <w:rPr>
          <w:sz w:val="16"/>
        </w:rPr>
        <w:t xml:space="preserve"> </w:t>
      </w:r>
      <w:r w:rsidRPr="003D7BF6">
        <w:rPr>
          <w:rFonts w:eastAsia="Calibri"/>
          <w:sz w:val="16"/>
        </w:rPr>
        <w:t>them</w:t>
      </w:r>
      <w:r w:rsidRPr="003D7BF6">
        <w:rPr>
          <w:sz w:val="16"/>
        </w:rPr>
        <w:t xml:space="preserve"> </w:t>
      </w:r>
      <w:r w:rsidRPr="003D7BF6">
        <w:rPr>
          <w:rFonts w:eastAsia="Calibri"/>
          <w:sz w:val="16"/>
        </w:rPr>
        <w:t>into</w:t>
      </w:r>
      <w:r w:rsidRPr="003D7BF6">
        <w:rPr>
          <w:sz w:val="16"/>
        </w:rPr>
        <w:t xml:space="preserve"> </w:t>
      </w:r>
      <w:r w:rsidRPr="003D7BF6">
        <w:rPr>
          <w:rFonts w:eastAsia="Calibri"/>
          <w:sz w:val="16"/>
        </w:rPr>
        <w:t>existence</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at</w:t>
      </w:r>
      <w:r w:rsidRPr="003D7BF6">
        <w:rPr>
          <w:sz w:val="16"/>
        </w:rPr>
        <w:t xml:space="preserve"> </w:t>
      </w:r>
      <w:r w:rsidRPr="003D7BF6">
        <w:rPr>
          <w:rFonts w:eastAsia="Calibri"/>
          <w:sz w:val="16"/>
        </w:rPr>
        <w:t>least</w:t>
      </w:r>
      <w:r w:rsidRPr="003D7BF6">
        <w:rPr>
          <w:sz w:val="16"/>
        </w:rPr>
        <w:t xml:space="preserve">, </w:t>
      </w:r>
      <w:r w:rsidRPr="003D7BF6">
        <w:rPr>
          <w:rFonts w:eastAsia="Calibri"/>
          <w:sz w:val="16"/>
        </w:rPr>
        <w:t>that</w:t>
      </w:r>
      <w:r w:rsidRPr="003D7BF6">
        <w:rPr>
          <w:sz w:val="16"/>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second</w:t>
      </w:r>
      <w:r w:rsidRPr="003D7BF6">
        <w:rPr>
          <w:sz w:val="16"/>
        </w:rPr>
        <w:t xml:space="preserve"> </w:t>
      </w:r>
      <w:r w:rsidRPr="003D7BF6">
        <w:rPr>
          <w:rFonts w:eastAsia="Calibri"/>
          <w:sz w:val="16"/>
        </w:rPr>
        <w:t>view</w:t>
      </w:r>
      <w:r w:rsidRPr="003D7BF6">
        <w:rPr>
          <w:sz w:val="16"/>
        </w:rPr>
        <w:t xml:space="preserve"> </w:t>
      </w:r>
      <w:r w:rsidRPr="003D7BF6">
        <w:rPr>
          <w:rFonts w:eastAsia="Calibri"/>
          <w:sz w:val="16"/>
        </w:rPr>
        <w:t>might</w:t>
      </w:r>
      <w:r w:rsidRPr="003D7BF6">
        <w:rPr>
          <w:sz w:val="16"/>
        </w:rPr>
        <w:t xml:space="preserve"> </w:t>
      </w:r>
      <w:r w:rsidRPr="003D7BF6">
        <w:rPr>
          <w:rFonts w:eastAsia="Calibri"/>
          <w:sz w:val="16"/>
        </w:rPr>
        <w:t>hold</w:t>
      </w:r>
      <w:r w:rsidRPr="003D7BF6">
        <w:rPr>
          <w:sz w:val="16"/>
        </w:rPr>
        <w:t xml:space="preserve"> </w:t>
      </w:r>
      <w:r w:rsidRPr="003D7BF6">
        <w:rPr>
          <w:rFonts w:eastAsia="Calibri"/>
          <w:sz w:val="16"/>
        </w:rPr>
        <w:t>that</w:t>
      </w:r>
      <w:r w:rsidRPr="003D7BF6">
        <w:rPr>
          <w:sz w:val="16"/>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3D7BF6">
        <w:rPr>
          <w:sz w:val="16"/>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3D7BF6">
        <w:rPr>
          <w:sz w:val="16"/>
        </w:rPr>
        <w:t xml:space="preserve">, </w:t>
      </w:r>
      <w:r w:rsidRPr="003D7BF6">
        <w:rPr>
          <w:rFonts w:eastAsia="Calibri"/>
          <w:sz w:val="16"/>
        </w:rPr>
        <w:t>renders</w:t>
      </w:r>
      <w:r w:rsidRPr="003D7BF6">
        <w:rPr>
          <w:sz w:val="16"/>
        </w:rPr>
        <w:t xml:space="preserve"> </w:t>
      </w:r>
      <w:r w:rsidRPr="003D7BF6">
        <w:rPr>
          <w:rFonts w:eastAsia="Calibri"/>
          <w:sz w:val="16"/>
        </w:rPr>
        <w:t>allowing</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take</w:t>
      </w:r>
      <w:r w:rsidRPr="003D7BF6">
        <w:rPr>
          <w:sz w:val="16"/>
        </w:rPr>
        <w:t xml:space="preserve"> </w:t>
      </w:r>
      <w:r w:rsidRPr="003D7BF6">
        <w:rPr>
          <w:rFonts w:eastAsia="Calibri"/>
          <w:sz w:val="16"/>
        </w:rPr>
        <w:t>place</w:t>
      </w:r>
      <w:r w:rsidRPr="003D7BF6">
        <w:rPr>
          <w:sz w:val="16"/>
        </w:rPr>
        <w:t xml:space="preserve"> </w:t>
      </w:r>
      <w:r w:rsidRPr="003D7BF6">
        <w:rPr>
          <w:rFonts w:eastAsia="Calibri"/>
          <w:sz w:val="16"/>
        </w:rPr>
        <w:t>an</w:t>
      </w:r>
      <w:r w:rsidRPr="003D7BF6">
        <w:rPr>
          <w:sz w:val="16"/>
        </w:rPr>
        <w:t xml:space="preserve"> </w:t>
      </w:r>
      <w:r w:rsidRPr="003D7BF6">
        <w:rPr>
          <w:rFonts w:eastAsia="Calibri"/>
          <w:sz w:val="16"/>
        </w:rPr>
        <w:t>incidence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wrongdoing</w:t>
      </w:r>
      <w:r w:rsidRPr="003D7BF6">
        <w:rPr>
          <w:sz w:val="16"/>
        </w:rPr>
        <w:t xml:space="preserve">. </w:t>
      </w:r>
      <w:r w:rsidRPr="003D7BF6">
        <w:rPr>
          <w:rFonts w:eastAsia="Calibri"/>
          <w:sz w:val="16"/>
        </w:rPr>
        <w:t>An</w:t>
      </w:r>
      <w:r w:rsidRPr="003D7BF6">
        <w:rPr>
          <w:sz w:val="16"/>
        </w:rPr>
        <w:t xml:space="preserve"> </w:t>
      </w:r>
      <w:r w:rsidRPr="003D7BF6">
        <w:rPr>
          <w:rFonts w:eastAsia="Calibri"/>
          <w:sz w:val="16"/>
        </w:rPr>
        <w:t>example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view</w:t>
      </w:r>
      <w:r w:rsidRPr="003D7BF6">
        <w:rPr>
          <w:sz w:val="16"/>
        </w:rPr>
        <w:t xml:space="preserve"> </w:t>
      </w:r>
      <w:r w:rsidRPr="003D7BF6">
        <w:rPr>
          <w:rFonts w:eastAsia="Calibri"/>
          <w:sz w:val="16"/>
        </w:rPr>
        <w:t>can</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found</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two</w:t>
      </w:r>
      <w:r w:rsidRPr="003D7BF6">
        <w:rPr>
          <w:sz w:val="16"/>
        </w:rPr>
        <w:t xml:space="preserve"> </w:t>
      </w:r>
      <w:r w:rsidRPr="003D7BF6">
        <w:rPr>
          <w:rFonts w:eastAsia="Calibri"/>
          <w:sz w:val="16"/>
        </w:rPr>
        <w:t>quotes</w:t>
      </w:r>
      <w:r w:rsidRPr="003D7BF6">
        <w:rPr>
          <w:sz w:val="16"/>
        </w:rPr>
        <w:t xml:space="preserve"> </w:t>
      </w:r>
      <w:r w:rsidRPr="003D7BF6">
        <w:rPr>
          <w:rFonts w:eastAsia="Calibri"/>
          <w:sz w:val="16"/>
        </w:rPr>
        <w:t>from</w:t>
      </w:r>
      <w:r w:rsidRPr="003D7BF6">
        <w:rPr>
          <w:sz w:val="16"/>
        </w:rPr>
        <w:t xml:space="preserve"> </w:t>
      </w:r>
      <w:r w:rsidRPr="003D7BF6">
        <w:rPr>
          <w:rFonts w:eastAsia="Calibri"/>
          <w:sz w:val="16"/>
        </w:rPr>
        <w:t>an</w:t>
      </w:r>
      <w:r w:rsidRPr="003D7BF6">
        <w:rPr>
          <w:sz w:val="16"/>
        </w:rPr>
        <w:t xml:space="preserve"> </w:t>
      </w:r>
      <w:r w:rsidRPr="003D7BF6">
        <w:rPr>
          <w:rFonts w:eastAsia="Calibri"/>
          <w:sz w:val="16"/>
        </w:rPr>
        <w:t>Effective</w:t>
      </w:r>
      <w:r w:rsidRPr="003D7BF6">
        <w:rPr>
          <w:sz w:val="16"/>
        </w:rPr>
        <w:t xml:space="preserve"> </w:t>
      </w:r>
      <w:r w:rsidRPr="003D7BF6">
        <w:rPr>
          <w:rFonts w:eastAsia="Calibri"/>
          <w:sz w:val="16"/>
        </w:rPr>
        <w:t>Altruism</w:t>
      </w:r>
      <w:r w:rsidRPr="003D7BF6">
        <w:rPr>
          <w:sz w:val="16"/>
        </w:rPr>
        <w:t xml:space="preserve"> </w:t>
      </w:r>
      <w:r w:rsidRPr="003D7BF6">
        <w:rPr>
          <w:rFonts w:eastAsia="Calibri"/>
          <w:sz w:val="16"/>
        </w:rPr>
        <w:t>blog</w:t>
      </w:r>
      <w:r w:rsidRPr="003D7BF6">
        <w:rPr>
          <w:sz w:val="16"/>
        </w:rPr>
        <w:t xml:space="preserve"> </w:t>
      </w:r>
      <w:r w:rsidRPr="003D7BF6">
        <w:rPr>
          <w:rFonts w:eastAsia="Calibri"/>
          <w:sz w:val="16"/>
        </w:rPr>
        <w:t>post</w:t>
      </w:r>
      <w:r w:rsidRPr="003D7BF6">
        <w:rPr>
          <w:sz w:val="16"/>
        </w:rPr>
        <w:t xml:space="preserve"> </w:t>
      </w:r>
      <w:r w:rsidRPr="003D7BF6">
        <w:rPr>
          <w:rFonts w:eastAsia="Calibri"/>
          <w:sz w:val="16"/>
        </w:rPr>
        <w:t>by</w:t>
      </w:r>
      <w:r w:rsidRPr="003D7BF6">
        <w:rPr>
          <w:sz w:val="16"/>
        </w:rPr>
        <w:t xml:space="preserve"> </w:t>
      </w:r>
      <w:r w:rsidRPr="003D7BF6">
        <w:rPr>
          <w:rFonts w:eastAsia="Calibri"/>
          <w:sz w:val="16"/>
        </w:rPr>
        <w:t>Peter</w:t>
      </w:r>
      <w:r w:rsidRPr="003D7BF6">
        <w:rPr>
          <w:sz w:val="16"/>
        </w:rPr>
        <w:t xml:space="preserve"> </w:t>
      </w:r>
      <w:r w:rsidRPr="003D7BF6">
        <w:rPr>
          <w:rFonts w:eastAsia="Calibri"/>
          <w:sz w:val="16"/>
        </w:rPr>
        <w:t>Singer</w:t>
      </w:r>
      <w:r w:rsidRPr="003D7BF6">
        <w:rPr>
          <w:sz w:val="16"/>
        </w:rPr>
        <w:t xml:space="preserve">, </w:t>
      </w:r>
      <w:r w:rsidRPr="003D7BF6">
        <w:rPr>
          <w:rFonts w:eastAsia="Calibri"/>
          <w:sz w:val="16"/>
        </w:rPr>
        <w:t>Nick</w:t>
      </w:r>
      <w:r w:rsidRPr="003D7BF6">
        <w:rPr>
          <w:sz w:val="16"/>
        </w:rPr>
        <w:t xml:space="preserve"> </w:t>
      </w:r>
      <w:proofErr w:type="spellStart"/>
      <w:r w:rsidRPr="003D7BF6">
        <w:rPr>
          <w:rFonts w:eastAsia="Calibri"/>
          <w:sz w:val="16"/>
        </w:rPr>
        <w:t>Beckstead</w:t>
      </w:r>
      <w:proofErr w:type="spellEnd"/>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Matt</w:t>
      </w:r>
      <w:r w:rsidRPr="003D7BF6">
        <w:rPr>
          <w:sz w:val="16"/>
        </w:rPr>
        <w:t xml:space="preserve"> </w:t>
      </w:r>
      <w:r w:rsidRPr="003D7BF6">
        <w:rPr>
          <w:rFonts w:eastAsia="Calibri"/>
          <w:sz w:val="16"/>
        </w:rPr>
        <w:t>Wage</w:t>
      </w:r>
      <w:r w:rsidRPr="003D7BF6">
        <w:rPr>
          <w:sz w:val="16"/>
        </w:rPr>
        <w:t xml:space="preserve">: </w:t>
      </w:r>
      <w:r w:rsidRPr="003D7BF6">
        <w:rPr>
          <w:rFonts w:eastAsia="Calibri"/>
          <w:sz w:val="16"/>
        </w:rPr>
        <w:t>One</w:t>
      </w:r>
      <w:r w:rsidRPr="003D7BF6">
        <w:rPr>
          <w:sz w:val="16"/>
        </w:rPr>
        <w:t xml:space="preserve"> </w:t>
      </w:r>
      <w:r w:rsidRPr="003D7BF6">
        <w:rPr>
          <w:rFonts w:eastAsia="Calibri"/>
          <w:sz w:val="16"/>
        </w:rPr>
        <w:t>very</w:t>
      </w:r>
      <w:r w:rsidRPr="003D7BF6">
        <w:rPr>
          <w:sz w:val="16"/>
        </w:rPr>
        <w:t xml:space="preserve"> </w:t>
      </w:r>
      <w:r w:rsidRPr="003D7BF6">
        <w:rPr>
          <w:rFonts w:eastAsia="Calibri"/>
          <w:sz w:val="16"/>
        </w:rPr>
        <w:t>bad</w:t>
      </w:r>
      <w:r w:rsidRPr="003D7BF6">
        <w:rPr>
          <w:sz w:val="16"/>
        </w:rPr>
        <w:t xml:space="preserve"> </w:t>
      </w:r>
      <w:r w:rsidRPr="003D7BF6">
        <w:rPr>
          <w:rFonts w:eastAsia="Calibri"/>
          <w:sz w:val="16"/>
        </w:rPr>
        <w:t>thing</w:t>
      </w:r>
      <w:r w:rsidRPr="003D7BF6">
        <w:rPr>
          <w:sz w:val="16"/>
        </w:rPr>
        <w:t xml:space="preserve"> </w:t>
      </w:r>
      <w:r w:rsidRPr="003D7BF6">
        <w:rPr>
          <w:rFonts w:eastAsia="Calibri"/>
          <w:sz w:val="16"/>
        </w:rPr>
        <w:t>about</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that</w:t>
      </w:r>
      <w:r w:rsidRPr="003D7BF6">
        <w:rPr>
          <w:sz w:val="16"/>
        </w:rPr>
        <w:t xml:space="preserve"> </w:t>
      </w:r>
      <w:r w:rsidRPr="00BB3C06">
        <w:rPr>
          <w:rStyle w:val="Emphasis"/>
          <w:rFonts w:eastAsia="Calibri"/>
          <w:highlight w:val="green"/>
        </w:rPr>
        <w:t>billions</w:t>
      </w:r>
      <w:r w:rsidRPr="00BB3C06">
        <w:rPr>
          <w:rStyle w:val="Emphasis"/>
          <w:highlight w:val="green"/>
        </w:rPr>
        <w:t xml:space="preserve"> </w:t>
      </w:r>
      <w:r w:rsidRPr="00BB3C06">
        <w:rPr>
          <w:rStyle w:val="Emphasis"/>
          <w:rFonts w:eastAsia="Calibri"/>
          <w:highlight w:val="green"/>
        </w:rPr>
        <w:t>of</w:t>
      </w:r>
      <w:r w:rsidRPr="00BB3C06">
        <w:rPr>
          <w:rStyle w:val="Emphasis"/>
          <w:highlight w:val="green"/>
        </w:rPr>
        <w:t xml:space="preserve"> </w:t>
      </w:r>
      <w:r w:rsidRPr="00BB3C06">
        <w:rPr>
          <w:rStyle w:val="Emphasis"/>
          <w:rFonts w:eastAsia="Calibri"/>
          <w:highlight w:val="green"/>
        </w:rPr>
        <w:t>people</w:t>
      </w:r>
      <w:r w:rsidRPr="00BB3C06">
        <w:rPr>
          <w:rStyle w:val="Emphasis"/>
          <w:highlight w:val="green"/>
        </w:rPr>
        <w:t xml:space="preserve"> </w:t>
      </w:r>
      <w:r w:rsidRPr="00BB3C06">
        <w:rPr>
          <w:rStyle w:val="Emphasis"/>
          <w:rFonts w:eastAsia="Calibri"/>
          <w:highlight w:val="green"/>
        </w:rPr>
        <w:t>would</w:t>
      </w:r>
      <w:r w:rsidRPr="00BB3C06">
        <w:rPr>
          <w:rStyle w:val="Emphasis"/>
          <w:highlight w:val="green"/>
        </w:rPr>
        <w:t xml:space="preserve"> </w:t>
      </w:r>
      <w:r w:rsidRPr="00AE4834">
        <w:rPr>
          <w:rStyle w:val="Emphasis"/>
          <w:rFonts w:eastAsia="Calibri"/>
        </w:rPr>
        <w:t>likely</w:t>
      </w:r>
      <w:r w:rsidRPr="00AE4834">
        <w:rPr>
          <w:rStyle w:val="Emphasis"/>
        </w:rPr>
        <w:t xml:space="preserve"> </w:t>
      </w:r>
      <w:r w:rsidRPr="00BB3C06">
        <w:rPr>
          <w:rStyle w:val="Emphasis"/>
          <w:rFonts w:eastAsia="Calibri"/>
          <w:highlight w:val="green"/>
        </w:rPr>
        <w:t>die</w:t>
      </w:r>
      <w:r w:rsidRPr="00BB3C06">
        <w:rPr>
          <w:rStyle w:val="Emphasis"/>
          <w:highlight w:val="green"/>
        </w:rPr>
        <w:t xml:space="preserve"> </w:t>
      </w:r>
      <w:r w:rsidRPr="00BB3C06">
        <w:rPr>
          <w:rStyle w:val="Emphasis"/>
          <w:rFonts w:eastAsia="Calibri"/>
          <w:highlight w:val="green"/>
        </w:rPr>
        <w:t>painful</w:t>
      </w:r>
      <w:r w:rsidRPr="00BB3C06">
        <w:rPr>
          <w:rStyle w:val="Emphasis"/>
          <w:highlight w:val="green"/>
        </w:rPr>
        <w:t xml:space="preserve"> </w:t>
      </w:r>
      <w:r w:rsidRPr="00BB3C06">
        <w:rPr>
          <w:rStyle w:val="Emphasis"/>
          <w:rFonts w:eastAsia="Calibri"/>
          <w:highlight w:val="green"/>
        </w:rPr>
        <w:t>deaths</w:t>
      </w:r>
      <w:r w:rsidRPr="003D7BF6">
        <w:rPr>
          <w:sz w:val="16"/>
        </w:rPr>
        <w:t xml:space="preserve">. </w:t>
      </w:r>
      <w:r w:rsidRPr="003D7BF6">
        <w:rPr>
          <w:rFonts w:eastAsia="Calibri"/>
          <w:sz w:val="16"/>
        </w:rPr>
        <w:t>But</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our</w:t>
      </w:r>
      <w:r w:rsidRPr="003D7BF6">
        <w:rPr>
          <w:sz w:val="16"/>
        </w:rPr>
        <w:t xml:space="preserve"> </w:t>
      </w:r>
      <w:r w:rsidRPr="003D7BF6">
        <w:rPr>
          <w:rFonts w:eastAsia="Calibri"/>
          <w:sz w:val="16"/>
        </w:rPr>
        <w:t>view</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by</w:t>
      </w:r>
      <w:r w:rsidRPr="003D7BF6">
        <w:rPr>
          <w:sz w:val="16"/>
        </w:rPr>
        <w:t xml:space="preserve"> </w:t>
      </w:r>
      <w:r w:rsidRPr="003D7BF6">
        <w:rPr>
          <w:rFonts w:eastAsia="Calibri"/>
          <w:sz w:val="16"/>
        </w:rPr>
        <w:t>far</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worst</w:t>
      </w:r>
      <w:r w:rsidRPr="003D7BF6">
        <w:rPr>
          <w:sz w:val="16"/>
        </w:rPr>
        <w:t xml:space="preserve"> </w:t>
      </w:r>
      <w:r w:rsidRPr="003D7BF6">
        <w:rPr>
          <w:rFonts w:eastAsia="Calibri"/>
          <w:sz w:val="16"/>
        </w:rPr>
        <w:t>thing</w:t>
      </w:r>
      <w:r w:rsidRPr="003D7BF6">
        <w:rPr>
          <w:sz w:val="16"/>
        </w:rPr>
        <w:t xml:space="preserve"> </w:t>
      </w:r>
      <w:r w:rsidRPr="003D7BF6">
        <w:rPr>
          <w:rFonts w:eastAsia="Calibri"/>
          <w:sz w:val="16"/>
        </w:rPr>
        <w:t>about</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extinction</w:t>
      </w:r>
      <w:r w:rsidRPr="003D7BF6">
        <w:rPr>
          <w:sz w:val="16"/>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BB3C06">
        <w:rPr>
          <w:rStyle w:val="StyleUnderline"/>
          <w:rFonts w:eastAsia="Calibri"/>
          <w:highlight w:val="green"/>
        </w:rPr>
        <w:t>there</w:t>
      </w:r>
      <w:r w:rsidRPr="00BB3C06">
        <w:rPr>
          <w:rStyle w:val="StyleUnderline"/>
          <w:highlight w:val="green"/>
        </w:rPr>
        <w:t xml:space="preserve"> </w:t>
      </w:r>
      <w:r w:rsidRPr="00BB3C06">
        <w:rPr>
          <w:rStyle w:val="StyleUnderline"/>
          <w:rFonts w:eastAsia="Calibri"/>
          <w:highlight w:val="green"/>
        </w:rPr>
        <w:t>would</w:t>
      </w:r>
      <w:r w:rsidRPr="00BB3C06">
        <w:rPr>
          <w:rStyle w:val="StyleUnderline"/>
          <w:highlight w:val="green"/>
        </w:rPr>
        <w:t xml:space="preserve"> </w:t>
      </w:r>
      <w:r w:rsidRPr="00BB3C06">
        <w:rPr>
          <w:rStyle w:val="StyleUnderline"/>
          <w:rFonts w:eastAsia="Calibri"/>
          <w:highlight w:val="green"/>
        </w:rPr>
        <w:t>be</w:t>
      </w:r>
      <w:r w:rsidRPr="00BB3C06">
        <w:rPr>
          <w:rStyle w:val="StyleUnderline"/>
          <w:highlight w:val="green"/>
        </w:rPr>
        <w:t xml:space="preserve"> </w:t>
      </w:r>
      <w:r w:rsidRPr="00BB3C06">
        <w:rPr>
          <w:rStyle w:val="StyleUnderline"/>
          <w:rFonts w:eastAsia="Calibri"/>
          <w:highlight w:val="green"/>
        </w:rPr>
        <w:t>no</w:t>
      </w:r>
      <w:r w:rsidRPr="00BB3C06">
        <w:rPr>
          <w:rStyle w:val="StyleUnderline"/>
          <w:highlight w:val="green"/>
        </w:rPr>
        <w:t xml:space="preserve"> </w:t>
      </w:r>
      <w:r w:rsidRPr="00BB3C06">
        <w:rPr>
          <w:rStyle w:val="StyleUnderline"/>
          <w:rFonts w:eastAsia="Calibri"/>
          <w:highlight w:val="green"/>
        </w:rPr>
        <w:t>future</w:t>
      </w:r>
      <w:r w:rsidRPr="00BB3C06">
        <w:rPr>
          <w:rStyle w:val="StyleUnderline"/>
          <w:highlight w:val="green"/>
        </w:rPr>
        <w:t xml:space="preserve"> </w:t>
      </w:r>
      <w:r w:rsidRPr="00BB3C06">
        <w:rPr>
          <w:rStyle w:val="StyleUnderline"/>
          <w:rFonts w:eastAsia="Calibri"/>
          <w:highlight w:val="green"/>
        </w:rPr>
        <w:t>generations</w:t>
      </w:r>
      <w:r w:rsidRPr="003D7BF6">
        <w:rPr>
          <w:sz w:val="16"/>
        </w:rPr>
        <w:t xml:space="preserve">. </w:t>
      </w:r>
      <w:r w:rsidRPr="003D7BF6">
        <w:rPr>
          <w:rFonts w:eastAsia="Calibri"/>
          <w:sz w:val="16"/>
        </w:rPr>
        <w:t>Since</w:t>
      </w:r>
      <w:r w:rsidRPr="003D7BF6">
        <w:rPr>
          <w:sz w:val="16"/>
        </w:rPr>
        <w:t xml:space="preserve"> </w:t>
      </w:r>
      <w:r w:rsidRPr="003D7BF6">
        <w:rPr>
          <w:rFonts w:eastAsia="Calibri"/>
          <w:sz w:val="16"/>
        </w:rPr>
        <w:t>there</w:t>
      </w:r>
      <w:r w:rsidRPr="003D7BF6">
        <w:rPr>
          <w:sz w:val="16"/>
        </w:rPr>
        <w:t xml:space="preserve"> </w:t>
      </w:r>
      <w:r w:rsidRPr="003D7BF6">
        <w:rPr>
          <w:rFonts w:eastAsia="Calibri"/>
          <w:sz w:val="16"/>
        </w:rPr>
        <w:t>could</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so</w:t>
      </w:r>
      <w:r w:rsidRPr="003D7BF6">
        <w:rPr>
          <w:sz w:val="16"/>
        </w:rPr>
        <w:t xml:space="preserve"> </w:t>
      </w:r>
      <w:r w:rsidRPr="003D7BF6">
        <w:rPr>
          <w:rFonts w:eastAsia="Calibri"/>
          <w:sz w:val="16"/>
        </w:rPr>
        <w:t>many</w:t>
      </w:r>
      <w:r w:rsidRPr="003D7BF6">
        <w:rPr>
          <w:sz w:val="16"/>
        </w:rPr>
        <w:t xml:space="preserve"> </w:t>
      </w:r>
      <w:r w:rsidRPr="003D7BF6">
        <w:rPr>
          <w:rFonts w:eastAsia="Calibri"/>
          <w:sz w:val="16"/>
        </w:rPr>
        <w:t>generations</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our</w:t>
      </w:r>
      <w:r w:rsidRPr="003D7BF6">
        <w:rPr>
          <w:sz w:val="16"/>
        </w:rPr>
        <w:t xml:space="preserve"> </w:t>
      </w:r>
      <w:r w:rsidRPr="003D7BF6">
        <w:rPr>
          <w:rFonts w:eastAsia="Calibri"/>
          <w:sz w:val="16"/>
        </w:rPr>
        <w:t>future</w:t>
      </w:r>
      <w:r w:rsidRPr="003D7BF6">
        <w:rPr>
          <w:sz w:val="16"/>
        </w:rPr>
        <w:t xml:space="preserve">, </w:t>
      </w:r>
      <w:r w:rsidRPr="00BB3C06">
        <w:rPr>
          <w:rStyle w:val="Emphasis"/>
          <w:rFonts w:eastAsia="Calibri"/>
          <w:highlight w:val="green"/>
        </w:rPr>
        <w:t>the</w:t>
      </w:r>
      <w:r w:rsidRPr="00BB3C06">
        <w:rPr>
          <w:rStyle w:val="Emphasis"/>
          <w:highlight w:val="green"/>
        </w:rPr>
        <w:t xml:space="preserve"> </w:t>
      </w:r>
      <w:r w:rsidRPr="00BB3C06">
        <w:rPr>
          <w:rStyle w:val="Emphasis"/>
          <w:rFonts w:eastAsia="Calibri"/>
          <w:highlight w:val="green"/>
        </w:rPr>
        <w:t>value</w:t>
      </w:r>
      <w:r w:rsidRPr="00BB3C06">
        <w:rPr>
          <w:rStyle w:val="Emphasis"/>
          <w:highlight w:val="green"/>
        </w:rPr>
        <w:t xml:space="preserve"> </w:t>
      </w:r>
      <w:r w:rsidRPr="00BB3C06">
        <w:rPr>
          <w:rStyle w:val="Emphasis"/>
          <w:rFonts w:eastAsia="Calibri"/>
          <w:highlight w:val="green"/>
        </w:rPr>
        <w:t>of</w:t>
      </w:r>
      <w:r w:rsidRPr="00BB3C06">
        <w:rPr>
          <w:rStyle w:val="Emphasis"/>
          <w:highlight w:val="green"/>
        </w:rPr>
        <w:t xml:space="preserve"> </w:t>
      </w:r>
      <w:r w:rsidRPr="00BB3C06">
        <w:rPr>
          <w:rStyle w:val="Emphasis"/>
          <w:rFonts w:eastAsia="Calibri"/>
          <w:highlight w:val="green"/>
        </w:rPr>
        <w:t>all</w:t>
      </w:r>
      <w:r w:rsidRPr="00BB3C06">
        <w:rPr>
          <w:rStyle w:val="Emphasis"/>
          <w:highlight w:val="green"/>
        </w:rPr>
        <w:t xml:space="preserve"> </w:t>
      </w:r>
      <w:r w:rsidRPr="00BB3C06">
        <w:rPr>
          <w:rStyle w:val="Emphasis"/>
          <w:rFonts w:eastAsia="Calibri"/>
          <w:highlight w:val="green"/>
        </w:rPr>
        <w:t>those</w:t>
      </w:r>
      <w:r w:rsidRPr="00BB3C06">
        <w:rPr>
          <w:rStyle w:val="Emphasis"/>
          <w:highlight w:val="green"/>
        </w:rPr>
        <w:t xml:space="preserve"> </w:t>
      </w:r>
      <w:r w:rsidRPr="00BB3C06">
        <w:rPr>
          <w:rStyle w:val="Emphasis"/>
          <w:rFonts w:eastAsia="Calibri"/>
          <w:highlight w:val="green"/>
        </w:rPr>
        <w:t>generations</w:t>
      </w:r>
      <w:r w:rsidRPr="00BB3C06">
        <w:rPr>
          <w:rStyle w:val="Emphasis"/>
          <w:highlight w:val="green"/>
        </w:rPr>
        <w:t xml:space="preserve"> </w:t>
      </w:r>
      <w:r w:rsidRPr="00BB3C06">
        <w:rPr>
          <w:rStyle w:val="Emphasis"/>
          <w:rFonts w:eastAsia="Calibri"/>
          <w:highlight w:val="green"/>
        </w:rPr>
        <w:t>together</w:t>
      </w:r>
      <w:r w:rsidRPr="00BB3C06">
        <w:rPr>
          <w:rStyle w:val="Emphasis"/>
          <w:highlight w:val="green"/>
        </w:rPr>
        <w:t xml:space="preserve"> </w:t>
      </w:r>
      <w:r w:rsidRPr="00BB3C06">
        <w:rPr>
          <w:rStyle w:val="Emphasis"/>
          <w:rFonts w:eastAsia="Calibri"/>
          <w:highlight w:val="green"/>
        </w:rPr>
        <w:t>greatly</w:t>
      </w:r>
      <w:r w:rsidRPr="00BB3C06">
        <w:rPr>
          <w:rStyle w:val="Emphasis"/>
          <w:highlight w:val="green"/>
        </w:rPr>
        <w:t xml:space="preserve"> </w:t>
      </w:r>
      <w:r w:rsidRPr="00BB3C06">
        <w:rPr>
          <w:rStyle w:val="Emphasis"/>
          <w:rFonts w:eastAsia="Calibri"/>
          <w:highlight w:val="green"/>
        </w:rPr>
        <w:t>exceeds</w:t>
      </w:r>
      <w:r w:rsidRPr="00BB3C06">
        <w:rPr>
          <w:rStyle w:val="Emphasis"/>
          <w:highlight w:val="green"/>
        </w:rPr>
        <w:t xml:space="preserve"> </w:t>
      </w:r>
      <w:r w:rsidRPr="00BB3C06">
        <w:rPr>
          <w:rStyle w:val="Emphasis"/>
          <w:rFonts w:eastAsia="Calibri"/>
          <w:highlight w:val="green"/>
        </w:rPr>
        <w:t>the</w:t>
      </w:r>
      <w:r w:rsidRPr="00BB3C06">
        <w:rPr>
          <w:rStyle w:val="Emphasis"/>
          <w:highlight w:val="green"/>
        </w:rPr>
        <w:t xml:space="preserve"> </w:t>
      </w:r>
      <w:r w:rsidRPr="00BB3C06">
        <w:rPr>
          <w:rStyle w:val="Emphasis"/>
          <w:rFonts w:eastAsia="Calibri"/>
          <w:highlight w:val="green"/>
        </w:rPr>
        <w:t>value</w:t>
      </w:r>
      <w:r w:rsidRPr="00BB3C06">
        <w:rPr>
          <w:rStyle w:val="Emphasis"/>
          <w:highlight w:val="green"/>
        </w:rPr>
        <w:t xml:space="preserve"> </w:t>
      </w:r>
      <w:r w:rsidRPr="00BB3C06">
        <w:rPr>
          <w:rStyle w:val="Emphasis"/>
          <w:rFonts w:eastAsia="Calibri"/>
          <w:highlight w:val="green"/>
        </w:rPr>
        <w:t>of</w:t>
      </w:r>
      <w:r w:rsidRPr="00BB3C06">
        <w:rPr>
          <w:rStyle w:val="Emphasis"/>
          <w:highlight w:val="green"/>
        </w:rPr>
        <w:t xml:space="preserve"> </w:t>
      </w:r>
      <w:r w:rsidRPr="00BB3C06">
        <w:rPr>
          <w:rStyle w:val="Emphasis"/>
          <w:rFonts w:eastAsia="Calibri"/>
          <w:highlight w:val="green"/>
        </w:rPr>
        <w:t>the</w:t>
      </w:r>
      <w:r w:rsidRPr="00BB3C06">
        <w:rPr>
          <w:rStyle w:val="Emphasis"/>
          <w:highlight w:val="green"/>
        </w:rPr>
        <w:t xml:space="preserve"> </w:t>
      </w:r>
      <w:r w:rsidRPr="00BB3C06">
        <w:rPr>
          <w:rStyle w:val="Emphasis"/>
          <w:rFonts w:eastAsia="Calibri"/>
          <w:highlight w:val="green"/>
        </w:rPr>
        <w:t>current</w:t>
      </w:r>
      <w:r w:rsidRPr="00BB3C06">
        <w:rPr>
          <w:rStyle w:val="Emphasis"/>
          <w:highlight w:val="green"/>
        </w:rPr>
        <w:t xml:space="preserve"> </w:t>
      </w:r>
      <w:r w:rsidRPr="00BB3C06">
        <w:rPr>
          <w:rStyle w:val="Emphasis"/>
          <w:rFonts w:eastAsia="Calibri"/>
          <w:highlight w:val="green"/>
        </w:rPr>
        <w:t>generation</w:t>
      </w:r>
      <w:r w:rsidRPr="003D7BF6">
        <w:rPr>
          <w:sz w:val="16"/>
        </w:rPr>
        <w:t>. (</w:t>
      </w:r>
      <w:proofErr w:type="spellStart"/>
      <w:r w:rsidRPr="003D7BF6">
        <w:rPr>
          <w:rFonts w:eastAsia="Calibri"/>
          <w:sz w:val="16"/>
        </w:rPr>
        <w:t>Beckstead</w:t>
      </w:r>
      <w:proofErr w:type="spellEnd"/>
      <w:r w:rsidRPr="003D7BF6">
        <w:rPr>
          <w:sz w:val="16"/>
        </w:rPr>
        <w:t xml:space="preserve">, </w:t>
      </w:r>
      <w:r w:rsidRPr="003D7BF6">
        <w:rPr>
          <w:rFonts w:eastAsia="Calibri"/>
          <w:sz w:val="16"/>
        </w:rPr>
        <w:t>Singer</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Wage</w:t>
      </w:r>
      <w:r w:rsidRPr="003D7BF6">
        <w:rPr>
          <w:sz w:val="16"/>
        </w:rPr>
        <w:t xml:space="preserve"> 2013) </w:t>
      </w:r>
      <w:r w:rsidRPr="003D7BF6">
        <w:rPr>
          <w:rFonts w:eastAsia="Calibri"/>
          <w:sz w:val="16"/>
        </w:rPr>
        <w:t>The</w:t>
      </w:r>
      <w:r w:rsidRPr="003D7BF6">
        <w:rPr>
          <w:sz w:val="16"/>
        </w:rPr>
        <w:t xml:space="preserve"> </w:t>
      </w:r>
      <w:r w:rsidRPr="003D7BF6">
        <w:rPr>
          <w:rFonts w:eastAsia="Calibri"/>
          <w:sz w:val="16"/>
        </w:rPr>
        <w:t>authors</w:t>
      </w:r>
      <w:r w:rsidRPr="003D7BF6">
        <w:rPr>
          <w:sz w:val="16"/>
        </w:rPr>
        <w:t xml:space="preserve"> </w:t>
      </w:r>
      <w:r w:rsidRPr="003D7BF6">
        <w:rPr>
          <w:rFonts w:eastAsia="Calibri"/>
          <w:sz w:val="16"/>
        </w:rPr>
        <w:t>are</w:t>
      </w:r>
      <w:r w:rsidRPr="003D7BF6">
        <w:rPr>
          <w:sz w:val="16"/>
        </w:rPr>
        <w:t xml:space="preserve"> </w:t>
      </w:r>
      <w:r w:rsidRPr="003D7BF6">
        <w:rPr>
          <w:rFonts w:eastAsia="Calibri"/>
          <w:sz w:val="16"/>
        </w:rPr>
        <w:t>making</w:t>
      </w:r>
      <w:r w:rsidRPr="003D7BF6">
        <w:rPr>
          <w:sz w:val="16"/>
        </w:rPr>
        <w:t xml:space="preserve"> </w:t>
      </w:r>
      <w:r w:rsidRPr="003D7BF6">
        <w:rPr>
          <w:rFonts w:eastAsia="Calibri"/>
          <w:sz w:val="16"/>
        </w:rPr>
        <w:t>two</w:t>
      </w:r>
      <w:r w:rsidRPr="003D7BF6">
        <w:rPr>
          <w:sz w:val="16"/>
        </w:rPr>
        <w:t xml:space="preserve"> </w:t>
      </w:r>
      <w:r w:rsidRPr="003D7BF6">
        <w:rPr>
          <w:rFonts w:eastAsia="Calibri"/>
          <w:sz w:val="16"/>
        </w:rPr>
        <w:t>claims</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first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that</w:t>
      </w:r>
      <w:r w:rsidRPr="003D7BF6">
        <w:rPr>
          <w:sz w:val="16"/>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proofErr w:type="gramStart"/>
      <w:r w:rsidRPr="00AE4834">
        <w:rPr>
          <w:rStyle w:val="StyleUnderline"/>
          <w:rFonts w:eastAsia="Calibri"/>
        </w:rPr>
        <w:t>and</w:t>
      </w:r>
      <w:r w:rsidRPr="003D7BF6">
        <w:rPr>
          <w:sz w:val="16"/>
        </w:rPr>
        <w:t xml:space="preserve"> </w:t>
      </w:r>
      <w:r w:rsidRPr="003D7BF6">
        <w:rPr>
          <w:rFonts w:eastAsia="Calibri"/>
          <w:sz w:val="16"/>
        </w:rPr>
        <w:t>also</w:t>
      </w:r>
      <w:proofErr w:type="gramEnd"/>
      <w:r w:rsidRPr="003D7BF6">
        <w:rPr>
          <w:sz w:val="16"/>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3D7BF6">
        <w:rPr>
          <w:sz w:val="16"/>
        </w:rPr>
        <w:t xml:space="preserve"> </w:t>
      </w:r>
      <w:r w:rsidRPr="003D7BF6">
        <w:rPr>
          <w:rFonts w:eastAsia="Calibri"/>
          <w:sz w:val="16"/>
        </w:rPr>
        <w:t>which</w:t>
      </w:r>
      <w:r w:rsidRPr="003D7BF6">
        <w:rPr>
          <w:sz w:val="16"/>
        </w:rPr>
        <w:t xml:space="preserve"> </w:t>
      </w:r>
      <w:r w:rsidRPr="003D7BF6">
        <w:rPr>
          <w:rFonts w:eastAsia="Calibri"/>
          <w:sz w:val="16"/>
        </w:rPr>
        <w:t>gives</w:t>
      </w:r>
      <w:r w:rsidRPr="003D7BF6">
        <w:rPr>
          <w:sz w:val="16"/>
        </w:rPr>
        <w:t xml:space="preserve"> </w:t>
      </w:r>
      <w:r w:rsidRPr="003D7BF6">
        <w:rPr>
          <w:rFonts w:eastAsia="Calibri"/>
          <w:sz w:val="16"/>
        </w:rPr>
        <w:t>us</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do</w:t>
      </w:r>
      <w:r w:rsidRPr="003D7BF6">
        <w:rPr>
          <w:sz w:val="16"/>
        </w:rPr>
        <w:t xml:space="preserve"> </w:t>
      </w:r>
      <w:r w:rsidRPr="003D7BF6">
        <w:rPr>
          <w:rFonts w:eastAsia="Calibri"/>
          <w:sz w:val="16"/>
        </w:rPr>
        <w:t>so</w:t>
      </w:r>
      <w:r w:rsidRPr="003D7BF6">
        <w:rPr>
          <w:sz w:val="16"/>
        </w:rPr>
        <w:t xml:space="preserve">; </w:t>
      </w:r>
      <w:r w:rsidRPr="003D7BF6">
        <w:rPr>
          <w:rFonts w:eastAsia="Calibri"/>
          <w:sz w:val="16"/>
        </w:rPr>
        <w:t>furthermore</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very</w:t>
      </w:r>
      <w:r w:rsidRPr="003D7BF6">
        <w:rPr>
          <w:sz w:val="16"/>
        </w:rPr>
        <w:t xml:space="preserve"> </w:t>
      </w:r>
      <w:r w:rsidRPr="003D7BF6">
        <w:rPr>
          <w:rFonts w:eastAsia="Calibri"/>
          <w:sz w:val="16"/>
        </w:rPr>
        <w:t>bad</w:t>
      </w:r>
      <w:r w:rsidRPr="003D7BF6">
        <w:rPr>
          <w:sz w:val="16"/>
        </w:rPr>
        <w:t xml:space="preserve"> </w:t>
      </w:r>
      <w:r w:rsidRPr="003D7BF6">
        <w:rPr>
          <w:rFonts w:eastAsia="Calibri"/>
          <w:sz w:val="16"/>
        </w:rPr>
        <w:t>thing</w:t>
      </w:r>
      <w:r w:rsidRPr="003D7BF6">
        <w:rPr>
          <w:sz w:val="16"/>
        </w:rPr>
        <w:t xml:space="preserve"> </w:t>
      </w:r>
      <w:r w:rsidRPr="003D7BF6">
        <w:rPr>
          <w:rFonts w:eastAsia="Calibri"/>
          <w:sz w:val="16"/>
        </w:rPr>
        <w:t>if</w:t>
      </w:r>
      <w:r w:rsidRPr="003D7BF6">
        <w:rPr>
          <w:sz w:val="16"/>
        </w:rPr>
        <w:t xml:space="preserve"> </w:t>
      </w:r>
      <w:r w:rsidRPr="003D7BF6">
        <w:rPr>
          <w:rFonts w:eastAsia="Calibri"/>
          <w:sz w:val="16"/>
        </w:rPr>
        <w:t>we</w:t>
      </w:r>
      <w:r w:rsidRPr="003D7BF6">
        <w:rPr>
          <w:sz w:val="16"/>
        </w:rPr>
        <w:t xml:space="preserve"> </w:t>
      </w:r>
      <w:r w:rsidRPr="003D7BF6">
        <w:rPr>
          <w:rFonts w:eastAsia="Calibri"/>
          <w:sz w:val="16"/>
        </w:rPr>
        <w:t>did</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do</w:t>
      </w:r>
      <w:r w:rsidRPr="003D7BF6">
        <w:rPr>
          <w:sz w:val="16"/>
        </w:rPr>
        <w:t xml:space="preserve"> </w:t>
      </w:r>
      <w:r w:rsidRPr="003D7BF6">
        <w:rPr>
          <w:rFonts w:eastAsia="Calibri"/>
          <w:sz w:val="16"/>
        </w:rPr>
        <w:t>so</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second</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only</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bad</w:t>
      </w:r>
      <w:r w:rsidRPr="003D7BF6">
        <w:rPr>
          <w:sz w:val="16"/>
        </w:rPr>
        <w:t xml:space="preserve"> </w:t>
      </w:r>
      <w:r w:rsidRPr="003D7BF6">
        <w:rPr>
          <w:rFonts w:eastAsia="Calibri"/>
          <w:sz w:val="16"/>
        </w:rPr>
        <w:t>thing</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there</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no</w:t>
      </w:r>
      <w:r w:rsidRPr="003D7BF6">
        <w:rPr>
          <w:sz w:val="16"/>
        </w:rPr>
        <w:t xml:space="preserve"> </w:t>
      </w:r>
      <w:r w:rsidRPr="003D7BF6">
        <w:rPr>
          <w:rFonts w:eastAsia="Calibri"/>
          <w:sz w:val="16"/>
        </w:rPr>
        <w:t>future</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but</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would</w:t>
      </w:r>
      <w:r w:rsidRPr="003D7BF6">
        <w:rPr>
          <w:sz w:val="16"/>
        </w:rPr>
        <w:t xml:space="preserve"> </w:t>
      </w:r>
      <w:proofErr w:type="gramStart"/>
      <w:r w:rsidRPr="003D7BF6">
        <w:rPr>
          <w:rFonts w:eastAsia="Calibri"/>
          <w:sz w:val="16"/>
        </w:rPr>
        <w:t>actually</w:t>
      </w:r>
      <w:r w:rsidRPr="003D7BF6">
        <w:rPr>
          <w:sz w:val="16"/>
        </w:rPr>
        <w:t xml:space="preserve"> </w:t>
      </w:r>
      <w:r w:rsidRPr="003D7BF6">
        <w:rPr>
          <w:rFonts w:eastAsia="Calibri"/>
          <w:sz w:val="16"/>
        </w:rPr>
        <w:t>be</w:t>
      </w:r>
      <w:proofErr w:type="gramEnd"/>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worst</w:t>
      </w:r>
      <w:r w:rsidRPr="003D7BF6">
        <w:rPr>
          <w:sz w:val="16"/>
        </w:rPr>
        <w:t xml:space="preserve"> </w:t>
      </w:r>
      <w:r w:rsidRPr="003D7BF6">
        <w:rPr>
          <w:rFonts w:eastAsia="Calibri"/>
          <w:sz w:val="16"/>
        </w:rPr>
        <w:t>thing</w:t>
      </w:r>
      <w:r w:rsidRPr="003D7BF6">
        <w:rPr>
          <w:sz w:val="16"/>
        </w:rPr>
        <w:t xml:space="preserve"> </w:t>
      </w:r>
      <w:r w:rsidRPr="003D7BF6">
        <w:rPr>
          <w:rFonts w:eastAsia="Calibri"/>
          <w:sz w:val="16"/>
        </w:rPr>
        <w:t>about</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Since</w:t>
      </w:r>
      <w:r w:rsidRPr="003D7BF6">
        <w:rPr>
          <w:sz w:val="16"/>
        </w:rPr>
        <w:t xml:space="preserve"> </w:t>
      </w:r>
      <w:r w:rsidRPr="003D7BF6">
        <w:rPr>
          <w:rFonts w:eastAsia="Calibri"/>
          <w:sz w:val="16"/>
        </w:rPr>
        <w:t>happy</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lives</w:t>
      </w:r>
      <w:r w:rsidRPr="003D7BF6">
        <w:rPr>
          <w:sz w:val="16"/>
        </w:rPr>
        <w:t xml:space="preserve"> </w:t>
      </w:r>
      <w:r w:rsidRPr="003D7BF6">
        <w:rPr>
          <w:rFonts w:eastAsia="Calibri"/>
          <w:sz w:val="16"/>
        </w:rPr>
        <w:t>have</w:t>
      </w:r>
      <w:r w:rsidRPr="003D7BF6">
        <w:rPr>
          <w:sz w:val="16"/>
        </w:rPr>
        <w:t xml:space="preserve"> </w:t>
      </w:r>
      <w:r w:rsidRPr="003D7BF6">
        <w:rPr>
          <w:rFonts w:eastAsia="Calibri"/>
          <w:sz w:val="16"/>
        </w:rPr>
        <w:t>value</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number</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potential</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who</w:t>
      </w:r>
      <w:r w:rsidRPr="003D7BF6">
        <w:rPr>
          <w:sz w:val="16"/>
        </w:rPr>
        <w:t xml:space="preserve"> </w:t>
      </w:r>
      <w:r w:rsidRPr="003D7BF6">
        <w:rPr>
          <w:rFonts w:eastAsia="Calibri"/>
          <w:sz w:val="16"/>
        </w:rPr>
        <w:t>could</w:t>
      </w:r>
      <w:r w:rsidRPr="003D7BF6">
        <w:rPr>
          <w:sz w:val="16"/>
        </w:rPr>
        <w:t xml:space="preserve"> </w:t>
      </w:r>
      <w:r w:rsidRPr="003D7BF6">
        <w:rPr>
          <w:rFonts w:eastAsia="Calibri"/>
          <w:sz w:val="16"/>
        </w:rPr>
        <w:t>ever</w:t>
      </w:r>
      <w:r w:rsidRPr="003D7BF6">
        <w:rPr>
          <w:sz w:val="16"/>
        </w:rPr>
        <w:t xml:space="preserve"> </w:t>
      </w:r>
      <w:r w:rsidRPr="003D7BF6">
        <w:rPr>
          <w:rFonts w:eastAsia="Calibri"/>
          <w:sz w:val="16"/>
        </w:rPr>
        <w:t>exist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far</w:t>
      </w:r>
      <w:r w:rsidRPr="003D7BF6">
        <w:rPr>
          <w:sz w:val="16"/>
        </w:rPr>
        <w:t xml:space="preserve"> </w:t>
      </w:r>
      <w:r w:rsidRPr="003D7BF6">
        <w:rPr>
          <w:rFonts w:eastAsia="Calibri"/>
          <w:sz w:val="16"/>
        </w:rPr>
        <w:t>greater</w:t>
      </w:r>
      <w:r w:rsidRPr="003D7BF6">
        <w:rPr>
          <w:sz w:val="16"/>
        </w:rPr>
        <w:t xml:space="preserve"> </w:t>
      </w:r>
      <w:r w:rsidRPr="003D7BF6">
        <w:rPr>
          <w:rFonts w:eastAsia="Calibri"/>
          <w:sz w:val="16"/>
        </w:rPr>
        <w:t>than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number</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who</w:t>
      </w:r>
      <w:r w:rsidRPr="003D7BF6">
        <w:rPr>
          <w:sz w:val="16"/>
        </w:rPr>
        <w:t xml:space="preserve"> </w:t>
      </w:r>
      <w:r w:rsidRPr="003D7BF6">
        <w:rPr>
          <w:rFonts w:eastAsia="Calibri"/>
          <w:sz w:val="16"/>
        </w:rPr>
        <w:t>exist</w:t>
      </w:r>
      <w:r w:rsidRPr="003D7BF6">
        <w:rPr>
          <w:sz w:val="16"/>
        </w:rPr>
        <w:t xml:space="preserve"> </w:t>
      </w:r>
      <w:r w:rsidRPr="003D7BF6">
        <w:rPr>
          <w:rFonts w:eastAsia="Calibri"/>
          <w:sz w:val="16"/>
        </w:rPr>
        <w:t>at</w:t>
      </w:r>
      <w:r w:rsidRPr="003D7BF6">
        <w:rPr>
          <w:sz w:val="16"/>
        </w:rPr>
        <w:t xml:space="preserve"> </w:t>
      </w:r>
      <w:r w:rsidRPr="003D7BF6">
        <w:rPr>
          <w:rFonts w:eastAsia="Calibri"/>
          <w:sz w:val="16"/>
        </w:rPr>
        <w:t>any</w:t>
      </w:r>
      <w:r w:rsidRPr="003D7BF6">
        <w:rPr>
          <w:sz w:val="16"/>
        </w:rPr>
        <w:t xml:space="preserve"> </w:t>
      </w:r>
      <w:r w:rsidRPr="003D7BF6">
        <w:rPr>
          <w:rFonts w:eastAsia="Calibri"/>
          <w:sz w:val="16"/>
        </w:rPr>
        <w:t>one</w:t>
      </w:r>
      <w:r w:rsidRPr="003D7BF6">
        <w:rPr>
          <w:sz w:val="16"/>
        </w:rPr>
        <w:t xml:space="preserve"> </w:t>
      </w:r>
      <w:r w:rsidRPr="003D7BF6">
        <w:rPr>
          <w:rFonts w:eastAsia="Calibri"/>
          <w:sz w:val="16"/>
        </w:rPr>
        <w:t>time</w:t>
      </w:r>
      <w:r w:rsidRPr="003D7BF6">
        <w:rPr>
          <w:sz w:val="16"/>
        </w:rPr>
        <w:t xml:space="preserve">, </w:t>
      </w:r>
      <w:r w:rsidRPr="003D7BF6">
        <w:rPr>
          <w:rFonts w:eastAsia="Calibri"/>
          <w:sz w:val="16"/>
        </w:rPr>
        <w:t>even</w:t>
      </w:r>
      <w:r w:rsidRPr="003D7BF6">
        <w:rPr>
          <w:sz w:val="16"/>
        </w:rPr>
        <w:t xml:space="preserve"> </w:t>
      </w:r>
      <w:r w:rsidRPr="003D7BF6">
        <w:rPr>
          <w:rFonts w:eastAsia="Calibri"/>
          <w:sz w:val="16"/>
        </w:rPr>
        <w:t>if</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were</w:t>
      </w:r>
      <w:r w:rsidRPr="003D7BF6">
        <w:rPr>
          <w:sz w:val="16"/>
        </w:rPr>
        <w:t xml:space="preserve"> </w:t>
      </w:r>
      <w:r w:rsidRPr="003D7BF6">
        <w:rPr>
          <w:rFonts w:eastAsia="Calibri"/>
          <w:sz w:val="16"/>
        </w:rPr>
        <w:t>brought</w:t>
      </w:r>
      <w:r w:rsidRPr="003D7BF6">
        <w:rPr>
          <w:sz w:val="16"/>
        </w:rPr>
        <w:t xml:space="preserve"> </w:t>
      </w:r>
      <w:r w:rsidRPr="003D7BF6">
        <w:rPr>
          <w:rFonts w:eastAsia="Calibri"/>
          <w:sz w:val="16"/>
        </w:rPr>
        <w:t>about</w:t>
      </w:r>
      <w:r w:rsidRPr="003D7BF6">
        <w:rPr>
          <w:sz w:val="16"/>
        </w:rPr>
        <w:t xml:space="preserve"> </w:t>
      </w:r>
      <w:r w:rsidRPr="003D7BF6">
        <w:rPr>
          <w:rFonts w:eastAsia="Calibri"/>
          <w:sz w:val="16"/>
        </w:rPr>
        <w:t>through</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painful</w:t>
      </w:r>
      <w:r w:rsidRPr="003D7BF6">
        <w:rPr>
          <w:sz w:val="16"/>
        </w:rPr>
        <w:t xml:space="preserve"> </w:t>
      </w:r>
      <w:r w:rsidRPr="003D7BF6">
        <w:rPr>
          <w:rFonts w:eastAsia="Calibri"/>
          <w:sz w:val="16"/>
        </w:rPr>
        <w:t>deaths</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currently</w:t>
      </w:r>
      <w:r w:rsidRPr="003D7BF6">
        <w:rPr>
          <w:sz w:val="16"/>
        </w:rPr>
        <w:t xml:space="preserve"> </w:t>
      </w:r>
      <w:r w:rsidRPr="003D7BF6">
        <w:rPr>
          <w:rFonts w:eastAsia="Calibri"/>
          <w:sz w:val="16"/>
        </w:rPr>
        <w:t>existing</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former</w:t>
      </w:r>
      <w:r w:rsidRPr="003D7BF6">
        <w:rPr>
          <w:sz w:val="16"/>
        </w:rPr>
        <w:t>’</w:t>
      </w:r>
      <w:r w:rsidRPr="003D7BF6">
        <w:rPr>
          <w:rFonts w:eastAsia="Calibri"/>
          <w:sz w:val="16"/>
        </w:rPr>
        <w:t>s</w:t>
      </w:r>
      <w:r w:rsidRPr="003D7BF6">
        <w:rPr>
          <w:sz w:val="16"/>
        </w:rPr>
        <w:t xml:space="preserve"> </w:t>
      </w:r>
      <w:r w:rsidRPr="003D7BF6">
        <w:rPr>
          <w:rFonts w:eastAsia="Calibri"/>
          <w:sz w:val="16"/>
        </w:rPr>
        <w:t>loss</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greater</w:t>
      </w:r>
      <w:r w:rsidRPr="003D7BF6">
        <w:rPr>
          <w:sz w:val="16"/>
        </w:rPr>
        <w:t xml:space="preserve"> </w:t>
      </w:r>
      <w:r w:rsidRPr="003D7BF6">
        <w:rPr>
          <w:rFonts w:eastAsia="Calibri"/>
          <w:sz w:val="16"/>
        </w:rPr>
        <w:t>than</w:t>
      </w:r>
      <w:r w:rsidRPr="003D7BF6">
        <w:rPr>
          <w:sz w:val="16"/>
        </w:rPr>
        <w:t xml:space="preserve"> </w:t>
      </w:r>
      <w:r w:rsidRPr="003D7BF6">
        <w:rPr>
          <w:rFonts w:eastAsia="Calibri"/>
          <w:sz w:val="16"/>
        </w:rPr>
        <w:t>the</w:t>
      </w:r>
      <w:r w:rsidRPr="003D7BF6">
        <w:rPr>
          <w:sz w:val="16"/>
        </w:rPr>
        <w:t xml:space="preserve"> </w:t>
      </w:r>
      <w:proofErr w:type="gramStart"/>
      <w:r w:rsidRPr="003D7BF6">
        <w:rPr>
          <w:rFonts w:eastAsia="Calibri"/>
          <w:sz w:val="16"/>
        </w:rPr>
        <w:t>latter</w:t>
      </w:r>
      <w:r w:rsidRPr="003D7BF6">
        <w:rPr>
          <w:sz w:val="16"/>
        </w:rPr>
        <w:t>’</w:t>
      </w:r>
      <w:r w:rsidRPr="003D7BF6">
        <w:rPr>
          <w:rFonts w:eastAsia="Calibri"/>
          <w:sz w:val="16"/>
        </w:rPr>
        <w:t>s</w:t>
      </w:r>
      <w:proofErr w:type="gramEnd"/>
      <w:r w:rsidRPr="003D7BF6">
        <w:rPr>
          <w:sz w:val="16"/>
        </w:rPr>
        <w:t xml:space="preserve">. </w:t>
      </w:r>
      <w:r w:rsidRPr="003D7BF6">
        <w:rPr>
          <w:rFonts w:eastAsia="Calibri"/>
          <w:sz w:val="16"/>
        </w:rPr>
        <w:t>Both</w:t>
      </w:r>
      <w:r w:rsidRPr="003D7BF6">
        <w:rPr>
          <w:sz w:val="16"/>
        </w:rPr>
        <w:t xml:space="preserve"> </w:t>
      </w:r>
      <w:r w:rsidRPr="003D7BF6">
        <w:rPr>
          <w:rFonts w:eastAsia="Calibri"/>
          <w:sz w:val="16"/>
        </w:rPr>
        <w:t>claims</w:t>
      </w:r>
      <w:r w:rsidRPr="003D7BF6">
        <w:rPr>
          <w:sz w:val="16"/>
        </w:rPr>
        <w:t xml:space="preserve"> </w:t>
      </w:r>
      <w:r w:rsidRPr="003D7BF6">
        <w:rPr>
          <w:rFonts w:eastAsia="Calibri"/>
          <w:sz w:val="16"/>
        </w:rPr>
        <w:t>are</w:t>
      </w:r>
      <w:r w:rsidRPr="003D7BF6">
        <w:rPr>
          <w:sz w:val="16"/>
        </w:rPr>
        <w:t xml:space="preserve"> </w:t>
      </w:r>
      <w:r w:rsidRPr="003D7BF6">
        <w:rPr>
          <w:rFonts w:eastAsia="Calibri"/>
          <w:sz w:val="16"/>
        </w:rPr>
        <w:t>assuming</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there</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an</w:t>
      </w:r>
      <w:r w:rsidRPr="003D7BF6">
        <w:rPr>
          <w:sz w:val="16"/>
        </w:rPr>
        <w:t xml:space="preserve"> </w:t>
      </w:r>
      <w:r w:rsidRPr="003D7BF6">
        <w:rPr>
          <w:rFonts w:eastAsia="Calibri"/>
          <w:sz w:val="16"/>
        </w:rPr>
        <w:t>intrinsic</w:t>
      </w:r>
      <w:r w:rsidRPr="003D7BF6">
        <w:rPr>
          <w:sz w:val="16"/>
        </w:rPr>
        <w:t xml:space="preserve"> </w:t>
      </w:r>
      <w:r w:rsidRPr="003D7BF6">
        <w:rPr>
          <w:rFonts w:eastAsia="Calibri"/>
          <w:sz w:val="16"/>
        </w:rPr>
        <w:t>value</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existence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potential</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life</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second</w:t>
      </w:r>
      <w:r w:rsidRPr="003D7BF6">
        <w:rPr>
          <w:sz w:val="16"/>
        </w:rPr>
        <w:t xml:space="preserve"> </w:t>
      </w:r>
      <w:r w:rsidRPr="003D7BF6">
        <w:rPr>
          <w:rFonts w:eastAsia="Calibri"/>
          <w:sz w:val="16"/>
        </w:rPr>
        <w:t>claim</w:t>
      </w:r>
      <w:r w:rsidRPr="003D7BF6">
        <w:rPr>
          <w:sz w:val="16"/>
        </w:rPr>
        <w:t xml:space="preserve"> </w:t>
      </w:r>
      <w:r w:rsidRPr="003D7BF6">
        <w:rPr>
          <w:rFonts w:eastAsia="Calibri"/>
          <w:sz w:val="16"/>
        </w:rPr>
        <w:t>makes</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further</w:t>
      </w:r>
      <w:r w:rsidRPr="003D7BF6">
        <w:rPr>
          <w:sz w:val="16"/>
        </w:rPr>
        <w:t xml:space="preserve"> </w:t>
      </w:r>
      <w:r w:rsidRPr="003D7BF6">
        <w:rPr>
          <w:rFonts w:eastAsia="Calibri"/>
          <w:sz w:val="16"/>
        </w:rPr>
        <w:t>assumption</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forgone</w:t>
      </w:r>
      <w:r w:rsidRPr="003D7BF6">
        <w:rPr>
          <w:sz w:val="16"/>
        </w:rPr>
        <w:t xml:space="preserve"> </w:t>
      </w:r>
      <w:r w:rsidRPr="003D7BF6">
        <w:rPr>
          <w:rFonts w:eastAsia="Calibri"/>
          <w:sz w:val="16"/>
        </w:rPr>
        <w:t>value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potential</w:t>
      </w:r>
      <w:r w:rsidRPr="003D7BF6">
        <w:rPr>
          <w:sz w:val="16"/>
        </w:rPr>
        <w:t xml:space="preserve"> </w:t>
      </w:r>
      <w:r w:rsidRPr="003D7BF6">
        <w:rPr>
          <w:rFonts w:eastAsia="Calibri"/>
          <w:sz w:val="16"/>
        </w:rPr>
        <w:t>lives</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could</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lived</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greater</w:t>
      </w:r>
      <w:r w:rsidRPr="003D7BF6">
        <w:rPr>
          <w:sz w:val="16"/>
        </w:rPr>
        <w:t xml:space="preserve"> </w:t>
      </w:r>
      <w:r w:rsidRPr="003D7BF6">
        <w:rPr>
          <w:rFonts w:eastAsia="Calibri"/>
          <w:sz w:val="16"/>
        </w:rPr>
        <w:t>than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disvalue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accrued</w:t>
      </w:r>
      <w:r w:rsidRPr="003D7BF6">
        <w:rPr>
          <w:sz w:val="16"/>
        </w:rPr>
        <w:t xml:space="preserve"> </w:t>
      </w:r>
      <w:r w:rsidRPr="003D7BF6">
        <w:rPr>
          <w:rFonts w:eastAsia="Calibri"/>
          <w:sz w:val="16"/>
        </w:rPr>
        <w:t>by</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existing</w:t>
      </w:r>
      <w:r w:rsidRPr="003D7BF6">
        <w:rPr>
          <w:sz w:val="16"/>
        </w:rPr>
        <w:t xml:space="preserve"> </w:t>
      </w:r>
      <w:r w:rsidRPr="003D7BF6">
        <w:rPr>
          <w:rFonts w:eastAsia="Calibri"/>
          <w:sz w:val="16"/>
        </w:rPr>
        <w:t>at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time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through</w:t>
      </w:r>
      <w:r w:rsidRPr="003D7BF6">
        <w:rPr>
          <w:sz w:val="16"/>
        </w:rPr>
        <w:t xml:space="preserve"> </w:t>
      </w:r>
      <w:r w:rsidRPr="003D7BF6">
        <w:rPr>
          <w:rFonts w:eastAsia="Calibri"/>
          <w:sz w:val="16"/>
        </w:rPr>
        <w:t>suffering</w:t>
      </w:r>
      <w:r w:rsidRPr="003D7BF6">
        <w:rPr>
          <w:sz w:val="16"/>
        </w:rPr>
        <w:t xml:space="preserve"> </w:t>
      </w:r>
      <w:r w:rsidRPr="003D7BF6">
        <w:rPr>
          <w:rFonts w:eastAsia="Calibri"/>
          <w:sz w:val="16"/>
        </w:rPr>
        <w:t>from</w:t>
      </w:r>
      <w:r w:rsidRPr="003D7BF6">
        <w:rPr>
          <w:sz w:val="16"/>
        </w:rPr>
        <w:t xml:space="preserve"> </w:t>
      </w:r>
      <w:r w:rsidRPr="003D7BF6">
        <w:rPr>
          <w:rFonts w:eastAsia="Calibri"/>
          <w:sz w:val="16"/>
        </w:rPr>
        <w:t>painful</w:t>
      </w:r>
      <w:r w:rsidRPr="003D7BF6">
        <w:rPr>
          <w:sz w:val="16"/>
        </w:rPr>
        <w:t xml:space="preserve"> </w:t>
      </w:r>
      <w:r w:rsidRPr="003D7BF6">
        <w:rPr>
          <w:rFonts w:eastAsia="Calibri"/>
          <w:sz w:val="16"/>
        </w:rPr>
        <w:t>and</w:t>
      </w:r>
      <w:r w:rsidRPr="003D7BF6">
        <w:rPr>
          <w:sz w:val="16"/>
        </w:rPr>
        <w:t>/</w:t>
      </w:r>
      <w:r w:rsidRPr="003D7BF6">
        <w:rPr>
          <w:rFonts w:eastAsia="Calibri"/>
          <w:sz w:val="16"/>
        </w:rPr>
        <w:t>or</w:t>
      </w:r>
      <w:r w:rsidRPr="003D7BF6">
        <w:rPr>
          <w:sz w:val="16"/>
        </w:rPr>
        <w:t xml:space="preserve"> </w:t>
      </w:r>
      <w:r w:rsidRPr="003D7BF6">
        <w:rPr>
          <w:rFonts w:eastAsia="Calibri"/>
          <w:sz w:val="16"/>
        </w:rPr>
        <w:t>premature</w:t>
      </w:r>
      <w:r w:rsidRPr="003D7BF6">
        <w:rPr>
          <w:sz w:val="16"/>
        </w:rPr>
        <w:t xml:space="preserve"> </w:t>
      </w:r>
      <w:r w:rsidRPr="003D7BF6">
        <w:rPr>
          <w:rFonts w:eastAsia="Calibri"/>
          <w:sz w:val="16"/>
        </w:rPr>
        <w:t>deaths</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best</w:t>
      </w:r>
      <w:r w:rsidRPr="003D7BF6">
        <w:rPr>
          <w:sz w:val="16"/>
        </w:rPr>
        <w:t>-</w:t>
      </w:r>
      <w:r w:rsidRPr="003D7BF6">
        <w:rPr>
          <w:rFonts w:eastAsia="Calibri"/>
          <w:sz w:val="16"/>
        </w:rPr>
        <w:t>known</w:t>
      </w:r>
      <w:r w:rsidRPr="003D7BF6">
        <w:rPr>
          <w:sz w:val="16"/>
        </w:rPr>
        <w:t xml:space="preserve"> </w:t>
      </w:r>
      <w:r w:rsidRPr="003D7BF6">
        <w:rPr>
          <w:rFonts w:eastAsia="Calibri"/>
          <w:sz w:val="16"/>
        </w:rPr>
        <w:t>author</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post</w:t>
      </w:r>
      <w:r w:rsidRPr="003D7BF6">
        <w:rPr>
          <w:sz w:val="16"/>
        </w:rPr>
        <w:t xml:space="preserve">, </w:t>
      </w:r>
      <w:r w:rsidRPr="003D7BF6">
        <w:rPr>
          <w:rFonts w:eastAsia="Calibri"/>
          <w:sz w:val="16"/>
        </w:rPr>
        <w:t>Peter</w:t>
      </w:r>
      <w:r w:rsidRPr="003D7BF6">
        <w:rPr>
          <w:sz w:val="16"/>
        </w:rPr>
        <w:t xml:space="preserve"> </w:t>
      </w:r>
      <w:r w:rsidRPr="003D7BF6">
        <w:rPr>
          <w:rFonts w:eastAsia="Calibri"/>
          <w:sz w:val="16"/>
        </w:rPr>
        <w:t>Singer</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prominent</w:t>
      </w:r>
      <w:r w:rsidRPr="003D7BF6">
        <w:rPr>
          <w:sz w:val="16"/>
        </w:rPr>
        <w:t xml:space="preserve"> </w:t>
      </w:r>
      <w:r w:rsidRPr="003D7BF6">
        <w:rPr>
          <w:rFonts w:eastAsia="Calibri"/>
          <w:sz w:val="16"/>
        </w:rPr>
        <w:t>utilitarian</w:t>
      </w:r>
      <w:r w:rsidRPr="003D7BF6">
        <w:rPr>
          <w:sz w:val="16"/>
        </w:rPr>
        <w:t xml:space="preserve">, </w:t>
      </w:r>
      <w:r w:rsidRPr="003D7BF6">
        <w:rPr>
          <w:rFonts w:eastAsia="Calibri"/>
          <w:sz w:val="16"/>
        </w:rPr>
        <w:t>so</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surprising</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he</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lament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potential</w:t>
      </w:r>
      <w:r w:rsidRPr="003D7BF6">
        <w:rPr>
          <w:sz w:val="16"/>
        </w:rPr>
        <w:t xml:space="preserve"> </w:t>
      </w:r>
      <w:r w:rsidRPr="003D7BF6">
        <w:rPr>
          <w:rFonts w:eastAsia="Calibri"/>
          <w:sz w:val="16"/>
        </w:rPr>
        <w:t>lack</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future</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lives</w:t>
      </w:r>
      <w:r w:rsidRPr="003D7BF6">
        <w:rPr>
          <w:sz w:val="16"/>
        </w:rPr>
        <w:t xml:space="preserve"> </w:t>
      </w:r>
      <w:r w:rsidRPr="003D7BF6">
        <w:rPr>
          <w:rFonts w:eastAsia="Calibri"/>
          <w:sz w:val="16"/>
        </w:rPr>
        <w:t>per</w:t>
      </w:r>
      <w:r w:rsidRPr="003D7BF6">
        <w:rPr>
          <w:sz w:val="16"/>
        </w:rPr>
        <w:t xml:space="preserve"> </w:t>
      </w:r>
      <w:r w:rsidRPr="003D7BF6">
        <w:rPr>
          <w:rFonts w:eastAsia="Calibri"/>
          <w:sz w:val="16"/>
        </w:rPr>
        <w:t>se</w:t>
      </w:r>
      <w:r w:rsidRPr="003D7BF6">
        <w:rPr>
          <w:sz w:val="16"/>
        </w:rPr>
        <w:t xml:space="preserve">. </w:t>
      </w:r>
      <w:r w:rsidRPr="003D7BF6">
        <w:rPr>
          <w:rFonts w:eastAsia="Calibri"/>
          <w:sz w:val="16"/>
        </w:rPr>
        <w:t>However</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just</w:t>
      </w:r>
      <w:r w:rsidRPr="003D7BF6">
        <w:rPr>
          <w:sz w:val="16"/>
        </w:rPr>
        <w:t xml:space="preserve"> </w:t>
      </w:r>
      <w:proofErr w:type="spellStart"/>
      <w:r w:rsidRPr="003D7BF6">
        <w:rPr>
          <w:rFonts w:eastAsia="Calibri"/>
          <w:sz w:val="16"/>
        </w:rPr>
        <w:t>utilitarians</w:t>
      </w:r>
      <w:proofErr w:type="spellEnd"/>
      <w:r w:rsidRPr="003D7BF6">
        <w:rPr>
          <w:sz w:val="16"/>
        </w:rPr>
        <w:t xml:space="preserve"> </w:t>
      </w:r>
      <w:r w:rsidRPr="003D7BF6">
        <w:rPr>
          <w:rFonts w:eastAsia="Calibri"/>
          <w:sz w:val="16"/>
        </w:rPr>
        <w:t>who</w:t>
      </w:r>
      <w:r w:rsidRPr="003D7BF6">
        <w:rPr>
          <w:sz w:val="16"/>
        </w:rPr>
        <w:t xml:space="preserve"> </w:t>
      </w:r>
      <w:r w:rsidRPr="003D7BF6">
        <w:rPr>
          <w:rFonts w:eastAsia="Calibri"/>
          <w:sz w:val="16"/>
        </w:rPr>
        <w:t>share</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view</w:t>
      </w:r>
      <w:r w:rsidRPr="003D7BF6">
        <w:rPr>
          <w:sz w:val="16"/>
        </w:rPr>
        <w:t xml:space="preserve">, </w:t>
      </w:r>
      <w:r w:rsidRPr="003D7BF6">
        <w:rPr>
          <w:rFonts w:eastAsia="Calibri"/>
          <w:sz w:val="16"/>
        </w:rPr>
        <w:t>even</w:t>
      </w:r>
      <w:r w:rsidRPr="003D7BF6">
        <w:rPr>
          <w:sz w:val="16"/>
        </w:rPr>
        <w:t xml:space="preserve"> </w:t>
      </w:r>
      <w:r w:rsidRPr="003D7BF6">
        <w:rPr>
          <w:rFonts w:eastAsia="Calibri"/>
          <w:sz w:val="16"/>
        </w:rPr>
        <w:t>if</w:t>
      </w:r>
      <w:r w:rsidRPr="003D7BF6">
        <w:rPr>
          <w:sz w:val="16"/>
        </w:rPr>
        <w:t xml:space="preserve"> </w:t>
      </w:r>
      <w:r w:rsidRPr="003D7BF6">
        <w:rPr>
          <w:rFonts w:eastAsia="Calibri"/>
          <w:sz w:val="16"/>
        </w:rPr>
        <w:t>implicitly</w:t>
      </w:r>
      <w:r w:rsidRPr="003D7BF6">
        <w:rPr>
          <w:sz w:val="16"/>
        </w:rPr>
        <w:t xml:space="preserve">. </w:t>
      </w:r>
      <w:r w:rsidRPr="003D7BF6">
        <w:rPr>
          <w:rFonts w:eastAsia="Calibri"/>
          <w:sz w:val="16"/>
        </w:rPr>
        <w:t>Indeed</w:t>
      </w:r>
      <w:r w:rsidRPr="003D7BF6">
        <w:rPr>
          <w:sz w:val="16"/>
        </w:rPr>
        <w:t xml:space="preserve">, </w:t>
      </w:r>
      <w:r w:rsidRPr="003D7BF6">
        <w:rPr>
          <w:rFonts w:eastAsia="Calibri"/>
          <w:sz w:val="16"/>
        </w:rPr>
        <w:t>other</w:t>
      </w:r>
      <w:r w:rsidRPr="003D7BF6">
        <w:rPr>
          <w:sz w:val="16"/>
        </w:rPr>
        <w:t xml:space="preserve"> </w:t>
      </w:r>
      <w:r w:rsidRPr="003D7BF6">
        <w:rPr>
          <w:rFonts w:eastAsia="Calibri"/>
          <w:sz w:val="16"/>
        </w:rPr>
        <w:t>philosophers</w:t>
      </w:r>
      <w:r w:rsidRPr="003D7BF6">
        <w:rPr>
          <w:sz w:val="16"/>
        </w:rPr>
        <w:t xml:space="preserve"> </w:t>
      </w:r>
      <w:r w:rsidRPr="003D7BF6">
        <w:rPr>
          <w:rFonts w:eastAsia="Calibri"/>
          <w:sz w:val="16"/>
        </w:rPr>
        <w:t>also</w:t>
      </w:r>
      <w:r w:rsidRPr="003D7BF6">
        <w:rPr>
          <w:sz w:val="16"/>
        </w:rPr>
        <w:t xml:space="preserve"> </w:t>
      </w:r>
      <w:r w:rsidRPr="003D7BF6">
        <w:rPr>
          <w:rFonts w:eastAsia="Calibri"/>
          <w:sz w:val="16"/>
        </w:rPr>
        <w:t>seem</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imply</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they</w:t>
      </w:r>
      <w:r w:rsidRPr="003D7BF6">
        <w:rPr>
          <w:sz w:val="16"/>
        </w:rPr>
        <w:t xml:space="preserve"> </w:t>
      </w:r>
      <w:r w:rsidRPr="003D7BF6">
        <w:rPr>
          <w:rFonts w:eastAsia="Calibri"/>
          <w:sz w:val="16"/>
        </w:rPr>
        <w:t>share</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intuition</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there</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just</w:t>
      </w:r>
      <w:r w:rsidRPr="003D7BF6">
        <w:rPr>
          <w:sz w:val="16"/>
        </w:rPr>
        <w:t xml:space="preserve"> </w:t>
      </w:r>
      <w:r w:rsidRPr="003D7BF6">
        <w:rPr>
          <w:rFonts w:eastAsia="Calibri"/>
          <w:sz w:val="16"/>
        </w:rPr>
        <w:t>something</w:t>
      </w:r>
      <w:r w:rsidRPr="003D7BF6">
        <w:rPr>
          <w:sz w:val="16"/>
        </w:rPr>
        <w:t xml:space="preserve"> </w:t>
      </w:r>
      <w:r w:rsidRPr="003D7BF6">
        <w:rPr>
          <w:rFonts w:eastAsia="Calibri"/>
          <w:sz w:val="16"/>
        </w:rPr>
        <w:t>wrong</w:t>
      </w:r>
      <w:r w:rsidRPr="003D7BF6">
        <w:rPr>
          <w:sz w:val="16"/>
        </w:rPr>
        <w:t xml:space="preserve"> </w:t>
      </w:r>
      <w:r w:rsidRPr="003D7BF6">
        <w:rPr>
          <w:rFonts w:eastAsia="Calibri"/>
          <w:sz w:val="16"/>
        </w:rPr>
        <w:t>with</w:t>
      </w:r>
      <w:r w:rsidRPr="003D7BF6">
        <w:rPr>
          <w:sz w:val="16"/>
        </w:rPr>
        <w:t xml:space="preserve"> </w:t>
      </w:r>
      <w:r w:rsidRPr="003D7BF6">
        <w:rPr>
          <w:rFonts w:eastAsia="Calibri"/>
          <w:sz w:val="16"/>
        </w:rPr>
        <w:t>causing</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failing</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prevent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species</w:t>
      </w:r>
      <w:r w:rsidRPr="003D7BF6">
        <w:rPr>
          <w:sz w:val="16"/>
        </w:rPr>
        <w:t xml:space="preserve"> </w:t>
      </w:r>
      <w:r w:rsidRPr="003D7BF6">
        <w:rPr>
          <w:rFonts w:eastAsia="Calibri"/>
          <w:sz w:val="16"/>
        </w:rPr>
        <w:t>such</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we</w:t>
      </w:r>
      <w:r w:rsidRPr="003D7BF6">
        <w:rPr>
          <w:sz w:val="16"/>
        </w:rPr>
        <w:t xml:space="preserve"> </w:t>
      </w:r>
      <w:r w:rsidRPr="003D7BF6">
        <w:rPr>
          <w:rFonts w:eastAsia="Calibri"/>
          <w:sz w:val="16"/>
        </w:rPr>
        <w:t>prevent</w:t>
      </w:r>
      <w:r w:rsidRPr="003D7BF6">
        <w:rPr>
          <w:sz w:val="16"/>
        </w:rPr>
        <w:t xml:space="preserve"> </w:t>
      </w:r>
      <w:r w:rsidRPr="003D7BF6">
        <w:rPr>
          <w:rFonts w:eastAsia="Calibri"/>
          <w:sz w:val="16"/>
        </w:rPr>
        <w:t>more</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from</w:t>
      </w:r>
      <w:r w:rsidRPr="003D7BF6">
        <w:rPr>
          <w:sz w:val="16"/>
        </w:rPr>
        <w:t xml:space="preserve"> </w:t>
      </w:r>
      <w:r w:rsidRPr="003D7BF6">
        <w:rPr>
          <w:rFonts w:eastAsia="Calibri"/>
          <w:sz w:val="16"/>
        </w:rPr>
        <w:t>having</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opportunity</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exist</w:t>
      </w:r>
      <w:r w:rsidRPr="003D7BF6">
        <w:rPr>
          <w:sz w:val="16"/>
        </w:rPr>
        <w:t xml:space="preserve">’. </w:t>
      </w:r>
      <w:r w:rsidRPr="003D7BF6">
        <w:rPr>
          <w:rFonts w:eastAsia="Calibri"/>
          <w:sz w:val="16"/>
        </w:rPr>
        <w:t>Stephen</w:t>
      </w:r>
      <w:r w:rsidRPr="003D7BF6">
        <w:rPr>
          <w:sz w:val="16"/>
        </w:rPr>
        <w:t xml:space="preserve"> </w:t>
      </w:r>
      <w:r w:rsidRPr="003D7BF6">
        <w:rPr>
          <w:rFonts w:eastAsia="Calibri"/>
          <w:sz w:val="16"/>
        </w:rPr>
        <w:t>Gardiner</w:t>
      </w:r>
      <w:r w:rsidRPr="003D7BF6">
        <w:rPr>
          <w:sz w:val="16"/>
        </w:rPr>
        <w:t xml:space="preserve"> (2009) </w:t>
      </w:r>
      <w:r w:rsidRPr="003D7BF6">
        <w:rPr>
          <w:rFonts w:eastAsia="Calibri"/>
          <w:sz w:val="16"/>
        </w:rPr>
        <w:t>and</w:t>
      </w:r>
      <w:r w:rsidRPr="003D7BF6">
        <w:rPr>
          <w:sz w:val="16"/>
        </w:rPr>
        <w:t xml:space="preserve"> </w:t>
      </w:r>
      <w:r w:rsidRPr="003D7BF6">
        <w:rPr>
          <w:rFonts w:eastAsia="Calibri"/>
          <w:sz w:val="16"/>
        </w:rPr>
        <w:t>Martin</w:t>
      </w:r>
      <w:r w:rsidRPr="003D7BF6">
        <w:rPr>
          <w:sz w:val="16"/>
        </w:rPr>
        <w:t xml:space="preserve"> </w:t>
      </w:r>
      <w:r w:rsidRPr="003D7BF6">
        <w:rPr>
          <w:rFonts w:eastAsia="Calibri"/>
          <w:sz w:val="16"/>
        </w:rPr>
        <w:t>O</w:t>
      </w:r>
      <w:r w:rsidRPr="003D7BF6">
        <w:rPr>
          <w:sz w:val="16"/>
        </w:rPr>
        <w:t>’</w:t>
      </w:r>
      <w:r w:rsidRPr="003D7BF6">
        <w:rPr>
          <w:rFonts w:eastAsia="Calibri"/>
          <w:sz w:val="16"/>
        </w:rPr>
        <w:t>Neill</w:t>
      </w:r>
      <w:r w:rsidRPr="003D7BF6">
        <w:rPr>
          <w:sz w:val="16"/>
        </w:rPr>
        <w:t xml:space="preserve"> (</w:t>
      </w:r>
      <w:r w:rsidRPr="003D7BF6">
        <w:rPr>
          <w:rFonts w:eastAsia="Calibri"/>
          <w:sz w:val="16"/>
        </w:rPr>
        <w:t>personal</w:t>
      </w:r>
      <w:r w:rsidRPr="003D7BF6">
        <w:rPr>
          <w:sz w:val="16"/>
        </w:rPr>
        <w:t xml:space="preserve"> </w:t>
      </w:r>
      <w:r w:rsidRPr="003D7BF6">
        <w:rPr>
          <w:rFonts w:eastAsia="Calibri"/>
          <w:sz w:val="16"/>
        </w:rPr>
        <w:t>correspondence</w:t>
      </w:r>
      <w:r w:rsidRPr="003D7BF6">
        <w:rPr>
          <w:sz w:val="16"/>
        </w:rPr>
        <w:t xml:space="preserve">), </w:t>
      </w:r>
      <w:r w:rsidRPr="003D7BF6">
        <w:rPr>
          <w:rFonts w:eastAsia="Calibri"/>
          <w:sz w:val="16"/>
        </w:rPr>
        <w:t>both</w:t>
      </w:r>
      <w:r w:rsidRPr="003D7BF6">
        <w:rPr>
          <w:sz w:val="16"/>
        </w:rPr>
        <w:t xml:space="preserve"> </w:t>
      </w:r>
      <w:r w:rsidRPr="003D7BF6">
        <w:rPr>
          <w:rFonts w:eastAsia="Calibri"/>
          <w:sz w:val="16"/>
        </w:rPr>
        <w:t>sympathetic</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contract</w:t>
      </w:r>
      <w:r w:rsidRPr="003D7BF6">
        <w:rPr>
          <w:sz w:val="16"/>
        </w:rPr>
        <w:t xml:space="preserve"> </w:t>
      </w:r>
      <w:r w:rsidRPr="003D7BF6">
        <w:rPr>
          <w:rFonts w:eastAsia="Calibri"/>
          <w:sz w:val="16"/>
        </w:rPr>
        <w:t>theory</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example</w:t>
      </w:r>
      <w:r w:rsidRPr="003D7BF6">
        <w:rPr>
          <w:sz w:val="16"/>
        </w:rPr>
        <w:t xml:space="preserve">, </w:t>
      </w:r>
      <w:r w:rsidRPr="003D7BF6">
        <w:rPr>
          <w:rFonts w:eastAsia="Calibri"/>
          <w:sz w:val="16"/>
        </w:rPr>
        <w:t>also</w:t>
      </w:r>
      <w:r w:rsidRPr="003D7BF6">
        <w:rPr>
          <w:sz w:val="16"/>
        </w:rPr>
        <w:t xml:space="preserve"> </w:t>
      </w:r>
      <w:r w:rsidRPr="003D7BF6">
        <w:rPr>
          <w:rFonts w:eastAsia="Calibri"/>
          <w:sz w:val="16"/>
        </w:rPr>
        <w:t>find</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intuitive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we</w:t>
      </w:r>
      <w:r w:rsidRPr="003D7BF6">
        <w:rPr>
          <w:sz w:val="16"/>
        </w:rPr>
        <w:t xml:space="preserve"> </w:t>
      </w:r>
      <w:r w:rsidRPr="003D7BF6">
        <w:rPr>
          <w:rFonts w:eastAsia="Calibri"/>
          <w:sz w:val="16"/>
        </w:rPr>
        <w:t>should</w:t>
      </w:r>
      <w:r w:rsidRPr="003D7BF6">
        <w:rPr>
          <w:sz w:val="16"/>
        </w:rPr>
        <w:t xml:space="preserve"> </w:t>
      </w:r>
      <w:r w:rsidRPr="003D7BF6">
        <w:rPr>
          <w:rFonts w:eastAsia="Calibri"/>
          <w:sz w:val="16"/>
        </w:rPr>
        <w:t>want</w:t>
      </w:r>
      <w:r w:rsidRPr="003D7BF6">
        <w:rPr>
          <w:sz w:val="16"/>
        </w:rPr>
        <w:t xml:space="preserve"> </w:t>
      </w:r>
      <w:r w:rsidRPr="003D7BF6">
        <w:rPr>
          <w:rFonts w:eastAsia="Calibri"/>
          <w:sz w:val="16"/>
        </w:rPr>
        <w:t>more</w:t>
      </w:r>
      <w:r w:rsidRPr="003D7BF6">
        <w:rPr>
          <w:sz w:val="16"/>
        </w:rPr>
        <w:t xml:space="preserve"> </w:t>
      </w:r>
      <w:r w:rsidRPr="003D7BF6">
        <w:rPr>
          <w:rFonts w:eastAsia="Calibri"/>
          <w:sz w:val="16"/>
        </w:rPr>
        <w:t>generations</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have</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opportunity</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exist</w:t>
      </w:r>
      <w:r w:rsidRPr="003D7BF6">
        <w:rPr>
          <w:sz w:val="16"/>
        </w:rPr>
        <w:t xml:space="preserve">, </w:t>
      </w:r>
      <w:proofErr w:type="gramStart"/>
      <w:r w:rsidRPr="003D7BF6">
        <w:rPr>
          <w:rFonts w:eastAsia="Calibri"/>
          <w:sz w:val="16"/>
        </w:rPr>
        <w:t>assuming</w:t>
      </w:r>
      <w:r w:rsidRPr="003D7BF6">
        <w:rPr>
          <w:sz w:val="16"/>
        </w:rPr>
        <w:t xml:space="preserve"> </w:t>
      </w:r>
      <w:r w:rsidRPr="003D7BF6">
        <w:rPr>
          <w:rFonts w:eastAsia="Calibri"/>
          <w:sz w:val="16"/>
        </w:rPr>
        <w:t>that</w:t>
      </w:r>
      <w:proofErr w:type="gramEnd"/>
      <w:r w:rsidRPr="003D7BF6">
        <w:rPr>
          <w:sz w:val="16"/>
        </w:rPr>
        <w:t xml:space="preserve"> </w:t>
      </w:r>
      <w:r w:rsidRPr="003D7BF6">
        <w:rPr>
          <w:rFonts w:eastAsia="Calibri"/>
          <w:sz w:val="16"/>
        </w:rPr>
        <w:t>they</w:t>
      </w:r>
      <w:r w:rsidRPr="003D7BF6">
        <w:rPr>
          <w:sz w:val="16"/>
        </w:rPr>
        <w:t xml:space="preserve"> </w:t>
      </w:r>
      <w:r w:rsidRPr="003D7BF6">
        <w:rPr>
          <w:rFonts w:eastAsia="Calibri"/>
          <w:sz w:val="16"/>
        </w:rPr>
        <w:t>have</w:t>
      </w:r>
      <w:r w:rsidRPr="003D7BF6">
        <w:rPr>
          <w:sz w:val="16"/>
        </w:rPr>
        <w:t xml:space="preserve"> </w:t>
      </w:r>
      <w:r w:rsidRPr="003D7BF6">
        <w:rPr>
          <w:rFonts w:eastAsia="Calibri"/>
          <w:sz w:val="16"/>
        </w:rPr>
        <w:t>worth</w:t>
      </w:r>
      <w:r w:rsidRPr="003D7BF6">
        <w:rPr>
          <w:sz w:val="16"/>
        </w:rPr>
        <w:t>-</w:t>
      </w:r>
      <w:r w:rsidRPr="003D7BF6">
        <w:rPr>
          <w:rFonts w:eastAsia="Calibri"/>
          <w:sz w:val="16"/>
        </w:rPr>
        <w:t>living</w:t>
      </w:r>
      <w:r w:rsidRPr="003D7BF6">
        <w:rPr>
          <w:sz w:val="16"/>
        </w:rPr>
        <w:t xml:space="preserve"> </w:t>
      </w:r>
      <w:r w:rsidRPr="003D7BF6">
        <w:rPr>
          <w:rFonts w:eastAsia="Calibri"/>
          <w:sz w:val="16"/>
        </w:rPr>
        <w:t>lives</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I</w:t>
      </w:r>
      <w:r w:rsidRPr="003D7BF6">
        <w:rPr>
          <w:sz w:val="16"/>
        </w:rPr>
        <w:t xml:space="preserve"> </w:t>
      </w:r>
      <w:r w:rsidRPr="003D7BF6">
        <w:rPr>
          <w:rFonts w:eastAsia="Calibri"/>
          <w:sz w:val="16"/>
        </w:rPr>
        <w:t>find</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plausible</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think</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many</w:t>
      </w:r>
      <w:r w:rsidRPr="003D7BF6">
        <w:rPr>
          <w:sz w:val="16"/>
        </w:rPr>
        <w:t xml:space="preserve"> </w:t>
      </w:r>
      <w:r w:rsidRPr="003D7BF6">
        <w:rPr>
          <w:rFonts w:eastAsia="Calibri"/>
          <w:sz w:val="16"/>
        </w:rPr>
        <w:t>other</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philosophers</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non</w:t>
      </w:r>
      <w:r w:rsidRPr="003D7BF6">
        <w:rPr>
          <w:sz w:val="16"/>
        </w:rPr>
        <w:t>-</w:t>
      </w:r>
      <w:r w:rsidRPr="003D7BF6">
        <w:rPr>
          <w:rFonts w:eastAsia="Calibri"/>
          <w:sz w:val="16"/>
        </w:rPr>
        <w:t>philosophers</w:t>
      </w:r>
      <w:r w:rsidRPr="003D7BF6">
        <w:rPr>
          <w:sz w:val="16"/>
        </w:rPr>
        <w:t xml:space="preserve"> </w:t>
      </w:r>
      <w:r w:rsidRPr="003D7BF6">
        <w:rPr>
          <w:rFonts w:eastAsia="Calibri"/>
          <w:sz w:val="16"/>
        </w:rPr>
        <w:t>alike</w:t>
      </w:r>
      <w:r w:rsidRPr="003D7BF6">
        <w:rPr>
          <w:sz w:val="16"/>
        </w:rPr>
        <w:t xml:space="preserve">) </w:t>
      </w:r>
      <w:r w:rsidRPr="003D7BF6">
        <w:rPr>
          <w:rFonts w:eastAsia="Calibri"/>
          <w:sz w:val="16"/>
        </w:rPr>
        <w:t>probably</w:t>
      </w:r>
      <w:r w:rsidRPr="003D7BF6">
        <w:rPr>
          <w:sz w:val="16"/>
        </w:rPr>
        <w:t xml:space="preserve"> </w:t>
      </w:r>
      <w:r w:rsidRPr="003D7BF6">
        <w:rPr>
          <w:rFonts w:eastAsia="Calibri"/>
          <w:sz w:val="16"/>
        </w:rPr>
        <w:t>share</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intuition</w:t>
      </w:r>
      <w:r w:rsidRPr="003D7BF6">
        <w:rPr>
          <w:sz w:val="16"/>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3D7BF6">
        <w:rPr>
          <w:sz w:val="16"/>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a</w:t>
      </w:r>
      <w:r w:rsidRPr="003D7BF6">
        <w:rPr>
          <w:sz w:val="16"/>
        </w:rPr>
        <w:t xml:space="preserve"> </w:t>
      </w:r>
      <w:r w:rsidRPr="00AE4834">
        <w:rPr>
          <w:rStyle w:val="StyleUnderline"/>
          <w:rFonts w:eastAsia="Calibri"/>
        </w:rPr>
        <w:t>set</w:t>
      </w:r>
      <w:r w:rsidRPr="003D7BF6">
        <w:rPr>
          <w:sz w:val="16"/>
        </w:rPr>
        <w:t xml:space="preserve"> </w:t>
      </w:r>
      <w:r w:rsidRPr="00AE4834">
        <w:rPr>
          <w:rStyle w:val="StyleUnderline"/>
          <w:rFonts w:eastAsia="Calibri"/>
        </w:rPr>
        <w:t>of</w:t>
      </w:r>
      <w:r w:rsidRPr="003D7BF6">
        <w:rPr>
          <w:sz w:val="16"/>
        </w:rPr>
        <w:t xml:space="preserve"> </w:t>
      </w:r>
      <w:r w:rsidRPr="003D7BF6">
        <w:rPr>
          <w:rFonts w:eastAsia="Calibri"/>
          <w:sz w:val="16"/>
        </w:rPr>
        <w:t>possible</w:t>
      </w:r>
      <w:r w:rsidRPr="003D7BF6">
        <w:rPr>
          <w:sz w:val="16"/>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say</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wrong</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prevent</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from</w:t>
      </w:r>
      <w:r w:rsidRPr="003D7BF6">
        <w:rPr>
          <w:sz w:val="16"/>
        </w:rPr>
        <w:t xml:space="preserve"> </w:t>
      </w:r>
      <w:r w:rsidRPr="003D7BF6">
        <w:rPr>
          <w:rFonts w:eastAsia="Calibri"/>
          <w:sz w:val="16"/>
        </w:rPr>
        <w:t>existing</w:t>
      </w:r>
      <w:r w:rsidRPr="003D7BF6">
        <w:rPr>
          <w:sz w:val="16"/>
        </w:rPr>
        <w:t xml:space="preserve"> </w:t>
      </w:r>
      <w:r w:rsidRPr="003D7BF6">
        <w:rPr>
          <w:rFonts w:eastAsia="Calibri"/>
          <w:sz w:val="16"/>
        </w:rPr>
        <w:t>could</w:t>
      </w:r>
      <w:r w:rsidRPr="003D7BF6">
        <w:rPr>
          <w:sz w:val="16"/>
        </w:rPr>
        <w:t xml:space="preserve"> </w:t>
      </w:r>
      <w:r w:rsidRPr="003D7BF6">
        <w:rPr>
          <w:rFonts w:eastAsia="Calibri"/>
          <w:sz w:val="16"/>
        </w:rPr>
        <w:t>either</w:t>
      </w:r>
      <w:r w:rsidRPr="003D7BF6">
        <w:rPr>
          <w:sz w:val="16"/>
        </w:rPr>
        <w:t xml:space="preserve"> </w:t>
      </w:r>
      <w:r w:rsidRPr="003D7BF6">
        <w:rPr>
          <w:rFonts w:eastAsia="Calibri"/>
          <w:sz w:val="16"/>
        </w:rPr>
        <w:t>mean</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possible</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could</w:t>
      </w:r>
      <w:r w:rsidRPr="003D7BF6">
        <w:rPr>
          <w:sz w:val="16"/>
        </w:rPr>
        <w:t xml:space="preserve"> </w:t>
      </w:r>
      <w:r w:rsidRPr="003D7BF6">
        <w:rPr>
          <w:rFonts w:eastAsia="Calibri"/>
          <w:sz w:val="16"/>
        </w:rPr>
        <w:t>reasonably</w:t>
      </w:r>
      <w:r w:rsidRPr="003D7BF6">
        <w:rPr>
          <w:sz w:val="16"/>
        </w:rPr>
        <w:t xml:space="preserve"> </w:t>
      </w:r>
      <w:r w:rsidRPr="003D7BF6">
        <w:rPr>
          <w:rFonts w:eastAsia="Calibri"/>
          <w:sz w:val="16"/>
        </w:rPr>
        <w:t>reject</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principle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permitted</w:t>
      </w:r>
      <w:r w:rsidRPr="003D7BF6">
        <w:rPr>
          <w:sz w:val="16"/>
        </w:rPr>
        <w:t xml:space="preserve"> </w:t>
      </w:r>
      <w:r w:rsidRPr="003D7BF6">
        <w:rPr>
          <w:rFonts w:eastAsia="Calibri"/>
          <w:sz w:val="16"/>
        </w:rPr>
        <w:t>us</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create</w:t>
      </w:r>
      <w:r w:rsidRPr="003D7BF6">
        <w:rPr>
          <w:sz w:val="16"/>
        </w:rPr>
        <w:t xml:space="preserve"> </w:t>
      </w:r>
      <w:r w:rsidRPr="003D7BF6">
        <w:rPr>
          <w:rFonts w:eastAsia="Calibri"/>
          <w:sz w:val="16"/>
        </w:rPr>
        <w:t>them</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foregone</w:t>
      </w:r>
      <w:r w:rsidRPr="003D7BF6">
        <w:rPr>
          <w:sz w:val="16"/>
        </w:rPr>
        <w:t xml:space="preserve"> </w:t>
      </w:r>
      <w:r w:rsidRPr="003D7BF6">
        <w:rPr>
          <w:rFonts w:eastAsia="Calibri"/>
          <w:sz w:val="16"/>
        </w:rPr>
        <w:t>value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their</w:t>
      </w:r>
      <w:r w:rsidRPr="003D7BF6">
        <w:rPr>
          <w:sz w:val="16"/>
        </w:rPr>
        <w:t xml:space="preserve"> </w:t>
      </w:r>
      <w:r w:rsidRPr="003D7BF6">
        <w:rPr>
          <w:rFonts w:eastAsia="Calibri"/>
          <w:sz w:val="16"/>
        </w:rPr>
        <w:t>lives</w:t>
      </w:r>
      <w:r w:rsidRPr="003D7BF6">
        <w:rPr>
          <w:sz w:val="16"/>
        </w:rPr>
        <w:t xml:space="preserve"> </w:t>
      </w:r>
      <w:r w:rsidRPr="003D7BF6">
        <w:rPr>
          <w:rFonts w:eastAsia="Calibri"/>
          <w:sz w:val="16"/>
        </w:rPr>
        <w:t>provides</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rejecting</w:t>
      </w:r>
      <w:r w:rsidRPr="003D7BF6">
        <w:rPr>
          <w:sz w:val="16"/>
        </w:rPr>
        <w:t xml:space="preserve"> </w:t>
      </w:r>
      <w:r w:rsidRPr="003D7BF6">
        <w:rPr>
          <w:rFonts w:eastAsia="Calibri"/>
          <w:sz w:val="16"/>
        </w:rPr>
        <w:t>any</w:t>
      </w:r>
      <w:r w:rsidRPr="003D7BF6">
        <w:rPr>
          <w:sz w:val="16"/>
        </w:rPr>
        <w:t xml:space="preserve"> </w:t>
      </w:r>
      <w:r w:rsidRPr="003D7BF6">
        <w:rPr>
          <w:rFonts w:eastAsia="Calibri"/>
          <w:sz w:val="16"/>
        </w:rPr>
        <w:t>principle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permits</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make</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first</w:t>
      </w:r>
      <w:r w:rsidRPr="003D7BF6">
        <w:rPr>
          <w:sz w:val="16"/>
        </w:rPr>
        <w:t xml:space="preserve"> </w:t>
      </w:r>
      <w:r w:rsidRPr="003D7BF6">
        <w:rPr>
          <w:rFonts w:eastAsia="Calibri"/>
          <w:sz w:val="16"/>
        </w:rPr>
        <w:t>claim</w:t>
      </w:r>
      <w:r w:rsidRPr="003D7BF6">
        <w:rPr>
          <w:sz w:val="16"/>
        </w:rPr>
        <w:t xml:space="preserve"> </w:t>
      </w:r>
      <w:r w:rsidRPr="003D7BF6">
        <w:rPr>
          <w:rFonts w:eastAsia="Calibri"/>
          <w:sz w:val="16"/>
        </w:rPr>
        <w:t>we</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have</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argue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possible</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could</w:t>
      </w:r>
      <w:r w:rsidRPr="003D7BF6">
        <w:rPr>
          <w:sz w:val="16"/>
        </w:rPr>
        <w:t xml:space="preserve"> </w:t>
      </w:r>
      <w:r w:rsidRPr="003D7BF6">
        <w:rPr>
          <w:rFonts w:eastAsia="Calibri"/>
          <w:sz w:val="16"/>
        </w:rPr>
        <w:t>reasonably</w:t>
      </w:r>
      <w:r w:rsidRPr="003D7BF6">
        <w:rPr>
          <w:sz w:val="16"/>
        </w:rPr>
        <w:t xml:space="preserve"> </w:t>
      </w:r>
      <w:r w:rsidRPr="003D7BF6">
        <w:rPr>
          <w:rFonts w:eastAsia="Calibri"/>
          <w:sz w:val="16"/>
        </w:rPr>
        <w:t>reject</w:t>
      </w:r>
      <w:r w:rsidRPr="003D7BF6">
        <w:rPr>
          <w:sz w:val="16"/>
        </w:rPr>
        <w:t xml:space="preserve"> </w:t>
      </w:r>
      <w:r w:rsidRPr="003D7BF6">
        <w:rPr>
          <w:rFonts w:eastAsia="Calibri"/>
          <w:sz w:val="16"/>
        </w:rPr>
        <w:t>any</w:t>
      </w:r>
      <w:r w:rsidRPr="003D7BF6">
        <w:rPr>
          <w:sz w:val="16"/>
        </w:rPr>
        <w:t xml:space="preserve"> </w:t>
      </w:r>
      <w:r w:rsidRPr="003D7BF6">
        <w:rPr>
          <w:rFonts w:eastAsia="Calibri"/>
          <w:sz w:val="16"/>
        </w:rPr>
        <w:t>principle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prevented</w:t>
      </w:r>
      <w:r w:rsidRPr="003D7BF6">
        <w:rPr>
          <w:sz w:val="16"/>
        </w:rPr>
        <w:t xml:space="preserve"> </w:t>
      </w:r>
      <w:r w:rsidRPr="003D7BF6">
        <w:rPr>
          <w:rFonts w:eastAsia="Calibri"/>
          <w:sz w:val="16"/>
        </w:rPr>
        <w:t>their</w:t>
      </w:r>
      <w:r w:rsidRPr="003D7BF6">
        <w:rPr>
          <w:sz w:val="16"/>
        </w:rPr>
        <w:t xml:space="preserve"> </w:t>
      </w:r>
      <w:r w:rsidRPr="003D7BF6">
        <w:rPr>
          <w:rFonts w:eastAsia="Calibri"/>
          <w:sz w:val="16"/>
        </w:rPr>
        <w:t>existence</w:t>
      </w:r>
      <w:r w:rsidRPr="003D7BF6">
        <w:rPr>
          <w:sz w:val="16"/>
        </w:rPr>
        <w:t xml:space="preserve"> </w:t>
      </w:r>
      <w:r w:rsidRPr="003D7BF6">
        <w:rPr>
          <w:rFonts w:eastAsia="Calibri"/>
          <w:sz w:val="16"/>
        </w:rPr>
        <w:t>on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grounds</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prevented</w:t>
      </w:r>
      <w:r w:rsidRPr="003D7BF6">
        <w:rPr>
          <w:sz w:val="16"/>
        </w:rPr>
        <w:t xml:space="preserve"> </w:t>
      </w:r>
      <w:r w:rsidRPr="003D7BF6">
        <w:rPr>
          <w:rFonts w:eastAsia="Calibri"/>
          <w:sz w:val="16"/>
        </w:rPr>
        <w:t>them</w:t>
      </w:r>
      <w:r w:rsidRPr="003D7BF6">
        <w:rPr>
          <w:sz w:val="16"/>
        </w:rPr>
        <w:t xml:space="preserve"> </w:t>
      </w:r>
      <w:proofErr w:type="gramStart"/>
      <w:r w:rsidRPr="003D7BF6">
        <w:rPr>
          <w:rFonts w:eastAsia="Calibri"/>
          <w:sz w:val="16"/>
        </w:rPr>
        <w:t>in</w:t>
      </w:r>
      <w:r w:rsidRPr="003D7BF6">
        <w:rPr>
          <w:sz w:val="16"/>
        </w:rPr>
        <w:t xml:space="preserve"> </w:t>
      </w:r>
      <w:r w:rsidRPr="003D7BF6">
        <w:rPr>
          <w:rFonts w:eastAsia="Calibri"/>
          <w:sz w:val="16"/>
        </w:rPr>
        <w:t>particular</w:t>
      </w:r>
      <w:r w:rsidRPr="003D7BF6">
        <w:rPr>
          <w:sz w:val="16"/>
        </w:rPr>
        <w:t xml:space="preserve"> </w:t>
      </w:r>
      <w:r w:rsidRPr="003D7BF6">
        <w:rPr>
          <w:rFonts w:eastAsia="Calibri"/>
          <w:sz w:val="16"/>
        </w:rPr>
        <w:t>from</w:t>
      </w:r>
      <w:proofErr w:type="gramEnd"/>
      <w:r w:rsidRPr="003D7BF6">
        <w:rPr>
          <w:sz w:val="16"/>
        </w:rPr>
        <w:t xml:space="preserve"> </w:t>
      </w:r>
      <w:r w:rsidRPr="003D7BF6">
        <w:rPr>
          <w:rFonts w:eastAsia="Calibri"/>
          <w:sz w:val="16"/>
        </w:rPr>
        <w:t>existing</w:t>
      </w:r>
      <w:r w:rsidRPr="003D7BF6">
        <w:rPr>
          <w:sz w:val="16"/>
        </w:rPr>
        <w:t xml:space="preserve">. </w:t>
      </w:r>
      <w:r w:rsidRPr="003D7BF6">
        <w:rPr>
          <w:rFonts w:eastAsia="Calibri"/>
          <w:sz w:val="16"/>
        </w:rPr>
        <w:t>However</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implausible</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two</w:t>
      </w:r>
      <w:r w:rsidRPr="003D7BF6">
        <w:rPr>
          <w:sz w:val="16"/>
        </w:rPr>
        <w:t xml:space="preserve"> </w:t>
      </w:r>
      <w:r w:rsidRPr="003D7BF6">
        <w:rPr>
          <w:rFonts w:eastAsia="Calibri"/>
          <w:sz w:val="16"/>
        </w:rPr>
        <w:t>reasons</w:t>
      </w:r>
      <w:r w:rsidRPr="003D7BF6">
        <w:rPr>
          <w:sz w:val="16"/>
        </w:rPr>
        <w:t xml:space="preserve">. </w:t>
      </w:r>
      <w:r w:rsidRPr="003D7BF6">
        <w:rPr>
          <w:rFonts w:eastAsia="Calibri"/>
          <w:sz w:val="16"/>
        </w:rPr>
        <w:t>First</w:t>
      </w:r>
      <w:r w:rsidRPr="003D7BF6">
        <w:rPr>
          <w:sz w:val="16"/>
        </w:rPr>
        <w:t xml:space="preserve">, </w:t>
      </w:r>
      <w:r w:rsidRPr="003D7BF6">
        <w:rPr>
          <w:rFonts w:eastAsia="Calibri"/>
          <w:sz w:val="16"/>
        </w:rPr>
        <w:t>we</w:t>
      </w:r>
      <w:r w:rsidRPr="003D7BF6">
        <w:rPr>
          <w:sz w:val="16"/>
        </w:rPr>
        <w:t xml:space="preserve"> </w:t>
      </w:r>
      <w:r w:rsidRPr="003D7BF6">
        <w:rPr>
          <w:rFonts w:eastAsia="Calibri"/>
          <w:sz w:val="16"/>
        </w:rPr>
        <w:t>can</w:t>
      </w:r>
      <w:r w:rsidRPr="003D7BF6">
        <w:rPr>
          <w:sz w:val="16"/>
        </w:rPr>
        <w:t xml:space="preserve"> </w:t>
      </w:r>
      <w:r w:rsidRPr="003D7BF6">
        <w:rPr>
          <w:rFonts w:eastAsia="Calibri"/>
          <w:sz w:val="16"/>
        </w:rPr>
        <w:t>only</w:t>
      </w:r>
      <w:r w:rsidRPr="003D7BF6">
        <w:rPr>
          <w:sz w:val="16"/>
        </w:rPr>
        <w:t xml:space="preserve"> </w:t>
      </w:r>
      <w:r w:rsidRPr="003D7BF6">
        <w:rPr>
          <w:rFonts w:eastAsia="Calibri"/>
          <w:sz w:val="16"/>
        </w:rPr>
        <w:t>wrong</w:t>
      </w:r>
      <w:r w:rsidRPr="003D7BF6">
        <w:rPr>
          <w:sz w:val="16"/>
        </w:rPr>
        <w:t xml:space="preserve"> </w:t>
      </w:r>
      <w:r w:rsidRPr="003D7BF6">
        <w:rPr>
          <w:rFonts w:eastAsia="Calibri"/>
          <w:sz w:val="16"/>
        </w:rPr>
        <w:t>someone</w:t>
      </w:r>
      <w:r w:rsidRPr="003D7BF6">
        <w:rPr>
          <w:sz w:val="16"/>
        </w:rPr>
        <w:t xml:space="preserve"> </w:t>
      </w:r>
      <w:r w:rsidRPr="003D7BF6">
        <w:rPr>
          <w:rFonts w:eastAsia="Calibri"/>
          <w:sz w:val="16"/>
        </w:rPr>
        <w:t>who</w:t>
      </w:r>
      <w:r w:rsidRPr="003D7BF6">
        <w:rPr>
          <w:sz w:val="16"/>
        </w:rPr>
        <w:t xml:space="preserve"> </w:t>
      </w:r>
      <w:r w:rsidRPr="003D7BF6">
        <w:rPr>
          <w:rFonts w:eastAsia="Calibri"/>
          <w:sz w:val="16"/>
        </w:rPr>
        <w:t>did</w:t>
      </w:r>
      <w:r w:rsidRPr="003D7BF6">
        <w:rPr>
          <w:sz w:val="16"/>
        </w:rPr>
        <w:t xml:space="preserve">, </w:t>
      </w:r>
      <w:r w:rsidRPr="003D7BF6">
        <w:rPr>
          <w:rFonts w:eastAsia="Calibri"/>
          <w:sz w:val="16"/>
        </w:rPr>
        <w:t>does</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will</w:t>
      </w:r>
      <w:r w:rsidRPr="003D7BF6">
        <w:rPr>
          <w:sz w:val="16"/>
        </w:rPr>
        <w:t xml:space="preserve"> </w:t>
      </w:r>
      <w:proofErr w:type="gramStart"/>
      <w:r w:rsidRPr="003D7BF6">
        <w:rPr>
          <w:rFonts w:eastAsia="Calibri"/>
          <w:sz w:val="16"/>
        </w:rPr>
        <w:t>actually</w:t>
      </w:r>
      <w:r w:rsidRPr="003D7BF6">
        <w:rPr>
          <w:sz w:val="16"/>
        </w:rPr>
        <w:t xml:space="preserve"> </w:t>
      </w:r>
      <w:r w:rsidRPr="003D7BF6">
        <w:rPr>
          <w:rFonts w:eastAsia="Calibri"/>
          <w:sz w:val="16"/>
        </w:rPr>
        <w:t>exist</w:t>
      </w:r>
      <w:proofErr w:type="gramEnd"/>
      <w:r w:rsidRPr="003D7BF6">
        <w:rPr>
          <w:sz w:val="16"/>
        </w:rPr>
        <w:t xml:space="preserve"> </w:t>
      </w:r>
      <w:r w:rsidRPr="003D7BF6">
        <w:rPr>
          <w:rFonts w:eastAsia="Calibri"/>
          <w:sz w:val="16"/>
        </w:rPr>
        <w:t>because</w:t>
      </w:r>
      <w:r w:rsidRPr="003D7BF6">
        <w:rPr>
          <w:sz w:val="16"/>
        </w:rPr>
        <w:t xml:space="preserve"> </w:t>
      </w:r>
      <w:r w:rsidRPr="003D7BF6">
        <w:rPr>
          <w:rFonts w:eastAsia="Calibri"/>
          <w:sz w:val="16"/>
        </w:rPr>
        <w:t>wronging</w:t>
      </w:r>
      <w:r w:rsidRPr="003D7BF6">
        <w:rPr>
          <w:sz w:val="16"/>
        </w:rPr>
        <w:t xml:space="preserve"> </w:t>
      </w:r>
      <w:r w:rsidRPr="003D7BF6">
        <w:rPr>
          <w:rFonts w:eastAsia="Calibri"/>
          <w:sz w:val="16"/>
        </w:rPr>
        <w:t>involves</w:t>
      </w:r>
      <w:r w:rsidRPr="003D7BF6">
        <w:rPr>
          <w:sz w:val="16"/>
        </w:rPr>
        <w:t xml:space="preserve"> </w:t>
      </w:r>
      <w:r w:rsidRPr="003D7BF6">
        <w:rPr>
          <w:rFonts w:eastAsia="Calibri"/>
          <w:sz w:val="16"/>
        </w:rPr>
        <w:t>failing</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take</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person</w:t>
      </w:r>
      <w:r w:rsidRPr="003D7BF6">
        <w:rPr>
          <w:sz w:val="16"/>
        </w:rPr>
        <w:t>’</w:t>
      </w:r>
      <w:r w:rsidRPr="003D7BF6">
        <w:rPr>
          <w:rFonts w:eastAsia="Calibri"/>
          <w:sz w:val="16"/>
        </w:rPr>
        <w:t>s</w:t>
      </w:r>
      <w:r w:rsidRPr="003D7BF6">
        <w:rPr>
          <w:sz w:val="16"/>
        </w:rPr>
        <w:t xml:space="preserve"> </w:t>
      </w:r>
      <w:r w:rsidRPr="003D7BF6">
        <w:rPr>
          <w:rFonts w:eastAsia="Calibri"/>
          <w:sz w:val="16"/>
        </w:rPr>
        <w:t>interests</w:t>
      </w:r>
      <w:r w:rsidRPr="003D7BF6">
        <w:rPr>
          <w:sz w:val="16"/>
        </w:rPr>
        <w:t xml:space="preserve"> </w:t>
      </w:r>
      <w:r w:rsidRPr="003D7BF6">
        <w:rPr>
          <w:rFonts w:eastAsia="Calibri"/>
          <w:sz w:val="16"/>
        </w:rPr>
        <w:t>into</w:t>
      </w:r>
      <w:r w:rsidRPr="003D7BF6">
        <w:rPr>
          <w:sz w:val="16"/>
        </w:rPr>
        <w:t xml:space="preserve"> </w:t>
      </w:r>
      <w:r w:rsidRPr="003D7BF6">
        <w:rPr>
          <w:rFonts w:eastAsia="Calibri"/>
          <w:sz w:val="16"/>
        </w:rPr>
        <w:t>account</w:t>
      </w:r>
      <w:r w:rsidRPr="003D7BF6">
        <w:rPr>
          <w:sz w:val="16"/>
        </w:rPr>
        <w:t xml:space="preserve">. </w:t>
      </w:r>
      <w:r w:rsidRPr="003D7BF6">
        <w:rPr>
          <w:rFonts w:eastAsia="Calibri"/>
          <w:sz w:val="16"/>
        </w:rPr>
        <w:t>When</w:t>
      </w:r>
      <w:r w:rsidRPr="003D7BF6">
        <w:rPr>
          <w:sz w:val="16"/>
        </w:rPr>
        <w:t xml:space="preserve"> </w:t>
      </w:r>
      <w:r w:rsidRPr="003D7BF6">
        <w:rPr>
          <w:rFonts w:eastAsia="Calibri"/>
          <w:sz w:val="16"/>
        </w:rPr>
        <w:t>considering</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permissibility</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principle</w:t>
      </w:r>
      <w:r w:rsidRPr="003D7BF6">
        <w:rPr>
          <w:sz w:val="16"/>
        </w:rPr>
        <w:t xml:space="preserve"> </w:t>
      </w:r>
      <w:r w:rsidRPr="003D7BF6">
        <w:rPr>
          <w:rFonts w:eastAsia="Calibri"/>
          <w:sz w:val="16"/>
        </w:rPr>
        <w:t>allowing</w:t>
      </w:r>
      <w:r w:rsidRPr="003D7BF6">
        <w:rPr>
          <w:sz w:val="16"/>
        </w:rPr>
        <w:t xml:space="preserve"> </w:t>
      </w:r>
      <w:r w:rsidRPr="003D7BF6">
        <w:rPr>
          <w:rFonts w:eastAsia="Calibri"/>
          <w:sz w:val="16"/>
        </w:rPr>
        <w:t>us</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create</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X</w:t>
      </w:r>
      <w:r w:rsidRPr="003D7BF6">
        <w:rPr>
          <w:sz w:val="16"/>
        </w:rPr>
        <w:t xml:space="preserve">, </w:t>
      </w:r>
      <w:r w:rsidRPr="003D7BF6">
        <w:rPr>
          <w:rFonts w:eastAsia="Calibri"/>
          <w:sz w:val="16"/>
        </w:rPr>
        <w:t>we</w:t>
      </w:r>
      <w:r w:rsidRPr="003D7BF6">
        <w:rPr>
          <w:sz w:val="16"/>
        </w:rPr>
        <w:t xml:space="preserve"> </w:t>
      </w:r>
      <w:r w:rsidRPr="003D7BF6">
        <w:rPr>
          <w:rFonts w:eastAsia="Calibri"/>
          <w:sz w:val="16"/>
        </w:rPr>
        <w:t>cannot</w:t>
      </w:r>
      <w:r w:rsidRPr="003D7BF6">
        <w:rPr>
          <w:sz w:val="16"/>
        </w:rPr>
        <w:t xml:space="preserve"> </w:t>
      </w:r>
      <w:r w:rsidRPr="003D7BF6">
        <w:rPr>
          <w:rFonts w:eastAsia="Calibri"/>
          <w:sz w:val="16"/>
        </w:rPr>
        <w:t>take</w:t>
      </w:r>
      <w:r w:rsidRPr="003D7BF6">
        <w:rPr>
          <w:sz w:val="16"/>
        </w:rPr>
        <w:t xml:space="preserve"> </w:t>
      </w:r>
      <w:r w:rsidRPr="003D7BF6">
        <w:rPr>
          <w:rFonts w:eastAsia="Calibri"/>
          <w:sz w:val="16"/>
        </w:rPr>
        <w:t>X</w:t>
      </w:r>
      <w:r w:rsidRPr="003D7BF6">
        <w:rPr>
          <w:sz w:val="16"/>
        </w:rPr>
        <w:t>’</w:t>
      </w:r>
      <w:r w:rsidRPr="003D7BF6">
        <w:rPr>
          <w:rFonts w:eastAsia="Calibri"/>
          <w:sz w:val="16"/>
        </w:rPr>
        <w:t>s</w:t>
      </w:r>
      <w:r w:rsidRPr="003D7BF6">
        <w:rPr>
          <w:sz w:val="16"/>
        </w:rPr>
        <w:t xml:space="preserve"> </w:t>
      </w:r>
      <w:r w:rsidRPr="003D7BF6">
        <w:rPr>
          <w:rFonts w:eastAsia="Calibri"/>
          <w:sz w:val="16"/>
        </w:rPr>
        <w:t>interest</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being</w:t>
      </w:r>
      <w:r w:rsidRPr="003D7BF6">
        <w:rPr>
          <w:sz w:val="16"/>
        </w:rPr>
        <w:t xml:space="preserve"> </w:t>
      </w:r>
      <w:r w:rsidRPr="003D7BF6">
        <w:rPr>
          <w:rFonts w:eastAsia="Calibri"/>
          <w:sz w:val="16"/>
        </w:rPr>
        <w:t>created</w:t>
      </w:r>
      <w:r w:rsidRPr="003D7BF6">
        <w:rPr>
          <w:sz w:val="16"/>
        </w:rPr>
        <w:t xml:space="preserve"> </w:t>
      </w:r>
      <w:r w:rsidRPr="003D7BF6">
        <w:rPr>
          <w:rFonts w:eastAsia="Calibri"/>
          <w:sz w:val="16"/>
        </w:rPr>
        <w:t>into</w:t>
      </w:r>
      <w:r w:rsidRPr="003D7BF6">
        <w:rPr>
          <w:sz w:val="16"/>
        </w:rPr>
        <w:t xml:space="preserve"> </w:t>
      </w:r>
      <w:r w:rsidRPr="003D7BF6">
        <w:rPr>
          <w:rFonts w:eastAsia="Calibri"/>
          <w:sz w:val="16"/>
        </w:rPr>
        <w:t>account</w:t>
      </w:r>
      <w:r w:rsidRPr="003D7BF6">
        <w:rPr>
          <w:sz w:val="16"/>
        </w:rPr>
        <w:t xml:space="preserve"> </w:t>
      </w:r>
      <w:r w:rsidRPr="003D7BF6">
        <w:rPr>
          <w:rFonts w:eastAsia="Calibri"/>
          <w:sz w:val="16"/>
        </w:rPr>
        <w:t>because</w:t>
      </w:r>
      <w:r w:rsidRPr="003D7BF6">
        <w:rPr>
          <w:sz w:val="16"/>
        </w:rPr>
        <w:t xml:space="preserve"> </w:t>
      </w:r>
      <w:r w:rsidRPr="003D7BF6">
        <w:rPr>
          <w:rFonts w:eastAsia="Calibri"/>
          <w:sz w:val="16"/>
        </w:rPr>
        <w:t>X</w:t>
      </w:r>
      <w:r w:rsidRPr="003D7BF6">
        <w:rPr>
          <w:sz w:val="16"/>
        </w:rPr>
        <w:t xml:space="preserve"> </w:t>
      </w:r>
      <w:r w:rsidRPr="003D7BF6">
        <w:rPr>
          <w:rFonts w:eastAsia="Calibri"/>
          <w:sz w:val="16"/>
        </w:rPr>
        <w:t>will</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exist</w:t>
      </w:r>
      <w:r w:rsidRPr="003D7BF6">
        <w:rPr>
          <w:sz w:val="16"/>
        </w:rPr>
        <w:t xml:space="preserve"> </w:t>
      </w:r>
      <w:r w:rsidRPr="003D7BF6">
        <w:rPr>
          <w:rFonts w:eastAsia="Calibri"/>
          <w:sz w:val="16"/>
        </w:rPr>
        <w:t>if</w:t>
      </w:r>
      <w:r w:rsidRPr="003D7BF6">
        <w:rPr>
          <w:sz w:val="16"/>
        </w:rPr>
        <w:t xml:space="preserve"> </w:t>
      </w:r>
      <w:r w:rsidRPr="003D7BF6">
        <w:rPr>
          <w:rFonts w:eastAsia="Calibri"/>
          <w:sz w:val="16"/>
        </w:rPr>
        <w:t>we</w:t>
      </w:r>
      <w:r w:rsidRPr="003D7BF6">
        <w:rPr>
          <w:sz w:val="16"/>
        </w:rPr>
        <w:t xml:space="preserve"> </w:t>
      </w:r>
      <w:r w:rsidRPr="003D7BF6">
        <w:rPr>
          <w:rFonts w:eastAsia="Calibri"/>
          <w:sz w:val="16"/>
        </w:rPr>
        <w:t>follow</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principle</w:t>
      </w:r>
      <w:r w:rsidRPr="003D7BF6">
        <w:rPr>
          <w:sz w:val="16"/>
        </w:rPr>
        <w:t xml:space="preserve">. </w:t>
      </w:r>
      <w:r w:rsidRPr="003D7BF6">
        <w:rPr>
          <w:rFonts w:eastAsia="Calibri"/>
          <w:sz w:val="16"/>
        </w:rPr>
        <w:t>By</w:t>
      </w:r>
      <w:r w:rsidRPr="003D7BF6">
        <w:rPr>
          <w:sz w:val="16"/>
        </w:rPr>
        <w:t xml:space="preserve"> </w:t>
      </w:r>
      <w:r w:rsidRPr="003D7BF6">
        <w:rPr>
          <w:rFonts w:eastAsia="Calibri"/>
          <w:sz w:val="16"/>
        </w:rPr>
        <w:t>considering</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standpoint</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our</w:t>
      </w:r>
      <w:r w:rsidRPr="003D7BF6">
        <w:rPr>
          <w:sz w:val="16"/>
        </w:rPr>
        <w:t xml:space="preserve"> </w:t>
      </w:r>
      <w:r w:rsidRPr="003D7BF6">
        <w:rPr>
          <w:rFonts w:eastAsia="Calibri"/>
          <w:sz w:val="16"/>
        </w:rPr>
        <w:t>deliberations</w:t>
      </w:r>
      <w:r w:rsidRPr="003D7BF6">
        <w:rPr>
          <w:sz w:val="16"/>
        </w:rPr>
        <w:t xml:space="preserve"> </w:t>
      </w:r>
      <w:r w:rsidRPr="003D7BF6">
        <w:rPr>
          <w:rFonts w:eastAsia="Calibri"/>
          <w:sz w:val="16"/>
        </w:rPr>
        <w:t>we</w:t>
      </w:r>
      <w:r w:rsidRPr="003D7BF6">
        <w:rPr>
          <w:sz w:val="16"/>
        </w:rPr>
        <w:t xml:space="preserve"> </w:t>
      </w:r>
      <w:r w:rsidRPr="003D7BF6">
        <w:rPr>
          <w:rFonts w:eastAsia="Calibri"/>
          <w:sz w:val="16"/>
        </w:rPr>
        <w:t>consider</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burdens</w:t>
      </w:r>
      <w:r w:rsidRPr="003D7BF6">
        <w:rPr>
          <w:sz w:val="16"/>
        </w:rPr>
        <w:t xml:space="preserve"> </w:t>
      </w:r>
      <w:r w:rsidRPr="003D7BF6">
        <w:rPr>
          <w:rFonts w:eastAsia="Calibri"/>
          <w:sz w:val="16"/>
        </w:rPr>
        <w:t>they</w:t>
      </w:r>
      <w:r w:rsidRPr="003D7BF6">
        <w:rPr>
          <w:sz w:val="16"/>
        </w:rPr>
        <w:t xml:space="preserve"> </w:t>
      </w:r>
      <w:r w:rsidRPr="003D7BF6">
        <w:rPr>
          <w:rFonts w:eastAsia="Calibri"/>
          <w:sz w:val="16"/>
        </w:rPr>
        <w:t>will</w:t>
      </w:r>
      <w:r w:rsidRPr="003D7BF6">
        <w:rPr>
          <w:sz w:val="16"/>
        </w:rPr>
        <w:t xml:space="preserve"> </w:t>
      </w:r>
      <w:r w:rsidRPr="003D7BF6">
        <w:rPr>
          <w:rFonts w:eastAsia="Calibri"/>
          <w:sz w:val="16"/>
        </w:rPr>
        <w:t>have</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bear</w:t>
      </w:r>
      <w:r w:rsidRPr="003D7BF6">
        <w:rPr>
          <w:sz w:val="16"/>
        </w:rPr>
        <w:t xml:space="preserve"> </w:t>
      </w:r>
      <w:proofErr w:type="gramStart"/>
      <w:r w:rsidRPr="003D7BF6">
        <w:rPr>
          <w:rFonts w:eastAsia="Calibri"/>
          <w:sz w:val="16"/>
        </w:rPr>
        <w:t>as</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result</w:t>
      </w:r>
      <w:r w:rsidRPr="003D7BF6">
        <w:rPr>
          <w:sz w:val="16"/>
        </w:rPr>
        <w:t xml:space="preserve"> </w:t>
      </w:r>
      <w:r w:rsidRPr="003D7BF6">
        <w:rPr>
          <w:rFonts w:eastAsia="Calibri"/>
          <w:sz w:val="16"/>
        </w:rPr>
        <w:t>of</w:t>
      </w:r>
      <w:proofErr w:type="gramEnd"/>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principle</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case</w:t>
      </w:r>
      <w:r w:rsidRPr="003D7BF6">
        <w:rPr>
          <w:sz w:val="16"/>
        </w:rPr>
        <w:t xml:space="preserve">, </w:t>
      </w:r>
      <w:r w:rsidRPr="003D7BF6">
        <w:rPr>
          <w:rFonts w:eastAsia="Calibri"/>
          <w:sz w:val="16"/>
        </w:rPr>
        <w:t>there</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no</w:t>
      </w:r>
      <w:r w:rsidRPr="003D7BF6">
        <w:rPr>
          <w:sz w:val="16"/>
        </w:rPr>
        <w:t xml:space="preserve"> </w:t>
      </w:r>
      <w:r w:rsidRPr="003D7BF6">
        <w:rPr>
          <w:rFonts w:eastAsia="Calibri"/>
          <w:sz w:val="16"/>
        </w:rPr>
        <w:t>one</w:t>
      </w:r>
      <w:r w:rsidRPr="003D7BF6">
        <w:rPr>
          <w:sz w:val="16"/>
        </w:rPr>
        <w:t xml:space="preserve"> </w:t>
      </w:r>
      <w:r w:rsidRPr="003D7BF6">
        <w:rPr>
          <w:rFonts w:eastAsia="Calibri"/>
          <w:sz w:val="16"/>
        </w:rPr>
        <w:t>who</w:t>
      </w:r>
      <w:r w:rsidRPr="003D7BF6">
        <w:rPr>
          <w:sz w:val="16"/>
        </w:rPr>
        <w:t xml:space="preserve"> </w:t>
      </w:r>
      <w:r w:rsidRPr="003D7BF6">
        <w:rPr>
          <w:rFonts w:eastAsia="Calibri"/>
          <w:sz w:val="16"/>
        </w:rPr>
        <w:t>will</w:t>
      </w:r>
      <w:r w:rsidRPr="003D7BF6">
        <w:rPr>
          <w:sz w:val="16"/>
        </w:rPr>
        <w:t xml:space="preserve"> </w:t>
      </w:r>
      <w:r w:rsidRPr="003D7BF6">
        <w:rPr>
          <w:rFonts w:eastAsia="Calibri"/>
          <w:sz w:val="16"/>
        </w:rPr>
        <w:t>bear</w:t>
      </w:r>
      <w:r w:rsidRPr="003D7BF6">
        <w:rPr>
          <w:sz w:val="16"/>
        </w:rPr>
        <w:t xml:space="preserve"> </w:t>
      </w:r>
      <w:r w:rsidRPr="003D7BF6">
        <w:rPr>
          <w:rFonts w:eastAsia="Calibri"/>
          <w:sz w:val="16"/>
        </w:rPr>
        <w:t>any</w:t>
      </w:r>
      <w:r w:rsidRPr="003D7BF6">
        <w:rPr>
          <w:sz w:val="16"/>
        </w:rPr>
        <w:t xml:space="preserve"> </w:t>
      </w:r>
      <w:r w:rsidRPr="003D7BF6">
        <w:rPr>
          <w:rFonts w:eastAsia="Calibri"/>
          <w:sz w:val="16"/>
        </w:rPr>
        <w:t>burdens</w:t>
      </w:r>
      <w:r w:rsidRPr="003D7BF6">
        <w:rPr>
          <w:sz w:val="16"/>
        </w:rPr>
        <w:t xml:space="preserve"> </w:t>
      </w:r>
      <w:r w:rsidRPr="003D7BF6">
        <w:rPr>
          <w:rFonts w:eastAsia="Calibri"/>
          <w:sz w:val="16"/>
        </w:rPr>
        <w:t>since</w:t>
      </w:r>
      <w:r w:rsidRPr="003D7BF6">
        <w:rPr>
          <w:sz w:val="16"/>
        </w:rPr>
        <w:t xml:space="preserve"> </w:t>
      </w:r>
      <w:r w:rsidRPr="003D7BF6">
        <w:rPr>
          <w:rFonts w:eastAsia="Calibri"/>
          <w:sz w:val="16"/>
        </w:rPr>
        <w:t>if</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principle</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followed</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if</w:t>
      </w:r>
      <w:r w:rsidRPr="003D7BF6">
        <w:rPr>
          <w:sz w:val="16"/>
        </w:rPr>
        <w:t xml:space="preserve"> </w:t>
      </w:r>
      <w:r w:rsidRPr="003D7BF6">
        <w:rPr>
          <w:rFonts w:eastAsia="Calibri"/>
          <w:sz w:val="16"/>
        </w:rPr>
        <w:t>we</w:t>
      </w:r>
      <w:r w:rsidRPr="003D7BF6">
        <w:rPr>
          <w:sz w:val="16"/>
        </w:rPr>
        <w:t xml:space="preserve"> </w:t>
      </w:r>
      <w:r w:rsidRPr="003D7BF6">
        <w:rPr>
          <w:rFonts w:eastAsia="Calibri"/>
          <w:sz w:val="16"/>
        </w:rPr>
        <w:t>do</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create</w:t>
      </w:r>
      <w:r w:rsidRPr="003D7BF6">
        <w:rPr>
          <w:sz w:val="16"/>
        </w:rPr>
        <w:t xml:space="preserve"> </w:t>
      </w:r>
      <w:r w:rsidRPr="003D7BF6">
        <w:rPr>
          <w:rFonts w:eastAsia="Calibri"/>
          <w:sz w:val="16"/>
        </w:rPr>
        <w:t>X</w:t>
      </w:r>
      <w:r w:rsidRPr="003D7BF6">
        <w:rPr>
          <w:sz w:val="16"/>
        </w:rPr>
        <w:t xml:space="preserve">), </w:t>
      </w:r>
      <w:r w:rsidRPr="003D7BF6">
        <w:rPr>
          <w:rFonts w:eastAsia="Calibri"/>
          <w:sz w:val="16"/>
        </w:rPr>
        <w:t>X</w:t>
      </w:r>
      <w:r w:rsidRPr="003D7BF6">
        <w:rPr>
          <w:sz w:val="16"/>
        </w:rPr>
        <w:t xml:space="preserve"> </w:t>
      </w:r>
      <w:r w:rsidRPr="003D7BF6">
        <w:rPr>
          <w:rFonts w:eastAsia="Calibri"/>
          <w:sz w:val="16"/>
        </w:rPr>
        <w:t>will</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exist</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bear</w:t>
      </w:r>
      <w:r w:rsidRPr="003D7BF6">
        <w:rPr>
          <w:sz w:val="16"/>
        </w:rPr>
        <w:t xml:space="preserve"> </w:t>
      </w:r>
      <w:r w:rsidRPr="003D7BF6">
        <w:rPr>
          <w:rFonts w:eastAsia="Calibri"/>
          <w:sz w:val="16"/>
        </w:rPr>
        <w:t>any</w:t>
      </w:r>
      <w:r w:rsidRPr="003D7BF6">
        <w:rPr>
          <w:sz w:val="16"/>
        </w:rPr>
        <w:t xml:space="preserve"> </w:t>
      </w:r>
      <w:r w:rsidRPr="003D7BF6">
        <w:rPr>
          <w:rFonts w:eastAsia="Calibri"/>
          <w:sz w:val="16"/>
        </w:rPr>
        <w:t>burdens</w:t>
      </w:r>
      <w:r w:rsidRPr="003D7BF6">
        <w:rPr>
          <w:sz w:val="16"/>
        </w:rPr>
        <w:t xml:space="preserve">. </w:t>
      </w:r>
      <w:r w:rsidRPr="003D7BF6">
        <w:rPr>
          <w:rFonts w:eastAsia="Calibri"/>
          <w:sz w:val="16"/>
        </w:rPr>
        <w:t>So</w:t>
      </w:r>
      <w:r w:rsidRPr="003D7BF6">
        <w:rPr>
          <w:sz w:val="16"/>
        </w:rPr>
        <w:t xml:space="preserve">, </w:t>
      </w:r>
      <w:r w:rsidRPr="003D7BF6">
        <w:rPr>
          <w:rFonts w:eastAsia="Calibri"/>
          <w:sz w:val="16"/>
        </w:rPr>
        <w:t>only</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who</w:t>
      </w:r>
      <w:r w:rsidRPr="003D7BF6">
        <w:rPr>
          <w:sz w:val="16"/>
        </w:rPr>
        <w:t xml:space="preserve"> </w:t>
      </w:r>
      <w:r w:rsidRPr="003D7BF6">
        <w:rPr>
          <w:rFonts w:eastAsia="Calibri"/>
          <w:sz w:val="16"/>
        </w:rPr>
        <w:t>do</w:t>
      </w:r>
      <w:r w:rsidRPr="003D7BF6">
        <w:rPr>
          <w:sz w:val="16"/>
        </w:rPr>
        <w:t>/</w:t>
      </w:r>
      <w:r w:rsidRPr="003D7BF6">
        <w:rPr>
          <w:rFonts w:eastAsia="Calibri"/>
          <w:sz w:val="16"/>
        </w:rPr>
        <w:t>will</w:t>
      </w:r>
      <w:r w:rsidRPr="003D7BF6">
        <w:rPr>
          <w:sz w:val="16"/>
        </w:rPr>
        <w:t xml:space="preserve"> </w:t>
      </w:r>
      <w:proofErr w:type="gramStart"/>
      <w:r w:rsidRPr="003D7BF6">
        <w:rPr>
          <w:rFonts w:eastAsia="Calibri"/>
          <w:sz w:val="16"/>
        </w:rPr>
        <w:t>actually</w:t>
      </w:r>
      <w:r w:rsidRPr="003D7BF6">
        <w:rPr>
          <w:sz w:val="16"/>
        </w:rPr>
        <w:t xml:space="preserve"> </w:t>
      </w:r>
      <w:r w:rsidRPr="003D7BF6">
        <w:rPr>
          <w:rFonts w:eastAsia="Calibri"/>
          <w:sz w:val="16"/>
        </w:rPr>
        <w:t>exist</w:t>
      </w:r>
      <w:proofErr w:type="gramEnd"/>
      <w:r w:rsidRPr="003D7BF6">
        <w:rPr>
          <w:sz w:val="16"/>
        </w:rPr>
        <w:t xml:space="preserve"> </w:t>
      </w:r>
      <w:r w:rsidRPr="003D7BF6">
        <w:rPr>
          <w:rFonts w:eastAsia="Calibri"/>
          <w:sz w:val="16"/>
        </w:rPr>
        <w:t>can</w:t>
      </w:r>
      <w:r w:rsidRPr="003D7BF6">
        <w:rPr>
          <w:sz w:val="16"/>
        </w:rPr>
        <w:t xml:space="preserve"> </w:t>
      </w:r>
      <w:r w:rsidRPr="003D7BF6">
        <w:rPr>
          <w:rFonts w:eastAsia="Calibri"/>
          <w:sz w:val="16"/>
        </w:rPr>
        <w:t>bear</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brunt</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principle</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therefore</w:t>
      </w:r>
      <w:r w:rsidRPr="003D7BF6">
        <w:rPr>
          <w:sz w:val="16"/>
        </w:rPr>
        <w:t xml:space="preserve"> </w:t>
      </w:r>
      <w:r w:rsidRPr="003D7BF6">
        <w:rPr>
          <w:rFonts w:eastAsia="Calibri"/>
          <w:sz w:val="16"/>
        </w:rPr>
        <w:t>occupy</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standpoint</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owed</w:t>
      </w:r>
      <w:r w:rsidRPr="003D7BF6">
        <w:rPr>
          <w:sz w:val="16"/>
        </w:rPr>
        <w:t xml:space="preserve"> </w:t>
      </w:r>
      <w:r w:rsidRPr="003D7BF6">
        <w:rPr>
          <w:rFonts w:eastAsia="Calibri"/>
          <w:sz w:val="16"/>
        </w:rPr>
        <w:t>justification</w:t>
      </w:r>
      <w:r w:rsidRPr="003D7BF6">
        <w:rPr>
          <w:sz w:val="16"/>
        </w:rPr>
        <w:t xml:space="preserve">. </w:t>
      </w:r>
      <w:r w:rsidRPr="003D7BF6">
        <w:rPr>
          <w:rFonts w:eastAsia="Calibri"/>
          <w:sz w:val="16"/>
        </w:rPr>
        <w:t>Second</w:t>
      </w:r>
      <w:r w:rsidRPr="003D7BF6">
        <w:rPr>
          <w:sz w:val="16"/>
        </w:rPr>
        <w:t xml:space="preserve">, </w:t>
      </w:r>
      <w:r w:rsidRPr="003D7BF6">
        <w:rPr>
          <w:rFonts w:eastAsia="Calibri"/>
          <w:sz w:val="16"/>
        </w:rPr>
        <w:t>existence</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an</w:t>
      </w:r>
      <w:r w:rsidRPr="003D7BF6">
        <w:rPr>
          <w:sz w:val="16"/>
        </w:rPr>
        <w:t xml:space="preserve"> </w:t>
      </w:r>
      <w:r w:rsidRPr="003D7BF6">
        <w:rPr>
          <w:rFonts w:eastAsia="Calibri"/>
          <w:sz w:val="16"/>
        </w:rPr>
        <w:t>interest</w:t>
      </w:r>
      <w:r w:rsidRPr="003D7BF6">
        <w:rPr>
          <w:sz w:val="16"/>
        </w:rPr>
        <w:t xml:space="preserve"> </w:t>
      </w:r>
      <w:r w:rsidRPr="003D7BF6">
        <w:rPr>
          <w:rFonts w:eastAsia="Calibri"/>
          <w:sz w:val="16"/>
        </w:rPr>
        <w:t>at</w:t>
      </w:r>
      <w:r w:rsidRPr="003D7BF6">
        <w:rPr>
          <w:sz w:val="16"/>
        </w:rPr>
        <w:t xml:space="preserve"> </w:t>
      </w:r>
      <w:proofErr w:type="gramStart"/>
      <w:r w:rsidRPr="003D7BF6">
        <w:rPr>
          <w:rFonts w:eastAsia="Calibri"/>
          <w:sz w:val="16"/>
        </w:rPr>
        <w:t>all</w:t>
      </w:r>
      <w:proofErr w:type="gramEnd"/>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possible</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disadvantaged</w:t>
      </w:r>
      <w:r w:rsidRPr="003D7BF6">
        <w:rPr>
          <w:sz w:val="16"/>
        </w:rPr>
        <w:t xml:space="preserve"> </w:t>
      </w:r>
      <w:r w:rsidRPr="003D7BF6">
        <w:rPr>
          <w:rFonts w:eastAsia="Calibri"/>
          <w:sz w:val="16"/>
        </w:rPr>
        <w:t>by</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being</w:t>
      </w:r>
      <w:r w:rsidRPr="003D7BF6">
        <w:rPr>
          <w:sz w:val="16"/>
        </w:rPr>
        <w:t xml:space="preserve"> </w:t>
      </w:r>
      <w:r w:rsidRPr="003D7BF6">
        <w:rPr>
          <w:rFonts w:eastAsia="Calibri"/>
          <w:sz w:val="16"/>
        </w:rPr>
        <w:t>caused</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exist</w:t>
      </w:r>
      <w:r w:rsidRPr="003D7BF6">
        <w:rPr>
          <w:sz w:val="16"/>
        </w:rPr>
        <w:t xml:space="preserve">. </w:t>
      </w:r>
      <w:r w:rsidRPr="003D7BF6">
        <w:rPr>
          <w:rFonts w:eastAsia="Calibri"/>
          <w:sz w:val="16"/>
        </w:rPr>
        <w:t>Rather</w:t>
      </w:r>
      <w:r w:rsidRPr="003D7BF6">
        <w:rPr>
          <w:sz w:val="16"/>
        </w:rPr>
        <w:t xml:space="preserve"> </w:t>
      </w:r>
      <w:r w:rsidRPr="003D7BF6">
        <w:rPr>
          <w:rFonts w:eastAsia="Calibri"/>
          <w:sz w:val="16"/>
        </w:rPr>
        <w:t>than</w:t>
      </w:r>
      <w:r w:rsidRPr="003D7BF6">
        <w:rPr>
          <w:sz w:val="16"/>
        </w:rPr>
        <w:t xml:space="preserve"> </w:t>
      </w:r>
      <w:r w:rsidRPr="003D7BF6">
        <w:rPr>
          <w:rFonts w:eastAsia="Calibri"/>
          <w:sz w:val="16"/>
        </w:rPr>
        <w:t>being</w:t>
      </w:r>
      <w:r w:rsidRPr="003D7BF6">
        <w:rPr>
          <w:sz w:val="16"/>
        </w:rPr>
        <w:t xml:space="preserve"> </w:t>
      </w:r>
      <w:r w:rsidRPr="003D7BF6">
        <w:rPr>
          <w:rFonts w:eastAsia="Calibri"/>
          <w:sz w:val="16"/>
        </w:rPr>
        <w:t>an</w:t>
      </w:r>
      <w:r w:rsidRPr="003D7BF6">
        <w:rPr>
          <w:sz w:val="16"/>
        </w:rPr>
        <w:t xml:space="preserve"> </w:t>
      </w:r>
      <w:r w:rsidRPr="003D7BF6">
        <w:rPr>
          <w:rFonts w:eastAsia="Calibri"/>
          <w:sz w:val="16"/>
        </w:rPr>
        <w:t>interest</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necessary</w:t>
      </w:r>
      <w:r w:rsidRPr="003D7BF6">
        <w:rPr>
          <w:sz w:val="16"/>
        </w:rPr>
        <w:t xml:space="preserve"> </w:t>
      </w:r>
      <w:r w:rsidRPr="003D7BF6">
        <w:rPr>
          <w:rFonts w:eastAsia="Calibri"/>
          <w:sz w:val="16"/>
        </w:rPr>
        <w:t>requirement</w:t>
      </w:r>
      <w:r w:rsidRPr="003D7BF6">
        <w:rPr>
          <w:sz w:val="16"/>
        </w:rPr>
        <w:t xml:space="preserve"> </w:t>
      </w:r>
      <w:proofErr w:type="gramStart"/>
      <w:r w:rsidRPr="003D7BF6">
        <w:rPr>
          <w:rFonts w:eastAsia="Calibri"/>
          <w:sz w:val="16"/>
        </w:rPr>
        <w:t>in</w:t>
      </w:r>
      <w:r w:rsidRPr="003D7BF6">
        <w:rPr>
          <w:sz w:val="16"/>
        </w:rPr>
        <w:t xml:space="preserve"> </w:t>
      </w:r>
      <w:r w:rsidRPr="003D7BF6">
        <w:rPr>
          <w:rFonts w:eastAsia="Calibri"/>
          <w:sz w:val="16"/>
        </w:rPr>
        <w:t>order</w:t>
      </w:r>
      <w:r w:rsidRPr="003D7BF6">
        <w:rPr>
          <w:sz w:val="16"/>
        </w:rPr>
        <w:t xml:space="preserve"> </w:t>
      </w:r>
      <w:r w:rsidRPr="003D7BF6">
        <w:rPr>
          <w:rFonts w:eastAsia="Calibri"/>
          <w:sz w:val="16"/>
        </w:rPr>
        <w:t>to</w:t>
      </w:r>
      <w:proofErr w:type="gramEnd"/>
      <w:r w:rsidRPr="003D7BF6">
        <w:rPr>
          <w:sz w:val="16"/>
        </w:rPr>
        <w:t xml:space="preserve"> </w:t>
      </w:r>
      <w:r w:rsidRPr="003D7BF6">
        <w:rPr>
          <w:rFonts w:eastAsia="Calibri"/>
          <w:sz w:val="16"/>
        </w:rPr>
        <w:t>have</w:t>
      </w:r>
      <w:r w:rsidRPr="003D7BF6">
        <w:rPr>
          <w:sz w:val="16"/>
        </w:rPr>
        <w:t xml:space="preserve"> </w:t>
      </w:r>
      <w:r w:rsidRPr="003D7BF6">
        <w:rPr>
          <w:rFonts w:eastAsia="Calibri"/>
          <w:sz w:val="16"/>
        </w:rPr>
        <w:t>interests</w:t>
      </w:r>
      <w:r w:rsidRPr="003D7BF6">
        <w:rPr>
          <w:sz w:val="16"/>
        </w:rPr>
        <w:t xml:space="preserve">. </w:t>
      </w:r>
      <w:r w:rsidRPr="003D7BF6">
        <w:rPr>
          <w:rFonts w:eastAsia="Calibri"/>
          <w:sz w:val="16"/>
        </w:rPr>
        <w:t>Rivka</w:t>
      </w:r>
      <w:r w:rsidRPr="003D7BF6">
        <w:rPr>
          <w:sz w:val="16"/>
        </w:rPr>
        <w:t xml:space="preserve"> </w:t>
      </w:r>
      <w:r w:rsidRPr="003D7BF6">
        <w:rPr>
          <w:rFonts w:eastAsia="Calibri"/>
          <w:sz w:val="16"/>
        </w:rPr>
        <w:t>Weinberg</w:t>
      </w:r>
      <w:r w:rsidRPr="003D7BF6">
        <w:rPr>
          <w:sz w:val="16"/>
        </w:rPr>
        <w:t xml:space="preserve"> </w:t>
      </w:r>
      <w:r w:rsidRPr="003D7BF6">
        <w:rPr>
          <w:rFonts w:eastAsia="Calibri"/>
          <w:sz w:val="16"/>
        </w:rPr>
        <w:t>describes</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as</w:t>
      </w:r>
      <w:r w:rsidRPr="003D7BF6">
        <w:rPr>
          <w:sz w:val="16"/>
        </w:rPr>
        <w:t xml:space="preserve"> ‘</w:t>
      </w:r>
      <w:r w:rsidRPr="003D7BF6">
        <w:rPr>
          <w:rFonts w:eastAsia="Calibri"/>
          <w:sz w:val="16"/>
        </w:rPr>
        <w:t>neutral</w:t>
      </w:r>
      <w:r w:rsidRPr="003D7BF6">
        <w:rPr>
          <w:sz w:val="16"/>
        </w:rPr>
        <w:t xml:space="preserve">’ </w:t>
      </w:r>
      <w:r w:rsidRPr="003D7BF6">
        <w:rPr>
          <w:rFonts w:eastAsia="Calibri"/>
          <w:sz w:val="16"/>
        </w:rPr>
        <w:t>because</w:t>
      </w:r>
      <w:r w:rsidRPr="003D7BF6">
        <w:rPr>
          <w:sz w:val="16"/>
        </w:rPr>
        <w:t xml:space="preserve"> </w:t>
      </w:r>
      <w:r w:rsidRPr="003D7BF6">
        <w:rPr>
          <w:rFonts w:eastAsia="Calibri"/>
          <w:sz w:val="16"/>
        </w:rPr>
        <w:t>causing</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exist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create</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subject</w:t>
      </w:r>
      <w:r w:rsidRPr="003D7BF6">
        <w:rPr>
          <w:sz w:val="16"/>
        </w:rPr>
        <w:t xml:space="preserve"> </w:t>
      </w:r>
      <w:r w:rsidRPr="003D7BF6">
        <w:rPr>
          <w:rFonts w:eastAsia="Calibri"/>
          <w:sz w:val="16"/>
        </w:rPr>
        <w:t>who</w:t>
      </w:r>
      <w:r w:rsidRPr="003D7BF6">
        <w:rPr>
          <w:sz w:val="16"/>
        </w:rPr>
        <w:t xml:space="preserve"> </w:t>
      </w:r>
      <w:r w:rsidRPr="003D7BF6">
        <w:rPr>
          <w:rFonts w:eastAsia="Calibri"/>
          <w:sz w:val="16"/>
        </w:rPr>
        <w:t>can</w:t>
      </w:r>
      <w:r w:rsidRPr="003D7BF6">
        <w:rPr>
          <w:sz w:val="16"/>
        </w:rPr>
        <w:t xml:space="preserve"> </w:t>
      </w:r>
      <w:r w:rsidRPr="003D7BF6">
        <w:rPr>
          <w:rFonts w:eastAsia="Calibri"/>
          <w:sz w:val="16"/>
        </w:rPr>
        <w:t>have</w:t>
      </w:r>
      <w:r w:rsidRPr="003D7BF6">
        <w:rPr>
          <w:sz w:val="16"/>
        </w:rPr>
        <w:t xml:space="preserve"> </w:t>
      </w:r>
      <w:r w:rsidRPr="003D7BF6">
        <w:rPr>
          <w:rFonts w:eastAsia="Calibri"/>
          <w:sz w:val="16"/>
        </w:rPr>
        <w:t>interests</w:t>
      </w:r>
      <w:r w:rsidRPr="003D7BF6">
        <w:rPr>
          <w:sz w:val="16"/>
        </w:rPr>
        <w:t xml:space="preserve">; </w:t>
      </w:r>
      <w:r w:rsidRPr="003D7BF6">
        <w:rPr>
          <w:rFonts w:eastAsia="Calibri"/>
          <w:sz w:val="16"/>
        </w:rPr>
        <w:t>existence</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an</w:t>
      </w:r>
      <w:r w:rsidRPr="003D7BF6">
        <w:rPr>
          <w:sz w:val="16"/>
        </w:rPr>
        <w:t xml:space="preserve"> </w:t>
      </w:r>
      <w:r w:rsidRPr="003D7BF6">
        <w:rPr>
          <w:rFonts w:eastAsia="Calibri"/>
          <w:sz w:val="16"/>
        </w:rPr>
        <w:t>interest</w:t>
      </w:r>
      <w:r w:rsidRPr="003D7BF6">
        <w:rPr>
          <w:sz w:val="16"/>
        </w:rPr>
        <w:t xml:space="preserve"> </w:t>
      </w:r>
      <w:r w:rsidRPr="003D7BF6">
        <w:rPr>
          <w:rFonts w:eastAsia="Calibri"/>
          <w:sz w:val="16"/>
        </w:rPr>
        <w:t>itself</w:t>
      </w:r>
      <w:r w:rsidRPr="003D7BF6">
        <w:rPr>
          <w:sz w:val="16"/>
        </w:rPr>
        <w:t xml:space="preserve">.3 </w:t>
      </w:r>
      <w:r w:rsidRPr="003D7BF6">
        <w:rPr>
          <w:rFonts w:eastAsia="Calibri"/>
          <w:sz w:val="16"/>
        </w:rPr>
        <w:t>In</w:t>
      </w:r>
      <w:r w:rsidRPr="003D7BF6">
        <w:rPr>
          <w:sz w:val="16"/>
        </w:rPr>
        <w:t xml:space="preserve"> </w:t>
      </w:r>
      <w:r w:rsidRPr="003D7BF6">
        <w:rPr>
          <w:rFonts w:eastAsia="Calibri"/>
          <w:sz w:val="16"/>
        </w:rPr>
        <w:t>order</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disadvantaged</w:t>
      </w:r>
      <w:r w:rsidRPr="003D7BF6">
        <w:rPr>
          <w:sz w:val="16"/>
        </w:rPr>
        <w:t xml:space="preserve">, </w:t>
      </w:r>
      <w:r w:rsidRPr="003D7BF6">
        <w:rPr>
          <w:rFonts w:eastAsia="Calibri"/>
          <w:sz w:val="16"/>
        </w:rPr>
        <w:t>there</w:t>
      </w:r>
      <w:r w:rsidRPr="003D7BF6">
        <w:rPr>
          <w:sz w:val="16"/>
        </w:rPr>
        <w:t xml:space="preserve"> </w:t>
      </w:r>
      <w:r w:rsidRPr="003D7BF6">
        <w:rPr>
          <w:rFonts w:eastAsia="Calibri"/>
          <w:sz w:val="16"/>
        </w:rPr>
        <w:t>must</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some</w:t>
      </w:r>
      <w:r w:rsidRPr="003D7BF6">
        <w:rPr>
          <w:sz w:val="16"/>
        </w:rPr>
        <w:t xml:space="preserve"> </w:t>
      </w:r>
      <w:r w:rsidRPr="003D7BF6">
        <w:rPr>
          <w:rFonts w:eastAsia="Calibri"/>
          <w:sz w:val="16"/>
        </w:rPr>
        <w:t>detrimental</w:t>
      </w:r>
      <w:r w:rsidRPr="003D7BF6">
        <w:rPr>
          <w:sz w:val="16"/>
        </w:rPr>
        <w:t xml:space="preserve"> </w:t>
      </w:r>
      <w:r w:rsidRPr="003D7BF6">
        <w:rPr>
          <w:rFonts w:eastAsia="Calibri"/>
          <w:sz w:val="16"/>
        </w:rPr>
        <w:t>effect</w:t>
      </w:r>
      <w:r w:rsidRPr="003D7BF6">
        <w:rPr>
          <w:sz w:val="16"/>
        </w:rPr>
        <w:t xml:space="preserve"> </w:t>
      </w:r>
      <w:r w:rsidRPr="003D7BF6">
        <w:rPr>
          <w:rFonts w:eastAsia="Calibri"/>
          <w:sz w:val="16"/>
        </w:rPr>
        <w:t>on</w:t>
      </w:r>
      <w:r w:rsidRPr="003D7BF6">
        <w:rPr>
          <w:sz w:val="16"/>
        </w:rPr>
        <w:t xml:space="preserve"> </w:t>
      </w:r>
      <w:r w:rsidRPr="003D7BF6">
        <w:rPr>
          <w:rFonts w:eastAsia="Calibri"/>
          <w:sz w:val="16"/>
        </w:rPr>
        <w:t>your</w:t>
      </w:r>
      <w:r w:rsidRPr="003D7BF6">
        <w:rPr>
          <w:sz w:val="16"/>
        </w:rPr>
        <w:t xml:space="preserve"> </w:t>
      </w:r>
      <w:r w:rsidRPr="003D7BF6">
        <w:rPr>
          <w:rFonts w:eastAsia="Calibri"/>
          <w:sz w:val="16"/>
        </w:rPr>
        <w:t>interests</w:t>
      </w:r>
      <w:r w:rsidRPr="003D7BF6">
        <w:rPr>
          <w:sz w:val="16"/>
        </w:rPr>
        <w:t xml:space="preserve">. </w:t>
      </w:r>
      <w:r w:rsidRPr="003D7BF6">
        <w:rPr>
          <w:rFonts w:eastAsia="Calibri"/>
          <w:sz w:val="16"/>
        </w:rPr>
        <w:t>However</w:t>
      </w:r>
      <w:r w:rsidRPr="003D7BF6">
        <w:rPr>
          <w:sz w:val="16"/>
        </w:rPr>
        <w:t xml:space="preserve">, </w:t>
      </w:r>
      <w:r w:rsidRPr="003D7BF6">
        <w:rPr>
          <w:rFonts w:eastAsia="Calibri"/>
          <w:sz w:val="16"/>
        </w:rPr>
        <w:t>without</w:t>
      </w:r>
      <w:r w:rsidRPr="003D7BF6">
        <w:rPr>
          <w:sz w:val="16"/>
        </w:rPr>
        <w:t xml:space="preserve"> </w:t>
      </w:r>
      <w:r w:rsidRPr="003D7BF6">
        <w:rPr>
          <w:rFonts w:eastAsia="Calibri"/>
          <w:sz w:val="16"/>
        </w:rPr>
        <w:t>existence</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does</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have</w:t>
      </w:r>
      <w:r w:rsidRPr="003D7BF6">
        <w:rPr>
          <w:sz w:val="16"/>
        </w:rPr>
        <w:t xml:space="preserve"> </w:t>
      </w:r>
      <w:r w:rsidRPr="003D7BF6">
        <w:rPr>
          <w:rFonts w:eastAsia="Calibri"/>
          <w:sz w:val="16"/>
        </w:rPr>
        <w:t>any</w:t>
      </w:r>
      <w:r w:rsidRPr="003D7BF6">
        <w:rPr>
          <w:sz w:val="16"/>
        </w:rPr>
        <w:t xml:space="preserve"> </w:t>
      </w:r>
      <w:r w:rsidRPr="003D7BF6">
        <w:rPr>
          <w:rFonts w:eastAsia="Calibri"/>
          <w:sz w:val="16"/>
        </w:rPr>
        <w:t>interests</w:t>
      </w:r>
      <w:r w:rsidRPr="003D7BF6">
        <w:rPr>
          <w:sz w:val="16"/>
        </w:rPr>
        <w:t xml:space="preserve"> </w:t>
      </w:r>
      <w:r w:rsidRPr="003D7BF6">
        <w:rPr>
          <w:rFonts w:eastAsia="Calibri"/>
          <w:sz w:val="16"/>
        </w:rPr>
        <w:t>so</w:t>
      </w:r>
      <w:r w:rsidRPr="003D7BF6">
        <w:rPr>
          <w:sz w:val="16"/>
        </w:rPr>
        <w:t xml:space="preserve"> </w:t>
      </w:r>
      <w:r w:rsidRPr="003D7BF6">
        <w:rPr>
          <w:rFonts w:eastAsia="Calibri"/>
          <w:sz w:val="16"/>
        </w:rPr>
        <w:t>they</w:t>
      </w:r>
      <w:r w:rsidRPr="003D7BF6">
        <w:rPr>
          <w:sz w:val="16"/>
        </w:rPr>
        <w:t xml:space="preserve"> </w:t>
      </w:r>
      <w:r w:rsidRPr="003D7BF6">
        <w:rPr>
          <w:rFonts w:eastAsia="Calibri"/>
          <w:sz w:val="16"/>
        </w:rPr>
        <w:t>cannot</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disadvantaged</w:t>
      </w:r>
      <w:r w:rsidRPr="003D7BF6">
        <w:rPr>
          <w:sz w:val="16"/>
        </w:rPr>
        <w:t xml:space="preserve"> </w:t>
      </w:r>
      <w:r w:rsidRPr="003D7BF6">
        <w:rPr>
          <w:rFonts w:eastAsia="Calibri"/>
          <w:sz w:val="16"/>
        </w:rPr>
        <w:t>by</w:t>
      </w:r>
      <w:r w:rsidRPr="003D7BF6">
        <w:rPr>
          <w:sz w:val="16"/>
        </w:rPr>
        <w:t xml:space="preserve"> </w:t>
      </w:r>
      <w:r w:rsidRPr="003D7BF6">
        <w:rPr>
          <w:rFonts w:eastAsia="Calibri"/>
          <w:sz w:val="16"/>
        </w:rPr>
        <w:t>being</w:t>
      </w:r>
      <w:r w:rsidRPr="003D7BF6">
        <w:rPr>
          <w:sz w:val="16"/>
        </w:rPr>
        <w:t xml:space="preserve"> </w:t>
      </w:r>
      <w:r w:rsidRPr="003D7BF6">
        <w:rPr>
          <w:rFonts w:eastAsia="Calibri"/>
          <w:sz w:val="16"/>
        </w:rPr>
        <w:t>kept</w:t>
      </w:r>
      <w:r w:rsidRPr="003D7BF6">
        <w:rPr>
          <w:sz w:val="16"/>
        </w:rPr>
        <w:t xml:space="preserve"> </w:t>
      </w:r>
      <w:r w:rsidRPr="003D7BF6">
        <w:rPr>
          <w:rFonts w:eastAsia="Calibri"/>
          <w:sz w:val="16"/>
        </w:rPr>
        <w:t>out</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existence</w:t>
      </w:r>
      <w:r w:rsidRPr="003D7BF6">
        <w:rPr>
          <w:sz w:val="16"/>
        </w:rPr>
        <w:t xml:space="preserve">. </w:t>
      </w:r>
      <w:r w:rsidRPr="003D7BF6">
        <w:rPr>
          <w:rFonts w:eastAsia="Calibri"/>
          <w:sz w:val="16"/>
        </w:rPr>
        <w:t>But</w:t>
      </w:r>
      <w:r w:rsidRPr="003D7BF6">
        <w:rPr>
          <w:sz w:val="16"/>
        </w:rPr>
        <w:t xml:space="preserve">, </w:t>
      </w:r>
      <w:r w:rsidRPr="003D7BF6">
        <w:rPr>
          <w:rFonts w:eastAsia="Calibri"/>
          <w:sz w:val="16"/>
        </w:rPr>
        <w:t>as</w:t>
      </w:r>
      <w:r w:rsidRPr="003D7BF6">
        <w:rPr>
          <w:sz w:val="16"/>
        </w:rPr>
        <w:t xml:space="preserve"> </w:t>
      </w:r>
      <w:r w:rsidRPr="003D7BF6">
        <w:rPr>
          <w:rFonts w:eastAsia="Calibri"/>
          <w:sz w:val="16"/>
        </w:rPr>
        <w:t>Weinberg</w:t>
      </w:r>
      <w:r w:rsidRPr="003D7BF6">
        <w:rPr>
          <w:sz w:val="16"/>
        </w:rPr>
        <w:t xml:space="preserve"> </w:t>
      </w:r>
      <w:r w:rsidRPr="003D7BF6">
        <w:rPr>
          <w:rFonts w:eastAsia="Calibri"/>
          <w:sz w:val="16"/>
        </w:rPr>
        <w:t>points</w:t>
      </w:r>
      <w:r w:rsidRPr="003D7BF6">
        <w:rPr>
          <w:sz w:val="16"/>
        </w:rPr>
        <w:t xml:space="preserve"> </w:t>
      </w:r>
      <w:r w:rsidRPr="003D7BF6">
        <w:rPr>
          <w:rFonts w:eastAsia="Calibri"/>
          <w:sz w:val="16"/>
        </w:rPr>
        <w:t>out</w:t>
      </w:r>
      <w:r w:rsidRPr="003D7BF6">
        <w:rPr>
          <w:sz w:val="16"/>
        </w:rPr>
        <w:t>, ‘</w:t>
      </w:r>
      <w:r w:rsidRPr="003D7BF6">
        <w:rPr>
          <w:rFonts w:eastAsia="Calibri"/>
          <w:sz w:val="16"/>
        </w:rPr>
        <w:t>never</w:t>
      </w:r>
      <w:r w:rsidRPr="003D7BF6">
        <w:rPr>
          <w:sz w:val="16"/>
        </w:rPr>
        <w:t xml:space="preserve"> </w:t>
      </w:r>
      <w:r w:rsidRPr="003D7BF6">
        <w:rPr>
          <w:rFonts w:eastAsia="Calibri"/>
          <w:sz w:val="16"/>
        </w:rPr>
        <w:t>having</w:t>
      </w:r>
      <w:r w:rsidRPr="003D7BF6">
        <w:rPr>
          <w:sz w:val="16"/>
        </w:rPr>
        <w:t xml:space="preserve"> </w:t>
      </w:r>
      <w:r w:rsidRPr="003D7BF6">
        <w:rPr>
          <w:rFonts w:eastAsia="Calibri"/>
          <w:sz w:val="16"/>
        </w:rPr>
        <w:t>interests</w:t>
      </w:r>
      <w:r w:rsidRPr="003D7BF6">
        <w:rPr>
          <w:sz w:val="16"/>
        </w:rPr>
        <w:t xml:space="preserve"> </w:t>
      </w:r>
      <w:r w:rsidRPr="003D7BF6">
        <w:rPr>
          <w:rFonts w:eastAsia="Calibri"/>
          <w:sz w:val="16"/>
        </w:rPr>
        <w:t>itself</w:t>
      </w:r>
      <w:r w:rsidRPr="003D7BF6">
        <w:rPr>
          <w:sz w:val="16"/>
        </w:rPr>
        <w:t xml:space="preserve"> </w:t>
      </w:r>
      <w:r w:rsidRPr="003D7BF6">
        <w:rPr>
          <w:rFonts w:eastAsia="Calibri"/>
          <w:sz w:val="16"/>
        </w:rPr>
        <w:t>could</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contrary</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people</w:t>
      </w:r>
      <w:r w:rsidRPr="003D7BF6">
        <w:rPr>
          <w:sz w:val="16"/>
        </w:rPr>
        <w:t>’</w:t>
      </w:r>
      <w:r w:rsidRPr="003D7BF6">
        <w:rPr>
          <w:rFonts w:eastAsia="Calibri"/>
          <w:sz w:val="16"/>
        </w:rPr>
        <w:t>s</w:t>
      </w:r>
      <w:r w:rsidRPr="003D7BF6">
        <w:rPr>
          <w:sz w:val="16"/>
        </w:rPr>
        <w:t xml:space="preserve"> </w:t>
      </w:r>
      <w:r w:rsidRPr="003D7BF6">
        <w:rPr>
          <w:rFonts w:eastAsia="Calibri"/>
          <w:sz w:val="16"/>
        </w:rPr>
        <w:t>interests</w:t>
      </w:r>
      <w:r w:rsidRPr="003D7BF6">
        <w:rPr>
          <w:sz w:val="16"/>
        </w:rPr>
        <w:t xml:space="preserve"> </w:t>
      </w:r>
      <w:r w:rsidRPr="003D7BF6">
        <w:rPr>
          <w:rFonts w:eastAsia="Calibri"/>
          <w:sz w:val="16"/>
        </w:rPr>
        <w:t>since</w:t>
      </w:r>
      <w:r w:rsidRPr="003D7BF6">
        <w:rPr>
          <w:sz w:val="16"/>
        </w:rPr>
        <w:t xml:space="preserve"> </w:t>
      </w:r>
      <w:r w:rsidRPr="003D7BF6">
        <w:rPr>
          <w:rFonts w:eastAsia="Calibri"/>
          <w:sz w:val="16"/>
        </w:rPr>
        <w:t>without</w:t>
      </w:r>
      <w:r w:rsidRPr="003D7BF6">
        <w:rPr>
          <w:sz w:val="16"/>
        </w:rPr>
        <w:t xml:space="preserve"> </w:t>
      </w:r>
      <w:r w:rsidRPr="003D7BF6">
        <w:rPr>
          <w:rFonts w:eastAsia="Calibri"/>
          <w:sz w:val="16"/>
        </w:rPr>
        <w:t>interest</w:t>
      </w:r>
      <w:r w:rsidRPr="003D7BF6">
        <w:rPr>
          <w:sz w:val="16"/>
        </w:rPr>
        <w:t xml:space="preserve"> </w:t>
      </w:r>
      <w:r w:rsidRPr="003D7BF6">
        <w:rPr>
          <w:rFonts w:eastAsia="Calibri"/>
          <w:sz w:val="16"/>
        </w:rPr>
        <w:t>bearers</w:t>
      </w:r>
      <w:r w:rsidRPr="003D7BF6">
        <w:rPr>
          <w:sz w:val="16"/>
        </w:rPr>
        <w:t xml:space="preserve">, </w:t>
      </w:r>
      <w:r w:rsidRPr="003D7BF6">
        <w:rPr>
          <w:rFonts w:eastAsia="Calibri"/>
          <w:sz w:val="16"/>
        </w:rPr>
        <w:t>there</w:t>
      </w:r>
      <w:r w:rsidRPr="003D7BF6">
        <w:rPr>
          <w:sz w:val="16"/>
        </w:rPr>
        <w:t xml:space="preserve"> </w:t>
      </w:r>
      <w:r w:rsidRPr="003D7BF6">
        <w:rPr>
          <w:rFonts w:eastAsia="Calibri"/>
          <w:sz w:val="16"/>
        </w:rPr>
        <w:t>can</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no</w:t>
      </w:r>
      <w:r w:rsidRPr="003D7BF6">
        <w:rPr>
          <w:sz w:val="16"/>
        </w:rPr>
        <w:t xml:space="preserve"> ‘</w:t>
      </w:r>
      <w:r w:rsidRPr="003D7BF6">
        <w:rPr>
          <w:rFonts w:eastAsia="Calibri"/>
          <w:sz w:val="16"/>
        </w:rPr>
        <w:t>they</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bad</w:t>
      </w:r>
      <w:r w:rsidRPr="003D7BF6">
        <w:rPr>
          <w:sz w:val="16"/>
        </w:rPr>
        <w:t xml:space="preserve"> </w:t>
      </w:r>
      <w:r w:rsidRPr="003D7BF6">
        <w:rPr>
          <w:rFonts w:eastAsia="Calibri"/>
          <w:sz w:val="16"/>
        </w:rPr>
        <w:t>for</w:t>
      </w:r>
      <w:r w:rsidRPr="003D7BF6">
        <w:rPr>
          <w:sz w:val="16"/>
        </w:rPr>
        <w:t>’ (</w:t>
      </w:r>
      <w:r w:rsidRPr="003D7BF6">
        <w:rPr>
          <w:rFonts w:eastAsia="Calibri"/>
          <w:sz w:val="16"/>
        </w:rPr>
        <w:t>Weinberg</w:t>
      </w:r>
      <w:r w:rsidRPr="003D7BF6">
        <w:rPr>
          <w:sz w:val="16"/>
        </w:rPr>
        <w:t xml:space="preserve"> 2008, 13). </w:t>
      </w:r>
      <w:r w:rsidRPr="003D7BF6">
        <w:rPr>
          <w:rFonts w:eastAsia="Calibri"/>
          <w:sz w:val="16"/>
        </w:rPr>
        <w:t>So</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principle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results</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some</w:t>
      </w:r>
      <w:r w:rsidRPr="003D7BF6">
        <w:rPr>
          <w:sz w:val="16"/>
        </w:rPr>
        <w:t xml:space="preserve"> </w:t>
      </w:r>
      <w:r w:rsidRPr="003D7BF6">
        <w:rPr>
          <w:rFonts w:eastAsia="Calibri"/>
          <w:sz w:val="16"/>
        </w:rPr>
        <w:t>possible</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never</w:t>
      </w:r>
      <w:r w:rsidRPr="003D7BF6">
        <w:rPr>
          <w:sz w:val="16"/>
        </w:rPr>
        <w:t xml:space="preserve"> </w:t>
      </w:r>
      <w:r w:rsidRPr="003D7BF6">
        <w:rPr>
          <w:rFonts w:eastAsia="Calibri"/>
          <w:sz w:val="16"/>
        </w:rPr>
        <w:t>becoming</w:t>
      </w:r>
      <w:r w:rsidRPr="003D7BF6">
        <w:rPr>
          <w:sz w:val="16"/>
        </w:rPr>
        <w:t xml:space="preserve"> </w:t>
      </w:r>
      <w:r w:rsidRPr="003D7BF6">
        <w:rPr>
          <w:rFonts w:eastAsia="Calibri"/>
          <w:sz w:val="16"/>
        </w:rPr>
        <w:t>actual</w:t>
      </w:r>
      <w:r w:rsidRPr="003D7BF6">
        <w:rPr>
          <w:sz w:val="16"/>
        </w:rPr>
        <w:t xml:space="preserve"> </w:t>
      </w:r>
      <w:r w:rsidRPr="003D7BF6">
        <w:rPr>
          <w:rFonts w:eastAsia="Calibri"/>
          <w:sz w:val="16"/>
        </w:rPr>
        <w:t>does</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impose</w:t>
      </w:r>
      <w:r w:rsidRPr="003D7BF6">
        <w:rPr>
          <w:sz w:val="16"/>
        </w:rPr>
        <w:t xml:space="preserve"> </w:t>
      </w:r>
      <w:r w:rsidRPr="003D7BF6">
        <w:rPr>
          <w:rFonts w:eastAsia="Calibri"/>
          <w:sz w:val="16"/>
        </w:rPr>
        <w:t>any</w:t>
      </w:r>
      <w:r w:rsidRPr="003D7BF6">
        <w:rPr>
          <w:sz w:val="16"/>
        </w:rPr>
        <w:t xml:space="preserve"> </w:t>
      </w:r>
      <w:r w:rsidRPr="003D7BF6">
        <w:rPr>
          <w:rFonts w:eastAsia="Calibri"/>
          <w:sz w:val="16"/>
        </w:rPr>
        <w:t>costs</w:t>
      </w:r>
      <w:r w:rsidRPr="003D7BF6">
        <w:rPr>
          <w:sz w:val="16"/>
        </w:rPr>
        <w:t xml:space="preserve"> </w:t>
      </w:r>
      <w:r w:rsidRPr="003D7BF6">
        <w:rPr>
          <w:rFonts w:eastAsia="Calibri"/>
          <w:sz w:val="16"/>
        </w:rPr>
        <w:t>on</w:t>
      </w:r>
      <w:r w:rsidRPr="003D7BF6">
        <w:rPr>
          <w:sz w:val="16"/>
        </w:rPr>
        <w:t xml:space="preserve"> </w:t>
      </w:r>
      <w:r w:rsidRPr="003D7BF6">
        <w:rPr>
          <w:rFonts w:eastAsia="Calibri"/>
          <w:sz w:val="16"/>
        </w:rPr>
        <w:t>those</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because</w:t>
      </w:r>
      <w:r w:rsidRPr="003D7BF6">
        <w:rPr>
          <w:sz w:val="16"/>
        </w:rPr>
        <w:t xml:space="preserve"> </w:t>
      </w:r>
      <w:r w:rsidRPr="003D7BF6">
        <w:rPr>
          <w:rFonts w:eastAsia="Calibri"/>
          <w:sz w:val="16"/>
        </w:rPr>
        <w:t>nobody</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disadvantaged</w:t>
      </w:r>
      <w:r w:rsidRPr="003D7BF6">
        <w:rPr>
          <w:sz w:val="16"/>
        </w:rPr>
        <w:t xml:space="preserve"> </w:t>
      </w:r>
      <w:r w:rsidRPr="003D7BF6">
        <w:rPr>
          <w:rFonts w:eastAsia="Calibri"/>
          <w:sz w:val="16"/>
        </w:rPr>
        <w:t>by</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coming</w:t>
      </w:r>
      <w:r w:rsidRPr="003D7BF6">
        <w:rPr>
          <w:sz w:val="16"/>
        </w:rPr>
        <w:t xml:space="preserve"> </w:t>
      </w:r>
      <w:r w:rsidRPr="003D7BF6">
        <w:rPr>
          <w:rFonts w:eastAsia="Calibri"/>
          <w:sz w:val="16"/>
        </w:rPr>
        <w:t>into</w:t>
      </w:r>
      <w:r w:rsidRPr="003D7BF6">
        <w:rPr>
          <w:sz w:val="16"/>
        </w:rPr>
        <w:t xml:space="preserve"> </w:t>
      </w:r>
      <w:r w:rsidRPr="003D7BF6">
        <w:rPr>
          <w:rFonts w:eastAsia="Calibri"/>
          <w:sz w:val="16"/>
        </w:rPr>
        <w:t>existence</w:t>
      </w:r>
      <w:r w:rsidRPr="003D7BF6">
        <w:rPr>
          <w:sz w:val="16"/>
        </w:rPr>
        <w:t xml:space="preserve">.4 </w:t>
      </w:r>
      <w:r w:rsidRPr="003D7BF6">
        <w:rPr>
          <w:rFonts w:eastAsia="Calibri"/>
          <w:sz w:val="16"/>
        </w:rPr>
        <w:t>It</w:t>
      </w:r>
      <w:r w:rsidRPr="003D7BF6">
        <w:rPr>
          <w:sz w:val="16"/>
        </w:rPr>
        <w:t xml:space="preserve"> </w:t>
      </w:r>
      <w:r w:rsidRPr="003D7BF6">
        <w:rPr>
          <w:rFonts w:eastAsia="Calibri"/>
          <w:sz w:val="16"/>
        </w:rPr>
        <w:t>therefore</w:t>
      </w:r>
      <w:r w:rsidRPr="003D7BF6">
        <w:rPr>
          <w:sz w:val="16"/>
        </w:rPr>
        <w:t xml:space="preserve"> </w:t>
      </w:r>
      <w:r w:rsidRPr="003D7BF6">
        <w:rPr>
          <w:rFonts w:eastAsia="Calibri"/>
          <w:sz w:val="16"/>
        </w:rPr>
        <w:t>seems</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cannot</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wrong</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fail</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bring</w:t>
      </w:r>
      <w:r w:rsidRPr="003D7BF6">
        <w:rPr>
          <w:sz w:val="16"/>
        </w:rPr>
        <w:t xml:space="preserve"> </w:t>
      </w:r>
      <w:r w:rsidRPr="003D7BF6">
        <w:rPr>
          <w:rFonts w:eastAsia="Calibri"/>
          <w:sz w:val="16"/>
        </w:rPr>
        <w:t>particular</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into</w:t>
      </w:r>
      <w:r w:rsidRPr="003D7BF6">
        <w:rPr>
          <w:sz w:val="16"/>
        </w:rPr>
        <w:t xml:space="preserve"> </w:t>
      </w:r>
      <w:r w:rsidRPr="003D7BF6">
        <w:rPr>
          <w:rFonts w:eastAsia="Calibri"/>
          <w:sz w:val="16"/>
        </w:rPr>
        <w:t>existence</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mean</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no</w:t>
      </w:r>
      <w:r w:rsidRPr="003D7BF6">
        <w:rPr>
          <w:sz w:val="16"/>
        </w:rPr>
        <w:t xml:space="preserve"> </w:t>
      </w:r>
      <w:r w:rsidRPr="003D7BF6">
        <w:rPr>
          <w:rFonts w:eastAsia="Calibri"/>
          <w:sz w:val="16"/>
        </w:rPr>
        <w:t>one</w:t>
      </w:r>
      <w:r w:rsidRPr="003D7BF6">
        <w:rPr>
          <w:sz w:val="16"/>
        </w:rPr>
        <w:t xml:space="preserve"> </w:t>
      </w:r>
      <w:r w:rsidRPr="003D7BF6">
        <w:rPr>
          <w:rFonts w:eastAsia="Calibri"/>
          <w:sz w:val="16"/>
        </w:rPr>
        <w:t>acts</w:t>
      </w:r>
      <w:r w:rsidRPr="003D7BF6">
        <w:rPr>
          <w:sz w:val="16"/>
        </w:rPr>
        <w:t xml:space="preserve"> </w:t>
      </w:r>
      <w:r w:rsidRPr="003D7BF6">
        <w:rPr>
          <w:rFonts w:eastAsia="Calibri"/>
          <w:sz w:val="16"/>
        </w:rPr>
        <w:t>wrongly</w:t>
      </w:r>
      <w:r w:rsidRPr="003D7BF6">
        <w:rPr>
          <w:sz w:val="16"/>
        </w:rPr>
        <w:t xml:space="preserve"> </w:t>
      </w:r>
      <w:r w:rsidRPr="003D7BF6">
        <w:rPr>
          <w:rFonts w:eastAsia="Calibri"/>
          <w:sz w:val="16"/>
        </w:rPr>
        <w:t>when</w:t>
      </w:r>
      <w:r w:rsidRPr="003D7BF6">
        <w:rPr>
          <w:sz w:val="16"/>
        </w:rPr>
        <w:t xml:space="preserve"> </w:t>
      </w:r>
      <w:r w:rsidRPr="003D7BF6">
        <w:rPr>
          <w:rFonts w:eastAsia="Calibri"/>
          <w:sz w:val="16"/>
        </w:rPr>
        <w:t>they</w:t>
      </w:r>
      <w:r w:rsidRPr="003D7BF6">
        <w:rPr>
          <w:sz w:val="16"/>
        </w:rPr>
        <w:t xml:space="preserve"> </w:t>
      </w:r>
      <w:r w:rsidRPr="003D7BF6">
        <w:rPr>
          <w:rFonts w:eastAsia="Calibri"/>
          <w:sz w:val="16"/>
        </w:rPr>
        <w:t>fail</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create</w:t>
      </w:r>
      <w:r w:rsidRPr="003D7BF6">
        <w:rPr>
          <w:sz w:val="16"/>
        </w:rPr>
        <w:t xml:space="preserve"> </w:t>
      </w:r>
      <w:r w:rsidRPr="003D7BF6">
        <w:rPr>
          <w:rFonts w:eastAsia="Calibri"/>
          <w:sz w:val="16"/>
        </w:rPr>
        <w:t>another</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Writ</w:t>
      </w:r>
      <w:r w:rsidRPr="003D7BF6">
        <w:rPr>
          <w:sz w:val="16"/>
        </w:rPr>
        <w:t xml:space="preserve"> </w:t>
      </w:r>
      <w:r w:rsidRPr="003D7BF6">
        <w:rPr>
          <w:rFonts w:eastAsia="Calibri"/>
          <w:sz w:val="16"/>
        </w:rPr>
        <w:t>large</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also</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wrong</w:t>
      </w:r>
      <w:r w:rsidRPr="003D7BF6">
        <w:rPr>
          <w:sz w:val="16"/>
        </w:rPr>
        <w:t xml:space="preserve"> </w:t>
      </w:r>
      <w:r w:rsidRPr="003D7BF6">
        <w:rPr>
          <w:rFonts w:eastAsia="Calibri"/>
          <w:sz w:val="16"/>
        </w:rPr>
        <w:t>if</w:t>
      </w:r>
      <w:r w:rsidRPr="003D7BF6">
        <w:rPr>
          <w:sz w:val="16"/>
        </w:rPr>
        <w:t xml:space="preserve"> </w:t>
      </w:r>
      <w:r w:rsidRPr="003D7BF6">
        <w:rPr>
          <w:rFonts w:eastAsia="Calibri"/>
          <w:sz w:val="16"/>
        </w:rPr>
        <w:t>everybody</w:t>
      </w:r>
      <w:r w:rsidRPr="003D7BF6">
        <w:rPr>
          <w:sz w:val="16"/>
        </w:rPr>
        <w:t xml:space="preserve"> </w:t>
      </w:r>
      <w:r w:rsidRPr="003D7BF6">
        <w:rPr>
          <w:rFonts w:eastAsia="Calibri"/>
          <w:sz w:val="16"/>
        </w:rPr>
        <w:t>decided</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exercise</w:t>
      </w:r>
      <w:r w:rsidRPr="003D7BF6">
        <w:rPr>
          <w:sz w:val="16"/>
        </w:rPr>
        <w:t xml:space="preserve"> </w:t>
      </w:r>
      <w:r w:rsidRPr="003D7BF6">
        <w:rPr>
          <w:rFonts w:eastAsia="Calibri"/>
          <w:sz w:val="16"/>
        </w:rPr>
        <w:t>their</w:t>
      </w:r>
      <w:r w:rsidRPr="003D7BF6">
        <w:rPr>
          <w:sz w:val="16"/>
        </w:rPr>
        <w:t xml:space="preserve"> </w:t>
      </w:r>
      <w:r w:rsidRPr="003D7BF6">
        <w:rPr>
          <w:rFonts w:eastAsia="Calibri"/>
          <w:sz w:val="16"/>
        </w:rPr>
        <w:t>prerogative</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create</w:t>
      </w:r>
      <w:r w:rsidRPr="003D7BF6">
        <w:rPr>
          <w:sz w:val="16"/>
        </w:rPr>
        <w:t xml:space="preserve"> </w:t>
      </w:r>
      <w:r w:rsidRPr="003D7BF6">
        <w:rPr>
          <w:rFonts w:eastAsia="Calibri"/>
          <w:sz w:val="16"/>
        </w:rPr>
        <w:t>new</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potentially</w:t>
      </w:r>
      <w:r w:rsidRPr="003D7BF6">
        <w:rPr>
          <w:sz w:val="16"/>
        </w:rPr>
        <w:t xml:space="preserve">, </w:t>
      </w:r>
      <w:r w:rsidRPr="003D7BF6">
        <w:rPr>
          <w:rFonts w:eastAsia="Calibri"/>
          <w:sz w:val="16"/>
        </w:rPr>
        <w:t>by</w:t>
      </w:r>
      <w:r w:rsidRPr="003D7BF6">
        <w:rPr>
          <w:sz w:val="16"/>
        </w:rPr>
        <w:t xml:space="preserve"> </w:t>
      </w:r>
      <w:r w:rsidRPr="003D7BF6">
        <w:rPr>
          <w:rFonts w:eastAsia="Calibri"/>
          <w:sz w:val="16"/>
        </w:rPr>
        <w:t>consequence</w:t>
      </w:r>
      <w:r w:rsidRPr="003D7BF6">
        <w:rPr>
          <w:sz w:val="16"/>
        </w:rPr>
        <w:t xml:space="preserve">, </w:t>
      </w:r>
      <w:r w:rsidRPr="003D7BF6">
        <w:rPr>
          <w:rFonts w:eastAsia="Calibri"/>
          <w:sz w:val="16"/>
        </w:rPr>
        <w:t>allow</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One</w:t>
      </w:r>
      <w:r w:rsidRPr="003D7BF6">
        <w:rPr>
          <w:sz w:val="16"/>
        </w:rPr>
        <w:t xml:space="preserve"> </w:t>
      </w:r>
      <w:r w:rsidRPr="003D7BF6">
        <w:rPr>
          <w:rFonts w:eastAsia="Calibri"/>
          <w:sz w:val="16"/>
        </w:rPr>
        <w:t>might</w:t>
      </w:r>
      <w:r w:rsidRPr="003D7BF6">
        <w:rPr>
          <w:sz w:val="16"/>
        </w:rPr>
        <w:t xml:space="preserve"> </w:t>
      </w:r>
      <w:r w:rsidRPr="003D7BF6">
        <w:rPr>
          <w:rFonts w:eastAsia="Calibri"/>
          <w:sz w:val="16"/>
        </w:rPr>
        <w:t>respond</w:t>
      </w:r>
      <w:r w:rsidRPr="003D7BF6">
        <w:rPr>
          <w:sz w:val="16"/>
        </w:rPr>
        <w:t xml:space="preserve"> </w:t>
      </w:r>
      <w:r w:rsidRPr="003D7BF6">
        <w:rPr>
          <w:rFonts w:eastAsia="Calibri"/>
          <w:sz w:val="16"/>
        </w:rPr>
        <w:t>here</w:t>
      </w:r>
      <w:r w:rsidRPr="003D7BF6">
        <w:rPr>
          <w:sz w:val="16"/>
        </w:rPr>
        <w:t xml:space="preserve"> </w:t>
      </w:r>
      <w:r w:rsidRPr="003D7BF6">
        <w:rPr>
          <w:rFonts w:eastAsia="Calibri"/>
          <w:sz w:val="16"/>
        </w:rPr>
        <w:t>by</w:t>
      </w:r>
      <w:r w:rsidRPr="003D7BF6">
        <w:rPr>
          <w:sz w:val="16"/>
        </w:rPr>
        <w:t xml:space="preserve"> </w:t>
      </w:r>
      <w:r w:rsidRPr="003D7BF6">
        <w:rPr>
          <w:rFonts w:eastAsia="Calibri"/>
          <w:sz w:val="16"/>
        </w:rPr>
        <w:t>saying</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although</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may</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permissible</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one</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fail</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create</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new</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permissible</w:t>
      </w:r>
      <w:r w:rsidRPr="003D7BF6">
        <w:rPr>
          <w:sz w:val="16"/>
        </w:rPr>
        <w:t xml:space="preserve"> </w:t>
      </w:r>
      <w:r w:rsidRPr="003D7BF6">
        <w:rPr>
          <w:rFonts w:eastAsia="Calibri"/>
          <w:sz w:val="16"/>
        </w:rPr>
        <w:t>if</w:t>
      </w:r>
      <w:r w:rsidRPr="003D7BF6">
        <w:rPr>
          <w:sz w:val="16"/>
        </w:rPr>
        <w:t xml:space="preserve"> </w:t>
      </w:r>
      <w:r w:rsidRPr="003D7BF6">
        <w:rPr>
          <w:rFonts w:eastAsia="Calibri"/>
          <w:sz w:val="16"/>
        </w:rPr>
        <w:t>everyone</w:t>
      </w:r>
      <w:r w:rsidRPr="003D7BF6">
        <w:rPr>
          <w:sz w:val="16"/>
        </w:rPr>
        <w:t xml:space="preserve"> </w:t>
      </w:r>
      <w:r w:rsidRPr="003D7BF6">
        <w:rPr>
          <w:rFonts w:eastAsia="Calibri"/>
          <w:sz w:val="16"/>
        </w:rPr>
        <w:t>chooses</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do</w:t>
      </w:r>
      <w:r w:rsidRPr="003D7BF6">
        <w:rPr>
          <w:sz w:val="16"/>
        </w:rPr>
        <w:t xml:space="preserve"> </w:t>
      </w:r>
      <w:r w:rsidRPr="003D7BF6">
        <w:rPr>
          <w:rFonts w:eastAsia="Calibri"/>
          <w:sz w:val="16"/>
        </w:rPr>
        <w:t>so</w:t>
      </w:r>
      <w:r w:rsidRPr="003D7BF6">
        <w:rPr>
          <w:sz w:val="16"/>
        </w:rPr>
        <w:t xml:space="preserve"> </w:t>
      </w:r>
      <w:r w:rsidRPr="003D7BF6">
        <w:rPr>
          <w:rFonts w:eastAsia="Calibri"/>
          <w:sz w:val="16"/>
        </w:rPr>
        <w:t>because</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lives</w:t>
      </w:r>
      <w:r w:rsidRPr="003D7BF6">
        <w:rPr>
          <w:sz w:val="16"/>
        </w:rPr>
        <w:t xml:space="preserve"> </w:t>
      </w:r>
      <w:r w:rsidRPr="003D7BF6">
        <w:rPr>
          <w:rFonts w:eastAsia="Calibri"/>
          <w:sz w:val="16"/>
        </w:rPr>
        <w:t>have</w:t>
      </w:r>
      <w:r w:rsidRPr="003D7BF6">
        <w:rPr>
          <w:sz w:val="16"/>
        </w:rPr>
        <w:t xml:space="preserve"> </w:t>
      </w:r>
      <w:r w:rsidRPr="003D7BF6">
        <w:rPr>
          <w:rFonts w:eastAsia="Calibri"/>
          <w:sz w:val="16"/>
        </w:rPr>
        <w:t>value</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allowing</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forgo</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huge</w:t>
      </w:r>
      <w:r w:rsidRPr="003D7BF6">
        <w:rPr>
          <w:sz w:val="16"/>
        </w:rPr>
        <w:t xml:space="preserve"> </w:t>
      </w:r>
      <w:r w:rsidRPr="003D7BF6">
        <w:rPr>
          <w:rFonts w:eastAsia="Calibri"/>
          <w:sz w:val="16"/>
        </w:rPr>
        <w:t>amount</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value</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world</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takes</w:t>
      </w:r>
      <w:r w:rsidRPr="003D7BF6">
        <w:rPr>
          <w:sz w:val="16"/>
        </w:rPr>
        <w:t xml:space="preserve"> </w:t>
      </w:r>
      <w:r w:rsidRPr="003D7BF6">
        <w:rPr>
          <w:rFonts w:eastAsia="Calibri"/>
          <w:sz w:val="16"/>
        </w:rPr>
        <w:t>us</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second</w:t>
      </w:r>
      <w:r w:rsidRPr="003D7BF6">
        <w:rPr>
          <w:sz w:val="16"/>
        </w:rPr>
        <w:t xml:space="preserve"> </w:t>
      </w:r>
      <w:r w:rsidRPr="003D7BF6">
        <w:rPr>
          <w:rFonts w:eastAsia="Calibri"/>
          <w:sz w:val="16"/>
        </w:rPr>
        <w:t>way</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understanding</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potential</w:t>
      </w:r>
      <w:r w:rsidRPr="003D7BF6">
        <w:rPr>
          <w:sz w:val="16"/>
        </w:rPr>
        <w:t xml:space="preserve"> </w:t>
      </w:r>
      <w:r w:rsidRPr="003D7BF6">
        <w:rPr>
          <w:rFonts w:eastAsia="Calibri"/>
          <w:sz w:val="16"/>
        </w:rPr>
        <w:t>wrongness</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preventing</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from</w:t>
      </w:r>
      <w:r w:rsidRPr="003D7BF6">
        <w:rPr>
          <w:sz w:val="16"/>
        </w:rPr>
        <w:t xml:space="preserve"> </w:t>
      </w:r>
      <w:r w:rsidRPr="003D7BF6">
        <w:rPr>
          <w:rFonts w:eastAsia="Calibri"/>
          <w:sz w:val="16"/>
        </w:rPr>
        <w:t>existing</w:t>
      </w:r>
      <w:r w:rsidRPr="003D7BF6">
        <w:rPr>
          <w:sz w:val="16"/>
        </w:rPr>
        <w:t xml:space="preserve"> — </w:t>
      </w:r>
      <w:r w:rsidRPr="003D7BF6">
        <w:rPr>
          <w:rFonts w:eastAsia="Calibri"/>
          <w:sz w:val="16"/>
        </w:rPr>
        <w:t>the</w:t>
      </w:r>
      <w:r w:rsidRPr="003D7BF6">
        <w:rPr>
          <w:sz w:val="16"/>
        </w:rPr>
        <w:t xml:space="preserve"> </w:t>
      </w:r>
      <w:r w:rsidRPr="003D7BF6">
        <w:rPr>
          <w:rFonts w:eastAsia="Calibri"/>
          <w:sz w:val="16"/>
        </w:rPr>
        <w:t>foregone</w:t>
      </w:r>
      <w:r w:rsidRPr="003D7BF6">
        <w:rPr>
          <w:sz w:val="16"/>
        </w:rPr>
        <w:t xml:space="preserve"> </w:t>
      </w:r>
      <w:r w:rsidRPr="003D7BF6">
        <w:rPr>
          <w:rFonts w:eastAsia="Calibri"/>
          <w:sz w:val="16"/>
        </w:rPr>
        <w:t>value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life</w:t>
      </w:r>
      <w:r w:rsidRPr="003D7BF6">
        <w:rPr>
          <w:sz w:val="16"/>
        </w:rPr>
        <w:t xml:space="preserve"> </w:t>
      </w:r>
      <w:r w:rsidRPr="003D7BF6">
        <w:rPr>
          <w:rFonts w:eastAsia="Calibri"/>
          <w:sz w:val="16"/>
        </w:rPr>
        <w:t>provides</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rejecting</w:t>
      </w:r>
      <w:r w:rsidRPr="003D7BF6">
        <w:rPr>
          <w:sz w:val="16"/>
        </w:rPr>
        <w:t xml:space="preserve"> </w:t>
      </w:r>
      <w:r w:rsidRPr="003D7BF6">
        <w:rPr>
          <w:rFonts w:eastAsia="Calibri"/>
          <w:sz w:val="16"/>
        </w:rPr>
        <w:t>any</w:t>
      </w:r>
      <w:r w:rsidRPr="003D7BF6">
        <w:rPr>
          <w:sz w:val="16"/>
        </w:rPr>
        <w:t xml:space="preserve"> </w:t>
      </w:r>
      <w:r w:rsidRPr="003D7BF6">
        <w:rPr>
          <w:rFonts w:eastAsia="Calibri"/>
          <w:sz w:val="16"/>
        </w:rPr>
        <w:t>principle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prevents</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One</w:t>
      </w:r>
      <w:r w:rsidRPr="003D7BF6">
        <w:rPr>
          <w:sz w:val="16"/>
        </w:rPr>
        <w:t xml:space="preserve"> </w:t>
      </w:r>
      <w:r w:rsidRPr="003D7BF6">
        <w:rPr>
          <w:rFonts w:eastAsia="Calibri"/>
          <w:sz w:val="16"/>
        </w:rPr>
        <w:t>possible</w:t>
      </w:r>
      <w:r w:rsidRPr="003D7BF6">
        <w:rPr>
          <w:sz w:val="16"/>
        </w:rPr>
        <w:t xml:space="preserve"> </w:t>
      </w:r>
      <w:r w:rsidRPr="003D7BF6">
        <w:rPr>
          <w:rFonts w:eastAsia="Calibri"/>
          <w:sz w:val="16"/>
        </w:rPr>
        <w:t>reply</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claim</w:t>
      </w:r>
      <w:r w:rsidRPr="003D7BF6">
        <w:rPr>
          <w:sz w:val="16"/>
        </w:rPr>
        <w:t xml:space="preserve"> </w:t>
      </w:r>
      <w:r w:rsidRPr="003D7BF6">
        <w:rPr>
          <w:rFonts w:eastAsia="Calibri"/>
          <w:sz w:val="16"/>
        </w:rPr>
        <w:t>turns</w:t>
      </w:r>
      <w:r w:rsidRPr="003D7BF6">
        <w:rPr>
          <w:sz w:val="16"/>
        </w:rPr>
        <w:t xml:space="preserve"> </w:t>
      </w:r>
      <w:r w:rsidRPr="003D7BF6">
        <w:rPr>
          <w:rFonts w:eastAsia="Calibri"/>
          <w:sz w:val="16"/>
        </w:rPr>
        <w:t>on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fact</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many</w:t>
      </w:r>
      <w:r w:rsidRPr="003D7BF6">
        <w:rPr>
          <w:sz w:val="16"/>
        </w:rPr>
        <w:t xml:space="preserve"> </w:t>
      </w:r>
      <w:r w:rsidRPr="003D7BF6">
        <w:rPr>
          <w:rFonts w:eastAsia="Calibri"/>
          <w:sz w:val="16"/>
        </w:rPr>
        <w:t>philosophers</w:t>
      </w:r>
      <w:r w:rsidRPr="003D7BF6">
        <w:rPr>
          <w:sz w:val="16"/>
        </w:rPr>
        <w:t xml:space="preserve"> </w:t>
      </w:r>
      <w:r w:rsidRPr="003D7BF6">
        <w:rPr>
          <w:rFonts w:eastAsia="Calibri"/>
          <w:sz w:val="16"/>
        </w:rPr>
        <w:t>acknowledge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only</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at</w:t>
      </w:r>
      <w:r w:rsidRPr="003D7BF6">
        <w:rPr>
          <w:sz w:val="16"/>
        </w:rPr>
        <w:t xml:space="preserve"> </w:t>
      </w:r>
      <w:r w:rsidRPr="003D7BF6">
        <w:rPr>
          <w:rFonts w:eastAsia="Calibri"/>
          <w:sz w:val="16"/>
        </w:rPr>
        <w:t>least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best</w:t>
      </w:r>
      <w:r w:rsidRPr="003D7BF6">
        <w:rPr>
          <w:sz w:val="16"/>
        </w:rPr>
        <w:t xml:space="preserve">, </w:t>
      </w:r>
      <w:r w:rsidRPr="003D7BF6">
        <w:rPr>
          <w:rFonts w:eastAsia="Calibri"/>
          <w:sz w:val="16"/>
        </w:rPr>
        <w:t>way</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think</w:t>
      </w:r>
      <w:r w:rsidRPr="003D7BF6">
        <w:rPr>
          <w:sz w:val="16"/>
        </w:rPr>
        <w:t xml:space="preserve"> </w:t>
      </w:r>
      <w:r w:rsidRPr="003D7BF6">
        <w:rPr>
          <w:rFonts w:eastAsia="Calibri"/>
          <w:sz w:val="16"/>
        </w:rPr>
        <w:t>about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value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individual</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groups</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possible</w:t>
      </w:r>
      <w:r w:rsidRPr="003D7BF6">
        <w:rPr>
          <w:sz w:val="16"/>
        </w:rPr>
        <w:t xml:space="preserve"> </w:t>
      </w:r>
      <w:r w:rsidRPr="003D7BF6">
        <w:rPr>
          <w:rFonts w:eastAsia="Calibri"/>
          <w:sz w:val="16"/>
        </w:rPr>
        <w:t>people</w:t>
      </w:r>
      <w:r w:rsidRPr="003D7BF6">
        <w:rPr>
          <w:sz w:val="16"/>
        </w:rPr>
        <w:t>’</w:t>
      </w:r>
      <w:r w:rsidRPr="003D7BF6">
        <w:rPr>
          <w:rFonts w:eastAsia="Calibri"/>
          <w:sz w:val="16"/>
        </w:rPr>
        <w:t>s</w:t>
      </w:r>
      <w:r w:rsidRPr="003D7BF6">
        <w:rPr>
          <w:sz w:val="16"/>
        </w:rPr>
        <w:t xml:space="preserve"> </w:t>
      </w:r>
      <w:r w:rsidRPr="003D7BF6">
        <w:rPr>
          <w:rFonts w:eastAsia="Calibri"/>
          <w:sz w:val="16"/>
        </w:rPr>
        <w:t>lives</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impersonal</w:t>
      </w:r>
      <w:r w:rsidRPr="003D7BF6">
        <w:rPr>
          <w:sz w:val="16"/>
        </w:rPr>
        <w:t xml:space="preserve"> </w:t>
      </w:r>
      <w:r w:rsidRPr="003D7BF6">
        <w:rPr>
          <w:rFonts w:eastAsia="Calibri"/>
          <w:sz w:val="16"/>
        </w:rPr>
        <w:t>terms</w:t>
      </w:r>
      <w:r w:rsidRPr="003D7BF6">
        <w:rPr>
          <w:sz w:val="16"/>
        </w:rPr>
        <w:t xml:space="preserve"> (</w:t>
      </w:r>
      <w:r w:rsidRPr="003D7BF6">
        <w:rPr>
          <w:rFonts w:eastAsia="Calibri"/>
          <w:sz w:val="16"/>
        </w:rPr>
        <w:t>Parfit</w:t>
      </w:r>
      <w:r w:rsidRPr="003D7BF6">
        <w:rPr>
          <w:sz w:val="16"/>
        </w:rPr>
        <w:t xml:space="preserve"> 1984; </w:t>
      </w:r>
      <w:r w:rsidRPr="003D7BF6">
        <w:rPr>
          <w:rFonts w:eastAsia="Calibri"/>
          <w:sz w:val="16"/>
        </w:rPr>
        <w:t>Reiman</w:t>
      </w:r>
      <w:r w:rsidRPr="003D7BF6">
        <w:rPr>
          <w:sz w:val="16"/>
        </w:rPr>
        <w:t xml:space="preserve"> 2007; </w:t>
      </w:r>
      <w:r w:rsidRPr="003D7BF6">
        <w:rPr>
          <w:rFonts w:eastAsia="Calibri"/>
          <w:sz w:val="16"/>
        </w:rPr>
        <w:t>McMahan</w:t>
      </w:r>
      <w:r w:rsidRPr="003D7BF6">
        <w:rPr>
          <w:sz w:val="16"/>
        </w:rPr>
        <w:t xml:space="preserve"> 2009). </w:t>
      </w:r>
      <w:r w:rsidRPr="003D7BF6">
        <w:rPr>
          <w:rFonts w:eastAsia="Calibri"/>
          <w:sz w:val="16"/>
        </w:rPr>
        <w:t>Jeff</w:t>
      </w:r>
      <w:r w:rsidRPr="003D7BF6">
        <w:rPr>
          <w:sz w:val="16"/>
        </w:rPr>
        <w:t xml:space="preserve"> </w:t>
      </w:r>
      <w:r w:rsidRPr="003D7BF6">
        <w:rPr>
          <w:rFonts w:eastAsia="Calibri"/>
          <w:sz w:val="16"/>
        </w:rPr>
        <w:t>McMahan</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example</w:t>
      </w:r>
      <w:r w:rsidRPr="003D7BF6">
        <w:rPr>
          <w:sz w:val="16"/>
        </w:rPr>
        <w:t xml:space="preserve">, </w:t>
      </w:r>
      <w:r w:rsidRPr="003D7BF6">
        <w:rPr>
          <w:rFonts w:eastAsia="Calibri"/>
          <w:sz w:val="16"/>
        </w:rPr>
        <w:t>writes</w:t>
      </w:r>
      <w:r w:rsidRPr="003D7BF6">
        <w:rPr>
          <w:sz w:val="16"/>
        </w:rPr>
        <w:t xml:space="preserve"> ‘</w:t>
      </w:r>
      <w:r w:rsidRPr="003D7BF6">
        <w:rPr>
          <w:rFonts w:eastAsia="Calibri"/>
          <w:sz w:val="16"/>
        </w:rPr>
        <w:t>at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time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one</w:t>
      </w:r>
      <w:r w:rsidRPr="003D7BF6">
        <w:rPr>
          <w:sz w:val="16"/>
        </w:rPr>
        <w:t>’</w:t>
      </w:r>
      <w:r w:rsidRPr="003D7BF6">
        <w:rPr>
          <w:rFonts w:eastAsia="Calibri"/>
          <w:sz w:val="16"/>
        </w:rPr>
        <w:t>s</w:t>
      </w:r>
      <w:r w:rsidRPr="003D7BF6">
        <w:rPr>
          <w:sz w:val="16"/>
        </w:rPr>
        <w:t xml:space="preserve"> </w:t>
      </w:r>
      <w:r w:rsidRPr="003D7BF6">
        <w:rPr>
          <w:rFonts w:eastAsia="Calibri"/>
          <w:sz w:val="16"/>
        </w:rPr>
        <w:t>choice</w:t>
      </w:r>
      <w:r w:rsidRPr="003D7BF6">
        <w:rPr>
          <w:sz w:val="16"/>
        </w:rPr>
        <w:t xml:space="preserve"> </w:t>
      </w:r>
      <w:r w:rsidRPr="003D7BF6">
        <w:rPr>
          <w:rFonts w:eastAsia="Calibri"/>
          <w:sz w:val="16"/>
        </w:rPr>
        <w:t>there</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no</w:t>
      </w:r>
      <w:r w:rsidRPr="003D7BF6">
        <w:rPr>
          <w:sz w:val="16"/>
        </w:rPr>
        <w:t xml:space="preserve"> </w:t>
      </w:r>
      <w:r w:rsidRPr="003D7BF6">
        <w:rPr>
          <w:rFonts w:eastAsia="Calibri"/>
          <w:sz w:val="16"/>
        </w:rPr>
        <w:t>one</w:t>
      </w:r>
      <w:r w:rsidRPr="003D7BF6">
        <w:rPr>
          <w:sz w:val="16"/>
        </w:rPr>
        <w:t xml:space="preserve"> </w:t>
      </w:r>
      <w:r w:rsidRPr="003D7BF6">
        <w:rPr>
          <w:rFonts w:eastAsia="Calibri"/>
          <w:sz w:val="16"/>
        </w:rPr>
        <w:t>who</w:t>
      </w:r>
      <w:r w:rsidRPr="003D7BF6">
        <w:rPr>
          <w:sz w:val="16"/>
        </w:rPr>
        <w:t xml:space="preserve"> </w:t>
      </w:r>
      <w:r w:rsidRPr="003D7BF6">
        <w:rPr>
          <w:rFonts w:eastAsia="Calibri"/>
          <w:sz w:val="16"/>
        </w:rPr>
        <w:t>exists</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will</w:t>
      </w:r>
      <w:r w:rsidRPr="003D7BF6">
        <w:rPr>
          <w:sz w:val="16"/>
        </w:rPr>
        <w:t xml:space="preserve"> </w:t>
      </w:r>
      <w:r w:rsidRPr="003D7BF6">
        <w:rPr>
          <w:rFonts w:eastAsia="Calibri"/>
          <w:sz w:val="16"/>
        </w:rPr>
        <w:t>exist</w:t>
      </w:r>
      <w:r w:rsidRPr="003D7BF6">
        <w:rPr>
          <w:sz w:val="16"/>
        </w:rPr>
        <w:t xml:space="preserve"> </w:t>
      </w:r>
      <w:r w:rsidRPr="003D7BF6">
        <w:rPr>
          <w:rFonts w:eastAsia="Calibri"/>
          <w:sz w:val="16"/>
        </w:rPr>
        <w:t>independently</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choice</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whose</w:t>
      </w:r>
      <w:r w:rsidRPr="003D7BF6">
        <w:rPr>
          <w:sz w:val="16"/>
        </w:rPr>
        <w:t xml:space="preserve"> </w:t>
      </w:r>
      <w:r w:rsidRPr="003D7BF6">
        <w:rPr>
          <w:rFonts w:eastAsia="Calibri"/>
          <w:sz w:val="16"/>
        </w:rPr>
        <w:t>sake</w:t>
      </w:r>
      <w:r w:rsidRPr="003D7BF6">
        <w:rPr>
          <w:sz w:val="16"/>
        </w:rPr>
        <w:t xml:space="preserve"> </w:t>
      </w:r>
      <w:r w:rsidRPr="003D7BF6">
        <w:rPr>
          <w:rFonts w:eastAsia="Calibri"/>
          <w:sz w:val="16"/>
        </w:rPr>
        <w:t>one</w:t>
      </w:r>
      <w:r w:rsidRPr="003D7BF6">
        <w:rPr>
          <w:sz w:val="16"/>
        </w:rPr>
        <w:t xml:space="preserve"> </w:t>
      </w:r>
      <w:r w:rsidRPr="003D7BF6">
        <w:rPr>
          <w:rFonts w:eastAsia="Calibri"/>
          <w:sz w:val="16"/>
        </w:rPr>
        <w:t>could</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acting</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causing</w:t>
      </w:r>
      <w:r w:rsidRPr="003D7BF6">
        <w:rPr>
          <w:sz w:val="16"/>
        </w:rPr>
        <w:t xml:space="preserve"> </w:t>
      </w:r>
      <w:r w:rsidRPr="003D7BF6">
        <w:rPr>
          <w:rFonts w:eastAsia="Calibri"/>
          <w:sz w:val="16"/>
        </w:rPr>
        <w:t>him</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her</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exist</w:t>
      </w:r>
      <w:r w:rsidRPr="003D7BF6">
        <w:rPr>
          <w:sz w:val="16"/>
        </w:rPr>
        <w:t xml:space="preserve"> … </w:t>
      </w:r>
      <w:r w:rsidRPr="003D7BF6">
        <w:rPr>
          <w:rFonts w:eastAsia="Calibri"/>
          <w:sz w:val="16"/>
        </w:rPr>
        <w:t>it</w:t>
      </w:r>
      <w:r w:rsidRPr="003D7BF6">
        <w:rPr>
          <w:sz w:val="16"/>
        </w:rPr>
        <w:t xml:space="preserve"> </w:t>
      </w:r>
      <w:r w:rsidRPr="003D7BF6">
        <w:rPr>
          <w:rFonts w:eastAsia="Calibri"/>
          <w:sz w:val="16"/>
        </w:rPr>
        <w:t>seems</w:t>
      </w:r>
      <w:r w:rsidRPr="003D7BF6">
        <w:rPr>
          <w:sz w:val="16"/>
        </w:rPr>
        <w:t xml:space="preserve"> </w:t>
      </w:r>
      <w:r w:rsidRPr="003D7BF6">
        <w:rPr>
          <w:rFonts w:eastAsia="Calibri"/>
          <w:sz w:val="16"/>
        </w:rPr>
        <w:t>therefore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any</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cause</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cause</w:t>
      </w:r>
      <w:r w:rsidRPr="003D7BF6">
        <w:rPr>
          <w:sz w:val="16"/>
        </w:rPr>
        <w:t xml:space="preserve"> </w:t>
      </w:r>
      <w:r w:rsidRPr="003D7BF6">
        <w:rPr>
          <w:rFonts w:eastAsia="Calibri"/>
          <w:sz w:val="16"/>
        </w:rPr>
        <w:t>an</w:t>
      </w:r>
      <w:r w:rsidRPr="003D7BF6">
        <w:rPr>
          <w:sz w:val="16"/>
        </w:rPr>
        <w:t xml:space="preserve"> </w:t>
      </w:r>
      <w:r w:rsidRPr="003D7BF6">
        <w:rPr>
          <w:rFonts w:eastAsia="Calibri"/>
          <w:sz w:val="16"/>
        </w:rPr>
        <w:t>individual</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exist</w:t>
      </w:r>
      <w:r w:rsidRPr="003D7BF6">
        <w:rPr>
          <w:sz w:val="16"/>
        </w:rPr>
        <w:t xml:space="preserve"> … </w:t>
      </w:r>
      <w:r w:rsidRPr="003D7BF6">
        <w:rPr>
          <w:rFonts w:eastAsia="Calibri"/>
          <w:sz w:val="16"/>
        </w:rPr>
        <w:t>is</w:t>
      </w:r>
      <w:r w:rsidRPr="003D7BF6">
        <w:rPr>
          <w:sz w:val="16"/>
        </w:rPr>
        <w:t xml:space="preserve"> </w:t>
      </w:r>
      <w:r w:rsidRPr="003D7BF6">
        <w:rPr>
          <w:rFonts w:eastAsia="Calibri"/>
          <w:sz w:val="16"/>
        </w:rPr>
        <w:t>best</w:t>
      </w:r>
      <w:r w:rsidRPr="003D7BF6">
        <w:rPr>
          <w:sz w:val="16"/>
        </w:rPr>
        <w:t xml:space="preserve"> </w:t>
      </w:r>
      <w:r w:rsidRPr="003D7BF6">
        <w:rPr>
          <w:rFonts w:eastAsia="Calibri"/>
          <w:sz w:val="16"/>
        </w:rPr>
        <w:t>considered</w:t>
      </w:r>
      <w:r w:rsidRPr="003D7BF6">
        <w:rPr>
          <w:sz w:val="16"/>
        </w:rPr>
        <w:t xml:space="preserve"> </w:t>
      </w:r>
      <w:r w:rsidRPr="003D7BF6">
        <w:rPr>
          <w:rFonts w:eastAsia="Calibri"/>
          <w:sz w:val="16"/>
        </w:rPr>
        <w:t>an</w:t>
      </w:r>
      <w:r w:rsidRPr="003D7BF6">
        <w:rPr>
          <w:sz w:val="16"/>
        </w:rPr>
        <w:t xml:space="preserve"> </w:t>
      </w:r>
      <w:r w:rsidRPr="003D7BF6">
        <w:rPr>
          <w:rFonts w:eastAsia="Calibri"/>
          <w:sz w:val="16"/>
        </w:rPr>
        <w:t>impersonal</w:t>
      </w:r>
      <w:r w:rsidRPr="003D7BF6">
        <w:rPr>
          <w:sz w:val="16"/>
        </w:rPr>
        <w:t xml:space="preserve"> </w:t>
      </w:r>
      <w:r w:rsidRPr="003D7BF6">
        <w:rPr>
          <w:rFonts w:eastAsia="Calibri"/>
          <w:sz w:val="16"/>
        </w:rPr>
        <w:t>rather</w:t>
      </w:r>
      <w:r w:rsidRPr="003D7BF6">
        <w:rPr>
          <w:sz w:val="16"/>
        </w:rPr>
        <w:t xml:space="preserve"> </w:t>
      </w:r>
      <w:r w:rsidRPr="003D7BF6">
        <w:rPr>
          <w:rFonts w:eastAsia="Calibri"/>
          <w:sz w:val="16"/>
        </w:rPr>
        <w:t>than</w:t>
      </w:r>
      <w:r w:rsidRPr="003D7BF6">
        <w:rPr>
          <w:sz w:val="16"/>
        </w:rPr>
        <w:t xml:space="preserve"> </w:t>
      </w:r>
      <w:r w:rsidRPr="003D7BF6">
        <w:rPr>
          <w:rFonts w:eastAsia="Calibri"/>
          <w:sz w:val="16"/>
        </w:rPr>
        <w:t>individual</w:t>
      </w:r>
      <w:r w:rsidRPr="003D7BF6">
        <w:rPr>
          <w:sz w:val="16"/>
        </w:rPr>
        <w:t>-</w:t>
      </w:r>
      <w:r w:rsidRPr="003D7BF6">
        <w:rPr>
          <w:rFonts w:eastAsia="Calibri"/>
          <w:sz w:val="16"/>
        </w:rPr>
        <w:t>affecting</w:t>
      </w:r>
      <w:r w:rsidRPr="003D7BF6">
        <w:rPr>
          <w:sz w:val="16"/>
        </w:rPr>
        <w:t xml:space="preserve"> </w:t>
      </w:r>
      <w:r w:rsidRPr="003D7BF6">
        <w:rPr>
          <w:rFonts w:eastAsia="Calibri"/>
          <w:sz w:val="16"/>
        </w:rPr>
        <w:t>reason</w:t>
      </w:r>
      <w:r w:rsidRPr="003D7BF6">
        <w:rPr>
          <w:sz w:val="16"/>
        </w:rPr>
        <w:t>’ (</w:t>
      </w:r>
      <w:r w:rsidRPr="003D7BF6">
        <w:rPr>
          <w:rFonts w:eastAsia="Calibri"/>
          <w:sz w:val="16"/>
        </w:rPr>
        <w:t>McMahan</w:t>
      </w:r>
      <w:r w:rsidRPr="003D7BF6">
        <w:rPr>
          <w:sz w:val="16"/>
        </w:rPr>
        <w:t xml:space="preserve"> 2009, 52). </w:t>
      </w:r>
      <w:r w:rsidRPr="003D7BF6">
        <w:rPr>
          <w:rFonts w:eastAsia="Calibri"/>
          <w:sz w:val="16"/>
        </w:rPr>
        <w:t>Another</w:t>
      </w:r>
      <w:r w:rsidRPr="003D7BF6">
        <w:rPr>
          <w:sz w:val="16"/>
        </w:rPr>
        <w:t xml:space="preserve"> </w:t>
      </w:r>
      <w:r w:rsidRPr="003D7BF6">
        <w:rPr>
          <w:rFonts w:eastAsia="Calibri"/>
          <w:sz w:val="16"/>
        </w:rPr>
        <w:t>reply</w:t>
      </w:r>
      <w:r w:rsidRPr="003D7BF6">
        <w:rPr>
          <w:sz w:val="16"/>
        </w:rPr>
        <w:t xml:space="preserve"> </w:t>
      </w:r>
      <w:r w:rsidRPr="003D7BF6">
        <w:rPr>
          <w:rFonts w:eastAsia="Calibri"/>
          <w:sz w:val="16"/>
        </w:rPr>
        <w:t>along</w:t>
      </w:r>
      <w:r w:rsidRPr="003D7BF6">
        <w:rPr>
          <w:sz w:val="16"/>
        </w:rPr>
        <w:t xml:space="preserve"> </w:t>
      </w:r>
      <w:r w:rsidRPr="003D7BF6">
        <w:rPr>
          <w:rFonts w:eastAsia="Calibri"/>
          <w:sz w:val="16"/>
        </w:rPr>
        <w:t>similar</w:t>
      </w:r>
      <w:r w:rsidRPr="003D7BF6">
        <w:rPr>
          <w:sz w:val="16"/>
        </w:rPr>
        <w:t xml:space="preserve"> </w:t>
      </w:r>
      <w:r w:rsidRPr="003D7BF6">
        <w:rPr>
          <w:rFonts w:eastAsia="Calibri"/>
          <w:sz w:val="16"/>
        </w:rPr>
        <w:t>lines</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appeal</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value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lost</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at</w:t>
      </w:r>
      <w:r w:rsidRPr="003D7BF6">
        <w:rPr>
          <w:sz w:val="16"/>
        </w:rPr>
        <w:t xml:space="preserve"> </w:t>
      </w:r>
      <w:r w:rsidRPr="003D7BF6">
        <w:rPr>
          <w:rFonts w:eastAsia="Calibri"/>
          <w:sz w:val="16"/>
        </w:rPr>
        <w:t>least</w:t>
      </w:r>
      <w:r w:rsidRPr="003D7BF6">
        <w:rPr>
          <w:sz w:val="16"/>
        </w:rPr>
        <w:t xml:space="preserve"> </w:t>
      </w:r>
      <w:r w:rsidRPr="003D7BF6">
        <w:rPr>
          <w:rFonts w:eastAsia="Calibri"/>
          <w:sz w:val="16"/>
        </w:rPr>
        <w:t>foregone</w:t>
      </w:r>
      <w:r w:rsidRPr="003D7BF6">
        <w:rPr>
          <w:sz w:val="16"/>
        </w:rPr>
        <w:t xml:space="preserve"> </w:t>
      </w:r>
      <w:r w:rsidRPr="003D7BF6">
        <w:rPr>
          <w:rFonts w:eastAsia="Calibri"/>
          <w:sz w:val="16"/>
        </w:rPr>
        <w:t>when</w:t>
      </w:r>
      <w:r w:rsidRPr="003D7BF6">
        <w:rPr>
          <w:sz w:val="16"/>
        </w:rPr>
        <w:t xml:space="preserve"> </w:t>
      </w:r>
      <w:r w:rsidRPr="003D7BF6">
        <w:rPr>
          <w:rFonts w:eastAsia="Calibri"/>
          <w:sz w:val="16"/>
        </w:rPr>
        <w:t>we</w:t>
      </w:r>
      <w:r w:rsidRPr="003D7BF6">
        <w:rPr>
          <w:sz w:val="16"/>
        </w:rPr>
        <w:t xml:space="preserve"> </w:t>
      </w:r>
      <w:r w:rsidRPr="003D7BF6">
        <w:rPr>
          <w:rFonts w:eastAsia="Calibri"/>
          <w:sz w:val="16"/>
        </w:rPr>
        <w:t>fail</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bring</w:t>
      </w:r>
      <w:r w:rsidRPr="003D7BF6">
        <w:rPr>
          <w:sz w:val="16"/>
        </w:rPr>
        <w:t xml:space="preserve"> </w:t>
      </w:r>
      <w:r w:rsidRPr="003D7BF6">
        <w:rPr>
          <w:rFonts w:eastAsia="Calibri"/>
          <w:sz w:val="16"/>
        </w:rPr>
        <w:t>into</w:t>
      </w:r>
      <w:r w:rsidRPr="003D7BF6">
        <w:rPr>
          <w:sz w:val="16"/>
        </w:rPr>
        <w:t xml:space="preserve"> </w:t>
      </w:r>
      <w:r w:rsidRPr="003D7BF6">
        <w:rPr>
          <w:rFonts w:eastAsia="Calibri"/>
          <w:sz w:val="16"/>
        </w:rPr>
        <w:t>existence</w:t>
      </w:r>
      <w:r w:rsidRPr="003D7BF6">
        <w:rPr>
          <w:sz w:val="16"/>
        </w:rPr>
        <w:t xml:space="preserve"> </w:t>
      </w:r>
      <w:r w:rsidRPr="003D7BF6">
        <w:rPr>
          <w:rFonts w:eastAsia="Calibri"/>
          <w:sz w:val="16"/>
        </w:rPr>
        <w:t>a</w:t>
      </w:r>
      <w:r w:rsidRPr="003D7BF6">
        <w:rPr>
          <w:sz w:val="16"/>
        </w:rPr>
        <w:t xml:space="preserve"> </w:t>
      </w:r>
      <w:proofErr w:type="gramStart"/>
      <w:r w:rsidRPr="003D7BF6">
        <w:rPr>
          <w:rFonts w:eastAsia="Calibri"/>
          <w:sz w:val="16"/>
        </w:rPr>
        <w:t>next</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several</w:t>
      </w:r>
      <w:r w:rsidRPr="003D7BF6">
        <w:rPr>
          <w:sz w:val="16"/>
        </w:rPr>
        <w:t xml:space="preserve"> </w:t>
      </w:r>
      <w:r w:rsidRPr="003D7BF6">
        <w:rPr>
          <w:rFonts w:eastAsia="Calibri"/>
          <w:sz w:val="16"/>
        </w:rPr>
        <w:t>next</w:t>
      </w:r>
      <w:r w:rsidRPr="003D7BF6">
        <w:rPr>
          <w:sz w:val="16"/>
        </w:rPr>
        <w:t xml:space="preserve">) </w:t>
      </w:r>
      <w:r w:rsidRPr="003D7BF6">
        <w:rPr>
          <w:rFonts w:eastAsia="Calibri"/>
          <w:sz w:val="16"/>
        </w:rPr>
        <w:t>generations</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people</w:t>
      </w:r>
      <w:proofErr w:type="gramEnd"/>
      <w:r w:rsidRPr="003D7BF6">
        <w:rPr>
          <w:sz w:val="16"/>
        </w:rPr>
        <w:t xml:space="preserve"> </w:t>
      </w:r>
      <w:r w:rsidRPr="003D7BF6">
        <w:rPr>
          <w:rFonts w:eastAsia="Calibri"/>
          <w:sz w:val="16"/>
        </w:rPr>
        <w:t>with</w:t>
      </w:r>
      <w:r w:rsidRPr="003D7BF6">
        <w:rPr>
          <w:sz w:val="16"/>
        </w:rPr>
        <w:t xml:space="preserve"> </w:t>
      </w:r>
      <w:r w:rsidRPr="003D7BF6">
        <w:rPr>
          <w:rFonts w:eastAsia="Calibri"/>
          <w:sz w:val="16"/>
        </w:rPr>
        <w:t>worth</w:t>
      </w:r>
      <w:r w:rsidRPr="003D7BF6">
        <w:rPr>
          <w:sz w:val="16"/>
        </w:rPr>
        <w:t>-</w:t>
      </w:r>
      <w:r w:rsidRPr="003D7BF6">
        <w:rPr>
          <w:rFonts w:eastAsia="Calibri"/>
          <w:sz w:val="16"/>
        </w:rPr>
        <w:t>living</w:t>
      </w:r>
      <w:r w:rsidRPr="003D7BF6">
        <w:rPr>
          <w:sz w:val="16"/>
        </w:rPr>
        <w:t xml:space="preserve"> </w:t>
      </w:r>
      <w:r w:rsidRPr="003D7BF6">
        <w:rPr>
          <w:rFonts w:eastAsia="Calibri"/>
          <w:sz w:val="16"/>
        </w:rPr>
        <w:t>lives</w:t>
      </w:r>
      <w:r w:rsidRPr="003D7BF6">
        <w:rPr>
          <w:sz w:val="16"/>
        </w:rPr>
        <w:t xml:space="preserve">. </w:t>
      </w:r>
      <w:r w:rsidRPr="003D7BF6">
        <w:rPr>
          <w:rFonts w:eastAsia="Calibri"/>
          <w:sz w:val="16"/>
        </w:rPr>
        <w:t>Since</w:t>
      </w:r>
      <w:r w:rsidRPr="003D7BF6">
        <w:rPr>
          <w:sz w:val="16"/>
        </w:rPr>
        <w:t xml:space="preserve"> </w:t>
      </w:r>
      <w:r w:rsidRPr="003D7BF6">
        <w:rPr>
          <w:rFonts w:eastAsia="Calibri"/>
          <w:sz w:val="16"/>
        </w:rPr>
        <w:t>ex</w:t>
      </w:r>
      <w:r w:rsidRPr="003D7BF6">
        <w:rPr>
          <w:sz w:val="16"/>
        </w:rPr>
        <w:t xml:space="preserve"> </w:t>
      </w:r>
      <w:proofErr w:type="spellStart"/>
      <w:r w:rsidRPr="003D7BF6">
        <w:rPr>
          <w:rFonts w:eastAsia="Calibri"/>
          <w:sz w:val="16"/>
        </w:rPr>
        <w:t>hypothesi</w:t>
      </w:r>
      <w:proofErr w:type="spellEnd"/>
      <w:r w:rsidRPr="003D7BF6">
        <w:rPr>
          <w:sz w:val="16"/>
        </w:rPr>
        <w:t xml:space="preserve"> </w:t>
      </w:r>
      <w:r w:rsidRPr="003D7BF6">
        <w:rPr>
          <w:rFonts w:eastAsia="Calibri"/>
          <w:sz w:val="16"/>
        </w:rPr>
        <w:t>worth</w:t>
      </w:r>
      <w:r w:rsidRPr="003D7BF6">
        <w:rPr>
          <w:sz w:val="16"/>
        </w:rPr>
        <w:t>-</w:t>
      </w:r>
      <w:r w:rsidRPr="003D7BF6">
        <w:rPr>
          <w:rFonts w:eastAsia="Calibri"/>
          <w:sz w:val="16"/>
        </w:rPr>
        <w:t>living</w:t>
      </w:r>
      <w:r w:rsidRPr="003D7BF6">
        <w:rPr>
          <w:sz w:val="16"/>
        </w:rPr>
        <w:t xml:space="preserve"> </w:t>
      </w:r>
      <w:r w:rsidRPr="003D7BF6">
        <w:rPr>
          <w:rFonts w:eastAsia="Calibri"/>
          <w:sz w:val="16"/>
        </w:rPr>
        <w:t>lives</w:t>
      </w:r>
      <w:r w:rsidRPr="003D7BF6">
        <w:rPr>
          <w:sz w:val="16"/>
        </w:rPr>
        <w:t xml:space="preserve"> </w:t>
      </w:r>
      <w:r w:rsidRPr="003D7BF6">
        <w:rPr>
          <w:rFonts w:eastAsia="Calibri"/>
          <w:sz w:val="16"/>
        </w:rPr>
        <w:t>have</w:t>
      </w:r>
      <w:r w:rsidRPr="003D7BF6">
        <w:rPr>
          <w:sz w:val="16"/>
        </w:rPr>
        <w:t xml:space="preserve"> </w:t>
      </w:r>
      <w:r w:rsidRPr="003D7BF6">
        <w:rPr>
          <w:rFonts w:eastAsia="Calibri"/>
          <w:sz w:val="16"/>
        </w:rPr>
        <w:t>positive</w:t>
      </w:r>
      <w:r w:rsidRPr="003D7BF6">
        <w:rPr>
          <w:sz w:val="16"/>
        </w:rPr>
        <w:t xml:space="preserve"> </w:t>
      </w:r>
      <w:r w:rsidRPr="003D7BF6">
        <w:rPr>
          <w:rFonts w:eastAsia="Calibri"/>
          <w:sz w:val="16"/>
        </w:rPr>
        <w:t>value</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better</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create</w:t>
      </w:r>
      <w:r w:rsidRPr="003D7BF6">
        <w:rPr>
          <w:sz w:val="16"/>
        </w:rPr>
        <w:t xml:space="preserve"> </w:t>
      </w:r>
      <w:r w:rsidRPr="003D7BF6">
        <w:rPr>
          <w:rFonts w:eastAsia="Calibri"/>
          <w:sz w:val="16"/>
        </w:rPr>
        <w:t>more</w:t>
      </w:r>
      <w:r w:rsidRPr="003D7BF6">
        <w:rPr>
          <w:sz w:val="16"/>
        </w:rPr>
        <w:t xml:space="preserve"> </w:t>
      </w:r>
      <w:r w:rsidRPr="003D7BF6">
        <w:rPr>
          <w:rFonts w:eastAsia="Calibri"/>
          <w:sz w:val="16"/>
        </w:rPr>
        <w:t>such</w:t>
      </w:r>
      <w:r w:rsidRPr="003D7BF6">
        <w:rPr>
          <w:sz w:val="16"/>
        </w:rPr>
        <w:t xml:space="preserve"> </w:t>
      </w:r>
      <w:r w:rsidRPr="003D7BF6">
        <w:rPr>
          <w:rFonts w:eastAsia="Calibri"/>
          <w:sz w:val="16"/>
        </w:rPr>
        <w:t>lives</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worse</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create</w:t>
      </w:r>
      <w:r w:rsidRPr="003D7BF6">
        <w:rPr>
          <w:sz w:val="16"/>
        </w:rPr>
        <w:t xml:space="preserve"> </w:t>
      </w:r>
      <w:r w:rsidRPr="003D7BF6">
        <w:rPr>
          <w:rFonts w:eastAsia="Calibri"/>
          <w:sz w:val="16"/>
        </w:rPr>
        <w:t>fewer</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extinction</w:t>
      </w:r>
      <w:r w:rsidRPr="003D7BF6">
        <w:rPr>
          <w:sz w:val="16"/>
        </w:rPr>
        <w:t xml:space="preserve"> </w:t>
      </w:r>
      <w:proofErr w:type="gramStart"/>
      <w:r w:rsidRPr="003D7BF6">
        <w:rPr>
          <w:rFonts w:eastAsia="Calibri"/>
          <w:sz w:val="16"/>
        </w:rPr>
        <w:t>by</w:t>
      </w:r>
      <w:r w:rsidRPr="003D7BF6">
        <w:rPr>
          <w:sz w:val="16"/>
        </w:rPr>
        <w:t xml:space="preserve"> </w:t>
      </w:r>
      <w:r w:rsidRPr="003D7BF6">
        <w:rPr>
          <w:rFonts w:eastAsia="Calibri"/>
          <w:sz w:val="16"/>
        </w:rPr>
        <w:t>definition</w:t>
      </w:r>
      <w:r w:rsidRPr="003D7BF6">
        <w:rPr>
          <w:sz w:val="16"/>
        </w:rPr>
        <w:t xml:space="preserve"> </w:t>
      </w:r>
      <w:r w:rsidRPr="003D7BF6">
        <w:rPr>
          <w:rFonts w:eastAsia="Calibri"/>
          <w:sz w:val="16"/>
        </w:rPr>
        <w:t>is</w:t>
      </w:r>
      <w:proofErr w:type="gramEnd"/>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creation</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no</w:t>
      </w:r>
      <w:r w:rsidRPr="003D7BF6">
        <w:rPr>
          <w:sz w:val="16"/>
        </w:rPr>
        <w:t xml:space="preserve"> </w:t>
      </w:r>
      <w:r w:rsidRPr="003D7BF6">
        <w:rPr>
          <w:rFonts w:eastAsia="Calibri"/>
          <w:sz w:val="16"/>
        </w:rPr>
        <w:t>future</w:t>
      </w:r>
      <w:r w:rsidRPr="003D7BF6">
        <w:rPr>
          <w:sz w:val="16"/>
        </w:rPr>
        <w:t xml:space="preserve"> </w:t>
      </w:r>
      <w:r w:rsidRPr="003D7BF6">
        <w:rPr>
          <w:rFonts w:eastAsia="Calibri"/>
          <w:sz w:val="16"/>
        </w:rPr>
        <w:t>lives</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deprive</w:t>
      </w:r>
      <w:r w:rsidRPr="003D7BF6">
        <w:rPr>
          <w:sz w:val="16"/>
        </w:rPr>
        <w:t xml:space="preserve">’ </w:t>
      </w:r>
      <w:r w:rsidRPr="003D7BF6">
        <w:rPr>
          <w:rFonts w:eastAsia="Calibri"/>
          <w:sz w:val="16"/>
        </w:rPr>
        <w:t>billions</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opportunity</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live</w:t>
      </w:r>
      <w:r w:rsidRPr="003D7BF6">
        <w:rPr>
          <w:sz w:val="16"/>
        </w:rPr>
        <w:t xml:space="preserve"> </w:t>
      </w:r>
      <w:r w:rsidRPr="003D7BF6">
        <w:rPr>
          <w:rFonts w:eastAsia="Calibri"/>
          <w:sz w:val="16"/>
        </w:rPr>
        <w:t>worth</w:t>
      </w:r>
      <w:r w:rsidRPr="003D7BF6">
        <w:rPr>
          <w:sz w:val="16"/>
        </w:rPr>
        <w:t>-</w:t>
      </w:r>
      <w:r w:rsidRPr="003D7BF6">
        <w:rPr>
          <w:rFonts w:eastAsia="Calibri"/>
          <w:sz w:val="16"/>
        </w:rPr>
        <w:t>living</w:t>
      </w:r>
      <w:r w:rsidRPr="003D7BF6">
        <w:rPr>
          <w:sz w:val="16"/>
        </w:rPr>
        <w:t xml:space="preserve"> </w:t>
      </w:r>
      <w:r w:rsidRPr="003D7BF6">
        <w:rPr>
          <w:rFonts w:eastAsia="Calibri"/>
          <w:sz w:val="16"/>
        </w:rPr>
        <w:t>lives</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might</w:t>
      </w:r>
      <w:r w:rsidRPr="003D7BF6">
        <w:rPr>
          <w:sz w:val="16"/>
        </w:rPr>
        <w:t xml:space="preserve"> </w:t>
      </w:r>
      <w:r w:rsidRPr="003D7BF6">
        <w:rPr>
          <w:rFonts w:eastAsia="Calibri"/>
          <w:sz w:val="16"/>
        </w:rPr>
        <w:t>reduce</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amount</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value</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world</w:t>
      </w:r>
      <w:r w:rsidRPr="003D7BF6">
        <w:rPr>
          <w:sz w:val="16"/>
        </w:rPr>
        <w:t xml:space="preserve"> </w:t>
      </w:r>
      <w:r w:rsidRPr="003D7BF6">
        <w:rPr>
          <w:rFonts w:eastAsia="Calibri"/>
          <w:sz w:val="16"/>
        </w:rPr>
        <w:t>at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time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by</w:t>
      </w:r>
      <w:r w:rsidRPr="003D7BF6">
        <w:rPr>
          <w:sz w:val="16"/>
        </w:rPr>
        <w:t xml:space="preserve"> </w:t>
      </w:r>
      <w:r w:rsidRPr="003D7BF6">
        <w:rPr>
          <w:rFonts w:eastAsia="Calibri"/>
          <w:sz w:val="16"/>
        </w:rPr>
        <w:t>killing</w:t>
      </w:r>
      <w:r w:rsidRPr="003D7BF6">
        <w:rPr>
          <w:sz w:val="16"/>
        </w:rPr>
        <w:t xml:space="preserve"> </w:t>
      </w:r>
      <w:r w:rsidRPr="003D7BF6">
        <w:rPr>
          <w:rFonts w:eastAsia="Calibri"/>
          <w:sz w:val="16"/>
        </w:rPr>
        <w:t>already</w:t>
      </w:r>
      <w:r w:rsidRPr="003D7BF6">
        <w:rPr>
          <w:sz w:val="16"/>
        </w:rPr>
        <w:t xml:space="preserve"> </w:t>
      </w:r>
      <w:r w:rsidRPr="003D7BF6">
        <w:rPr>
          <w:rFonts w:eastAsia="Calibri"/>
          <w:sz w:val="16"/>
        </w:rPr>
        <w:t>existing</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but</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also</w:t>
      </w:r>
      <w:r w:rsidRPr="003D7BF6">
        <w:rPr>
          <w:sz w:val="16"/>
        </w:rPr>
        <w:t xml:space="preserve"> </w:t>
      </w:r>
      <w:r w:rsidRPr="003D7BF6">
        <w:rPr>
          <w:rFonts w:eastAsia="Calibri"/>
          <w:sz w:val="16"/>
        </w:rPr>
        <w:t>prevent</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much</w:t>
      </w:r>
      <w:r w:rsidRPr="003D7BF6">
        <w:rPr>
          <w:sz w:val="16"/>
        </w:rPr>
        <w:t xml:space="preserve"> </w:t>
      </w:r>
      <w:r w:rsidRPr="003D7BF6">
        <w:rPr>
          <w:rFonts w:eastAsia="Calibri"/>
          <w:sz w:val="16"/>
        </w:rPr>
        <w:t>vaster</w:t>
      </w:r>
      <w:r w:rsidRPr="003D7BF6">
        <w:rPr>
          <w:sz w:val="16"/>
        </w:rPr>
        <w:t xml:space="preserve"> </w:t>
      </w:r>
      <w:r w:rsidRPr="003D7BF6">
        <w:rPr>
          <w:rFonts w:eastAsia="Calibri"/>
          <w:sz w:val="16"/>
        </w:rPr>
        <w:t>amount</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value</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future</w:t>
      </w:r>
      <w:r w:rsidRPr="003D7BF6">
        <w:rPr>
          <w:sz w:val="16"/>
        </w:rPr>
        <w:t xml:space="preserve"> (</w:t>
      </w:r>
      <w:r w:rsidRPr="003D7BF6">
        <w:rPr>
          <w:rFonts w:eastAsia="Calibri"/>
          <w:sz w:val="16"/>
        </w:rPr>
        <w:t>by</w:t>
      </w:r>
      <w:r w:rsidRPr="003D7BF6">
        <w:rPr>
          <w:sz w:val="16"/>
        </w:rPr>
        <w:t xml:space="preserve"> </w:t>
      </w:r>
      <w:r w:rsidRPr="003D7BF6">
        <w:rPr>
          <w:rFonts w:eastAsia="Calibri"/>
          <w:sz w:val="16"/>
        </w:rPr>
        <w:t>failing</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create</w:t>
      </w:r>
      <w:r w:rsidRPr="003D7BF6">
        <w:rPr>
          <w:sz w:val="16"/>
        </w:rPr>
        <w:t xml:space="preserve"> </w:t>
      </w:r>
      <w:r w:rsidRPr="003D7BF6">
        <w:rPr>
          <w:rFonts w:eastAsia="Calibri"/>
          <w:sz w:val="16"/>
        </w:rPr>
        <w:t>more</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Both</w:t>
      </w:r>
      <w:r w:rsidRPr="003D7BF6">
        <w:rPr>
          <w:sz w:val="16"/>
        </w:rPr>
        <w:t xml:space="preserve"> </w:t>
      </w:r>
      <w:r w:rsidRPr="003D7BF6">
        <w:rPr>
          <w:rFonts w:eastAsia="Calibri"/>
          <w:sz w:val="16"/>
        </w:rPr>
        <w:t>replies</w:t>
      </w:r>
      <w:r w:rsidRPr="003D7BF6">
        <w:rPr>
          <w:sz w:val="16"/>
        </w:rPr>
        <w:t xml:space="preserve"> </w:t>
      </w:r>
      <w:r w:rsidRPr="003D7BF6">
        <w:rPr>
          <w:rFonts w:eastAsia="Calibri"/>
          <w:sz w:val="16"/>
        </w:rPr>
        <w:t>depend</w:t>
      </w:r>
      <w:r w:rsidRPr="003D7BF6">
        <w:rPr>
          <w:sz w:val="16"/>
        </w:rPr>
        <w:t xml:space="preserve"> </w:t>
      </w:r>
      <w:r w:rsidRPr="003D7BF6">
        <w:rPr>
          <w:rFonts w:eastAsia="Calibri"/>
          <w:sz w:val="16"/>
        </w:rPr>
        <w:t>on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impersonal</w:t>
      </w:r>
      <w:r w:rsidRPr="003D7BF6">
        <w:rPr>
          <w:sz w:val="16"/>
        </w:rPr>
        <w:t xml:space="preserve"> </w:t>
      </w:r>
      <w:r w:rsidRPr="003D7BF6">
        <w:rPr>
          <w:rFonts w:eastAsia="Calibri"/>
          <w:sz w:val="16"/>
        </w:rPr>
        <w:t>value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life</w:t>
      </w:r>
      <w:r w:rsidRPr="003D7BF6">
        <w:rPr>
          <w:sz w:val="16"/>
        </w:rPr>
        <w:t xml:space="preserve">. </w:t>
      </w:r>
      <w:r w:rsidRPr="003D7BF6">
        <w:rPr>
          <w:rFonts w:eastAsia="Calibri"/>
          <w:sz w:val="16"/>
        </w:rPr>
        <w:t>However</w:t>
      </w:r>
      <w:r w:rsidRPr="003D7BF6">
        <w:rPr>
          <w:sz w:val="16"/>
        </w:rPr>
        <w:t xml:space="preserve">, </w:t>
      </w:r>
      <w:r w:rsidRPr="003D7BF6">
        <w:rPr>
          <w:rFonts w:eastAsia="Calibri"/>
          <w:sz w:val="16"/>
        </w:rPr>
        <w:t>recall</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in</w:t>
      </w:r>
      <w:r w:rsidRPr="003D7BF6">
        <w:rPr>
          <w:sz w:val="16"/>
        </w:rPr>
        <w:t xml:space="preserve"> </w:t>
      </w:r>
      <w:proofErr w:type="spellStart"/>
      <w:r w:rsidRPr="003D7BF6">
        <w:rPr>
          <w:rFonts w:eastAsia="Calibri"/>
          <w:sz w:val="16"/>
        </w:rPr>
        <w:t>contractualism</w:t>
      </w:r>
      <w:proofErr w:type="spellEnd"/>
      <w:r w:rsidRPr="003D7BF6">
        <w:rPr>
          <w:sz w:val="16"/>
        </w:rPr>
        <w:t xml:space="preserve"> </w:t>
      </w:r>
      <w:r w:rsidRPr="003D7BF6">
        <w:rPr>
          <w:rFonts w:eastAsia="Calibri"/>
          <w:sz w:val="16"/>
        </w:rPr>
        <w:t>impersonal</w:t>
      </w:r>
      <w:r w:rsidRPr="003D7BF6">
        <w:rPr>
          <w:sz w:val="16"/>
        </w:rPr>
        <w:t xml:space="preserve"> </w:t>
      </w:r>
      <w:r w:rsidRPr="003D7BF6">
        <w:rPr>
          <w:rFonts w:eastAsia="Calibri"/>
          <w:sz w:val="16"/>
        </w:rPr>
        <w:t>values</w:t>
      </w:r>
      <w:r w:rsidRPr="003D7BF6">
        <w:rPr>
          <w:sz w:val="16"/>
        </w:rPr>
        <w:t xml:space="preserve"> </w:t>
      </w:r>
      <w:r w:rsidRPr="003D7BF6">
        <w:rPr>
          <w:rFonts w:eastAsia="Calibri"/>
          <w:sz w:val="16"/>
        </w:rPr>
        <w:t>are</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on</w:t>
      </w:r>
      <w:r w:rsidRPr="003D7BF6">
        <w:rPr>
          <w:sz w:val="16"/>
        </w:rPr>
        <w:t xml:space="preserve"> </w:t>
      </w:r>
      <w:r w:rsidRPr="003D7BF6">
        <w:rPr>
          <w:rFonts w:eastAsia="Calibri"/>
          <w:sz w:val="16"/>
        </w:rPr>
        <w:t>their</w:t>
      </w:r>
      <w:r w:rsidRPr="003D7BF6">
        <w:rPr>
          <w:sz w:val="16"/>
        </w:rPr>
        <w:t xml:space="preserve"> </w:t>
      </w:r>
      <w:r w:rsidRPr="003D7BF6">
        <w:rPr>
          <w:rFonts w:eastAsia="Calibri"/>
          <w:sz w:val="16"/>
        </w:rPr>
        <w:t>own</w:t>
      </w:r>
      <w:r w:rsidRPr="003D7BF6">
        <w:rPr>
          <w:sz w:val="16"/>
        </w:rPr>
        <w:t xml:space="preserve"> </w:t>
      </w:r>
      <w:r w:rsidRPr="003D7BF6">
        <w:rPr>
          <w:rFonts w:eastAsia="Calibri"/>
          <w:sz w:val="16"/>
        </w:rPr>
        <w:t>grounds</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reasonably</w:t>
      </w:r>
      <w:r w:rsidRPr="003D7BF6">
        <w:rPr>
          <w:sz w:val="16"/>
        </w:rPr>
        <w:t xml:space="preserve"> </w:t>
      </w:r>
      <w:r w:rsidRPr="003D7BF6">
        <w:rPr>
          <w:rFonts w:eastAsia="Calibri"/>
          <w:sz w:val="16"/>
        </w:rPr>
        <w:t>rejecting</w:t>
      </w:r>
      <w:r w:rsidRPr="003D7BF6">
        <w:rPr>
          <w:sz w:val="16"/>
        </w:rPr>
        <w:t xml:space="preserve"> </w:t>
      </w:r>
      <w:r w:rsidRPr="003D7BF6">
        <w:rPr>
          <w:rFonts w:eastAsia="Calibri"/>
          <w:sz w:val="16"/>
        </w:rPr>
        <w:t>principles</w:t>
      </w:r>
      <w:r w:rsidRPr="003D7BF6">
        <w:rPr>
          <w:sz w:val="16"/>
        </w:rPr>
        <w:t xml:space="preserve">. </w:t>
      </w:r>
      <w:r w:rsidRPr="003D7BF6">
        <w:rPr>
          <w:rFonts w:eastAsia="Calibri"/>
          <w:sz w:val="16"/>
        </w:rPr>
        <w:t>Scanlon</w:t>
      </w:r>
      <w:r w:rsidRPr="003D7BF6">
        <w:rPr>
          <w:sz w:val="16"/>
        </w:rPr>
        <w:t xml:space="preserve"> </w:t>
      </w:r>
      <w:r w:rsidRPr="003D7BF6">
        <w:rPr>
          <w:rFonts w:eastAsia="Calibri"/>
          <w:sz w:val="16"/>
        </w:rPr>
        <w:t>himself</w:t>
      </w:r>
      <w:r w:rsidRPr="003D7BF6">
        <w:rPr>
          <w:sz w:val="16"/>
        </w:rPr>
        <w:t xml:space="preserve"> </w:t>
      </w:r>
      <w:r w:rsidRPr="003D7BF6">
        <w:rPr>
          <w:rFonts w:eastAsia="Calibri"/>
          <w:sz w:val="16"/>
        </w:rPr>
        <w:t>says</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although</w:t>
      </w:r>
      <w:r w:rsidRPr="003D7BF6">
        <w:rPr>
          <w:sz w:val="16"/>
        </w:rPr>
        <w:t xml:space="preserve"> </w:t>
      </w:r>
      <w:r w:rsidRPr="003D7BF6">
        <w:rPr>
          <w:rFonts w:eastAsia="Calibri"/>
          <w:sz w:val="16"/>
        </w:rPr>
        <w:t>we</w:t>
      </w:r>
      <w:r w:rsidRPr="003D7BF6">
        <w:rPr>
          <w:sz w:val="16"/>
        </w:rPr>
        <w:t xml:space="preserve"> </w:t>
      </w:r>
      <w:r w:rsidRPr="003D7BF6">
        <w:rPr>
          <w:rFonts w:eastAsia="Calibri"/>
          <w:sz w:val="16"/>
        </w:rPr>
        <w:t>have</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strong</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destroy</w:t>
      </w:r>
      <w:r w:rsidRPr="003D7BF6">
        <w:rPr>
          <w:sz w:val="16"/>
        </w:rPr>
        <w:t xml:space="preserve"> </w:t>
      </w:r>
      <w:r w:rsidRPr="003D7BF6">
        <w:rPr>
          <w:rFonts w:eastAsia="Calibri"/>
          <w:sz w:val="16"/>
        </w:rPr>
        <w:t>existing</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lives</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does</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flow</w:t>
      </w:r>
      <w:r w:rsidRPr="003D7BF6">
        <w:rPr>
          <w:sz w:val="16"/>
        </w:rPr>
        <w:t xml:space="preserve"> </w:t>
      </w:r>
      <w:r w:rsidRPr="003D7BF6">
        <w:rPr>
          <w:rFonts w:eastAsia="Calibri"/>
          <w:sz w:val="16"/>
        </w:rPr>
        <w:t>from</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thought</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good</w:t>
      </w:r>
      <w:r w:rsidRPr="003D7BF6">
        <w:rPr>
          <w:sz w:val="16"/>
        </w:rPr>
        <w:t xml:space="preserve"> </w:t>
      </w:r>
      <w:r w:rsidRPr="003D7BF6">
        <w:rPr>
          <w:rFonts w:eastAsia="Calibri"/>
          <w:sz w:val="16"/>
        </w:rPr>
        <w:t>thing</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there</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more</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life</w:t>
      </w:r>
      <w:r w:rsidRPr="003D7BF6">
        <w:rPr>
          <w:sz w:val="16"/>
        </w:rPr>
        <w:t xml:space="preserve"> </w:t>
      </w:r>
      <w:r w:rsidRPr="003D7BF6">
        <w:rPr>
          <w:rFonts w:eastAsia="Calibri"/>
          <w:sz w:val="16"/>
        </w:rPr>
        <w:t>rather</w:t>
      </w:r>
      <w:r w:rsidRPr="003D7BF6">
        <w:rPr>
          <w:sz w:val="16"/>
        </w:rPr>
        <w:t xml:space="preserve"> </w:t>
      </w:r>
      <w:r w:rsidRPr="003D7BF6">
        <w:rPr>
          <w:rFonts w:eastAsia="Calibri"/>
          <w:sz w:val="16"/>
        </w:rPr>
        <w:t>than</w:t>
      </w:r>
      <w:r w:rsidRPr="003D7BF6">
        <w:rPr>
          <w:sz w:val="16"/>
        </w:rPr>
        <w:t xml:space="preserve"> </w:t>
      </w:r>
      <w:r w:rsidRPr="003D7BF6">
        <w:rPr>
          <w:rFonts w:eastAsia="Calibri"/>
          <w:sz w:val="16"/>
        </w:rPr>
        <w:t>less</w:t>
      </w:r>
      <w:r w:rsidRPr="003D7BF6">
        <w:rPr>
          <w:sz w:val="16"/>
        </w:rPr>
        <w:t xml:space="preserve">’ (104). </w:t>
      </w:r>
      <w:r w:rsidRPr="003D7BF6">
        <w:rPr>
          <w:rFonts w:eastAsia="Calibri"/>
          <w:sz w:val="16"/>
        </w:rPr>
        <w:t>In</w:t>
      </w:r>
      <w:r w:rsidRPr="003D7BF6">
        <w:rPr>
          <w:sz w:val="16"/>
        </w:rPr>
        <w:t xml:space="preserve"> </w:t>
      </w:r>
      <w:proofErr w:type="spellStart"/>
      <w:r w:rsidRPr="003D7BF6">
        <w:rPr>
          <w:rFonts w:eastAsia="Calibri"/>
          <w:sz w:val="16"/>
        </w:rPr>
        <w:t>contractualism</w:t>
      </w:r>
      <w:proofErr w:type="spellEnd"/>
      <w:r w:rsidRPr="003D7BF6">
        <w:rPr>
          <w:sz w:val="16"/>
        </w:rPr>
        <w:t xml:space="preserve">, </w:t>
      </w:r>
      <w:r w:rsidRPr="003D7BF6">
        <w:rPr>
          <w:rFonts w:eastAsia="Calibri"/>
          <w:sz w:val="16"/>
        </w:rPr>
        <w:t>something</w:t>
      </w:r>
      <w:r w:rsidRPr="003D7BF6">
        <w:rPr>
          <w:sz w:val="16"/>
        </w:rPr>
        <w:t xml:space="preserve"> </w:t>
      </w:r>
      <w:r w:rsidRPr="003D7BF6">
        <w:rPr>
          <w:rFonts w:eastAsia="Calibri"/>
          <w:sz w:val="16"/>
        </w:rPr>
        <w:t>cannot</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wrong</w:t>
      </w:r>
      <w:r w:rsidRPr="003D7BF6">
        <w:rPr>
          <w:sz w:val="16"/>
        </w:rPr>
        <w:t xml:space="preserve"> </w:t>
      </w:r>
      <w:r w:rsidRPr="003D7BF6">
        <w:rPr>
          <w:rFonts w:eastAsia="Calibri"/>
          <w:sz w:val="16"/>
        </w:rPr>
        <w:t>unless</w:t>
      </w:r>
      <w:r w:rsidRPr="003D7BF6">
        <w:rPr>
          <w:sz w:val="16"/>
        </w:rPr>
        <w:t xml:space="preserve"> </w:t>
      </w:r>
      <w:r w:rsidRPr="003D7BF6">
        <w:rPr>
          <w:rFonts w:eastAsia="Calibri"/>
          <w:sz w:val="16"/>
        </w:rPr>
        <w:t>there</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an</w:t>
      </w:r>
      <w:r w:rsidRPr="003D7BF6">
        <w:rPr>
          <w:sz w:val="16"/>
        </w:rPr>
        <w:t xml:space="preserve"> </w:t>
      </w:r>
      <w:r w:rsidRPr="003D7BF6">
        <w:rPr>
          <w:rFonts w:eastAsia="Calibri"/>
          <w:sz w:val="16"/>
        </w:rPr>
        <w:t>impact</w:t>
      </w:r>
      <w:r w:rsidRPr="003D7BF6">
        <w:rPr>
          <w:sz w:val="16"/>
        </w:rPr>
        <w:t xml:space="preserve"> </w:t>
      </w:r>
      <w:r w:rsidRPr="003D7BF6">
        <w:rPr>
          <w:rFonts w:eastAsia="Calibri"/>
          <w:sz w:val="16"/>
        </w:rPr>
        <w:t>on</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Thus</w:t>
      </w:r>
      <w:r w:rsidRPr="003D7BF6">
        <w:rPr>
          <w:sz w:val="16"/>
        </w:rPr>
        <w:t xml:space="preserve">, </w:t>
      </w:r>
      <w:r w:rsidRPr="003D7BF6">
        <w:rPr>
          <w:rFonts w:eastAsia="Calibri"/>
          <w:sz w:val="16"/>
        </w:rPr>
        <w:t>neither</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impersonal</w:t>
      </w:r>
      <w:r w:rsidRPr="003D7BF6">
        <w:rPr>
          <w:sz w:val="16"/>
        </w:rPr>
        <w:t xml:space="preserve"> </w:t>
      </w:r>
      <w:r w:rsidRPr="003D7BF6">
        <w:rPr>
          <w:rFonts w:eastAsia="Calibri"/>
          <w:sz w:val="16"/>
        </w:rPr>
        <w:t>value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creating</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particular</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nor</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impersonal</w:t>
      </w:r>
      <w:r w:rsidRPr="003D7BF6">
        <w:rPr>
          <w:sz w:val="16"/>
        </w:rPr>
        <w:t xml:space="preserve"> </w:t>
      </w:r>
      <w:r w:rsidRPr="003D7BF6">
        <w:rPr>
          <w:rFonts w:eastAsia="Calibri"/>
          <w:sz w:val="16"/>
        </w:rPr>
        <w:t>value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life</w:t>
      </w:r>
      <w:r w:rsidRPr="003D7BF6">
        <w:rPr>
          <w:sz w:val="16"/>
        </w:rPr>
        <w:t xml:space="preserve"> </w:t>
      </w:r>
      <w:r w:rsidRPr="003D7BF6">
        <w:rPr>
          <w:rFonts w:eastAsia="Calibri"/>
          <w:sz w:val="16"/>
        </w:rPr>
        <w:t>writ</w:t>
      </w:r>
      <w:r w:rsidRPr="003D7BF6">
        <w:rPr>
          <w:sz w:val="16"/>
        </w:rPr>
        <w:t xml:space="preserve"> </w:t>
      </w:r>
      <w:r w:rsidRPr="003D7BF6">
        <w:rPr>
          <w:rFonts w:eastAsia="Calibri"/>
          <w:sz w:val="16"/>
        </w:rPr>
        <w:t>large</w:t>
      </w:r>
      <w:r w:rsidRPr="003D7BF6">
        <w:rPr>
          <w:sz w:val="16"/>
        </w:rPr>
        <w:t xml:space="preserve"> </w:t>
      </w:r>
      <w:r w:rsidRPr="003D7BF6">
        <w:rPr>
          <w:rFonts w:eastAsia="Calibri"/>
          <w:sz w:val="16"/>
        </w:rPr>
        <w:t>could</w:t>
      </w:r>
      <w:r w:rsidRPr="003D7BF6">
        <w:rPr>
          <w:sz w:val="16"/>
        </w:rPr>
        <w:t xml:space="preserve"> </w:t>
      </w:r>
      <w:r w:rsidRPr="003D7BF6">
        <w:rPr>
          <w:rFonts w:eastAsia="Calibri"/>
          <w:sz w:val="16"/>
        </w:rPr>
        <w:t>on</w:t>
      </w:r>
      <w:r w:rsidRPr="003D7BF6">
        <w:rPr>
          <w:sz w:val="16"/>
        </w:rPr>
        <w:t xml:space="preserve"> </w:t>
      </w:r>
      <w:r w:rsidRPr="003D7BF6">
        <w:rPr>
          <w:rFonts w:eastAsia="Calibri"/>
          <w:sz w:val="16"/>
        </w:rPr>
        <w:t>its</w:t>
      </w:r>
      <w:r w:rsidRPr="003D7BF6">
        <w:rPr>
          <w:sz w:val="16"/>
        </w:rPr>
        <w:t xml:space="preserve"> </w:t>
      </w:r>
      <w:r w:rsidRPr="003D7BF6">
        <w:rPr>
          <w:rFonts w:eastAsia="Calibri"/>
          <w:sz w:val="16"/>
        </w:rPr>
        <w:t>own</w:t>
      </w:r>
      <w:r w:rsidRPr="003D7BF6">
        <w:rPr>
          <w:sz w:val="16"/>
        </w:rPr>
        <w:t xml:space="preserve"> </w:t>
      </w:r>
      <w:r w:rsidRPr="003D7BF6">
        <w:rPr>
          <w:rFonts w:eastAsia="Calibri"/>
          <w:sz w:val="16"/>
        </w:rPr>
        <w:t>provide</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rejecting</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principle</w:t>
      </w:r>
      <w:r w:rsidRPr="003D7BF6">
        <w:rPr>
          <w:sz w:val="16"/>
        </w:rPr>
        <w:t xml:space="preserve"> </w:t>
      </w:r>
      <w:r w:rsidRPr="003D7BF6">
        <w:rPr>
          <w:rFonts w:eastAsia="Calibri"/>
          <w:sz w:val="16"/>
        </w:rPr>
        <w:t>permitting</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seems</w:t>
      </w:r>
      <w:r w:rsidRPr="003D7BF6">
        <w:rPr>
          <w:sz w:val="16"/>
        </w:rPr>
        <w:t xml:space="preserve"> </w:t>
      </w:r>
      <w:r w:rsidRPr="003D7BF6">
        <w:rPr>
          <w:rFonts w:eastAsia="Calibri"/>
          <w:sz w:val="16"/>
        </w:rPr>
        <w:t>therefore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fact</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deprive</w:t>
      </w:r>
      <w:r w:rsidRPr="003D7BF6">
        <w:rPr>
          <w:sz w:val="16"/>
        </w:rPr>
        <w:t xml:space="preserve"> </w:t>
      </w:r>
      <w:r w:rsidRPr="003D7BF6">
        <w:rPr>
          <w:rFonts w:eastAsia="Calibri"/>
          <w:sz w:val="16"/>
        </w:rPr>
        <w:t>future</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opportunity</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live</w:t>
      </w:r>
      <w:r w:rsidRPr="003D7BF6">
        <w:rPr>
          <w:sz w:val="16"/>
        </w:rPr>
        <w:t xml:space="preserve"> </w:t>
      </w:r>
      <w:r w:rsidRPr="003D7BF6">
        <w:rPr>
          <w:rFonts w:eastAsia="Calibri"/>
          <w:sz w:val="16"/>
        </w:rPr>
        <w:t>worth</w:t>
      </w:r>
      <w:r w:rsidRPr="003D7BF6">
        <w:rPr>
          <w:sz w:val="16"/>
        </w:rPr>
        <w:t>-</w:t>
      </w:r>
      <w:r w:rsidRPr="003D7BF6">
        <w:rPr>
          <w:rFonts w:eastAsia="Calibri"/>
          <w:sz w:val="16"/>
        </w:rPr>
        <w:t>living</w:t>
      </w:r>
      <w:r w:rsidRPr="003D7BF6">
        <w:rPr>
          <w:sz w:val="16"/>
        </w:rPr>
        <w:t xml:space="preserve"> </w:t>
      </w:r>
      <w:r w:rsidRPr="003D7BF6">
        <w:rPr>
          <w:rFonts w:eastAsia="Calibri"/>
          <w:sz w:val="16"/>
        </w:rPr>
        <w:t>lives</w:t>
      </w:r>
      <w:r w:rsidRPr="003D7BF6">
        <w:rPr>
          <w:sz w:val="16"/>
        </w:rPr>
        <w:t xml:space="preserve"> (</w:t>
      </w:r>
      <w:r w:rsidRPr="003D7BF6">
        <w:rPr>
          <w:rFonts w:eastAsia="Calibri"/>
          <w:sz w:val="16"/>
        </w:rPr>
        <w:t>either</w:t>
      </w:r>
      <w:r w:rsidRPr="003D7BF6">
        <w:rPr>
          <w:sz w:val="16"/>
        </w:rPr>
        <w:t xml:space="preserve"> </w:t>
      </w:r>
      <w:r w:rsidRPr="003D7BF6">
        <w:rPr>
          <w:rFonts w:eastAsia="Calibri"/>
          <w:sz w:val="16"/>
        </w:rPr>
        <w:t>by</w:t>
      </w:r>
      <w:r w:rsidRPr="003D7BF6">
        <w:rPr>
          <w:sz w:val="16"/>
        </w:rPr>
        <w:t xml:space="preserve"> </w:t>
      </w:r>
      <w:r w:rsidRPr="003D7BF6">
        <w:rPr>
          <w:rFonts w:eastAsia="Calibri"/>
          <w:sz w:val="16"/>
        </w:rPr>
        <w:t>failing</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create</w:t>
      </w:r>
      <w:r w:rsidRPr="003D7BF6">
        <w:rPr>
          <w:sz w:val="16"/>
        </w:rPr>
        <w:t xml:space="preserve"> </w:t>
      </w:r>
      <w:r w:rsidRPr="003D7BF6">
        <w:rPr>
          <w:rFonts w:eastAsia="Calibri"/>
          <w:sz w:val="16"/>
        </w:rPr>
        <w:t>either</w:t>
      </w:r>
      <w:r w:rsidRPr="003D7BF6">
        <w:rPr>
          <w:sz w:val="16"/>
        </w:rPr>
        <w:t xml:space="preserve"> </w:t>
      </w:r>
      <w:proofErr w:type="gramStart"/>
      <w:r w:rsidRPr="003D7BF6">
        <w:rPr>
          <w:rFonts w:eastAsia="Calibri"/>
          <w:sz w:val="16"/>
        </w:rPr>
        <w:t>particular</w:t>
      </w:r>
      <w:r w:rsidRPr="003D7BF6">
        <w:rPr>
          <w:sz w:val="16"/>
        </w:rPr>
        <w:t xml:space="preserve"> </w:t>
      </w:r>
      <w:r w:rsidRPr="003D7BF6">
        <w:rPr>
          <w:rFonts w:eastAsia="Calibri"/>
          <w:sz w:val="16"/>
        </w:rPr>
        <w:t>future</w:t>
      </w:r>
      <w:proofErr w:type="gramEnd"/>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future</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general</w:t>
      </w:r>
      <w:r w:rsidRPr="003D7BF6">
        <w:rPr>
          <w:sz w:val="16"/>
        </w:rPr>
        <w:t xml:space="preserve">) </w:t>
      </w:r>
      <w:r w:rsidRPr="003D7BF6">
        <w:rPr>
          <w:rFonts w:eastAsia="Calibri"/>
          <w:sz w:val="16"/>
        </w:rPr>
        <w:t>cannot</w:t>
      </w:r>
      <w:r w:rsidRPr="003D7BF6">
        <w:rPr>
          <w:sz w:val="16"/>
        </w:rPr>
        <w:t xml:space="preserve"> </w:t>
      </w:r>
      <w:r w:rsidRPr="003D7BF6">
        <w:rPr>
          <w:rFonts w:eastAsia="Calibri"/>
          <w:sz w:val="16"/>
        </w:rPr>
        <w:t>provide</w:t>
      </w:r>
      <w:r w:rsidRPr="003D7BF6">
        <w:rPr>
          <w:sz w:val="16"/>
        </w:rPr>
        <w:t xml:space="preserve"> </w:t>
      </w:r>
      <w:r w:rsidRPr="003D7BF6">
        <w:rPr>
          <w:rFonts w:eastAsia="Calibri"/>
          <w:sz w:val="16"/>
        </w:rPr>
        <w:t>us</w:t>
      </w:r>
      <w:r w:rsidRPr="003D7BF6">
        <w:rPr>
          <w:sz w:val="16"/>
        </w:rPr>
        <w:t xml:space="preserve"> </w:t>
      </w:r>
      <w:r w:rsidRPr="003D7BF6">
        <w:rPr>
          <w:rFonts w:eastAsia="Calibri"/>
          <w:sz w:val="16"/>
        </w:rPr>
        <w:t>with</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consider</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wrong</w:t>
      </w:r>
      <w:r w:rsidRPr="003D7BF6">
        <w:rPr>
          <w:sz w:val="16"/>
        </w:rPr>
        <w:t xml:space="preserve">. </w:t>
      </w:r>
      <w:r w:rsidRPr="003D7BF6">
        <w:rPr>
          <w:rFonts w:eastAsia="Calibri"/>
          <w:sz w:val="16"/>
        </w:rPr>
        <w:t>Although</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lost</w:t>
      </w:r>
      <w:r w:rsidRPr="003D7BF6">
        <w:rPr>
          <w:sz w:val="16"/>
        </w:rPr>
        <w:t xml:space="preserve"> </w:t>
      </w:r>
      <w:r w:rsidRPr="003D7BF6">
        <w:rPr>
          <w:rFonts w:eastAsia="Calibri"/>
          <w:sz w:val="16"/>
        </w:rPr>
        <w:t>value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these</w:t>
      </w:r>
      <w:r w:rsidRPr="003D7BF6">
        <w:rPr>
          <w:sz w:val="16"/>
        </w:rPr>
        <w:t xml:space="preserve"> ‘</w:t>
      </w:r>
      <w:r w:rsidRPr="003D7BF6">
        <w:rPr>
          <w:rFonts w:eastAsia="Calibri"/>
          <w:sz w:val="16"/>
        </w:rPr>
        <w:t>lives</w:t>
      </w:r>
      <w:r w:rsidRPr="003D7BF6">
        <w:rPr>
          <w:sz w:val="16"/>
        </w:rPr>
        <w:t xml:space="preserve">’ </w:t>
      </w:r>
      <w:r w:rsidRPr="003D7BF6">
        <w:rPr>
          <w:rFonts w:eastAsia="Calibri"/>
          <w:sz w:val="16"/>
        </w:rPr>
        <w:t>itself</w:t>
      </w:r>
      <w:r w:rsidRPr="003D7BF6">
        <w:rPr>
          <w:sz w:val="16"/>
        </w:rPr>
        <w:t xml:space="preserve"> </w:t>
      </w:r>
      <w:r w:rsidRPr="003D7BF6">
        <w:rPr>
          <w:rFonts w:eastAsia="Calibri"/>
          <w:sz w:val="16"/>
        </w:rPr>
        <w:t>cannot</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explaining</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wrongness</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possible</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knowledge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loss</w:t>
      </w:r>
      <w:r w:rsidRPr="003D7BF6">
        <w:rPr>
          <w:sz w:val="16"/>
        </w:rPr>
        <w:t xml:space="preserve"> </w:t>
      </w:r>
      <w:r w:rsidRPr="003D7BF6">
        <w:rPr>
          <w:rFonts w:eastAsia="Calibri"/>
          <w:sz w:val="16"/>
        </w:rPr>
        <w:t>might</w:t>
      </w:r>
      <w:r w:rsidRPr="003D7BF6">
        <w:rPr>
          <w:sz w:val="16"/>
        </w:rPr>
        <w:t xml:space="preserve"> </w:t>
      </w:r>
      <w:r w:rsidRPr="003D7BF6">
        <w:rPr>
          <w:rFonts w:eastAsia="Calibri"/>
          <w:sz w:val="16"/>
        </w:rPr>
        <w:t>create</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personal</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some</w:t>
      </w:r>
      <w:r w:rsidRPr="003D7BF6">
        <w:rPr>
          <w:sz w:val="16"/>
        </w:rPr>
        <w:t xml:space="preserve"> </w:t>
      </w:r>
      <w:r w:rsidRPr="003D7BF6">
        <w:rPr>
          <w:rFonts w:eastAsia="Calibri"/>
          <w:sz w:val="16"/>
        </w:rPr>
        <w:t>existing</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I</w:t>
      </w:r>
      <w:r w:rsidRPr="003D7BF6">
        <w:rPr>
          <w:sz w:val="16"/>
        </w:rPr>
        <w:t xml:space="preserve"> </w:t>
      </w:r>
      <w:r w:rsidRPr="003D7BF6">
        <w:rPr>
          <w:rFonts w:eastAsia="Calibri"/>
          <w:sz w:val="16"/>
        </w:rPr>
        <w:t>will</w:t>
      </w:r>
      <w:r w:rsidRPr="003D7BF6">
        <w:rPr>
          <w:sz w:val="16"/>
        </w:rPr>
        <w:t xml:space="preserve"> </w:t>
      </w:r>
      <w:r w:rsidRPr="003D7BF6">
        <w:rPr>
          <w:rFonts w:eastAsia="Calibri"/>
          <w:sz w:val="16"/>
        </w:rPr>
        <w:t>consider</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possibility</w:t>
      </w:r>
      <w:r w:rsidRPr="003D7BF6">
        <w:rPr>
          <w:sz w:val="16"/>
        </w:rPr>
        <w:t xml:space="preserve"> </w:t>
      </w:r>
      <w:proofErr w:type="gramStart"/>
      <w:r w:rsidRPr="003D7BF6">
        <w:rPr>
          <w:rFonts w:eastAsia="Calibri"/>
          <w:sz w:val="16"/>
        </w:rPr>
        <w:t>later</w:t>
      </w:r>
      <w:r w:rsidRPr="003D7BF6">
        <w:rPr>
          <w:sz w:val="16"/>
        </w:rPr>
        <w:t xml:space="preserve"> </w:t>
      </w:r>
      <w:r w:rsidRPr="003D7BF6">
        <w:rPr>
          <w:rFonts w:eastAsia="Calibri"/>
          <w:sz w:val="16"/>
        </w:rPr>
        <w:t>on</w:t>
      </w:r>
      <w:proofErr w:type="gramEnd"/>
      <w:r w:rsidRPr="003D7BF6">
        <w:rPr>
          <w:sz w:val="16"/>
        </w:rPr>
        <w:t xml:space="preserve"> </w:t>
      </w:r>
      <w:r w:rsidRPr="003D7BF6">
        <w:rPr>
          <w:rFonts w:eastAsia="Calibri"/>
          <w:sz w:val="16"/>
        </w:rPr>
        <w:t>in</w:t>
      </w:r>
      <w:r w:rsidRPr="003D7BF6">
        <w:rPr>
          <w:sz w:val="16"/>
        </w:rPr>
        <w:t xml:space="preserve"> </w:t>
      </w:r>
      <w:r w:rsidRPr="003D7BF6">
        <w:rPr>
          <w:rFonts w:eastAsia="Calibri"/>
          <w:sz w:val="16"/>
        </w:rPr>
        <w:t>section</w:t>
      </w:r>
      <w:r w:rsidRPr="003D7BF6">
        <w:rPr>
          <w:sz w:val="16"/>
        </w:rPr>
        <w:t xml:space="preserve"> (</w:t>
      </w:r>
      <w:r w:rsidRPr="003D7BF6">
        <w:rPr>
          <w:rFonts w:eastAsia="Calibri"/>
          <w:sz w:val="16"/>
        </w:rPr>
        <w:t>d</w:t>
      </w:r>
      <w:r w:rsidRPr="003D7BF6">
        <w:rPr>
          <w:sz w:val="16"/>
        </w:rPr>
        <w:t xml:space="preserve">). </w:t>
      </w:r>
      <w:r w:rsidRPr="003D7BF6">
        <w:rPr>
          <w:rFonts w:eastAsia="Calibri"/>
          <w:sz w:val="16"/>
        </w:rPr>
        <w:t>But</w:t>
      </w:r>
      <w:r w:rsidRPr="003D7BF6">
        <w:rPr>
          <w:sz w:val="16"/>
        </w:rPr>
        <w:t xml:space="preserve"> </w:t>
      </w:r>
      <w:r w:rsidRPr="003D7BF6">
        <w:rPr>
          <w:rFonts w:eastAsia="Calibri"/>
          <w:sz w:val="16"/>
        </w:rPr>
        <w:t>first</w:t>
      </w:r>
      <w:r w:rsidRPr="003D7BF6">
        <w:rPr>
          <w:sz w:val="16"/>
        </w:rPr>
        <w:t xml:space="preserve"> </w:t>
      </w:r>
      <w:r w:rsidRPr="003D7BF6">
        <w:rPr>
          <w:rFonts w:eastAsia="Calibri"/>
          <w:sz w:val="16"/>
        </w:rPr>
        <w:t>I</w:t>
      </w:r>
      <w:r w:rsidRPr="003D7BF6">
        <w:rPr>
          <w:sz w:val="16"/>
        </w:rPr>
        <w:t xml:space="preserve"> </w:t>
      </w:r>
      <w:r w:rsidRPr="003D7BF6">
        <w:rPr>
          <w:rFonts w:eastAsia="Calibri"/>
          <w:sz w:val="16"/>
        </w:rPr>
        <w:t>move</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second</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might</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wrong</w:t>
      </w:r>
      <w:r w:rsidRPr="003D7BF6">
        <w:rPr>
          <w:sz w:val="16"/>
        </w:rPr>
        <w:t xml:space="preserve"> </w:t>
      </w:r>
      <w:r w:rsidRPr="003D7BF6">
        <w:rPr>
          <w:rFonts w:eastAsia="Calibri"/>
          <w:sz w:val="16"/>
        </w:rPr>
        <w:t>per</w:t>
      </w:r>
      <w:r w:rsidRPr="003D7BF6">
        <w:rPr>
          <w:sz w:val="16"/>
        </w:rPr>
        <w:t xml:space="preserve"> </w:t>
      </w:r>
      <w:r w:rsidRPr="003D7BF6">
        <w:rPr>
          <w:rFonts w:eastAsia="Calibri"/>
          <w:sz w:val="16"/>
        </w:rPr>
        <w:t>se</w:t>
      </w:r>
      <w:r w:rsidRPr="003D7BF6">
        <w:rPr>
          <w:sz w:val="16"/>
        </w:rPr>
        <w:t xml:space="preserve">. 2.2. </w:t>
      </w:r>
      <w:r w:rsidRPr="00BB3C06">
        <w:rPr>
          <w:rStyle w:val="Emphasis"/>
          <w:rFonts w:eastAsia="Calibri"/>
          <w:highlight w:val="green"/>
        </w:rPr>
        <w:t>It</w:t>
      </w:r>
      <w:r w:rsidRPr="00BB3C06">
        <w:rPr>
          <w:rStyle w:val="Emphasis"/>
          <w:highlight w:val="green"/>
        </w:rPr>
        <w:t xml:space="preserve"> </w:t>
      </w:r>
      <w:r w:rsidRPr="00BB3C06">
        <w:rPr>
          <w:rStyle w:val="Emphasis"/>
          <w:rFonts w:eastAsia="Calibri"/>
          <w:highlight w:val="green"/>
        </w:rPr>
        <w:t>would</w:t>
      </w:r>
      <w:r w:rsidRPr="00BB3C06">
        <w:rPr>
          <w:rStyle w:val="Emphasis"/>
          <w:highlight w:val="green"/>
        </w:rPr>
        <w:t xml:space="preserve"> </w:t>
      </w:r>
      <w:r w:rsidRPr="00BB3C06">
        <w:rPr>
          <w:rStyle w:val="Emphasis"/>
          <w:rFonts w:eastAsia="Calibri"/>
          <w:highlight w:val="green"/>
        </w:rPr>
        <w:t>mean</w:t>
      </w:r>
      <w:r w:rsidRPr="00BB3C06">
        <w:rPr>
          <w:rStyle w:val="Emphasis"/>
          <w:highlight w:val="green"/>
        </w:rPr>
        <w:t xml:space="preserve"> </w:t>
      </w:r>
      <w:r w:rsidRPr="00BB3C06">
        <w:rPr>
          <w:rStyle w:val="Emphasis"/>
          <w:rFonts w:eastAsia="Calibri"/>
          <w:highlight w:val="green"/>
        </w:rPr>
        <w:t>the</w:t>
      </w:r>
      <w:r w:rsidRPr="00BB3C06">
        <w:rPr>
          <w:rStyle w:val="Emphasis"/>
          <w:highlight w:val="green"/>
        </w:rPr>
        <w:t xml:space="preserve"> </w:t>
      </w:r>
      <w:r w:rsidRPr="00BB3C06">
        <w:rPr>
          <w:rStyle w:val="Emphasis"/>
          <w:rFonts w:eastAsia="Calibri"/>
          <w:highlight w:val="green"/>
        </w:rPr>
        <w:t>loss</w:t>
      </w:r>
      <w:r w:rsidRPr="00BB3C06">
        <w:rPr>
          <w:rStyle w:val="Emphasis"/>
          <w:highlight w:val="green"/>
        </w:rPr>
        <w:t xml:space="preserve"> </w:t>
      </w:r>
      <w:r w:rsidRPr="00BB3C06">
        <w:rPr>
          <w:rStyle w:val="Emphasis"/>
          <w:rFonts w:eastAsia="Calibri"/>
          <w:highlight w:val="green"/>
        </w:rPr>
        <w:t>of</w:t>
      </w:r>
      <w:r w:rsidRPr="00BB3C06">
        <w:rPr>
          <w:rStyle w:val="Emphasis"/>
          <w:highlight w:val="green"/>
        </w:rPr>
        <w:t xml:space="preserve"> </w:t>
      </w:r>
      <w:r w:rsidRPr="00BB3C06">
        <w:rPr>
          <w:rStyle w:val="Emphasis"/>
          <w:rFonts w:eastAsia="Calibri"/>
          <w:highlight w:val="green"/>
        </w:rPr>
        <w:t>the</w:t>
      </w:r>
      <w:r w:rsidRPr="00BB3C06">
        <w:rPr>
          <w:rStyle w:val="Emphasis"/>
          <w:highlight w:val="green"/>
        </w:rPr>
        <w:t xml:space="preserve"> </w:t>
      </w:r>
      <w:r w:rsidRPr="00BB3C06">
        <w:rPr>
          <w:rStyle w:val="Emphasis"/>
          <w:rFonts w:eastAsia="Calibri"/>
          <w:highlight w:val="green"/>
        </w:rPr>
        <w:t>only</w:t>
      </w:r>
      <w:r w:rsidRPr="00BB3C06">
        <w:rPr>
          <w:rStyle w:val="Emphasis"/>
          <w:highlight w:val="green"/>
        </w:rPr>
        <w:t xml:space="preserve"> </w:t>
      </w:r>
      <w:r w:rsidRPr="00BB3C06">
        <w:rPr>
          <w:rStyle w:val="Emphasis"/>
          <w:rFonts w:eastAsia="Calibri"/>
          <w:highlight w:val="green"/>
        </w:rPr>
        <w:t>known</w:t>
      </w:r>
      <w:r w:rsidRPr="00BB3C06">
        <w:rPr>
          <w:rStyle w:val="Emphasis"/>
          <w:highlight w:val="green"/>
        </w:rPr>
        <w:t xml:space="preserve"> </w:t>
      </w:r>
      <w:r w:rsidRPr="00BB3C06">
        <w:rPr>
          <w:rStyle w:val="Emphasis"/>
          <w:rFonts w:eastAsia="Calibri"/>
          <w:highlight w:val="green"/>
        </w:rPr>
        <w:t>form</w:t>
      </w:r>
      <w:r w:rsidRPr="00BB3C06">
        <w:rPr>
          <w:rStyle w:val="Emphasis"/>
          <w:highlight w:val="green"/>
        </w:rPr>
        <w:t xml:space="preserve"> </w:t>
      </w:r>
      <w:r w:rsidRPr="00BB3C06">
        <w:rPr>
          <w:rStyle w:val="Emphasis"/>
          <w:rFonts w:eastAsia="Calibri"/>
          <w:highlight w:val="green"/>
        </w:rPr>
        <w:t>of</w:t>
      </w:r>
      <w:r w:rsidRPr="00BB3C06">
        <w:rPr>
          <w:rStyle w:val="Emphasis"/>
          <w:highlight w:val="green"/>
        </w:rPr>
        <w:t xml:space="preserve"> </w:t>
      </w:r>
      <w:r w:rsidRPr="00BB3C06">
        <w:rPr>
          <w:rStyle w:val="Emphasis"/>
          <w:rFonts w:eastAsia="Calibri"/>
          <w:highlight w:val="green"/>
        </w:rPr>
        <w:t>intelligent</w:t>
      </w:r>
      <w:r w:rsidRPr="00BB3C06">
        <w:rPr>
          <w:rStyle w:val="Emphasis"/>
          <w:highlight w:val="green"/>
        </w:rPr>
        <w:t xml:space="preserve"> </w:t>
      </w:r>
      <w:r w:rsidRPr="00BB3C06">
        <w:rPr>
          <w:rStyle w:val="Emphasis"/>
          <w:rFonts w:eastAsia="Calibri"/>
          <w:highlight w:val="green"/>
        </w:rPr>
        <w:t>life</w:t>
      </w:r>
      <w:r w:rsidRPr="00BB3C06">
        <w:rPr>
          <w:rStyle w:val="Emphasis"/>
          <w:highlight w:val="gree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second</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we</w:t>
      </w:r>
      <w:r w:rsidRPr="003D7BF6">
        <w:rPr>
          <w:sz w:val="16"/>
        </w:rPr>
        <w:t xml:space="preserve"> </w:t>
      </w:r>
      <w:r w:rsidRPr="003D7BF6">
        <w:rPr>
          <w:rFonts w:eastAsia="Calibri"/>
          <w:sz w:val="16"/>
        </w:rPr>
        <w:t>might</w:t>
      </w:r>
      <w:r w:rsidRPr="003D7BF6">
        <w:rPr>
          <w:sz w:val="16"/>
        </w:rPr>
        <w:t xml:space="preserve"> </w:t>
      </w:r>
      <w:r w:rsidRPr="003D7BF6">
        <w:rPr>
          <w:rFonts w:eastAsia="Calibri"/>
          <w:sz w:val="16"/>
        </w:rPr>
        <w:t>think</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wrong</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cause</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loss</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occur</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only</w:t>
      </w:r>
      <w:r w:rsidRPr="003D7BF6">
        <w:rPr>
          <w:sz w:val="16"/>
        </w:rPr>
        <w:t xml:space="preserve"> (</w:t>
      </w:r>
      <w:r w:rsidRPr="003D7BF6">
        <w:rPr>
          <w:rFonts w:eastAsia="Calibri"/>
          <w:sz w:val="16"/>
        </w:rPr>
        <w:t>known</w:t>
      </w:r>
      <w:r w:rsidRPr="003D7BF6">
        <w:rPr>
          <w:sz w:val="16"/>
        </w:rPr>
        <w:t xml:space="preserve">) </w:t>
      </w:r>
      <w:r w:rsidRPr="003D7BF6">
        <w:rPr>
          <w:rFonts w:eastAsia="Calibri"/>
          <w:sz w:val="16"/>
        </w:rPr>
        <w:t>form</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rational</w:t>
      </w:r>
      <w:r w:rsidRPr="003D7BF6">
        <w:rPr>
          <w:sz w:val="16"/>
        </w:rPr>
        <w:t xml:space="preserve"> </w:t>
      </w:r>
      <w:r w:rsidRPr="003D7BF6">
        <w:rPr>
          <w:rFonts w:eastAsia="Calibri"/>
          <w:sz w:val="16"/>
        </w:rPr>
        <w:t>life</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knowledge</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civilization</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form</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life</w:t>
      </w:r>
      <w:r w:rsidRPr="003D7BF6">
        <w:rPr>
          <w:sz w:val="16"/>
        </w:rPr>
        <w:t xml:space="preserve"> </w:t>
      </w:r>
      <w:r w:rsidRPr="003D7BF6">
        <w:rPr>
          <w:rFonts w:eastAsia="Calibri"/>
          <w:sz w:val="16"/>
        </w:rPr>
        <w:t>has</w:t>
      </w:r>
      <w:r w:rsidRPr="003D7BF6">
        <w:rPr>
          <w:sz w:val="16"/>
        </w:rPr>
        <w:t xml:space="preserve"> </w:t>
      </w:r>
      <w:r w:rsidRPr="003D7BF6">
        <w:rPr>
          <w:rFonts w:eastAsia="Calibri"/>
          <w:sz w:val="16"/>
        </w:rPr>
        <w:t>created</w:t>
      </w:r>
      <w:r w:rsidRPr="003D7BF6">
        <w:rPr>
          <w:sz w:val="16"/>
        </w:rPr>
        <w:t xml:space="preserve">. </w:t>
      </w:r>
      <w:r w:rsidRPr="003D7BF6">
        <w:rPr>
          <w:rFonts w:eastAsia="Calibri"/>
          <w:sz w:val="16"/>
        </w:rPr>
        <w:t>One</w:t>
      </w:r>
      <w:r w:rsidRPr="003D7BF6">
        <w:rPr>
          <w:sz w:val="16"/>
        </w:rPr>
        <w:t xml:space="preserve"> </w:t>
      </w:r>
      <w:r w:rsidRPr="003D7BF6">
        <w:rPr>
          <w:rFonts w:eastAsia="Calibri"/>
          <w:sz w:val="16"/>
        </w:rPr>
        <w:t>thought</w:t>
      </w:r>
      <w:r w:rsidRPr="003D7BF6">
        <w:rPr>
          <w:sz w:val="16"/>
        </w:rPr>
        <w:t xml:space="preserve"> </w:t>
      </w:r>
      <w:r w:rsidRPr="003D7BF6">
        <w:rPr>
          <w:rFonts w:eastAsia="Calibri"/>
          <w:sz w:val="16"/>
        </w:rPr>
        <w:t>here</w:t>
      </w:r>
      <w:r w:rsidRPr="003D7BF6">
        <w:rPr>
          <w:sz w:val="16"/>
        </w:rPr>
        <w:t xml:space="preserve"> </w:t>
      </w:r>
      <w:r w:rsidRPr="003D7BF6">
        <w:rPr>
          <w:rFonts w:eastAsia="Calibri"/>
          <w:sz w:val="16"/>
        </w:rPr>
        <w:t>could</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just</w:t>
      </w:r>
      <w:r w:rsidRPr="003D7BF6">
        <w:rPr>
          <w:sz w:val="16"/>
        </w:rPr>
        <w:t xml:space="preserve"> </w:t>
      </w:r>
      <w:r w:rsidRPr="003D7BF6">
        <w:rPr>
          <w:rFonts w:eastAsia="Calibri"/>
          <w:sz w:val="16"/>
        </w:rPr>
        <w:t>as</w:t>
      </w:r>
      <w:r w:rsidRPr="003D7BF6">
        <w:rPr>
          <w:sz w:val="16"/>
        </w:rPr>
        <w:t xml:space="preserve"> </w:t>
      </w:r>
      <w:r w:rsidRPr="003D7BF6">
        <w:rPr>
          <w:rFonts w:eastAsia="Calibri"/>
          <w:sz w:val="16"/>
        </w:rPr>
        <w:t>some</w:t>
      </w:r>
      <w:r w:rsidRPr="003D7BF6">
        <w:rPr>
          <w:sz w:val="16"/>
        </w:rPr>
        <w:t xml:space="preserve"> </w:t>
      </w:r>
      <w:r w:rsidRPr="003D7BF6">
        <w:rPr>
          <w:rFonts w:eastAsia="Calibri"/>
          <w:sz w:val="16"/>
        </w:rPr>
        <w:t>might</w:t>
      </w:r>
      <w:r w:rsidRPr="003D7BF6">
        <w:rPr>
          <w:sz w:val="16"/>
        </w:rPr>
        <w:t xml:space="preserve"> </w:t>
      </w:r>
      <w:r w:rsidRPr="003D7BF6">
        <w:rPr>
          <w:rFonts w:eastAsia="Calibri"/>
          <w:sz w:val="16"/>
        </w:rPr>
        <w:t>consider</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wrong</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destroy</w:t>
      </w:r>
      <w:r w:rsidRPr="003D7BF6">
        <w:rPr>
          <w:sz w:val="16"/>
        </w:rPr>
        <w:t xml:space="preserve"> </w:t>
      </w:r>
      <w:r w:rsidRPr="003D7BF6">
        <w:rPr>
          <w:rFonts w:eastAsia="Calibri"/>
          <w:sz w:val="16"/>
        </w:rPr>
        <w:t>an</w:t>
      </w:r>
      <w:r w:rsidRPr="003D7BF6">
        <w:rPr>
          <w:sz w:val="16"/>
        </w:rPr>
        <w:t xml:space="preserve"> </w:t>
      </w:r>
      <w:r w:rsidRPr="003D7BF6">
        <w:rPr>
          <w:rFonts w:eastAsia="Calibri"/>
          <w:sz w:val="16"/>
        </w:rPr>
        <w:t>individual</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heritage</w:t>
      </w:r>
      <w:r w:rsidRPr="003D7BF6">
        <w:rPr>
          <w:sz w:val="16"/>
        </w:rPr>
        <w:t xml:space="preserve"> </w:t>
      </w:r>
      <w:r w:rsidRPr="003D7BF6">
        <w:rPr>
          <w:rFonts w:eastAsia="Calibri"/>
          <w:sz w:val="16"/>
        </w:rPr>
        <w:t>monument</w:t>
      </w:r>
      <w:r w:rsidRPr="003D7BF6">
        <w:rPr>
          <w:sz w:val="16"/>
        </w:rPr>
        <w:t xml:space="preserve"> </w:t>
      </w:r>
      <w:r w:rsidRPr="003D7BF6">
        <w:rPr>
          <w:rFonts w:eastAsia="Calibri"/>
          <w:sz w:val="16"/>
        </w:rPr>
        <w:t>like</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Sphinx</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also</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wrong</w:t>
      </w:r>
      <w:r w:rsidRPr="003D7BF6">
        <w:rPr>
          <w:sz w:val="16"/>
        </w:rPr>
        <w:t xml:space="preserve"> </w:t>
      </w:r>
      <w:r w:rsidRPr="003D7BF6">
        <w:rPr>
          <w:rFonts w:eastAsia="Calibri"/>
          <w:sz w:val="16"/>
        </w:rPr>
        <w:t>if</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advances</w:t>
      </w:r>
      <w:r w:rsidRPr="003D7BF6">
        <w:rPr>
          <w:sz w:val="16"/>
        </w:rPr>
        <w:t xml:space="preserve"> </w:t>
      </w:r>
      <w:r w:rsidRPr="003D7BF6">
        <w:rPr>
          <w:rFonts w:eastAsia="Calibri"/>
          <w:sz w:val="16"/>
        </w:rPr>
        <w:t>made</w:t>
      </w:r>
      <w:r w:rsidRPr="003D7BF6">
        <w:rPr>
          <w:sz w:val="16"/>
        </w:rPr>
        <w:t xml:space="preserve"> </w:t>
      </w:r>
      <w:r w:rsidRPr="003D7BF6">
        <w:rPr>
          <w:rFonts w:eastAsia="Calibri"/>
          <w:sz w:val="16"/>
        </w:rPr>
        <w:t>by</w:t>
      </w:r>
      <w:r w:rsidRPr="003D7BF6">
        <w:rPr>
          <w:sz w:val="16"/>
        </w:rPr>
        <w:t xml:space="preserve"> </w:t>
      </w:r>
      <w:r w:rsidRPr="003D7BF6">
        <w:rPr>
          <w:rFonts w:eastAsia="Calibri"/>
          <w:sz w:val="16"/>
        </w:rPr>
        <w:t>humans</w:t>
      </w:r>
      <w:r w:rsidRPr="003D7BF6">
        <w:rPr>
          <w:sz w:val="16"/>
        </w:rPr>
        <w:t xml:space="preserve"> </w:t>
      </w:r>
      <w:r w:rsidRPr="003D7BF6">
        <w:rPr>
          <w:rFonts w:eastAsia="Calibri"/>
          <w:sz w:val="16"/>
        </w:rPr>
        <w:t>over</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past</w:t>
      </w:r>
      <w:r w:rsidRPr="003D7BF6">
        <w:rPr>
          <w:sz w:val="16"/>
        </w:rPr>
        <w:t xml:space="preserve"> </w:t>
      </w:r>
      <w:r w:rsidRPr="003D7BF6">
        <w:rPr>
          <w:rFonts w:eastAsia="Calibri"/>
          <w:sz w:val="16"/>
        </w:rPr>
        <w:t>few</w:t>
      </w:r>
      <w:r w:rsidRPr="003D7BF6">
        <w:rPr>
          <w:sz w:val="16"/>
        </w:rPr>
        <w:t xml:space="preserve"> </w:t>
      </w:r>
      <w:r w:rsidRPr="003D7BF6">
        <w:rPr>
          <w:rFonts w:eastAsia="Calibri"/>
          <w:sz w:val="16"/>
        </w:rPr>
        <w:t>millennia</w:t>
      </w:r>
      <w:r w:rsidRPr="003D7BF6">
        <w:rPr>
          <w:sz w:val="16"/>
        </w:rPr>
        <w:t xml:space="preserve"> </w:t>
      </w:r>
      <w:r w:rsidRPr="003D7BF6">
        <w:rPr>
          <w:rFonts w:eastAsia="Calibri"/>
          <w:sz w:val="16"/>
        </w:rPr>
        <w:t>were</w:t>
      </w:r>
      <w:r w:rsidRPr="003D7BF6">
        <w:rPr>
          <w:sz w:val="16"/>
        </w:rPr>
        <w:t xml:space="preserve"> </w:t>
      </w:r>
      <w:r w:rsidRPr="003D7BF6">
        <w:rPr>
          <w:rFonts w:eastAsia="Calibri"/>
          <w:sz w:val="16"/>
        </w:rPr>
        <w:t>lost</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prevented</w:t>
      </w:r>
      <w:r w:rsidRPr="003D7BF6">
        <w:rPr>
          <w:sz w:val="16"/>
        </w:rPr>
        <w:t xml:space="preserve"> </w:t>
      </w:r>
      <w:r w:rsidRPr="003D7BF6">
        <w:rPr>
          <w:rFonts w:eastAsia="Calibri"/>
          <w:sz w:val="16"/>
        </w:rPr>
        <w:t>from</w:t>
      </w:r>
      <w:r w:rsidRPr="003D7BF6">
        <w:rPr>
          <w:sz w:val="16"/>
        </w:rPr>
        <w:t xml:space="preserve"> </w:t>
      </w:r>
      <w:r w:rsidRPr="003D7BF6">
        <w:rPr>
          <w:rFonts w:eastAsia="Calibri"/>
          <w:sz w:val="16"/>
        </w:rPr>
        <w:t>progressing</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related</w:t>
      </w:r>
      <w:r w:rsidRPr="003D7BF6">
        <w:rPr>
          <w:sz w:val="16"/>
        </w:rPr>
        <w:t xml:space="preserve"> </w:t>
      </w:r>
      <w:r w:rsidRPr="003D7BF6">
        <w:rPr>
          <w:rFonts w:eastAsia="Calibri"/>
          <w:sz w:val="16"/>
        </w:rPr>
        <w:t>argument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made</w:t>
      </w:r>
      <w:r w:rsidRPr="003D7BF6">
        <w:rPr>
          <w:sz w:val="16"/>
        </w:rPr>
        <w:t xml:space="preserve"> </w:t>
      </w:r>
      <w:r w:rsidRPr="003D7BF6">
        <w:rPr>
          <w:rFonts w:eastAsia="Calibri"/>
          <w:sz w:val="16"/>
        </w:rPr>
        <w:t>by</w:t>
      </w:r>
      <w:r w:rsidRPr="003D7BF6">
        <w:rPr>
          <w:sz w:val="16"/>
        </w:rPr>
        <w:t xml:space="preserve"> </w:t>
      </w:r>
      <w:r w:rsidRPr="003D7BF6">
        <w:rPr>
          <w:rFonts w:eastAsia="Calibri"/>
          <w:sz w:val="16"/>
        </w:rPr>
        <w:t>those</w:t>
      </w:r>
      <w:r w:rsidRPr="003D7BF6">
        <w:rPr>
          <w:sz w:val="16"/>
        </w:rPr>
        <w:t xml:space="preserve"> </w:t>
      </w:r>
      <w:r w:rsidRPr="003D7BF6">
        <w:rPr>
          <w:rFonts w:eastAsia="Calibri"/>
          <w:sz w:val="16"/>
        </w:rPr>
        <w:t>who</w:t>
      </w:r>
      <w:r w:rsidRPr="003D7BF6">
        <w:rPr>
          <w:sz w:val="16"/>
        </w:rPr>
        <w:t xml:space="preserve"> </w:t>
      </w:r>
      <w:r w:rsidRPr="003D7BF6">
        <w:rPr>
          <w:rFonts w:eastAsia="Calibri"/>
          <w:sz w:val="16"/>
        </w:rPr>
        <w:t>feel</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there</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something</w:t>
      </w:r>
      <w:r w:rsidRPr="003D7BF6">
        <w:rPr>
          <w:sz w:val="16"/>
        </w:rPr>
        <w:t xml:space="preserve"> </w:t>
      </w:r>
      <w:r w:rsidRPr="003D7BF6">
        <w:rPr>
          <w:rFonts w:eastAsia="Calibri"/>
          <w:sz w:val="16"/>
        </w:rPr>
        <w:t>special</w:t>
      </w:r>
      <w:r w:rsidRPr="003D7BF6">
        <w:rPr>
          <w:sz w:val="16"/>
        </w:rPr>
        <w:t xml:space="preserve"> </w:t>
      </w:r>
      <w:r w:rsidRPr="003D7BF6">
        <w:rPr>
          <w:rFonts w:eastAsia="Calibri"/>
          <w:sz w:val="16"/>
        </w:rPr>
        <w:t>about</w:t>
      </w:r>
      <w:r w:rsidRPr="003D7BF6">
        <w:rPr>
          <w:sz w:val="16"/>
        </w:rPr>
        <w:t xml:space="preserve"> </w:t>
      </w:r>
      <w:r w:rsidRPr="00BB3C06">
        <w:rPr>
          <w:rStyle w:val="StyleUnderline"/>
          <w:rFonts w:eastAsia="Calibri"/>
          <w:highlight w:val="green"/>
        </w:rPr>
        <w:t>humans</w:t>
      </w:r>
      <w:r w:rsidRPr="00BB3C06">
        <w:rPr>
          <w:rStyle w:val="StyleUnderline"/>
          <w:highlight w:val="green"/>
        </w:rPr>
        <w:t xml:space="preserve">’ </w:t>
      </w:r>
      <w:r w:rsidRPr="00BB3C06">
        <w:rPr>
          <w:rStyle w:val="StyleUnderline"/>
          <w:rFonts w:eastAsia="Calibri"/>
          <w:highlight w:val="green"/>
        </w:rPr>
        <w:t>capacity</w:t>
      </w:r>
      <w:r w:rsidRPr="00BB3C06">
        <w:rPr>
          <w:rStyle w:val="StyleUnderline"/>
          <w:highlight w:val="green"/>
        </w:rPr>
        <w:t xml:space="preserve"> </w:t>
      </w:r>
      <w:r w:rsidRPr="00BB3C06">
        <w:rPr>
          <w:rStyle w:val="StyleUnderline"/>
          <w:rFonts w:eastAsia="Calibri"/>
          <w:highlight w:val="green"/>
        </w:rPr>
        <w:t>for</w:t>
      </w:r>
      <w:r w:rsidRPr="00BB3C06">
        <w:rPr>
          <w:rStyle w:val="StyleUnderline"/>
          <w:highlight w:val="green"/>
        </w:rPr>
        <w:t xml:space="preserve"> </w:t>
      </w:r>
      <w:r w:rsidRPr="00BB3C06">
        <w:rPr>
          <w:rStyle w:val="StyleUnderline"/>
          <w:rFonts w:eastAsia="Calibri"/>
          <w:highlight w:val="green"/>
        </w:rPr>
        <w:t>rationality</w:t>
      </w:r>
      <w:r w:rsidRPr="00BB3C06">
        <w:rPr>
          <w:sz w:val="16"/>
          <w:highlight w:val="green"/>
        </w:rPr>
        <w:t xml:space="preserve"> </w:t>
      </w:r>
      <w:r w:rsidRPr="003D7BF6">
        <w:rPr>
          <w:rFonts w:eastAsia="Calibri"/>
          <w:sz w:val="16"/>
        </w:rPr>
        <w:t>which</w:t>
      </w:r>
      <w:r w:rsidRPr="003D7BF6">
        <w:rPr>
          <w:sz w:val="16"/>
        </w:rPr>
        <w:t xml:space="preserve"> </w:t>
      </w:r>
      <w:r w:rsidRPr="00BB3C06">
        <w:rPr>
          <w:rStyle w:val="StyleUnderline"/>
          <w:rFonts w:eastAsia="Calibri"/>
          <w:highlight w:val="green"/>
        </w:rPr>
        <w:t>is</w:t>
      </w:r>
      <w:r w:rsidRPr="00BB3C06">
        <w:rPr>
          <w:rStyle w:val="StyleUnderline"/>
          <w:highlight w:val="green"/>
        </w:rPr>
        <w:t xml:space="preserve"> </w:t>
      </w:r>
      <w:proofErr w:type="gramStart"/>
      <w:r w:rsidRPr="00BB3C06">
        <w:rPr>
          <w:rStyle w:val="StyleUnderline"/>
          <w:rFonts w:eastAsia="Calibri"/>
          <w:highlight w:val="green"/>
        </w:rPr>
        <w:t>valuable</w:t>
      </w:r>
      <w:r w:rsidRPr="00BB3C06">
        <w:rPr>
          <w:rStyle w:val="StyleUnderline"/>
          <w:highlight w:val="green"/>
        </w:rPr>
        <w:t xml:space="preserve"> </w:t>
      </w:r>
      <w:r w:rsidRPr="00BB3C06">
        <w:rPr>
          <w:rStyle w:val="StyleUnderline"/>
          <w:rFonts w:eastAsia="Calibri"/>
          <w:highlight w:val="green"/>
        </w:rPr>
        <w:t>in</w:t>
      </w:r>
      <w:r w:rsidRPr="00BB3C06">
        <w:rPr>
          <w:rStyle w:val="StyleUnderline"/>
          <w:highlight w:val="green"/>
        </w:rPr>
        <w:t xml:space="preserve"> </w:t>
      </w:r>
      <w:r w:rsidRPr="00BB3C06">
        <w:rPr>
          <w:rStyle w:val="StyleUnderline"/>
          <w:rFonts w:eastAsia="Calibri"/>
          <w:highlight w:val="green"/>
        </w:rPr>
        <w:t>itself</w:t>
      </w:r>
      <w:proofErr w:type="gramEnd"/>
      <w:r w:rsidRPr="003D7BF6">
        <w:rPr>
          <w:sz w:val="16"/>
        </w:rPr>
        <w:t xml:space="preserve">. </w:t>
      </w:r>
      <w:r w:rsidRPr="003D7BF6">
        <w:rPr>
          <w:rFonts w:eastAsia="Calibri"/>
          <w:sz w:val="16"/>
        </w:rPr>
        <w:t>Since</w:t>
      </w:r>
      <w:r w:rsidRPr="003D7BF6">
        <w:rPr>
          <w:sz w:val="16"/>
        </w:rPr>
        <w:t xml:space="preserve"> </w:t>
      </w:r>
      <w:r w:rsidRPr="003D7BF6">
        <w:rPr>
          <w:rFonts w:eastAsia="Calibri"/>
          <w:sz w:val="16"/>
        </w:rPr>
        <w:t>humans</w:t>
      </w:r>
      <w:r w:rsidRPr="003D7BF6">
        <w:rPr>
          <w:sz w:val="16"/>
        </w:rPr>
        <w:t xml:space="preserve"> </w:t>
      </w:r>
      <w:r w:rsidRPr="003D7BF6">
        <w:rPr>
          <w:rFonts w:eastAsia="Calibri"/>
          <w:sz w:val="16"/>
        </w:rPr>
        <w:t>are</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only</w:t>
      </w:r>
      <w:r w:rsidRPr="003D7BF6">
        <w:rPr>
          <w:sz w:val="16"/>
        </w:rPr>
        <w:t xml:space="preserve"> </w:t>
      </w:r>
      <w:r w:rsidRPr="003D7BF6">
        <w:rPr>
          <w:rFonts w:eastAsia="Calibri"/>
          <w:sz w:val="16"/>
        </w:rPr>
        <w:t>intelligent</w:t>
      </w:r>
      <w:r w:rsidRPr="003D7BF6">
        <w:rPr>
          <w:sz w:val="16"/>
        </w:rPr>
        <w:t xml:space="preserve"> </w:t>
      </w:r>
      <w:r w:rsidRPr="003D7BF6">
        <w:rPr>
          <w:rFonts w:eastAsia="Calibri"/>
          <w:sz w:val="16"/>
        </w:rPr>
        <w:t>life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we</w:t>
      </w:r>
      <w:r w:rsidRPr="003D7BF6">
        <w:rPr>
          <w:sz w:val="16"/>
        </w:rPr>
        <w:t xml:space="preserve"> </w:t>
      </w:r>
      <w:r w:rsidRPr="003D7BF6">
        <w:rPr>
          <w:rFonts w:eastAsia="Calibri"/>
          <w:sz w:val="16"/>
        </w:rPr>
        <w:t>know</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loss</w:t>
      </w:r>
      <w:proofErr w:type="gramStart"/>
      <w:r w:rsidRPr="003D7BF6">
        <w:rPr>
          <w:sz w:val="16"/>
        </w:rPr>
        <w:t xml:space="preserve">, </w:t>
      </w:r>
      <w:r w:rsidRPr="003D7BF6">
        <w:rPr>
          <w:rFonts w:eastAsia="Calibri"/>
          <w:sz w:val="16"/>
        </w:rPr>
        <w:t>in</w:t>
      </w:r>
      <w:r w:rsidRPr="003D7BF6">
        <w:rPr>
          <w:sz w:val="16"/>
        </w:rPr>
        <w:t xml:space="preserve"> </w:t>
      </w:r>
      <w:r w:rsidRPr="003D7BF6">
        <w:rPr>
          <w:rFonts w:eastAsia="Calibri"/>
          <w:sz w:val="16"/>
        </w:rPr>
        <w:t>itself</w:t>
      </w:r>
      <w:r w:rsidRPr="003D7BF6">
        <w:rPr>
          <w:sz w:val="16"/>
        </w:rPr>
        <w:t xml:space="preserve">, </w:t>
      </w:r>
      <w:r w:rsidRPr="003D7BF6">
        <w:rPr>
          <w:rFonts w:eastAsia="Calibri"/>
          <w:sz w:val="16"/>
        </w:rPr>
        <w:t>to</w:t>
      </w:r>
      <w:proofErr w:type="gramEnd"/>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world</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end</w:t>
      </w:r>
      <w:r w:rsidRPr="003D7BF6">
        <w:rPr>
          <w:sz w:val="16"/>
        </w:rPr>
        <w:t xml:space="preserve">. </w:t>
      </w:r>
      <w:r w:rsidRPr="003D7BF6">
        <w:rPr>
          <w:rFonts w:eastAsia="Calibri"/>
          <w:sz w:val="16"/>
        </w:rPr>
        <w:t>I</w:t>
      </w:r>
      <w:r w:rsidRPr="003D7BF6">
        <w:rPr>
          <w:sz w:val="16"/>
        </w:rPr>
        <w:t xml:space="preserve"> </w:t>
      </w:r>
      <w:r w:rsidRPr="003D7BF6">
        <w:rPr>
          <w:rFonts w:eastAsia="Calibri"/>
          <w:sz w:val="16"/>
        </w:rPr>
        <w:t>admit</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I</w:t>
      </w:r>
      <w:r w:rsidRPr="003D7BF6">
        <w:rPr>
          <w:sz w:val="16"/>
        </w:rPr>
        <w:t xml:space="preserve"> </w:t>
      </w:r>
      <w:r w:rsidRPr="003D7BF6">
        <w:rPr>
          <w:rFonts w:eastAsia="Calibri"/>
          <w:sz w:val="16"/>
        </w:rPr>
        <w:t>struggle</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fully</w:t>
      </w:r>
      <w:r w:rsidRPr="003D7BF6">
        <w:rPr>
          <w:sz w:val="16"/>
        </w:rPr>
        <w:t xml:space="preserve"> </w:t>
      </w:r>
      <w:r w:rsidRPr="003D7BF6">
        <w:rPr>
          <w:rFonts w:eastAsia="Calibri"/>
          <w:sz w:val="16"/>
        </w:rPr>
        <w:t>appreciate</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thought</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seems</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me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Henry</w:t>
      </w:r>
      <w:r w:rsidRPr="003D7BF6">
        <w:rPr>
          <w:sz w:val="16"/>
        </w:rPr>
        <w:t xml:space="preserve"> </w:t>
      </w:r>
      <w:r w:rsidRPr="003D7BF6">
        <w:rPr>
          <w:rFonts w:eastAsia="Calibri"/>
          <w:sz w:val="16"/>
        </w:rPr>
        <w:t>Sidgwick</w:t>
      </w:r>
      <w:r w:rsidRPr="003D7BF6">
        <w:rPr>
          <w:sz w:val="16"/>
        </w:rPr>
        <w:t xml:space="preserve"> </w:t>
      </w:r>
      <w:r w:rsidRPr="003D7BF6">
        <w:rPr>
          <w:rFonts w:eastAsia="Calibri"/>
          <w:sz w:val="16"/>
        </w:rPr>
        <w:t>was</w:t>
      </w:r>
      <w:r w:rsidRPr="003D7BF6">
        <w:rPr>
          <w:sz w:val="16"/>
        </w:rPr>
        <w:t xml:space="preserve"> </w:t>
      </w:r>
      <w:r w:rsidRPr="003D7BF6">
        <w:rPr>
          <w:rFonts w:eastAsia="Calibri"/>
          <w:sz w:val="16"/>
        </w:rPr>
        <w:t>correct</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thinking</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these</w:t>
      </w:r>
      <w:r w:rsidRPr="003D7BF6">
        <w:rPr>
          <w:sz w:val="16"/>
        </w:rPr>
        <w:t xml:space="preserve"> </w:t>
      </w:r>
      <w:r w:rsidRPr="003D7BF6">
        <w:rPr>
          <w:rFonts w:eastAsia="Calibri"/>
          <w:sz w:val="16"/>
        </w:rPr>
        <w:t>things</w:t>
      </w:r>
      <w:r w:rsidRPr="003D7BF6">
        <w:rPr>
          <w:sz w:val="16"/>
        </w:rPr>
        <w:t xml:space="preserve"> </w:t>
      </w:r>
      <w:r w:rsidRPr="003D7BF6">
        <w:rPr>
          <w:rFonts w:eastAsia="Calibri"/>
          <w:sz w:val="16"/>
        </w:rPr>
        <w:t>are</w:t>
      </w:r>
      <w:r w:rsidRPr="003D7BF6">
        <w:rPr>
          <w:sz w:val="16"/>
        </w:rPr>
        <w:t xml:space="preserve"> </w:t>
      </w:r>
      <w:r w:rsidRPr="003D7BF6">
        <w:rPr>
          <w:rFonts w:eastAsia="Calibri"/>
          <w:sz w:val="16"/>
        </w:rPr>
        <w:t>only</w:t>
      </w:r>
      <w:r w:rsidRPr="003D7BF6">
        <w:rPr>
          <w:sz w:val="16"/>
        </w:rPr>
        <w:t xml:space="preserve"> </w:t>
      </w:r>
      <w:r w:rsidRPr="003D7BF6">
        <w:rPr>
          <w:rFonts w:eastAsia="Calibri"/>
          <w:sz w:val="16"/>
        </w:rPr>
        <w:t>important</w:t>
      </w:r>
      <w:r w:rsidRPr="003D7BF6">
        <w:rPr>
          <w:sz w:val="16"/>
        </w:rPr>
        <w:t xml:space="preserve"> </w:t>
      </w:r>
      <w:r w:rsidRPr="003D7BF6">
        <w:rPr>
          <w:rFonts w:eastAsia="Calibri"/>
          <w:sz w:val="16"/>
        </w:rPr>
        <w:t>insofar</w:t>
      </w:r>
      <w:r w:rsidRPr="003D7BF6">
        <w:rPr>
          <w:sz w:val="16"/>
        </w:rPr>
        <w:t xml:space="preserve"> </w:t>
      </w:r>
      <w:r w:rsidRPr="003D7BF6">
        <w:rPr>
          <w:rFonts w:eastAsia="Calibri"/>
          <w:sz w:val="16"/>
        </w:rPr>
        <w:t>as</w:t>
      </w:r>
      <w:r w:rsidRPr="003D7BF6">
        <w:rPr>
          <w:sz w:val="16"/>
        </w:rPr>
        <w:t xml:space="preserve"> </w:t>
      </w:r>
      <w:r w:rsidRPr="003D7BF6">
        <w:rPr>
          <w:rFonts w:eastAsia="Calibri"/>
          <w:sz w:val="16"/>
        </w:rPr>
        <w:t>they</w:t>
      </w:r>
      <w:r w:rsidRPr="003D7BF6">
        <w:rPr>
          <w:sz w:val="16"/>
        </w:rPr>
        <w:t xml:space="preserve"> </w:t>
      </w:r>
      <w:r w:rsidRPr="003D7BF6">
        <w:rPr>
          <w:rFonts w:eastAsia="Calibri"/>
          <w:sz w:val="16"/>
        </w:rPr>
        <w:t>are</w:t>
      </w:r>
      <w:r w:rsidRPr="003D7BF6">
        <w:rPr>
          <w:sz w:val="16"/>
        </w:rPr>
        <w:t xml:space="preserve"> </w:t>
      </w:r>
      <w:r w:rsidRPr="003D7BF6">
        <w:rPr>
          <w:rFonts w:eastAsia="Calibri"/>
          <w:sz w:val="16"/>
        </w:rPr>
        <w:t>important</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humans</w:t>
      </w:r>
      <w:r w:rsidRPr="003D7BF6">
        <w:rPr>
          <w:sz w:val="16"/>
        </w:rPr>
        <w:t xml:space="preserve"> (</w:t>
      </w:r>
      <w:r w:rsidRPr="003D7BF6">
        <w:rPr>
          <w:rFonts w:eastAsia="Calibri"/>
          <w:sz w:val="16"/>
        </w:rPr>
        <w:t>Sidgwick</w:t>
      </w:r>
      <w:r w:rsidRPr="003D7BF6">
        <w:rPr>
          <w:sz w:val="16"/>
        </w:rPr>
        <w:t xml:space="preserve"> 1874, </w:t>
      </w:r>
      <w:r w:rsidRPr="003D7BF6">
        <w:rPr>
          <w:rFonts w:eastAsia="Calibri"/>
          <w:sz w:val="16"/>
        </w:rPr>
        <w:t>I</w:t>
      </w:r>
      <w:r w:rsidRPr="003D7BF6">
        <w:rPr>
          <w:sz w:val="16"/>
        </w:rPr>
        <w:t>.</w:t>
      </w:r>
      <w:r w:rsidRPr="003D7BF6">
        <w:rPr>
          <w:rFonts w:eastAsia="Calibri"/>
          <w:sz w:val="16"/>
        </w:rPr>
        <w:t>IX</w:t>
      </w:r>
      <w:r w:rsidRPr="003D7BF6">
        <w:rPr>
          <w:sz w:val="16"/>
        </w:rPr>
        <w:t xml:space="preserve">.4).5 </w:t>
      </w:r>
      <w:r w:rsidRPr="003D7BF6">
        <w:rPr>
          <w:rFonts w:eastAsia="Calibri"/>
          <w:sz w:val="16"/>
        </w:rPr>
        <w:t>If</w:t>
      </w:r>
      <w:r w:rsidRPr="003D7BF6">
        <w:rPr>
          <w:sz w:val="16"/>
        </w:rPr>
        <w:t xml:space="preserve"> </w:t>
      </w:r>
      <w:r w:rsidRPr="003D7BF6">
        <w:rPr>
          <w:rFonts w:eastAsia="Calibri"/>
          <w:sz w:val="16"/>
        </w:rPr>
        <w:t>there</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no</w:t>
      </w:r>
      <w:r w:rsidRPr="003D7BF6">
        <w:rPr>
          <w:sz w:val="16"/>
        </w:rPr>
        <w:t xml:space="preserve"> </w:t>
      </w:r>
      <w:r w:rsidRPr="003D7BF6">
        <w:rPr>
          <w:rFonts w:eastAsia="Calibri"/>
          <w:sz w:val="16"/>
        </w:rPr>
        <w:t>form</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intelligent</w:t>
      </w:r>
      <w:r w:rsidRPr="003D7BF6">
        <w:rPr>
          <w:sz w:val="16"/>
        </w:rPr>
        <w:t xml:space="preserve"> </w:t>
      </w:r>
      <w:r w:rsidRPr="003D7BF6">
        <w:rPr>
          <w:rFonts w:eastAsia="Calibri"/>
          <w:sz w:val="16"/>
        </w:rPr>
        <w:t>life</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future</w:t>
      </w:r>
      <w:r w:rsidRPr="003D7BF6">
        <w:rPr>
          <w:sz w:val="16"/>
        </w:rPr>
        <w:t xml:space="preserve">, </w:t>
      </w:r>
      <w:r w:rsidRPr="003D7BF6">
        <w:rPr>
          <w:rFonts w:eastAsia="Calibri"/>
          <w:sz w:val="16"/>
        </w:rPr>
        <w:t>who</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there</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lament</w:t>
      </w:r>
      <w:r w:rsidRPr="003D7BF6">
        <w:rPr>
          <w:sz w:val="16"/>
        </w:rPr>
        <w:t xml:space="preserve"> </w:t>
      </w:r>
      <w:r w:rsidRPr="003D7BF6">
        <w:rPr>
          <w:rFonts w:eastAsia="Calibri"/>
          <w:sz w:val="16"/>
        </w:rPr>
        <w:t>its</w:t>
      </w:r>
      <w:r w:rsidRPr="003D7BF6">
        <w:rPr>
          <w:sz w:val="16"/>
        </w:rPr>
        <w:t xml:space="preserve"> </w:t>
      </w:r>
      <w:r w:rsidRPr="003D7BF6">
        <w:rPr>
          <w:rFonts w:eastAsia="Calibri"/>
          <w:sz w:val="16"/>
        </w:rPr>
        <w:t>loss</w:t>
      </w:r>
      <w:r w:rsidRPr="003D7BF6">
        <w:rPr>
          <w:sz w:val="16"/>
        </w:rPr>
        <w:t xml:space="preserve"> </w:t>
      </w:r>
      <w:r w:rsidRPr="003D7BF6">
        <w:rPr>
          <w:rFonts w:eastAsia="Calibri"/>
          <w:sz w:val="16"/>
        </w:rPr>
        <w:t>since</w:t>
      </w:r>
      <w:r w:rsidRPr="003D7BF6">
        <w:rPr>
          <w:sz w:val="16"/>
        </w:rPr>
        <w:t xml:space="preserve"> </w:t>
      </w:r>
      <w:r w:rsidRPr="003D7BF6">
        <w:rPr>
          <w:rFonts w:eastAsia="Calibri"/>
          <w:sz w:val="16"/>
        </w:rPr>
        <w:t>intelligent</w:t>
      </w:r>
      <w:r w:rsidRPr="003D7BF6">
        <w:rPr>
          <w:sz w:val="16"/>
        </w:rPr>
        <w:t xml:space="preserve"> </w:t>
      </w:r>
      <w:r w:rsidRPr="003D7BF6">
        <w:rPr>
          <w:rFonts w:eastAsia="Calibri"/>
          <w:sz w:val="16"/>
        </w:rPr>
        <w:t>life</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only</w:t>
      </w:r>
      <w:r w:rsidRPr="003D7BF6">
        <w:rPr>
          <w:sz w:val="16"/>
        </w:rPr>
        <w:t xml:space="preserve"> </w:t>
      </w:r>
      <w:r w:rsidRPr="003D7BF6">
        <w:rPr>
          <w:rFonts w:eastAsia="Calibri"/>
          <w:sz w:val="16"/>
        </w:rPr>
        <w:t>form</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life</w:t>
      </w:r>
      <w:r w:rsidRPr="003D7BF6">
        <w:rPr>
          <w:sz w:val="16"/>
        </w:rPr>
        <w:t xml:space="preserve"> </w:t>
      </w:r>
      <w:r w:rsidRPr="003D7BF6">
        <w:rPr>
          <w:rFonts w:eastAsia="Calibri"/>
          <w:sz w:val="16"/>
        </w:rPr>
        <w:t>capable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appreciating</w:t>
      </w:r>
      <w:r w:rsidRPr="003D7BF6">
        <w:rPr>
          <w:sz w:val="16"/>
        </w:rPr>
        <w:t xml:space="preserve"> </w:t>
      </w:r>
      <w:r w:rsidRPr="003D7BF6">
        <w:rPr>
          <w:rFonts w:eastAsia="Calibri"/>
          <w:sz w:val="16"/>
        </w:rPr>
        <w:t>intelligence</w:t>
      </w:r>
      <w:r w:rsidRPr="003D7BF6">
        <w:rPr>
          <w:sz w:val="16"/>
        </w:rPr>
        <w:t xml:space="preserve">? </w:t>
      </w:r>
      <w:r w:rsidRPr="003D7BF6">
        <w:rPr>
          <w:rFonts w:eastAsia="Calibri"/>
          <w:sz w:val="16"/>
        </w:rPr>
        <w:t>Similarly</w:t>
      </w:r>
      <w:r w:rsidRPr="003D7BF6">
        <w:rPr>
          <w:sz w:val="16"/>
        </w:rPr>
        <w:t xml:space="preserve">, </w:t>
      </w:r>
      <w:r w:rsidRPr="003D7BF6">
        <w:rPr>
          <w:rFonts w:eastAsia="Calibri"/>
          <w:sz w:val="16"/>
        </w:rPr>
        <w:t>if</w:t>
      </w:r>
      <w:r w:rsidRPr="003D7BF6">
        <w:rPr>
          <w:sz w:val="16"/>
        </w:rPr>
        <w:t xml:space="preserve"> </w:t>
      </w:r>
      <w:r w:rsidRPr="003D7BF6">
        <w:rPr>
          <w:rFonts w:eastAsia="Calibri"/>
          <w:sz w:val="16"/>
        </w:rPr>
        <w:t>there</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no</w:t>
      </w:r>
      <w:r w:rsidRPr="003D7BF6">
        <w:rPr>
          <w:sz w:val="16"/>
        </w:rPr>
        <w:t xml:space="preserve"> </w:t>
      </w:r>
      <w:r w:rsidRPr="003D7BF6">
        <w:rPr>
          <w:rFonts w:eastAsia="Calibri"/>
          <w:sz w:val="16"/>
        </w:rPr>
        <w:t>one</w:t>
      </w:r>
      <w:r w:rsidRPr="003D7BF6">
        <w:rPr>
          <w:sz w:val="16"/>
        </w:rPr>
        <w:t xml:space="preserve"> </w:t>
      </w:r>
      <w:r w:rsidRPr="003D7BF6">
        <w:rPr>
          <w:rFonts w:eastAsia="Calibri"/>
          <w:sz w:val="16"/>
        </w:rPr>
        <w:t>with</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rational</w:t>
      </w:r>
      <w:r w:rsidRPr="003D7BF6">
        <w:rPr>
          <w:sz w:val="16"/>
        </w:rPr>
        <w:t xml:space="preserve"> </w:t>
      </w:r>
      <w:r w:rsidRPr="003D7BF6">
        <w:rPr>
          <w:rFonts w:eastAsia="Calibri"/>
          <w:sz w:val="16"/>
        </w:rPr>
        <w:t>capacity</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appreciate</w:t>
      </w:r>
      <w:r w:rsidRPr="003D7BF6">
        <w:rPr>
          <w:sz w:val="16"/>
        </w:rPr>
        <w:t xml:space="preserve"> </w:t>
      </w:r>
      <w:r w:rsidRPr="003D7BF6">
        <w:rPr>
          <w:rFonts w:eastAsia="Calibri"/>
          <w:sz w:val="16"/>
        </w:rPr>
        <w:t>historic</w:t>
      </w:r>
      <w:r w:rsidRPr="003D7BF6">
        <w:rPr>
          <w:sz w:val="16"/>
        </w:rPr>
        <w:t xml:space="preserve"> </w:t>
      </w:r>
      <w:r w:rsidRPr="003D7BF6">
        <w:rPr>
          <w:rFonts w:eastAsia="Calibri"/>
          <w:sz w:val="16"/>
        </w:rPr>
        <w:t>monuments</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civil</w:t>
      </w:r>
      <w:r w:rsidRPr="003D7BF6">
        <w:rPr>
          <w:sz w:val="16"/>
        </w:rPr>
        <w:t xml:space="preserve"> </w:t>
      </w:r>
      <w:r w:rsidRPr="003D7BF6">
        <w:rPr>
          <w:rFonts w:eastAsia="Calibri"/>
          <w:sz w:val="16"/>
        </w:rPr>
        <w:t>progress</w:t>
      </w:r>
      <w:r w:rsidRPr="003D7BF6">
        <w:rPr>
          <w:sz w:val="16"/>
        </w:rPr>
        <w:t xml:space="preserve">, </w:t>
      </w:r>
      <w:r w:rsidRPr="003D7BF6">
        <w:rPr>
          <w:rFonts w:eastAsia="Calibri"/>
          <w:sz w:val="16"/>
        </w:rPr>
        <w:t>who</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there</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negatively</w:t>
      </w:r>
      <w:r w:rsidRPr="003D7BF6">
        <w:rPr>
          <w:sz w:val="16"/>
        </w:rPr>
        <w:t xml:space="preserve"> </w:t>
      </w:r>
      <w:r w:rsidRPr="003D7BF6">
        <w:rPr>
          <w:rFonts w:eastAsia="Calibri"/>
          <w:sz w:val="16"/>
        </w:rPr>
        <w:t>affected</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even</w:t>
      </w:r>
      <w:r w:rsidRPr="003D7BF6">
        <w:rPr>
          <w:sz w:val="16"/>
        </w:rPr>
        <w:t xml:space="preserve"> </w:t>
      </w:r>
      <w:r w:rsidRPr="003D7BF6">
        <w:rPr>
          <w:rFonts w:eastAsia="Calibri"/>
          <w:sz w:val="16"/>
        </w:rPr>
        <w:t>notice</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loss</w:t>
      </w:r>
      <w:r w:rsidRPr="003D7BF6">
        <w:rPr>
          <w:sz w:val="16"/>
        </w:rPr>
        <w:t xml:space="preserve">?6 </w:t>
      </w:r>
      <w:r w:rsidRPr="003D7BF6">
        <w:rPr>
          <w:rFonts w:eastAsia="Calibri"/>
          <w:sz w:val="16"/>
        </w:rPr>
        <w:t>However</w:t>
      </w:r>
      <w:r w:rsidRPr="003D7BF6">
        <w:rPr>
          <w:sz w:val="16"/>
        </w:rPr>
        <w:t xml:space="preserve">, </w:t>
      </w:r>
      <w:r w:rsidRPr="003D7BF6">
        <w:rPr>
          <w:rFonts w:eastAsia="Calibri"/>
          <w:sz w:val="16"/>
        </w:rPr>
        <w:t>even</w:t>
      </w:r>
      <w:r w:rsidRPr="003D7BF6">
        <w:rPr>
          <w:sz w:val="16"/>
        </w:rPr>
        <w:t xml:space="preserve"> </w:t>
      </w:r>
      <w:r w:rsidRPr="003D7BF6">
        <w:rPr>
          <w:rFonts w:eastAsia="Calibri"/>
          <w:sz w:val="16"/>
        </w:rPr>
        <w:t>if</w:t>
      </w:r>
      <w:r w:rsidRPr="003D7BF6">
        <w:rPr>
          <w:sz w:val="16"/>
        </w:rPr>
        <w:t xml:space="preserve"> </w:t>
      </w:r>
      <w:r w:rsidRPr="003D7BF6">
        <w:rPr>
          <w:rFonts w:eastAsia="Calibri"/>
          <w:sz w:val="16"/>
        </w:rPr>
        <w:t>there</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nothing</w:t>
      </w:r>
      <w:r w:rsidRPr="003D7BF6">
        <w:rPr>
          <w:sz w:val="16"/>
        </w:rPr>
        <w:t xml:space="preserve"> </w:t>
      </w:r>
      <w:r w:rsidRPr="003D7BF6">
        <w:rPr>
          <w:rFonts w:eastAsia="Calibri"/>
          <w:sz w:val="16"/>
        </w:rPr>
        <w:t>special</w:t>
      </w:r>
      <w:r w:rsidRPr="003D7BF6">
        <w:rPr>
          <w:sz w:val="16"/>
        </w:rPr>
        <w:t xml:space="preserve"> </w:t>
      </w:r>
      <w:r w:rsidRPr="003D7BF6">
        <w:rPr>
          <w:rFonts w:eastAsia="Calibri"/>
          <w:sz w:val="16"/>
        </w:rPr>
        <w:t>about</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rationality</w:t>
      </w:r>
      <w:r w:rsidRPr="003D7BF6">
        <w:rPr>
          <w:sz w:val="16"/>
        </w:rPr>
        <w:t xml:space="preserve">, </w:t>
      </w:r>
      <w:r w:rsidRPr="003D7BF6">
        <w:rPr>
          <w:rFonts w:eastAsia="Calibri"/>
          <w:sz w:val="16"/>
        </w:rPr>
        <w:t>just</w:t>
      </w:r>
      <w:r w:rsidRPr="003D7BF6">
        <w:rPr>
          <w:sz w:val="16"/>
        </w:rPr>
        <w:t xml:space="preserve"> </w:t>
      </w:r>
      <w:r w:rsidRPr="003D7BF6">
        <w:rPr>
          <w:rFonts w:eastAsia="Calibri"/>
          <w:sz w:val="16"/>
        </w:rPr>
        <w:t>as</w:t>
      </w:r>
      <w:r w:rsidRPr="003D7BF6">
        <w:rPr>
          <w:sz w:val="16"/>
        </w:rPr>
        <w:t xml:space="preserve"> </w:t>
      </w:r>
      <w:r w:rsidRPr="003D7BF6">
        <w:rPr>
          <w:rFonts w:eastAsia="Calibri"/>
          <w:sz w:val="16"/>
        </w:rPr>
        <w:t>some</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try</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prevent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nonhuman</w:t>
      </w:r>
      <w:r w:rsidRPr="003D7BF6">
        <w:rPr>
          <w:sz w:val="16"/>
        </w:rPr>
        <w:t xml:space="preserve"> </w:t>
      </w:r>
      <w:r w:rsidRPr="003D7BF6">
        <w:rPr>
          <w:rFonts w:eastAsia="Calibri"/>
          <w:sz w:val="16"/>
        </w:rPr>
        <w:t>animal</w:t>
      </w:r>
      <w:r w:rsidRPr="003D7BF6">
        <w:rPr>
          <w:sz w:val="16"/>
        </w:rPr>
        <w:t xml:space="preserve"> </w:t>
      </w:r>
      <w:r w:rsidRPr="003D7BF6">
        <w:rPr>
          <w:rFonts w:eastAsia="Calibri"/>
          <w:sz w:val="16"/>
        </w:rPr>
        <w:t>species</w:t>
      </w:r>
      <w:r w:rsidRPr="003D7BF6">
        <w:rPr>
          <w:sz w:val="16"/>
        </w:rPr>
        <w:t xml:space="preserve">, </w:t>
      </w:r>
      <w:r w:rsidRPr="003D7BF6">
        <w:rPr>
          <w:rFonts w:eastAsia="Calibri"/>
          <w:sz w:val="16"/>
        </w:rPr>
        <w:t>we</w:t>
      </w:r>
      <w:r w:rsidRPr="003D7BF6">
        <w:rPr>
          <w:sz w:val="16"/>
        </w:rPr>
        <w:t xml:space="preserve"> </w:t>
      </w:r>
      <w:r w:rsidRPr="003D7BF6">
        <w:rPr>
          <w:rFonts w:eastAsia="Calibri"/>
          <w:sz w:val="16"/>
        </w:rPr>
        <w:t>might</w:t>
      </w:r>
      <w:r w:rsidRPr="003D7BF6">
        <w:rPr>
          <w:sz w:val="16"/>
        </w:rPr>
        <w:t xml:space="preserve"> </w:t>
      </w:r>
      <w:r w:rsidRPr="003D7BF6">
        <w:rPr>
          <w:rFonts w:eastAsia="Calibri"/>
          <w:sz w:val="16"/>
        </w:rPr>
        <w:t>think</w:t>
      </w:r>
      <w:r w:rsidRPr="003D7BF6">
        <w:rPr>
          <w:sz w:val="16"/>
        </w:rPr>
        <w:t xml:space="preserve"> </w:t>
      </w:r>
      <w:r w:rsidRPr="003D7BF6">
        <w:rPr>
          <w:rFonts w:eastAsia="Calibri"/>
          <w:sz w:val="16"/>
        </w:rPr>
        <w:t>that</w:t>
      </w:r>
      <w:r w:rsidRPr="003D7BF6">
        <w:rPr>
          <w:sz w:val="16"/>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thought</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as</w:t>
      </w:r>
      <w:r w:rsidRPr="003D7BF6">
        <w:rPr>
          <w:sz w:val="16"/>
        </w:rPr>
        <w:t xml:space="preserve"> </w:t>
      </w:r>
      <w:r w:rsidRPr="003D7BF6">
        <w:rPr>
          <w:rFonts w:eastAsia="Calibri"/>
          <w:sz w:val="16"/>
        </w:rPr>
        <w:t>well</w:t>
      </w:r>
      <w:r w:rsidRPr="003D7BF6">
        <w:rPr>
          <w:sz w:val="16"/>
        </w:rPr>
        <w:t xml:space="preserve"> </w:t>
      </w:r>
      <w:r w:rsidRPr="003D7BF6">
        <w:rPr>
          <w:rFonts w:eastAsia="Calibri"/>
          <w:sz w:val="16"/>
        </w:rPr>
        <w:t>as</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earlier</w:t>
      </w:r>
      <w:r w:rsidRPr="003D7BF6">
        <w:rPr>
          <w:sz w:val="16"/>
        </w:rPr>
        <w:t xml:space="preserve"> </w:t>
      </w:r>
      <w:r w:rsidRPr="003D7BF6">
        <w:rPr>
          <w:rFonts w:eastAsia="Calibri"/>
          <w:sz w:val="16"/>
        </w:rPr>
        <w:t>examples</w:t>
      </w:r>
      <w:r w:rsidRPr="003D7BF6">
        <w:rPr>
          <w:sz w:val="16"/>
        </w:rPr>
        <w:t xml:space="preserve">, </w:t>
      </w:r>
      <w:r w:rsidRPr="003D7BF6">
        <w:rPr>
          <w:rFonts w:eastAsia="Calibri"/>
          <w:sz w:val="16"/>
        </w:rPr>
        <w:t>must</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somehow</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bad</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world</w:t>
      </w:r>
      <w:r w:rsidRPr="003D7BF6">
        <w:rPr>
          <w:sz w:val="16"/>
        </w:rPr>
        <w:t xml:space="preserve"> </w:t>
      </w:r>
      <w:r w:rsidRPr="003D7BF6">
        <w:rPr>
          <w:rFonts w:eastAsia="Calibri"/>
          <w:sz w:val="16"/>
        </w:rPr>
        <w:t>if</w:t>
      </w:r>
      <w:r w:rsidRPr="003D7BF6">
        <w:rPr>
          <w:sz w:val="16"/>
        </w:rPr>
        <w:t xml:space="preserve"> </w:t>
      </w:r>
      <w:r w:rsidRPr="003D7BF6">
        <w:rPr>
          <w:rFonts w:eastAsia="Calibri"/>
          <w:sz w:val="16"/>
        </w:rPr>
        <w:t>there</w:t>
      </w:r>
      <w:r w:rsidRPr="003D7BF6">
        <w:rPr>
          <w:sz w:val="16"/>
        </w:rPr>
        <w:t xml:space="preserve"> </w:t>
      </w:r>
      <w:r w:rsidRPr="003D7BF6">
        <w:rPr>
          <w:rFonts w:eastAsia="Calibri"/>
          <w:sz w:val="16"/>
        </w:rPr>
        <w:t>were</w:t>
      </w:r>
      <w:r w:rsidRPr="003D7BF6">
        <w:rPr>
          <w:sz w:val="16"/>
        </w:rPr>
        <w:t xml:space="preserve"> </w:t>
      </w:r>
      <w:r w:rsidRPr="003D7BF6">
        <w:rPr>
          <w:rFonts w:eastAsia="Calibri"/>
          <w:sz w:val="16"/>
        </w:rPr>
        <w:t>no</w:t>
      </w:r>
      <w:r w:rsidRPr="003D7BF6">
        <w:rPr>
          <w:sz w:val="16"/>
        </w:rPr>
        <w:t xml:space="preserve"> </w:t>
      </w:r>
      <w:r w:rsidRPr="003D7BF6">
        <w:rPr>
          <w:rFonts w:eastAsia="Calibri"/>
          <w:sz w:val="16"/>
        </w:rPr>
        <w:t>more</w:t>
      </w:r>
      <w:r w:rsidRPr="003D7BF6">
        <w:rPr>
          <w:sz w:val="16"/>
        </w:rPr>
        <w:t xml:space="preserve"> </w:t>
      </w:r>
      <w:r w:rsidRPr="003D7BF6">
        <w:rPr>
          <w:rFonts w:eastAsia="Calibri"/>
          <w:sz w:val="16"/>
        </w:rPr>
        <w:t>humans</w:t>
      </w:r>
      <w:r w:rsidRPr="003D7BF6">
        <w:rPr>
          <w:sz w:val="16"/>
        </w:rPr>
        <w:t xml:space="preserve"> </w:t>
      </w:r>
      <w:r w:rsidRPr="003D7BF6">
        <w:rPr>
          <w:rFonts w:eastAsia="Calibri"/>
          <w:sz w:val="16"/>
        </w:rPr>
        <w:t>even</w:t>
      </w:r>
      <w:r w:rsidRPr="003D7BF6">
        <w:rPr>
          <w:sz w:val="16"/>
        </w:rPr>
        <w:t xml:space="preserve"> </w:t>
      </w:r>
      <w:r w:rsidRPr="003D7BF6">
        <w:rPr>
          <w:rFonts w:eastAsia="Calibri"/>
          <w:sz w:val="16"/>
        </w:rPr>
        <w:t>though</w:t>
      </w:r>
      <w:r w:rsidRPr="003D7BF6">
        <w:rPr>
          <w:sz w:val="16"/>
        </w:rPr>
        <w:t xml:space="preserve"> </w:t>
      </w:r>
      <w:r w:rsidRPr="003D7BF6">
        <w:rPr>
          <w:rFonts w:eastAsia="Calibri"/>
          <w:sz w:val="16"/>
        </w:rPr>
        <w:t>there</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no</w:t>
      </w:r>
      <w:r w:rsidRPr="003D7BF6">
        <w:rPr>
          <w:sz w:val="16"/>
        </w:rPr>
        <w:t xml:space="preserve"> </w:t>
      </w:r>
      <w:r w:rsidRPr="003D7BF6">
        <w:rPr>
          <w:rFonts w:eastAsia="Calibri"/>
          <w:sz w:val="16"/>
        </w:rPr>
        <w:t>one</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whom</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bad</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may</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so</w:t>
      </w:r>
      <w:r w:rsidRPr="003D7BF6">
        <w:rPr>
          <w:sz w:val="16"/>
        </w:rPr>
        <w:t xml:space="preserve"> </w:t>
      </w:r>
      <w:r w:rsidRPr="003D7BF6">
        <w:rPr>
          <w:rFonts w:eastAsia="Calibri"/>
          <w:sz w:val="16"/>
        </w:rPr>
        <w:t>but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only</w:t>
      </w:r>
      <w:r w:rsidRPr="003D7BF6">
        <w:rPr>
          <w:sz w:val="16"/>
        </w:rPr>
        <w:t xml:space="preserve"> </w:t>
      </w:r>
      <w:r w:rsidRPr="003D7BF6">
        <w:rPr>
          <w:rFonts w:eastAsia="Calibri"/>
          <w:sz w:val="16"/>
        </w:rPr>
        <w:t>way</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understand</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impersonally</w:t>
      </w:r>
      <w:r w:rsidRPr="003D7BF6">
        <w:rPr>
          <w:sz w:val="16"/>
        </w:rPr>
        <w:t xml:space="preserve">. </w:t>
      </w:r>
      <w:r w:rsidRPr="003D7BF6">
        <w:rPr>
          <w:rFonts w:eastAsia="Calibri"/>
          <w:sz w:val="16"/>
        </w:rPr>
        <w:t>Since</w:t>
      </w:r>
      <w:r w:rsidRPr="003D7BF6">
        <w:rPr>
          <w:sz w:val="16"/>
        </w:rPr>
        <w:t xml:space="preserve"> </w:t>
      </w:r>
      <w:r w:rsidRPr="003D7BF6">
        <w:rPr>
          <w:rFonts w:eastAsia="Calibri"/>
          <w:sz w:val="16"/>
        </w:rPr>
        <w:t>we</w:t>
      </w:r>
      <w:r w:rsidRPr="003D7BF6">
        <w:rPr>
          <w:sz w:val="16"/>
        </w:rPr>
        <w:t xml:space="preserve"> </w:t>
      </w:r>
      <w:r w:rsidRPr="003D7BF6">
        <w:rPr>
          <w:rFonts w:eastAsia="Calibri"/>
          <w:sz w:val="16"/>
        </w:rPr>
        <w:t>are</w:t>
      </w:r>
      <w:r w:rsidRPr="003D7BF6">
        <w:rPr>
          <w:sz w:val="16"/>
        </w:rPr>
        <w:t xml:space="preserve"> </w:t>
      </w:r>
      <w:r w:rsidRPr="003D7BF6">
        <w:rPr>
          <w:rFonts w:eastAsia="Calibri"/>
          <w:sz w:val="16"/>
        </w:rPr>
        <w:t>concerned</w:t>
      </w:r>
      <w:r w:rsidRPr="003D7BF6">
        <w:rPr>
          <w:sz w:val="16"/>
        </w:rPr>
        <w:t xml:space="preserve"> </w:t>
      </w:r>
      <w:r w:rsidRPr="003D7BF6">
        <w:rPr>
          <w:rFonts w:eastAsia="Calibri"/>
          <w:sz w:val="16"/>
        </w:rPr>
        <w:t>with</w:t>
      </w:r>
      <w:r w:rsidRPr="003D7BF6">
        <w:rPr>
          <w:sz w:val="16"/>
        </w:rPr>
        <w:t xml:space="preserve"> </w:t>
      </w:r>
      <w:r w:rsidRPr="003D7BF6">
        <w:rPr>
          <w:rFonts w:eastAsia="Calibri"/>
          <w:sz w:val="16"/>
        </w:rPr>
        <w:t>wrongness</w:t>
      </w:r>
      <w:r w:rsidRPr="003D7BF6">
        <w:rPr>
          <w:sz w:val="16"/>
        </w:rPr>
        <w:t xml:space="preserve"> </w:t>
      </w:r>
      <w:r w:rsidRPr="003D7BF6">
        <w:rPr>
          <w:rFonts w:eastAsia="Calibri"/>
          <w:sz w:val="16"/>
        </w:rPr>
        <w:t>rather</w:t>
      </w:r>
      <w:r w:rsidRPr="003D7BF6">
        <w:rPr>
          <w:sz w:val="16"/>
        </w:rPr>
        <w:t xml:space="preserve"> </w:t>
      </w:r>
      <w:r w:rsidRPr="003D7BF6">
        <w:rPr>
          <w:rFonts w:eastAsia="Calibri"/>
          <w:sz w:val="16"/>
        </w:rPr>
        <w:t>than</w:t>
      </w:r>
      <w:r w:rsidRPr="003D7BF6">
        <w:rPr>
          <w:sz w:val="16"/>
        </w:rPr>
        <w:t xml:space="preserve"> </w:t>
      </w:r>
      <w:r w:rsidRPr="003D7BF6">
        <w:rPr>
          <w:rFonts w:eastAsia="Calibri"/>
          <w:sz w:val="16"/>
        </w:rPr>
        <w:t>badness</w:t>
      </w:r>
      <w:r w:rsidRPr="003D7BF6">
        <w:rPr>
          <w:sz w:val="16"/>
        </w:rPr>
        <w:t xml:space="preserve">, </w:t>
      </w:r>
      <w:r w:rsidRPr="003D7BF6">
        <w:rPr>
          <w:rFonts w:eastAsia="Calibri"/>
          <w:sz w:val="16"/>
        </w:rPr>
        <w:t>we</w:t>
      </w:r>
      <w:r w:rsidRPr="003D7BF6">
        <w:rPr>
          <w:sz w:val="16"/>
        </w:rPr>
        <w:t xml:space="preserve"> </w:t>
      </w:r>
      <w:r w:rsidRPr="003D7BF6">
        <w:rPr>
          <w:rFonts w:eastAsia="Calibri"/>
          <w:sz w:val="16"/>
        </w:rPr>
        <w:t>must</w:t>
      </w:r>
      <w:r w:rsidRPr="003D7BF6">
        <w:rPr>
          <w:sz w:val="16"/>
        </w:rPr>
        <w:t xml:space="preserve"> </w:t>
      </w:r>
      <w:r w:rsidRPr="003D7BF6">
        <w:rPr>
          <w:rFonts w:eastAsia="Calibri"/>
          <w:sz w:val="16"/>
        </w:rPr>
        <w:t>ask</w:t>
      </w:r>
      <w:r w:rsidRPr="003D7BF6">
        <w:rPr>
          <w:sz w:val="16"/>
        </w:rPr>
        <w:t xml:space="preserve"> </w:t>
      </w:r>
      <w:r w:rsidRPr="003D7BF6">
        <w:rPr>
          <w:rFonts w:eastAsia="Calibri"/>
          <w:sz w:val="16"/>
        </w:rPr>
        <w:t>whether</w:t>
      </w:r>
      <w:r w:rsidRPr="003D7BF6">
        <w:rPr>
          <w:sz w:val="16"/>
        </w:rPr>
        <w:t xml:space="preserve"> </w:t>
      </w:r>
      <w:r w:rsidRPr="003D7BF6">
        <w:rPr>
          <w:rFonts w:eastAsia="Calibri"/>
          <w:sz w:val="16"/>
        </w:rPr>
        <w:t>something</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impacts</w:t>
      </w:r>
      <w:r w:rsidRPr="003D7BF6">
        <w:rPr>
          <w:sz w:val="16"/>
        </w:rPr>
        <w:t xml:space="preserve"> </w:t>
      </w:r>
      <w:r w:rsidRPr="003D7BF6">
        <w:rPr>
          <w:rFonts w:eastAsia="Calibri"/>
          <w:sz w:val="16"/>
        </w:rPr>
        <w:t>no</w:t>
      </w:r>
      <w:r w:rsidRPr="003D7BF6">
        <w:rPr>
          <w:sz w:val="16"/>
        </w:rPr>
        <w:t xml:space="preserve"> </w:t>
      </w:r>
      <w:r w:rsidRPr="003D7BF6">
        <w:rPr>
          <w:rFonts w:eastAsia="Calibri"/>
          <w:sz w:val="16"/>
        </w:rPr>
        <w:t>one</w:t>
      </w:r>
      <w:r w:rsidRPr="003D7BF6">
        <w:rPr>
          <w:sz w:val="16"/>
        </w:rPr>
        <w:t>’</w:t>
      </w:r>
      <w:r w:rsidRPr="003D7BF6">
        <w:rPr>
          <w:rFonts w:eastAsia="Calibri"/>
          <w:sz w:val="16"/>
        </w:rPr>
        <w:t>s</w:t>
      </w:r>
      <w:r w:rsidRPr="003D7BF6">
        <w:rPr>
          <w:sz w:val="16"/>
        </w:rPr>
        <w:t xml:space="preserve"> </w:t>
      </w:r>
      <w:r w:rsidRPr="003D7BF6">
        <w:rPr>
          <w:rFonts w:eastAsia="Calibri"/>
          <w:sz w:val="16"/>
        </w:rPr>
        <w:t>well</w:t>
      </w:r>
      <w:r w:rsidRPr="003D7BF6">
        <w:rPr>
          <w:sz w:val="16"/>
        </w:rPr>
        <w:t>-</w:t>
      </w:r>
      <w:r w:rsidRPr="003D7BF6">
        <w:rPr>
          <w:rFonts w:eastAsia="Calibri"/>
          <w:sz w:val="16"/>
        </w:rPr>
        <w:t>being</w:t>
      </w:r>
      <w:r w:rsidRPr="003D7BF6">
        <w:rPr>
          <w:sz w:val="16"/>
        </w:rPr>
        <w:t xml:space="preserve">, </w:t>
      </w:r>
      <w:r w:rsidRPr="003D7BF6">
        <w:rPr>
          <w:rFonts w:eastAsia="Calibri"/>
          <w:sz w:val="16"/>
        </w:rPr>
        <w:t>status</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claims</w:t>
      </w:r>
      <w:r w:rsidRPr="003D7BF6">
        <w:rPr>
          <w:sz w:val="16"/>
        </w:rPr>
        <w:t xml:space="preserve"> </w:t>
      </w:r>
      <w:r w:rsidRPr="003D7BF6">
        <w:rPr>
          <w:rFonts w:eastAsia="Calibri"/>
          <w:sz w:val="16"/>
        </w:rPr>
        <w:t>can</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wrong</w:t>
      </w:r>
      <w:r w:rsidRPr="003D7BF6">
        <w:rPr>
          <w:sz w:val="16"/>
        </w:rPr>
        <w:t xml:space="preserve">. </w:t>
      </w:r>
      <w:r w:rsidRPr="003D7BF6">
        <w:rPr>
          <w:rFonts w:eastAsia="Calibri"/>
          <w:sz w:val="16"/>
        </w:rPr>
        <w:t>As</w:t>
      </w:r>
      <w:r w:rsidRPr="003D7BF6">
        <w:rPr>
          <w:sz w:val="16"/>
        </w:rPr>
        <w:t xml:space="preserve"> </w:t>
      </w:r>
      <w:r w:rsidRPr="003D7BF6">
        <w:rPr>
          <w:rFonts w:eastAsia="Calibri"/>
          <w:sz w:val="16"/>
        </w:rPr>
        <w:t>we</w:t>
      </w:r>
      <w:r w:rsidRPr="003D7BF6">
        <w:rPr>
          <w:sz w:val="16"/>
        </w:rPr>
        <w:t xml:space="preserve"> </w:t>
      </w:r>
      <w:r w:rsidRPr="003D7BF6">
        <w:rPr>
          <w:rFonts w:eastAsia="Calibri"/>
          <w:sz w:val="16"/>
        </w:rPr>
        <w:t>saw</w:t>
      </w:r>
      <w:r w:rsidRPr="003D7BF6">
        <w:rPr>
          <w:sz w:val="16"/>
        </w:rPr>
        <w:t xml:space="preserve"> </w:t>
      </w:r>
      <w:r w:rsidRPr="003D7BF6">
        <w:rPr>
          <w:rFonts w:eastAsia="Calibri"/>
          <w:sz w:val="16"/>
        </w:rPr>
        <w:t>earlier</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the</w:t>
      </w:r>
      <w:r w:rsidRPr="003D7BF6">
        <w:rPr>
          <w:sz w:val="16"/>
        </w:rPr>
        <w:t xml:space="preserve"> </w:t>
      </w:r>
      <w:proofErr w:type="spellStart"/>
      <w:r w:rsidRPr="003D7BF6">
        <w:rPr>
          <w:rFonts w:eastAsia="Calibri"/>
          <w:sz w:val="16"/>
        </w:rPr>
        <w:t>contractualist</w:t>
      </w:r>
      <w:proofErr w:type="spellEnd"/>
      <w:r w:rsidRPr="003D7BF6">
        <w:rPr>
          <w:sz w:val="16"/>
        </w:rPr>
        <w:t xml:space="preserve"> </w:t>
      </w:r>
      <w:r w:rsidRPr="003D7BF6">
        <w:rPr>
          <w:rFonts w:eastAsia="Calibri"/>
          <w:sz w:val="16"/>
        </w:rPr>
        <w:t>framework</w:t>
      </w:r>
      <w:r w:rsidRPr="003D7BF6">
        <w:rPr>
          <w:sz w:val="16"/>
        </w:rPr>
        <w:t xml:space="preserve"> </w:t>
      </w:r>
      <w:r w:rsidRPr="003D7BF6">
        <w:rPr>
          <w:rFonts w:eastAsia="Calibri"/>
          <w:sz w:val="16"/>
        </w:rPr>
        <w:t>reasons</w:t>
      </w:r>
      <w:r w:rsidRPr="003D7BF6">
        <w:rPr>
          <w:sz w:val="16"/>
        </w:rPr>
        <w:t xml:space="preserve"> </w:t>
      </w:r>
      <w:r w:rsidRPr="003D7BF6">
        <w:rPr>
          <w:rFonts w:eastAsia="Calibri"/>
          <w:sz w:val="16"/>
        </w:rPr>
        <w:t>must</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personal</w:t>
      </w:r>
      <w:r w:rsidRPr="003D7BF6">
        <w:rPr>
          <w:sz w:val="16"/>
        </w:rPr>
        <w:t xml:space="preserve"> </w:t>
      </w:r>
      <w:r w:rsidRPr="003D7BF6">
        <w:rPr>
          <w:rFonts w:eastAsia="Calibri"/>
          <w:sz w:val="16"/>
        </w:rPr>
        <w:t>rather</w:t>
      </w:r>
      <w:r w:rsidRPr="003D7BF6">
        <w:rPr>
          <w:sz w:val="16"/>
        </w:rPr>
        <w:t xml:space="preserve"> </w:t>
      </w:r>
      <w:r w:rsidRPr="003D7BF6">
        <w:rPr>
          <w:rFonts w:eastAsia="Calibri"/>
          <w:sz w:val="16"/>
        </w:rPr>
        <w:t>than</w:t>
      </w:r>
      <w:r w:rsidRPr="003D7BF6">
        <w:rPr>
          <w:sz w:val="16"/>
        </w:rPr>
        <w:t xml:space="preserve"> </w:t>
      </w:r>
      <w:r w:rsidRPr="003D7BF6">
        <w:rPr>
          <w:rFonts w:eastAsia="Calibri"/>
          <w:sz w:val="16"/>
        </w:rPr>
        <w:t>impersonal</w:t>
      </w:r>
      <w:r w:rsidRPr="003D7BF6">
        <w:rPr>
          <w:sz w:val="16"/>
        </w:rPr>
        <w:t xml:space="preserve"> </w:t>
      </w:r>
      <w:proofErr w:type="gramStart"/>
      <w:r w:rsidRPr="003D7BF6">
        <w:rPr>
          <w:rFonts w:eastAsia="Calibri"/>
          <w:sz w:val="16"/>
        </w:rPr>
        <w:t>in</w:t>
      </w:r>
      <w:r w:rsidRPr="003D7BF6">
        <w:rPr>
          <w:sz w:val="16"/>
        </w:rPr>
        <w:t xml:space="preserve"> </w:t>
      </w:r>
      <w:r w:rsidRPr="003D7BF6">
        <w:rPr>
          <w:rFonts w:eastAsia="Calibri"/>
          <w:sz w:val="16"/>
        </w:rPr>
        <w:t>order</w:t>
      </w:r>
      <w:r w:rsidRPr="003D7BF6">
        <w:rPr>
          <w:sz w:val="16"/>
        </w:rPr>
        <w:t xml:space="preserve"> </w:t>
      </w:r>
      <w:r w:rsidRPr="003D7BF6">
        <w:rPr>
          <w:rFonts w:eastAsia="Calibri"/>
          <w:sz w:val="16"/>
        </w:rPr>
        <w:t>to</w:t>
      </w:r>
      <w:proofErr w:type="gramEnd"/>
      <w:r w:rsidRPr="003D7BF6">
        <w:rPr>
          <w:sz w:val="16"/>
        </w:rPr>
        <w:t xml:space="preserve"> </w:t>
      </w:r>
      <w:r w:rsidRPr="003D7BF6">
        <w:rPr>
          <w:rFonts w:eastAsia="Calibri"/>
          <w:sz w:val="16"/>
        </w:rPr>
        <w:t>provide</w:t>
      </w:r>
      <w:r w:rsidRPr="003D7BF6">
        <w:rPr>
          <w:sz w:val="16"/>
        </w:rPr>
        <w:t xml:space="preserve"> </w:t>
      </w:r>
      <w:r w:rsidRPr="003D7BF6">
        <w:rPr>
          <w:rFonts w:eastAsia="Calibri"/>
          <w:sz w:val="16"/>
        </w:rPr>
        <w:t>grounds</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reasonable</w:t>
      </w:r>
      <w:r w:rsidRPr="003D7BF6">
        <w:rPr>
          <w:sz w:val="16"/>
        </w:rPr>
        <w:t xml:space="preserve"> </w:t>
      </w:r>
      <w:r w:rsidRPr="003D7BF6">
        <w:rPr>
          <w:rFonts w:eastAsia="Calibri"/>
          <w:sz w:val="16"/>
        </w:rPr>
        <w:t>rejection</w:t>
      </w:r>
      <w:r w:rsidRPr="003D7BF6">
        <w:rPr>
          <w:sz w:val="16"/>
        </w:rPr>
        <w:t xml:space="preserve"> (</w:t>
      </w:r>
      <w:r w:rsidRPr="003D7BF6">
        <w:rPr>
          <w:rFonts w:eastAsia="Calibri"/>
          <w:sz w:val="16"/>
        </w:rPr>
        <w:t>Scanlon</w:t>
      </w:r>
      <w:r w:rsidRPr="003D7BF6">
        <w:rPr>
          <w:sz w:val="16"/>
        </w:rPr>
        <w:t xml:space="preserve"> 1998, 218–223). </w:t>
      </w:r>
      <w:r w:rsidRPr="003D7BF6">
        <w:rPr>
          <w:rFonts w:eastAsia="Calibri"/>
          <w:sz w:val="16"/>
        </w:rPr>
        <w:t>Since</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loss</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civilization</w:t>
      </w:r>
      <w:r w:rsidRPr="003D7BF6">
        <w:rPr>
          <w:sz w:val="16"/>
        </w:rPr>
        <w:t xml:space="preserve">, </w:t>
      </w:r>
      <w:r w:rsidRPr="003D7BF6">
        <w:rPr>
          <w:rFonts w:eastAsia="Calibri"/>
          <w:sz w:val="16"/>
        </w:rPr>
        <w:t>intelligent</w:t>
      </w:r>
      <w:r w:rsidRPr="003D7BF6">
        <w:rPr>
          <w:sz w:val="16"/>
        </w:rPr>
        <w:t xml:space="preserve"> </w:t>
      </w:r>
      <w:r w:rsidRPr="003D7BF6">
        <w:rPr>
          <w:rFonts w:eastAsia="Calibri"/>
          <w:sz w:val="16"/>
        </w:rPr>
        <w:t>life</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biodiversity</w:t>
      </w:r>
      <w:r w:rsidRPr="003D7BF6">
        <w:rPr>
          <w:sz w:val="16"/>
        </w:rPr>
        <w:t xml:space="preserve"> </w:t>
      </w:r>
      <w:r w:rsidRPr="003D7BF6">
        <w:rPr>
          <w:rFonts w:eastAsia="Calibri"/>
          <w:sz w:val="16"/>
        </w:rPr>
        <w:t>are</w:t>
      </w:r>
      <w:r w:rsidRPr="003D7BF6">
        <w:rPr>
          <w:sz w:val="16"/>
        </w:rPr>
        <w:t xml:space="preserve"> </w:t>
      </w:r>
      <w:r w:rsidRPr="003D7BF6">
        <w:rPr>
          <w:rFonts w:eastAsia="Calibri"/>
          <w:sz w:val="16"/>
        </w:rPr>
        <w:t>per</w:t>
      </w:r>
      <w:r w:rsidRPr="003D7BF6">
        <w:rPr>
          <w:sz w:val="16"/>
        </w:rPr>
        <w:t xml:space="preserve"> </w:t>
      </w:r>
      <w:r w:rsidRPr="003D7BF6">
        <w:rPr>
          <w:rFonts w:eastAsia="Calibri"/>
          <w:sz w:val="16"/>
        </w:rPr>
        <w:t>se</w:t>
      </w:r>
      <w:r w:rsidRPr="003D7BF6">
        <w:rPr>
          <w:sz w:val="16"/>
        </w:rPr>
        <w:t xml:space="preserve"> </w:t>
      </w:r>
      <w:r w:rsidRPr="003D7BF6">
        <w:rPr>
          <w:rFonts w:eastAsia="Calibri"/>
          <w:sz w:val="16"/>
        </w:rPr>
        <w:t>impersonal</w:t>
      </w:r>
      <w:r w:rsidRPr="003D7BF6">
        <w:rPr>
          <w:sz w:val="16"/>
        </w:rPr>
        <w:t xml:space="preserve"> </w:t>
      </w:r>
      <w:r w:rsidRPr="003D7BF6">
        <w:rPr>
          <w:rFonts w:eastAsia="Calibri"/>
          <w:sz w:val="16"/>
        </w:rPr>
        <w:t>reasons</w:t>
      </w:r>
      <w:r w:rsidRPr="003D7BF6">
        <w:rPr>
          <w:sz w:val="16"/>
        </w:rPr>
        <w:t xml:space="preserve">, </w:t>
      </w:r>
      <w:r w:rsidRPr="003D7BF6">
        <w:rPr>
          <w:rFonts w:eastAsia="Calibri"/>
          <w:sz w:val="16"/>
        </w:rPr>
        <w:t>there</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no</w:t>
      </w:r>
      <w:r w:rsidRPr="003D7BF6">
        <w:rPr>
          <w:sz w:val="16"/>
        </w:rPr>
        <w:t xml:space="preserve"> </w:t>
      </w:r>
      <w:r w:rsidRPr="003D7BF6">
        <w:rPr>
          <w:rFonts w:eastAsia="Calibri"/>
          <w:sz w:val="16"/>
        </w:rPr>
        <w:t>standpoint</w:t>
      </w:r>
      <w:r w:rsidRPr="003D7BF6">
        <w:rPr>
          <w:sz w:val="16"/>
        </w:rPr>
        <w:t xml:space="preserve"> </w:t>
      </w:r>
      <w:r w:rsidRPr="003D7BF6">
        <w:rPr>
          <w:rFonts w:eastAsia="Calibri"/>
          <w:sz w:val="16"/>
        </w:rPr>
        <w:t>from</w:t>
      </w:r>
      <w:r w:rsidRPr="003D7BF6">
        <w:rPr>
          <w:sz w:val="16"/>
        </w:rPr>
        <w:t xml:space="preserve"> </w:t>
      </w:r>
      <w:r w:rsidRPr="003D7BF6">
        <w:rPr>
          <w:rFonts w:eastAsia="Calibri"/>
          <w:sz w:val="16"/>
        </w:rPr>
        <w:t>which</w:t>
      </w:r>
      <w:r w:rsidRPr="003D7BF6">
        <w:rPr>
          <w:sz w:val="16"/>
        </w:rPr>
        <w:t xml:space="preserve"> </w:t>
      </w:r>
      <w:r w:rsidRPr="003D7BF6">
        <w:rPr>
          <w:rFonts w:eastAsia="Calibri"/>
          <w:sz w:val="16"/>
        </w:rPr>
        <w:t>these</w:t>
      </w:r>
      <w:r w:rsidRPr="003D7BF6">
        <w:rPr>
          <w:sz w:val="16"/>
        </w:rPr>
        <w:t xml:space="preserve"> </w:t>
      </w:r>
      <w:r w:rsidRPr="003D7BF6">
        <w:rPr>
          <w:rFonts w:eastAsia="Calibri"/>
          <w:sz w:val="16"/>
        </w:rPr>
        <w:t>reasons</w:t>
      </w:r>
      <w:r w:rsidRPr="003D7BF6">
        <w:rPr>
          <w:sz w:val="16"/>
        </w:rPr>
        <w:t xml:space="preserve"> </w:t>
      </w:r>
      <w:r w:rsidRPr="003D7BF6">
        <w:rPr>
          <w:rFonts w:eastAsia="Calibri"/>
          <w:sz w:val="16"/>
        </w:rPr>
        <w:t>could</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used</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reasonably</w:t>
      </w:r>
      <w:r w:rsidRPr="003D7BF6">
        <w:rPr>
          <w:sz w:val="16"/>
        </w:rPr>
        <w:t xml:space="preserve"> </w:t>
      </w:r>
      <w:r w:rsidRPr="003D7BF6">
        <w:rPr>
          <w:rFonts w:eastAsia="Calibri"/>
          <w:sz w:val="16"/>
        </w:rPr>
        <w:t>reject</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principle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permitted</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Therefore</w:t>
      </w:r>
      <w:r w:rsidRPr="003D7BF6">
        <w:rPr>
          <w:sz w:val="16"/>
        </w:rPr>
        <w:t xml:space="preserve">, </w:t>
      </w:r>
      <w:r w:rsidRPr="003D7BF6">
        <w:rPr>
          <w:rFonts w:eastAsia="Calibri"/>
          <w:sz w:val="16"/>
        </w:rPr>
        <w:t>causing</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on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grounds</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loss</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civilization</w:t>
      </w:r>
      <w:r w:rsidRPr="003D7BF6">
        <w:rPr>
          <w:sz w:val="16"/>
        </w:rPr>
        <w:t xml:space="preserve">, </w:t>
      </w:r>
      <w:r w:rsidRPr="003D7BF6">
        <w:rPr>
          <w:rFonts w:eastAsia="Calibri"/>
          <w:sz w:val="16"/>
        </w:rPr>
        <w:t>rational</w:t>
      </w:r>
      <w:r w:rsidRPr="003D7BF6">
        <w:rPr>
          <w:sz w:val="16"/>
        </w:rPr>
        <w:t xml:space="preserve"> </w:t>
      </w:r>
      <w:r w:rsidRPr="003D7BF6">
        <w:rPr>
          <w:rFonts w:eastAsia="Calibri"/>
          <w:sz w:val="16"/>
        </w:rPr>
        <w:t>life</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biodiversity</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wrong</w:t>
      </w:r>
      <w:r w:rsidRPr="003D7BF6">
        <w:rPr>
          <w:sz w:val="16"/>
        </w:rPr>
        <w:t xml:space="preserve">. 2.3. </w:t>
      </w:r>
      <w:r w:rsidRPr="00BB3C06">
        <w:rPr>
          <w:rStyle w:val="Emphasis"/>
          <w:rFonts w:eastAsia="Calibri"/>
          <w:highlight w:val="green"/>
        </w:rPr>
        <w:t>Existing</w:t>
      </w:r>
      <w:r w:rsidRPr="00BB3C06">
        <w:rPr>
          <w:rStyle w:val="Emphasis"/>
          <w:highlight w:val="green"/>
        </w:rPr>
        <w:t xml:space="preserve"> </w:t>
      </w:r>
      <w:r w:rsidRPr="00BB3C06">
        <w:rPr>
          <w:rStyle w:val="Emphasis"/>
          <w:rFonts w:eastAsia="Calibri"/>
          <w:highlight w:val="green"/>
        </w:rPr>
        <w:t>people</w:t>
      </w:r>
      <w:r w:rsidRPr="00BB3C06">
        <w:rPr>
          <w:rStyle w:val="Emphasis"/>
          <w:highlight w:val="green"/>
        </w:rPr>
        <w:t xml:space="preserve"> </w:t>
      </w:r>
      <w:r w:rsidRPr="00BB3C06">
        <w:rPr>
          <w:rStyle w:val="Emphasis"/>
          <w:rFonts w:eastAsia="Calibri"/>
          <w:highlight w:val="green"/>
        </w:rPr>
        <w:t>would</w:t>
      </w:r>
      <w:r w:rsidRPr="00BB3C06">
        <w:rPr>
          <w:rStyle w:val="Emphasis"/>
          <w:highlight w:val="green"/>
        </w:rPr>
        <w:t xml:space="preserve"> </w:t>
      </w:r>
      <w:r w:rsidRPr="00BB3C06">
        <w:rPr>
          <w:rStyle w:val="Emphasis"/>
          <w:rFonts w:eastAsia="Calibri"/>
          <w:highlight w:val="green"/>
        </w:rPr>
        <w:t>endure</w:t>
      </w:r>
      <w:r w:rsidRPr="00BB3C06">
        <w:rPr>
          <w:rStyle w:val="Emphasis"/>
          <w:highlight w:val="green"/>
        </w:rPr>
        <w:t xml:space="preserve"> </w:t>
      </w:r>
      <w:r w:rsidRPr="00BB3C06">
        <w:rPr>
          <w:rStyle w:val="Emphasis"/>
          <w:rFonts w:eastAsia="Calibri"/>
          <w:highlight w:val="green"/>
        </w:rPr>
        <w:t>physical</w:t>
      </w:r>
      <w:r w:rsidRPr="00BB3C06">
        <w:rPr>
          <w:rStyle w:val="Emphasis"/>
          <w:highlight w:val="green"/>
        </w:rPr>
        <w:t xml:space="preserve"> </w:t>
      </w:r>
      <w:r w:rsidRPr="00BB3C06">
        <w:rPr>
          <w:rStyle w:val="Emphasis"/>
          <w:rFonts w:eastAsia="Calibri"/>
          <w:highlight w:val="green"/>
        </w:rPr>
        <w:t>pain</w:t>
      </w:r>
      <w:r w:rsidRPr="00BB3C06">
        <w:rPr>
          <w:rStyle w:val="Emphasis"/>
          <w:highlight w:val="green"/>
        </w:rPr>
        <w:t xml:space="preserve"> </w:t>
      </w:r>
      <w:r w:rsidRPr="00BB3C06">
        <w:rPr>
          <w:rStyle w:val="Emphasis"/>
          <w:rFonts w:eastAsia="Calibri"/>
          <w:highlight w:val="green"/>
        </w:rPr>
        <w:t>and</w:t>
      </w:r>
      <w:r w:rsidRPr="00AE4834">
        <w:rPr>
          <w:rStyle w:val="Emphasis"/>
        </w:rPr>
        <w:t>/</w:t>
      </w:r>
      <w:r w:rsidRPr="00AE4834">
        <w:rPr>
          <w:rStyle w:val="Emphasis"/>
          <w:rFonts w:eastAsia="Calibri"/>
        </w:rPr>
        <w:t>or</w:t>
      </w:r>
      <w:r w:rsidRPr="00AE4834">
        <w:rPr>
          <w:rStyle w:val="Emphasis"/>
        </w:rPr>
        <w:t xml:space="preserve"> </w:t>
      </w:r>
      <w:r w:rsidRPr="00BB3C06">
        <w:rPr>
          <w:rStyle w:val="Emphasis"/>
          <w:rFonts w:eastAsia="Calibri"/>
          <w:highlight w:val="green"/>
        </w:rPr>
        <w:t>painful</w:t>
      </w:r>
      <w:r w:rsidRPr="00BB3C06">
        <w:rPr>
          <w:rStyle w:val="Emphasis"/>
          <w:highlight w:val="gree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BB3C06">
        <w:rPr>
          <w:rStyle w:val="Emphasis"/>
          <w:rFonts w:eastAsia="Calibri"/>
          <w:highlight w:val="green"/>
        </w:rPr>
        <w:t>premature</w:t>
      </w:r>
      <w:r w:rsidRPr="00BB3C06">
        <w:rPr>
          <w:rStyle w:val="Emphasis"/>
          <w:highlight w:val="green"/>
        </w:rPr>
        <w:t xml:space="preserve"> </w:t>
      </w:r>
      <w:r w:rsidRPr="00BB3C06">
        <w:rPr>
          <w:rStyle w:val="Emphasis"/>
          <w:rFonts w:eastAsia="Calibri"/>
          <w:highlight w:val="green"/>
        </w:rPr>
        <w:t>deaths</w:t>
      </w:r>
      <w:r w:rsidRPr="00BB3C06">
        <w:rPr>
          <w:sz w:val="16"/>
          <w:highlight w:val="green"/>
        </w:rPr>
        <w:t xml:space="preserve"> </w:t>
      </w:r>
      <w:r w:rsidRPr="003D7BF6">
        <w:rPr>
          <w:rFonts w:eastAsia="Calibri"/>
          <w:sz w:val="16"/>
        </w:rPr>
        <w:t>Thinking</w:t>
      </w:r>
      <w:r w:rsidRPr="003D7BF6">
        <w:rPr>
          <w:sz w:val="16"/>
        </w:rPr>
        <w:t xml:space="preserve"> </w:t>
      </w:r>
      <w:r w:rsidRPr="003D7BF6">
        <w:rPr>
          <w:rFonts w:eastAsia="Calibri"/>
          <w:sz w:val="16"/>
        </w:rPr>
        <w:t>about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ways</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which</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might</w:t>
      </w:r>
      <w:r w:rsidRPr="003D7BF6">
        <w:rPr>
          <w:sz w:val="16"/>
        </w:rPr>
        <w:t xml:space="preserve"> </w:t>
      </w:r>
      <w:r w:rsidRPr="003D7BF6">
        <w:rPr>
          <w:rFonts w:eastAsia="Calibri"/>
          <w:sz w:val="16"/>
        </w:rPr>
        <w:t>come</w:t>
      </w:r>
      <w:r w:rsidRPr="003D7BF6">
        <w:rPr>
          <w:sz w:val="16"/>
        </w:rPr>
        <w:t xml:space="preserve"> </w:t>
      </w:r>
      <w:r w:rsidRPr="003D7BF6">
        <w:rPr>
          <w:rFonts w:eastAsia="Calibri"/>
          <w:sz w:val="16"/>
        </w:rPr>
        <w:t>about</w:t>
      </w:r>
      <w:r w:rsidRPr="003D7BF6">
        <w:rPr>
          <w:sz w:val="16"/>
        </w:rPr>
        <w:t xml:space="preserve"> </w:t>
      </w:r>
      <w:r w:rsidRPr="003D7BF6">
        <w:rPr>
          <w:rFonts w:eastAsia="Calibri"/>
          <w:sz w:val="16"/>
        </w:rPr>
        <w:t>brings</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fore</w:t>
      </w:r>
      <w:r w:rsidRPr="003D7BF6">
        <w:rPr>
          <w:sz w:val="16"/>
        </w:rPr>
        <w:t xml:space="preserve"> </w:t>
      </w:r>
      <w:r w:rsidRPr="003D7BF6">
        <w:rPr>
          <w:rFonts w:eastAsia="Calibri"/>
          <w:sz w:val="16"/>
        </w:rPr>
        <w:t>two</w:t>
      </w:r>
      <w:r w:rsidRPr="003D7BF6">
        <w:rPr>
          <w:sz w:val="16"/>
        </w:rPr>
        <w:t xml:space="preserve"> </w:t>
      </w:r>
      <w:r w:rsidRPr="003D7BF6">
        <w:rPr>
          <w:rFonts w:eastAsia="Calibri"/>
          <w:sz w:val="16"/>
        </w:rPr>
        <w:t>more</w:t>
      </w:r>
      <w:r w:rsidRPr="003D7BF6">
        <w:rPr>
          <w:sz w:val="16"/>
        </w:rPr>
        <w:t xml:space="preserve"> </w:t>
      </w:r>
      <w:r w:rsidRPr="003D7BF6">
        <w:rPr>
          <w:rFonts w:eastAsia="Calibri"/>
          <w:sz w:val="16"/>
        </w:rPr>
        <w:t>reasons</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might</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wrong</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could</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example</w:t>
      </w:r>
      <w:r w:rsidRPr="003D7BF6">
        <w:rPr>
          <w:sz w:val="16"/>
        </w:rPr>
        <w:t xml:space="preserve">, </w:t>
      </w:r>
      <w:r w:rsidRPr="003D7BF6">
        <w:rPr>
          <w:rFonts w:eastAsia="Calibri"/>
          <w:sz w:val="16"/>
        </w:rPr>
        <w:t>occur</w:t>
      </w:r>
      <w:r w:rsidRPr="003D7BF6">
        <w:rPr>
          <w:sz w:val="16"/>
        </w:rPr>
        <w:t xml:space="preserve"> </w:t>
      </w:r>
      <w:r w:rsidRPr="003D7BF6">
        <w:rPr>
          <w:rFonts w:eastAsia="Calibri"/>
          <w:sz w:val="16"/>
        </w:rPr>
        <w:t>if</w:t>
      </w:r>
      <w:r w:rsidRPr="003D7BF6">
        <w:rPr>
          <w:sz w:val="16"/>
        </w:rPr>
        <w:t xml:space="preserve"> </w:t>
      </w:r>
      <w:r w:rsidRPr="003D7BF6">
        <w:rPr>
          <w:rFonts w:eastAsia="Calibri"/>
          <w:sz w:val="16"/>
        </w:rPr>
        <w:t>all</w:t>
      </w:r>
      <w:r w:rsidRPr="003D7BF6">
        <w:rPr>
          <w:sz w:val="16"/>
        </w:rPr>
        <w:t xml:space="preserve"> </w:t>
      </w:r>
      <w:r w:rsidRPr="003D7BF6">
        <w:rPr>
          <w:rFonts w:eastAsia="Calibri"/>
          <w:sz w:val="16"/>
        </w:rPr>
        <w:t>humans</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at</w:t>
      </w:r>
      <w:r w:rsidRPr="003D7BF6">
        <w:rPr>
          <w:sz w:val="16"/>
        </w:rPr>
        <w:t xml:space="preserve"> </w:t>
      </w:r>
      <w:r w:rsidRPr="003D7BF6">
        <w:rPr>
          <w:rFonts w:eastAsia="Calibri"/>
          <w:sz w:val="16"/>
        </w:rPr>
        <w:t>least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critical</w:t>
      </w:r>
      <w:r w:rsidRPr="003D7BF6">
        <w:rPr>
          <w:sz w:val="16"/>
        </w:rPr>
        <w:t xml:space="preserve"> </w:t>
      </w:r>
      <w:r w:rsidRPr="003D7BF6">
        <w:rPr>
          <w:rFonts w:eastAsia="Calibri"/>
          <w:sz w:val="16"/>
        </w:rPr>
        <w:t>number</w:t>
      </w:r>
      <w:r w:rsidRPr="003D7BF6">
        <w:rPr>
          <w:sz w:val="16"/>
        </w:rPr>
        <w:t xml:space="preserve"> </w:t>
      </w:r>
      <w:r w:rsidRPr="003D7BF6">
        <w:rPr>
          <w:rFonts w:eastAsia="Calibri"/>
          <w:sz w:val="16"/>
        </w:rPr>
        <w:t>needed</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unable</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replenish</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population</w:t>
      </w:r>
      <w:r w:rsidRPr="003D7BF6">
        <w:rPr>
          <w:sz w:val="16"/>
        </w:rPr>
        <w:t xml:space="preserve">, </w:t>
      </w:r>
      <w:r w:rsidRPr="003D7BF6">
        <w:rPr>
          <w:rFonts w:eastAsia="Calibri"/>
          <w:sz w:val="16"/>
        </w:rPr>
        <w:t>leading</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eventual</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underwent</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sterilization</w:t>
      </w:r>
      <w:r w:rsidRPr="003D7BF6">
        <w:rPr>
          <w:sz w:val="16"/>
        </w:rPr>
        <w:t xml:space="preserve"> </w:t>
      </w:r>
      <w:r w:rsidRPr="003D7BF6">
        <w:rPr>
          <w:rFonts w:eastAsia="Calibri"/>
          <w:sz w:val="16"/>
        </w:rPr>
        <w:t>procedure</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perhaps</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could</w:t>
      </w:r>
      <w:r w:rsidRPr="003D7BF6">
        <w:rPr>
          <w:sz w:val="16"/>
        </w:rPr>
        <w:t xml:space="preserve"> </w:t>
      </w:r>
      <w:r w:rsidRPr="003D7BF6">
        <w:rPr>
          <w:rFonts w:eastAsia="Calibri"/>
          <w:sz w:val="16"/>
        </w:rPr>
        <w:t>come</w:t>
      </w:r>
      <w:r w:rsidRPr="003D7BF6">
        <w:rPr>
          <w:sz w:val="16"/>
        </w:rPr>
        <w:t xml:space="preserve"> </w:t>
      </w:r>
      <w:r w:rsidRPr="003D7BF6">
        <w:rPr>
          <w:rFonts w:eastAsia="Calibri"/>
          <w:sz w:val="16"/>
        </w:rPr>
        <w:t>about</w:t>
      </w:r>
      <w:r w:rsidRPr="003D7BF6">
        <w:rPr>
          <w:sz w:val="16"/>
        </w:rPr>
        <w:t xml:space="preserve"> </w:t>
      </w:r>
      <w:r w:rsidRPr="003D7BF6">
        <w:rPr>
          <w:rFonts w:eastAsia="Calibri"/>
          <w:sz w:val="16"/>
        </w:rPr>
        <w:t>due</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anthropogenic</w:t>
      </w:r>
      <w:r w:rsidRPr="003D7BF6">
        <w:rPr>
          <w:sz w:val="16"/>
        </w:rPr>
        <w:t xml:space="preserve"> </w:t>
      </w:r>
      <w:r w:rsidRPr="003D7BF6">
        <w:rPr>
          <w:rFonts w:eastAsia="Calibri"/>
          <w:sz w:val="16"/>
        </w:rPr>
        <w:t>climate</w:t>
      </w:r>
      <w:r w:rsidRPr="003D7BF6">
        <w:rPr>
          <w:sz w:val="16"/>
        </w:rPr>
        <w:t xml:space="preserve"> </w:t>
      </w:r>
      <w:r w:rsidRPr="003D7BF6">
        <w:rPr>
          <w:rFonts w:eastAsia="Calibri"/>
          <w:sz w:val="16"/>
        </w:rPr>
        <w:t>change</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massive</w:t>
      </w:r>
      <w:r w:rsidRPr="003D7BF6">
        <w:rPr>
          <w:sz w:val="16"/>
        </w:rPr>
        <w:t xml:space="preserve"> </w:t>
      </w:r>
      <w:r w:rsidRPr="003D7BF6">
        <w:rPr>
          <w:rFonts w:eastAsia="Calibri"/>
          <w:sz w:val="16"/>
        </w:rPr>
        <w:t>asteroid</w:t>
      </w:r>
      <w:r w:rsidRPr="003D7BF6">
        <w:rPr>
          <w:sz w:val="16"/>
        </w:rPr>
        <w:t xml:space="preserve"> </w:t>
      </w:r>
      <w:r w:rsidRPr="003D7BF6">
        <w:rPr>
          <w:rFonts w:eastAsia="Calibri"/>
          <w:sz w:val="16"/>
        </w:rPr>
        <w:t>hitting</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Earth</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wiping</w:t>
      </w:r>
      <w:r w:rsidRPr="003D7BF6">
        <w:rPr>
          <w:sz w:val="16"/>
        </w:rPr>
        <w:t xml:space="preserve"> </w:t>
      </w:r>
      <w:r w:rsidRPr="003D7BF6">
        <w:rPr>
          <w:rFonts w:eastAsia="Calibri"/>
          <w:sz w:val="16"/>
        </w:rPr>
        <w:t>out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species</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same</w:t>
      </w:r>
      <w:r w:rsidRPr="003D7BF6">
        <w:rPr>
          <w:sz w:val="16"/>
        </w:rPr>
        <w:t xml:space="preserve"> </w:t>
      </w:r>
      <w:r w:rsidRPr="003D7BF6">
        <w:rPr>
          <w:rFonts w:eastAsia="Calibri"/>
          <w:sz w:val="16"/>
        </w:rPr>
        <w:t>way</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did</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dinosaurs</w:t>
      </w:r>
      <w:r w:rsidRPr="003D7BF6">
        <w:rPr>
          <w:sz w:val="16"/>
        </w:rPr>
        <w:t xml:space="preserve"> </w:t>
      </w:r>
      <w:r w:rsidRPr="003D7BF6">
        <w:rPr>
          <w:rFonts w:eastAsia="Calibri"/>
          <w:sz w:val="16"/>
        </w:rPr>
        <w:t>millions</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years</w:t>
      </w:r>
      <w:r w:rsidRPr="003D7BF6">
        <w:rPr>
          <w:sz w:val="16"/>
        </w:rPr>
        <w:t xml:space="preserve"> </w:t>
      </w:r>
      <w:r w:rsidRPr="003D7BF6">
        <w:rPr>
          <w:rFonts w:eastAsia="Calibri"/>
          <w:sz w:val="16"/>
        </w:rPr>
        <w:t>ago</w:t>
      </w:r>
      <w:r w:rsidRPr="003D7BF6">
        <w:rPr>
          <w:sz w:val="16"/>
        </w:rPr>
        <w:t xml:space="preserve">. </w:t>
      </w:r>
      <w:r w:rsidRPr="00AE4834">
        <w:rPr>
          <w:rStyle w:val="StyleUnderline"/>
          <w:rFonts w:eastAsia="Calibri"/>
        </w:rPr>
        <w:t>Each</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these</w:t>
      </w:r>
      <w:r w:rsidRPr="003D7BF6">
        <w:rPr>
          <w:sz w:val="16"/>
        </w:rPr>
        <w:t xml:space="preserve"> </w:t>
      </w:r>
      <w:r w:rsidRPr="00AE4834">
        <w:rPr>
          <w:rStyle w:val="StyleUnderline"/>
          <w:rFonts w:eastAsia="Calibri"/>
        </w:rPr>
        <w:t>scenario</w:t>
      </w:r>
      <w:r w:rsidRPr="003D7BF6">
        <w:rPr>
          <w:rFonts w:eastAsia="Calibri"/>
          <w:sz w:val="16"/>
        </w:rPr>
        <w:t>s</w:t>
      </w:r>
      <w:r w:rsidRPr="003D7BF6">
        <w:rPr>
          <w:sz w:val="16"/>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3D7BF6">
        <w:rPr>
          <w:sz w:val="16"/>
        </w:rPr>
        <w:t xml:space="preserve"> </w:t>
      </w:r>
      <w:r w:rsidRPr="00AE4834">
        <w:rPr>
          <w:rStyle w:val="StyleUnderline"/>
          <w:rFonts w:eastAsia="Calibri"/>
        </w:rPr>
        <w:t>and</w:t>
      </w:r>
      <w:r w:rsidRPr="00AE4834">
        <w:rPr>
          <w:rStyle w:val="StyleUnderline"/>
        </w:rPr>
        <w:t>/</w:t>
      </w:r>
      <w:r w:rsidRPr="003D7BF6">
        <w:rPr>
          <w:rFonts w:eastAsia="Calibri"/>
          <w:sz w:val="16"/>
        </w:rPr>
        <w:t>or</w:t>
      </w:r>
      <w:r w:rsidRPr="003D7BF6">
        <w:rPr>
          <w:sz w:val="16"/>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existing</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their</w:t>
      </w:r>
      <w:r w:rsidRPr="003D7BF6">
        <w:rPr>
          <w:sz w:val="16"/>
        </w:rPr>
        <w:t xml:space="preserve"> </w:t>
      </w:r>
      <w:r w:rsidRPr="003D7BF6">
        <w:rPr>
          <w:rFonts w:eastAsia="Calibri"/>
          <w:sz w:val="16"/>
        </w:rPr>
        <w:t>interests</w:t>
      </w:r>
      <w:r w:rsidRPr="003D7BF6">
        <w:rPr>
          <w:sz w:val="16"/>
        </w:rPr>
        <w:t xml:space="preserve">. </w:t>
      </w:r>
      <w:r w:rsidRPr="003D7BF6">
        <w:rPr>
          <w:rFonts w:eastAsia="Calibri"/>
          <w:sz w:val="16"/>
        </w:rPr>
        <w:t>Physically</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might</w:t>
      </w:r>
      <w:r w:rsidRPr="003D7BF6">
        <w:rPr>
          <w:sz w:val="16"/>
        </w:rPr>
        <w:t xml:space="preserve"> </w:t>
      </w:r>
      <w:r w:rsidRPr="003D7BF6">
        <w:rPr>
          <w:rFonts w:eastAsia="Calibri"/>
          <w:sz w:val="16"/>
        </w:rPr>
        <w:t>suffer</w:t>
      </w:r>
      <w:r w:rsidRPr="003D7BF6">
        <w:rPr>
          <w:sz w:val="16"/>
        </w:rPr>
        <w:t xml:space="preserve"> </w:t>
      </w:r>
      <w:r w:rsidRPr="003D7BF6">
        <w:rPr>
          <w:rFonts w:eastAsia="Calibri"/>
          <w:sz w:val="16"/>
        </w:rPr>
        <w:t>premature</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possibly</w:t>
      </w:r>
      <w:r w:rsidRPr="003D7BF6">
        <w:rPr>
          <w:sz w:val="16"/>
        </w:rPr>
        <w:t xml:space="preserve"> </w:t>
      </w:r>
      <w:r w:rsidRPr="003D7BF6">
        <w:rPr>
          <w:rFonts w:eastAsia="Calibri"/>
          <w:sz w:val="16"/>
        </w:rPr>
        <w:t>also</w:t>
      </w:r>
      <w:r w:rsidRPr="003D7BF6">
        <w:rPr>
          <w:sz w:val="16"/>
        </w:rPr>
        <w:t xml:space="preserve"> </w:t>
      </w:r>
      <w:r w:rsidRPr="003D7BF6">
        <w:rPr>
          <w:rFonts w:eastAsia="Calibri"/>
          <w:sz w:val="16"/>
        </w:rPr>
        <w:t>painful</w:t>
      </w:r>
      <w:r w:rsidRPr="003D7BF6">
        <w:rPr>
          <w:sz w:val="16"/>
        </w:rPr>
        <w:t xml:space="preserve"> </w:t>
      </w:r>
      <w:r w:rsidRPr="003D7BF6">
        <w:rPr>
          <w:rFonts w:eastAsia="Calibri"/>
          <w:sz w:val="16"/>
        </w:rPr>
        <w:t>deaths</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example</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hard</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imagine</w:t>
      </w:r>
      <w:r w:rsidRPr="003D7BF6">
        <w:rPr>
          <w:sz w:val="16"/>
        </w:rPr>
        <w:t xml:space="preserve"> </w:t>
      </w:r>
      <w:r w:rsidRPr="003D7BF6">
        <w:rPr>
          <w:rFonts w:eastAsia="Calibri"/>
          <w:sz w:val="16"/>
        </w:rPr>
        <w:t>examples</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which</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process</w:t>
      </w:r>
      <w:r w:rsidRPr="003D7BF6">
        <w:rPr>
          <w:sz w:val="16"/>
        </w:rPr>
        <w:t xml:space="preserve"> </w:t>
      </w:r>
      <w:r w:rsidRPr="003D7BF6">
        <w:rPr>
          <w:rFonts w:eastAsia="Calibri"/>
          <w:sz w:val="16"/>
        </w:rPr>
        <w:t>of</w:t>
      </w:r>
      <w:r w:rsidRPr="003D7BF6">
        <w:rPr>
          <w:sz w:val="16"/>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3D7BF6">
        <w:rPr>
          <w:sz w:val="16"/>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3D7BF6">
        <w:rPr>
          <w:sz w:val="16"/>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3D7BF6">
        <w:rPr>
          <w:sz w:val="16"/>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3D7BF6">
        <w:rPr>
          <w:sz w:val="16"/>
        </w:rPr>
        <w:t xml:space="preserve">. </w:t>
      </w:r>
      <w:r w:rsidRPr="003D7BF6">
        <w:rPr>
          <w:rFonts w:eastAsia="Calibri"/>
          <w:sz w:val="16"/>
        </w:rPr>
        <w:t>Obviously</w:t>
      </w:r>
      <w:r w:rsidRPr="003D7BF6">
        <w:rPr>
          <w:sz w:val="16"/>
        </w:rPr>
        <w:t xml:space="preserve">, </w:t>
      </w:r>
      <w:r w:rsidRPr="003D7BF6">
        <w:rPr>
          <w:rFonts w:eastAsia="Calibri"/>
          <w:sz w:val="16"/>
        </w:rPr>
        <w:t>some</w:t>
      </w:r>
      <w:r w:rsidRPr="003D7BF6">
        <w:rPr>
          <w:sz w:val="16"/>
        </w:rPr>
        <w:t xml:space="preserve"> </w:t>
      </w:r>
      <w:r w:rsidRPr="003D7BF6">
        <w:rPr>
          <w:rFonts w:eastAsia="Calibri"/>
          <w:sz w:val="16"/>
        </w:rPr>
        <w:t>types</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premature</w:t>
      </w:r>
      <w:r w:rsidRPr="003D7BF6">
        <w:rPr>
          <w:sz w:val="16"/>
        </w:rPr>
        <w:t xml:space="preserve"> </w:t>
      </w:r>
      <w:r w:rsidRPr="003D7BF6">
        <w:rPr>
          <w:rFonts w:eastAsia="Calibri"/>
          <w:sz w:val="16"/>
        </w:rPr>
        <w:t>death</w:t>
      </w:r>
      <w:r w:rsidRPr="003D7BF6">
        <w:rPr>
          <w:sz w:val="16"/>
        </w:rPr>
        <w:t xml:space="preserve"> </w:t>
      </w:r>
      <w:r w:rsidRPr="003D7BF6">
        <w:rPr>
          <w:rFonts w:eastAsia="Calibri"/>
          <w:sz w:val="16"/>
        </w:rPr>
        <w:t>themselves</w:t>
      </w:r>
      <w:r w:rsidRPr="003D7BF6">
        <w:rPr>
          <w:sz w:val="16"/>
        </w:rPr>
        <w:t xml:space="preserve"> </w:t>
      </w:r>
      <w:r w:rsidRPr="003D7BF6">
        <w:rPr>
          <w:rFonts w:eastAsia="Calibri"/>
          <w:sz w:val="16"/>
        </w:rPr>
        <w:t>cannot</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reasons</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reject</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principle</w:t>
      </w:r>
      <w:r w:rsidRPr="003D7BF6">
        <w:rPr>
          <w:sz w:val="16"/>
        </w:rPr>
        <w:t xml:space="preserve">. </w:t>
      </w:r>
      <w:r w:rsidRPr="003D7BF6">
        <w:rPr>
          <w:rFonts w:eastAsia="Calibri"/>
          <w:sz w:val="16"/>
        </w:rPr>
        <w:t>Every</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dies</w:t>
      </w:r>
      <w:r w:rsidRPr="003D7BF6">
        <w:rPr>
          <w:sz w:val="16"/>
        </w:rPr>
        <w:t xml:space="preserve"> </w:t>
      </w:r>
      <w:r w:rsidRPr="003D7BF6">
        <w:rPr>
          <w:rFonts w:eastAsia="Calibri"/>
          <w:sz w:val="16"/>
        </w:rPr>
        <w:t>eventually</w:t>
      </w:r>
      <w:r w:rsidRPr="003D7BF6">
        <w:rPr>
          <w:sz w:val="16"/>
        </w:rPr>
        <w:t xml:space="preserve">, </w:t>
      </w:r>
      <w:r w:rsidRPr="003D7BF6">
        <w:rPr>
          <w:rFonts w:eastAsia="Calibri"/>
          <w:sz w:val="16"/>
        </w:rPr>
        <w:t>sometimes</w:t>
      </w:r>
      <w:r w:rsidRPr="003D7BF6">
        <w:rPr>
          <w:sz w:val="16"/>
        </w:rPr>
        <w:t xml:space="preserve"> </w:t>
      </w:r>
      <w:r w:rsidRPr="003D7BF6">
        <w:rPr>
          <w:rFonts w:eastAsia="Calibri"/>
          <w:sz w:val="16"/>
        </w:rPr>
        <w:t>earlier</w:t>
      </w:r>
      <w:r w:rsidRPr="003D7BF6">
        <w:rPr>
          <w:sz w:val="16"/>
        </w:rPr>
        <w:t xml:space="preserve"> </w:t>
      </w:r>
      <w:r w:rsidRPr="003D7BF6">
        <w:rPr>
          <w:rFonts w:eastAsia="Calibri"/>
          <w:sz w:val="16"/>
        </w:rPr>
        <w:t>than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standard</w:t>
      </w:r>
      <w:r w:rsidRPr="003D7BF6">
        <w:rPr>
          <w:sz w:val="16"/>
        </w:rPr>
        <w:t xml:space="preserve"> </w:t>
      </w:r>
      <w:r w:rsidRPr="003D7BF6">
        <w:rPr>
          <w:rFonts w:eastAsia="Calibri"/>
          <w:sz w:val="16"/>
        </w:rPr>
        <w:t>expected</w:t>
      </w:r>
      <w:r w:rsidRPr="003D7BF6">
        <w:rPr>
          <w:sz w:val="16"/>
        </w:rPr>
        <w:t xml:space="preserve"> </w:t>
      </w:r>
      <w:r w:rsidRPr="003D7BF6">
        <w:rPr>
          <w:rFonts w:eastAsia="Calibri"/>
          <w:sz w:val="16"/>
        </w:rPr>
        <w:t>lifespan</w:t>
      </w:r>
      <w:r w:rsidRPr="003D7BF6">
        <w:rPr>
          <w:sz w:val="16"/>
        </w:rPr>
        <w:t xml:space="preserve"> </w:t>
      </w:r>
      <w:r w:rsidRPr="003D7BF6">
        <w:rPr>
          <w:rFonts w:eastAsia="Calibri"/>
          <w:sz w:val="16"/>
        </w:rPr>
        <w:t>due</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accidents</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causes</w:t>
      </w:r>
      <w:r w:rsidRPr="003D7BF6">
        <w:rPr>
          <w:sz w:val="16"/>
        </w:rPr>
        <w:t xml:space="preserve"> </w:t>
      </w:r>
      <w:r w:rsidRPr="003D7BF6">
        <w:rPr>
          <w:rFonts w:eastAsia="Calibri"/>
          <w:sz w:val="16"/>
        </w:rPr>
        <w:t>like</w:t>
      </w:r>
      <w:r w:rsidRPr="003D7BF6">
        <w:rPr>
          <w:sz w:val="16"/>
        </w:rPr>
        <w:t xml:space="preserve"> </w:t>
      </w:r>
      <w:r w:rsidRPr="003D7BF6">
        <w:rPr>
          <w:rFonts w:eastAsia="Calibri"/>
          <w:sz w:val="16"/>
        </w:rPr>
        <w:t>spontaneously</w:t>
      </w:r>
      <w:r w:rsidRPr="003D7BF6">
        <w:rPr>
          <w:sz w:val="16"/>
        </w:rPr>
        <w:t xml:space="preserve"> </w:t>
      </w:r>
      <w:r w:rsidRPr="003D7BF6">
        <w:rPr>
          <w:rFonts w:eastAsia="Calibri"/>
          <w:sz w:val="16"/>
        </w:rPr>
        <w:t>occurring</w:t>
      </w:r>
      <w:r w:rsidRPr="003D7BF6">
        <w:rPr>
          <w:sz w:val="16"/>
        </w:rPr>
        <w:t xml:space="preserve"> </w:t>
      </w:r>
      <w:r w:rsidRPr="003D7BF6">
        <w:rPr>
          <w:rFonts w:eastAsia="Calibri"/>
          <w:sz w:val="16"/>
        </w:rPr>
        <w:t>incurable</w:t>
      </w:r>
      <w:r w:rsidRPr="003D7BF6">
        <w:rPr>
          <w:sz w:val="16"/>
        </w:rPr>
        <w:t xml:space="preserve"> </w:t>
      </w:r>
      <w:r w:rsidRPr="003D7BF6">
        <w:rPr>
          <w:rFonts w:eastAsia="Calibri"/>
          <w:sz w:val="16"/>
        </w:rPr>
        <w:t>cancers</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cause</w:t>
      </w:r>
      <w:r w:rsidRPr="003D7BF6">
        <w:rPr>
          <w:sz w:val="16"/>
        </w:rPr>
        <w:t xml:space="preserve"> </w:t>
      </w:r>
      <w:r w:rsidRPr="003D7BF6">
        <w:rPr>
          <w:rFonts w:eastAsia="Calibri"/>
          <w:sz w:val="16"/>
        </w:rPr>
        <w:t>such</w:t>
      </w:r>
      <w:r w:rsidRPr="003D7BF6">
        <w:rPr>
          <w:sz w:val="16"/>
        </w:rPr>
        <w:t xml:space="preserve"> </w:t>
      </w:r>
      <w:r w:rsidRPr="003D7BF6">
        <w:rPr>
          <w:rFonts w:eastAsia="Calibri"/>
          <w:sz w:val="16"/>
        </w:rPr>
        <w:t>as</w:t>
      </w:r>
      <w:r w:rsidRPr="003D7BF6">
        <w:rPr>
          <w:sz w:val="16"/>
        </w:rPr>
        <w:t xml:space="preserve"> </w:t>
      </w:r>
      <w:r w:rsidRPr="003D7BF6">
        <w:rPr>
          <w:rFonts w:eastAsia="Calibri"/>
          <w:sz w:val="16"/>
        </w:rPr>
        <w:t>disease</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moral</w:t>
      </w:r>
      <w:r w:rsidRPr="003D7BF6">
        <w:rPr>
          <w:sz w:val="16"/>
        </w:rPr>
        <w:t xml:space="preserve"> </w:t>
      </w:r>
      <w:r w:rsidRPr="003D7BF6">
        <w:rPr>
          <w:rFonts w:eastAsia="Calibri"/>
          <w:sz w:val="16"/>
        </w:rPr>
        <w:t>agent</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therefore</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cannot</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wrong</w:t>
      </w:r>
      <w:r w:rsidRPr="003D7BF6">
        <w:rPr>
          <w:sz w:val="16"/>
        </w:rPr>
        <w:t xml:space="preserve"> </w:t>
      </w:r>
      <w:r w:rsidRPr="003D7BF6">
        <w:rPr>
          <w:rFonts w:eastAsia="Calibri"/>
          <w:sz w:val="16"/>
        </w:rPr>
        <w:t>if</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unavoidably</w:t>
      </w:r>
      <w:r w:rsidRPr="003D7BF6">
        <w:rPr>
          <w:sz w:val="16"/>
        </w:rPr>
        <w:t xml:space="preserve"> </w:t>
      </w:r>
      <w:r w:rsidRPr="003D7BF6">
        <w:rPr>
          <w:rFonts w:eastAsia="Calibri"/>
          <w:sz w:val="16"/>
        </w:rPr>
        <w:t>kills</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prematurely</w:t>
      </w:r>
      <w:r w:rsidRPr="003D7BF6">
        <w:rPr>
          <w:sz w:val="16"/>
        </w:rPr>
        <w:t xml:space="preserve">. </w:t>
      </w:r>
      <w:r w:rsidRPr="003D7BF6">
        <w:rPr>
          <w:rFonts w:eastAsia="Calibri"/>
          <w:sz w:val="16"/>
        </w:rPr>
        <w:t>Scanlon</w:t>
      </w:r>
      <w:r w:rsidRPr="003D7BF6">
        <w:rPr>
          <w:sz w:val="16"/>
        </w:rPr>
        <w:t xml:space="preserve"> </w:t>
      </w:r>
      <w:r w:rsidRPr="003D7BF6">
        <w:rPr>
          <w:rFonts w:eastAsia="Calibri"/>
          <w:sz w:val="16"/>
        </w:rPr>
        <w:t>says</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fact</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principle</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reduce</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person</w:t>
      </w:r>
      <w:r w:rsidRPr="003D7BF6">
        <w:rPr>
          <w:sz w:val="16"/>
        </w:rPr>
        <w:t>’</w:t>
      </w:r>
      <w:r w:rsidRPr="003D7BF6">
        <w:rPr>
          <w:rFonts w:eastAsia="Calibri"/>
          <w:sz w:val="16"/>
        </w:rPr>
        <w:t>s</w:t>
      </w:r>
      <w:r w:rsidRPr="003D7BF6">
        <w:rPr>
          <w:sz w:val="16"/>
        </w:rPr>
        <w:t xml:space="preserve"> </w:t>
      </w:r>
      <w:r w:rsidRPr="003D7BF6">
        <w:rPr>
          <w:rFonts w:eastAsia="Calibri"/>
          <w:sz w:val="16"/>
        </w:rPr>
        <w:t>well</w:t>
      </w:r>
      <w:r w:rsidRPr="003D7BF6">
        <w:rPr>
          <w:sz w:val="16"/>
        </w:rPr>
        <w:t>-</w:t>
      </w:r>
      <w:r w:rsidRPr="003D7BF6">
        <w:rPr>
          <w:rFonts w:eastAsia="Calibri"/>
          <w:sz w:val="16"/>
        </w:rPr>
        <w:t>being</w:t>
      </w:r>
      <w:r w:rsidRPr="003D7BF6">
        <w:rPr>
          <w:sz w:val="16"/>
        </w:rPr>
        <w:t xml:space="preserve"> </w:t>
      </w:r>
      <w:r w:rsidRPr="003D7BF6">
        <w:rPr>
          <w:rFonts w:eastAsia="Calibri"/>
          <w:sz w:val="16"/>
        </w:rPr>
        <w:t>gives</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reject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principle</w:t>
      </w:r>
      <w:r w:rsidRPr="003D7BF6">
        <w:rPr>
          <w:sz w:val="16"/>
        </w:rPr>
        <w:t>: ‘</w:t>
      </w:r>
      <w:r w:rsidRPr="003D7BF6">
        <w:rPr>
          <w:rFonts w:eastAsia="Calibri"/>
          <w:sz w:val="16"/>
        </w:rPr>
        <w:t>components</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well</w:t>
      </w:r>
      <w:r w:rsidRPr="003D7BF6">
        <w:rPr>
          <w:sz w:val="16"/>
        </w:rPr>
        <w:t>-</w:t>
      </w:r>
      <w:r w:rsidRPr="003D7BF6">
        <w:rPr>
          <w:rFonts w:eastAsia="Calibri"/>
          <w:sz w:val="16"/>
        </w:rPr>
        <w:t>being</w:t>
      </w:r>
      <w:r w:rsidRPr="003D7BF6">
        <w:rPr>
          <w:sz w:val="16"/>
        </w:rPr>
        <w:t xml:space="preserve"> </w:t>
      </w:r>
      <w:r w:rsidRPr="003D7BF6">
        <w:rPr>
          <w:rFonts w:eastAsia="Calibri"/>
          <w:sz w:val="16"/>
        </w:rPr>
        <w:t>figure</w:t>
      </w:r>
      <w:r w:rsidRPr="003D7BF6">
        <w:rPr>
          <w:sz w:val="16"/>
        </w:rPr>
        <w:t xml:space="preserve"> </w:t>
      </w:r>
      <w:r w:rsidRPr="003D7BF6">
        <w:rPr>
          <w:rFonts w:eastAsia="Calibri"/>
          <w:sz w:val="16"/>
        </w:rPr>
        <w:t>prominently</w:t>
      </w:r>
      <w:r w:rsidRPr="003D7BF6">
        <w:rPr>
          <w:sz w:val="16"/>
        </w:rPr>
        <w:t xml:space="preserve"> </w:t>
      </w:r>
      <w:r w:rsidRPr="003D7BF6">
        <w:rPr>
          <w:rFonts w:eastAsia="Calibri"/>
          <w:sz w:val="16"/>
        </w:rPr>
        <w:t>as</w:t>
      </w:r>
      <w:r w:rsidRPr="003D7BF6">
        <w:rPr>
          <w:sz w:val="16"/>
        </w:rPr>
        <w:t xml:space="preserve"> </w:t>
      </w:r>
      <w:r w:rsidRPr="003D7BF6">
        <w:rPr>
          <w:rFonts w:eastAsia="Calibri"/>
          <w:sz w:val="16"/>
        </w:rPr>
        <w:t>grounds</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reasonable</w:t>
      </w:r>
      <w:r w:rsidRPr="003D7BF6">
        <w:rPr>
          <w:sz w:val="16"/>
        </w:rPr>
        <w:t xml:space="preserve"> </w:t>
      </w:r>
      <w:r w:rsidRPr="003D7BF6">
        <w:rPr>
          <w:rFonts w:eastAsia="Calibri"/>
          <w:sz w:val="16"/>
        </w:rPr>
        <w:t>rejection</w:t>
      </w:r>
      <w:r w:rsidRPr="003D7BF6">
        <w:rPr>
          <w:sz w:val="16"/>
        </w:rPr>
        <w:t>’ (</w:t>
      </w:r>
      <w:r w:rsidRPr="003D7BF6">
        <w:rPr>
          <w:rFonts w:eastAsia="Calibri"/>
          <w:sz w:val="16"/>
        </w:rPr>
        <w:t>Scanlon</w:t>
      </w:r>
      <w:r w:rsidRPr="003D7BF6">
        <w:rPr>
          <w:sz w:val="16"/>
        </w:rPr>
        <w:t xml:space="preserve"> 1998, 214). </w:t>
      </w:r>
      <w:r w:rsidRPr="003D7BF6">
        <w:rPr>
          <w:rFonts w:eastAsia="Calibri"/>
          <w:sz w:val="16"/>
        </w:rPr>
        <w:t>However</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settled</w:t>
      </w:r>
      <w:r w:rsidRPr="003D7BF6">
        <w:rPr>
          <w:sz w:val="16"/>
        </w:rPr>
        <w:t xml:space="preserve"> </w:t>
      </w:r>
      <w:r w:rsidRPr="003D7BF6">
        <w:rPr>
          <w:rFonts w:eastAsia="Calibri"/>
          <w:sz w:val="16"/>
        </w:rPr>
        <w:t>yet</w:t>
      </w:r>
      <w:r w:rsidRPr="003D7BF6">
        <w:rPr>
          <w:sz w:val="16"/>
        </w:rPr>
        <w:t xml:space="preserve"> </w:t>
      </w:r>
      <w:r w:rsidRPr="003D7BF6">
        <w:rPr>
          <w:rFonts w:eastAsia="Calibri"/>
          <w:sz w:val="16"/>
        </w:rPr>
        <w:t>whether</w:t>
      </w:r>
      <w:r w:rsidRPr="003D7BF6">
        <w:rPr>
          <w:sz w:val="16"/>
        </w:rPr>
        <w:t xml:space="preserve"> </w:t>
      </w:r>
      <w:r w:rsidRPr="003D7BF6">
        <w:rPr>
          <w:rFonts w:eastAsia="Calibri"/>
          <w:sz w:val="16"/>
        </w:rPr>
        <w:t>premature</w:t>
      </w:r>
      <w:r w:rsidRPr="003D7BF6">
        <w:rPr>
          <w:sz w:val="16"/>
        </w:rPr>
        <w:t xml:space="preserve"> </w:t>
      </w:r>
      <w:r w:rsidRPr="003D7BF6">
        <w:rPr>
          <w:rFonts w:eastAsia="Calibri"/>
          <w:sz w:val="16"/>
        </w:rPr>
        <w:t>death</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setback</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well</w:t>
      </w:r>
      <w:r w:rsidRPr="003D7BF6">
        <w:rPr>
          <w:sz w:val="16"/>
        </w:rPr>
        <w:t>-</w:t>
      </w:r>
      <w:r w:rsidRPr="003D7BF6">
        <w:rPr>
          <w:rFonts w:eastAsia="Calibri"/>
          <w:sz w:val="16"/>
        </w:rPr>
        <w:t>being</w:t>
      </w:r>
      <w:r w:rsidRPr="003D7BF6">
        <w:rPr>
          <w:sz w:val="16"/>
        </w:rPr>
        <w:t xml:space="preserve">. </w:t>
      </w:r>
      <w:r w:rsidRPr="003D7BF6">
        <w:rPr>
          <w:rFonts w:eastAsia="Calibri"/>
          <w:sz w:val="16"/>
        </w:rPr>
        <w:t>Some</w:t>
      </w:r>
      <w:r w:rsidRPr="003D7BF6">
        <w:rPr>
          <w:sz w:val="16"/>
        </w:rPr>
        <w:t xml:space="preserve"> </w:t>
      </w:r>
      <w:r w:rsidRPr="003D7BF6">
        <w:rPr>
          <w:rFonts w:eastAsia="Calibri"/>
          <w:sz w:val="16"/>
        </w:rPr>
        <w:t>philosophers</w:t>
      </w:r>
      <w:r w:rsidRPr="003D7BF6">
        <w:rPr>
          <w:sz w:val="16"/>
        </w:rPr>
        <w:t xml:space="preserve"> </w:t>
      </w:r>
      <w:r w:rsidRPr="003D7BF6">
        <w:rPr>
          <w:rFonts w:eastAsia="Calibri"/>
          <w:sz w:val="16"/>
        </w:rPr>
        <w:t>hold</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death</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harm</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who</w:t>
      </w:r>
      <w:r w:rsidRPr="003D7BF6">
        <w:rPr>
          <w:sz w:val="16"/>
        </w:rPr>
        <w:t xml:space="preserve"> </w:t>
      </w:r>
      <w:r w:rsidRPr="003D7BF6">
        <w:rPr>
          <w:rFonts w:eastAsia="Calibri"/>
          <w:sz w:val="16"/>
        </w:rPr>
        <w:t>dies</w:t>
      </w:r>
      <w:r w:rsidRPr="003D7BF6">
        <w:rPr>
          <w:sz w:val="16"/>
        </w:rPr>
        <w:t xml:space="preserve">, </w:t>
      </w:r>
      <w:r w:rsidRPr="003D7BF6">
        <w:rPr>
          <w:rFonts w:eastAsia="Calibri"/>
          <w:sz w:val="16"/>
        </w:rPr>
        <w:t>whilst</w:t>
      </w:r>
      <w:r w:rsidRPr="003D7BF6">
        <w:rPr>
          <w:sz w:val="16"/>
        </w:rPr>
        <w:t xml:space="preserve"> </w:t>
      </w:r>
      <w:r w:rsidRPr="003D7BF6">
        <w:rPr>
          <w:rFonts w:eastAsia="Calibri"/>
          <w:sz w:val="16"/>
        </w:rPr>
        <w:t>others</w:t>
      </w:r>
      <w:r w:rsidRPr="003D7BF6">
        <w:rPr>
          <w:sz w:val="16"/>
        </w:rPr>
        <w:t xml:space="preserve"> </w:t>
      </w:r>
      <w:r w:rsidRPr="003D7BF6">
        <w:rPr>
          <w:rFonts w:eastAsia="Calibri"/>
          <w:sz w:val="16"/>
        </w:rPr>
        <w:t>argue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not</w:t>
      </w:r>
      <w:r w:rsidRPr="003D7BF6">
        <w:rPr>
          <w:sz w:val="16"/>
        </w:rPr>
        <w:t xml:space="preserve">.7 </w:t>
      </w:r>
      <w:r w:rsidRPr="003D7BF6">
        <w:rPr>
          <w:rFonts w:eastAsia="Calibri"/>
          <w:sz w:val="16"/>
        </w:rPr>
        <w:t>I</w:t>
      </w:r>
      <w:r w:rsidRPr="003D7BF6">
        <w:rPr>
          <w:sz w:val="16"/>
        </w:rPr>
        <w:t xml:space="preserve"> </w:t>
      </w:r>
      <w:r w:rsidRPr="003D7BF6">
        <w:rPr>
          <w:rFonts w:eastAsia="Calibri"/>
          <w:sz w:val="16"/>
        </w:rPr>
        <w:t>will</w:t>
      </w:r>
      <w:r w:rsidRPr="003D7BF6">
        <w:rPr>
          <w:sz w:val="16"/>
        </w:rPr>
        <w:t xml:space="preserve"> </w:t>
      </w:r>
      <w:r w:rsidRPr="003D7BF6">
        <w:rPr>
          <w:rFonts w:eastAsia="Calibri"/>
          <w:sz w:val="16"/>
        </w:rPr>
        <w:t>argue</w:t>
      </w:r>
      <w:r w:rsidRPr="003D7BF6">
        <w:rPr>
          <w:sz w:val="16"/>
        </w:rPr>
        <w:t xml:space="preserve">, </w:t>
      </w:r>
      <w:r w:rsidRPr="003D7BF6">
        <w:rPr>
          <w:rFonts w:eastAsia="Calibri"/>
          <w:sz w:val="16"/>
        </w:rPr>
        <w:t>however</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regardless</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who</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correct</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debate</w:t>
      </w:r>
      <w:r w:rsidRPr="003D7BF6">
        <w:rPr>
          <w:sz w:val="16"/>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3D7BF6">
        <w:rPr>
          <w:sz w:val="16"/>
        </w:rPr>
        <w:t xml:space="preserve">. </w:t>
      </w:r>
      <w:r w:rsidRPr="003D7BF6">
        <w:rPr>
          <w:rFonts w:eastAsia="Calibri"/>
          <w:sz w:val="16"/>
        </w:rPr>
        <w:t>Scanlon</w:t>
      </w:r>
      <w:r w:rsidRPr="003D7BF6">
        <w:rPr>
          <w:sz w:val="16"/>
        </w:rPr>
        <w:t xml:space="preserve"> </w:t>
      </w:r>
      <w:r w:rsidRPr="003D7BF6">
        <w:rPr>
          <w:rFonts w:eastAsia="Calibri"/>
          <w:sz w:val="16"/>
        </w:rPr>
        <w:t>says</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recognizing</w:t>
      </w:r>
      <w:r w:rsidRPr="003D7BF6">
        <w:rPr>
          <w:sz w:val="16"/>
        </w:rPr>
        <w:t xml:space="preserve"> </w:t>
      </w:r>
      <w:r w:rsidRPr="003D7BF6">
        <w:rPr>
          <w:rFonts w:eastAsia="Calibri"/>
          <w:sz w:val="16"/>
        </w:rPr>
        <w:t>others</w:t>
      </w:r>
      <w:r w:rsidRPr="003D7BF6">
        <w:rPr>
          <w:sz w:val="16"/>
        </w:rPr>
        <w:t xml:space="preserve"> </w:t>
      </w:r>
      <w:r w:rsidRPr="003D7BF6">
        <w:rPr>
          <w:rFonts w:eastAsia="Calibri"/>
          <w:sz w:val="16"/>
        </w:rPr>
        <w:t>as</w:t>
      </w:r>
      <w:r w:rsidRPr="003D7BF6">
        <w:rPr>
          <w:sz w:val="16"/>
        </w:rPr>
        <w:t xml:space="preserve"> </w:t>
      </w:r>
      <w:r w:rsidRPr="003D7BF6">
        <w:rPr>
          <w:rFonts w:eastAsia="Calibri"/>
          <w:sz w:val="16"/>
        </w:rPr>
        <w:t>rational</w:t>
      </w:r>
      <w:r w:rsidRPr="003D7BF6">
        <w:rPr>
          <w:sz w:val="16"/>
        </w:rPr>
        <w:t xml:space="preserve"> </w:t>
      </w:r>
      <w:r w:rsidRPr="003D7BF6">
        <w:rPr>
          <w:rFonts w:eastAsia="Calibri"/>
          <w:sz w:val="16"/>
        </w:rPr>
        <w:t>beings</w:t>
      </w:r>
      <w:r w:rsidRPr="003D7BF6">
        <w:rPr>
          <w:sz w:val="16"/>
        </w:rPr>
        <w:t xml:space="preserve"> </w:t>
      </w:r>
      <w:r w:rsidRPr="003D7BF6">
        <w:rPr>
          <w:rFonts w:eastAsia="Calibri"/>
          <w:sz w:val="16"/>
        </w:rPr>
        <w:t>with</w:t>
      </w:r>
      <w:r w:rsidRPr="003D7BF6">
        <w:rPr>
          <w:sz w:val="16"/>
        </w:rPr>
        <w:t xml:space="preserve"> </w:t>
      </w:r>
      <w:r w:rsidRPr="003D7BF6">
        <w:rPr>
          <w:rFonts w:eastAsia="Calibri"/>
          <w:sz w:val="16"/>
        </w:rPr>
        <w:t>interests</w:t>
      </w:r>
      <w:r w:rsidRPr="003D7BF6">
        <w:rPr>
          <w:sz w:val="16"/>
        </w:rPr>
        <w:t xml:space="preserve"> </w:t>
      </w:r>
      <w:r w:rsidRPr="003D7BF6">
        <w:rPr>
          <w:rFonts w:eastAsia="Calibri"/>
          <w:sz w:val="16"/>
        </w:rPr>
        <w:t>involves</w:t>
      </w:r>
      <w:r w:rsidRPr="003D7BF6">
        <w:rPr>
          <w:sz w:val="16"/>
        </w:rPr>
        <w:t xml:space="preserve"> </w:t>
      </w:r>
      <w:r w:rsidRPr="003D7BF6">
        <w:rPr>
          <w:rFonts w:eastAsia="Calibri"/>
          <w:sz w:val="16"/>
        </w:rPr>
        <w:t>seeing</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preserve</w:t>
      </w:r>
      <w:r w:rsidRPr="003D7BF6">
        <w:rPr>
          <w:sz w:val="16"/>
        </w:rPr>
        <w:t xml:space="preserve"> </w:t>
      </w:r>
      <w:r w:rsidRPr="003D7BF6">
        <w:rPr>
          <w:rFonts w:eastAsia="Calibri"/>
          <w:sz w:val="16"/>
        </w:rPr>
        <w:t>life</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prevent</w:t>
      </w:r>
      <w:r w:rsidRPr="003D7BF6">
        <w:rPr>
          <w:sz w:val="16"/>
        </w:rPr>
        <w:t xml:space="preserve"> </w:t>
      </w:r>
      <w:r w:rsidRPr="003D7BF6">
        <w:rPr>
          <w:rFonts w:eastAsia="Calibri"/>
          <w:sz w:val="16"/>
        </w:rPr>
        <w:t>death</w:t>
      </w:r>
      <w:r w:rsidRPr="003D7BF6">
        <w:rPr>
          <w:sz w:val="16"/>
        </w:rPr>
        <w:t>: ‘</w:t>
      </w:r>
      <w:r w:rsidRPr="00AE4834">
        <w:rPr>
          <w:rStyle w:val="StyleUnderline"/>
          <w:rFonts w:eastAsia="Calibri"/>
        </w:rPr>
        <w:t>appreciating</w:t>
      </w:r>
      <w:r w:rsidRPr="003D7BF6">
        <w:rPr>
          <w:sz w:val="16"/>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3D7BF6">
        <w:rPr>
          <w:sz w:val="16"/>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3D7BF6">
        <w:rPr>
          <w:sz w:val="16"/>
        </w:rPr>
        <w:t xml:space="preserve"> </w:t>
      </w:r>
      <w:r w:rsidRPr="003D7BF6">
        <w:rPr>
          <w:rFonts w:eastAsia="Calibri"/>
          <w:sz w:val="16"/>
        </w:rPr>
        <w:t>something</w:t>
      </w:r>
      <w:r w:rsidRPr="003D7BF6">
        <w:rPr>
          <w:sz w:val="16"/>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3D7BF6">
        <w:rPr>
          <w:sz w:val="16"/>
        </w:rPr>
        <w:t xml:space="preserve">, </w:t>
      </w:r>
      <w:r w:rsidRPr="003D7BF6">
        <w:rPr>
          <w:rFonts w:eastAsia="Calibri"/>
          <w:sz w:val="16"/>
        </w:rPr>
        <w:t>where</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involves</w:t>
      </w:r>
      <w:r w:rsidRPr="003D7BF6">
        <w:rPr>
          <w:sz w:val="16"/>
        </w:rPr>
        <w:t xml:space="preserve"> </w:t>
      </w:r>
      <w:r w:rsidRPr="003D7BF6">
        <w:rPr>
          <w:rFonts w:eastAsia="Calibri"/>
          <w:sz w:val="16"/>
        </w:rPr>
        <w:t>seeing</w:t>
      </w:r>
      <w:r w:rsidRPr="003D7BF6">
        <w:rPr>
          <w:sz w:val="16"/>
        </w:rPr>
        <w:t xml:space="preserve"> </w:t>
      </w:r>
      <w:r w:rsidRPr="003D7BF6">
        <w:rPr>
          <w:rFonts w:eastAsia="Calibri"/>
          <w:sz w:val="16"/>
        </w:rPr>
        <w:t>reasons</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destroy</w:t>
      </w:r>
      <w:r w:rsidRPr="003D7BF6">
        <w:rPr>
          <w:sz w:val="16"/>
        </w:rPr>
        <w:t xml:space="preserve"> </w:t>
      </w:r>
      <w:r w:rsidRPr="003D7BF6">
        <w:rPr>
          <w:rFonts w:eastAsia="Calibri"/>
          <w:sz w:val="16"/>
        </w:rPr>
        <w:t>them</w:t>
      </w:r>
      <w:r w:rsidRPr="003D7BF6">
        <w:rPr>
          <w:sz w:val="16"/>
        </w:rPr>
        <w:t xml:space="preserve">, </w:t>
      </w:r>
      <w:r w:rsidRPr="003D7BF6">
        <w:rPr>
          <w:rFonts w:eastAsia="Calibri"/>
          <w:sz w:val="16"/>
        </w:rPr>
        <w:t>reasons</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protect</w:t>
      </w:r>
      <w:r w:rsidRPr="003D7BF6">
        <w:rPr>
          <w:sz w:val="16"/>
        </w:rPr>
        <w:t xml:space="preserve"> </w:t>
      </w:r>
      <w:r w:rsidRPr="003D7BF6">
        <w:rPr>
          <w:rFonts w:eastAsia="Calibri"/>
          <w:sz w:val="16"/>
        </w:rPr>
        <w:t>them</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reasons</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want</w:t>
      </w:r>
      <w:r w:rsidRPr="003D7BF6">
        <w:rPr>
          <w:sz w:val="16"/>
        </w:rPr>
        <w:t xml:space="preserve"> </w:t>
      </w:r>
      <w:r w:rsidRPr="003D7BF6">
        <w:rPr>
          <w:rFonts w:eastAsia="Calibri"/>
          <w:sz w:val="16"/>
        </w:rPr>
        <w:t>them</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go</w:t>
      </w:r>
      <w:r w:rsidRPr="003D7BF6">
        <w:rPr>
          <w:sz w:val="16"/>
        </w:rPr>
        <w:t xml:space="preserve"> </w:t>
      </w:r>
      <w:r w:rsidRPr="003D7BF6">
        <w:rPr>
          <w:rFonts w:eastAsia="Calibri"/>
          <w:sz w:val="16"/>
        </w:rPr>
        <w:t>well</w:t>
      </w:r>
      <w:r w:rsidRPr="003D7BF6">
        <w:rPr>
          <w:sz w:val="16"/>
        </w:rPr>
        <w:t>’ (</w:t>
      </w:r>
      <w:r w:rsidRPr="003D7BF6">
        <w:rPr>
          <w:rFonts w:eastAsia="Calibri"/>
          <w:sz w:val="16"/>
        </w:rPr>
        <w:t>Scanlon</w:t>
      </w:r>
      <w:r w:rsidRPr="003D7BF6">
        <w:rPr>
          <w:sz w:val="16"/>
        </w:rPr>
        <w:t xml:space="preserve"> 1998, 104). </w:t>
      </w:r>
      <w:r w:rsidRPr="003D7BF6">
        <w:rPr>
          <w:rFonts w:eastAsia="Calibri"/>
          <w:sz w:val="16"/>
        </w:rPr>
        <w:t>The</w:t>
      </w:r>
      <w:r w:rsidRPr="003D7BF6">
        <w:rPr>
          <w:sz w:val="16"/>
        </w:rPr>
        <w:t xml:space="preserve"> ‘</w:t>
      </w:r>
      <w:r w:rsidRPr="003D7BF6">
        <w:rPr>
          <w:rFonts w:eastAsia="Calibri"/>
          <w:sz w:val="16"/>
        </w:rPr>
        <w:t>respect</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life</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case</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respect</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living</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respect</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life</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abstract</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means</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we</w:t>
      </w:r>
      <w:r w:rsidRPr="003D7BF6">
        <w:rPr>
          <w:sz w:val="16"/>
        </w:rPr>
        <w:t xml:space="preserve"> </w:t>
      </w:r>
      <w:r w:rsidRPr="003D7BF6">
        <w:rPr>
          <w:rFonts w:eastAsia="Calibri"/>
          <w:sz w:val="16"/>
        </w:rPr>
        <w:t>can</w:t>
      </w:r>
      <w:r w:rsidRPr="003D7BF6">
        <w:rPr>
          <w:sz w:val="16"/>
        </w:rPr>
        <w:t xml:space="preserve"> </w:t>
      </w:r>
      <w:r w:rsidRPr="003D7BF6">
        <w:rPr>
          <w:rFonts w:eastAsia="Calibri"/>
          <w:sz w:val="16"/>
        </w:rPr>
        <w:t>sometimes</w:t>
      </w:r>
      <w:r w:rsidRPr="003D7BF6">
        <w:rPr>
          <w:sz w:val="16"/>
        </w:rPr>
        <w:t xml:space="preserve"> </w:t>
      </w:r>
      <w:r w:rsidRPr="003D7BF6">
        <w:rPr>
          <w:rFonts w:eastAsia="Calibri"/>
          <w:sz w:val="16"/>
        </w:rPr>
        <w:t>fail</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protect</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life</w:t>
      </w:r>
      <w:r w:rsidRPr="003D7BF6">
        <w:rPr>
          <w:sz w:val="16"/>
        </w:rPr>
        <w:t xml:space="preserve"> </w:t>
      </w:r>
      <w:r w:rsidRPr="003D7BF6">
        <w:rPr>
          <w:rFonts w:eastAsia="Calibri"/>
          <w:sz w:val="16"/>
        </w:rPr>
        <w:t>without</w:t>
      </w:r>
      <w:r w:rsidRPr="003D7BF6">
        <w:rPr>
          <w:sz w:val="16"/>
        </w:rPr>
        <w:t xml:space="preserve"> </w:t>
      </w:r>
      <w:r w:rsidRPr="003D7BF6">
        <w:rPr>
          <w:rFonts w:eastAsia="Calibri"/>
          <w:sz w:val="16"/>
        </w:rPr>
        <w:t>acting</w:t>
      </w:r>
      <w:r w:rsidRPr="003D7BF6">
        <w:rPr>
          <w:sz w:val="16"/>
        </w:rPr>
        <w:t xml:space="preserve"> </w:t>
      </w:r>
      <w:r w:rsidRPr="003D7BF6">
        <w:rPr>
          <w:rFonts w:eastAsia="Calibri"/>
          <w:sz w:val="16"/>
        </w:rPr>
        <w:t>wrongfully</w:t>
      </w:r>
      <w:r w:rsidRPr="003D7BF6">
        <w:rPr>
          <w:sz w:val="16"/>
        </w:rPr>
        <w:t xml:space="preserve"> </w:t>
      </w:r>
      <w:r w:rsidRPr="003D7BF6">
        <w:rPr>
          <w:rFonts w:eastAsia="Calibri"/>
          <w:sz w:val="16"/>
        </w:rPr>
        <w:t>if</w:t>
      </w:r>
      <w:r w:rsidRPr="003D7BF6">
        <w:rPr>
          <w:sz w:val="16"/>
        </w:rPr>
        <w:t xml:space="preserve"> </w:t>
      </w:r>
      <w:r w:rsidRPr="003D7BF6">
        <w:rPr>
          <w:rFonts w:eastAsia="Calibri"/>
          <w:sz w:val="16"/>
        </w:rPr>
        <w:t>we</w:t>
      </w:r>
      <w:r w:rsidRPr="003D7BF6">
        <w:rPr>
          <w:sz w:val="16"/>
        </w:rPr>
        <w:t xml:space="preserve"> </w:t>
      </w:r>
      <w:r w:rsidRPr="003D7BF6">
        <w:rPr>
          <w:rFonts w:eastAsia="Calibri"/>
          <w:sz w:val="16"/>
        </w:rPr>
        <w:t>still</w:t>
      </w:r>
      <w:r w:rsidRPr="003D7BF6">
        <w:rPr>
          <w:sz w:val="16"/>
        </w:rPr>
        <w:t xml:space="preserve"> </w:t>
      </w:r>
      <w:r w:rsidRPr="003D7BF6">
        <w:rPr>
          <w:rFonts w:eastAsia="Calibri"/>
          <w:sz w:val="16"/>
        </w:rPr>
        <w:t>respect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living</w:t>
      </w:r>
      <w:r w:rsidRPr="003D7BF6">
        <w:rPr>
          <w:sz w:val="16"/>
        </w:rPr>
        <w:t xml:space="preserve">. </w:t>
      </w:r>
      <w:r w:rsidRPr="003D7BF6">
        <w:rPr>
          <w:rFonts w:eastAsia="Calibri"/>
          <w:sz w:val="16"/>
        </w:rPr>
        <w:t>Scanlon</w:t>
      </w:r>
      <w:r w:rsidRPr="003D7BF6">
        <w:rPr>
          <w:sz w:val="16"/>
        </w:rPr>
        <w:t xml:space="preserve"> </w:t>
      </w:r>
      <w:r w:rsidRPr="003D7BF6">
        <w:rPr>
          <w:rFonts w:eastAsia="Calibri"/>
          <w:sz w:val="16"/>
        </w:rPr>
        <w:t>gives</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example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who</w:t>
      </w:r>
      <w:r w:rsidRPr="003D7BF6">
        <w:rPr>
          <w:sz w:val="16"/>
        </w:rPr>
        <w:t xml:space="preserve"> </w:t>
      </w:r>
      <w:r w:rsidRPr="003D7BF6">
        <w:rPr>
          <w:rFonts w:eastAsia="Calibri"/>
          <w:sz w:val="16"/>
        </w:rPr>
        <w:t>faces</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life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unending</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extreme</w:t>
      </w:r>
      <w:r w:rsidRPr="003D7BF6">
        <w:rPr>
          <w:sz w:val="16"/>
        </w:rPr>
        <w:t xml:space="preserve"> </w:t>
      </w:r>
      <w:r w:rsidRPr="003D7BF6">
        <w:rPr>
          <w:rFonts w:eastAsia="Calibri"/>
          <w:sz w:val="16"/>
        </w:rPr>
        <w:t>pain</w:t>
      </w:r>
      <w:r w:rsidRPr="003D7BF6">
        <w:rPr>
          <w:sz w:val="16"/>
        </w:rPr>
        <w:t xml:space="preserve"> </w:t>
      </w:r>
      <w:r w:rsidRPr="003D7BF6">
        <w:rPr>
          <w:rFonts w:eastAsia="Calibri"/>
          <w:sz w:val="16"/>
        </w:rPr>
        <w:t>such</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she</w:t>
      </w:r>
      <w:r w:rsidRPr="003D7BF6">
        <w:rPr>
          <w:sz w:val="16"/>
        </w:rPr>
        <w:t xml:space="preserve"> </w:t>
      </w:r>
      <w:r w:rsidRPr="003D7BF6">
        <w:rPr>
          <w:rFonts w:eastAsia="Calibri"/>
          <w:sz w:val="16"/>
        </w:rPr>
        <w:t>wishes</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end</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by</w:t>
      </w:r>
      <w:r w:rsidRPr="003D7BF6">
        <w:rPr>
          <w:sz w:val="16"/>
        </w:rPr>
        <w:t xml:space="preserve"> </w:t>
      </w:r>
      <w:r w:rsidRPr="003D7BF6">
        <w:rPr>
          <w:rFonts w:eastAsia="Calibri"/>
          <w:sz w:val="16"/>
        </w:rPr>
        <w:t>committing</w:t>
      </w:r>
      <w:r w:rsidRPr="003D7BF6">
        <w:rPr>
          <w:sz w:val="16"/>
        </w:rPr>
        <w:t xml:space="preserve"> </w:t>
      </w:r>
      <w:r w:rsidRPr="003D7BF6">
        <w:rPr>
          <w:rFonts w:eastAsia="Calibri"/>
          <w:sz w:val="16"/>
        </w:rPr>
        <w:t>suicide</w:t>
      </w:r>
      <w:r w:rsidRPr="003D7BF6">
        <w:rPr>
          <w:sz w:val="16"/>
        </w:rPr>
        <w:t xml:space="preserve">. </w:t>
      </w:r>
      <w:r w:rsidRPr="003D7BF6">
        <w:rPr>
          <w:rFonts w:eastAsia="Calibri"/>
          <w:sz w:val="16"/>
        </w:rPr>
        <w:t>Scanlon</w:t>
      </w:r>
      <w:r w:rsidRPr="003D7BF6">
        <w:rPr>
          <w:sz w:val="16"/>
        </w:rPr>
        <w:t xml:space="preserve"> </w:t>
      </w:r>
      <w:r w:rsidRPr="003D7BF6">
        <w:rPr>
          <w:rFonts w:eastAsia="Calibri"/>
          <w:sz w:val="16"/>
        </w:rPr>
        <w:t>does</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think</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suicidal</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shows</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lack</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respect</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her</w:t>
      </w:r>
      <w:r w:rsidRPr="003D7BF6">
        <w:rPr>
          <w:sz w:val="16"/>
        </w:rPr>
        <w:t xml:space="preserve"> </w:t>
      </w:r>
      <w:r w:rsidRPr="003D7BF6">
        <w:rPr>
          <w:rFonts w:eastAsia="Calibri"/>
          <w:sz w:val="16"/>
        </w:rPr>
        <w:t>own</w:t>
      </w:r>
      <w:r w:rsidRPr="003D7BF6">
        <w:rPr>
          <w:sz w:val="16"/>
        </w:rPr>
        <w:t xml:space="preserve"> </w:t>
      </w:r>
      <w:r w:rsidRPr="003D7BF6">
        <w:rPr>
          <w:rFonts w:eastAsia="Calibri"/>
          <w:sz w:val="16"/>
        </w:rPr>
        <w:t>life</w:t>
      </w:r>
      <w:r w:rsidRPr="003D7BF6">
        <w:rPr>
          <w:sz w:val="16"/>
        </w:rPr>
        <w:t xml:space="preserve"> </w:t>
      </w:r>
      <w:r w:rsidRPr="003D7BF6">
        <w:rPr>
          <w:rFonts w:eastAsia="Calibri"/>
          <w:sz w:val="16"/>
        </w:rPr>
        <w:t>by</w:t>
      </w:r>
      <w:r w:rsidRPr="003D7BF6">
        <w:rPr>
          <w:sz w:val="16"/>
        </w:rPr>
        <w:t xml:space="preserve"> </w:t>
      </w:r>
      <w:r w:rsidRPr="003D7BF6">
        <w:rPr>
          <w:rFonts w:eastAsia="Calibri"/>
          <w:sz w:val="16"/>
        </w:rPr>
        <w:t>seeking</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end</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because</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whose</w:t>
      </w:r>
      <w:r w:rsidRPr="003D7BF6">
        <w:rPr>
          <w:sz w:val="16"/>
        </w:rPr>
        <w:t xml:space="preserve"> </w:t>
      </w:r>
      <w:r w:rsidRPr="003D7BF6">
        <w:rPr>
          <w:rFonts w:eastAsia="Calibri"/>
          <w:sz w:val="16"/>
        </w:rPr>
        <w:t>life</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has</w:t>
      </w:r>
      <w:r w:rsidRPr="003D7BF6">
        <w:rPr>
          <w:sz w:val="16"/>
        </w:rPr>
        <w:t xml:space="preserve"> </w:t>
      </w:r>
      <w:r w:rsidRPr="003D7BF6">
        <w:rPr>
          <w:rFonts w:eastAsia="Calibri"/>
          <w:sz w:val="16"/>
        </w:rPr>
        <w:t>no</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want</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go</w:t>
      </w:r>
      <w:r w:rsidRPr="003D7BF6">
        <w:rPr>
          <w:sz w:val="16"/>
        </w:rPr>
        <w:t xml:space="preserve"> </w:t>
      </w:r>
      <w:r w:rsidRPr="003D7BF6">
        <w:rPr>
          <w:rFonts w:eastAsia="Calibri"/>
          <w:sz w:val="16"/>
        </w:rPr>
        <w:t>on</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important</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note</w:t>
      </w:r>
      <w:r w:rsidRPr="003D7BF6">
        <w:rPr>
          <w:sz w:val="16"/>
        </w:rPr>
        <w:t xml:space="preserve"> </w:t>
      </w:r>
      <w:r w:rsidRPr="003D7BF6">
        <w:rPr>
          <w:rFonts w:eastAsia="Calibri"/>
          <w:sz w:val="16"/>
        </w:rPr>
        <w:t>because</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emphasizes</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fact</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respect</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life</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person</w:t>
      </w:r>
      <w:r w:rsidRPr="003D7BF6">
        <w:rPr>
          <w:sz w:val="16"/>
        </w:rPr>
        <w:t>-</w:t>
      </w:r>
      <w:r w:rsidRPr="003D7BF6">
        <w:rPr>
          <w:rFonts w:eastAsia="Calibri"/>
          <w:sz w:val="16"/>
        </w:rPr>
        <w:t>affecting</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wrong</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murder</w:t>
      </w:r>
      <w:r w:rsidRPr="003D7BF6">
        <w:rPr>
          <w:sz w:val="16"/>
        </w:rPr>
        <w:t xml:space="preserve"> </w:t>
      </w:r>
      <w:r w:rsidRPr="003D7BF6">
        <w:rPr>
          <w:rFonts w:eastAsia="Calibri"/>
          <w:sz w:val="16"/>
        </w:rPr>
        <w:t>because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impersonal</w:t>
      </w:r>
      <w:r w:rsidRPr="003D7BF6">
        <w:rPr>
          <w:sz w:val="16"/>
        </w:rPr>
        <w:t xml:space="preserve"> </w:t>
      </w:r>
      <w:r w:rsidRPr="003D7BF6">
        <w:rPr>
          <w:rFonts w:eastAsia="Calibri"/>
          <w:sz w:val="16"/>
        </w:rPr>
        <w:t>disvalue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death</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general</w:t>
      </w:r>
      <w:r w:rsidRPr="003D7BF6">
        <w:rPr>
          <w:sz w:val="16"/>
        </w:rPr>
        <w:t xml:space="preserve">, </w:t>
      </w:r>
      <w:r w:rsidRPr="003D7BF6">
        <w:rPr>
          <w:rFonts w:eastAsia="Calibri"/>
          <w:sz w:val="16"/>
        </w:rPr>
        <w:t>but</w:t>
      </w:r>
      <w:r w:rsidRPr="003D7BF6">
        <w:rPr>
          <w:sz w:val="16"/>
        </w:rPr>
        <w:t xml:space="preserve"> </w:t>
      </w:r>
      <w:r w:rsidRPr="003D7BF6">
        <w:rPr>
          <w:rFonts w:eastAsia="Calibri"/>
          <w:sz w:val="16"/>
        </w:rPr>
        <w:t>because</w:t>
      </w:r>
      <w:r w:rsidRPr="003D7BF6">
        <w:rPr>
          <w:sz w:val="16"/>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supports</w:t>
      </w:r>
      <w:r w:rsidRPr="003D7BF6">
        <w:rPr>
          <w:sz w:val="16"/>
        </w:rPr>
        <w:t xml:space="preserve"> </w:t>
      </w:r>
      <w:r w:rsidRPr="003D7BF6">
        <w:rPr>
          <w:rFonts w:eastAsia="Calibri"/>
          <w:sz w:val="16"/>
        </w:rPr>
        <w:t>its</w:t>
      </w:r>
      <w:r w:rsidRPr="003D7BF6">
        <w:rPr>
          <w:sz w:val="16"/>
        </w:rPr>
        <w:t xml:space="preserve"> </w:t>
      </w:r>
      <w:r w:rsidRPr="003D7BF6">
        <w:rPr>
          <w:rFonts w:eastAsia="Calibri"/>
          <w:sz w:val="16"/>
        </w:rPr>
        <w:t>inclusion</w:t>
      </w:r>
      <w:r w:rsidRPr="003D7BF6">
        <w:rPr>
          <w:sz w:val="16"/>
        </w:rPr>
        <w:t xml:space="preserve"> </w:t>
      </w:r>
      <w:r w:rsidRPr="003D7BF6">
        <w:rPr>
          <w:rFonts w:eastAsia="Calibri"/>
          <w:sz w:val="16"/>
        </w:rPr>
        <w:t>as</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the</w:t>
      </w:r>
      <w:r w:rsidRPr="003D7BF6">
        <w:rPr>
          <w:sz w:val="16"/>
        </w:rPr>
        <w:t xml:space="preserve"> </w:t>
      </w:r>
      <w:proofErr w:type="spellStart"/>
      <w:r w:rsidRPr="003D7BF6">
        <w:rPr>
          <w:rFonts w:eastAsia="Calibri"/>
          <w:sz w:val="16"/>
        </w:rPr>
        <w:t>contractualist</w:t>
      </w:r>
      <w:proofErr w:type="spellEnd"/>
      <w:r w:rsidRPr="003D7BF6">
        <w:rPr>
          <w:sz w:val="16"/>
        </w:rPr>
        <w:t xml:space="preserve"> </w:t>
      </w:r>
      <w:r w:rsidRPr="003D7BF6">
        <w:rPr>
          <w:rFonts w:eastAsia="Calibri"/>
          <w:sz w:val="16"/>
        </w:rPr>
        <w:t>formula</w:t>
      </w:r>
      <w:r w:rsidRPr="003D7BF6">
        <w:rPr>
          <w:sz w:val="16"/>
        </w:rPr>
        <w:t xml:space="preserve">, </w:t>
      </w:r>
      <w:r w:rsidRPr="003D7BF6">
        <w:rPr>
          <w:rFonts w:eastAsia="Calibri"/>
          <w:sz w:val="16"/>
        </w:rPr>
        <w:t>regardless</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what</w:t>
      </w:r>
      <w:r w:rsidRPr="003D7BF6">
        <w:rPr>
          <w:sz w:val="16"/>
        </w:rPr>
        <w:t xml:space="preserve"> </w:t>
      </w:r>
      <w:r w:rsidRPr="003D7BF6">
        <w:rPr>
          <w:rFonts w:eastAsia="Calibri"/>
          <w:sz w:val="16"/>
        </w:rPr>
        <w:t>side</w:t>
      </w:r>
      <w:r w:rsidRPr="003D7BF6">
        <w:rPr>
          <w:sz w:val="16"/>
        </w:rPr>
        <w:t xml:space="preserve"> </w:t>
      </w:r>
      <w:r w:rsidRPr="003D7BF6">
        <w:rPr>
          <w:rFonts w:eastAsia="Calibri"/>
          <w:sz w:val="16"/>
        </w:rPr>
        <w:t>ends</w:t>
      </w:r>
      <w:r w:rsidRPr="003D7BF6">
        <w:rPr>
          <w:sz w:val="16"/>
        </w:rPr>
        <w:t xml:space="preserve"> </w:t>
      </w:r>
      <w:r w:rsidRPr="003D7BF6">
        <w:rPr>
          <w:rFonts w:eastAsia="Calibri"/>
          <w:sz w:val="16"/>
        </w:rPr>
        <w:t>up</w:t>
      </w:r>
      <w:r w:rsidRPr="003D7BF6">
        <w:rPr>
          <w:sz w:val="16"/>
        </w:rPr>
        <w:t xml:space="preserve"> </w:t>
      </w:r>
      <w:r w:rsidRPr="003D7BF6">
        <w:rPr>
          <w:rFonts w:eastAsia="Calibri"/>
          <w:sz w:val="16"/>
        </w:rPr>
        <w:t>winning</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death</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harm</w:t>
      </w:r>
      <w:r w:rsidRPr="003D7BF6">
        <w:rPr>
          <w:sz w:val="16"/>
        </w:rPr>
        <w:t xml:space="preserve">?’ </w:t>
      </w:r>
      <w:r w:rsidRPr="003D7BF6">
        <w:rPr>
          <w:rFonts w:eastAsia="Calibri"/>
          <w:sz w:val="16"/>
        </w:rPr>
        <w:t>debate</w:t>
      </w:r>
      <w:r w:rsidRPr="003D7BF6">
        <w:rPr>
          <w:sz w:val="16"/>
        </w:rPr>
        <w:t xml:space="preserve"> </w:t>
      </w:r>
      <w:r w:rsidRPr="003D7BF6">
        <w:rPr>
          <w:rFonts w:eastAsia="Calibri"/>
          <w:sz w:val="16"/>
        </w:rPr>
        <w:t>because</w:t>
      </w:r>
      <w:r w:rsidRPr="003D7BF6">
        <w:rPr>
          <w:sz w:val="16"/>
        </w:rPr>
        <w:t xml:space="preserve"> </w:t>
      </w:r>
      <w:r w:rsidRPr="003D7BF6">
        <w:rPr>
          <w:rFonts w:eastAsia="Calibri"/>
          <w:sz w:val="16"/>
        </w:rPr>
        <w:t>even</w:t>
      </w:r>
      <w:r w:rsidRPr="003D7BF6">
        <w:rPr>
          <w:sz w:val="16"/>
        </w:rPr>
        <w:t xml:space="preserve"> </w:t>
      </w:r>
      <w:r w:rsidRPr="003D7BF6">
        <w:rPr>
          <w:rFonts w:eastAsia="Calibri"/>
          <w:sz w:val="16"/>
        </w:rPr>
        <w:t>if</w:t>
      </w:r>
      <w:r w:rsidRPr="003D7BF6">
        <w:rPr>
          <w:sz w:val="16"/>
        </w:rPr>
        <w:t xml:space="preserve"> </w:t>
      </w:r>
      <w:r w:rsidRPr="003D7BF6">
        <w:rPr>
          <w:rFonts w:eastAsia="Calibri"/>
          <w:sz w:val="16"/>
        </w:rPr>
        <w:t>death</w:t>
      </w:r>
      <w:r w:rsidRPr="003D7BF6">
        <w:rPr>
          <w:sz w:val="16"/>
        </w:rPr>
        <w:t xml:space="preserve"> </w:t>
      </w:r>
      <w:r w:rsidRPr="003D7BF6">
        <w:rPr>
          <w:rFonts w:eastAsia="Calibri"/>
          <w:sz w:val="16"/>
        </w:rPr>
        <w:t>turns</w:t>
      </w:r>
      <w:r w:rsidRPr="003D7BF6">
        <w:rPr>
          <w:sz w:val="16"/>
        </w:rPr>
        <w:t xml:space="preserve"> </w:t>
      </w:r>
      <w:r w:rsidRPr="003D7BF6">
        <w:rPr>
          <w:rFonts w:eastAsia="Calibri"/>
          <w:sz w:val="16"/>
        </w:rPr>
        <w:t>out</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harm</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who</w:t>
      </w:r>
      <w:r w:rsidRPr="003D7BF6">
        <w:rPr>
          <w:sz w:val="16"/>
        </w:rPr>
        <w:t xml:space="preserve"> </w:t>
      </w:r>
      <w:r w:rsidRPr="003D7BF6">
        <w:rPr>
          <w:rFonts w:eastAsia="Calibri"/>
          <w:sz w:val="16"/>
        </w:rPr>
        <w:t>died</w:t>
      </w:r>
      <w:r w:rsidRPr="003D7BF6">
        <w:rPr>
          <w:sz w:val="16"/>
        </w:rPr>
        <w:t xml:space="preserve">, </w:t>
      </w:r>
      <w:r w:rsidRPr="003D7BF6">
        <w:rPr>
          <w:rFonts w:eastAsia="Calibri"/>
          <w:sz w:val="16"/>
        </w:rPr>
        <w:t>ending</w:t>
      </w:r>
      <w:r w:rsidRPr="003D7BF6">
        <w:rPr>
          <w:sz w:val="16"/>
        </w:rPr>
        <w:t xml:space="preserve"> </w:t>
      </w:r>
      <w:r w:rsidRPr="003D7BF6">
        <w:rPr>
          <w:rFonts w:eastAsia="Calibri"/>
          <w:sz w:val="16"/>
        </w:rPr>
        <w:t>their</w:t>
      </w:r>
      <w:r w:rsidRPr="003D7BF6">
        <w:rPr>
          <w:sz w:val="16"/>
        </w:rPr>
        <w:t xml:space="preserve"> </w:t>
      </w:r>
      <w:r w:rsidRPr="003D7BF6">
        <w:rPr>
          <w:rFonts w:eastAsia="Calibri"/>
          <w:sz w:val="16"/>
        </w:rPr>
        <w:t>life</w:t>
      </w:r>
      <w:r w:rsidRPr="003D7BF6">
        <w:rPr>
          <w:sz w:val="16"/>
        </w:rPr>
        <w:t xml:space="preserve"> </w:t>
      </w:r>
      <w:r w:rsidRPr="003D7BF6">
        <w:rPr>
          <w:rFonts w:eastAsia="Calibri"/>
          <w:sz w:val="16"/>
        </w:rPr>
        <w:t>without</w:t>
      </w:r>
      <w:r w:rsidRPr="003D7BF6">
        <w:rPr>
          <w:sz w:val="16"/>
        </w:rPr>
        <w:t xml:space="preserve"> </w:t>
      </w:r>
      <w:r w:rsidRPr="003D7BF6">
        <w:rPr>
          <w:rFonts w:eastAsia="Calibri"/>
          <w:sz w:val="16"/>
        </w:rPr>
        <w:t>their</w:t>
      </w:r>
      <w:r w:rsidRPr="003D7BF6">
        <w:rPr>
          <w:sz w:val="16"/>
        </w:rPr>
        <w:t xml:space="preserve"> </w:t>
      </w:r>
      <w:r w:rsidRPr="003D7BF6">
        <w:rPr>
          <w:rFonts w:eastAsia="Calibri"/>
          <w:sz w:val="16"/>
        </w:rPr>
        <w:t>consent</w:t>
      </w:r>
      <w:r w:rsidRPr="003D7BF6">
        <w:rPr>
          <w:sz w:val="16"/>
        </w:rPr>
        <w:t xml:space="preserve"> </w:t>
      </w:r>
      <w:r w:rsidRPr="003D7BF6">
        <w:rPr>
          <w:rFonts w:eastAsia="Calibri"/>
          <w:sz w:val="16"/>
        </w:rPr>
        <w:t>shows</w:t>
      </w:r>
      <w:r w:rsidRPr="003D7BF6">
        <w:rPr>
          <w:sz w:val="16"/>
        </w:rPr>
        <w:t xml:space="preserve"> </w:t>
      </w:r>
      <w:r w:rsidRPr="003D7BF6">
        <w:rPr>
          <w:rFonts w:eastAsia="Calibri"/>
          <w:sz w:val="16"/>
        </w:rPr>
        <w:t>disrespect</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who</w:t>
      </w:r>
      <w:r w:rsidRPr="003D7BF6">
        <w:rPr>
          <w:sz w:val="16"/>
        </w:rPr>
        <w:t xml:space="preserve"> </w:t>
      </w:r>
      <w:r w:rsidRPr="003D7BF6">
        <w:rPr>
          <w:rFonts w:eastAsia="Calibri"/>
          <w:sz w:val="16"/>
        </w:rPr>
        <w:t>could</w:t>
      </w:r>
      <w:r w:rsidRPr="003D7BF6">
        <w:rPr>
          <w:sz w:val="16"/>
        </w:rPr>
        <w:t xml:space="preserve"> </w:t>
      </w:r>
      <w:r w:rsidRPr="003D7BF6">
        <w:rPr>
          <w:rFonts w:eastAsia="Calibri"/>
          <w:sz w:val="16"/>
        </w:rPr>
        <w:t>reject</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principle</w:t>
      </w:r>
      <w:r w:rsidRPr="003D7BF6">
        <w:rPr>
          <w:sz w:val="16"/>
        </w:rPr>
        <w:t xml:space="preserve"> </w:t>
      </w:r>
      <w:r w:rsidRPr="003D7BF6">
        <w:rPr>
          <w:rFonts w:eastAsia="Calibri"/>
          <w:sz w:val="16"/>
        </w:rPr>
        <w:t>permitting</w:t>
      </w:r>
      <w:r w:rsidRPr="003D7BF6">
        <w:rPr>
          <w:sz w:val="16"/>
        </w:rPr>
        <w:t xml:space="preserve"> </w:t>
      </w:r>
      <w:r w:rsidRPr="003D7BF6">
        <w:rPr>
          <w:rFonts w:eastAsia="Calibri"/>
          <w:sz w:val="16"/>
        </w:rPr>
        <w:t>another</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cause</w:t>
      </w:r>
      <w:r w:rsidRPr="003D7BF6">
        <w:rPr>
          <w:sz w:val="16"/>
        </w:rPr>
        <w:t xml:space="preserve"> </w:t>
      </w:r>
      <w:r w:rsidRPr="003D7BF6">
        <w:rPr>
          <w:rFonts w:eastAsia="Calibri"/>
          <w:sz w:val="16"/>
        </w:rPr>
        <w:t>his</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her</w:t>
      </w:r>
      <w:r w:rsidRPr="003D7BF6">
        <w:rPr>
          <w:sz w:val="16"/>
        </w:rPr>
        <w:t xml:space="preserve"> </w:t>
      </w:r>
      <w:r w:rsidRPr="003D7BF6">
        <w:rPr>
          <w:rFonts w:eastAsia="Calibri"/>
          <w:sz w:val="16"/>
        </w:rPr>
        <w:t>premature</w:t>
      </w:r>
      <w:r w:rsidRPr="003D7BF6">
        <w:rPr>
          <w:sz w:val="16"/>
        </w:rPr>
        <w:t xml:space="preserve"> </w:t>
      </w:r>
      <w:r w:rsidRPr="003D7BF6">
        <w:rPr>
          <w:rFonts w:eastAsia="Calibri"/>
          <w:sz w:val="16"/>
        </w:rPr>
        <w:t>death</w:t>
      </w:r>
      <w:r w:rsidRPr="003D7BF6">
        <w:rPr>
          <w:sz w:val="16"/>
        </w:rPr>
        <w:t xml:space="preserve"> </w:t>
      </w:r>
      <w:r w:rsidRPr="003D7BF6">
        <w:rPr>
          <w:rFonts w:eastAsia="Calibri"/>
          <w:sz w:val="16"/>
        </w:rPr>
        <w:t>presumably</w:t>
      </w:r>
      <w:r w:rsidRPr="003D7BF6">
        <w:rPr>
          <w:sz w:val="16"/>
        </w:rPr>
        <w:t xml:space="preserve"> </w:t>
      </w:r>
      <w:r w:rsidRPr="003D7BF6">
        <w:rPr>
          <w:rFonts w:eastAsia="Calibri"/>
          <w:sz w:val="16"/>
        </w:rPr>
        <w:t>does</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wish</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die</w:t>
      </w:r>
      <w:r w:rsidRPr="003D7BF6">
        <w:rPr>
          <w:sz w:val="16"/>
        </w:rPr>
        <w:t xml:space="preserve"> </w:t>
      </w:r>
      <w:r w:rsidRPr="003D7BF6">
        <w:rPr>
          <w:rFonts w:eastAsia="Calibri"/>
          <w:sz w:val="16"/>
        </w:rPr>
        <w:t>at</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time</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manner</w:t>
      </w:r>
      <w:r w:rsidRPr="003D7BF6">
        <w:rPr>
          <w:sz w:val="16"/>
        </w:rPr>
        <w:t xml:space="preserve">. </w:t>
      </w:r>
      <w:r w:rsidRPr="003D7BF6">
        <w:rPr>
          <w:rFonts w:eastAsia="Calibri"/>
          <w:sz w:val="16"/>
        </w:rPr>
        <w:t>Thus</w:t>
      </w:r>
      <w:r w:rsidRPr="003D7BF6">
        <w:rPr>
          <w:sz w:val="16"/>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proofErr w:type="gramStart"/>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proofErr w:type="gramEnd"/>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they</w:t>
      </w:r>
      <w:r w:rsidRPr="003D7BF6">
        <w:rPr>
          <w:sz w:val="16"/>
        </w:rPr>
        <w:t xml:space="preserve"> </w:t>
      </w:r>
      <w:r w:rsidRPr="003D7BF6">
        <w:rPr>
          <w:rFonts w:eastAsia="Calibri"/>
          <w:sz w:val="16"/>
        </w:rPr>
        <w:t>have</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reject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principle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allowed</w:t>
      </w:r>
      <w:r w:rsidRPr="003D7BF6">
        <w:rPr>
          <w:sz w:val="16"/>
        </w:rPr>
        <w:t xml:space="preserve"> </w:t>
      </w:r>
      <w:r w:rsidRPr="003D7BF6">
        <w:rPr>
          <w:rFonts w:eastAsia="Calibri"/>
          <w:sz w:val="16"/>
        </w:rPr>
        <w:t>their</w:t>
      </w:r>
      <w:r w:rsidRPr="003D7BF6">
        <w:rPr>
          <w:sz w:val="16"/>
        </w:rPr>
        <w:t xml:space="preserve"> </w:t>
      </w:r>
      <w:r w:rsidRPr="003D7BF6">
        <w:rPr>
          <w:rFonts w:eastAsia="Calibri"/>
          <w:sz w:val="16"/>
        </w:rPr>
        <w:t>premature</w:t>
      </w:r>
      <w:r w:rsidRPr="003D7BF6">
        <w:rPr>
          <w:sz w:val="16"/>
        </w:rPr>
        <w:t xml:space="preserve"> </w:t>
      </w:r>
      <w:r w:rsidRPr="003D7BF6">
        <w:rPr>
          <w:rFonts w:eastAsia="Calibri"/>
          <w:sz w:val="16"/>
        </w:rPr>
        <w:t>death</w:t>
      </w:r>
      <w:r w:rsidRPr="003D7BF6">
        <w:rPr>
          <w:sz w:val="16"/>
        </w:rPr>
        <w:t xml:space="preserve">.8 </w:t>
      </w:r>
      <w:r w:rsidRPr="003D7BF6">
        <w:rPr>
          <w:rFonts w:eastAsia="Calibri"/>
          <w:sz w:val="16"/>
        </w:rPr>
        <w:t>This</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as</w:t>
      </w:r>
      <w:r w:rsidRPr="003D7BF6">
        <w:rPr>
          <w:sz w:val="16"/>
        </w:rPr>
        <w:t xml:space="preserve"> </w:t>
      </w:r>
      <w:r w:rsidRPr="003D7BF6">
        <w:rPr>
          <w:rFonts w:eastAsia="Calibri"/>
          <w:sz w:val="16"/>
        </w:rPr>
        <w:t>true</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case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death</w:t>
      </w:r>
      <w:r w:rsidRPr="003D7BF6">
        <w:rPr>
          <w:sz w:val="16"/>
        </w:rPr>
        <w:t xml:space="preserve"> </w:t>
      </w:r>
      <w:r w:rsidRPr="003D7BF6">
        <w:rPr>
          <w:rFonts w:eastAsia="Calibri"/>
          <w:sz w:val="16"/>
        </w:rPr>
        <w:t>due</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as</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death</w:t>
      </w:r>
      <w:r w:rsidRPr="003D7BF6">
        <w:rPr>
          <w:sz w:val="16"/>
        </w:rPr>
        <w:t xml:space="preserve"> </w:t>
      </w:r>
      <w:r w:rsidRPr="003D7BF6">
        <w:rPr>
          <w:rFonts w:eastAsia="Calibri"/>
          <w:sz w:val="16"/>
        </w:rPr>
        <w:t>due</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murder</w:t>
      </w:r>
      <w:r w:rsidRPr="003D7BF6">
        <w:rPr>
          <w:sz w:val="16"/>
        </w:rPr>
        <w:t xml:space="preserve">. </w:t>
      </w:r>
      <w:r w:rsidRPr="003D7BF6">
        <w:rPr>
          <w:rFonts w:eastAsia="Calibri"/>
          <w:sz w:val="16"/>
        </w:rPr>
        <w:t>However</w:t>
      </w:r>
      <w:r w:rsidRPr="003D7BF6">
        <w:rPr>
          <w:sz w:val="16"/>
        </w:rPr>
        <w:t xml:space="preserve">, </w:t>
      </w:r>
      <w:r w:rsidRPr="003D7BF6">
        <w:rPr>
          <w:rFonts w:eastAsia="Calibri"/>
          <w:sz w:val="16"/>
        </w:rPr>
        <w:t>physical</w:t>
      </w:r>
      <w:r w:rsidRPr="003D7BF6">
        <w:rPr>
          <w:sz w:val="16"/>
        </w:rPr>
        <w:t xml:space="preserve"> </w:t>
      </w:r>
      <w:r w:rsidRPr="003D7BF6">
        <w:rPr>
          <w:rFonts w:eastAsia="Calibri"/>
          <w:sz w:val="16"/>
        </w:rPr>
        <w:t>pain</w:t>
      </w:r>
      <w:r w:rsidRPr="003D7BF6">
        <w:rPr>
          <w:sz w:val="16"/>
        </w:rPr>
        <w:t xml:space="preserve"> </w:t>
      </w:r>
      <w:r w:rsidRPr="003D7BF6">
        <w:rPr>
          <w:rFonts w:eastAsia="Calibri"/>
          <w:sz w:val="16"/>
        </w:rPr>
        <w:t>may</w:t>
      </w:r>
      <w:r w:rsidRPr="003D7BF6">
        <w:rPr>
          <w:sz w:val="16"/>
        </w:rPr>
        <w:t xml:space="preserve"> </w:t>
      </w:r>
      <w:r w:rsidRPr="003D7BF6">
        <w:rPr>
          <w:rFonts w:eastAsia="Calibri"/>
          <w:sz w:val="16"/>
        </w:rPr>
        <w:t>also</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caused</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existing</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without</w:t>
      </w:r>
      <w:r w:rsidRPr="003D7BF6">
        <w:rPr>
          <w:sz w:val="16"/>
        </w:rPr>
        <w:t xml:space="preserve"> </w:t>
      </w:r>
      <w:r w:rsidRPr="003D7BF6">
        <w:rPr>
          <w:rFonts w:eastAsia="Calibri"/>
          <w:sz w:val="16"/>
        </w:rPr>
        <w:t>killing</w:t>
      </w:r>
      <w:r w:rsidRPr="003D7BF6">
        <w:rPr>
          <w:sz w:val="16"/>
        </w:rPr>
        <w:t xml:space="preserve"> </w:t>
      </w:r>
      <w:r w:rsidRPr="003D7BF6">
        <w:rPr>
          <w:rFonts w:eastAsia="Calibri"/>
          <w:sz w:val="16"/>
        </w:rPr>
        <w:t>them</w:t>
      </w:r>
      <w:r w:rsidRPr="003D7BF6">
        <w:rPr>
          <w:sz w:val="16"/>
        </w:rPr>
        <w:t xml:space="preserve">, </w:t>
      </w:r>
      <w:r w:rsidRPr="003D7BF6">
        <w:rPr>
          <w:rFonts w:eastAsia="Calibri"/>
          <w:sz w:val="16"/>
        </w:rPr>
        <w:t>but</w:t>
      </w:r>
      <w:r w:rsidRPr="003D7BF6">
        <w:rPr>
          <w:sz w:val="16"/>
        </w:rPr>
        <w:t xml:space="preserve"> </w:t>
      </w:r>
      <w:r w:rsidRPr="003D7BF6">
        <w:rPr>
          <w:rFonts w:eastAsia="Calibri"/>
          <w:sz w:val="16"/>
        </w:rPr>
        <w:t>still</w:t>
      </w:r>
      <w:r w:rsidRPr="003D7BF6">
        <w:rPr>
          <w:sz w:val="16"/>
        </w:rPr>
        <w:t xml:space="preserve"> </w:t>
      </w:r>
      <w:r w:rsidRPr="003D7BF6">
        <w:rPr>
          <w:rFonts w:eastAsia="Calibri"/>
          <w:sz w:val="16"/>
        </w:rPr>
        <w:t>resulting</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Imagine</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example</w:t>
      </w:r>
      <w:r w:rsidRPr="003D7BF6">
        <w:rPr>
          <w:sz w:val="16"/>
        </w:rPr>
        <w:t xml:space="preserve">, </w:t>
      </w:r>
      <w:r w:rsidRPr="003D7BF6">
        <w:rPr>
          <w:rFonts w:eastAsia="Calibri"/>
          <w:sz w:val="16"/>
        </w:rPr>
        <w:t>surgically</w:t>
      </w:r>
      <w:r w:rsidRPr="003D7BF6">
        <w:rPr>
          <w:sz w:val="16"/>
        </w:rPr>
        <w:t xml:space="preserve"> </w:t>
      </w:r>
      <w:r w:rsidRPr="003D7BF6">
        <w:rPr>
          <w:rFonts w:eastAsia="Calibri"/>
          <w:sz w:val="16"/>
        </w:rPr>
        <w:t>removing</w:t>
      </w:r>
      <w:r w:rsidRPr="003D7BF6">
        <w:rPr>
          <w:sz w:val="16"/>
        </w:rPr>
        <w:t xml:space="preserve"> </w:t>
      </w:r>
      <w:r w:rsidRPr="003D7BF6">
        <w:rPr>
          <w:rFonts w:eastAsia="Calibri"/>
          <w:sz w:val="16"/>
        </w:rPr>
        <w:t>everyone</w:t>
      </w:r>
      <w:r w:rsidRPr="003D7BF6">
        <w:rPr>
          <w:sz w:val="16"/>
        </w:rPr>
        <w:t>’</w:t>
      </w:r>
      <w:r w:rsidRPr="003D7BF6">
        <w:rPr>
          <w:rFonts w:eastAsia="Calibri"/>
          <w:sz w:val="16"/>
        </w:rPr>
        <w:t>s</w:t>
      </w:r>
      <w:r w:rsidRPr="003D7BF6">
        <w:rPr>
          <w:sz w:val="16"/>
        </w:rPr>
        <w:t xml:space="preserve"> </w:t>
      </w:r>
      <w:r w:rsidRPr="003D7BF6">
        <w:rPr>
          <w:rFonts w:eastAsia="Calibri"/>
          <w:sz w:val="16"/>
        </w:rPr>
        <w:t>reproductive</w:t>
      </w:r>
      <w:r w:rsidRPr="003D7BF6">
        <w:rPr>
          <w:sz w:val="16"/>
        </w:rPr>
        <w:t xml:space="preserve"> </w:t>
      </w:r>
      <w:r w:rsidRPr="003D7BF6">
        <w:rPr>
          <w:rFonts w:eastAsia="Calibri"/>
          <w:sz w:val="16"/>
        </w:rPr>
        <w:t>organs</w:t>
      </w:r>
      <w:r w:rsidRPr="003D7BF6">
        <w:rPr>
          <w:sz w:val="16"/>
        </w:rPr>
        <w:t xml:space="preserve"> </w:t>
      </w:r>
      <w:proofErr w:type="gramStart"/>
      <w:r w:rsidRPr="003D7BF6">
        <w:rPr>
          <w:rFonts w:eastAsia="Calibri"/>
          <w:sz w:val="16"/>
        </w:rPr>
        <w:t>in</w:t>
      </w:r>
      <w:r w:rsidRPr="003D7BF6">
        <w:rPr>
          <w:sz w:val="16"/>
        </w:rPr>
        <w:t xml:space="preserve"> </w:t>
      </w:r>
      <w:r w:rsidRPr="003D7BF6">
        <w:rPr>
          <w:rFonts w:eastAsia="Calibri"/>
          <w:sz w:val="16"/>
        </w:rPr>
        <w:t>order</w:t>
      </w:r>
      <w:r w:rsidRPr="003D7BF6">
        <w:rPr>
          <w:sz w:val="16"/>
        </w:rPr>
        <w:t xml:space="preserve"> </w:t>
      </w:r>
      <w:r w:rsidRPr="003D7BF6">
        <w:rPr>
          <w:rFonts w:eastAsia="Calibri"/>
          <w:sz w:val="16"/>
        </w:rPr>
        <w:t>to</w:t>
      </w:r>
      <w:proofErr w:type="gramEnd"/>
      <w:r w:rsidRPr="003D7BF6">
        <w:rPr>
          <w:sz w:val="16"/>
        </w:rPr>
        <w:t xml:space="preserve"> </w:t>
      </w:r>
      <w:r w:rsidRPr="003D7BF6">
        <w:rPr>
          <w:rFonts w:eastAsia="Calibri"/>
          <w:sz w:val="16"/>
        </w:rPr>
        <w:t>prevent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creation</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any</w:t>
      </w:r>
      <w:r w:rsidRPr="003D7BF6">
        <w:rPr>
          <w:sz w:val="16"/>
        </w:rPr>
        <w:t xml:space="preserve"> </w:t>
      </w:r>
      <w:r w:rsidRPr="003D7BF6">
        <w:rPr>
          <w:rFonts w:eastAsia="Calibri"/>
          <w:sz w:val="16"/>
        </w:rPr>
        <w:t>future</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Another</w:t>
      </w:r>
      <w:r w:rsidRPr="003D7BF6">
        <w:rPr>
          <w:sz w:val="16"/>
        </w:rPr>
        <w:t xml:space="preserve"> </w:t>
      </w:r>
      <w:r w:rsidRPr="003D7BF6">
        <w:rPr>
          <w:rFonts w:eastAsia="Calibri"/>
          <w:sz w:val="16"/>
        </w:rPr>
        <w:t>example</w:t>
      </w:r>
      <w:r w:rsidRPr="003D7BF6">
        <w:rPr>
          <w:sz w:val="16"/>
        </w:rPr>
        <w:t xml:space="preserve"> </w:t>
      </w:r>
      <w:r w:rsidRPr="003D7BF6">
        <w:rPr>
          <w:rFonts w:eastAsia="Calibri"/>
          <w:sz w:val="16"/>
        </w:rPr>
        <w:t>could</w:t>
      </w:r>
      <w:r w:rsidRPr="003D7BF6">
        <w:rPr>
          <w:sz w:val="16"/>
        </w:rPr>
        <w:t xml:space="preserve"> </w:t>
      </w:r>
      <w:r w:rsidRPr="003D7BF6">
        <w:rPr>
          <w:rFonts w:eastAsia="Calibri"/>
          <w:sz w:val="16"/>
        </w:rPr>
        <w:t>be</w:t>
      </w:r>
      <w:r w:rsidRPr="003D7BF6">
        <w:rPr>
          <w:sz w:val="16"/>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proofErr w:type="gramStart"/>
      <w:r w:rsidRPr="00AE4834">
        <w:rPr>
          <w:rStyle w:val="StyleUnderline"/>
          <w:rFonts w:eastAsia="Calibri"/>
        </w:rPr>
        <w:t>anyone</w:t>
      </w:r>
      <w:r w:rsidRPr="00AE4834">
        <w:rPr>
          <w:rStyle w:val="StyleUnderline"/>
        </w:rPr>
        <w:t xml:space="preserve">, </w:t>
      </w:r>
      <w:r w:rsidRPr="00AE4834">
        <w:rPr>
          <w:rStyle w:val="StyleUnderline"/>
          <w:rFonts w:eastAsia="Calibri"/>
        </w:rPr>
        <w:t>but</w:t>
      </w:r>
      <w:proofErr w:type="gramEnd"/>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3D7BF6">
        <w:rPr>
          <w:sz w:val="16"/>
        </w:rPr>
        <w:t xml:space="preserve">. </w:t>
      </w:r>
      <w:r w:rsidRPr="003D7BF6">
        <w:rPr>
          <w:rFonts w:eastAsia="Calibri"/>
          <w:sz w:val="16"/>
        </w:rPr>
        <w:t>These</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cases</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which</w:t>
      </w:r>
      <w:r w:rsidRPr="003D7BF6">
        <w:rPr>
          <w:sz w:val="16"/>
        </w:rPr>
        <w:t xml:space="preserve"> </w:t>
      </w:r>
      <w:r w:rsidRPr="003D7BF6">
        <w:rPr>
          <w:rFonts w:eastAsia="Calibri"/>
          <w:sz w:val="16"/>
        </w:rPr>
        <w:t>physical</w:t>
      </w:r>
      <w:r w:rsidRPr="003D7BF6">
        <w:rPr>
          <w:sz w:val="16"/>
        </w:rPr>
        <w:t xml:space="preserve"> </w:t>
      </w:r>
      <w:r w:rsidRPr="003D7BF6">
        <w:rPr>
          <w:rFonts w:eastAsia="Calibri"/>
          <w:sz w:val="16"/>
        </w:rPr>
        <w:t>pain</w:t>
      </w:r>
      <w:r w:rsidRPr="003D7BF6">
        <w:rPr>
          <w:sz w:val="16"/>
        </w:rPr>
        <w:t xml:space="preserve"> (</w:t>
      </w:r>
      <w:r w:rsidRPr="003D7BF6">
        <w:rPr>
          <w:rFonts w:eastAsia="Calibri"/>
          <w:sz w:val="16"/>
        </w:rPr>
        <w:t>through</w:t>
      </w:r>
      <w:r w:rsidRPr="003D7BF6">
        <w:rPr>
          <w:sz w:val="16"/>
        </w:rPr>
        <w:t xml:space="preserve"> </w:t>
      </w:r>
      <w:r w:rsidRPr="003D7BF6">
        <w:rPr>
          <w:rFonts w:eastAsia="Calibri"/>
          <w:sz w:val="16"/>
        </w:rPr>
        <w:t>surgery</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bombs</w:t>
      </w:r>
      <w:r w:rsidRPr="003D7BF6">
        <w:rPr>
          <w:sz w:val="16"/>
        </w:rPr>
        <w:t xml:space="preserve">) </w:t>
      </w:r>
      <w:r w:rsidRPr="003D7BF6">
        <w:rPr>
          <w:rFonts w:eastAsia="Calibri"/>
          <w:sz w:val="16"/>
        </w:rPr>
        <w:t>was</w:t>
      </w:r>
      <w:r w:rsidRPr="003D7BF6">
        <w:rPr>
          <w:sz w:val="16"/>
        </w:rPr>
        <w:t xml:space="preserve"> </w:t>
      </w:r>
      <w:r w:rsidRPr="003D7BF6">
        <w:rPr>
          <w:rFonts w:eastAsia="Calibri"/>
          <w:sz w:val="16"/>
        </w:rPr>
        <w:t>inflicted</w:t>
      </w:r>
      <w:r w:rsidRPr="003D7BF6">
        <w:rPr>
          <w:sz w:val="16"/>
        </w:rPr>
        <w:t xml:space="preserve"> </w:t>
      </w:r>
      <w:r w:rsidRPr="003D7BF6">
        <w:rPr>
          <w:rFonts w:eastAsia="Calibri"/>
          <w:sz w:val="16"/>
        </w:rPr>
        <w:t>on</w:t>
      </w:r>
      <w:r w:rsidRPr="003D7BF6">
        <w:rPr>
          <w:sz w:val="16"/>
        </w:rPr>
        <w:t xml:space="preserve"> </w:t>
      </w:r>
      <w:r w:rsidRPr="003D7BF6">
        <w:rPr>
          <w:rFonts w:eastAsia="Calibri"/>
          <w:sz w:val="16"/>
        </w:rPr>
        <w:t>existing</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came</w:t>
      </w:r>
      <w:r w:rsidRPr="003D7BF6">
        <w:rPr>
          <w:sz w:val="16"/>
        </w:rPr>
        <w:t xml:space="preserve"> </w:t>
      </w:r>
      <w:r w:rsidRPr="003D7BF6">
        <w:rPr>
          <w:rFonts w:eastAsia="Calibri"/>
          <w:sz w:val="16"/>
        </w:rPr>
        <w:t>about</w:t>
      </w:r>
      <w:r w:rsidRPr="003D7BF6">
        <w:rPr>
          <w:sz w:val="16"/>
        </w:rPr>
        <w:t xml:space="preserve"> </w:t>
      </w:r>
      <w:proofErr w:type="gramStart"/>
      <w:r w:rsidRPr="003D7BF6">
        <w:rPr>
          <w:rFonts w:eastAsia="Calibri"/>
          <w:sz w:val="16"/>
        </w:rPr>
        <w:t>as</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result</w:t>
      </w:r>
      <w:r w:rsidRPr="003D7BF6">
        <w:rPr>
          <w:sz w:val="16"/>
        </w:rPr>
        <w:t xml:space="preserve"> </w:t>
      </w:r>
      <w:r w:rsidRPr="003D7BF6">
        <w:rPr>
          <w:rFonts w:eastAsia="Calibri"/>
          <w:sz w:val="16"/>
        </w:rPr>
        <w:t>of</w:t>
      </w:r>
      <w:proofErr w:type="gramEnd"/>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painful</w:t>
      </w:r>
      <w:r w:rsidRPr="003D7BF6">
        <w:rPr>
          <w:sz w:val="16"/>
        </w:rPr>
        <w:t xml:space="preserve"> </w:t>
      </w:r>
      <w:r w:rsidRPr="003D7BF6">
        <w:rPr>
          <w:rFonts w:eastAsia="Calibri"/>
          <w:sz w:val="16"/>
        </w:rPr>
        <w:t>incident</w:t>
      </w:r>
      <w:r w:rsidRPr="003D7BF6">
        <w:rPr>
          <w:sz w:val="16"/>
        </w:rPr>
        <w:t xml:space="preserve"> </w:t>
      </w:r>
      <w:r w:rsidRPr="003D7BF6">
        <w:rPr>
          <w:rFonts w:eastAsia="Calibri"/>
          <w:sz w:val="16"/>
        </w:rPr>
        <w:t>rather</w:t>
      </w:r>
      <w:r w:rsidRPr="003D7BF6">
        <w:rPr>
          <w:sz w:val="16"/>
        </w:rPr>
        <w:t xml:space="preserve"> </w:t>
      </w:r>
      <w:r w:rsidRPr="003D7BF6">
        <w:rPr>
          <w:rFonts w:eastAsia="Calibri"/>
          <w:sz w:val="16"/>
        </w:rPr>
        <w:t>than</w:t>
      </w:r>
      <w:r w:rsidRPr="003D7BF6">
        <w:rPr>
          <w:sz w:val="16"/>
        </w:rPr>
        <w:t xml:space="preserve"> </w:t>
      </w:r>
      <w:r w:rsidRPr="003D7BF6">
        <w:rPr>
          <w:rFonts w:eastAsia="Calibri"/>
          <w:sz w:val="16"/>
        </w:rPr>
        <w:t>through</w:t>
      </w:r>
      <w:r w:rsidRPr="003D7BF6">
        <w:rPr>
          <w:sz w:val="16"/>
        </w:rPr>
        <w:t xml:space="preserve"> </w:t>
      </w:r>
      <w:r w:rsidRPr="003D7BF6">
        <w:rPr>
          <w:rFonts w:eastAsia="Calibri"/>
          <w:sz w:val="16"/>
        </w:rPr>
        <w:t>death</w:t>
      </w:r>
      <w:r w:rsidRPr="003D7BF6">
        <w:rPr>
          <w:sz w:val="16"/>
        </w:rPr>
        <w:t xml:space="preserve">. </w:t>
      </w:r>
      <w:r w:rsidRPr="003D7BF6">
        <w:rPr>
          <w:rFonts w:eastAsia="Calibri"/>
          <w:sz w:val="16"/>
        </w:rPr>
        <w:t>Furthermore</w:t>
      </w:r>
      <w:r w:rsidRPr="003D7BF6">
        <w:rPr>
          <w:sz w:val="16"/>
        </w:rPr>
        <w:t xml:space="preserve">, </w:t>
      </w:r>
      <w:r w:rsidRPr="003D7BF6">
        <w:rPr>
          <w:rFonts w:eastAsia="Calibri"/>
          <w:sz w:val="16"/>
        </w:rPr>
        <w:t>one</w:t>
      </w:r>
      <w:r w:rsidRPr="003D7BF6">
        <w:rPr>
          <w:sz w:val="16"/>
        </w:rPr>
        <w:t xml:space="preserve"> </w:t>
      </w:r>
      <w:r w:rsidRPr="003D7BF6">
        <w:rPr>
          <w:rFonts w:eastAsia="Calibri"/>
          <w:sz w:val="16"/>
        </w:rPr>
        <w:t>could</w:t>
      </w:r>
      <w:r w:rsidRPr="003D7BF6">
        <w:rPr>
          <w:sz w:val="16"/>
        </w:rPr>
        <w:t xml:space="preserve"> </w:t>
      </w:r>
      <w:r w:rsidRPr="003D7BF6">
        <w:rPr>
          <w:rFonts w:eastAsia="Calibri"/>
          <w:sz w:val="16"/>
        </w:rPr>
        <w:t>imagine</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situation</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which</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bomb</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example</w:t>
      </w:r>
      <w:r w:rsidRPr="003D7BF6">
        <w:rPr>
          <w:sz w:val="16"/>
        </w:rPr>
        <w:t xml:space="preserve">) </w:t>
      </w:r>
      <w:r w:rsidRPr="003D7BF6">
        <w:rPr>
          <w:rFonts w:eastAsia="Calibri"/>
          <w:sz w:val="16"/>
        </w:rPr>
        <w:t>killed</w:t>
      </w:r>
      <w:r w:rsidRPr="003D7BF6">
        <w:rPr>
          <w:sz w:val="16"/>
        </w:rPr>
        <w:t xml:space="preserve"> </w:t>
      </w:r>
      <w:r w:rsidRPr="003D7BF6">
        <w:rPr>
          <w:rFonts w:eastAsia="Calibri"/>
          <w:sz w:val="16"/>
        </w:rPr>
        <w:t>enough</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cause</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but</w:t>
      </w:r>
      <w:r w:rsidRPr="003D7BF6">
        <w:rPr>
          <w:sz w:val="16"/>
        </w:rPr>
        <w:t xml:space="preserve"> </w:t>
      </w:r>
      <w:r w:rsidRPr="003D7BF6">
        <w:rPr>
          <w:rFonts w:eastAsia="Calibri"/>
          <w:sz w:val="16"/>
        </w:rPr>
        <w:t>some</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remained</w:t>
      </w:r>
      <w:r w:rsidRPr="003D7BF6">
        <w:rPr>
          <w:sz w:val="16"/>
        </w:rPr>
        <w:t xml:space="preserve"> </w:t>
      </w:r>
      <w:r w:rsidRPr="003D7BF6">
        <w:rPr>
          <w:rFonts w:eastAsia="Calibri"/>
          <w:sz w:val="16"/>
        </w:rPr>
        <w:t>alive</w:t>
      </w:r>
      <w:r w:rsidRPr="003D7BF6">
        <w:rPr>
          <w:sz w:val="16"/>
        </w:rPr>
        <w:t xml:space="preserve">, </w:t>
      </w:r>
      <w:r w:rsidRPr="003D7BF6">
        <w:rPr>
          <w:rFonts w:eastAsia="Calibri"/>
          <w:sz w:val="16"/>
        </w:rPr>
        <w:t>but</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terrible</w:t>
      </w:r>
      <w:r w:rsidRPr="003D7BF6">
        <w:rPr>
          <w:sz w:val="16"/>
        </w:rPr>
        <w:t xml:space="preserve"> </w:t>
      </w:r>
      <w:r w:rsidRPr="003D7BF6">
        <w:rPr>
          <w:rFonts w:eastAsia="Calibri"/>
          <w:sz w:val="16"/>
        </w:rPr>
        <w:t>pain</w:t>
      </w:r>
      <w:r w:rsidRPr="003D7BF6">
        <w:rPr>
          <w:sz w:val="16"/>
        </w:rPr>
        <w:t xml:space="preserve"> </w:t>
      </w:r>
      <w:r w:rsidRPr="003D7BF6">
        <w:rPr>
          <w:rFonts w:eastAsia="Calibri"/>
          <w:sz w:val="16"/>
        </w:rPr>
        <w:t>from</w:t>
      </w:r>
      <w:r w:rsidRPr="003D7BF6">
        <w:rPr>
          <w:sz w:val="16"/>
        </w:rPr>
        <w:t xml:space="preserve"> </w:t>
      </w:r>
      <w:r w:rsidRPr="003D7BF6">
        <w:rPr>
          <w:rFonts w:eastAsia="Calibri"/>
          <w:sz w:val="16"/>
        </w:rPr>
        <w:t>injuries</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seems</w:t>
      </w:r>
      <w:r w:rsidRPr="003D7BF6">
        <w:rPr>
          <w:sz w:val="16"/>
        </w:rPr>
        <w:t xml:space="preserve"> </w:t>
      </w:r>
      <w:r w:rsidRPr="003D7BF6">
        <w:rPr>
          <w:rFonts w:eastAsia="Calibri"/>
          <w:sz w:val="16"/>
        </w:rPr>
        <w:t>uncontroversial</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infliction</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physical</w:t>
      </w:r>
      <w:r w:rsidRPr="003D7BF6">
        <w:rPr>
          <w:sz w:val="16"/>
        </w:rPr>
        <w:t xml:space="preserve"> </w:t>
      </w:r>
      <w:r w:rsidRPr="003D7BF6">
        <w:rPr>
          <w:rFonts w:eastAsia="Calibri"/>
          <w:sz w:val="16"/>
        </w:rPr>
        <w:t>pain</w:t>
      </w:r>
      <w:r w:rsidRPr="003D7BF6">
        <w:rPr>
          <w:sz w:val="16"/>
        </w:rPr>
        <w:t xml:space="preserve"> </w:t>
      </w:r>
      <w:r w:rsidRPr="003D7BF6">
        <w:rPr>
          <w:rFonts w:eastAsia="Calibri"/>
          <w:sz w:val="16"/>
        </w:rPr>
        <w:t>could</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reject</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principle</w:t>
      </w:r>
      <w:r w:rsidRPr="003D7BF6">
        <w:rPr>
          <w:sz w:val="16"/>
        </w:rPr>
        <w:t xml:space="preserve">. </w:t>
      </w:r>
      <w:r w:rsidRPr="003D7BF6">
        <w:rPr>
          <w:rFonts w:eastAsia="Calibri"/>
          <w:sz w:val="16"/>
        </w:rPr>
        <w:t>Although</w:t>
      </w:r>
      <w:r w:rsidRPr="003D7BF6">
        <w:rPr>
          <w:sz w:val="16"/>
        </w:rPr>
        <w:t xml:space="preserve"> </w:t>
      </w:r>
      <w:r w:rsidRPr="003D7BF6">
        <w:rPr>
          <w:rFonts w:eastAsia="Calibri"/>
          <w:sz w:val="16"/>
        </w:rPr>
        <w:t>Scanlon</w:t>
      </w:r>
      <w:r w:rsidRPr="003D7BF6">
        <w:rPr>
          <w:sz w:val="16"/>
        </w:rPr>
        <w:t xml:space="preserve"> </w:t>
      </w:r>
      <w:r w:rsidRPr="003D7BF6">
        <w:rPr>
          <w:rFonts w:eastAsia="Calibri"/>
          <w:sz w:val="16"/>
        </w:rPr>
        <w:t>says</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an</w:t>
      </w:r>
      <w:r w:rsidRPr="003D7BF6">
        <w:rPr>
          <w:sz w:val="16"/>
        </w:rPr>
        <w:t xml:space="preserve"> </w:t>
      </w:r>
      <w:r w:rsidRPr="003D7BF6">
        <w:rPr>
          <w:rFonts w:eastAsia="Calibri"/>
          <w:sz w:val="16"/>
        </w:rPr>
        <w:t>impact</w:t>
      </w:r>
      <w:r w:rsidRPr="003D7BF6">
        <w:rPr>
          <w:sz w:val="16"/>
        </w:rPr>
        <w:t xml:space="preserve"> </w:t>
      </w:r>
      <w:r w:rsidRPr="003D7BF6">
        <w:rPr>
          <w:rFonts w:eastAsia="Calibri"/>
          <w:sz w:val="16"/>
        </w:rPr>
        <w:t>on</w:t>
      </w:r>
      <w:r w:rsidRPr="003D7BF6">
        <w:rPr>
          <w:sz w:val="16"/>
        </w:rPr>
        <w:t xml:space="preserve"> </w:t>
      </w:r>
      <w:r w:rsidRPr="003D7BF6">
        <w:rPr>
          <w:rFonts w:eastAsia="Calibri"/>
          <w:sz w:val="16"/>
        </w:rPr>
        <w:t>well</w:t>
      </w:r>
      <w:r w:rsidRPr="003D7BF6">
        <w:rPr>
          <w:sz w:val="16"/>
        </w:rPr>
        <w:t>-</w:t>
      </w:r>
      <w:r w:rsidRPr="003D7BF6">
        <w:rPr>
          <w:rFonts w:eastAsia="Calibri"/>
          <w:sz w:val="16"/>
        </w:rPr>
        <w:t>being</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only</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reject</w:t>
      </w:r>
      <w:r w:rsidRPr="003D7BF6">
        <w:rPr>
          <w:sz w:val="16"/>
        </w:rPr>
        <w:t xml:space="preserve"> </w:t>
      </w:r>
      <w:r w:rsidRPr="003D7BF6">
        <w:rPr>
          <w:rFonts w:eastAsia="Calibri"/>
          <w:sz w:val="16"/>
        </w:rPr>
        <w:t>principles</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plays</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significant</w:t>
      </w:r>
      <w:r w:rsidRPr="003D7BF6">
        <w:rPr>
          <w:sz w:val="16"/>
        </w:rPr>
        <w:t xml:space="preserve"> </w:t>
      </w:r>
      <w:r w:rsidRPr="003D7BF6">
        <w:rPr>
          <w:rFonts w:eastAsia="Calibri"/>
          <w:sz w:val="16"/>
        </w:rPr>
        <w:t>role</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indeed</w:t>
      </w:r>
      <w:r w:rsidRPr="003D7BF6">
        <w:rPr>
          <w:sz w:val="16"/>
        </w:rPr>
        <w:t xml:space="preserve">, </w:t>
      </w:r>
      <w:r w:rsidRPr="003D7BF6">
        <w:rPr>
          <w:rFonts w:eastAsia="Calibri"/>
          <w:sz w:val="16"/>
        </w:rPr>
        <w:t>most</w:t>
      </w:r>
      <w:r w:rsidRPr="003D7BF6">
        <w:rPr>
          <w:sz w:val="16"/>
        </w:rPr>
        <w:t xml:space="preserve"> </w:t>
      </w:r>
      <w:r w:rsidRPr="003D7BF6">
        <w:rPr>
          <w:rFonts w:eastAsia="Calibri"/>
          <w:sz w:val="16"/>
        </w:rPr>
        <w:t>principles</w:t>
      </w:r>
      <w:r w:rsidRPr="003D7BF6">
        <w:rPr>
          <w:sz w:val="16"/>
        </w:rPr>
        <w:t xml:space="preserve"> </w:t>
      </w:r>
      <w:r w:rsidRPr="003D7BF6">
        <w:rPr>
          <w:rFonts w:eastAsia="Calibri"/>
          <w:sz w:val="16"/>
        </w:rPr>
        <w:t>are</w:t>
      </w:r>
      <w:r w:rsidRPr="003D7BF6">
        <w:rPr>
          <w:sz w:val="16"/>
        </w:rPr>
        <w:t xml:space="preserve"> </w:t>
      </w:r>
      <w:r w:rsidRPr="003D7BF6">
        <w:rPr>
          <w:rFonts w:eastAsia="Calibri"/>
          <w:sz w:val="16"/>
        </w:rPr>
        <w:t>likely</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rejected</w:t>
      </w:r>
      <w:r w:rsidRPr="003D7BF6">
        <w:rPr>
          <w:sz w:val="16"/>
        </w:rPr>
        <w:t xml:space="preserve"> </w:t>
      </w:r>
      <w:r w:rsidRPr="003D7BF6">
        <w:rPr>
          <w:rFonts w:eastAsia="Calibri"/>
          <w:sz w:val="16"/>
        </w:rPr>
        <w:t>due</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negative</w:t>
      </w:r>
      <w:r w:rsidRPr="003D7BF6">
        <w:rPr>
          <w:sz w:val="16"/>
        </w:rPr>
        <w:t xml:space="preserve"> </w:t>
      </w:r>
      <w:r w:rsidRPr="003D7BF6">
        <w:rPr>
          <w:rFonts w:eastAsia="Calibri"/>
          <w:sz w:val="16"/>
        </w:rPr>
        <w:t>impact</w:t>
      </w:r>
      <w:r w:rsidRPr="003D7BF6">
        <w:rPr>
          <w:sz w:val="16"/>
        </w:rPr>
        <w:t xml:space="preserve"> </w:t>
      </w:r>
      <w:r w:rsidRPr="003D7BF6">
        <w:rPr>
          <w:rFonts w:eastAsia="Calibri"/>
          <w:sz w:val="16"/>
        </w:rPr>
        <w:t>on</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person</w:t>
      </w:r>
      <w:r w:rsidRPr="003D7BF6">
        <w:rPr>
          <w:sz w:val="16"/>
        </w:rPr>
        <w:t>’</w:t>
      </w:r>
      <w:r w:rsidRPr="003D7BF6">
        <w:rPr>
          <w:rFonts w:eastAsia="Calibri"/>
          <w:sz w:val="16"/>
        </w:rPr>
        <w:t>s</w:t>
      </w:r>
      <w:r w:rsidRPr="003D7BF6">
        <w:rPr>
          <w:sz w:val="16"/>
        </w:rPr>
        <w:t xml:space="preserve"> </w:t>
      </w:r>
      <w:r w:rsidRPr="003D7BF6">
        <w:rPr>
          <w:rFonts w:eastAsia="Calibri"/>
          <w:sz w:val="16"/>
        </w:rPr>
        <w:t>well</w:t>
      </w:r>
      <w:r w:rsidRPr="003D7BF6">
        <w:rPr>
          <w:sz w:val="16"/>
        </w:rPr>
        <w:t>-</w:t>
      </w:r>
      <w:r w:rsidRPr="003D7BF6">
        <w:rPr>
          <w:rFonts w:eastAsia="Calibri"/>
          <w:sz w:val="16"/>
        </w:rPr>
        <w:t>being</w:t>
      </w:r>
      <w:r w:rsidRPr="003D7BF6">
        <w:rPr>
          <w:sz w:val="16"/>
        </w:rPr>
        <w:t xml:space="preserve">, </w:t>
      </w:r>
      <w:r w:rsidRPr="003D7BF6">
        <w:rPr>
          <w:rFonts w:eastAsia="Calibri"/>
          <w:sz w:val="16"/>
        </w:rPr>
        <w:t>physical</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otherwise</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may</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queried</w:t>
      </w:r>
      <w:r w:rsidRPr="003D7BF6">
        <w:rPr>
          <w:sz w:val="16"/>
        </w:rPr>
        <w:t xml:space="preserve"> </w:t>
      </w:r>
      <w:r w:rsidRPr="003D7BF6">
        <w:rPr>
          <w:rFonts w:eastAsia="Calibri"/>
          <w:sz w:val="16"/>
        </w:rPr>
        <w:t>here</w:t>
      </w:r>
      <w:r w:rsidRPr="003D7BF6">
        <w:rPr>
          <w:sz w:val="16"/>
        </w:rPr>
        <w:t xml:space="preserve"> </w:t>
      </w:r>
      <w:r w:rsidRPr="003D7BF6">
        <w:rPr>
          <w:rFonts w:eastAsia="Calibri"/>
          <w:sz w:val="16"/>
        </w:rPr>
        <w:t>whether</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is</w:t>
      </w:r>
      <w:r w:rsidRPr="003D7BF6">
        <w:rPr>
          <w:sz w:val="16"/>
        </w:rPr>
        <w:t xml:space="preserve"> </w:t>
      </w:r>
      <w:proofErr w:type="gramStart"/>
      <w:r w:rsidRPr="003D7BF6">
        <w:rPr>
          <w:rFonts w:eastAsia="Calibri"/>
          <w:sz w:val="16"/>
        </w:rPr>
        <w:t>actually</w:t>
      </w:r>
      <w:r w:rsidRPr="003D7BF6">
        <w:rPr>
          <w:sz w:val="16"/>
        </w:rPr>
        <w:t xml:space="preserve"> </w:t>
      </w:r>
      <w:r w:rsidRPr="003D7BF6">
        <w:rPr>
          <w:rFonts w:eastAsia="Calibri"/>
          <w:sz w:val="16"/>
        </w:rPr>
        <w:t>the</w:t>
      </w:r>
      <w:proofErr w:type="gramEnd"/>
      <w:r w:rsidRPr="003D7BF6">
        <w:rPr>
          <w:sz w:val="16"/>
        </w:rPr>
        <w:t xml:space="preserve"> </w:t>
      </w:r>
      <w:r w:rsidRPr="003D7BF6">
        <w:rPr>
          <w:rFonts w:eastAsia="Calibri"/>
          <w:sz w:val="16"/>
        </w:rPr>
        <w:t>involuntariness</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pain</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grounds</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reasonable</w:t>
      </w:r>
      <w:r w:rsidRPr="003D7BF6">
        <w:rPr>
          <w:sz w:val="16"/>
        </w:rPr>
        <w:t xml:space="preserve"> </w:t>
      </w:r>
      <w:r w:rsidRPr="003D7BF6">
        <w:rPr>
          <w:rFonts w:eastAsia="Calibri"/>
          <w:sz w:val="16"/>
        </w:rPr>
        <w:t>rejection</w:t>
      </w:r>
      <w:r w:rsidRPr="003D7BF6">
        <w:rPr>
          <w:sz w:val="16"/>
        </w:rPr>
        <w:t xml:space="preserve"> </w:t>
      </w:r>
      <w:r w:rsidRPr="003D7BF6">
        <w:rPr>
          <w:rFonts w:eastAsia="Calibri"/>
          <w:sz w:val="16"/>
        </w:rPr>
        <w:t>rather</w:t>
      </w:r>
      <w:r w:rsidRPr="003D7BF6">
        <w:rPr>
          <w:sz w:val="16"/>
        </w:rPr>
        <w:t xml:space="preserve"> </w:t>
      </w:r>
      <w:r w:rsidRPr="003D7BF6">
        <w:rPr>
          <w:rFonts w:eastAsia="Calibri"/>
          <w:sz w:val="16"/>
        </w:rPr>
        <w:t>than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physical</w:t>
      </w:r>
      <w:r w:rsidRPr="003D7BF6">
        <w:rPr>
          <w:sz w:val="16"/>
        </w:rPr>
        <w:t xml:space="preserve"> </w:t>
      </w:r>
      <w:r w:rsidRPr="003D7BF6">
        <w:rPr>
          <w:rFonts w:eastAsia="Calibri"/>
          <w:sz w:val="16"/>
        </w:rPr>
        <w:t>pain</w:t>
      </w:r>
      <w:r w:rsidRPr="003D7BF6">
        <w:rPr>
          <w:sz w:val="16"/>
        </w:rPr>
        <w:t xml:space="preserve"> </w:t>
      </w:r>
      <w:r w:rsidRPr="003D7BF6">
        <w:rPr>
          <w:rFonts w:eastAsia="Calibri"/>
          <w:sz w:val="16"/>
        </w:rPr>
        <w:t>itself</w:t>
      </w:r>
      <w:r w:rsidRPr="003D7BF6">
        <w:rPr>
          <w:sz w:val="16"/>
        </w:rPr>
        <w:t xml:space="preserve"> </w:t>
      </w:r>
      <w:r w:rsidRPr="003D7BF6">
        <w:rPr>
          <w:rFonts w:eastAsia="Calibri"/>
          <w:sz w:val="16"/>
        </w:rPr>
        <w:t>because</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all</w:t>
      </w:r>
      <w:r w:rsidRPr="003D7BF6">
        <w:rPr>
          <w:sz w:val="16"/>
        </w:rPr>
        <w:t xml:space="preserve"> </w:t>
      </w:r>
      <w:r w:rsidRPr="003D7BF6">
        <w:rPr>
          <w:rFonts w:eastAsia="Calibri"/>
          <w:sz w:val="16"/>
        </w:rPr>
        <w:t>pain</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suffers</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involuntary</w:t>
      </w:r>
      <w:r w:rsidRPr="003D7BF6">
        <w:rPr>
          <w:sz w:val="16"/>
        </w:rPr>
        <w:t xml:space="preserve">. </w:t>
      </w:r>
      <w:r w:rsidRPr="003D7BF6">
        <w:rPr>
          <w:rFonts w:eastAsia="Calibri"/>
          <w:sz w:val="16"/>
        </w:rPr>
        <w:t>One</w:t>
      </w:r>
      <w:r w:rsidRPr="003D7BF6">
        <w:rPr>
          <w:sz w:val="16"/>
        </w:rPr>
        <w:t xml:space="preserve"> </w:t>
      </w:r>
      <w:r w:rsidRPr="003D7BF6">
        <w:rPr>
          <w:rFonts w:eastAsia="Calibri"/>
          <w:sz w:val="16"/>
        </w:rPr>
        <w:t>can</w:t>
      </w:r>
      <w:r w:rsidRPr="003D7BF6">
        <w:rPr>
          <w:sz w:val="16"/>
        </w:rPr>
        <w:t xml:space="preserve"> </w:t>
      </w:r>
      <w:r w:rsidRPr="003D7BF6">
        <w:rPr>
          <w:rFonts w:eastAsia="Calibri"/>
          <w:sz w:val="16"/>
        </w:rPr>
        <w:t>imagine</w:t>
      </w:r>
      <w:r w:rsidRPr="003D7BF6">
        <w:rPr>
          <w:sz w:val="16"/>
        </w:rPr>
        <w:t xml:space="preserve"> </w:t>
      </w:r>
      <w:r w:rsidRPr="003D7BF6">
        <w:rPr>
          <w:rFonts w:eastAsia="Calibri"/>
          <w:sz w:val="16"/>
        </w:rPr>
        <w:t>acts</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can</w:t>
      </w:r>
      <w:r w:rsidRPr="003D7BF6">
        <w:rPr>
          <w:sz w:val="16"/>
        </w:rPr>
        <w:t xml:space="preserve"> </w:t>
      </w:r>
      <w:r w:rsidRPr="003D7BF6">
        <w:rPr>
          <w:rFonts w:eastAsia="Calibri"/>
          <w:sz w:val="16"/>
        </w:rPr>
        <w:t>cause</w:t>
      </w:r>
      <w:r w:rsidRPr="003D7BF6">
        <w:rPr>
          <w:sz w:val="16"/>
        </w:rPr>
        <w:t xml:space="preserve"> </w:t>
      </w:r>
      <w:r w:rsidRPr="003D7BF6">
        <w:rPr>
          <w:rFonts w:eastAsia="Calibri"/>
          <w:sz w:val="16"/>
        </w:rPr>
        <w:t>physical</w:t>
      </w:r>
      <w:r w:rsidRPr="003D7BF6">
        <w:rPr>
          <w:sz w:val="16"/>
        </w:rPr>
        <w:t xml:space="preserve"> </w:t>
      </w:r>
      <w:r w:rsidRPr="003D7BF6">
        <w:rPr>
          <w:rFonts w:eastAsia="Calibri"/>
          <w:sz w:val="16"/>
        </w:rPr>
        <w:t>pain</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are</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rejectable</w:t>
      </w:r>
      <w:r w:rsidRPr="003D7BF6">
        <w:rPr>
          <w:sz w:val="16"/>
        </w:rPr>
        <w:t xml:space="preserve"> — </w:t>
      </w:r>
      <w:r w:rsidRPr="003D7BF6">
        <w:rPr>
          <w:rFonts w:eastAsia="Calibri"/>
          <w:sz w:val="16"/>
        </w:rPr>
        <w:t>base</w:t>
      </w:r>
      <w:r w:rsidRPr="003D7BF6">
        <w:rPr>
          <w:sz w:val="16"/>
        </w:rPr>
        <w:t xml:space="preserve"> </w:t>
      </w:r>
      <w:r w:rsidRPr="003D7BF6">
        <w:rPr>
          <w:rFonts w:eastAsia="Calibri"/>
          <w:sz w:val="16"/>
        </w:rPr>
        <w:t>jumping</w:t>
      </w:r>
      <w:r w:rsidRPr="003D7BF6">
        <w:rPr>
          <w:sz w:val="16"/>
        </w:rPr>
        <w:t xml:space="preserve"> </w:t>
      </w:r>
      <w:r w:rsidRPr="003D7BF6">
        <w:rPr>
          <w:rFonts w:eastAsia="Calibri"/>
          <w:sz w:val="16"/>
        </w:rPr>
        <w:t>or</w:t>
      </w:r>
      <w:r w:rsidRPr="003D7BF6">
        <w:rPr>
          <w:sz w:val="16"/>
        </w:rPr>
        <w:t xml:space="preserve"> </w:t>
      </w:r>
      <w:proofErr w:type="gramStart"/>
      <w:r w:rsidRPr="003D7BF6">
        <w:rPr>
          <w:rFonts w:eastAsia="Calibri"/>
          <w:sz w:val="16"/>
        </w:rPr>
        <w:t>life</w:t>
      </w:r>
      <w:r w:rsidRPr="003D7BF6">
        <w:rPr>
          <w:sz w:val="16"/>
        </w:rPr>
        <w:t>-</w:t>
      </w:r>
      <w:r w:rsidRPr="003D7BF6">
        <w:rPr>
          <w:rFonts w:eastAsia="Calibri"/>
          <w:sz w:val="16"/>
        </w:rPr>
        <w:t>saving</w:t>
      </w:r>
      <w:proofErr w:type="gramEnd"/>
      <w:r w:rsidRPr="003D7BF6">
        <w:rPr>
          <w:sz w:val="16"/>
        </w:rPr>
        <w:t xml:space="preserve"> </w:t>
      </w:r>
      <w:r w:rsidRPr="003D7BF6">
        <w:rPr>
          <w:rFonts w:eastAsia="Calibri"/>
          <w:sz w:val="16"/>
        </w:rPr>
        <w:t>or</w:t>
      </w:r>
      <w:r w:rsidRPr="003D7BF6">
        <w:rPr>
          <w:sz w:val="16"/>
        </w:rPr>
        <w:t xml:space="preserve"> </w:t>
      </w:r>
      <w:r w:rsidRPr="003D7BF6">
        <w:rPr>
          <w:rFonts w:eastAsia="Calibri"/>
          <w:sz w:val="16"/>
        </w:rPr>
        <w:t>improving</w:t>
      </w:r>
      <w:r w:rsidRPr="003D7BF6">
        <w:rPr>
          <w:sz w:val="16"/>
        </w:rPr>
        <w:t xml:space="preserve"> </w:t>
      </w:r>
      <w:r w:rsidRPr="003D7BF6">
        <w:rPr>
          <w:rFonts w:eastAsia="Calibri"/>
          <w:sz w:val="16"/>
        </w:rPr>
        <w:t>surgery</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example</w:t>
      </w:r>
      <w:r w:rsidRPr="003D7BF6">
        <w:rPr>
          <w:sz w:val="16"/>
        </w:rPr>
        <w:t xml:space="preserve">. </w:t>
      </w:r>
      <w:r w:rsidRPr="003D7BF6">
        <w:rPr>
          <w:rFonts w:eastAsia="Calibri"/>
          <w:sz w:val="16"/>
        </w:rPr>
        <w:t>On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other</w:t>
      </w:r>
      <w:r w:rsidRPr="003D7BF6">
        <w:rPr>
          <w:sz w:val="16"/>
        </w:rPr>
        <w:t xml:space="preserve"> </w:t>
      </w:r>
      <w:r w:rsidRPr="003D7BF6">
        <w:rPr>
          <w:rFonts w:eastAsia="Calibri"/>
          <w:sz w:val="16"/>
        </w:rPr>
        <w:t>hand</w:t>
      </w:r>
      <w:r w:rsidRPr="003D7BF6">
        <w:rPr>
          <w:sz w:val="16"/>
        </w:rPr>
        <w:t xml:space="preserve">, </w:t>
      </w:r>
      <w:r w:rsidRPr="003D7BF6">
        <w:rPr>
          <w:rFonts w:eastAsia="Calibri"/>
          <w:sz w:val="16"/>
        </w:rPr>
        <w:t>pushing</w:t>
      </w:r>
      <w:r w:rsidRPr="003D7BF6">
        <w:rPr>
          <w:sz w:val="16"/>
        </w:rPr>
        <w:t xml:space="preserve"> </w:t>
      </w:r>
      <w:r w:rsidRPr="003D7BF6">
        <w:rPr>
          <w:rFonts w:eastAsia="Calibri"/>
          <w:sz w:val="16"/>
        </w:rPr>
        <w:t>someone</w:t>
      </w:r>
      <w:r w:rsidRPr="003D7BF6">
        <w:rPr>
          <w:sz w:val="16"/>
        </w:rPr>
        <w:t xml:space="preserve"> </w:t>
      </w:r>
      <w:r w:rsidRPr="003D7BF6">
        <w:rPr>
          <w:rFonts w:eastAsia="Calibri"/>
          <w:sz w:val="16"/>
        </w:rPr>
        <w:t>off</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cliff</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cutting</w:t>
      </w:r>
      <w:r w:rsidRPr="003D7BF6">
        <w:rPr>
          <w:sz w:val="16"/>
        </w:rPr>
        <w:t xml:space="preserve"> </w:t>
      </w:r>
      <w:r w:rsidRPr="003D7BF6">
        <w:rPr>
          <w:rFonts w:eastAsia="Calibri"/>
          <w:sz w:val="16"/>
        </w:rPr>
        <w:t>him</w:t>
      </w:r>
      <w:r w:rsidRPr="003D7BF6">
        <w:rPr>
          <w:sz w:val="16"/>
        </w:rPr>
        <w:t xml:space="preserve"> </w:t>
      </w:r>
      <w:r w:rsidRPr="003D7BF6">
        <w:rPr>
          <w:rFonts w:eastAsia="Calibri"/>
          <w:sz w:val="16"/>
        </w:rPr>
        <w:t>with</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scalpel</w:t>
      </w:r>
      <w:r w:rsidRPr="003D7BF6">
        <w:rPr>
          <w:sz w:val="16"/>
        </w:rPr>
        <w:t xml:space="preserve"> </w:t>
      </w:r>
      <w:r w:rsidRPr="003D7BF6">
        <w:rPr>
          <w:rFonts w:eastAsia="Calibri"/>
          <w:sz w:val="16"/>
        </w:rPr>
        <w:t>against</w:t>
      </w:r>
      <w:r w:rsidRPr="003D7BF6">
        <w:rPr>
          <w:sz w:val="16"/>
        </w:rPr>
        <w:t xml:space="preserve"> </w:t>
      </w:r>
      <w:r w:rsidRPr="003D7BF6">
        <w:rPr>
          <w:rFonts w:eastAsia="Calibri"/>
          <w:sz w:val="16"/>
        </w:rPr>
        <w:t>his</w:t>
      </w:r>
      <w:r w:rsidRPr="003D7BF6">
        <w:rPr>
          <w:sz w:val="16"/>
        </w:rPr>
        <w:t xml:space="preserve"> </w:t>
      </w:r>
      <w:r w:rsidRPr="003D7BF6">
        <w:rPr>
          <w:rFonts w:eastAsia="Calibri"/>
          <w:sz w:val="16"/>
        </w:rPr>
        <w:t>will</w:t>
      </w:r>
      <w:r w:rsidRPr="003D7BF6">
        <w:rPr>
          <w:sz w:val="16"/>
        </w:rPr>
        <w:t xml:space="preserve"> </w:t>
      </w:r>
      <w:r w:rsidRPr="003D7BF6">
        <w:rPr>
          <w:rFonts w:eastAsia="Calibri"/>
          <w:sz w:val="16"/>
        </w:rPr>
        <w:t>are</w:t>
      </w:r>
      <w:r w:rsidRPr="003D7BF6">
        <w:rPr>
          <w:sz w:val="16"/>
        </w:rPr>
        <w:t xml:space="preserve"> </w:t>
      </w:r>
      <w:r w:rsidRPr="003D7BF6">
        <w:rPr>
          <w:rFonts w:eastAsia="Calibri"/>
          <w:sz w:val="16"/>
        </w:rPr>
        <w:t>clearly</w:t>
      </w:r>
      <w:r w:rsidRPr="003D7BF6">
        <w:rPr>
          <w:sz w:val="16"/>
        </w:rPr>
        <w:t xml:space="preserve"> </w:t>
      </w:r>
      <w:r w:rsidRPr="003D7BF6">
        <w:rPr>
          <w:rFonts w:eastAsia="Calibri"/>
          <w:sz w:val="16"/>
        </w:rPr>
        <w:t>rejectable</w:t>
      </w:r>
      <w:r w:rsidRPr="003D7BF6">
        <w:rPr>
          <w:sz w:val="16"/>
        </w:rPr>
        <w:t xml:space="preserve"> </w:t>
      </w:r>
      <w:r w:rsidRPr="003D7BF6">
        <w:rPr>
          <w:rFonts w:eastAsia="Calibri"/>
          <w:sz w:val="16"/>
        </w:rPr>
        <w:t>acts</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difference</w:t>
      </w:r>
      <w:r w:rsidRPr="003D7BF6">
        <w:rPr>
          <w:sz w:val="16"/>
        </w:rPr>
        <w:t xml:space="preserve"> </w:t>
      </w:r>
      <w:r w:rsidRPr="003D7BF6">
        <w:rPr>
          <w:rFonts w:eastAsia="Calibri"/>
          <w:sz w:val="16"/>
        </w:rPr>
        <w:t>between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two</w:t>
      </w:r>
      <w:r w:rsidRPr="003D7BF6">
        <w:rPr>
          <w:sz w:val="16"/>
        </w:rPr>
        <w:t xml:space="preserve"> </w:t>
      </w:r>
      <w:r w:rsidRPr="003D7BF6">
        <w:rPr>
          <w:rFonts w:eastAsia="Calibri"/>
          <w:sz w:val="16"/>
        </w:rPr>
        <w:t>cases</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former</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having</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pain</w:t>
      </w:r>
      <w:r w:rsidRPr="003D7BF6">
        <w:rPr>
          <w:sz w:val="16"/>
        </w:rPr>
        <w:t xml:space="preserve"> </w:t>
      </w:r>
      <w:r w:rsidRPr="003D7BF6">
        <w:rPr>
          <w:rFonts w:eastAsia="Calibri"/>
          <w:sz w:val="16"/>
        </w:rPr>
        <w:t>inflicted</w:t>
      </w:r>
      <w:r w:rsidRPr="003D7BF6">
        <w:rPr>
          <w:sz w:val="16"/>
        </w:rPr>
        <w:t xml:space="preserve"> </w:t>
      </w:r>
      <w:r w:rsidRPr="003D7BF6">
        <w:rPr>
          <w:rFonts w:eastAsia="Calibri"/>
          <w:sz w:val="16"/>
        </w:rPr>
        <w:t>has</w:t>
      </w:r>
      <w:r w:rsidRPr="003D7BF6">
        <w:rPr>
          <w:sz w:val="16"/>
        </w:rPr>
        <w:t xml:space="preserve"> </w:t>
      </w:r>
      <w:r w:rsidRPr="003D7BF6">
        <w:rPr>
          <w:rFonts w:eastAsia="Calibri"/>
          <w:sz w:val="16"/>
        </w:rPr>
        <w:t>consented</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pain</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risk</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pain</w:t>
      </w:r>
      <w:r w:rsidRPr="003D7BF6">
        <w:rPr>
          <w:sz w:val="16"/>
        </w:rPr>
        <w:t xml:space="preserve">. </w:t>
      </w:r>
      <w:r w:rsidRPr="003D7BF6">
        <w:rPr>
          <w:rFonts w:eastAsia="Calibri"/>
          <w:sz w:val="16"/>
        </w:rPr>
        <w:t>My</w:t>
      </w:r>
      <w:r w:rsidRPr="003D7BF6">
        <w:rPr>
          <w:sz w:val="16"/>
        </w:rPr>
        <w:t xml:space="preserve"> </w:t>
      </w:r>
      <w:r w:rsidRPr="003D7BF6">
        <w:rPr>
          <w:rFonts w:eastAsia="Calibri"/>
          <w:sz w:val="16"/>
        </w:rPr>
        <w:t>view</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they</w:t>
      </w:r>
      <w:r w:rsidRPr="003D7BF6">
        <w:rPr>
          <w:sz w:val="16"/>
        </w:rPr>
        <w:t xml:space="preserve"> </w:t>
      </w:r>
      <w:r w:rsidRPr="003D7BF6">
        <w:rPr>
          <w:rFonts w:eastAsia="Calibri"/>
          <w:sz w:val="16"/>
        </w:rPr>
        <w:t>cannot</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separated</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these</w:t>
      </w:r>
      <w:r w:rsidRPr="003D7BF6">
        <w:rPr>
          <w:sz w:val="16"/>
        </w:rPr>
        <w:t xml:space="preserve"> </w:t>
      </w:r>
      <w:proofErr w:type="gramStart"/>
      <w:r w:rsidRPr="003D7BF6">
        <w:rPr>
          <w:rFonts w:eastAsia="Calibri"/>
          <w:sz w:val="16"/>
        </w:rPr>
        <w:t>cases</w:t>
      </w:r>
      <w:proofErr w:type="gramEnd"/>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involuntary</w:t>
      </w:r>
      <w:r w:rsidRPr="003D7BF6">
        <w:rPr>
          <w:sz w:val="16"/>
        </w:rPr>
        <w:t xml:space="preserve"> </w:t>
      </w:r>
      <w:r w:rsidRPr="003D7BF6">
        <w:rPr>
          <w:rFonts w:eastAsia="Calibri"/>
          <w:sz w:val="16"/>
        </w:rPr>
        <w:t>physical</w:t>
      </w:r>
      <w:r w:rsidRPr="003D7BF6">
        <w:rPr>
          <w:sz w:val="16"/>
        </w:rPr>
        <w:t xml:space="preserve"> </w:t>
      </w:r>
      <w:r w:rsidRPr="003D7BF6">
        <w:rPr>
          <w:rFonts w:eastAsia="Calibri"/>
          <w:sz w:val="16"/>
        </w:rPr>
        <w:t>pain</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grounds</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reasonable</w:t>
      </w:r>
      <w:r w:rsidRPr="003D7BF6">
        <w:rPr>
          <w:sz w:val="16"/>
        </w:rPr>
        <w:t xml:space="preserve"> </w:t>
      </w:r>
      <w:r w:rsidRPr="003D7BF6">
        <w:rPr>
          <w:rFonts w:eastAsia="Calibri"/>
          <w:sz w:val="16"/>
        </w:rPr>
        <w:t>rejection</w:t>
      </w:r>
      <w:r w:rsidRPr="003D7BF6">
        <w:rPr>
          <w:sz w:val="16"/>
        </w:rPr>
        <w:t xml:space="preserve">. </w:t>
      </w:r>
      <w:r w:rsidRPr="003D7BF6">
        <w:rPr>
          <w:rFonts w:eastAsia="Calibri"/>
          <w:sz w:val="16"/>
        </w:rPr>
        <w:t>Thus</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fact</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principle</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allow</w:t>
      </w:r>
      <w:r w:rsidRPr="003D7BF6">
        <w:rPr>
          <w:sz w:val="16"/>
        </w:rPr>
        <w:t xml:space="preserve"> </w:t>
      </w:r>
      <w:r w:rsidRPr="003D7BF6">
        <w:rPr>
          <w:rFonts w:eastAsia="Calibri"/>
          <w:sz w:val="16"/>
        </w:rPr>
        <w:t>unwanted</w:t>
      </w:r>
      <w:r w:rsidRPr="003D7BF6">
        <w:rPr>
          <w:sz w:val="16"/>
        </w:rPr>
        <w:t xml:space="preserve"> </w:t>
      </w:r>
      <w:r w:rsidRPr="003D7BF6">
        <w:rPr>
          <w:rFonts w:eastAsia="Calibri"/>
          <w:sz w:val="16"/>
        </w:rPr>
        <w:t>physical</w:t>
      </w:r>
      <w:r w:rsidRPr="003D7BF6">
        <w:rPr>
          <w:sz w:val="16"/>
        </w:rPr>
        <w:t xml:space="preserve"> </w:t>
      </w:r>
      <w:r w:rsidRPr="003D7BF6">
        <w:rPr>
          <w:rFonts w:eastAsia="Calibri"/>
          <w:sz w:val="16"/>
        </w:rPr>
        <w:t>harm</w:t>
      </w:r>
      <w:r w:rsidRPr="003D7BF6">
        <w:rPr>
          <w:sz w:val="16"/>
        </w:rPr>
        <w:t xml:space="preserve"> </w:t>
      </w:r>
      <w:r w:rsidRPr="003D7BF6">
        <w:rPr>
          <w:rFonts w:eastAsia="Calibri"/>
          <w:sz w:val="16"/>
        </w:rPr>
        <w:t>gives</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who</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subjected</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harm</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reject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principle</w:t>
      </w:r>
      <w:r w:rsidRPr="003D7BF6">
        <w:rPr>
          <w:sz w:val="16"/>
        </w:rPr>
        <w:t xml:space="preserve">. </w:t>
      </w:r>
      <w:proofErr w:type="gramStart"/>
      <w:r w:rsidRPr="003D7BF6">
        <w:rPr>
          <w:rFonts w:eastAsia="Calibri"/>
          <w:sz w:val="16"/>
        </w:rPr>
        <w:t>Of</w:t>
      </w:r>
      <w:r w:rsidRPr="003D7BF6">
        <w:rPr>
          <w:sz w:val="16"/>
        </w:rPr>
        <w:t xml:space="preserve"> </w:t>
      </w:r>
      <w:r w:rsidRPr="003D7BF6">
        <w:rPr>
          <w:rFonts w:eastAsia="Calibri"/>
          <w:sz w:val="16"/>
        </w:rPr>
        <w:t>course</w:t>
      </w:r>
      <w:proofErr w:type="gramEnd"/>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mere</w:t>
      </w:r>
      <w:r w:rsidRPr="003D7BF6">
        <w:rPr>
          <w:sz w:val="16"/>
        </w:rPr>
        <w:t xml:space="preserve"> </w:t>
      </w:r>
      <w:r w:rsidRPr="003D7BF6">
        <w:rPr>
          <w:rFonts w:eastAsia="Calibri"/>
          <w:sz w:val="16"/>
        </w:rPr>
        <w:t>fact</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principle</w:t>
      </w:r>
      <w:r w:rsidRPr="003D7BF6">
        <w:rPr>
          <w:sz w:val="16"/>
        </w:rPr>
        <w:t xml:space="preserve"> </w:t>
      </w:r>
      <w:r w:rsidRPr="003D7BF6">
        <w:rPr>
          <w:rFonts w:eastAsia="Calibri"/>
          <w:sz w:val="16"/>
        </w:rPr>
        <w:t>causes</w:t>
      </w:r>
      <w:r w:rsidRPr="003D7BF6">
        <w:rPr>
          <w:sz w:val="16"/>
        </w:rPr>
        <w:t xml:space="preserve"> </w:t>
      </w:r>
      <w:r w:rsidRPr="003D7BF6">
        <w:rPr>
          <w:rFonts w:eastAsia="Calibri"/>
          <w:sz w:val="16"/>
        </w:rPr>
        <w:t>involuntary</w:t>
      </w:r>
      <w:r w:rsidRPr="003D7BF6">
        <w:rPr>
          <w:sz w:val="16"/>
        </w:rPr>
        <w:t xml:space="preserve"> </w:t>
      </w:r>
      <w:r w:rsidRPr="003D7BF6">
        <w:rPr>
          <w:rFonts w:eastAsia="Calibri"/>
          <w:sz w:val="16"/>
        </w:rPr>
        <w:t>physical</w:t>
      </w:r>
      <w:r w:rsidRPr="003D7BF6">
        <w:rPr>
          <w:sz w:val="16"/>
        </w:rPr>
        <w:t xml:space="preserve"> </w:t>
      </w:r>
      <w:r w:rsidRPr="003D7BF6">
        <w:rPr>
          <w:rFonts w:eastAsia="Calibri"/>
          <w:sz w:val="16"/>
        </w:rPr>
        <w:t>harm</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premature</w:t>
      </w:r>
      <w:r w:rsidRPr="003D7BF6">
        <w:rPr>
          <w:sz w:val="16"/>
        </w:rPr>
        <w:t xml:space="preserve"> </w:t>
      </w:r>
      <w:r w:rsidRPr="003D7BF6">
        <w:rPr>
          <w:rFonts w:eastAsia="Calibri"/>
          <w:sz w:val="16"/>
        </w:rPr>
        <w:t>death</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sufficient</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declare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principle</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rejectable</w:t>
      </w:r>
      <w:r w:rsidRPr="003D7BF6">
        <w:rPr>
          <w:sz w:val="16"/>
        </w:rPr>
        <w:t xml:space="preserve"> — </w:t>
      </w:r>
      <w:r w:rsidRPr="003D7BF6">
        <w:rPr>
          <w:rFonts w:eastAsia="Calibri"/>
          <w:sz w:val="16"/>
        </w:rPr>
        <w:t>there</w:t>
      </w:r>
      <w:r w:rsidRPr="003D7BF6">
        <w:rPr>
          <w:sz w:val="16"/>
        </w:rPr>
        <w:t xml:space="preserve"> </w:t>
      </w:r>
      <w:r w:rsidRPr="003D7BF6">
        <w:rPr>
          <w:rFonts w:eastAsia="Calibri"/>
          <w:sz w:val="16"/>
        </w:rPr>
        <w:t>might</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countervailing</w:t>
      </w:r>
      <w:r w:rsidRPr="003D7BF6">
        <w:rPr>
          <w:sz w:val="16"/>
        </w:rPr>
        <w:t xml:space="preserve"> </w:t>
      </w:r>
      <w:r w:rsidRPr="003D7BF6">
        <w:rPr>
          <w:rFonts w:eastAsia="Calibri"/>
          <w:sz w:val="16"/>
        </w:rPr>
        <w:t>reasons</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case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what</w:t>
      </w:r>
      <w:r w:rsidRPr="003D7BF6">
        <w:rPr>
          <w:sz w:val="16"/>
        </w:rPr>
        <w:t xml:space="preserve"> </w:t>
      </w:r>
      <w:r w:rsidRPr="003D7BF6">
        <w:rPr>
          <w:rFonts w:eastAsia="Calibri"/>
          <w:sz w:val="16"/>
        </w:rPr>
        <w:t>countervailing</w:t>
      </w:r>
      <w:r w:rsidRPr="003D7BF6">
        <w:rPr>
          <w:sz w:val="16"/>
        </w:rPr>
        <w:t xml:space="preserve"> </w:t>
      </w:r>
      <w:r w:rsidRPr="003D7BF6">
        <w:rPr>
          <w:rFonts w:eastAsia="Calibri"/>
          <w:sz w:val="16"/>
        </w:rPr>
        <w:t>reasons</w:t>
      </w:r>
      <w:r w:rsidRPr="003D7BF6">
        <w:rPr>
          <w:sz w:val="16"/>
        </w:rPr>
        <w:t xml:space="preserve"> </w:t>
      </w:r>
      <w:r w:rsidRPr="003D7BF6">
        <w:rPr>
          <w:rFonts w:eastAsia="Calibri"/>
          <w:sz w:val="16"/>
        </w:rPr>
        <w:t>might</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offered</w:t>
      </w:r>
      <w:r w:rsidRPr="003D7BF6">
        <w:rPr>
          <w:sz w:val="16"/>
        </w:rPr>
        <w:t xml:space="preserve"> </w:t>
      </w:r>
      <w:r w:rsidRPr="003D7BF6">
        <w:rPr>
          <w:rFonts w:eastAsia="Calibri"/>
          <w:sz w:val="16"/>
        </w:rPr>
        <w:t>in</w:t>
      </w:r>
      <w:r w:rsidRPr="003D7BF6">
        <w:rPr>
          <w:sz w:val="16"/>
        </w:rPr>
        <w:t xml:space="preserve"> </w:t>
      </w:r>
      <w:proofErr w:type="spellStart"/>
      <w:r w:rsidRPr="003D7BF6">
        <w:rPr>
          <w:rFonts w:eastAsia="Calibri"/>
          <w:sz w:val="16"/>
        </w:rPr>
        <w:t>favour</w:t>
      </w:r>
      <w:proofErr w:type="spellEnd"/>
      <w:r w:rsidRPr="003D7BF6">
        <w:rPr>
          <w:sz w:val="16"/>
        </w:rPr>
        <w:t xml:space="preserve"> </w:t>
      </w:r>
      <w:r w:rsidRPr="003D7BF6">
        <w:rPr>
          <w:rFonts w:eastAsia="Calibri"/>
          <w:sz w:val="16"/>
        </w:rPr>
        <w:t>of</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involuntary</w:t>
      </w:r>
      <w:r w:rsidRPr="003D7BF6">
        <w:rPr>
          <w:sz w:val="16"/>
        </w:rPr>
        <w:t xml:space="preserve"> </w:t>
      </w:r>
      <w:r w:rsidRPr="003D7BF6">
        <w:rPr>
          <w:rFonts w:eastAsia="Calibri"/>
          <w:sz w:val="16"/>
        </w:rPr>
        <w:t>physical</w:t>
      </w:r>
      <w:r w:rsidRPr="003D7BF6">
        <w:rPr>
          <w:sz w:val="16"/>
        </w:rPr>
        <w:t xml:space="preserve"> </w:t>
      </w:r>
      <w:r w:rsidRPr="003D7BF6">
        <w:rPr>
          <w:rFonts w:eastAsia="Calibri"/>
          <w:sz w:val="16"/>
        </w:rPr>
        <w:t>pain</w:t>
      </w:r>
      <w:r w:rsidRPr="003D7BF6">
        <w:rPr>
          <w:sz w:val="16"/>
        </w:rPr>
        <w:t xml:space="preserve">/ </w:t>
      </w:r>
      <w:r w:rsidRPr="003D7BF6">
        <w:rPr>
          <w:rFonts w:eastAsia="Calibri"/>
          <w:sz w:val="16"/>
        </w:rPr>
        <w:t>death</w:t>
      </w:r>
      <w:r w:rsidRPr="003D7BF6">
        <w:rPr>
          <w:sz w:val="16"/>
        </w:rPr>
        <w:t>-</w:t>
      </w:r>
      <w:r w:rsidRPr="003D7BF6">
        <w:rPr>
          <w:rFonts w:eastAsia="Calibri"/>
          <w:sz w:val="16"/>
        </w:rPr>
        <w:t>inducing</w:t>
      </w:r>
      <w:r w:rsidRPr="003D7BF6">
        <w:rPr>
          <w:sz w:val="16"/>
        </w:rPr>
        <w:t xml:space="preserve"> </w:t>
      </w:r>
      <w:r w:rsidRPr="003D7BF6">
        <w:rPr>
          <w:rFonts w:eastAsia="Calibri"/>
          <w:sz w:val="16"/>
        </w:rPr>
        <w:t>harm</w:t>
      </w:r>
      <w:r w:rsidRPr="003D7BF6">
        <w:rPr>
          <w:sz w:val="16"/>
        </w:rPr>
        <w:t xml:space="preserve">? </w:t>
      </w:r>
      <w:r w:rsidRPr="003D7BF6">
        <w:rPr>
          <w:rFonts w:eastAsia="Calibri"/>
          <w:sz w:val="16"/>
        </w:rPr>
        <w:t>One</w:t>
      </w:r>
      <w:r w:rsidRPr="003D7BF6">
        <w:rPr>
          <w:sz w:val="16"/>
        </w:rPr>
        <w:t xml:space="preserve"> </w:t>
      </w:r>
      <w:r w:rsidRPr="003D7BF6">
        <w:rPr>
          <w:rFonts w:eastAsia="Calibri"/>
          <w:sz w:val="16"/>
        </w:rPr>
        <w:t>such</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might</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offered</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humans</w:t>
      </w:r>
      <w:r w:rsidRPr="003D7BF6">
        <w:rPr>
          <w:sz w:val="16"/>
        </w:rPr>
        <w:t xml:space="preserve"> </w:t>
      </w:r>
      <w:r w:rsidRPr="003D7BF6">
        <w:rPr>
          <w:rFonts w:eastAsia="Calibri"/>
          <w:sz w:val="16"/>
        </w:rPr>
        <w:t>are</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harm</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natural</w:t>
      </w:r>
      <w:r w:rsidRPr="003D7BF6">
        <w:rPr>
          <w:sz w:val="16"/>
        </w:rPr>
        <w:t xml:space="preserve"> </w:t>
      </w:r>
      <w:r w:rsidRPr="003D7BF6">
        <w:rPr>
          <w:rFonts w:eastAsia="Calibri"/>
          <w:sz w:val="16"/>
        </w:rPr>
        <w:t>environment</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world</w:t>
      </w:r>
      <w:r w:rsidRPr="003D7BF6">
        <w:rPr>
          <w:sz w:val="16"/>
        </w:rPr>
        <w:t xml:space="preserve"> </w:t>
      </w:r>
      <w:r w:rsidRPr="003D7BF6">
        <w:rPr>
          <w:rFonts w:eastAsia="Calibri"/>
          <w:sz w:val="16"/>
        </w:rPr>
        <w:t>might</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better</w:t>
      </w:r>
      <w:r w:rsidRPr="003D7BF6">
        <w:rPr>
          <w:sz w:val="16"/>
        </w:rPr>
        <w:t xml:space="preserve"> </w:t>
      </w:r>
      <w:r w:rsidRPr="003D7BF6">
        <w:rPr>
          <w:rFonts w:eastAsia="Calibri"/>
          <w:sz w:val="16"/>
        </w:rPr>
        <w:t>place</w:t>
      </w:r>
      <w:r w:rsidRPr="003D7BF6">
        <w:rPr>
          <w:sz w:val="16"/>
        </w:rPr>
        <w:t xml:space="preserve"> </w:t>
      </w:r>
      <w:r w:rsidRPr="003D7BF6">
        <w:rPr>
          <w:rFonts w:eastAsia="Calibri"/>
          <w:sz w:val="16"/>
        </w:rPr>
        <w:t>if</w:t>
      </w:r>
      <w:r w:rsidRPr="003D7BF6">
        <w:rPr>
          <w:sz w:val="16"/>
        </w:rPr>
        <w:t xml:space="preserve"> </w:t>
      </w:r>
      <w:r w:rsidRPr="003D7BF6">
        <w:rPr>
          <w:rFonts w:eastAsia="Calibri"/>
          <w:sz w:val="16"/>
        </w:rPr>
        <w:t>there</w:t>
      </w:r>
      <w:r w:rsidRPr="003D7BF6">
        <w:rPr>
          <w:sz w:val="16"/>
        </w:rPr>
        <w:t xml:space="preserve"> </w:t>
      </w:r>
      <w:r w:rsidRPr="003D7BF6">
        <w:rPr>
          <w:rFonts w:eastAsia="Calibri"/>
          <w:sz w:val="16"/>
        </w:rPr>
        <w:t>were</w:t>
      </w:r>
      <w:r w:rsidRPr="003D7BF6">
        <w:rPr>
          <w:sz w:val="16"/>
        </w:rPr>
        <w:t xml:space="preserve"> </w:t>
      </w:r>
      <w:r w:rsidRPr="003D7BF6">
        <w:rPr>
          <w:rFonts w:eastAsia="Calibri"/>
          <w:sz w:val="16"/>
        </w:rPr>
        <w:t>no</w:t>
      </w:r>
      <w:r w:rsidRPr="003D7BF6">
        <w:rPr>
          <w:sz w:val="16"/>
        </w:rPr>
        <w:t xml:space="preserve"> </w:t>
      </w:r>
      <w:r w:rsidRPr="003D7BF6">
        <w:rPr>
          <w:rFonts w:eastAsia="Calibri"/>
          <w:sz w:val="16"/>
        </w:rPr>
        <w:t>humans</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could</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humans</w:t>
      </w:r>
      <w:r w:rsidRPr="003D7BF6">
        <w:rPr>
          <w:sz w:val="16"/>
        </w:rPr>
        <w:t xml:space="preserve"> </w:t>
      </w:r>
      <w:r w:rsidRPr="003D7BF6">
        <w:rPr>
          <w:rFonts w:eastAsia="Calibri"/>
          <w:sz w:val="16"/>
        </w:rPr>
        <w:t>might</w:t>
      </w:r>
      <w:r w:rsidRPr="003D7BF6">
        <w:rPr>
          <w:sz w:val="16"/>
        </w:rPr>
        <w:t xml:space="preserve"> </w:t>
      </w:r>
      <w:r w:rsidRPr="003D7BF6">
        <w:rPr>
          <w:rFonts w:eastAsia="Calibri"/>
          <w:sz w:val="16"/>
        </w:rPr>
        <w:t>rightfully</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considered</w:t>
      </w:r>
      <w:r w:rsidRPr="003D7BF6">
        <w:rPr>
          <w:sz w:val="16"/>
        </w:rPr>
        <w:t xml:space="preserve"> </w:t>
      </w:r>
      <w:r w:rsidRPr="003D7BF6">
        <w:rPr>
          <w:rFonts w:eastAsia="Calibri"/>
          <w:sz w:val="16"/>
        </w:rPr>
        <w:t>an</w:t>
      </w:r>
      <w:r w:rsidRPr="003D7BF6">
        <w:rPr>
          <w:sz w:val="16"/>
        </w:rPr>
        <w:t xml:space="preserve"> </w:t>
      </w:r>
      <w:r w:rsidRPr="003D7BF6">
        <w:rPr>
          <w:rFonts w:eastAsia="Calibri"/>
          <w:sz w:val="16"/>
        </w:rPr>
        <w:t>all</w:t>
      </w:r>
      <w:r w:rsidRPr="003D7BF6">
        <w:rPr>
          <w:sz w:val="16"/>
        </w:rPr>
        <w:t>-</w:t>
      </w:r>
      <w:r w:rsidRPr="003D7BF6">
        <w:rPr>
          <w:rFonts w:eastAsia="Calibri"/>
          <w:sz w:val="16"/>
        </w:rPr>
        <w:t>things</w:t>
      </w:r>
      <w:r w:rsidRPr="003D7BF6">
        <w:rPr>
          <w:sz w:val="16"/>
        </w:rPr>
        <w:t>-</w:t>
      </w:r>
      <w:r w:rsidRPr="003D7BF6">
        <w:rPr>
          <w:rFonts w:eastAsia="Calibri"/>
          <w:sz w:val="16"/>
        </w:rPr>
        <w:t>considered</w:t>
      </w:r>
      <w:r w:rsidRPr="003D7BF6">
        <w:rPr>
          <w:sz w:val="16"/>
        </w:rPr>
        <w:t xml:space="preserve"> </w:t>
      </w:r>
      <w:r w:rsidRPr="003D7BF6">
        <w:rPr>
          <w:rFonts w:eastAsia="Calibri"/>
          <w:sz w:val="16"/>
        </w:rPr>
        <w:t>hindrance</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world</w:t>
      </w:r>
      <w:r w:rsidRPr="003D7BF6">
        <w:rPr>
          <w:sz w:val="16"/>
        </w:rPr>
        <w:t xml:space="preserve"> </w:t>
      </w:r>
      <w:r w:rsidRPr="003D7BF6">
        <w:rPr>
          <w:rFonts w:eastAsia="Calibri"/>
          <w:sz w:val="16"/>
        </w:rPr>
        <w:t>rather</w:t>
      </w:r>
      <w:r w:rsidRPr="003D7BF6">
        <w:rPr>
          <w:sz w:val="16"/>
        </w:rPr>
        <w:t xml:space="preserve"> </w:t>
      </w:r>
      <w:r w:rsidRPr="003D7BF6">
        <w:rPr>
          <w:rFonts w:eastAsia="Calibri"/>
          <w:sz w:val="16"/>
        </w:rPr>
        <w:t>than</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benefit</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given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fact</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we</w:t>
      </w:r>
      <w:r w:rsidRPr="003D7BF6">
        <w:rPr>
          <w:sz w:val="16"/>
        </w:rPr>
        <w:t xml:space="preserve"> </w:t>
      </w:r>
      <w:r w:rsidRPr="003D7BF6">
        <w:rPr>
          <w:rFonts w:eastAsia="Calibri"/>
          <w:sz w:val="16"/>
        </w:rPr>
        <w:t>have</w:t>
      </w:r>
      <w:r w:rsidRPr="003D7BF6">
        <w:rPr>
          <w:sz w:val="16"/>
        </w:rPr>
        <w:t xml:space="preserve"> </w:t>
      </w:r>
      <w:r w:rsidRPr="003D7BF6">
        <w:rPr>
          <w:rFonts w:eastAsia="Calibri"/>
          <w:sz w:val="16"/>
        </w:rPr>
        <w:t>been</w:t>
      </w:r>
      <w:r w:rsidRPr="003D7BF6">
        <w:rPr>
          <w:sz w:val="16"/>
        </w:rPr>
        <w:t xml:space="preserve"> </w:t>
      </w:r>
      <w:r w:rsidRPr="003D7BF6">
        <w:rPr>
          <w:rFonts w:eastAsia="Calibri"/>
          <w:sz w:val="16"/>
        </w:rPr>
        <w:t>largely</w:t>
      </w:r>
      <w:r w:rsidRPr="003D7BF6">
        <w:rPr>
          <w:sz w:val="16"/>
        </w:rPr>
        <w:t xml:space="preserve"> </w:t>
      </w:r>
      <w:r w:rsidRPr="003D7BF6">
        <w:rPr>
          <w:rFonts w:eastAsia="Calibri"/>
          <w:sz w:val="16"/>
        </w:rPr>
        <w:t>responsible</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many</w:t>
      </w:r>
      <w:r w:rsidRPr="003D7BF6">
        <w:rPr>
          <w:sz w:val="16"/>
        </w:rPr>
        <w:t xml:space="preserve"> </w:t>
      </w:r>
      <w:r w:rsidRPr="003D7BF6">
        <w:rPr>
          <w:rFonts w:eastAsia="Calibri"/>
          <w:sz w:val="16"/>
        </w:rPr>
        <w:t>species</w:t>
      </w:r>
      <w:r w:rsidRPr="003D7BF6">
        <w:rPr>
          <w:sz w:val="16"/>
        </w:rPr>
        <w:t xml:space="preserve">, </w:t>
      </w:r>
      <w:r w:rsidRPr="003D7BF6">
        <w:rPr>
          <w:rFonts w:eastAsia="Calibri"/>
          <w:sz w:val="16"/>
        </w:rPr>
        <w:t>pollution</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most</w:t>
      </w:r>
      <w:r w:rsidRPr="003D7BF6">
        <w:rPr>
          <w:sz w:val="16"/>
        </w:rPr>
        <w:t xml:space="preserve"> </w:t>
      </w:r>
      <w:r w:rsidRPr="003D7BF6">
        <w:rPr>
          <w:rFonts w:eastAsia="Calibri"/>
          <w:sz w:val="16"/>
        </w:rPr>
        <w:t>recently</w:t>
      </w:r>
      <w:r w:rsidRPr="003D7BF6">
        <w:rPr>
          <w:sz w:val="16"/>
        </w:rPr>
        <w:t xml:space="preserve">, </w:t>
      </w:r>
      <w:r w:rsidRPr="003D7BF6">
        <w:rPr>
          <w:rFonts w:eastAsia="Calibri"/>
          <w:sz w:val="16"/>
        </w:rPr>
        <w:t>climate</w:t>
      </w:r>
      <w:r w:rsidRPr="003D7BF6">
        <w:rPr>
          <w:sz w:val="16"/>
        </w:rPr>
        <w:t xml:space="preserve"> </w:t>
      </w:r>
      <w:r w:rsidRPr="003D7BF6">
        <w:rPr>
          <w:rFonts w:eastAsia="Calibri"/>
          <w:sz w:val="16"/>
        </w:rPr>
        <w:t>change</w:t>
      </w:r>
      <w:r w:rsidRPr="003D7BF6">
        <w:rPr>
          <w:sz w:val="16"/>
        </w:rPr>
        <w:t xml:space="preserve"> </w:t>
      </w:r>
      <w:r w:rsidRPr="003D7BF6">
        <w:rPr>
          <w:rFonts w:eastAsia="Calibri"/>
          <w:sz w:val="16"/>
        </w:rPr>
        <w:t>which</w:t>
      </w:r>
      <w:r w:rsidRPr="003D7BF6">
        <w:rPr>
          <w:sz w:val="16"/>
        </w:rPr>
        <w:t xml:space="preserve"> </w:t>
      </w:r>
      <w:r w:rsidRPr="003D7BF6">
        <w:rPr>
          <w:rFonts w:eastAsia="Calibri"/>
          <w:sz w:val="16"/>
        </w:rPr>
        <w:t>have</w:t>
      </w:r>
      <w:r w:rsidRPr="003D7BF6">
        <w:rPr>
          <w:sz w:val="16"/>
        </w:rPr>
        <w:t xml:space="preserve"> </w:t>
      </w:r>
      <w:r w:rsidRPr="003D7BF6">
        <w:rPr>
          <w:rFonts w:eastAsia="Calibri"/>
          <w:sz w:val="16"/>
        </w:rPr>
        <w:t>all</w:t>
      </w:r>
      <w:r w:rsidRPr="003D7BF6">
        <w:rPr>
          <w:sz w:val="16"/>
        </w:rPr>
        <w:t xml:space="preserve"> </w:t>
      </w:r>
      <w:r w:rsidRPr="003D7BF6">
        <w:rPr>
          <w:rFonts w:eastAsia="Calibri"/>
          <w:sz w:val="16"/>
        </w:rPr>
        <w:t>negatively</w:t>
      </w:r>
      <w:r w:rsidRPr="003D7BF6">
        <w:rPr>
          <w:sz w:val="16"/>
        </w:rPr>
        <w:t xml:space="preserve"> </w:t>
      </w:r>
      <w:r w:rsidRPr="003D7BF6">
        <w:rPr>
          <w:rFonts w:eastAsia="Calibri"/>
          <w:sz w:val="16"/>
        </w:rPr>
        <w:t>affected</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natural</w:t>
      </w:r>
      <w:r w:rsidRPr="003D7BF6">
        <w:rPr>
          <w:sz w:val="16"/>
        </w:rPr>
        <w:t xml:space="preserve"> </w:t>
      </w:r>
      <w:r w:rsidRPr="003D7BF6">
        <w:rPr>
          <w:rFonts w:eastAsia="Calibri"/>
          <w:sz w:val="16"/>
        </w:rPr>
        <w:t>environment</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ways</w:t>
      </w:r>
      <w:r w:rsidRPr="003D7BF6">
        <w:rPr>
          <w:sz w:val="16"/>
        </w:rPr>
        <w:t xml:space="preserve"> </w:t>
      </w:r>
      <w:r w:rsidRPr="003D7BF6">
        <w:rPr>
          <w:rFonts w:eastAsia="Calibri"/>
          <w:sz w:val="16"/>
        </w:rPr>
        <w:t>we</w:t>
      </w:r>
      <w:r w:rsidRPr="003D7BF6">
        <w:rPr>
          <w:sz w:val="16"/>
        </w:rPr>
        <w:t xml:space="preserve"> </w:t>
      </w:r>
      <w:r w:rsidRPr="003D7BF6">
        <w:rPr>
          <w:rFonts w:eastAsia="Calibri"/>
          <w:sz w:val="16"/>
        </w:rPr>
        <w:t>are</w:t>
      </w:r>
      <w:r w:rsidRPr="003D7BF6">
        <w:rPr>
          <w:sz w:val="16"/>
        </w:rPr>
        <w:t xml:space="preserve"> </w:t>
      </w:r>
      <w:r w:rsidRPr="003D7BF6">
        <w:rPr>
          <w:rFonts w:eastAsia="Calibri"/>
          <w:sz w:val="16"/>
        </w:rPr>
        <w:t>only</w:t>
      </w:r>
      <w:r w:rsidRPr="003D7BF6">
        <w:rPr>
          <w:sz w:val="16"/>
        </w:rPr>
        <w:t xml:space="preserve"> </w:t>
      </w:r>
      <w:r w:rsidRPr="003D7BF6">
        <w:rPr>
          <w:rFonts w:eastAsia="Calibri"/>
          <w:sz w:val="16"/>
        </w:rPr>
        <w:t>just</w:t>
      </w:r>
      <w:r w:rsidRPr="003D7BF6">
        <w:rPr>
          <w:sz w:val="16"/>
        </w:rPr>
        <w:t xml:space="preserve"> </w:t>
      </w:r>
      <w:r w:rsidRPr="003D7BF6">
        <w:rPr>
          <w:rFonts w:eastAsia="Calibri"/>
          <w:sz w:val="16"/>
        </w:rPr>
        <w:t>beginning</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understand</w:t>
      </w:r>
      <w:r w:rsidRPr="003D7BF6">
        <w:rPr>
          <w:sz w:val="16"/>
        </w:rPr>
        <w:t xml:space="preserve">. </w:t>
      </w:r>
      <w:r w:rsidRPr="003D7BF6">
        <w:rPr>
          <w:rFonts w:eastAsia="Calibri"/>
          <w:sz w:val="16"/>
        </w:rPr>
        <w:t>Thus</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fact</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improve</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natural</w:t>
      </w:r>
      <w:r w:rsidRPr="003D7BF6">
        <w:rPr>
          <w:sz w:val="16"/>
        </w:rPr>
        <w:t xml:space="preserve"> </w:t>
      </w:r>
      <w:r w:rsidRPr="003D7BF6">
        <w:rPr>
          <w:rFonts w:eastAsia="Calibri"/>
          <w:sz w:val="16"/>
        </w:rPr>
        <w:t>environment</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at</w:t>
      </w:r>
      <w:r w:rsidRPr="003D7BF6">
        <w:rPr>
          <w:sz w:val="16"/>
        </w:rPr>
        <w:t xml:space="preserve"> </w:t>
      </w:r>
      <w:r w:rsidRPr="003D7BF6">
        <w:rPr>
          <w:rFonts w:eastAsia="Calibri"/>
          <w:sz w:val="16"/>
        </w:rPr>
        <w:t>least</w:t>
      </w:r>
      <w:r w:rsidRPr="003D7BF6">
        <w:rPr>
          <w:sz w:val="16"/>
        </w:rPr>
        <w:t xml:space="preserve"> </w:t>
      </w:r>
      <w:r w:rsidRPr="003D7BF6">
        <w:rPr>
          <w:rFonts w:eastAsia="Calibri"/>
          <w:sz w:val="16"/>
        </w:rPr>
        <w:t>prevent</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from</w:t>
      </w:r>
      <w:r w:rsidRPr="003D7BF6">
        <w:rPr>
          <w:sz w:val="16"/>
        </w:rPr>
        <w:t xml:space="preserve"> </w:t>
      </w:r>
      <w:r w:rsidRPr="003D7BF6">
        <w:rPr>
          <w:rFonts w:eastAsia="Calibri"/>
          <w:sz w:val="16"/>
        </w:rPr>
        <w:t>degrading</w:t>
      </w:r>
      <w:r w:rsidRPr="003D7BF6">
        <w:rPr>
          <w:sz w:val="16"/>
        </w:rPr>
        <w:t xml:space="preserve"> </w:t>
      </w:r>
      <w:r w:rsidRPr="003D7BF6">
        <w:rPr>
          <w:rFonts w:eastAsia="Calibri"/>
          <w:sz w:val="16"/>
        </w:rPr>
        <w:t>further</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countervailing</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in</w:t>
      </w:r>
      <w:r w:rsidRPr="003D7BF6">
        <w:rPr>
          <w:sz w:val="16"/>
        </w:rPr>
        <w:t xml:space="preserve"> </w:t>
      </w:r>
      <w:proofErr w:type="spellStart"/>
      <w:r w:rsidRPr="003D7BF6">
        <w:rPr>
          <w:rFonts w:eastAsia="Calibri"/>
          <w:sz w:val="16"/>
        </w:rPr>
        <w:t>favour</w:t>
      </w:r>
      <w:proofErr w:type="spellEnd"/>
      <w:r w:rsidRPr="003D7BF6">
        <w:rPr>
          <w:sz w:val="16"/>
        </w:rPr>
        <w:t xml:space="preserve"> </w:t>
      </w:r>
      <w:r w:rsidRPr="003D7BF6">
        <w:rPr>
          <w:rFonts w:eastAsia="Calibri"/>
          <w:sz w:val="16"/>
        </w:rPr>
        <w:t>of</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weighed</w:t>
      </w:r>
      <w:r w:rsidRPr="003D7BF6">
        <w:rPr>
          <w:sz w:val="16"/>
        </w:rPr>
        <w:t xml:space="preserve"> </w:t>
      </w:r>
      <w:r w:rsidRPr="003D7BF6">
        <w:rPr>
          <w:rFonts w:eastAsia="Calibri"/>
          <w:sz w:val="16"/>
        </w:rPr>
        <w:t>against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reasons</w:t>
      </w:r>
      <w:r w:rsidRPr="003D7BF6">
        <w:rPr>
          <w:sz w:val="16"/>
        </w:rPr>
        <w:t xml:space="preserve"> </w:t>
      </w:r>
      <w:r w:rsidRPr="003D7BF6">
        <w:rPr>
          <w:rFonts w:eastAsia="Calibri"/>
          <w:sz w:val="16"/>
        </w:rPr>
        <w:t>held</w:t>
      </w:r>
      <w:r w:rsidRPr="003D7BF6">
        <w:rPr>
          <w:sz w:val="16"/>
        </w:rPr>
        <w:t xml:space="preserve"> </w:t>
      </w:r>
      <w:r w:rsidRPr="003D7BF6">
        <w:rPr>
          <w:rFonts w:eastAsia="Calibri"/>
          <w:sz w:val="16"/>
        </w:rPr>
        <w:t>by</w:t>
      </w:r>
      <w:r w:rsidRPr="003D7BF6">
        <w:rPr>
          <w:sz w:val="16"/>
        </w:rPr>
        <w:t xml:space="preserve"> </w:t>
      </w:r>
      <w:r w:rsidRPr="003D7BF6">
        <w:rPr>
          <w:rFonts w:eastAsia="Calibri"/>
          <w:sz w:val="16"/>
        </w:rPr>
        <w:t>humans</w:t>
      </w:r>
      <w:r w:rsidRPr="003D7BF6">
        <w:rPr>
          <w:sz w:val="16"/>
        </w:rPr>
        <w:t xml:space="preserve"> </w:t>
      </w:r>
      <w:r w:rsidRPr="003D7BF6">
        <w:rPr>
          <w:rFonts w:eastAsia="Calibri"/>
          <w:sz w:val="16"/>
        </w:rPr>
        <w:t>who</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experience</w:t>
      </w:r>
      <w:r w:rsidRPr="003D7BF6">
        <w:rPr>
          <w:sz w:val="16"/>
        </w:rPr>
        <w:t xml:space="preserve"> </w:t>
      </w:r>
      <w:r w:rsidRPr="003D7BF6">
        <w:rPr>
          <w:rFonts w:eastAsia="Calibri"/>
          <w:sz w:val="16"/>
        </w:rPr>
        <w:t>physical</w:t>
      </w:r>
      <w:r w:rsidRPr="003D7BF6">
        <w:rPr>
          <w:sz w:val="16"/>
        </w:rPr>
        <w:t xml:space="preserve"> </w:t>
      </w:r>
      <w:r w:rsidRPr="003D7BF6">
        <w:rPr>
          <w:rFonts w:eastAsia="Calibri"/>
          <w:sz w:val="16"/>
        </w:rPr>
        <w:t>pain</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premature</w:t>
      </w:r>
      <w:r w:rsidRPr="003D7BF6">
        <w:rPr>
          <w:sz w:val="16"/>
        </w:rPr>
        <w:t xml:space="preserve"> </w:t>
      </w:r>
      <w:r w:rsidRPr="003D7BF6">
        <w:rPr>
          <w:rFonts w:eastAsia="Calibri"/>
          <w:sz w:val="16"/>
        </w:rPr>
        <w:t>death</w:t>
      </w:r>
      <w:r w:rsidRPr="003D7BF6">
        <w:rPr>
          <w:sz w:val="16"/>
        </w:rPr>
        <w:t xml:space="preserve">. </w:t>
      </w:r>
      <w:r w:rsidRPr="003D7BF6">
        <w:rPr>
          <w:rFonts w:eastAsia="Calibri"/>
          <w:sz w:val="16"/>
        </w:rPr>
        <w:t>However</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good</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environment</w:t>
      </w:r>
      <w:r w:rsidRPr="003D7BF6">
        <w:rPr>
          <w:sz w:val="16"/>
        </w:rPr>
        <w:t xml:space="preserve"> </w:t>
      </w:r>
      <w:r w:rsidRPr="003D7BF6">
        <w:rPr>
          <w:rFonts w:eastAsia="Calibri"/>
          <w:sz w:val="16"/>
        </w:rPr>
        <w:t>as</w:t>
      </w:r>
      <w:r w:rsidRPr="003D7BF6">
        <w:rPr>
          <w:sz w:val="16"/>
        </w:rPr>
        <w:t xml:space="preserve"> </w:t>
      </w:r>
      <w:r w:rsidRPr="003D7BF6">
        <w:rPr>
          <w:rFonts w:eastAsia="Calibri"/>
          <w:sz w:val="16"/>
        </w:rPr>
        <w:t>described</w:t>
      </w:r>
      <w:r w:rsidRPr="003D7BF6">
        <w:rPr>
          <w:sz w:val="16"/>
        </w:rPr>
        <w:t xml:space="preserve"> </w:t>
      </w:r>
      <w:r w:rsidRPr="003D7BF6">
        <w:rPr>
          <w:rFonts w:eastAsia="Calibri"/>
          <w:sz w:val="16"/>
        </w:rPr>
        <w:t>above</w:t>
      </w:r>
      <w:r w:rsidRPr="003D7BF6">
        <w:rPr>
          <w:sz w:val="16"/>
        </w:rPr>
        <w:t xml:space="preserve"> </w:t>
      </w:r>
      <w:r w:rsidRPr="003D7BF6">
        <w:rPr>
          <w:rFonts w:eastAsia="Calibri"/>
          <w:sz w:val="16"/>
        </w:rPr>
        <w:t>is</w:t>
      </w:r>
      <w:r w:rsidRPr="003D7BF6">
        <w:rPr>
          <w:sz w:val="16"/>
        </w:rPr>
        <w:t xml:space="preserve"> </w:t>
      </w:r>
      <w:proofErr w:type="gramStart"/>
      <w:r w:rsidRPr="003D7BF6">
        <w:rPr>
          <w:rFonts w:eastAsia="Calibri"/>
          <w:sz w:val="16"/>
        </w:rPr>
        <w:t>by</w:t>
      </w:r>
      <w:r w:rsidRPr="003D7BF6">
        <w:rPr>
          <w:sz w:val="16"/>
        </w:rPr>
        <w:t xml:space="preserve"> </w:t>
      </w:r>
      <w:r w:rsidRPr="003D7BF6">
        <w:rPr>
          <w:rFonts w:eastAsia="Calibri"/>
          <w:sz w:val="16"/>
        </w:rPr>
        <w:t>definition</w:t>
      </w:r>
      <w:r w:rsidRPr="003D7BF6">
        <w:rPr>
          <w:sz w:val="16"/>
        </w:rPr>
        <w:t xml:space="preserve"> </w:t>
      </w:r>
      <w:r w:rsidRPr="003D7BF6">
        <w:rPr>
          <w:rFonts w:eastAsia="Calibri"/>
          <w:sz w:val="16"/>
        </w:rPr>
        <w:t>not</w:t>
      </w:r>
      <w:proofErr w:type="gramEnd"/>
      <w:r w:rsidRPr="003D7BF6">
        <w:rPr>
          <w:sz w:val="16"/>
        </w:rPr>
        <w:t xml:space="preserve"> </w:t>
      </w:r>
      <w:r w:rsidRPr="003D7BF6">
        <w:rPr>
          <w:rFonts w:eastAsia="Calibri"/>
          <w:sz w:val="16"/>
        </w:rPr>
        <w:t>a</w:t>
      </w:r>
      <w:r w:rsidRPr="003D7BF6">
        <w:rPr>
          <w:sz w:val="16"/>
        </w:rPr>
        <w:t xml:space="preserve"> </w:t>
      </w:r>
      <w:r w:rsidRPr="003D7BF6">
        <w:rPr>
          <w:rFonts w:eastAsia="Calibri"/>
          <w:sz w:val="16"/>
        </w:rPr>
        <w:t>personal</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Just</w:t>
      </w:r>
      <w:r w:rsidRPr="003D7BF6">
        <w:rPr>
          <w:sz w:val="16"/>
        </w:rPr>
        <w:t xml:space="preserve"> </w:t>
      </w:r>
      <w:r w:rsidRPr="003D7BF6">
        <w:rPr>
          <w:rFonts w:eastAsia="Calibri"/>
          <w:sz w:val="16"/>
        </w:rPr>
        <w:t>like</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loss</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rational</w:t>
      </w:r>
      <w:r w:rsidRPr="003D7BF6">
        <w:rPr>
          <w:sz w:val="16"/>
        </w:rPr>
        <w:t xml:space="preserve"> </w:t>
      </w:r>
      <w:r w:rsidRPr="003D7BF6">
        <w:rPr>
          <w:rFonts w:eastAsia="Calibri"/>
          <w:sz w:val="16"/>
        </w:rPr>
        <w:t>life</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civilization</w:t>
      </w:r>
      <w:r w:rsidRPr="003D7BF6">
        <w:rPr>
          <w:sz w:val="16"/>
        </w:rPr>
        <w:t xml:space="preserve">, </w:t>
      </w:r>
      <w:r w:rsidRPr="003D7BF6">
        <w:rPr>
          <w:rFonts w:eastAsia="Calibri"/>
          <w:sz w:val="16"/>
        </w:rPr>
        <w:t>therefore</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cannot</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on</w:t>
      </w:r>
      <w:r w:rsidRPr="003D7BF6">
        <w:rPr>
          <w:sz w:val="16"/>
        </w:rPr>
        <w:t xml:space="preserve"> </w:t>
      </w:r>
      <w:r w:rsidRPr="003D7BF6">
        <w:rPr>
          <w:rFonts w:eastAsia="Calibri"/>
          <w:sz w:val="16"/>
        </w:rPr>
        <w:t>its</w:t>
      </w:r>
      <w:r w:rsidRPr="003D7BF6">
        <w:rPr>
          <w:sz w:val="16"/>
        </w:rPr>
        <w:t xml:space="preserve"> </w:t>
      </w:r>
      <w:r w:rsidRPr="003D7BF6">
        <w:rPr>
          <w:rFonts w:eastAsia="Calibri"/>
          <w:sz w:val="16"/>
        </w:rPr>
        <w:t>own</w:t>
      </w:r>
      <w:r w:rsidRPr="003D7BF6">
        <w:rPr>
          <w:sz w:val="16"/>
        </w:rPr>
        <w:t xml:space="preserve"> </w:t>
      </w:r>
      <w:r w:rsidRPr="003D7BF6">
        <w:rPr>
          <w:rFonts w:eastAsia="Calibri"/>
          <w:sz w:val="16"/>
        </w:rPr>
        <w:t>when</w:t>
      </w:r>
      <w:r w:rsidRPr="003D7BF6">
        <w:rPr>
          <w:sz w:val="16"/>
        </w:rPr>
        <w:t xml:space="preserve"> </w:t>
      </w:r>
      <w:r w:rsidRPr="003D7BF6">
        <w:rPr>
          <w:rFonts w:eastAsia="Calibri"/>
          <w:sz w:val="16"/>
        </w:rPr>
        <w:t>determining</w:t>
      </w:r>
      <w:r w:rsidRPr="003D7BF6">
        <w:rPr>
          <w:sz w:val="16"/>
        </w:rPr>
        <w:t xml:space="preserve"> </w:t>
      </w:r>
      <w:r w:rsidRPr="003D7BF6">
        <w:rPr>
          <w:rFonts w:eastAsia="Calibri"/>
          <w:sz w:val="16"/>
        </w:rPr>
        <w:t>what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wrong</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countervail</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strong</w:t>
      </w:r>
      <w:r w:rsidRPr="003D7BF6">
        <w:rPr>
          <w:sz w:val="16"/>
        </w:rPr>
        <w:t xml:space="preserve"> </w:t>
      </w:r>
      <w:r w:rsidRPr="003D7BF6">
        <w:rPr>
          <w:rFonts w:eastAsia="Calibri"/>
          <w:sz w:val="16"/>
        </w:rPr>
        <w:t>personal</w:t>
      </w:r>
      <w:r w:rsidRPr="003D7BF6">
        <w:rPr>
          <w:sz w:val="16"/>
        </w:rPr>
        <w:t xml:space="preserve"> </w:t>
      </w:r>
      <w:r w:rsidRPr="003D7BF6">
        <w:rPr>
          <w:rFonts w:eastAsia="Calibri"/>
          <w:sz w:val="16"/>
        </w:rPr>
        <w:t>reasons</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avoid</w:t>
      </w:r>
      <w:r w:rsidRPr="003D7BF6">
        <w:rPr>
          <w:sz w:val="16"/>
        </w:rPr>
        <w:t xml:space="preserve"> </w:t>
      </w:r>
      <w:r w:rsidRPr="003D7BF6">
        <w:rPr>
          <w:rFonts w:eastAsia="Calibri"/>
          <w:sz w:val="16"/>
        </w:rPr>
        <w:t>pain</w:t>
      </w:r>
      <w:r w:rsidRPr="003D7BF6">
        <w:rPr>
          <w:sz w:val="16"/>
        </w:rPr>
        <w:t>/</w:t>
      </w:r>
      <w:r w:rsidRPr="003D7BF6">
        <w:rPr>
          <w:rFonts w:eastAsia="Calibri"/>
          <w:sz w:val="16"/>
        </w:rPr>
        <w:t>death</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held</w:t>
      </w:r>
      <w:r w:rsidRPr="003D7BF6">
        <w:rPr>
          <w:sz w:val="16"/>
        </w:rPr>
        <w:t xml:space="preserve"> </w:t>
      </w:r>
      <w:r w:rsidRPr="003D7BF6">
        <w:rPr>
          <w:rFonts w:eastAsia="Calibri"/>
          <w:sz w:val="16"/>
        </w:rPr>
        <w:t>by</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who</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suffer</w:t>
      </w:r>
      <w:r w:rsidRPr="003D7BF6">
        <w:rPr>
          <w:sz w:val="16"/>
        </w:rPr>
        <w:t xml:space="preserve"> </w:t>
      </w:r>
      <w:r w:rsidRPr="003D7BF6">
        <w:rPr>
          <w:rFonts w:eastAsia="Calibri"/>
          <w:sz w:val="16"/>
        </w:rPr>
        <w:t>from</w:t>
      </w:r>
      <w:r w:rsidRPr="003D7BF6">
        <w:rPr>
          <w:sz w:val="16"/>
        </w:rPr>
        <w:t xml:space="preserve"> </w:t>
      </w:r>
      <w:r w:rsidRPr="003D7BF6">
        <w:rPr>
          <w:rFonts w:eastAsia="Calibri"/>
          <w:sz w:val="16"/>
        </w:rPr>
        <w:t>it</w:t>
      </w:r>
      <w:r w:rsidRPr="003D7BF6">
        <w:rPr>
          <w:sz w:val="16"/>
        </w:rPr>
        <w:t xml:space="preserve">.9 </w:t>
      </w:r>
      <w:r w:rsidRPr="003D7BF6">
        <w:rPr>
          <w:rFonts w:eastAsia="Calibri"/>
          <w:sz w:val="16"/>
        </w:rPr>
        <w:t>Every</w:t>
      </w:r>
      <w:r w:rsidRPr="003D7BF6">
        <w:rPr>
          <w:sz w:val="16"/>
        </w:rPr>
        <w:t xml:space="preserve"> </w:t>
      </w:r>
      <w:r w:rsidRPr="003D7BF6">
        <w:rPr>
          <w:rFonts w:eastAsia="Calibri"/>
          <w:sz w:val="16"/>
        </w:rPr>
        <w:t>person</w:t>
      </w:r>
      <w:r w:rsidRPr="003D7BF6">
        <w:rPr>
          <w:sz w:val="16"/>
        </w:rPr>
        <w:t xml:space="preserve"> </w:t>
      </w:r>
      <w:r w:rsidRPr="003D7BF6">
        <w:rPr>
          <w:rFonts w:eastAsia="Calibri"/>
          <w:sz w:val="16"/>
        </w:rPr>
        <w:t>existing</w:t>
      </w:r>
      <w:r w:rsidRPr="003D7BF6">
        <w:rPr>
          <w:sz w:val="16"/>
        </w:rPr>
        <w:t xml:space="preserve"> </w:t>
      </w:r>
      <w:r w:rsidRPr="003D7BF6">
        <w:rPr>
          <w:rFonts w:eastAsia="Calibri"/>
          <w:sz w:val="16"/>
        </w:rPr>
        <w:t>at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time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have</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reject</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principle</w:t>
      </w:r>
      <w:r w:rsidRPr="003D7BF6">
        <w:rPr>
          <w:sz w:val="16"/>
        </w:rPr>
        <w:t xml:space="preserve"> </w:t>
      </w:r>
      <w:r w:rsidRPr="003D7BF6">
        <w:rPr>
          <w:rFonts w:eastAsia="Calibri"/>
          <w:sz w:val="16"/>
        </w:rPr>
        <w:t>on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grounds</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physical</w:t>
      </w:r>
      <w:r w:rsidRPr="003D7BF6">
        <w:rPr>
          <w:sz w:val="16"/>
        </w:rPr>
        <w:t xml:space="preserve"> </w:t>
      </w:r>
      <w:r w:rsidRPr="003D7BF6">
        <w:rPr>
          <w:rFonts w:eastAsia="Calibri"/>
          <w:sz w:val="16"/>
        </w:rPr>
        <w:t>pain</w:t>
      </w:r>
      <w:r w:rsidRPr="003D7BF6">
        <w:rPr>
          <w:sz w:val="16"/>
        </w:rPr>
        <w:t xml:space="preserve"> </w:t>
      </w:r>
      <w:r w:rsidRPr="003D7BF6">
        <w:rPr>
          <w:rFonts w:eastAsia="Calibri"/>
          <w:sz w:val="16"/>
        </w:rPr>
        <w:t>they</w:t>
      </w:r>
      <w:r w:rsidRPr="003D7BF6">
        <w:rPr>
          <w:sz w:val="16"/>
        </w:rPr>
        <w:t xml:space="preserve"> </w:t>
      </w:r>
      <w:r w:rsidRPr="003D7BF6">
        <w:rPr>
          <w:rFonts w:eastAsia="Calibri"/>
          <w:sz w:val="16"/>
        </w:rPr>
        <w:t>are</w:t>
      </w:r>
      <w:r w:rsidRPr="003D7BF6">
        <w:rPr>
          <w:sz w:val="16"/>
        </w:rPr>
        <w:t xml:space="preserve"> </w:t>
      </w:r>
      <w:r w:rsidRPr="003D7BF6">
        <w:rPr>
          <w:rFonts w:eastAsia="Calibri"/>
          <w:sz w:val="16"/>
        </w:rPr>
        <w:t>being</w:t>
      </w:r>
      <w:r w:rsidRPr="003D7BF6">
        <w:rPr>
          <w:sz w:val="16"/>
        </w:rPr>
        <w:t xml:space="preserve"> </w:t>
      </w:r>
      <w:r w:rsidRPr="003D7BF6">
        <w:rPr>
          <w:rFonts w:eastAsia="Calibri"/>
          <w:sz w:val="16"/>
        </w:rPr>
        <w:t>forced</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endure</w:t>
      </w:r>
      <w:r w:rsidRPr="003D7BF6">
        <w:rPr>
          <w:sz w:val="16"/>
        </w:rPr>
        <w:t xml:space="preserve"> </w:t>
      </w:r>
      <w:r w:rsidRPr="003D7BF6">
        <w:rPr>
          <w:rFonts w:eastAsia="Calibri"/>
          <w:sz w:val="16"/>
        </w:rPr>
        <w:t>against</w:t>
      </w:r>
      <w:r w:rsidRPr="003D7BF6">
        <w:rPr>
          <w:sz w:val="16"/>
        </w:rPr>
        <w:t xml:space="preserve"> </w:t>
      </w:r>
      <w:r w:rsidRPr="003D7BF6">
        <w:rPr>
          <w:rFonts w:eastAsia="Calibri"/>
          <w:sz w:val="16"/>
        </w:rPr>
        <w:t>their</w:t>
      </w:r>
      <w:r w:rsidRPr="003D7BF6">
        <w:rPr>
          <w:sz w:val="16"/>
        </w:rPr>
        <w:t xml:space="preserve"> </w:t>
      </w:r>
      <w:r w:rsidRPr="003D7BF6">
        <w:rPr>
          <w:rFonts w:eastAsia="Calibri"/>
          <w:sz w:val="16"/>
        </w:rPr>
        <w:t>will</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could</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countervailed</w:t>
      </w:r>
      <w:r w:rsidRPr="003D7BF6">
        <w:rPr>
          <w:sz w:val="16"/>
        </w:rPr>
        <w:t xml:space="preserve"> </w:t>
      </w:r>
      <w:r w:rsidRPr="003D7BF6">
        <w:rPr>
          <w:rFonts w:eastAsia="Calibri"/>
          <w:sz w:val="16"/>
        </w:rPr>
        <w:t>by</w:t>
      </w:r>
      <w:r w:rsidRPr="003D7BF6">
        <w:rPr>
          <w:sz w:val="16"/>
        </w:rPr>
        <w:t xml:space="preserve"> </w:t>
      </w:r>
      <w:r w:rsidRPr="003D7BF6">
        <w:rPr>
          <w:rFonts w:eastAsia="Calibri"/>
          <w:sz w:val="16"/>
        </w:rPr>
        <w:t>impersonal</w:t>
      </w:r>
      <w:r w:rsidRPr="003D7BF6">
        <w:rPr>
          <w:sz w:val="16"/>
        </w:rPr>
        <w:t xml:space="preserve"> </w:t>
      </w:r>
      <w:r w:rsidRPr="003D7BF6">
        <w:rPr>
          <w:rFonts w:eastAsia="Calibri"/>
          <w:sz w:val="16"/>
        </w:rPr>
        <w:t>considerations</w:t>
      </w:r>
      <w:r w:rsidRPr="003D7BF6">
        <w:rPr>
          <w:sz w:val="16"/>
        </w:rPr>
        <w:t xml:space="preserve"> </w:t>
      </w:r>
      <w:r w:rsidRPr="003D7BF6">
        <w:rPr>
          <w:rFonts w:eastAsia="Calibri"/>
          <w:sz w:val="16"/>
        </w:rPr>
        <w:t>such</w:t>
      </w:r>
      <w:r w:rsidRPr="003D7BF6">
        <w:rPr>
          <w:sz w:val="16"/>
        </w:rPr>
        <w:t xml:space="preserve"> </w:t>
      </w:r>
      <w:r w:rsidRPr="003D7BF6">
        <w:rPr>
          <w:rFonts w:eastAsia="Calibri"/>
          <w:sz w:val="16"/>
        </w:rPr>
        <w:t>as</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negative</w:t>
      </w:r>
      <w:r w:rsidRPr="003D7BF6">
        <w:rPr>
          <w:sz w:val="16"/>
        </w:rPr>
        <w:t xml:space="preserve"> </w:t>
      </w:r>
      <w:r w:rsidRPr="003D7BF6">
        <w:rPr>
          <w:rFonts w:eastAsia="Calibri"/>
          <w:sz w:val="16"/>
        </w:rPr>
        <w:t>impact</w:t>
      </w:r>
      <w:r w:rsidRPr="003D7BF6">
        <w:rPr>
          <w:sz w:val="16"/>
        </w:rPr>
        <w:t xml:space="preserve"> </w:t>
      </w:r>
      <w:r w:rsidRPr="003D7BF6">
        <w:rPr>
          <w:rFonts w:eastAsia="Calibri"/>
          <w:sz w:val="16"/>
        </w:rPr>
        <w:t>humans</w:t>
      </w:r>
      <w:r w:rsidRPr="003D7BF6">
        <w:rPr>
          <w:sz w:val="16"/>
        </w:rPr>
        <w:t xml:space="preserve"> </w:t>
      </w:r>
      <w:r w:rsidRPr="003D7BF6">
        <w:rPr>
          <w:rFonts w:eastAsia="Calibri"/>
          <w:sz w:val="16"/>
        </w:rPr>
        <w:t>may</w:t>
      </w:r>
      <w:r w:rsidRPr="003D7BF6">
        <w:rPr>
          <w:sz w:val="16"/>
        </w:rPr>
        <w:t xml:space="preserve"> </w:t>
      </w:r>
      <w:r w:rsidRPr="003D7BF6">
        <w:rPr>
          <w:rFonts w:eastAsia="Calibri"/>
          <w:sz w:val="16"/>
        </w:rPr>
        <w:t>have</w:t>
      </w:r>
      <w:r w:rsidRPr="003D7BF6">
        <w:rPr>
          <w:sz w:val="16"/>
        </w:rPr>
        <w:t xml:space="preserve"> </w:t>
      </w:r>
      <w:r w:rsidRPr="003D7BF6">
        <w:rPr>
          <w:rFonts w:eastAsia="Calibri"/>
          <w:sz w:val="16"/>
        </w:rPr>
        <w:t>on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earth</w:t>
      </w:r>
      <w:r w:rsidRPr="003D7BF6">
        <w:rPr>
          <w:sz w:val="16"/>
        </w:rPr>
        <w:t xml:space="preserve">. </w:t>
      </w:r>
      <w:r w:rsidRPr="003D7BF6">
        <w:rPr>
          <w:rFonts w:eastAsia="Calibri"/>
          <w:sz w:val="16"/>
        </w:rPr>
        <w:t>Therefore</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principle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permitted</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accomplished</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way</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caused</w:t>
      </w:r>
      <w:r w:rsidRPr="003D7BF6">
        <w:rPr>
          <w:sz w:val="16"/>
        </w:rPr>
        <w:t xml:space="preserve"> </w:t>
      </w:r>
      <w:r w:rsidRPr="003D7BF6">
        <w:rPr>
          <w:rFonts w:eastAsia="Calibri"/>
          <w:sz w:val="16"/>
        </w:rPr>
        <w:t>involuntary</w:t>
      </w:r>
      <w:r w:rsidRPr="003D7BF6">
        <w:rPr>
          <w:sz w:val="16"/>
        </w:rPr>
        <w:t xml:space="preserve"> </w:t>
      </w:r>
      <w:r w:rsidRPr="003D7BF6">
        <w:rPr>
          <w:rFonts w:eastAsia="Calibri"/>
          <w:sz w:val="16"/>
        </w:rPr>
        <w:t>physical</w:t>
      </w:r>
      <w:r w:rsidRPr="003D7BF6">
        <w:rPr>
          <w:sz w:val="16"/>
        </w:rPr>
        <w:t xml:space="preserve"> </w:t>
      </w:r>
      <w:r w:rsidRPr="003D7BF6">
        <w:rPr>
          <w:rFonts w:eastAsia="Calibri"/>
          <w:sz w:val="16"/>
        </w:rPr>
        <w:t>pain</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premature</w:t>
      </w:r>
      <w:r w:rsidRPr="003D7BF6">
        <w:rPr>
          <w:sz w:val="16"/>
        </w:rPr>
        <w:t xml:space="preserve"> </w:t>
      </w:r>
      <w:r w:rsidRPr="003D7BF6">
        <w:rPr>
          <w:rFonts w:eastAsia="Calibri"/>
          <w:sz w:val="16"/>
        </w:rPr>
        <w:t>death</w:t>
      </w:r>
      <w:r w:rsidRPr="003D7BF6">
        <w:rPr>
          <w:sz w:val="16"/>
        </w:rPr>
        <w:t xml:space="preserve"> </w:t>
      </w:r>
      <w:r w:rsidRPr="003D7BF6">
        <w:rPr>
          <w:rFonts w:eastAsia="Calibri"/>
          <w:sz w:val="16"/>
        </w:rPr>
        <w:t>could</w:t>
      </w:r>
      <w:r w:rsidRPr="003D7BF6">
        <w:rPr>
          <w:sz w:val="16"/>
        </w:rPr>
        <w:t xml:space="preserve"> </w:t>
      </w:r>
      <w:r w:rsidRPr="003D7BF6">
        <w:rPr>
          <w:rFonts w:eastAsia="Calibri"/>
          <w:sz w:val="16"/>
        </w:rPr>
        <w:t>quite</w:t>
      </w:r>
      <w:r w:rsidRPr="003D7BF6">
        <w:rPr>
          <w:sz w:val="16"/>
        </w:rPr>
        <w:t xml:space="preserve"> </w:t>
      </w:r>
      <w:r w:rsidRPr="003D7BF6">
        <w:rPr>
          <w:rFonts w:eastAsia="Calibri"/>
          <w:sz w:val="16"/>
        </w:rPr>
        <w:t>clearly</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rejectable</w:t>
      </w:r>
      <w:r w:rsidRPr="003D7BF6">
        <w:rPr>
          <w:sz w:val="16"/>
        </w:rPr>
        <w:t xml:space="preserve"> </w:t>
      </w:r>
      <w:r w:rsidRPr="003D7BF6">
        <w:rPr>
          <w:rFonts w:eastAsia="Calibri"/>
          <w:sz w:val="16"/>
        </w:rPr>
        <w:t>by</w:t>
      </w:r>
      <w:r w:rsidRPr="003D7BF6">
        <w:rPr>
          <w:sz w:val="16"/>
        </w:rPr>
        <w:t xml:space="preserve"> </w:t>
      </w:r>
      <w:r w:rsidRPr="003D7BF6">
        <w:rPr>
          <w:rFonts w:eastAsia="Calibri"/>
          <w:sz w:val="16"/>
        </w:rPr>
        <w:t>existing</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with</w:t>
      </w:r>
      <w:r w:rsidRPr="003D7BF6">
        <w:rPr>
          <w:sz w:val="16"/>
        </w:rPr>
        <w:t xml:space="preserve"> </w:t>
      </w:r>
      <w:r w:rsidRPr="003D7BF6">
        <w:rPr>
          <w:rFonts w:eastAsia="Calibri"/>
          <w:sz w:val="16"/>
        </w:rPr>
        <w:t>no</w:t>
      </w:r>
      <w:r w:rsidRPr="003D7BF6">
        <w:rPr>
          <w:sz w:val="16"/>
        </w:rPr>
        <w:t xml:space="preserve"> </w:t>
      </w:r>
      <w:r w:rsidRPr="003D7BF6">
        <w:rPr>
          <w:rFonts w:eastAsia="Calibri"/>
          <w:sz w:val="16"/>
        </w:rPr>
        <w:t>relevant</w:t>
      </w:r>
      <w:r w:rsidRPr="003D7BF6">
        <w:rPr>
          <w:sz w:val="16"/>
        </w:rPr>
        <w:t xml:space="preserve"> </w:t>
      </w:r>
      <w:r w:rsidRPr="003D7BF6">
        <w:rPr>
          <w:rFonts w:eastAsia="Calibri"/>
          <w:sz w:val="16"/>
        </w:rPr>
        <w:t>countervailing</w:t>
      </w:r>
      <w:r w:rsidRPr="003D7BF6">
        <w:rPr>
          <w:sz w:val="16"/>
        </w:rPr>
        <w:t xml:space="preserve"> </w:t>
      </w:r>
      <w:r w:rsidRPr="003D7BF6">
        <w:rPr>
          <w:rFonts w:eastAsia="Calibri"/>
          <w:sz w:val="16"/>
        </w:rPr>
        <w:t>reasons</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means</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came</w:t>
      </w:r>
      <w:r w:rsidRPr="003D7BF6">
        <w:rPr>
          <w:sz w:val="16"/>
        </w:rPr>
        <w:t xml:space="preserve"> </w:t>
      </w:r>
      <w:r w:rsidRPr="003D7BF6">
        <w:rPr>
          <w:rFonts w:eastAsia="Calibri"/>
          <w:sz w:val="16"/>
        </w:rPr>
        <w:t>about</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this</w:t>
      </w:r>
      <w:r w:rsidRPr="003D7BF6">
        <w:rPr>
          <w:sz w:val="16"/>
        </w:rPr>
        <w:t xml:space="preserve"> </w:t>
      </w:r>
      <w:r w:rsidRPr="003D7BF6">
        <w:rPr>
          <w:rFonts w:eastAsia="Calibri"/>
          <w:sz w:val="16"/>
        </w:rPr>
        <w:t>way</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wrong</w:t>
      </w:r>
      <w:r w:rsidRPr="003D7BF6">
        <w:rPr>
          <w:sz w:val="16"/>
        </w:rPr>
        <w:t xml:space="preserve">. </w:t>
      </w:r>
      <w:r w:rsidRPr="003D7BF6">
        <w:rPr>
          <w:rFonts w:eastAsia="Calibri"/>
          <w:sz w:val="16"/>
        </w:rPr>
        <w:t>There</w:t>
      </w:r>
      <w:r w:rsidRPr="003D7BF6">
        <w:rPr>
          <w:sz w:val="16"/>
        </w:rPr>
        <w:t xml:space="preserve"> </w:t>
      </w:r>
      <w:r w:rsidRPr="003D7BF6">
        <w:rPr>
          <w:rFonts w:eastAsia="Calibri"/>
          <w:sz w:val="16"/>
        </w:rPr>
        <w:t>are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course</w:t>
      </w:r>
      <w:r w:rsidRPr="003D7BF6">
        <w:rPr>
          <w:sz w:val="16"/>
        </w:rPr>
        <w:t xml:space="preserve"> </w:t>
      </w:r>
      <w:r w:rsidRPr="003D7BF6">
        <w:rPr>
          <w:rFonts w:eastAsia="Calibri"/>
          <w:sz w:val="16"/>
        </w:rPr>
        <w:t>also</w:t>
      </w:r>
      <w:r w:rsidRPr="003D7BF6">
        <w:rPr>
          <w:sz w:val="16"/>
        </w:rPr>
        <w:t xml:space="preserve"> </w:t>
      </w:r>
      <w:r w:rsidRPr="003D7BF6">
        <w:rPr>
          <w:rFonts w:eastAsia="Calibri"/>
          <w:sz w:val="16"/>
        </w:rPr>
        <w:t>additional</w:t>
      </w:r>
      <w:r w:rsidRPr="003D7BF6">
        <w:rPr>
          <w:sz w:val="16"/>
        </w:rPr>
        <w:t xml:space="preserve"> </w:t>
      </w:r>
      <w:r w:rsidRPr="003D7BF6">
        <w:rPr>
          <w:rFonts w:eastAsia="Calibri"/>
          <w:sz w:val="16"/>
        </w:rPr>
        <w:t>reasons</w:t>
      </w:r>
      <w:r w:rsidRPr="003D7BF6">
        <w:rPr>
          <w:sz w:val="16"/>
        </w:rPr>
        <w:t xml:space="preserve"> </w:t>
      </w:r>
      <w:r w:rsidRPr="003D7BF6">
        <w:rPr>
          <w:rFonts w:eastAsia="Calibri"/>
          <w:sz w:val="16"/>
        </w:rPr>
        <w:t>they</w:t>
      </w:r>
      <w:r w:rsidRPr="003D7BF6">
        <w:rPr>
          <w:sz w:val="16"/>
        </w:rPr>
        <w:t xml:space="preserve"> </w:t>
      </w:r>
      <w:r w:rsidRPr="003D7BF6">
        <w:rPr>
          <w:rFonts w:eastAsia="Calibri"/>
          <w:sz w:val="16"/>
        </w:rPr>
        <w:t>could</w:t>
      </w:r>
      <w:r w:rsidRPr="003D7BF6">
        <w:rPr>
          <w:sz w:val="16"/>
        </w:rPr>
        <w:t xml:space="preserve"> </w:t>
      </w:r>
      <w:r w:rsidRPr="003D7BF6">
        <w:rPr>
          <w:rFonts w:eastAsia="Calibri"/>
          <w:sz w:val="16"/>
        </w:rPr>
        <w:t>reject</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similar</w:t>
      </w:r>
      <w:r w:rsidRPr="003D7BF6">
        <w:rPr>
          <w:sz w:val="16"/>
        </w:rPr>
        <w:t xml:space="preserve"> </w:t>
      </w:r>
      <w:r w:rsidRPr="003D7BF6">
        <w:rPr>
          <w:rFonts w:eastAsia="Calibri"/>
          <w:sz w:val="16"/>
        </w:rPr>
        <w:t>principle</w:t>
      </w:r>
      <w:r w:rsidRPr="003D7BF6">
        <w:rPr>
          <w:sz w:val="16"/>
        </w:rPr>
        <w:t xml:space="preserve"> </w:t>
      </w:r>
      <w:r w:rsidRPr="003D7BF6">
        <w:rPr>
          <w:rFonts w:eastAsia="Calibri"/>
          <w:sz w:val="16"/>
        </w:rPr>
        <w:t>which</w:t>
      </w:r>
      <w:r w:rsidRPr="003D7BF6">
        <w:rPr>
          <w:sz w:val="16"/>
        </w:rPr>
        <w:t xml:space="preserve"> </w:t>
      </w:r>
      <w:r w:rsidRPr="003D7BF6">
        <w:rPr>
          <w:rFonts w:eastAsia="Calibri"/>
          <w:sz w:val="16"/>
        </w:rPr>
        <w:t>I</w:t>
      </w:r>
      <w:r w:rsidRPr="003D7BF6">
        <w:rPr>
          <w:sz w:val="16"/>
        </w:rPr>
        <w:t xml:space="preserve"> </w:t>
      </w:r>
      <w:r w:rsidRPr="003D7BF6">
        <w:rPr>
          <w:rFonts w:eastAsia="Calibri"/>
          <w:sz w:val="16"/>
        </w:rPr>
        <w:t>now</w:t>
      </w:r>
      <w:r w:rsidRPr="003D7BF6">
        <w:rPr>
          <w:sz w:val="16"/>
        </w:rPr>
        <w:t xml:space="preserve"> </w:t>
      </w:r>
      <w:r w:rsidRPr="003D7BF6">
        <w:rPr>
          <w:rFonts w:eastAsia="Calibri"/>
          <w:sz w:val="16"/>
        </w:rPr>
        <w:t>turn</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address</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next</w:t>
      </w:r>
      <w:r w:rsidRPr="003D7BF6">
        <w:rPr>
          <w:sz w:val="16"/>
        </w:rPr>
        <w:t xml:space="preserve"> </w:t>
      </w:r>
      <w:r w:rsidRPr="003D7BF6">
        <w:rPr>
          <w:rFonts w:eastAsia="Calibri"/>
          <w:sz w:val="16"/>
        </w:rPr>
        <w:t>section</w:t>
      </w:r>
      <w:r w:rsidRPr="003D7BF6">
        <w:rPr>
          <w:sz w:val="16"/>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3D7BF6">
        <w:rPr>
          <w:sz w:val="16"/>
        </w:rPr>
        <w:t xml:space="preserve"> </w:t>
      </w:r>
      <w:r w:rsidRPr="003D7BF6">
        <w:rPr>
          <w:rFonts w:eastAsia="Calibri"/>
          <w:sz w:val="16"/>
        </w:rPr>
        <w:t>I</w:t>
      </w:r>
      <w:r w:rsidRPr="003D7BF6">
        <w:rPr>
          <w:sz w:val="16"/>
        </w:rPr>
        <w:t xml:space="preserve"> </w:t>
      </w:r>
      <w:r w:rsidRPr="003D7BF6">
        <w:rPr>
          <w:rFonts w:eastAsia="Calibri"/>
          <w:sz w:val="16"/>
        </w:rPr>
        <w:t>said</w:t>
      </w:r>
      <w:r w:rsidRPr="003D7BF6">
        <w:rPr>
          <w:sz w:val="16"/>
        </w:rPr>
        <w:t xml:space="preserve"> </w:t>
      </w:r>
      <w:r w:rsidRPr="003D7BF6">
        <w:rPr>
          <w:rFonts w:eastAsia="Calibri"/>
          <w:sz w:val="16"/>
        </w:rPr>
        <w:t>earlier</w:t>
      </w:r>
      <w:r w:rsidRPr="003D7BF6">
        <w:rPr>
          <w:sz w:val="16"/>
        </w:rPr>
        <w:t xml:space="preserve"> </w:t>
      </w:r>
      <w:r w:rsidRPr="003D7BF6">
        <w:rPr>
          <w:rFonts w:eastAsia="Calibri"/>
          <w:sz w:val="16"/>
        </w:rPr>
        <w:t>than</w:t>
      </w:r>
      <w:r w:rsidRPr="003D7BF6">
        <w:rPr>
          <w:sz w:val="16"/>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3D7BF6">
        <w:rPr>
          <w:sz w:val="16"/>
        </w:rPr>
        <w:t xml:space="preserve"> </w:t>
      </w:r>
      <w:proofErr w:type="gramStart"/>
      <w:r w:rsidRPr="003D7BF6">
        <w:rPr>
          <w:rFonts w:eastAsia="Calibri"/>
          <w:sz w:val="16"/>
        </w:rPr>
        <w:t>in</w:t>
      </w:r>
      <w:r w:rsidRPr="003D7BF6">
        <w:rPr>
          <w:sz w:val="16"/>
        </w:rPr>
        <w:t xml:space="preserve"> </w:t>
      </w:r>
      <w:r w:rsidRPr="003D7BF6">
        <w:rPr>
          <w:rFonts w:eastAsia="Calibri"/>
          <w:sz w:val="16"/>
        </w:rPr>
        <w:t>itself</w:t>
      </w:r>
      <w:r w:rsidRPr="003D7BF6">
        <w:rPr>
          <w:sz w:val="16"/>
        </w:rPr>
        <w:t xml:space="preserve"> </w:t>
      </w:r>
      <w:r w:rsidRPr="003D7BF6">
        <w:rPr>
          <w:rFonts w:eastAsia="Calibri"/>
          <w:sz w:val="16"/>
        </w:rPr>
        <w:t>that</w:t>
      </w:r>
      <w:proofErr w:type="gramEnd"/>
      <w:r w:rsidRPr="003D7BF6">
        <w:rPr>
          <w:sz w:val="16"/>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an</w:t>
      </w:r>
      <w:r w:rsidRPr="003D7BF6">
        <w:rPr>
          <w:sz w:val="16"/>
        </w:rPr>
        <w:t xml:space="preserve"> </w:t>
      </w:r>
      <w:r w:rsidRPr="003D7BF6">
        <w:rPr>
          <w:rFonts w:eastAsia="Calibri"/>
          <w:sz w:val="16"/>
        </w:rPr>
        <w:t>impersonal</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can</w:t>
      </w:r>
      <w:r w:rsidRPr="003D7BF6">
        <w:rPr>
          <w:sz w:val="16"/>
        </w:rPr>
        <w:t xml:space="preserve"> </w:t>
      </w:r>
      <w:r w:rsidRPr="003D7BF6">
        <w:rPr>
          <w:rFonts w:eastAsia="Calibri"/>
          <w:sz w:val="16"/>
        </w:rPr>
        <w:t>therefore</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reason</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reject</w:t>
      </w:r>
      <w:r w:rsidRPr="003D7BF6">
        <w:rPr>
          <w:sz w:val="16"/>
        </w:rPr>
        <w:t xml:space="preserve"> </w:t>
      </w:r>
      <w:r w:rsidRPr="003D7BF6">
        <w:rPr>
          <w:rFonts w:eastAsia="Calibri"/>
          <w:sz w:val="16"/>
        </w:rPr>
        <w:t>a</w:t>
      </w:r>
      <w:r w:rsidRPr="003D7BF6">
        <w:rPr>
          <w:sz w:val="16"/>
        </w:rPr>
        <w:t xml:space="preserve"> </w:t>
      </w:r>
      <w:proofErr w:type="spellStart"/>
      <w:r w:rsidRPr="00EB000D">
        <w:rPr>
          <w:rFonts w:eastAsia="Calibri"/>
          <w:sz w:val="16"/>
        </w:rPr>
        <w:t>princip</w:t>
      </w:r>
      <w:r w:rsidR="00EB000D" w:rsidRPr="00EB000D">
        <w:rPr>
          <w:rFonts w:eastAsia="Calibri"/>
          <w:sz w:val="16"/>
        </w:rPr>
        <w:t>z</w:t>
      </w:r>
      <w:r w:rsidRPr="00EB000D">
        <w:rPr>
          <w:rFonts w:eastAsia="Calibri"/>
          <w:sz w:val="16"/>
        </w:rPr>
        <w:t>le</w:t>
      </w:r>
      <w:proofErr w:type="spellEnd"/>
      <w:r w:rsidRPr="00EB000D">
        <w:rPr>
          <w:sz w:val="16"/>
        </w:rPr>
        <w:t xml:space="preserve"> </w:t>
      </w:r>
      <w:r w:rsidRPr="00EB000D">
        <w:rPr>
          <w:rFonts w:eastAsia="Calibri"/>
          <w:sz w:val="16"/>
        </w:rPr>
        <w:t>permitting</w:t>
      </w:r>
      <w:r w:rsidRPr="00EB000D">
        <w:rPr>
          <w:sz w:val="16"/>
        </w:rPr>
        <w:t xml:space="preserve"> </w:t>
      </w:r>
      <w:r w:rsidRPr="00EB000D">
        <w:rPr>
          <w:rFonts w:eastAsia="Calibri"/>
          <w:sz w:val="16"/>
        </w:rPr>
        <w:t>extinction</w:t>
      </w:r>
      <w:r w:rsidRPr="00EB000D">
        <w:rPr>
          <w:sz w:val="16"/>
        </w:rPr>
        <w:t xml:space="preserve">. </w:t>
      </w:r>
      <w:r w:rsidRPr="00EB000D">
        <w:rPr>
          <w:rFonts w:eastAsia="Calibri"/>
          <w:sz w:val="16"/>
        </w:rPr>
        <w:t>However</w:t>
      </w:r>
      <w:r w:rsidRPr="00EB000D">
        <w:rPr>
          <w:sz w:val="16"/>
        </w:rPr>
        <w:t xml:space="preserve">, </w:t>
      </w:r>
      <w:r w:rsidRPr="00EB000D">
        <w:rPr>
          <w:rFonts w:eastAsia="Calibri"/>
          <w:sz w:val="16"/>
        </w:rPr>
        <w:t>this</w:t>
      </w:r>
      <w:r w:rsidRPr="00EB000D">
        <w:rPr>
          <w:sz w:val="16"/>
        </w:rPr>
        <w:t xml:space="preserve"> </w:t>
      </w:r>
      <w:r w:rsidRPr="00EB000D">
        <w:rPr>
          <w:rFonts w:eastAsia="Calibri"/>
          <w:sz w:val="16"/>
        </w:rPr>
        <w:t>impersonal</w:t>
      </w:r>
      <w:r w:rsidRPr="00EB000D">
        <w:rPr>
          <w:sz w:val="16"/>
        </w:rPr>
        <w:t xml:space="preserve"> </w:t>
      </w:r>
      <w:r w:rsidRPr="00EB000D">
        <w:rPr>
          <w:rFonts w:eastAsia="Calibri"/>
          <w:sz w:val="16"/>
        </w:rPr>
        <w:t>reason</w:t>
      </w:r>
      <w:r w:rsidRPr="00EB000D">
        <w:rPr>
          <w:sz w:val="16"/>
        </w:rPr>
        <w:t xml:space="preserve"> </w:t>
      </w:r>
      <w:r w:rsidRPr="00EB000D">
        <w:rPr>
          <w:rStyle w:val="StyleUnderline"/>
          <w:rFonts w:eastAsia="Calibri"/>
        </w:rPr>
        <w:t>could</w:t>
      </w:r>
      <w:r w:rsidRPr="00EB000D">
        <w:rPr>
          <w:rStyle w:val="StyleUnderline"/>
        </w:rPr>
        <w:t xml:space="preserve"> </w:t>
      </w:r>
      <w:r w:rsidRPr="00EB000D">
        <w:rPr>
          <w:rStyle w:val="StyleUnderline"/>
          <w:rFonts w:eastAsia="Calibri"/>
        </w:rPr>
        <w:t>give</w:t>
      </w:r>
      <w:r w:rsidRPr="00EB000D">
        <w:rPr>
          <w:rStyle w:val="StyleUnderline"/>
        </w:rPr>
        <w:t xml:space="preserve"> </w:t>
      </w:r>
      <w:r w:rsidRPr="00EB000D">
        <w:rPr>
          <w:rStyle w:val="StyleUnderline"/>
          <w:rFonts w:eastAsia="Calibri"/>
        </w:rPr>
        <w:t>rise</w:t>
      </w:r>
      <w:r w:rsidRPr="00EB000D">
        <w:rPr>
          <w:rStyle w:val="StyleUnderline"/>
        </w:rPr>
        <w:t xml:space="preserve"> </w:t>
      </w:r>
      <w:r w:rsidRPr="00EB000D">
        <w:rPr>
          <w:rStyle w:val="StyleUnderline"/>
          <w:rFonts w:eastAsia="Calibri"/>
        </w:rPr>
        <w:t>to</w:t>
      </w:r>
      <w:r w:rsidRPr="00EB000D">
        <w:rPr>
          <w:rStyle w:val="StyleUnderline"/>
        </w:rPr>
        <w:t xml:space="preserve"> </w:t>
      </w:r>
      <w:r w:rsidRPr="00EB000D">
        <w:rPr>
          <w:rStyle w:val="StyleUnderline"/>
          <w:rFonts w:eastAsia="Calibri"/>
        </w:rPr>
        <w:t>a</w:t>
      </w:r>
      <w:r w:rsidRPr="00EB000D">
        <w:rPr>
          <w:rStyle w:val="StyleUnderline"/>
        </w:rPr>
        <w:t xml:space="preserve"> </w:t>
      </w:r>
      <w:r w:rsidRPr="00EB000D">
        <w:rPr>
          <w:rStyle w:val="StyleUnderline"/>
          <w:rFonts w:eastAsia="Calibri"/>
        </w:rPr>
        <w:t>personal</w:t>
      </w:r>
      <w:r w:rsidRPr="00EB000D">
        <w:rPr>
          <w:rStyle w:val="StyleUnderline"/>
        </w:rPr>
        <w:t xml:space="preserve"> </w:t>
      </w:r>
      <w:r w:rsidRPr="00EB000D">
        <w:rPr>
          <w:rStyle w:val="StyleUnderline"/>
          <w:rFonts w:eastAsia="Calibri"/>
        </w:rPr>
        <w:t>reason</w:t>
      </w:r>
      <w:r w:rsidRPr="00EB000D">
        <w:rPr>
          <w:sz w:val="16"/>
        </w:rPr>
        <w:t xml:space="preserve"> </w:t>
      </w:r>
      <w:r w:rsidRPr="00EB000D">
        <w:rPr>
          <w:rFonts w:eastAsia="Calibri"/>
          <w:sz w:val="16"/>
        </w:rPr>
        <w:t>that</w:t>
      </w:r>
      <w:r w:rsidRPr="00EB000D">
        <w:rPr>
          <w:sz w:val="16"/>
        </w:rPr>
        <w:t xml:space="preserve"> </w:t>
      </w:r>
      <w:r w:rsidRPr="00EB000D">
        <w:rPr>
          <w:rFonts w:eastAsia="Calibri"/>
          <w:sz w:val="16"/>
        </w:rPr>
        <w:t>is</w:t>
      </w:r>
      <w:r w:rsidRPr="00EB000D">
        <w:rPr>
          <w:sz w:val="16"/>
        </w:rPr>
        <w:t xml:space="preserve"> </w:t>
      </w:r>
      <w:r w:rsidRPr="00EB000D">
        <w:rPr>
          <w:rFonts w:eastAsia="Calibri"/>
          <w:sz w:val="16"/>
        </w:rPr>
        <w:t>admissible</w:t>
      </w:r>
      <w:r w:rsidRPr="00EB000D">
        <w:rPr>
          <w:sz w:val="16"/>
        </w:rPr>
        <w:t xml:space="preserve">. </w:t>
      </w:r>
      <w:r w:rsidRPr="00EB000D">
        <w:rPr>
          <w:rFonts w:eastAsia="Calibri"/>
          <w:sz w:val="16"/>
        </w:rPr>
        <w:t>So</w:t>
      </w:r>
      <w:r w:rsidRPr="00EB000D">
        <w:rPr>
          <w:sz w:val="16"/>
        </w:rPr>
        <w:t xml:space="preserve">, </w:t>
      </w:r>
      <w:r w:rsidRPr="00EB000D">
        <w:rPr>
          <w:rFonts w:eastAsia="Calibri"/>
          <w:sz w:val="16"/>
        </w:rPr>
        <w:t>the</w:t>
      </w:r>
      <w:r w:rsidRPr="00EB000D">
        <w:rPr>
          <w:sz w:val="16"/>
        </w:rPr>
        <w:t xml:space="preserve"> </w:t>
      </w:r>
      <w:r w:rsidRPr="00EB000D">
        <w:rPr>
          <w:rFonts w:eastAsia="Calibri"/>
          <w:sz w:val="16"/>
        </w:rPr>
        <w:t>final</w:t>
      </w:r>
      <w:r w:rsidRPr="00EB000D">
        <w:rPr>
          <w:sz w:val="16"/>
        </w:rPr>
        <w:t xml:space="preserve"> </w:t>
      </w:r>
      <w:r w:rsidRPr="00EB000D">
        <w:rPr>
          <w:rFonts w:eastAsia="Calibri"/>
          <w:sz w:val="16"/>
        </w:rPr>
        <w:t>important</w:t>
      </w:r>
      <w:r w:rsidRPr="00EB000D">
        <w:rPr>
          <w:sz w:val="16"/>
        </w:rPr>
        <w:t xml:space="preserve"> </w:t>
      </w:r>
      <w:r w:rsidRPr="00EB000D">
        <w:rPr>
          <w:rFonts w:eastAsia="Calibri"/>
          <w:sz w:val="16"/>
        </w:rPr>
        <w:t>reason</w:t>
      </w:r>
      <w:r w:rsidRPr="00EB000D">
        <w:rPr>
          <w:sz w:val="16"/>
        </w:rPr>
        <w:t xml:space="preserve"> </w:t>
      </w:r>
      <w:r w:rsidRPr="00EB000D">
        <w:rPr>
          <w:rFonts w:eastAsia="Calibri"/>
          <w:sz w:val="16"/>
        </w:rPr>
        <w:t>people</w:t>
      </w:r>
      <w:r w:rsidRPr="00EB000D">
        <w:rPr>
          <w:sz w:val="16"/>
        </w:rPr>
        <w:t xml:space="preserve"> </w:t>
      </w:r>
      <w:r w:rsidRPr="00EB000D">
        <w:rPr>
          <w:rFonts w:eastAsia="Calibri"/>
          <w:sz w:val="16"/>
        </w:rPr>
        <w:t>might</w:t>
      </w:r>
      <w:r w:rsidRPr="00EB000D">
        <w:rPr>
          <w:sz w:val="16"/>
        </w:rPr>
        <w:t xml:space="preserve"> </w:t>
      </w:r>
      <w:r w:rsidRPr="00EB000D">
        <w:rPr>
          <w:rFonts w:eastAsia="Calibri"/>
          <w:sz w:val="16"/>
        </w:rPr>
        <w:t>think</w:t>
      </w:r>
      <w:r w:rsidRPr="00EB000D">
        <w:rPr>
          <w:sz w:val="16"/>
        </w:rPr>
        <w:t xml:space="preserve"> </w:t>
      </w:r>
      <w:r w:rsidRPr="00EB000D">
        <w:rPr>
          <w:rFonts w:eastAsia="Calibri"/>
          <w:sz w:val="16"/>
        </w:rPr>
        <w:t>that</w:t>
      </w:r>
      <w:r w:rsidRPr="00EB000D">
        <w:rPr>
          <w:sz w:val="16"/>
        </w:rPr>
        <w:t xml:space="preserve"> </w:t>
      </w:r>
      <w:r w:rsidRPr="00EB000D">
        <w:rPr>
          <w:rFonts w:eastAsia="Calibri"/>
          <w:sz w:val="16"/>
        </w:rPr>
        <w:t>human</w:t>
      </w:r>
      <w:r w:rsidRPr="00EB000D">
        <w:rPr>
          <w:sz w:val="16"/>
        </w:rPr>
        <w:t xml:space="preserve"> </w:t>
      </w:r>
      <w:r w:rsidRPr="00EB000D">
        <w:rPr>
          <w:rFonts w:eastAsia="Calibri"/>
          <w:sz w:val="16"/>
        </w:rPr>
        <w:t>extinction</w:t>
      </w:r>
      <w:r w:rsidRPr="00EB000D">
        <w:rPr>
          <w:sz w:val="16"/>
        </w:rPr>
        <w:t xml:space="preserve"> </w:t>
      </w:r>
      <w:r w:rsidRPr="00EB000D">
        <w:rPr>
          <w:rFonts w:eastAsia="Calibri"/>
          <w:sz w:val="16"/>
        </w:rPr>
        <w:t>would</w:t>
      </w:r>
      <w:r w:rsidRPr="00EB000D">
        <w:rPr>
          <w:sz w:val="16"/>
        </w:rPr>
        <w:t xml:space="preserve"> </w:t>
      </w:r>
      <w:r w:rsidRPr="00EB000D">
        <w:rPr>
          <w:rFonts w:eastAsia="Calibri"/>
          <w:sz w:val="16"/>
        </w:rPr>
        <w:t>be</w:t>
      </w:r>
      <w:r w:rsidRPr="00EB000D">
        <w:rPr>
          <w:sz w:val="16"/>
        </w:rPr>
        <w:t xml:space="preserve"> </w:t>
      </w:r>
      <w:r w:rsidRPr="00EB000D">
        <w:rPr>
          <w:rFonts w:eastAsia="Calibri"/>
          <w:sz w:val="16"/>
        </w:rPr>
        <w:t>wrong</w:t>
      </w:r>
      <w:r w:rsidRPr="00EB000D">
        <w:rPr>
          <w:sz w:val="16"/>
        </w:rPr>
        <w:t xml:space="preserve"> </w:t>
      </w:r>
      <w:r w:rsidRPr="00EB000D">
        <w:rPr>
          <w:rFonts w:eastAsia="Calibri"/>
          <w:sz w:val="16"/>
        </w:rPr>
        <w:t>is</w:t>
      </w:r>
      <w:r w:rsidRPr="00EB000D">
        <w:rPr>
          <w:sz w:val="16"/>
        </w:rPr>
        <w:t xml:space="preserve"> </w:t>
      </w:r>
      <w:r w:rsidRPr="00EB000D">
        <w:rPr>
          <w:rFonts w:eastAsia="Calibri"/>
          <w:sz w:val="16"/>
        </w:rPr>
        <w:t>that</w:t>
      </w:r>
      <w:r w:rsidRPr="00EB000D">
        <w:rPr>
          <w:sz w:val="16"/>
        </w:rPr>
        <w:t xml:space="preserve"> </w:t>
      </w:r>
      <w:r w:rsidRPr="00EB000D">
        <w:rPr>
          <w:rStyle w:val="StyleUnderline"/>
          <w:rFonts w:eastAsia="Calibri"/>
        </w:rPr>
        <w:t>there</w:t>
      </w:r>
      <w:r w:rsidRPr="00EB000D">
        <w:rPr>
          <w:rStyle w:val="StyleUnderline"/>
        </w:rPr>
        <w:t xml:space="preserve"> </w:t>
      </w:r>
      <w:r w:rsidRPr="00EB000D">
        <w:rPr>
          <w:rStyle w:val="StyleUnderline"/>
          <w:rFonts w:eastAsia="Calibri"/>
        </w:rPr>
        <w:t>could</w:t>
      </w:r>
      <w:r w:rsidRPr="00EB000D">
        <w:rPr>
          <w:rStyle w:val="StyleUnderline"/>
        </w:rPr>
        <w:t xml:space="preserve"> </w:t>
      </w:r>
      <w:r w:rsidRPr="00EB000D">
        <w:rPr>
          <w:rStyle w:val="StyleUnderline"/>
          <w:rFonts w:eastAsia="Calibri"/>
        </w:rPr>
        <w:t>be</w:t>
      </w:r>
      <w:r w:rsidRPr="00EB000D">
        <w:rPr>
          <w:rStyle w:val="StyleUnderline"/>
        </w:rPr>
        <w:t xml:space="preserve"> </w:t>
      </w:r>
      <w:r w:rsidRPr="00EB000D">
        <w:rPr>
          <w:rStyle w:val="StyleUnderline"/>
          <w:rFonts w:eastAsia="Calibri"/>
        </w:rPr>
        <w:t>various</w:t>
      </w:r>
      <w:r w:rsidRPr="00EB000D">
        <w:rPr>
          <w:rStyle w:val="StyleUnderline"/>
        </w:rPr>
        <w:t xml:space="preserve"> </w:t>
      </w:r>
      <w:r w:rsidRPr="00EB000D">
        <w:rPr>
          <w:rStyle w:val="StyleUnderline"/>
          <w:rFonts w:eastAsia="Calibri"/>
        </w:rPr>
        <w:t>deleterious</w:t>
      </w:r>
      <w:r w:rsidRPr="00EB000D">
        <w:rPr>
          <w:rStyle w:val="StyleUnderline"/>
        </w:rPr>
        <w:t xml:space="preserve"> </w:t>
      </w:r>
      <w:r w:rsidRPr="00EB000D">
        <w:rPr>
          <w:rStyle w:val="StyleUnderline"/>
          <w:rFonts w:eastAsia="Calibri"/>
        </w:rPr>
        <w:t>psychological</w:t>
      </w:r>
      <w:r w:rsidRPr="00EB000D">
        <w:rPr>
          <w:rStyle w:val="StyleUnderline"/>
        </w:rPr>
        <w:t xml:space="preserve"> </w:t>
      </w:r>
      <w:r w:rsidRPr="00EB000D">
        <w:rPr>
          <w:rStyle w:val="StyleUnderline"/>
          <w:rFonts w:eastAsia="Calibri"/>
        </w:rPr>
        <w:t>effects</w:t>
      </w:r>
      <w:r w:rsidRPr="00EB000D">
        <w:rPr>
          <w:sz w:val="16"/>
        </w:rPr>
        <w:t xml:space="preserve"> </w:t>
      </w:r>
      <w:r w:rsidRPr="00EB000D">
        <w:rPr>
          <w:rFonts w:eastAsia="Calibri"/>
          <w:sz w:val="16"/>
        </w:rPr>
        <w:t>that</w:t>
      </w:r>
      <w:r w:rsidRPr="00EB000D">
        <w:rPr>
          <w:sz w:val="16"/>
        </w:rPr>
        <w:t xml:space="preserve"> </w:t>
      </w:r>
      <w:r w:rsidRPr="00EB000D">
        <w:rPr>
          <w:rFonts w:eastAsia="Calibri"/>
          <w:sz w:val="16"/>
        </w:rPr>
        <w:t>would</w:t>
      </w:r>
      <w:r w:rsidRPr="00EB000D">
        <w:rPr>
          <w:sz w:val="16"/>
        </w:rPr>
        <w:t xml:space="preserve"> </w:t>
      </w:r>
      <w:r w:rsidRPr="00EB000D">
        <w:rPr>
          <w:rFonts w:eastAsia="Calibri"/>
          <w:sz w:val="16"/>
        </w:rPr>
        <w:t>be</w:t>
      </w:r>
      <w:r w:rsidRPr="00EB000D">
        <w:rPr>
          <w:sz w:val="16"/>
        </w:rPr>
        <w:t xml:space="preserve"> </w:t>
      </w:r>
      <w:r w:rsidRPr="00EB000D">
        <w:rPr>
          <w:rFonts w:eastAsia="Calibri"/>
          <w:sz w:val="16"/>
        </w:rPr>
        <w:t>endured</w:t>
      </w:r>
      <w:r w:rsidRPr="00EB000D">
        <w:rPr>
          <w:sz w:val="16"/>
        </w:rPr>
        <w:t xml:space="preserve"> </w:t>
      </w:r>
      <w:r w:rsidRPr="00EB000D">
        <w:rPr>
          <w:rFonts w:eastAsia="Calibri"/>
          <w:sz w:val="16"/>
        </w:rPr>
        <w:t>by</w:t>
      </w:r>
      <w:r w:rsidRPr="00EB000D">
        <w:rPr>
          <w:sz w:val="16"/>
        </w:rPr>
        <w:t xml:space="preserve"> </w:t>
      </w:r>
      <w:r w:rsidRPr="00EB000D">
        <w:rPr>
          <w:rFonts w:eastAsia="Calibri"/>
          <w:sz w:val="16"/>
        </w:rPr>
        <w:t>existing</w:t>
      </w:r>
      <w:r w:rsidRPr="00EB000D">
        <w:rPr>
          <w:sz w:val="16"/>
        </w:rPr>
        <w:t xml:space="preserve"> </w:t>
      </w:r>
      <w:r w:rsidRPr="00EB000D">
        <w:rPr>
          <w:rFonts w:eastAsia="Calibri"/>
          <w:sz w:val="16"/>
        </w:rPr>
        <w:t>people</w:t>
      </w:r>
      <w:r w:rsidRPr="00EB000D">
        <w:rPr>
          <w:sz w:val="16"/>
        </w:rPr>
        <w:t xml:space="preserve"> </w:t>
      </w:r>
      <w:r w:rsidRPr="00EB000D">
        <w:rPr>
          <w:rFonts w:eastAsia="Calibri"/>
          <w:sz w:val="16"/>
        </w:rPr>
        <w:t>having</w:t>
      </w:r>
      <w:r w:rsidRPr="00EB000D">
        <w:rPr>
          <w:sz w:val="16"/>
        </w:rPr>
        <w:t xml:space="preserve"> </w:t>
      </w:r>
      <w:r w:rsidRPr="00EB000D">
        <w:rPr>
          <w:rFonts w:eastAsia="Calibri"/>
          <w:sz w:val="16"/>
        </w:rPr>
        <w:t>the</w:t>
      </w:r>
      <w:r w:rsidRPr="00EB000D">
        <w:rPr>
          <w:sz w:val="16"/>
        </w:rPr>
        <w:t xml:space="preserve"> </w:t>
      </w:r>
      <w:r w:rsidRPr="00EB000D">
        <w:rPr>
          <w:rFonts w:eastAsia="Calibri"/>
          <w:sz w:val="16"/>
        </w:rPr>
        <w:t>knowledge</w:t>
      </w:r>
      <w:r w:rsidRPr="00EB000D">
        <w:rPr>
          <w:sz w:val="16"/>
        </w:rPr>
        <w:t xml:space="preserve"> </w:t>
      </w:r>
      <w:r w:rsidRPr="00EB000D">
        <w:rPr>
          <w:rFonts w:eastAsia="Calibri"/>
          <w:sz w:val="16"/>
        </w:rPr>
        <w:t>that</w:t>
      </w:r>
      <w:r w:rsidRPr="00EB000D">
        <w:rPr>
          <w:sz w:val="16"/>
        </w:rPr>
        <w:t xml:space="preserve"> </w:t>
      </w:r>
      <w:r w:rsidRPr="00EB000D">
        <w:rPr>
          <w:rFonts w:eastAsia="Calibri"/>
          <w:sz w:val="16"/>
        </w:rPr>
        <w:t>there</w:t>
      </w:r>
      <w:r w:rsidRPr="00EB000D">
        <w:rPr>
          <w:sz w:val="16"/>
        </w:rPr>
        <w:t xml:space="preserve"> </w:t>
      </w:r>
      <w:r w:rsidRPr="00EB000D">
        <w:rPr>
          <w:rFonts w:eastAsia="Calibri"/>
          <w:sz w:val="16"/>
        </w:rPr>
        <w:t>would</w:t>
      </w:r>
      <w:r w:rsidRPr="00EB000D">
        <w:rPr>
          <w:sz w:val="16"/>
        </w:rPr>
        <w:t xml:space="preserve"> </w:t>
      </w:r>
      <w:r w:rsidRPr="00EB000D">
        <w:rPr>
          <w:rFonts w:eastAsia="Calibri"/>
          <w:sz w:val="16"/>
        </w:rPr>
        <w:t>be</w:t>
      </w:r>
      <w:r w:rsidRPr="00EB000D">
        <w:rPr>
          <w:sz w:val="16"/>
        </w:rPr>
        <w:t xml:space="preserve"> </w:t>
      </w:r>
      <w:r w:rsidRPr="00EB000D">
        <w:rPr>
          <w:rFonts w:eastAsia="Calibri"/>
          <w:sz w:val="16"/>
        </w:rPr>
        <w:t>no</w:t>
      </w:r>
      <w:r w:rsidRPr="00EB000D">
        <w:rPr>
          <w:sz w:val="16"/>
        </w:rPr>
        <w:t xml:space="preserve"> </w:t>
      </w:r>
      <w:r w:rsidRPr="00EB000D">
        <w:rPr>
          <w:rFonts w:eastAsia="Calibri"/>
          <w:sz w:val="16"/>
        </w:rPr>
        <w:t>future</w:t>
      </w:r>
      <w:r w:rsidRPr="00EB000D">
        <w:rPr>
          <w:sz w:val="16"/>
        </w:rPr>
        <w:t xml:space="preserve"> </w:t>
      </w:r>
      <w:r w:rsidRPr="00EB000D">
        <w:rPr>
          <w:rFonts w:eastAsia="Calibri"/>
          <w:sz w:val="16"/>
        </w:rPr>
        <w:t>generations</w:t>
      </w:r>
      <w:r w:rsidRPr="00EB000D">
        <w:rPr>
          <w:sz w:val="16"/>
        </w:rPr>
        <w:t xml:space="preserve">. </w:t>
      </w:r>
      <w:r w:rsidRPr="00EB000D">
        <w:rPr>
          <w:rStyle w:val="StyleUnderline"/>
          <w:rFonts w:eastAsia="Calibri"/>
        </w:rPr>
        <w:t>There</w:t>
      </w:r>
      <w:r w:rsidRPr="00EB000D">
        <w:rPr>
          <w:rStyle w:val="StyleUnderline"/>
        </w:rPr>
        <w:t xml:space="preserve"> </w:t>
      </w:r>
      <w:r w:rsidRPr="00EB000D">
        <w:rPr>
          <w:rStyle w:val="StyleUnderline"/>
          <w:rFonts w:eastAsia="Calibri"/>
        </w:rPr>
        <w:t>are</w:t>
      </w:r>
      <w:r w:rsidRPr="00EB000D">
        <w:rPr>
          <w:rStyle w:val="StyleUnderline"/>
        </w:rPr>
        <w:t xml:space="preserve"> </w:t>
      </w:r>
      <w:r w:rsidRPr="00EB000D">
        <w:rPr>
          <w:rStyle w:val="StyleUnderline"/>
          <w:rFonts w:eastAsia="Calibri"/>
        </w:rPr>
        <w:t>two</w:t>
      </w:r>
      <w:r w:rsidRPr="00EB000D">
        <w:rPr>
          <w:rStyle w:val="StyleUnderline"/>
        </w:rPr>
        <w:t xml:space="preserve"> </w:t>
      </w:r>
      <w:r w:rsidRPr="00EB000D">
        <w:rPr>
          <w:rStyle w:val="StyleUnderline"/>
          <w:rFonts w:eastAsia="Calibri"/>
        </w:rPr>
        <w:t>main</w:t>
      </w:r>
      <w:r w:rsidRPr="00EB000D">
        <w:rPr>
          <w:rStyle w:val="StyleUnderline"/>
        </w:rPr>
        <w:t xml:space="preserve"> </w:t>
      </w:r>
      <w:r w:rsidRPr="00EB000D">
        <w:rPr>
          <w:rStyle w:val="StyleUnderline"/>
          <w:rFonts w:eastAsia="Calibri"/>
        </w:rPr>
        <w:t>sources</w:t>
      </w:r>
      <w:r w:rsidRPr="00EB000D">
        <w:rPr>
          <w:rStyle w:val="StyleUnderline"/>
        </w:rPr>
        <w:t xml:space="preserve"> </w:t>
      </w:r>
      <w:r w:rsidRPr="00EB000D">
        <w:rPr>
          <w:rStyle w:val="StyleUnderline"/>
          <w:rFonts w:eastAsia="Calibri"/>
        </w:rPr>
        <w:t>of</w:t>
      </w:r>
      <w:r w:rsidRPr="00EB000D">
        <w:rPr>
          <w:rStyle w:val="StyleUnderline"/>
        </w:rPr>
        <w:t xml:space="preserve"> </w:t>
      </w:r>
      <w:r w:rsidRPr="00EB000D">
        <w:rPr>
          <w:rStyle w:val="StyleUnderline"/>
          <w:rFonts w:eastAsia="Calibri"/>
        </w:rPr>
        <w:t>this</w:t>
      </w:r>
      <w:r w:rsidRPr="00EB000D">
        <w:rPr>
          <w:rStyle w:val="StyleUnderline"/>
        </w:rPr>
        <w:t xml:space="preserve"> </w:t>
      </w:r>
      <w:r w:rsidRPr="00EB000D">
        <w:rPr>
          <w:rStyle w:val="StyleUnderline"/>
          <w:rFonts w:eastAsia="Calibri"/>
        </w:rPr>
        <w:t>trauma</w:t>
      </w:r>
      <w:r w:rsidRPr="00EB000D">
        <w:rPr>
          <w:sz w:val="16"/>
        </w:rPr>
        <w:t xml:space="preserve">, </w:t>
      </w:r>
      <w:r w:rsidRPr="00EB000D">
        <w:rPr>
          <w:rFonts w:eastAsia="Calibri"/>
          <w:sz w:val="16"/>
        </w:rPr>
        <w:t>both</w:t>
      </w:r>
      <w:r w:rsidRPr="00EB000D">
        <w:rPr>
          <w:sz w:val="16"/>
        </w:rPr>
        <w:t xml:space="preserve"> </w:t>
      </w:r>
      <w:r w:rsidRPr="00EB000D">
        <w:rPr>
          <w:rFonts w:eastAsia="Calibri"/>
          <w:sz w:val="16"/>
        </w:rPr>
        <w:t>arising</w:t>
      </w:r>
      <w:r w:rsidRPr="00EB000D">
        <w:rPr>
          <w:sz w:val="16"/>
        </w:rPr>
        <w:t xml:space="preserve"> </w:t>
      </w:r>
      <w:r w:rsidRPr="00EB000D">
        <w:rPr>
          <w:rFonts w:eastAsia="Calibri"/>
          <w:sz w:val="16"/>
        </w:rPr>
        <w:t>from</w:t>
      </w:r>
      <w:r w:rsidRPr="00EB000D">
        <w:rPr>
          <w:sz w:val="16"/>
        </w:rPr>
        <w:t xml:space="preserve"> </w:t>
      </w:r>
      <w:r w:rsidRPr="00EB000D">
        <w:rPr>
          <w:rFonts w:eastAsia="Calibri"/>
          <w:sz w:val="16"/>
        </w:rPr>
        <w:t>the</w:t>
      </w:r>
      <w:r w:rsidRPr="00EB000D">
        <w:rPr>
          <w:sz w:val="16"/>
        </w:rPr>
        <w:t xml:space="preserve"> </w:t>
      </w:r>
      <w:r w:rsidRPr="00EB000D">
        <w:rPr>
          <w:rFonts w:eastAsia="Calibri"/>
          <w:sz w:val="16"/>
        </w:rPr>
        <w:t>knowledge</w:t>
      </w:r>
      <w:r w:rsidRPr="00EB000D">
        <w:rPr>
          <w:sz w:val="16"/>
        </w:rPr>
        <w:t xml:space="preserve"> </w:t>
      </w:r>
      <w:r w:rsidRPr="00EB000D">
        <w:rPr>
          <w:rFonts w:eastAsia="Calibri"/>
          <w:sz w:val="16"/>
        </w:rPr>
        <w:t>that</w:t>
      </w:r>
      <w:r w:rsidRPr="00EB000D">
        <w:rPr>
          <w:sz w:val="16"/>
        </w:rPr>
        <w:t xml:space="preserve"> </w:t>
      </w:r>
      <w:r w:rsidRPr="00EB000D">
        <w:rPr>
          <w:rFonts w:eastAsia="Calibri"/>
          <w:sz w:val="16"/>
        </w:rPr>
        <w:t>there</w:t>
      </w:r>
      <w:r w:rsidRPr="00EB000D">
        <w:rPr>
          <w:sz w:val="16"/>
        </w:rPr>
        <w:t xml:space="preserve"> </w:t>
      </w:r>
      <w:r w:rsidRPr="00EB000D">
        <w:rPr>
          <w:rFonts w:eastAsia="Calibri"/>
          <w:sz w:val="16"/>
        </w:rPr>
        <w:t>will</w:t>
      </w:r>
      <w:r w:rsidRPr="00EB000D">
        <w:rPr>
          <w:sz w:val="16"/>
        </w:rPr>
        <w:t xml:space="preserve"> </w:t>
      </w:r>
      <w:r w:rsidRPr="00EB000D">
        <w:rPr>
          <w:rFonts w:eastAsia="Calibri"/>
          <w:sz w:val="16"/>
        </w:rPr>
        <w:t>be</w:t>
      </w:r>
      <w:r w:rsidRPr="00EB000D">
        <w:rPr>
          <w:sz w:val="16"/>
        </w:rPr>
        <w:t xml:space="preserve"> </w:t>
      </w:r>
      <w:r w:rsidRPr="00EB000D">
        <w:rPr>
          <w:rFonts w:eastAsia="Calibri"/>
          <w:sz w:val="16"/>
        </w:rPr>
        <w:t>no</w:t>
      </w:r>
      <w:r w:rsidRPr="00EB000D">
        <w:rPr>
          <w:sz w:val="16"/>
        </w:rPr>
        <w:t xml:space="preserve"> </w:t>
      </w:r>
      <w:r w:rsidRPr="00EB000D">
        <w:rPr>
          <w:rFonts w:eastAsia="Calibri"/>
          <w:sz w:val="16"/>
        </w:rPr>
        <w:t>more</w:t>
      </w:r>
      <w:r w:rsidRPr="00EB000D">
        <w:rPr>
          <w:sz w:val="16"/>
        </w:rPr>
        <w:t xml:space="preserve"> </w:t>
      </w:r>
      <w:r w:rsidRPr="00EB000D">
        <w:rPr>
          <w:rFonts w:eastAsia="Calibri"/>
          <w:sz w:val="16"/>
        </w:rPr>
        <w:t>people</w:t>
      </w:r>
      <w:r w:rsidRPr="00EB000D">
        <w:rPr>
          <w:sz w:val="16"/>
        </w:rPr>
        <w:t xml:space="preserve">. </w:t>
      </w:r>
      <w:r w:rsidRPr="00EB000D">
        <w:rPr>
          <w:rStyle w:val="StyleUnderline"/>
          <w:rFonts w:eastAsia="Calibri"/>
        </w:rPr>
        <w:t>The</w:t>
      </w:r>
      <w:r w:rsidRPr="00EB000D">
        <w:rPr>
          <w:rStyle w:val="StyleUnderline"/>
        </w:rPr>
        <w:t xml:space="preserve"> </w:t>
      </w:r>
      <w:r w:rsidRPr="00EB000D">
        <w:rPr>
          <w:rStyle w:val="StyleUnderline"/>
          <w:rFonts w:eastAsia="Calibri"/>
        </w:rPr>
        <w:t>first</w:t>
      </w:r>
      <w:r w:rsidRPr="00EB000D">
        <w:rPr>
          <w:rStyle w:val="StyleUnderline"/>
        </w:rPr>
        <w:t xml:space="preserve"> </w:t>
      </w:r>
      <w:r w:rsidRPr="00EB000D">
        <w:rPr>
          <w:rStyle w:val="StyleUnderline"/>
          <w:rFonts w:eastAsia="Calibri"/>
        </w:rPr>
        <w:t>relates</w:t>
      </w:r>
      <w:r w:rsidRPr="00EB000D">
        <w:rPr>
          <w:rStyle w:val="StyleUnderline"/>
        </w:rPr>
        <w:t xml:space="preserve"> </w:t>
      </w:r>
      <w:r w:rsidRPr="00EB000D">
        <w:rPr>
          <w:rStyle w:val="StyleUnderline"/>
          <w:rFonts w:eastAsia="Calibri"/>
        </w:rPr>
        <w:t>to</w:t>
      </w:r>
      <w:r w:rsidRPr="00EB000D">
        <w:rPr>
          <w:rStyle w:val="StyleUnderline"/>
        </w:rPr>
        <w:t xml:space="preserve"> </w:t>
      </w:r>
      <w:r w:rsidRPr="00EB000D">
        <w:rPr>
          <w:rStyle w:val="StyleUnderline"/>
          <w:rFonts w:eastAsia="Calibri"/>
        </w:rPr>
        <w:t>individual</w:t>
      </w:r>
      <w:r w:rsidRPr="00EB000D">
        <w:rPr>
          <w:rStyle w:val="StyleUnderline"/>
        </w:rPr>
        <w:t xml:space="preserve"> </w:t>
      </w:r>
      <w:r w:rsidRPr="00EB000D">
        <w:rPr>
          <w:rStyle w:val="StyleUnderline"/>
          <w:rFonts w:eastAsia="Calibri"/>
        </w:rPr>
        <w:t>people</w:t>
      </w:r>
      <w:r w:rsidRPr="00EB000D">
        <w:rPr>
          <w:rStyle w:val="StyleUnderline"/>
        </w:rPr>
        <w:t xml:space="preserve"> </w:t>
      </w:r>
      <w:r w:rsidRPr="00EB000D">
        <w:rPr>
          <w:rStyle w:val="StyleUnderline"/>
          <w:rFonts w:eastAsia="Calibri"/>
        </w:rPr>
        <w:t>and</w:t>
      </w:r>
      <w:r w:rsidRPr="00EB000D">
        <w:rPr>
          <w:rStyle w:val="StyleUnderline"/>
        </w:rPr>
        <w:t xml:space="preserve"> </w:t>
      </w:r>
      <w:r w:rsidRPr="00EB000D">
        <w:rPr>
          <w:rStyle w:val="StyleUnderline"/>
          <w:rFonts w:eastAsia="Calibri"/>
        </w:rPr>
        <w:t>the</w:t>
      </w:r>
      <w:r w:rsidRPr="00EB000D">
        <w:rPr>
          <w:rStyle w:val="StyleUnderline"/>
        </w:rPr>
        <w:t xml:space="preserve"> </w:t>
      </w:r>
      <w:r w:rsidRPr="00EB000D">
        <w:rPr>
          <w:rStyle w:val="StyleUnderline"/>
          <w:rFonts w:eastAsia="Calibri"/>
        </w:rPr>
        <w:t>undesired</w:t>
      </w:r>
      <w:r w:rsidRPr="00EB000D">
        <w:rPr>
          <w:rStyle w:val="StyleUnderline"/>
        </w:rPr>
        <w:t xml:space="preserve"> </w:t>
      </w:r>
      <w:r w:rsidRPr="00EB000D">
        <w:rPr>
          <w:rStyle w:val="StyleUnderline"/>
          <w:rFonts w:eastAsia="Calibri"/>
        </w:rPr>
        <w:t>negative</w:t>
      </w:r>
      <w:r w:rsidRPr="00EB000D">
        <w:rPr>
          <w:rStyle w:val="StyleUnderline"/>
        </w:rPr>
        <w:t xml:space="preserve"> </w:t>
      </w:r>
      <w:r w:rsidRPr="00EB000D">
        <w:rPr>
          <w:rStyle w:val="StyleUnderline"/>
          <w:rFonts w:eastAsia="Calibri"/>
        </w:rPr>
        <w:t>effect</w:t>
      </w:r>
      <w:r w:rsidRPr="00EB000D">
        <w:rPr>
          <w:rStyle w:val="StyleUnderline"/>
        </w:rPr>
        <w:t xml:space="preserve"> </w:t>
      </w:r>
      <w:r w:rsidRPr="00EB000D">
        <w:rPr>
          <w:rStyle w:val="StyleUnderline"/>
          <w:rFonts w:eastAsia="Calibri"/>
        </w:rPr>
        <w:t>on</w:t>
      </w:r>
      <w:r w:rsidRPr="00EB000D">
        <w:rPr>
          <w:rStyle w:val="StyleUnderline"/>
        </w:rPr>
        <w:t xml:space="preserve"> </w:t>
      </w:r>
      <w:r w:rsidRPr="00EB000D">
        <w:rPr>
          <w:rStyle w:val="StyleUnderline"/>
          <w:rFonts w:eastAsia="Calibri"/>
        </w:rPr>
        <w:t>well</w:t>
      </w:r>
      <w:r w:rsidRPr="00EB000D">
        <w:rPr>
          <w:rStyle w:val="StyleUnderline"/>
        </w:rPr>
        <w:t>-</w:t>
      </w:r>
      <w:r w:rsidRPr="00EB000D">
        <w:rPr>
          <w:rStyle w:val="StyleUnderline"/>
          <w:rFonts w:eastAsia="Calibri"/>
        </w:rPr>
        <w:t>being</w:t>
      </w:r>
      <w:r w:rsidRPr="00EB000D">
        <w:rPr>
          <w:sz w:val="16"/>
        </w:rPr>
        <w:t xml:space="preserve"> </w:t>
      </w:r>
      <w:r w:rsidRPr="00EB000D">
        <w:rPr>
          <w:rStyle w:val="StyleUnderline"/>
          <w:rFonts w:eastAsia="Calibri"/>
        </w:rPr>
        <w:t>that</w:t>
      </w:r>
      <w:r w:rsidRPr="00EB000D">
        <w:rPr>
          <w:rStyle w:val="StyleUnderline"/>
        </w:rPr>
        <w:t xml:space="preserve"> </w:t>
      </w:r>
      <w:r w:rsidRPr="00EB000D">
        <w:rPr>
          <w:rStyle w:val="StyleUnderline"/>
          <w:rFonts w:eastAsia="Calibri"/>
        </w:rPr>
        <w:t>would</w:t>
      </w:r>
      <w:r w:rsidRPr="00EB000D">
        <w:rPr>
          <w:rStyle w:val="StyleUnderline"/>
        </w:rPr>
        <w:t xml:space="preserve"> </w:t>
      </w:r>
      <w:r w:rsidRPr="00EB000D">
        <w:rPr>
          <w:rStyle w:val="StyleUnderline"/>
          <w:rFonts w:eastAsia="Calibri"/>
        </w:rPr>
        <w:t>be</w:t>
      </w:r>
      <w:r w:rsidRPr="00EB000D">
        <w:rPr>
          <w:rStyle w:val="StyleUnderline"/>
        </w:rPr>
        <w:t xml:space="preserve"> </w:t>
      </w:r>
      <w:r w:rsidRPr="00EB000D">
        <w:rPr>
          <w:rStyle w:val="StyleUnderline"/>
          <w:rFonts w:eastAsia="Calibri"/>
        </w:rPr>
        <w:t>experienced</w:t>
      </w:r>
      <w:r w:rsidRPr="00EB000D">
        <w:rPr>
          <w:rStyle w:val="StyleUnderline"/>
        </w:rPr>
        <w:t xml:space="preserve"> </w:t>
      </w:r>
      <w:r w:rsidRPr="00EB000D">
        <w:rPr>
          <w:rStyle w:val="StyleUnderline"/>
          <w:rFonts w:eastAsia="Calibri"/>
        </w:rPr>
        <w:t>by</w:t>
      </w:r>
      <w:r w:rsidRPr="00EB000D">
        <w:rPr>
          <w:rStyle w:val="StyleUnderline"/>
        </w:rPr>
        <w:t xml:space="preserve"> </w:t>
      </w:r>
      <w:r w:rsidRPr="00EB000D">
        <w:rPr>
          <w:rStyle w:val="StyleUnderline"/>
          <w:rFonts w:eastAsia="Calibri"/>
        </w:rPr>
        <w:t>those</w:t>
      </w:r>
      <w:r w:rsidRPr="00EB000D">
        <w:rPr>
          <w:rStyle w:val="StyleUnderline"/>
        </w:rPr>
        <w:t xml:space="preserve"> </w:t>
      </w:r>
      <w:r w:rsidRPr="00EB000D">
        <w:rPr>
          <w:rStyle w:val="StyleUnderline"/>
          <w:rFonts w:eastAsia="Calibri"/>
        </w:rPr>
        <w:t>who</w:t>
      </w:r>
      <w:r w:rsidRPr="00EB000D">
        <w:rPr>
          <w:rStyle w:val="StyleUnderline"/>
        </w:rPr>
        <w:t xml:space="preserve"> </w:t>
      </w:r>
      <w:r w:rsidRPr="00EB000D">
        <w:rPr>
          <w:rStyle w:val="StyleUnderline"/>
          <w:rFonts w:eastAsia="Calibri"/>
        </w:rPr>
        <w:t>would</w:t>
      </w:r>
      <w:r w:rsidRPr="00EB000D">
        <w:rPr>
          <w:rStyle w:val="StyleUnderline"/>
        </w:rPr>
        <w:t xml:space="preserve"> </w:t>
      </w:r>
      <w:r w:rsidRPr="00EB000D">
        <w:rPr>
          <w:rStyle w:val="StyleUnderline"/>
          <w:rFonts w:eastAsia="Calibri"/>
        </w:rPr>
        <w:t>have</w:t>
      </w:r>
      <w:r w:rsidRPr="00EB000D">
        <w:rPr>
          <w:rStyle w:val="StyleUnderline"/>
        </w:rPr>
        <w:t xml:space="preserve"> </w:t>
      </w:r>
      <w:r w:rsidRPr="00EB000D">
        <w:rPr>
          <w:rStyle w:val="StyleUnderline"/>
          <w:rFonts w:eastAsia="Calibri"/>
        </w:rPr>
        <w:t>wanted</w:t>
      </w:r>
      <w:r w:rsidRPr="00EB000D">
        <w:rPr>
          <w:rStyle w:val="StyleUnderline"/>
        </w:rPr>
        <w:t xml:space="preserve"> </w:t>
      </w:r>
      <w:r w:rsidRPr="00EB000D">
        <w:rPr>
          <w:rStyle w:val="StyleUnderline"/>
          <w:rFonts w:eastAsia="Calibri"/>
        </w:rPr>
        <w:t>to</w:t>
      </w:r>
      <w:r w:rsidRPr="00EB000D">
        <w:rPr>
          <w:rStyle w:val="StyleUnderline"/>
        </w:rPr>
        <w:t xml:space="preserve"> </w:t>
      </w:r>
      <w:r w:rsidRPr="00EB000D">
        <w:rPr>
          <w:rStyle w:val="StyleUnderline"/>
          <w:rFonts w:eastAsia="Calibri"/>
        </w:rPr>
        <w:t>have</w:t>
      </w:r>
      <w:r w:rsidRPr="00EB000D">
        <w:rPr>
          <w:rStyle w:val="StyleUnderline"/>
        </w:rPr>
        <w:t xml:space="preserve"> </w:t>
      </w:r>
      <w:r w:rsidRPr="00EB000D">
        <w:rPr>
          <w:rStyle w:val="StyleUnderline"/>
          <w:rFonts w:eastAsia="Calibri"/>
        </w:rPr>
        <w:t>children</w:t>
      </w:r>
      <w:r w:rsidRPr="00EB000D">
        <w:rPr>
          <w:sz w:val="16"/>
        </w:rPr>
        <w:t xml:space="preserve">. </w:t>
      </w:r>
      <w:r w:rsidRPr="00EB000D">
        <w:rPr>
          <w:rFonts w:eastAsia="Calibri"/>
          <w:sz w:val="16"/>
        </w:rPr>
        <w:t>Whilst</w:t>
      </w:r>
      <w:r w:rsidRPr="00EB000D">
        <w:rPr>
          <w:sz w:val="16"/>
        </w:rPr>
        <w:t xml:space="preserve"> </w:t>
      </w:r>
      <w:r w:rsidRPr="00EB000D">
        <w:rPr>
          <w:rStyle w:val="Emphasis"/>
          <w:rFonts w:eastAsia="Calibri"/>
        </w:rPr>
        <w:t>this</w:t>
      </w:r>
      <w:r w:rsidRPr="00EB000D">
        <w:rPr>
          <w:rStyle w:val="Emphasis"/>
        </w:rPr>
        <w:t xml:space="preserve"> </w:t>
      </w:r>
      <w:r w:rsidRPr="00EB000D">
        <w:rPr>
          <w:rStyle w:val="Emphasis"/>
          <w:rFonts w:eastAsia="Calibri"/>
        </w:rPr>
        <w:t>is</w:t>
      </w:r>
      <w:r w:rsidRPr="00EB000D">
        <w:rPr>
          <w:rStyle w:val="Emphasis"/>
        </w:rPr>
        <w:t xml:space="preserve"> </w:t>
      </w:r>
      <w:r w:rsidRPr="00EB000D">
        <w:rPr>
          <w:rStyle w:val="Emphasis"/>
          <w:rFonts w:eastAsia="Calibri"/>
        </w:rPr>
        <w:t>by</w:t>
      </w:r>
      <w:r w:rsidRPr="00EB000D">
        <w:rPr>
          <w:rStyle w:val="Emphasis"/>
        </w:rPr>
        <w:t xml:space="preserve"> </w:t>
      </w:r>
      <w:r w:rsidRPr="00EB000D">
        <w:rPr>
          <w:rStyle w:val="Emphasis"/>
          <w:rFonts w:eastAsia="Calibri"/>
        </w:rPr>
        <w:t>no</w:t>
      </w:r>
      <w:r w:rsidRPr="00EB000D">
        <w:rPr>
          <w:rStyle w:val="Emphasis"/>
        </w:rPr>
        <w:t xml:space="preserve"> </w:t>
      </w:r>
      <w:r w:rsidRPr="00EB000D">
        <w:rPr>
          <w:rStyle w:val="Emphasis"/>
          <w:rFonts w:eastAsia="Calibri"/>
        </w:rPr>
        <w:t>means</w:t>
      </w:r>
      <w:r w:rsidRPr="00EB000D">
        <w:rPr>
          <w:rStyle w:val="Emphasis"/>
        </w:rPr>
        <w:t xml:space="preserve"> </w:t>
      </w:r>
      <w:r w:rsidRPr="00EB000D">
        <w:rPr>
          <w:rStyle w:val="Emphasis"/>
          <w:rFonts w:eastAsia="Calibri"/>
        </w:rPr>
        <w:t>universa</w:t>
      </w:r>
      <w:r w:rsidRPr="00EB000D">
        <w:rPr>
          <w:rFonts w:eastAsia="Calibri"/>
          <w:sz w:val="16"/>
        </w:rPr>
        <w:t>l</w:t>
      </w:r>
      <w:r w:rsidRPr="00EB000D">
        <w:rPr>
          <w:sz w:val="16"/>
        </w:rPr>
        <w:t xml:space="preserve">, </w:t>
      </w:r>
      <w:r w:rsidRPr="00EB000D">
        <w:rPr>
          <w:rStyle w:val="Emphasis"/>
          <w:rFonts w:eastAsia="Calibri"/>
        </w:rPr>
        <w:t>it</w:t>
      </w:r>
      <w:r w:rsidRPr="00EB000D">
        <w:rPr>
          <w:rStyle w:val="Emphasis"/>
        </w:rPr>
        <w:t xml:space="preserve"> </w:t>
      </w:r>
      <w:r w:rsidRPr="00EB000D">
        <w:rPr>
          <w:rStyle w:val="Emphasis"/>
          <w:rFonts w:eastAsia="Calibri"/>
        </w:rPr>
        <w:t>is</w:t>
      </w:r>
      <w:r w:rsidRPr="00EB000D">
        <w:rPr>
          <w:rStyle w:val="Emphasis"/>
        </w:rPr>
        <w:t xml:space="preserve"> </w:t>
      </w:r>
      <w:r w:rsidRPr="00EB000D">
        <w:rPr>
          <w:rStyle w:val="Emphasis"/>
          <w:rFonts w:eastAsia="Calibri"/>
        </w:rPr>
        <w:t>fair</w:t>
      </w:r>
      <w:r w:rsidRPr="00EB000D">
        <w:rPr>
          <w:rStyle w:val="Emphasis"/>
        </w:rPr>
        <w:t xml:space="preserve"> </w:t>
      </w:r>
      <w:r w:rsidRPr="00EB000D">
        <w:rPr>
          <w:rStyle w:val="Emphasis"/>
          <w:rFonts w:eastAsia="Calibri"/>
        </w:rPr>
        <w:t>to</w:t>
      </w:r>
      <w:r w:rsidRPr="00EB000D">
        <w:rPr>
          <w:rStyle w:val="Emphasis"/>
        </w:rPr>
        <w:t xml:space="preserve"> </w:t>
      </w:r>
      <w:r w:rsidRPr="00EB000D">
        <w:rPr>
          <w:rStyle w:val="Emphasis"/>
          <w:rFonts w:eastAsia="Calibri"/>
        </w:rPr>
        <w:t>say</w:t>
      </w:r>
      <w:r w:rsidRPr="00EB000D">
        <w:rPr>
          <w:rStyle w:val="Emphasis"/>
        </w:rPr>
        <w:t xml:space="preserve"> </w:t>
      </w:r>
      <w:r w:rsidRPr="00EB000D">
        <w:rPr>
          <w:rStyle w:val="Emphasis"/>
          <w:rFonts w:eastAsia="Calibri"/>
        </w:rPr>
        <w:t>that</w:t>
      </w:r>
      <w:r w:rsidRPr="00EB000D">
        <w:rPr>
          <w:rStyle w:val="Emphasis"/>
        </w:rPr>
        <w:t xml:space="preserve"> </w:t>
      </w:r>
      <w:r w:rsidRPr="00EB000D">
        <w:rPr>
          <w:rStyle w:val="Emphasis"/>
          <w:rFonts w:eastAsia="Calibri"/>
        </w:rPr>
        <w:t>a</w:t>
      </w:r>
      <w:r w:rsidRPr="00EB000D">
        <w:rPr>
          <w:rStyle w:val="Emphasis"/>
        </w:rPr>
        <w:t xml:space="preserve"> </w:t>
      </w:r>
      <w:r w:rsidRPr="00EB000D">
        <w:rPr>
          <w:rStyle w:val="Emphasis"/>
          <w:rFonts w:eastAsia="Calibri"/>
        </w:rPr>
        <w:t>good</w:t>
      </w:r>
      <w:r w:rsidRPr="00EB000D">
        <w:rPr>
          <w:rStyle w:val="Emphasis"/>
        </w:rPr>
        <w:t xml:space="preserve"> </w:t>
      </w:r>
      <w:r w:rsidRPr="00EB000D">
        <w:rPr>
          <w:rStyle w:val="Emphasis"/>
          <w:rFonts w:eastAsia="Calibri"/>
        </w:rPr>
        <w:t>proportion</w:t>
      </w:r>
      <w:r w:rsidRPr="00EB000D">
        <w:rPr>
          <w:rStyle w:val="Emphasis"/>
        </w:rPr>
        <w:t xml:space="preserve"> </w:t>
      </w:r>
      <w:r w:rsidRPr="00EB000D">
        <w:rPr>
          <w:rStyle w:val="Emphasis"/>
          <w:rFonts w:eastAsia="Calibri"/>
        </w:rPr>
        <w:t>of</w:t>
      </w:r>
      <w:r w:rsidRPr="00EB000D">
        <w:rPr>
          <w:rStyle w:val="Emphasis"/>
        </w:rPr>
        <w:t xml:space="preserve"> </w:t>
      </w:r>
      <w:r w:rsidRPr="00EB000D">
        <w:rPr>
          <w:rStyle w:val="Emphasis"/>
          <w:rFonts w:eastAsia="Calibri"/>
        </w:rPr>
        <w:t>people</w:t>
      </w:r>
      <w:r w:rsidRPr="00EB000D">
        <w:rPr>
          <w:rStyle w:val="Emphasis"/>
        </w:rPr>
        <w:t xml:space="preserve"> </w:t>
      </w:r>
      <w:r w:rsidRPr="00EB000D">
        <w:rPr>
          <w:rStyle w:val="Emphasis"/>
          <w:rFonts w:eastAsia="Calibri"/>
        </w:rPr>
        <w:t>feel</w:t>
      </w:r>
      <w:r w:rsidRPr="00EB000D">
        <w:rPr>
          <w:rStyle w:val="Emphasis"/>
        </w:rPr>
        <w:t xml:space="preserve"> </w:t>
      </w:r>
      <w:r w:rsidRPr="00EB000D">
        <w:rPr>
          <w:rStyle w:val="Emphasis"/>
          <w:rFonts w:eastAsia="Calibri"/>
        </w:rPr>
        <w:t>a</w:t>
      </w:r>
      <w:r w:rsidRPr="00EB000D">
        <w:rPr>
          <w:rStyle w:val="Emphasis"/>
        </w:rPr>
        <w:t xml:space="preserve"> </w:t>
      </w:r>
      <w:r w:rsidRPr="00EB000D">
        <w:rPr>
          <w:rStyle w:val="Emphasis"/>
          <w:rFonts w:eastAsia="Calibri"/>
        </w:rPr>
        <w:t>strong</w:t>
      </w:r>
      <w:r w:rsidRPr="00EB000D">
        <w:rPr>
          <w:rStyle w:val="Emphasis"/>
        </w:rPr>
        <w:t xml:space="preserve"> </w:t>
      </w:r>
      <w:r w:rsidRPr="00EB000D">
        <w:rPr>
          <w:rStyle w:val="Emphasis"/>
          <w:rFonts w:eastAsia="Calibri"/>
        </w:rPr>
        <w:t>pull</w:t>
      </w:r>
      <w:r w:rsidRPr="00EB000D">
        <w:rPr>
          <w:rStyle w:val="Emphasis"/>
        </w:rPr>
        <w:t xml:space="preserve"> </w:t>
      </w:r>
      <w:r w:rsidRPr="00EB000D">
        <w:rPr>
          <w:rStyle w:val="Emphasis"/>
          <w:rFonts w:eastAsia="Calibri"/>
        </w:rPr>
        <w:t>towards</w:t>
      </w:r>
      <w:r w:rsidRPr="00EB000D">
        <w:rPr>
          <w:rStyle w:val="Emphasis"/>
        </w:rPr>
        <w:t xml:space="preserve"> </w:t>
      </w:r>
      <w:r w:rsidRPr="00EB000D">
        <w:rPr>
          <w:rStyle w:val="Emphasis"/>
          <w:rFonts w:eastAsia="Calibri"/>
        </w:rPr>
        <w:t>reproduction</w:t>
      </w:r>
      <w:r w:rsidRPr="00EB000D">
        <w:rPr>
          <w:sz w:val="16"/>
        </w:rPr>
        <w:t xml:space="preserve"> </w:t>
      </w:r>
      <w:r w:rsidRPr="00EB000D">
        <w:rPr>
          <w:rFonts w:eastAsia="Calibri"/>
          <w:sz w:val="16"/>
        </w:rPr>
        <w:t>and</w:t>
      </w:r>
      <w:r w:rsidRPr="00EB000D">
        <w:rPr>
          <w:sz w:val="16"/>
        </w:rPr>
        <w:t xml:space="preserve"> </w:t>
      </w:r>
      <w:r w:rsidRPr="00EB000D">
        <w:rPr>
          <w:rFonts w:eastAsia="Calibri"/>
          <w:sz w:val="16"/>
        </w:rPr>
        <w:t>having</w:t>
      </w:r>
      <w:r w:rsidRPr="00EB000D">
        <w:rPr>
          <w:sz w:val="16"/>
        </w:rPr>
        <w:t xml:space="preserve"> </w:t>
      </w:r>
      <w:r w:rsidRPr="00EB000D">
        <w:rPr>
          <w:rFonts w:eastAsia="Calibri"/>
          <w:sz w:val="16"/>
        </w:rPr>
        <w:t>their</w:t>
      </w:r>
      <w:r w:rsidRPr="00EB000D">
        <w:rPr>
          <w:sz w:val="16"/>
        </w:rPr>
        <w:t xml:space="preserve"> </w:t>
      </w:r>
      <w:r w:rsidRPr="00EB000D">
        <w:rPr>
          <w:rFonts w:eastAsia="Calibri"/>
          <w:sz w:val="16"/>
        </w:rPr>
        <w:t>lineage</w:t>
      </w:r>
      <w:r w:rsidRPr="00EB000D">
        <w:rPr>
          <w:sz w:val="16"/>
        </w:rPr>
        <w:t xml:space="preserve"> </w:t>
      </w:r>
      <w:r w:rsidRPr="00EB000D">
        <w:rPr>
          <w:rFonts w:eastAsia="Calibri"/>
          <w:sz w:val="16"/>
        </w:rPr>
        <w:t>continue</w:t>
      </w:r>
      <w:r w:rsidRPr="00EB000D">
        <w:rPr>
          <w:sz w:val="16"/>
        </w:rPr>
        <w:t xml:space="preserve"> </w:t>
      </w:r>
      <w:r w:rsidRPr="00EB000D">
        <w:rPr>
          <w:rFonts w:eastAsia="Calibri"/>
          <w:sz w:val="16"/>
        </w:rPr>
        <w:t>in</w:t>
      </w:r>
      <w:r w:rsidRPr="00EB000D">
        <w:rPr>
          <w:sz w:val="16"/>
        </w:rPr>
        <w:t xml:space="preserve"> </w:t>
      </w:r>
      <w:r w:rsidRPr="00EB000D">
        <w:rPr>
          <w:rFonts w:eastAsia="Calibri"/>
          <w:sz w:val="16"/>
        </w:rPr>
        <w:t>some</w:t>
      </w:r>
      <w:r w:rsidRPr="00EB000D">
        <w:rPr>
          <w:sz w:val="16"/>
        </w:rPr>
        <w:t xml:space="preserve"> </w:t>
      </w:r>
      <w:r w:rsidRPr="00EB000D">
        <w:rPr>
          <w:rFonts w:eastAsia="Calibri"/>
          <w:sz w:val="16"/>
        </w:rPr>
        <w:t>way</w:t>
      </w:r>
      <w:r w:rsidRPr="00EB000D">
        <w:rPr>
          <w:sz w:val="16"/>
        </w:rPr>
        <w:t xml:space="preserve">. </w:t>
      </w:r>
      <w:r w:rsidRPr="00EB000D">
        <w:rPr>
          <w:rFonts w:eastAsia="Calibri"/>
          <w:sz w:val="16"/>
        </w:rPr>
        <w:t>Samuel</w:t>
      </w:r>
      <w:r w:rsidRPr="00EB000D">
        <w:rPr>
          <w:sz w:val="16"/>
        </w:rPr>
        <w:t xml:space="preserve"> </w:t>
      </w:r>
      <w:r w:rsidRPr="00EB000D">
        <w:rPr>
          <w:rFonts w:eastAsia="Calibri"/>
          <w:sz w:val="16"/>
        </w:rPr>
        <w:t>Scheffler</w:t>
      </w:r>
      <w:r w:rsidRPr="00EB000D">
        <w:rPr>
          <w:sz w:val="16"/>
        </w:rPr>
        <w:t xml:space="preserve"> </w:t>
      </w:r>
      <w:r w:rsidRPr="00EB000D">
        <w:rPr>
          <w:rFonts w:eastAsia="Calibri"/>
          <w:sz w:val="16"/>
        </w:rPr>
        <w:t>describes</w:t>
      </w:r>
      <w:r w:rsidRPr="00EB000D">
        <w:rPr>
          <w:sz w:val="16"/>
        </w:rPr>
        <w:t xml:space="preserve"> </w:t>
      </w:r>
      <w:r w:rsidRPr="00EB000D">
        <w:rPr>
          <w:rFonts w:eastAsia="Calibri"/>
          <w:sz w:val="16"/>
        </w:rPr>
        <w:t>the</w:t>
      </w:r>
      <w:r w:rsidRPr="00EB000D">
        <w:rPr>
          <w:sz w:val="16"/>
        </w:rPr>
        <w:t xml:space="preserve"> </w:t>
      </w:r>
      <w:r w:rsidRPr="00EB000D">
        <w:rPr>
          <w:rFonts w:eastAsia="Calibri"/>
          <w:sz w:val="16"/>
        </w:rPr>
        <w:t>pull</w:t>
      </w:r>
      <w:r w:rsidRPr="00EB000D">
        <w:rPr>
          <w:sz w:val="16"/>
        </w:rPr>
        <w:t xml:space="preserve"> </w:t>
      </w:r>
      <w:r w:rsidRPr="00EB000D">
        <w:rPr>
          <w:rFonts w:eastAsia="Calibri"/>
          <w:sz w:val="16"/>
        </w:rPr>
        <w:t>towards</w:t>
      </w:r>
      <w:r w:rsidRPr="00EB000D">
        <w:rPr>
          <w:sz w:val="16"/>
        </w:rPr>
        <w:t xml:space="preserve"> </w:t>
      </w:r>
      <w:r w:rsidRPr="00EB000D">
        <w:rPr>
          <w:rFonts w:eastAsia="Calibri"/>
          <w:sz w:val="16"/>
        </w:rPr>
        <w:t>reproduction</w:t>
      </w:r>
      <w:r w:rsidRPr="00EB000D">
        <w:rPr>
          <w:sz w:val="16"/>
        </w:rPr>
        <w:t xml:space="preserve"> </w:t>
      </w:r>
      <w:r w:rsidRPr="00EB000D">
        <w:rPr>
          <w:rFonts w:eastAsia="Calibri"/>
          <w:sz w:val="16"/>
        </w:rPr>
        <w:t>as</w:t>
      </w:r>
      <w:r w:rsidRPr="00EB000D">
        <w:rPr>
          <w:sz w:val="16"/>
        </w:rPr>
        <w:t xml:space="preserve"> </w:t>
      </w:r>
      <w:r w:rsidRPr="00EB000D">
        <w:rPr>
          <w:rFonts w:eastAsia="Calibri"/>
          <w:sz w:val="16"/>
        </w:rPr>
        <w:t>a</w:t>
      </w:r>
      <w:r w:rsidRPr="00EB000D">
        <w:rPr>
          <w:sz w:val="16"/>
        </w:rPr>
        <w:t xml:space="preserve"> ‘</w:t>
      </w:r>
      <w:r w:rsidRPr="00EB000D">
        <w:rPr>
          <w:rFonts w:eastAsia="Calibri"/>
          <w:sz w:val="16"/>
        </w:rPr>
        <w:t>desire</w:t>
      </w:r>
      <w:r w:rsidRPr="00EB000D">
        <w:rPr>
          <w:sz w:val="16"/>
        </w:rPr>
        <w:t xml:space="preserve"> </w:t>
      </w:r>
      <w:r w:rsidRPr="00EB000D">
        <w:rPr>
          <w:rFonts w:eastAsia="Calibri"/>
          <w:sz w:val="16"/>
        </w:rPr>
        <w:t>for</w:t>
      </w:r>
      <w:r w:rsidRPr="00EB000D">
        <w:rPr>
          <w:sz w:val="16"/>
        </w:rPr>
        <w:t xml:space="preserve"> </w:t>
      </w:r>
      <w:r w:rsidRPr="00EB000D">
        <w:rPr>
          <w:rFonts w:eastAsia="Calibri"/>
          <w:sz w:val="16"/>
        </w:rPr>
        <w:t>a</w:t>
      </w:r>
      <w:r w:rsidRPr="00EB000D">
        <w:rPr>
          <w:sz w:val="16"/>
        </w:rPr>
        <w:t xml:space="preserve"> </w:t>
      </w:r>
      <w:r w:rsidRPr="00EB000D">
        <w:rPr>
          <w:rFonts w:eastAsia="Calibri"/>
          <w:sz w:val="16"/>
        </w:rPr>
        <w:t>personalized</w:t>
      </w:r>
      <w:r w:rsidRPr="00EB000D">
        <w:rPr>
          <w:sz w:val="16"/>
        </w:rPr>
        <w:t xml:space="preserve"> </w:t>
      </w:r>
      <w:r w:rsidRPr="00EB000D">
        <w:rPr>
          <w:rFonts w:eastAsia="Calibri"/>
          <w:sz w:val="16"/>
        </w:rPr>
        <w:t>relationship</w:t>
      </w:r>
      <w:r w:rsidRPr="00EB000D">
        <w:rPr>
          <w:sz w:val="16"/>
        </w:rPr>
        <w:t xml:space="preserve"> </w:t>
      </w:r>
      <w:r w:rsidRPr="00EB000D">
        <w:rPr>
          <w:rFonts w:eastAsia="Calibri"/>
          <w:sz w:val="16"/>
        </w:rPr>
        <w:t>with</w:t>
      </w:r>
      <w:r w:rsidRPr="00EB000D">
        <w:rPr>
          <w:sz w:val="16"/>
        </w:rPr>
        <w:t xml:space="preserve"> </w:t>
      </w:r>
      <w:r w:rsidRPr="00EB000D">
        <w:rPr>
          <w:rFonts w:eastAsia="Calibri"/>
          <w:sz w:val="16"/>
        </w:rPr>
        <w:t>the</w:t>
      </w:r>
      <w:r w:rsidRPr="00EB000D">
        <w:rPr>
          <w:sz w:val="16"/>
        </w:rPr>
        <w:t xml:space="preserve"> </w:t>
      </w:r>
      <w:r w:rsidRPr="00EB000D">
        <w:rPr>
          <w:rFonts w:eastAsia="Calibri"/>
          <w:sz w:val="16"/>
        </w:rPr>
        <w:t>future</w:t>
      </w:r>
      <w:r w:rsidRPr="00EB000D">
        <w:rPr>
          <w:sz w:val="16"/>
        </w:rPr>
        <w:t>’ (</w:t>
      </w:r>
      <w:r w:rsidRPr="00EB000D">
        <w:rPr>
          <w:rFonts w:eastAsia="Calibri"/>
          <w:sz w:val="16"/>
        </w:rPr>
        <w:t>Scheffler</w:t>
      </w:r>
      <w:r w:rsidRPr="00EB000D">
        <w:rPr>
          <w:sz w:val="16"/>
        </w:rPr>
        <w:t xml:space="preserve"> 2012, 31). </w:t>
      </w:r>
      <w:r w:rsidRPr="00EB000D">
        <w:rPr>
          <w:rFonts w:eastAsia="Calibri"/>
          <w:sz w:val="16"/>
        </w:rPr>
        <w:t>Reproducing</w:t>
      </w:r>
      <w:r w:rsidRPr="00EB000D">
        <w:rPr>
          <w:sz w:val="16"/>
        </w:rPr>
        <w:t xml:space="preserve"> </w:t>
      </w:r>
      <w:r w:rsidRPr="00EB000D">
        <w:rPr>
          <w:rFonts w:eastAsia="Calibri"/>
          <w:sz w:val="16"/>
        </w:rPr>
        <w:t>is</w:t>
      </w:r>
      <w:r w:rsidRPr="00EB000D">
        <w:rPr>
          <w:sz w:val="16"/>
        </w:rPr>
        <w:t xml:space="preserve"> </w:t>
      </w:r>
      <w:r w:rsidRPr="00EB000D">
        <w:rPr>
          <w:rFonts w:eastAsia="Calibri"/>
          <w:sz w:val="16"/>
        </w:rPr>
        <w:t>a</w:t>
      </w:r>
      <w:r w:rsidRPr="00EB000D">
        <w:rPr>
          <w:sz w:val="16"/>
        </w:rPr>
        <w:t xml:space="preserve"> </w:t>
      </w:r>
      <w:r w:rsidRPr="00EB000D">
        <w:rPr>
          <w:rFonts w:eastAsia="Calibri"/>
          <w:sz w:val="16"/>
        </w:rPr>
        <w:t>widely</w:t>
      </w:r>
      <w:r w:rsidRPr="00EB000D">
        <w:rPr>
          <w:sz w:val="16"/>
        </w:rPr>
        <w:t xml:space="preserve"> </w:t>
      </w:r>
      <w:r w:rsidRPr="00EB000D">
        <w:rPr>
          <w:rFonts w:eastAsia="Calibri"/>
          <w:sz w:val="16"/>
        </w:rPr>
        <w:t>held</w:t>
      </w:r>
      <w:r w:rsidRPr="00EB000D">
        <w:rPr>
          <w:sz w:val="16"/>
        </w:rPr>
        <w:t xml:space="preserve"> </w:t>
      </w:r>
      <w:r w:rsidRPr="00EB000D">
        <w:rPr>
          <w:rFonts w:eastAsia="Calibri"/>
          <w:sz w:val="16"/>
        </w:rPr>
        <w:t>desire</w:t>
      </w:r>
      <w:r w:rsidRPr="00EB000D">
        <w:rPr>
          <w:sz w:val="16"/>
        </w:rPr>
        <w:t xml:space="preserve"> </w:t>
      </w:r>
      <w:r w:rsidRPr="00EB000D">
        <w:rPr>
          <w:rFonts w:eastAsia="Calibri"/>
          <w:sz w:val="16"/>
        </w:rPr>
        <w:t>and</w:t>
      </w:r>
      <w:r w:rsidRPr="00EB000D">
        <w:rPr>
          <w:sz w:val="16"/>
        </w:rPr>
        <w:t xml:space="preserve"> </w:t>
      </w:r>
      <w:r w:rsidRPr="00EB000D">
        <w:rPr>
          <w:rFonts w:eastAsia="Calibri"/>
          <w:sz w:val="16"/>
        </w:rPr>
        <w:t>the</w:t>
      </w:r>
      <w:r w:rsidRPr="00EB000D">
        <w:rPr>
          <w:sz w:val="16"/>
        </w:rPr>
        <w:t xml:space="preserve"> </w:t>
      </w:r>
      <w:r w:rsidRPr="00EB000D">
        <w:rPr>
          <w:rFonts w:eastAsia="Calibri"/>
          <w:sz w:val="16"/>
        </w:rPr>
        <w:t>joys</w:t>
      </w:r>
      <w:r w:rsidRPr="00EB000D">
        <w:rPr>
          <w:sz w:val="16"/>
        </w:rPr>
        <w:t xml:space="preserve"> </w:t>
      </w:r>
      <w:r w:rsidRPr="00EB000D">
        <w:rPr>
          <w:rFonts w:eastAsia="Calibri"/>
          <w:sz w:val="16"/>
        </w:rPr>
        <w:t>of</w:t>
      </w:r>
      <w:r w:rsidRPr="00EB000D">
        <w:rPr>
          <w:sz w:val="16"/>
        </w:rPr>
        <w:t xml:space="preserve"> </w:t>
      </w:r>
      <w:r w:rsidRPr="00EB000D">
        <w:rPr>
          <w:rFonts w:eastAsia="Calibri"/>
          <w:sz w:val="16"/>
        </w:rPr>
        <w:t>parenthood</w:t>
      </w:r>
      <w:r w:rsidRPr="00EB000D">
        <w:rPr>
          <w:sz w:val="16"/>
        </w:rPr>
        <w:t xml:space="preserve"> </w:t>
      </w:r>
      <w:r w:rsidRPr="00EB000D">
        <w:rPr>
          <w:rFonts w:eastAsia="Calibri"/>
          <w:sz w:val="16"/>
        </w:rPr>
        <w:t>are</w:t>
      </w:r>
      <w:r w:rsidRPr="00EB000D">
        <w:rPr>
          <w:sz w:val="16"/>
        </w:rPr>
        <w:t xml:space="preserve"> </w:t>
      </w:r>
      <w:r w:rsidRPr="00EB000D">
        <w:rPr>
          <w:rFonts w:eastAsia="Calibri"/>
          <w:sz w:val="16"/>
        </w:rPr>
        <w:t>ones</w:t>
      </w:r>
      <w:r w:rsidRPr="00EB000D">
        <w:rPr>
          <w:sz w:val="16"/>
        </w:rPr>
        <w:t xml:space="preserve"> </w:t>
      </w:r>
      <w:r w:rsidRPr="00EB000D">
        <w:rPr>
          <w:rFonts w:eastAsia="Calibri"/>
          <w:sz w:val="16"/>
        </w:rPr>
        <w:t>that</w:t>
      </w:r>
      <w:r w:rsidRPr="00EB000D">
        <w:rPr>
          <w:sz w:val="16"/>
        </w:rPr>
        <w:t xml:space="preserve"> </w:t>
      </w:r>
      <w:r w:rsidRPr="00EB000D">
        <w:rPr>
          <w:rFonts w:eastAsia="Calibri"/>
          <w:sz w:val="16"/>
        </w:rPr>
        <w:t>many</w:t>
      </w:r>
      <w:r w:rsidRPr="00EB000D">
        <w:rPr>
          <w:sz w:val="16"/>
        </w:rPr>
        <w:t xml:space="preserve"> </w:t>
      </w:r>
      <w:r w:rsidRPr="00EB000D">
        <w:rPr>
          <w:rFonts w:eastAsia="Calibri"/>
          <w:sz w:val="16"/>
        </w:rPr>
        <w:t>people</w:t>
      </w:r>
      <w:r w:rsidRPr="00EB000D">
        <w:rPr>
          <w:sz w:val="16"/>
        </w:rPr>
        <w:t xml:space="preserve"> </w:t>
      </w:r>
      <w:r w:rsidRPr="00EB000D">
        <w:rPr>
          <w:rFonts w:eastAsia="Calibri"/>
          <w:sz w:val="16"/>
        </w:rPr>
        <w:t>wish</w:t>
      </w:r>
      <w:r w:rsidRPr="00EB000D">
        <w:rPr>
          <w:sz w:val="16"/>
        </w:rPr>
        <w:t xml:space="preserve"> </w:t>
      </w:r>
      <w:r w:rsidRPr="00EB000D">
        <w:rPr>
          <w:rFonts w:eastAsia="Calibri"/>
          <w:sz w:val="16"/>
        </w:rPr>
        <w:t>to</w:t>
      </w:r>
      <w:r w:rsidRPr="00EB000D">
        <w:rPr>
          <w:sz w:val="16"/>
        </w:rPr>
        <w:t xml:space="preserve"> </w:t>
      </w:r>
      <w:r w:rsidRPr="00EB000D">
        <w:rPr>
          <w:rFonts w:eastAsia="Calibri"/>
          <w:sz w:val="16"/>
        </w:rPr>
        <w:t>experience</w:t>
      </w:r>
      <w:r w:rsidRPr="00EB000D">
        <w:rPr>
          <w:sz w:val="16"/>
        </w:rPr>
        <w:t xml:space="preserve">. </w:t>
      </w:r>
      <w:r w:rsidRPr="00EB000D">
        <w:rPr>
          <w:rFonts w:eastAsia="Calibri"/>
          <w:sz w:val="16"/>
        </w:rPr>
        <w:t>For</w:t>
      </w:r>
      <w:r w:rsidRPr="00EB000D">
        <w:rPr>
          <w:sz w:val="16"/>
        </w:rPr>
        <w:t xml:space="preserve"> </w:t>
      </w:r>
      <w:r w:rsidRPr="00EB000D">
        <w:rPr>
          <w:rFonts w:eastAsia="Calibri"/>
          <w:sz w:val="16"/>
        </w:rPr>
        <w:t>these</w:t>
      </w:r>
      <w:r w:rsidRPr="00EB000D">
        <w:rPr>
          <w:sz w:val="16"/>
        </w:rPr>
        <w:t xml:space="preserve"> </w:t>
      </w:r>
      <w:r w:rsidRPr="00EB000D">
        <w:rPr>
          <w:rFonts w:eastAsia="Calibri"/>
          <w:sz w:val="16"/>
        </w:rPr>
        <w:t>people</w:t>
      </w:r>
      <w:r w:rsidRPr="00EB000D">
        <w:rPr>
          <w:sz w:val="16"/>
        </w:rPr>
        <w:t xml:space="preserve"> </w:t>
      </w:r>
      <w:r w:rsidRPr="00EB000D">
        <w:rPr>
          <w:rFonts w:eastAsia="Calibri"/>
          <w:sz w:val="16"/>
        </w:rPr>
        <w:t>knowing</w:t>
      </w:r>
      <w:r w:rsidRPr="00EB000D">
        <w:rPr>
          <w:sz w:val="16"/>
        </w:rPr>
        <w:t xml:space="preserve"> </w:t>
      </w:r>
      <w:r w:rsidRPr="00EB000D">
        <w:rPr>
          <w:rFonts w:eastAsia="Calibri"/>
          <w:sz w:val="16"/>
        </w:rPr>
        <w:t>that</w:t>
      </w:r>
      <w:r w:rsidRPr="00EB000D">
        <w:rPr>
          <w:sz w:val="16"/>
        </w:rPr>
        <w:t xml:space="preserve"> </w:t>
      </w:r>
      <w:r w:rsidRPr="00EB000D">
        <w:rPr>
          <w:rFonts w:eastAsia="Calibri"/>
          <w:sz w:val="16"/>
        </w:rPr>
        <w:t>they</w:t>
      </w:r>
      <w:r w:rsidRPr="00EB000D">
        <w:rPr>
          <w:sz w:val="16"/>
        </w:rPr>
        <w:t xml:space="preserve"> </w:t>
      </w:r>
      <w:r w:rsidRPr="00EB000D">
        <w:rPr>
          <w:rFonts w:eastAsia="Calibri"/>
          <w:sz w:val="16"/>
        </w:rPr>
        <w:t>would</w:t>
      </w:r>
      <w:r w:rsidRPr="00EB000D">
        <w:rPr>
          <w:sz w:val="16"/>
        </w:rPr>
        <w:t xml:space="preserve"> </w:t>
      </w:r>
      <w:r w:rsidRPr="00EB000D">
        <w:rPr>
          <w:rFonts w:eastAsia="Calibri"/>
          <w:sz w:val="16"/>
        </w:rPr>
        <w:t>not</w:t>
      </w:r>
      <w:r w:rsidRPr="00EB000D">
        <w:rPr>
          <w:sz w:val="16"/>
        </w:rPr>
        <w:t xml:space="preserve"> </w:t>
      </w:r>
      <w:r w:rsidRPr="00EB000D">
        <w:rPr>
          <w:rFonts w:eastAsia="Calibri"/>
          <w:sz w:val="16"/>
        </w:rPr>
        <w:t>have</w:t>
      </w:r>
      <w:r w:rsidRPr="00EB000D">
        <w:rPr>
          <w:sz w:val="16"/>
        </w:rPr>
        <w:t xml:space="preserve"> </w:t>
      </w:r>
      <w:r w:rsidRPr="00EB000D">
        <w:rPr>
          <w:rFonts w:eastAsia="Calibri"/>
          <w:sz w:val="16"/>
        </w:rPr>
        <w:t>descendants</w:t>
      </w:r>
      <w:r w:rsidRPr="00EB000D">
        <w:rPr>
          <w:sz w:val="16"/>
        </w:rPr>
        <w:t xml:space="preserve"> (</w:t>
      </w:r>
      <w:r w:rsidRPr="00EB000D">
        <w:rPr>
          <w:rFonts w:eastAsia="Calibri"/>
          <w:sz w:val="16"/>
        </w:rPr>
        <w:t>or</w:t>
      </w:r>
      <w:r w:rsidRPr="00EB000D">
        <w:rPr>
          <w:sz w:val="16"/>
        </w:rPr>
        <w:t xml:space="preserve"> </w:t>
      </w:r>
      <w:r w:rsidRPr="00EB000D">
        <w:rPr>
          <w:rFonts w:eastAsia="Calibri"/>
          <w:sz w:val="16"/>
        </w:rPr>
        <w:t>that</w:t>
      </w:r>
      <w:r w:rsidRPr="00EB000D">
        <w:rPr>
          <w:sz w:val="16"/>
        </w:rPr>
        <w:t xml:space="preserve"> </w:t>
      </w:r>
      <w:r w:rsidRPr="00EB000D">
        <w:rPr>
          <w:rFonts w:eastAsia="Calibri"/>
          <w:sz w:val="16"/>
        </w:rPr>
        <w:t>their</w:t>
      </w:r>
      <w:r w:rsidRPr="00EB000D">
        <w:rPr>
          <w:sz w:val="16"/>
        </w:rPr>
        <w:t xml:space="preserve"> </w:t>
      </w:r>
      <w:r w:rsidRPr="00EB000D">
        <w:rPr>
          <w:rFonts w:eastAsia="Calibri"/>
          <w:sz w:val="16"/>
        </w:rPr>
        <w:t>descendants</w:t>
      </w:r>
      <w:r w:rsidRPr="00EB000D">
        <w:rPr>
          <w:sz w:val="16"/>
        </w:rPr>
        <w:t xml:space="preserve"> </w:t>
      </w:r>
      <w:r w:rsidRPr="00EB000D">
        <w:rPr>
          <w:rFonts w:eastAsia="Calibri"/>
          <w:sz w:val="16"/>
        </w:rPr>
        <w:t>will</w:t>
      </w:r>
      <w:r w:rsidRPr="00EB000D">
        <w:rPr>
          <w:sz w:val="16"/>
        </w:rPr>
        <w:t xml:space="preserve"> </w:t>
      </w:r>
      <w:r w:rsidRPr="00EB000D">
        <w:rPr>
          <w:rFonts w:eastAsia="Calibri"/>
          <w:sz w:val="16"/>
        </w:rPr>
        <w:t>endure</w:t>
      </w:r>
      <w:r w:rsidRPr="00EB000D">
        <w:rPr>
          <w:sz w:val="16"/>
        </w:rPr>
        <w:t xml:space="preserve"> </w:t>
      </w:r>
      <w:r w:rsidRPr="00EB000D">
        <w:rPr>
          <w:rFonts w:eastAsia="Calibri"/>
          <w:sz w:val="16"/>
        </w:rPr>
        <w:t>painful</w:t>
      </w:r>
      <w:r w:rsidRPr="00EB000D">
        <w:rPr>
          <w:sz w:val="16"/>
        </w:rPr>
        <w:t xml:space="preserve"> </w:t>
      </w:r>
      <w:r w:rsidRPr="00EB000D">
        <w:rPr>
          <w:rFonts w:eastAsia="Calibri"/>
          <w:sz w:val="16"/>
        </w:rPr>
        <w:t>and</w:t>
      </w:r>
      <w:r w:rsidRPr="00EB000D">
        <w:rPr>
          <w:sz w:val="16"/>
        </w:rPr>
        <w:t>/</w:t>
      </w:r>
      <w:r w:rsidRPr="00EB000D">
        <w:rPr>
          <w:rFonts w:eastAsia="Calibri"/>
          <w:sz w:val="16"/>
        </w:rPr>
        <w:t>or</w:t>
      </w:r>
      <w:r w:rsidRPr="00EB000D">
        <w:rPr>
          <w:sz w:val="16"/>
        </w:rPr>
        <w:t xml:space="preserve"> </w:t>
      </w:r>
      <w:r w:rsidRPr="00EB000D">
        <w:rPr>
          <w:rFonts w:eastAsia="Calibri"/>
          <w:sz w:val="16"/>
        </w:rPr>
        <w:t>premature</w:t>
      </w:r>
      <w:r w:rsidRPr="00EB000D">
        <w:rPr>
          <w:sz w:val="16"/>
        </w:rPr>
        <w:t xml:space="preserve"> </w:t>
      </w:r>
      <w:r w:rsidRPr="00EB000D">
        <w:rPr>
          <w:rFonts w:eastAsia="Calibri"/>
          <w:sz w:val="16"/>
        </w:rPr>
        <w:t>deaths</w:t>
      </w:r>
      <w:r w:rsidRPr="00EB000D">
        <w:rPr>
          <w:sz w:val="16"/>
        </w:rPr>
        <w:t xml:space="preserve">) </w:t>
      </w:r>
      <w:r w:rsidRPr="00EB000D">
        <w:rPr>
          <w:rFonts w:eastAsia="Calibri"/>
          <w:sz w:val="16"/>
        </w:rPr>
        <w:t>could</w:t>
      </w:r>
      <w:r w:rsidRPr="00EB000D">
        <w:rPr>
          <w:sz w:val="16"/>
        </w:rPr>
        <w:t xml:space="preserve"> </w:t>
      </w:r>
      <w:r w:rsidRPr="00EB000D">
        <w:rPr>
          <w:rFonts w:eastAsia="Calibri"/>
          <w:sz w:val="16"/>
        </w:rPr>
        <w:t>create</w:t>
      </w:r>
      <w:r w:rsidRPr="00EB000D">
        <w:rPr>
          <w:sz w:val="16"/>
        </w:rPr>
        <w:t xml:space="preserve"> </w:t>
      </w:r>
      <w:r w:rsidRPr="00EB000D">
        <w:rPr>
          <w:rFonts w:eastAsia="Calibri"/>
          <w:sz w:val="16"/>
        </w:rPr>
        <w:t>a</w:t>
      </w:r>
      <w:r w:rsidRPr="00EB000D">
        <w:rPr>
          <w:sz w:val="16"/>
        </w:rPr>
        <w:t xml:space="preserve"> </w:t>
      </w:r>
      <w:r w:rsidRPr="00EB000D">
        <w:rPr>
          <w:rFonts w:eastAsia="Calibri"/>
          <w:sz w:val="16"/>
        </w:rPr>
        <w:t>sense</w:t>
      </w:r>
      <w:r w:rsidRPr="00EB000D">
        <w:rPr>
          <w:sz w:val="16"/>
        </w:rPr>
        <w:t xml:space="preserve"> </w:t>
      </w:r>
      <w:r w:rsidRPr="00EB000D">
        <w:rPr>
          <w:rFonts w:eastAsia="Calibri"/>
          <w:sz w:val="16"/>
        </w:rPr>
        <w:t>of</w:t>
      </w:r>
      <w:r w:rsidRPr="00EB000D">
        <w:rPr>
          <w:sz w:val="16"/>
        </w:rPr>
        <w:t xml:space="preserve"> </w:t>
      </w:r>
      <w:r w:rsidRPr="00EB000D">
        <w:rPr>
          <w:rFonts w:eastAsia="Calibri"/>
          <w:sz w:val="16"/>
        </w:rPr>
        <w:t>despair</w:t>
      </w:r>
      <w:r w:rsidRPr="00EB000D">
        <w:rPr>
          <w:sz w:val="16"/>
        </w:rPr>
        <w:t xml:space="preserve"> </w:t>
      </w:r>
      <w:r w:rsidRPr="00EB000D">
        <w:rPr>
          <w:rFonts w:eastAsia="Calibri"/>
          <w:sz w:val="16"/>
        </w:rPr>
        <w:t>and</w:t>
      </w:r>
      <w:r w:rsidRPr="00EB000D">
        <w:rPr>
          <w:sz w:val="16"/>
        </w:rPr>
        <w:t xml:space="preserve"> </w:t>
      </w:r>
      <w:r w:rsidRPr="00EB000D">
        <w:rPr>
          <w:rFonts w:eastAsia="Calibri"/>
          <w:sz w:val="16"/>
        </w:rPr>
        <w:t>pointlessness</w:t>
      </w:r>
      <w:r w:rsidRPr="00EB000D">
        <w:rPr>
          <w:sz w:val="16"/>
        </w:rPr>
        <w:t xml:space="preserve"> </w:t>
      </w:r>
      <w:r w:rsidRPr="00EB000D">
        <w:rPr>
          <w:rFonts w:eastAsia="Calibri"/>
          <w:sz w:val="16"/>
        </w:rPr>
        <w:t>of</w:t>
      </w:r>
      <w:r w:rsidRPr="00EB000D">
        <w:rPr>
          <w:sz w:val="16"/>
        </w:rPr>
        <w:t xml:space="preserve"> </w:t>
      </w:r>
      <w:r w:rsidRPr="00EB000D">
        <w:rPr>
          <w:rFonts w:eastAsia="Calibri"/>
          <w:sz w:val="16"/>
        </w:rPr>
        <w:t>life</w:t>
      </w:r>
      <w:r w:rsidRPr="00EB000D">
        <w:rPr>
          <w:sz w:val="16"/>
        </w:rPr>
        <w:t xml:space="preserve">. </w:t>
      </w:r>
      <w:r w:rsidRPr="00EB000D">
        <w:rPr>
          <w:rFonts w:eastAsia="Calibri"/>
          <w:sz w:val="16"/>
        </w:rPr>
        <w:t>Furthermore</w:t>
      </w:r>
      <w:r w:rsidRPr="00EB000D">
        <w:rPr>
          <w:sz w:val="16"/>
        </w:rPr>
        <w:t xml:space="preserve">, </w:t>
      </w:r>
      <w:r w:rsidRPr="00EB000D">
        <w:rPr>
          <w:rFonts w:eastAsia="Calibri"/>
          <w:sz w:val="16"/>
        </w:rPr>
        <w:t>the</w:t>
      </w:r>
      <w:r w:rsidRPr="00EB000D">
        <w:rPr>
          <w:sz w:val="16"/>
        </w:rPr>
        <w:t xml:space="preserve"> </w:t>
      </w:r>
      <w:r w:rsidRPr="00EB000D">
        <w:rPr>
          <w:rFonts w:eastAsia="Calibri"/>
          <w:sz w:val="16"/>
        </w:rPr>
        <w:t>inability</w:t>
      </w:r>
      <w:r w:rsidRPr="00EB000D">
        <w:rPr>
          <w:sz w:val="16"/>
        </w:rPr>
        <w:t xml:space="preserve"> </w:t>
      </w:r>
      <w:r w:rsidRPr="00EB000D">
        <w:rPr>
          <w:rFonts w:eastAsia="Calibri"/>
          <w:sz w:val="16"/>
        </w:rPr>
        <w:t>to</w:t>
      </w:r>
      <w:r w:rsidRPr="00EB000D">
        <w:rPr>
          <w:sz w:val="16"/>
        </w:rPr>
        <w:t xml:space="preserve"> </w:t>
      </w:r>
      <w:r w:rsidRPr="00EB000D">
        <w:rPr>
          <w:rFonts w:eastAsia="Calibri"/>
          <w:sz w:val="16"/>
        </w:rPr>
        <w:t>reproduce</w:t>
      </w:r>
      <w:r w:rsidRPr="00EB000D">
        <w:rPr>
          <w:sz w:val="16"/>
        </w:rPr>
        <w:t xml:space="preserve"> </w:t>
      </w:r>
      <w:r w:rsidRPr="00EB000D">
        <w:rPr>
          <w:rFonts w:eastAsia="Calibri"/>
          <w:sz w:val="16"/>
        </w:rPr>
        <w:t>and</w:t>
      </w:r>
      <w:r w:rsidRPr="00EB000D">
        <w:rPr>
          <w:sz w:val="16"/>
        </w:rPr>
        <w:t xml:space="preserve"> </w:t>
      </w:r>
      <w:r w:rsidRPr="00EB000D">
        <w:rPr>
          <w:rFonts w:eastAsia="Calibri"/>
          <w:sz w:val="16"/>
        </w:rPr>
        <w:t>have</w:t>
      </w:r>
      <w:r w:rsidRPr="00EB000D">
        <w:rPr>
          <w:sz w:val="16"/>
        </w:rPr>
        <w:t xml:space="preserve"> </w:t>
      </w:r>
      <w:r w:rsidRPr="00EB000D">
        <w:rPr>
          <w:rFonts w:eastAsia="Calibri"/>
          <w:sz w:val="16"/>
        </w:rPr>
        <w:t>your</w:t>
      </w:r>
      <w:r w:rsidRPr="00EB000D">
        <w:rPr>
          <w:sz w:val="16"/>
        </w:rPr>
        <w:t xml:space="preserve"> </w:t>
      </w:r>
      <w:r w:rsidRPr="00EB000D">
        <w:rPr>
          <w:rFonts w:eastAsia="Calibri"/>
          <w:sz w:val="16"/>
        </w:rPr>
        <w:t>own</w:t>
      </w:r>
      <w:r w:rsidRPr="00EB000D">
        <w:rPr>
          <w:sz w:val="16"/>
        </w:rPr>
        <w:t xml:space="preserve"> </w:t>
      </w:r>
      <w:r w:rsidRPr="00EB000D">
        <w:rPr>
          <w:rFonts w:eastAsia="Calibri"/>
          <w:sz w:val="16"/>
        </w:rPr>
        <w:t>children</w:t>
      </w:r>
      <w:r w:rsidRPr="00EB000D">
        <w:rPr>
          <w:sz w:val="16"/>
        </w:rPr>
        <w:t xml:space="preserve"> </w:t>
      </w:r>
      <w:r w:rsidRPr="00EB000D">
        <w:rPr>
          <w:rFonts w:eastAsia="Calibri"/>
          <w:sz w:val="16"/>
        </w:rPr>
        <w:t>because</w:t>
      </w:r>
      <w:r w:rsidRPr="00EB000D">
        <w:rPr>
          <w:sz w:val="16"/>
        </w:rPr>
        <w:t xml:space="preserve"> </w:t>
      </w:r>
      <w:r w:rsidRPr="00EB000D">
        <w:rPr>
          <w:rFonts w:eastAsia="Calibri"/>
          <w:sz w:val="16"/>
        </w:rPr>
        <w:t>of</w:t>
      </w:r>
      <w:r w:rsidRPr="00EB000D">
        <w:rPr>
          <w:sz w:val="16"/>
        </w:rPr>
        <w:t xml:space="preserve"> </w:t>
      </w:r>
      <w:r w:rsidRPr="00EB000D">
        <w:rPr>
          <w:rFonts w:eastAsia="Calibri"/>
          <w:sz w:val="16"/>
        </w:rPr>
        <w:t>a</w:t>
      </w:r>
      <w:r w:rsidRPr="00EB000D">
        <w:rPr>
          <w:sz w:val="16"/>
        </w:rPr>
        <w:t xml:space="preserve"> </w:t>
      </w:r>
      <w:r w:rsidRPr="00EB000D">
        <w:rPr>
          <w:rFonts w:eastAsia="Calibri"/>
          <w:sz w:val="16"/>
        </w:rPr>
        <w:t>principle</w:t>
      </w:r>
      <w:r w:rsidRPr="00EB000D">
        <w:rPr>
          <w:sz w:val="16"/>
        </w:rPr>
        <w:t>/</w:t>
      </w:r>
      <w:r w:rsidRPr="00EB000D">
        <w:rPr>
          <w:rFonts w:eastAsia="Calibri"/>
          <w:sz w:val="16"/>
        </w:rPr>
        <w:t>policy</w:t>
      </w:r>
      <w:r w:rsidRPr="00EB000D">
        <w:rPr>
          <w:sz w:val="16"/>
        </w:rPr>
        <w:t xml:space="preserve"> </w:t>
      </w:r>
      <w:r w:rsidRPr="00EB000D">
        <w:rPr>
          <w:rFonts w:eastAsia="Calibri"/>
          <w:sz w:val="16"/>
        </w:rPr>
        <w:t>that</w:t>
      </w:r>
      <w:r w:rsidRPr="00EB000D">
        <w:rPr>
          <w:sz w:val="16"/>
        </w:rPr>
        <w:t xml:space="preserve"> </w:t>
      </w:r>
      <w:r w:rsidRPr="00EB000D">
        <w:rPr>
          <w:rFonts w:eastAsia="Calibri"/>
          <w:sz w:val="16"/>
        </w:rPr>
        <w:t>prevents</w:t>
      </w:r>
      <w:r w:rsidRPr="00EB000D">
        <w:rPr>
          <w:sz w:val="16"/>
        </w:rPr>
        <w:t xml:space="preserve"> </w:t>
      </w:r>
      <w:r w:rsidRPr="00EB000D">
        <w:rPr>
          <w:rFonts w:eastAsia="Calibri"/>
          <w:sz w:val="16"/>
        </w:rPr>
        <w:t>you</w:t>
      </w:r>
      <w:r w:rsidRPr="00EB000D">
        <w:rPr>
          <w:sz w:val="16"/>
        </w:rPr>
        <w:t xml:space="preserve"> (</w:t>
      </w:r>
      <w:r w:rsidRPr="00EB000D">
        <w:rPr>
          <w:rFonts w:eastAsia="Calibri"/>
          <w:sz w:val="16"/>
        </w:rPr>
        <w:t>either</w:t>
      </w:r>
      <w:r w:rsidRPr="00EB000D">
        <w:rPr>
          <w:sz w:val="16"/>
        </w:rPr>
        <w:t xml:space="preserve"> </w:t>
      </w:r>
      <w:r w:rsidRPr="00EB000D">
        <w:rPr>
          <w:rFonts w:eastAsia="Calibri"/>
          <w:sz w:val="16"/>
        </w:rPr>
        <w:t>through</w:t>
      </w:r>
      <w:r w:rsidRPr="00EB000D">
        <w:rPr>
          <w:sz w:val="16"/>
        </w:rPr>
        <w:t xml:space="preserve"> </w:t>
      </w:r>
      <w:r w:rsidRPr="00EB000D">
        <w:rPr>
          <w:rFonts w:eastAsia="Calibri"/>
          <w:sz w:val="16"/>
        </w:rPr>
        <w:t>bans</w:t>
      </w:r>
      <w:r w:rsidRPr="00EB000D">
        <w:rPr>
          <w:sz w:val="16"/>
        </w:rPr>
        <w:t xml:space="preserve"> </w:t>
      </w:r>
      <w:r w:rsidRPr="00EB000D">
        <w:rPr>
          <w:rFonts w:eastAsia="Calibri"/>
          <w:sz w:val="16"/>
        </w:rPr>
        <w:t>or</w:t>
      </w:r>
      <w:r w:rsidRPr="00EB000D">
        <w:rPr>
          <w:sz w:val="16"/>
        </w:rPr>
        <w:t xml:space="preserve"> </w:t>
      </w:r>
      <w:r w:rsidRPr="00EB000D">
        <w:rPr>
          <w:rFonts w:eastAsia="Calibri"/>
          <w:sz w:val="16"/>
        </w:rPr>
        <w:t>physical</w:t>
      </w:r>
      <w:r w:rsidRPr="00EB000D">
        <w:rPr>
          <w:sz w:val="16"/>
        </w:rPr>
        <w:t xml:space="preserve"> </w:t>
      </w:r>
      <w:r w:rsidRPr="00EB000D">
        <w:rPr>
          <w:rFonts w:eastAsia="Calibri"/>
          <w:sz w:val="16"/>
        </w:rPr>
        <w:t>interventions</w:t>
      </w:r>
      <w:r w:rsidRPr="00EB000D">
        <w:rPr>
          <w:sz w:val="16"/>
        </w:rPr>
        <w:t xml:space="preserve">) </w:t>
      </w:r>
      <w:r w:rsidRPr="00EB000D">
        <w:rPr>
          <w:rFonts w:eastAsia="Calibri"/>
          <w:sz w:val="16"/>
        </w:rPr>
        <w:t>would</w:t>
      </w:r>
      <w:r w:rsidRPr="00EB000D">
        <w:rPr>
          <w:sz w:val="16"/>
        </w:rPr>
        <w:t xml:space="preserve"> </w:t>
      </w:r>
      <w:r w:rsidRPr="00EB000D">
        <w:rPr>
          <w:rFonts w:eastAsia="Calibri"/>
          <w:sz w:val="16"/>
        </w:rPr>
        <w:t>be</w:t>
      </w:r>
      <w:r w:rsidRPr="00EB000D">
        <w:rPr>
          <w:sz w:val="16"/>
        </w:rPr>
        <w:t xml:space="preserve"> </w:t>
      </w:r>
      <w:r w:rsidRPr="00EB000D">
        <w:rPr>
          <w:rFonts w:eastAsia="Calibri"/>
          <w:sz w:val="16"/>
        </w:rPr>
        <w:t>a</w:t>
      </w:r>
      <w:r w:rsidRPr="00EB000D">
        <w:rPr>
          <w:sz w:val="16"/>
        </w:rPr>
        <w:t xml:space="preserve"> </w:t>
      </w:r>
      <w:r w:rsidRPr="00EB000D">
        <w:rPr>
          <w:rFonts w:eastAsia="Calibri"/>
          <w:sz w:val="16"/>
        </w:rPr>
        <w:t>significant</w:t>
      </w:r>
      <w:r w:rsidRPr="00EB000D">
        <w:rPr>
          <w:sz w:val="16"/>
        </w:rPr>
        <w:t xml:space="preserve"> </w:t>
      </w:r>
      <w:r w:rsidRPr="00EB000D">
        <w:rPr>
          <w:rFonts w:eastAsia="Calibri"/>
          <w:sz w:val="16"/>
        </w:rPr>
        <w:t>infringement</w:t>
      </w:r>
      <w:r w:rsidRPr="00EB000D">
        <w:rPr>
          <w:sz w:val="16"/>
        </w:rPr>
        <w:t xml:space="preserve"> </w:t>
      </w:r>
      <w:r w:rsidRPr="00EB000D">
        <w:rPr>
          <w:rFonts w:eastAsia="Calibri"/>
          <w:sz w:val="16"/>
        </w:rPr>
        <w:t>of</w:t>
      </w:r>
      <w:r w:rsidRPr="00EB000D">
        <w:rPr>
          <w:sz w:val="16"/>
        </w:rPr>
        <w:t xml:space="preserve"> </w:t>
      </w:r>
      <w:r w:rsidRPr="00EB000D">
        <w:rPr>
          <w:rFonts w:eastAsia="Calibri"/>
          <w:sz w:val="16"/>
        </w:rPr>
        <w:t>what</w:t>
      </w:r>
      <w:r w:rsidRPr="00EB000D">
        <w:rPr>
          <w:sz w:val="16"/>
        </w:rPr>
        <w:t xml:space="preserve"> </w:t>
      </w:r>
      <w:r w:rsidRPr="00EB000D">
        <w:rPr>
          <w:rFonts w:eastAsia="Calibri"/>
          <w:sz w:val="16"/>
        </w:rPr>
        <w:t>we</w:t>
      </w:r>
      <w:r w:rsidRPr="00EB000D">
        <w:rPr>
          <w:sz w:val="16"/>
        </w:rPr>
        <w:t xml:space="preserve"> </w:t>
      </w:r>
      <w:r w:rsidRPr="00EB000D">
        <w:rPr>
          <w:rFonts w:eastAsia="Calibri"/>
          <w:sz w:val="16"/>
        </w:rPr>
        <w:t>consider</w:t>
      </w:r>
      <w:r w:rsidRPr="00EB000D">
        <w:rPr>
          <w:sz w:val="16"/>
        </w:rPr>
        <w:t xml:space="preserve"> </w:t>
      </w:r>
      <w:r w:rsidRPr="00EB000D">
        <w:rPr>
          <w:rFonts w:eastAsia="Calibri"/>
          <w:sz w:val="16"/>
        </w:rPr>
        <w:t>to</w:t>
      </w:r>
      <w:r w:rsidRPr="00EB000D">
        <w:rPr>
          <w:sz w:val="16"/>
        </w:rPr>
        <w:t xml:space="preserve"> </w:t>
      </w:r>
      <w:r w:rsidRPr="00EB000D">
        <w:rPr>
          <w:rFonts w:eastAsia="Calibri"/>
          <w:sz w:val="16"/>
        </w:rPr>
        <w:t>be</w:t>
      </w:r>
      <w:r w:rsidRPr="00EB000D">
        <w:rPr>
          <w:sz w:val="16"/>
        </w:rPr>
        <w:t xml:space="preserve"> </w:t>
      </w:r>
      <w:r w:rsidRPr="00EB000D">
        <w:rPr>
          <w:rFonts w:eastAsia="Calibri"/>
          <w:sz w:val="16"/>
        </w:rPr>
        <w:t>a</w:t>
      </w:r>
      <w:r w:rsidRPr="00EB000D">
        <w:rPr>
          <w:sz w:val="16"/>
        </w:rPr>
        <w:t xml:space="preserve"> </w:t>
      </w:r>
      <w:r w:rsidRPr="00EB000D">
        <w:rPr>
          <w:rFonts w:eastAsia="Calibri"/>
          <w:sz w:val="16"/>
        </w:rPr>
        <w:t>basic</w:t>
      </w:r>
      <w:r w:rsidRPr="00EB000D">
        <w:rPr>
          <w:sz w:val="16"/>
        </w:rPr>
        <w:t xml:space="preserve"> </w:t>
      </w:r>
      <w:r w:rsidRPr="00EB000D">
        <w:rPr>
          <w:rFonts w:eastAsia="Calibri"/>
          <w:sz w:val="16"/>
        </w:rPr>
        <w:t>right</w:t>
      </w:r>
      <w:r w:rsidRPr="00EB000D">
        <w:rPr>
          <w:sz w:val="16"/>
        </w:rPr>
        <w:t xml:space="preserve"> </w:t>
      </w:r>
      <w:r w:rsidRPr="00EB000D">
        <w:rPr>
          <w:rFonts w:eastAsia="Calibri"/>
          <w:sz w:val="16"/>
        </w:rPr>
        <w:t>to</w:t>
      </w:r>
      <w:r w:rsidRPr="00EB000D">
        <w:rPr>
          <w:sz w:val="16"/>
        </w:rPr>
        <w:t xml:space="preserve"> </w:t>
      </w:r>
      <w:r w:rsidRPr="00EB000D">
        <w:rPr>
          <w:rFonts w:eastAsia="Calibri"/>
          <w:sz w:val="16"/>
        </w:rPr>
        <w:t>control</w:t>
      </w:r>
      <w:r w:rsidRPr="00EB000D">
        <w:rPr>
          <w:sz w:val="16"/>
        </w:rPr>
        <w:t xml:space="preserve"> </w:t>
      </w:r>
      <w:r w:rsidRPr="00EB000D">
        <w:rPr>
          <w:rFonts w:eastAsia="Calibri"/>
          <w:sz w:val="16"/>
        </w:rPr>
        <w:t>what</w:t>
      </w:r>
      <w:r w:rsidRPr="00EB000D">
        <w:rPr>
          <w:sz w:val="16"/>
        </w:rPr>
        <w:t xml:space="preserve"> </w:t>
      </w:r>
      <w:r w:rsidRPr="00EB000D">
        <w:rPr>
          <w:rFonts w:eastAsia="Calibri"/>
          <w:sz w:val="16"/>
        </w:rPr>
        <w:t>happens</w:t>
      </w:r>
      <w:r w:rsidRPr="00EB000D">
        <w:rPr>
          <w:sz w:val="16"/>
        </w:rPr>
        <w:t xml:space="preserve"> </w:t>
      </w:r>
      <w:r w:rsidRPr="00EB000D">
        <w:rPr>
          <w:rFonts w:eastAsia="Calibri"/>
          <w:sz w:val="16"/>
        </w:rPr>
        <w:t>to</w:t>
      </w:r>
      <w:r w:rsidRPr="00EB000D">
        <w:rPr>
          <w:sz w:val="16"/>
        </w:rPr>
        <w:t xml:space="preserve"> </w:t>
      </w:r>
      <w:r w:rsidRPr="00EB000D">
        <w:rPr>
          <w:rFonts w:eastAsia="Calibri"/>
          <w:sz w:val="16"/>
        </w:rPr>
        <w:t>your</w:t>
      </w:r>
      <w:r w:rsidRPr="00EB000D">
        <w:rPr>
          <w:sz w:val="16"/>
        </w:rPr>
        <w:t xml:space="preserve"> </w:t>
      </w:r>
      <w:r w:rsidRPr="00EB000D">
        <w:rPr>
          <w:rFonts w:eastAsia="Calibri"/>
          <w:sz w:val="16"/>
        </w:rPr>
        <w:t>body</w:t>
      </w:r>
      <w:r w:rsidRPr="00EB000D">
        <w:rPr>
          <w:sz w:val="16"/>
        </w:rPr>
        <w:t xml:space="preserve">. </w:t>
      </w:r>
      <w:r w:rsidRPr="00EB000D">
        <w:rPr>
          <w:rFonts w:eastAsia="Calibri"/>
          <w:sz w:val="16"/>
        </w:rPr>
        <w:t>For</w:t>
      </w:r>
      <w:r w:rsidRPr="00EB000D">
        <w:rPr>
          <w:sz w:val="16"/>
        </w:rPr>
        <w:t xml:space="preserve"> </w:t>
      </w:r>
      <w:r w:rsidRPr="00EB000D">
        <w:rPr>
          <w:rFonts w:eastAsia="Calibri"/>
          <w:sz w:val="16"/>
        </w:rPr>
        <w:t>these</w:t>
      </w:r>
      <w:r w:rsidRPr="00EB000D">
        <w:rPr>
          <w:sz w:val="16"/>
        </w:rPr>
        <w:t xml:space="preserve"> </w:t>
      </w:r>
      <w:r w:rsidRPr="00EB000D">
        <w:rPr>
          <w:rFonts w:eastAsia="Calibri"/>
          <w:sz w:val="16"/>
        </w:rPr>
        <w:t>reasons</w:t>
      </w:r>
      <w:r w:rsidRPr="00EB000D">
        <w:rPr>
          <w:sz w:val="16"/>
        </w:rPr>
        <w:t xml:space="preserve">, </w:t>
      </w:r>
      <w:r w:rsidRPr="00EB000D">
        <w:rPr>
          <w:rFonts w:eastAsia="Calibri"/>
          <w:sz w:val="16"/>
        </w:rPr>
        <w:t>knowing</w:t>
      </w:r>
      <w:r w:rsidRPr="00EB000D">
        <w:rPr>
          <w:sz w:val="16"/>
        </w:rPr>
        <w:t xml:space="preserve"> </w:t>
      </w:r>
      <w:r w:rsidRPr="00EB000D">
        <w:rPr>
          <w:rFonts w:eastAsia="Calibri"/>
          <w:sz w:val="16"/>
        </w:rPr>
        <w:t>that</w:t>
      </w:r>
      <w:r w:rsidRPr="00EB000D">
        <w:rPr>
          <w:sz w:val="16"/>
        </w:rPr>
        <w:t xml:space="preserve"> </w:t>
      </w:r>
      <w:r w:rsidRPr="00EB000D">
        <w:rPr>
          <w:rFonts w:eastAsia="Calibri"/>
          <w:sz w:val="16"/>
        </w:rPr>
        <w:t>you</w:t>
      </w:r>
      <w:r w:rsidRPr="00EB000D">
        <w:rPr>
          <w:sz w:val="16"/>
        </w:rPr>
        <w:t xml:space="preserve"> </w:t>
      </w:r>
      <w:r w:rsidRPr="00EB000D">
        <w:rPr>
          <w:rFonts w:eastAsia="Calibri"/>
          <w:sz w:val="16"/>
        </w:rPr>
        <w:t>will</w:t>
      </w:r>
      <w:r w:rsidRPr="00EB000D">
        <w:rPr>
          <w:sz w:val="16"/>
        </w:rPr>
        <w:t xml:space="preserve"> </w:t>
      </w:r>
      <w:r w:rsidRPr="00EB000D">
        <w:rPr>
          <w:rFonts w:eastAsia="Calibri"/>
          <w:sz w:val="16"/>
        </w:rPr>
        <w:t>have</w:t>
      </w:r>
      <w:r w:rsidRPr="00EB000D">
        <w:rPr>
          <w:sz w:val="16"/>
        </w:rPr>
        <w:t xml:space="preserve"> </w:t>
      </w:r>
      <w:r w:rsidRPr="00EB000D">
        <w:rPr>
          <w:rFonts w:eastAsia="Calibri"/>
          <w:sz w:val="16"/>
        </w:rPr>
        <w:t>no</w:t>
      </w:r>
      <w:r w:rsidRPr="00EB000D">
        <w:rPr>
          <w:sz w:val="16"/>
        </w:rPr>
        <w:t xml:space="preserve"> </w:t>
      </w:r>
      <w:r w:rsidRPr="00EB000D">
        <w:rPr>
          <w:rFonts w:eastAsia="Calibri"/>
          <w:sz w:val="16"/>
        </w:rPr>
        <w:t>descendants</w:t>
      </w:r>
      <w:r w:rsidRPr="00EB000D">
        <w:rPr>
          <w:sz w:val="16"/>
        </w:rPr>
        <w:t xml:space="preserve"> </w:t>
      </w:r>
      <w:r w:rsidRPr="00EB000D">
        <w:rPr>
          <w:rFonts w:eastAsia="Calibri"/>
          <w:sz w:val="16"/>
        </w:rPr>
        <w:t>could</w:t>
      </w:r>
      <w:r w:rsidRPr="00EB000D">
        <w:rPr>
          <w:sz w:val="16"/>
        </w:rPr>
        <w:t xml:space="preserve"> </w:t>
      </w:r>
      <w:r w:rsidRPr="00EB000D">
        <w:rPr>
          <w:rFonts w:eastAsia="Calibri"/>
          <w:sz w:val="16"/>
        </w:rPr>
        <w:t>cause</w:t>
      </w:r>
      <w:r w:rsidRPr="00EB000D">
        <w:rPr>
          <w:sz w:val="16"/>
        </w:rPr>
        <w:t xml:space="preserve"> </w:t>
      </w:r>
      <w:r w:rsidRPr="00EB000D">
        <w:rPr>
          <w:rFonts w:eastAsia="Calibri"/>
          <w:sz w:val="16"/>
        </w:rPr>
        <w:t>significant</w:t>
      </w:r>
      <w:r w:rsidRPr="00EB000D">
        <w:rPr>
          <w:sz w:val="16"/>
        </w:rPr>
        <w:t xml:space="preserve"> </w:t>
      </w:r>
      <w:r w:rsidRPr="00EB000D">
        <w:rPr>
          <w:rFonts w:eastAsia="Calibri"/>
          <w:sz w:val="16"/>
        </w:rPr>
        <w:t>psychological</w:t>
      </w:r>
      <w:r w:rsidRPr="00EB000D">
        <w:rPr>
          <w:sz w:val="16"/>
        </w:rPr>
        <w:t xml:space="preserve"> </w:t>
      </w:r>
      <w:r w:rsidRPr="00EB000D">
        <w:rPr>
          <w:rFonts w:eastAsia="Calibri"/>
          <w:sz w:val="16"/>
        </w:rPr>
        <w:t>traumas</w:t>
      </w:r>
      <w:r w:rsidRPr="00EB000D">
        <w:rPr>
          <w:sz w:val="16"/>
        </w:rPr>
        <w:t xml:space="preserve"> </w:t>
      </w:r>
      <w:r w:rsidRPr="00EB000D">
        <w:rPr>
          <w:rFonts w:eastAsia="Calibri"/>
          <w:sz w:val="16"/>
        </w:rPr>
        <w:t>or</w:t>
      </w:r>
      <w:r w:rsidRPr="00EB000D">
        <w:rPr>
          <w:sz w:val="16"/>
        </w:rPr>
        <w:t xml:space="preserve"> </w:t>
      </w:r>
      <w:r w:rsidRPr="00EB000D">
        <w:rPr>
          <w:rFonts w:eastAsia="Calibri"/>
          <w:sz w:val="16"/>
        </w:rPr>
        <w:t>harms</w:t>
      </w:r>
      <w:r w:rsidRPr="00EB000D">
        <w:rPr>
          <w:sz w:val="16"/>
        </w:rPr>
        <w:t xml:space="preserve"> </w:t>
      </w:r>
      <w:r w:rsidRPr="00EB000D">
        <w:rPr>
          <w:rFonts w:eastAsia="Calibri"/>
          <w:sz w:val="16"/>
        </w:rPr>
        <w:t>even</w:t>
      </w:r>
      <w:r w:rsidRPr="00EB000D">
        <w:rPr>
          <w:sz w:val="16"/>
        </w:rPr>
        <w:t xml:space="preserve"> </w:t>
      </w:r>
      <w:r w:rsidRPr="00EB000D">
        <w:rPr>
          <w:rFonts w:eastAsia="Calibri"/>
          <w:sz w:val="16"/>
        </w:rPr>
        <w:t>if</w:t>
      </w:r>
      <w:r w:rsidRPr="00EB000D">
        <w:rPr>
          <w:sz w:val="16"/>
        </w:rPr>
        <w:t xml:space="preserve"> </w:t>
      </w:r>
      <w:r w:rsidRPr="00EB000D">
        <w:rPr>
          <w:rFonts w:eastAsia="Calibri"/>
          <w:sz w:val="16"/>
        </w:rPr>
        <w:t>there</w:t>
      </w:r>
      <w:r w:rsidRPr="00EB000D">
        <w:rPr>
          <w:sz w:val="16"/>
        </w:rPr>
        <w:t xml:space="preserve"> </w:t>
      </w:r>
      <w:r w:rsidRPr="00EB000D">
        <w:rPr>
          <w:rFonts w:eastAsia="Calibri"/>
          <w:sz w:val="16"/>
        </w:rPr>
        <w:t>were</w:t>
      </w:r>
      <w:r w:rsidRPr="00EB000D">
        <w:rPr>
          <w:sz w:val="16"/>
        </w:rPr>
        <w:t xml:space="preserve"> </w:t>
      </w:r>
      <w:r w:rsidRPr="00EB000D">
        <w:rPr>
          <w:rFonts w:eastAsia="Calibri"/>
          <w:sz w:val="16"/>
        </w:rPr>
        <w:t>no</w:t>
      </w:r>
      <w:r w:rsidRPr="00EB000D">
        <w:rPr>
          <w:sz w:val="16"/>
        </w:rPr>
        <w:t xml:space="preserve"> </w:t>
      </w:r>
      <w:r w:rsidRPr="00EB000D">
        <w:rPr>
          <w:rFonts w:eastAsia="Calibri"/>
          <w:sz w:val="16"/>
        </w:rPr>
        <w:t>associated</w:t>
      </w:r>
      <w:r w:rsidRPr="00EB000D">
        <w:rPr>
          <w:sz w:val="16"/>
        </w:rPr>
        <w:t xml:space="preserve"> </w:t>
      </w:r>
      <w:r w:rsidRPr="00EB000D">
        <w:rPr>
          <w:rFonts w:eastAsia="Calibri"/>
          <w:sz w:val="16"/>
        </w:rPr>
        <w:t>physical</w:t>
      </w:r>
      <w:r w:rsidRPr="00EB000D">
        <w:rPr>
          <w:sz w:val="16"/>
        </w:rPr>
        <w:t xml:space="preserve"> </w:t>
      </w:r>
      <w:r w:rsidRPr="00EB000D">
        <w:rPr>
          <w:rFonts w:eastAsia="Calibri"/>
          <w:sz w:val="16"/>
        </w:rPr>
        <w:t>harm</w:t>
      </w:r>
      <w:r w:rsidRPr="00EB000D">
        <w:rPr>
          <w:sz w:val="16"/>
        </w:rPr>
        <w:t xml:space="preserve">. </w:t>
      </w:r>
      <w:r w:rsidRPr="00EB000D">
        <w:rPr>
          <w:rStyle w:val="StyleUnderline"/>
          <w:rFonts w:eastAsia="Calibri"/>
        </w:rPr>
        <w:t>The</w:t>
      </w:r>
      <w:r w:rsidRPr="00EB000D">
        <w:rPr>
          <w:rStyle w:val="StyleUnderline"/>
        </w:rPr>
        <w:t xml:space="preserve"> </w:t>
      </w:r>
      <w:r w:rsidRPr="00EB000D">
        <w:rPr>
          <w:rStyle w:val="StyleUnderline"/>
          <w:rFonts w:eastAsia="Calibri"/>
        </w:rPr>
        <w:t>second</w:t>
      </w:r>
      <w:r w:rsidRPr="00EB000D">
        <w:rPr>
          <w:rStyle w:val="StyleUnderline"/>
        </w:rPr>
        <w:t xml:space="preserve"> </w:t>
      </w:r>
      <w:r w:rsidRPr="00EB000D">
        <w:rPr>
          <w:rStyle w:val="StyleUnderline"/>
          <w:rFonts w:eastAsia="Calibri"/>
        </w:rPr>
        <w:t>is</w:t>
      </w:r>
      <w:r w:rsidRPr="00EB000D">
        <w:rPr>
          <w:rStyle w:val="StyleUnderline"/>
        </w:rPr>
        <w:t xml:space="preserve"> </w:t>
      </w:r>
      <w:r w:rsidRPr="00EB000D">
        <w:rPr>
          <w:rStyle w:val="StyleUnderline"/>
          <w:rFonts w:eastAsia="Calibri"/>
        </w:rPr>
        <w:t>a</w:t>
      </w:r>
      <w:r w:rsidRPr="00EB000D">
        <w:rPr>
          <w:sz w:val="16"/>
        </w:rPr>
        <w:t xml:space="preserve"> </w:t>
      </w:r>
      <w:r w:rsidRPr="00EB000D">
        <w:rPr>
          <w:rFonts w:eastAsia="Calibri"/>
          <w:sz w:val="16"/>
        </w:rPr>
        <w:t>more</w:t>
      </w:r>
      <w:r w:rsidRPr="00EB000D">
        <w:rPr>
          <w:sz w:val="16"/>
        </w:rPr>
        <w:t xml:space="preserve"> </w:t>
      </w:r>
      <w:r w:rsidRPr="00EB000D">
        <w:rPr>
          <w:rFonts w:eastAsia="Calibri"/>
          <w:sz w:val="16"/>
        </w:rPr>
        <w:t>general</w:t>
      </w:r>
      <w:r w:rsidRPr="00EB000D">
        <w:rPr>
          <w:sz w:val="16"/>
        </w:rPr>
        <w:t xml:space="preserve">, </w:t>
      </w:r>
      <w:proofErr w:type="gramStart"/>
      <w:r w:rsidRPr="00EB000D">
        <w:rPr>
          <w:rStyle w:val="StyleUnderline"/>
          <w:rFonts w:eastAsia="Calibri"/>
        </w:rPr>
        <w:t>higher</w:t>
      </w:r>
      <w:r w:rsidRPr="00EB000D">
        <w:rPr>
          <w:rStyle w:val="StyleUnderline"/>
        </w:rPr>
        <w:t xml:space="preserve"> </w:t>
      </w:r>
      <w:r w:rsidRPr="00EB000D">
        <w:rPr>
          <w:rStyle w:val="StyleUnderline"/>
          <w:rFonts w:eastAsia="Calibri"/>
        </w:rPr>
        <w:t>level</w:t>
      </w:r>
      <w:proofErr w:type="gramEnd"/>
      <w:r w:rsidRPr="00EB000D">
        <w:rPr>
          <w:rStyle w:val="StyleUnderline"/>
        </w:rPr>
        <w:t xml:space="preserve"> </w:t>
      </w:r>
      <w:r w:rsidRPr="00EB000D">
        <w:rPr>
          <w:rStyle w:val="StyleUnderline"/>
          <w:rFonts w:eastAsia="Calibri"/>
        </w:rPr>
        <w:t>sense</w:t>
      </w:r>
      <w:r w:rsidRPr="00EB000D">
        <w:rPr>
          <w:rStyle w:val="StyleUnderline"/>
        </w:rPr>
        <w:t xml:space="preserve"> </w:t>
      </w:r>
      <w:r w:rsidRPr="00EB000D">
        <w:rPr>
          <w:rStyle w:val="StyleUnderline"/>
          <w:rFonts w:eastAsia="Calibri"/>
        </w:rPr>
        <w:t>of</w:t>
      </w:r>
      <w:r w:rsidRPr="00EB000D">
        <w:rPr>
          <w:rStyle w:val="StyleUnderline"/>
        </w:rPr>
        <w:t xml:space="preserve"> </w:t>
      </w:r>
      <w:r w:rsidRPr="00EB000D">
        <w:rPr>
          <w:rStyle w:val="StyleUnderline"/>
          <w:rFonts w:eastAsia="Calibri"/>
        </w:rPr>
        <w:t>hopelessness</w:t>
      </w:r>
      <w:r w:rsidRPr="00EB000D">
        <w:rPr>
          <w:rStyle w:val="StyleUnderline"/>
        </w:rPr>
        <w:t xml:space="preserve"> </w:t>
      </w:r>
      <w:r w:rsidRPr="00EB000D">
        <w:rPr>
          <w:rStyle w:val="StyleUnderline"/>
          <w:rFonts w:eastAsia="Calibri"/>
        </w:rPr>
        <w:t>or</w:t>
      </w:r>
      <w:r w:rsidRPr="00EB000D">
        <w:rPr>
          <w:rStyle w:val="StyleUnderline"/>
        </w:rPr>
        <w:t xml:space="preserve"> </w:t>
      </w:r>
      <w:r w:rsidRPr="00EB000D">
        <w:rPr>
          <w:rStyle w:val="StyleUnderline"/>
          <w:rFonts w:eastAsia="Calibri"/>
        </w:rPr>
        <w:t>despair</w:t>
      </w:r>
      <w:r w:rsidRPr="00EB000D">
        <w:rPr>
          <w:rStyle w:val="StyleUnderline"/>
        </w:rPr>
        <w:t xml:space="preserve"> </w:t>
      </w:r>
      <w:r w:rsidRPr="00EB000D">
        <w:rPr>
          <w:rStyle w:val="StyleUnderline"/>
          <w:rFonts w:eastAsia="Calibri"/>
        </w:rPr>
        <w:t>that</w:t>
      </w:r>
      <w:r w:rsidRPr="00EB000D">
        <w:rPr>
          <w:rStyle w:val="StyleUnderline"/>
        </w:rPr>
        <w:t xml:space="preserve"> </w:t>
      </w:r>
      <w:r w:rsidRPr="00EB000D">
        <w:rPr>
          <w:rStyle w:val="StyleUnderline"/>
          <w:rFonts w:eastAsia="Calibri"/>
        </w:rPr>
        <w:t>there</w:t>
      </w:r>
      <w:r w:rsidRPr="00EB000D">
        <w:rPr>
          <w:rStyle w:val="StyleUnderline"/>
        </w:rPr>
        <w:t xml:space="preserve"> </w:t>
      </w:r>
      <w:r w:rsidRPr="00EB000D">
        <w:rPr>
          <w:rStyle w:val="StyleUnderline"/>
          <w:rFonts w:eastAsia="Calibri"/>
        </w:rPr>
        <w:t>will</w:t>
      </w:r>
      <w:r w:rsidRPr="00EB000D">
        <w:rPr>
          <w:rStyle w:val="StyleUnderline"/>
        </w:rPr>
        <w:t xml:space="preserve"> </w:t>
      </w:r>
      <w:r w:rsidRPr="00EB000D">
        <w:rPr>
          <w:rStyle w:val="StyleUnderline"/>
          <w:rFonts w:eastAsia="Calibri"/>
        </w:rPr>
        <w:t>be</w:t>
      </w:r>
      <w:r w:rsidRPr="00EB000D">
        <w:rPr>
          <w:rStyle w:val="StyleUnderline"/>
        </w:rPr>
        <w:t xml:space="preserve"> </w:t>
      </w:r>
      <w:r w:rsidRPr="00EB000D">
        <w:rPr>
          <w:rStyle w:val="StyleUnderline"/>
          <w:rFonts w:eastAsia="Calibri"/>
        </w:rPr>
        <w:t>no</w:t>
      </w:r>
      <w:r w:rsidRPr="00EB000D">
        <w:rPr>
          <w:rStyle w:val="StyleUnderline"/>
        </w:rPr>
        <w:t xml:space="preserve"> </w:t>
      </w:r>
      <w:r w:rsidRPr="00EB000D">
        <w:rPr>
          <w:rStyle w:val="StyleUnderline"/>
          <w:rFonts w:eastAsia="Calibri"/>
        </w:rPr>
        <w:t>more</w:t>
      </w:r>
      <w:r w:rsidRPr="00EB000D">
        <w:rPr>
          <w:rStyle w:val="StyleUnderline"/>
        </w:rPr>
        <w:t xml:space="preserve"> </w:t>
      </w:r>
      <w:r w:rsidRPr="00EB000D">
        <w:rPr>
          <w:rStyle w:val="StyleUnderline"/>
          <w:rFonts w:eastAsia="Calibri"/>
        </w:rPr>
        <w:t>humans</w:t>
      </w:r>
      <w:r w:rsidRPr="00EB000D">
        <w:rPr>
          <w:rStyle w:val="StyleUnderline"/>
        </w:rPr>
        <w:t xml:space="preserve"> </w:t>
      </w:r>
      <w:r w:rsidRPr="00EB000D">
        <w:rPr>
          <w:rStyle w:val="StyleUnderline"/>
          <w:rFonts w:eastAsia="Calibri"/>
        </w:rPr>
        <w:t>and</w:t>
      </w:r>
      <w:r w:rsidRPr="00EB000D">
        <w:rPr>
          <w:rStyle w:val="StyleUnderline"/>
        </w:rPr>
        <w:t xml:space="preserve"> </w:t>
      </w:r>
      <w:r w:rsidRPr="00EB000D">
        <w:rPr>
          <w:rStyle w:val="StyleUnderline"/>
          <w:rFonts w:eastAsia="Calibri"/>
        </w:rPr>
        <w:t>that</w:t>
      </w:r>
      <w:r w:rsidRPr="00EB000D">
        <w:rPr>
          <w:rStyle w:val="StyleUnderline"/>
        </w:rPr>
        <w:t xml:space="preserve"> </w:t>
      </w:r>
      <w:r w:rsidRPr="00EB000D">
        <w:rPr>
          <w:rStyle w:val="StyleUnderline"/>
          <w:rFonts w:eastAsia="Calibri"/>
        </w:rPr>
        <w:t>your</w:t>
      </w:r>
      <w:r w:rsidRPr="00EB000D">
        <w:rPr>
          <w:rStyle w:val="StyleUnderline"/>
        </w:rPr>
        <w:t xml:space="preserve"> </w:t>
      </w:r>
      <w:r w:rsidRPr="00EB000D">
        <w:rPr>
          <w:rStyle w:val="StyleUnderline"/>
          <w:rFonts w:eastAsia="Calibri"/>
        </w:rPr>
        <w:t>projects</w:t>
      </w:r>
      <w:r w:rsidRPr="00EB000D">
        <w:rPr>
          <w:rStyle w:val="StyleUnderline"/>
        </w:rPr>
        <w:t xml:space="preserve"> </w:t>
      </w:r>
      <w:r w:rsidRPr="00EB000D">
        <w:rPr>
          <w:rStyle w:val="StyleUnderline"/>
          <w:rFonts w:eastAsia="Calibri"/>
        </w:rPr>
        <w:t>will</w:t>
      </w:r>
      <w:r w:rsidRPr="00EB000D">
        <w:rPr>
          <w:rStyle w:val="StyleUnderline"/>
        </w:rPr>
        <w:t xml:space="preserve"> </w:t>
      </w:r>
      <w:r w:rsidRPr="00EB000D">
        <w:rPr>
          <w:rStyle w:val="StyleUnderline"/>
          <w:rFonts w:eastAsia="Calibri"/>
        </w:rPr>
        <w:t>end</w:t>
      </w:r>
      <w:r w:rsidRPr="00EB000D">
        <w:rPr>
          <w:rStyle w:val="StyleUnderline"/>
        </w:rPr>
        <w:t xml:space="preserve"> </w:t>
      </w:r>
      <w:r w:rsidRPr="00EB000D">
        <w:rPr>
          <w:rStyle w:val="StyleUnderline"/>
          <w:rFonts w:eastAsia="Calibri"/>
        </w:rPr>
        <w:t>with</w:t>
      </w:r>
      <w:r w:rsidRPr="00EB000D">
        <w:rPr>
          <w:rStyle w:val="StyleUnderline"/>
        </w:rPr>
        <w:t xml:space="preserve"> </w:t>
      </w:r>
      <w:r w:rsidRPr="00EB000D">
        <w:rPr>
          <w:rStyle w:val="StyleUnderline"/>
          <w:rFonts w:eastAsia="Calibri"/>
        </w:rPr>
        <w:t>you</w:t>
      </w:r>
      <w:r w:rsidRPr="00EB000D">
        <w:rPr>
          <w:sz w:val="16"/>
        </w:rPr>
        <w:t xml:space="preserve">. </w:t>
      </w:r>
      <w:r w:rsidRPr="00EB000D">
        <w:rPr>
          <w:rStyle w:val="StyleUnderline"/>
          <w:rFonts w:eastAsia="Calibri"/>
        </w:rPr>
        <w:t>Even</w:t>
      </w:r>
      <w:r w:rsidRPr="00EB000D">
        <w:rPr>
          <w:rStyle w:val="StyleUnderline"/>
        </w:rPr>
        <w:t xml:space="preserve"> </w:t>
      </w:r>
      <w:r w:rsidRPr="00EB000D">
        <w:rPr>
          <w:rStyle w:val="StyleUnderline"/>
          <w:rFonts w:eastAsia="Calibri"/>
        </w:rPr>
        <w:t>those</w:t>
      </w:r>
      <w:r w:rsidRPr="00EB000D">
        <w:rPr>
          <w:rStyle w:val="StyleUnderline"/>
        </w:rPr>
        <w:t xml:space="preserve"> </w:t>
      </w:r>
      <w:r w:rsidRPr="00EB000D">
        <w:rPr>
          <w:rStyle w:val="StyleUnderline"/>
          <w:rFonts w:eastAsia="Calibri"/>
        </w:rPr>
        <w:t>who</w:t>
      </w:r>
      <w:r w:rsidRPr="00EB000D">
        <w:rPr>
          <w:rStyle w:val="StyleUnderline"/>
        </w:rPr>
        <w:t xml:space="preserve"> </w:t>
      </w:r>
      <w:r w:rsidRPr="00EB000D">
        <w:rPr>
          <w:rStyle w:val="StyleUnderline"/>
          <w:rFonts w:eastAsia="Calibri"/>
        </w:rPr>
        <w:t>did</w:t>
      </w:r>
      <w:r w:rsidRPr="00EB000D">
        <w:rPr>
          <w:rStyle w:val="StyleUnderline"/>
        </w:rPr>
        <w:t xml:space="preserve"> </w:t>
      </w:r>
      <w:r w:rsidRPr="00EB000D">
        <w:rPr>
          <w:rStyle w:val="StyleUnderline"/>
          <w:rFonts w:eastAsia="Calibri"/>
        </w:rPr>
        <w:t>not</w:t>
      </w:r>
      <w:r w:rsidRPr="00EB000D">
        <w:rPr>
          <w:rStyle w:val="StyleUnderline"/>
        </w:rPr>
        <w:t xml:space="preserve"> </w:t>
      </w:r>
      <w:r w:rsidRPr="00EB000D">
        <w:rPr>
          <w:rStyle w:val="StyleUnderline"/>
          <w:rFonts w:eastAsia="Calibri"/>
        </w:rPr>
        <w:t>feel</w:t>
      </w:r>
      <w:r w:rsidRPr="00EB000D">
        <w:rPr>
          <w:rStyle w:val="StyleUnderline"/>
        </w:rPr>
        <w:t xml:space="preserve"> </w:t>
      </w:r>
      <w:r w:rsidRPr="00EB000D">
        <w:rPr>
          <w:rStyle w:val="StyleUnderline"/>
          <w:rFonts w:eastAsia="Calibri"/>
        </w:rPr>
        <w:t>a</w:t>
      </w:r>
      <w:r w:rsidRPr="00EB000D">
        <w:rPr>
          <w:rStyle w:val="StyleUnderline"/>
        </w:rPr>
        <w:t xml:space="preserve"> </w:t>
      </w:r>
      <w:r w:rsidRPr="00EB000D">
        <w:rPr>
          <w:rStyle w:val="StyleUnderline"/>
          <w:rFonts w:eastAsia="Calibri"/>
        </w:rPr>
        <w:t>strong</w:t>
      </w:r>
      <w:r w:rsidRPr="00EB000D">
        <w:rPr>
          <w:rStyle w:val="StyleUnderline"/>
        </w:rPr>
        <w:t xml:space="preserve"> </w:t>
      </w:r>
      <w:r w:rsidRPr="00EB000D">
        <w:rPr>
          <w:rStyle w:val="StyleUnderline"/>
          <w:rFonts w:eastAsia="Calibri"/>
        </w:rPr>
        <w:t>desire</w:t>
      </w:r>
      <w:r w:rsidRPr="00EB000D">
        <w:rPr>
          <w:rStyle w:val="StyleUnderline"/>
        </w:rPr>
        <w:t xml:space="preserve"> </w:t>
      </w:r>
      <w:r w:rsidRPr="00EB000D">
        <w:rPr>
          <w:rStyle w:val="StyleUnderline"/>
          <w:rFonts w:eastAsia="Calibri"/>
        </w:rPr>
        <w:t>to</w:t>
      </w:r>
      <w:r w:rsidRPr="00EB000D">
        <w:rPr>
          <w:rStyle w:val="StyleUnderline"/>
        </w:rPr>
        <w:t xml:space="preserve"> </w:t>
      </w:r>
      <w:r w:rsidRPr="00EB000D">
        <w:rPr>
          <w:rStyle w:val="StyleUnderline"/>
          <w:rFonts w:eastAsia="Calibri"/>
        </w:rPr>
        <w:t>procreate</w:t>
      </w:r>
      <w:r w:rsidRPr="00EB000D">
        <w:rPr>
          <w:rStyle w:val="StyleUnderline"/>
        </w:rPr>
        <w:t xml:space="preserve"> </w:t>
      </w:r>
      <w:r w:rsidRPr="00EB000D">
        <w:rPr>
          <w:rStyle w:val="StyleUnderline"/>
          <w:rFonts w:eastAsia="Calibri"/>
        </w:rPr>
        <w:t>themselves</w:t>
      </w:r>
      <w:r w:rsidRPr="00EB000D">
        <w:rPr>
          <w:rStyle w:val="StyleUnderline"/>
        </w:rPr>
        <w:t xml:space="preserve"> </w:t>
      </w:r>
      <w:r w:rsidRPr="00EB000D">
        <w:rPr>
          <w:rStyle w:val="StyleUnderline"/>
          <w:rFonts w:eastAsia="Calibri"/>
        </w:rPr>
        <w:t>might</w:t>
      </w:r>
      <w:r w:rsidRPr="00EB000D">
        <w:rPr>
          <w:rStyle w:val="StyleUnderline"/>
        </w:rPr>
        <w:t xml:space="preserve"> </w:t>
      </w:r>
      <w:r w:rsidRPr="00EB000D">
        <w:rPr>
          <w:rStyle w:val="StyleUnderline"/>
          <w:rFonts w:eastAsia="Calibri"/>
        </w:rPr>
        <w:t>feel</w:t>
      </w:r>
      <w:r w:rsidRPr="00EB000D">
        <w:rPr>
          <w:rStyle w:val="StyleUnderline"/>
        </w:rPr>
        <w:t xml:space="preserve"> </w:t>
      </w:r>
      <w:r w:rsidRPr="00EB000D">
        <w:rPr>
          <w:rStyle w:val="StyleUnderline"/>
          <w:rFonts w:eastAsia="Calibri"/>
        </w:rPr>
        <w:t>a</w:t>
      </w:r>
      <w:r w:rsidRPr="00EB000D">
        <w:rPr>
          <w:rStyle w:val="StyleUnderline"/>
        </w:rPr>
        <w:t xml:space="preserve"> </w:t>
      </w:r>
      <w:r w:rsidRPr="00EB000D">
        <w:rPr>
          <w:rStyle w:val="StyleUnderline"/>
          <w:rFonts w:eastAsia="Calibri"/>
        </w:rPr>
        <w:t>sense</w:t>
      </w:r>
      <w:r w:rsidRPr="00EB000D">
        <w:rPr>
          <w:rStyle w:val="StyleUnderline"/>
        </w:rPr>
        <w:t xml:space="preserve"> </w:t>
      </w:r>
      <w:r w:rsidRPr="00EB000D">
        <w:rPr>
          <w:rStyle w:val="StyleUnderline"/>
          <w:rFonts w:eastAsia="Calibri"/>
        </w:rPr>
        <w:t>of</w:t>
      </w:r>
      <w:r w:rsidRPr="00EB000D">
        <w:rPr>
          <w:rStyle w:val="StyleUnderline"/>
        </w:rPr>
        <w:t xml:space="preserve"> </w:t>
      </w:r>
      <w:r w:rsidRPr="00EB000D">
        <w:rPr>
          <w:rStyle w:val="StyleUnderline"/>
          <w:rFonts w:eastAsia="Calibri"/>
        </w:rPr>
        <w:t>hopelessness</w:t>
      </w:r>
      <w:r w:rsidRPr="00EB000D">
        <w:rPr>
          <w:rStyle w:val="StyleUnderline"/>
        </w:rPr>
        <w:t xml:space="preserve"> </w:t>
      </w:r>
      <w:r w:rsidRPr="00EB000D">
        <w:rPr>
          <w:rStyle w:val="StyleUnderline"/>
          <w:rFonts w:eastAsia="Calibri"/>
        </w:rPr>
        <w:t>that</w:t>
      </w:r>
      <w:r w:rsidRPr="00EB000D">
        <w:rPr>
          <w:rStyle w:val="StyleUnderline"/>
        </w:rPr>
        <w:t xml:space="preserve"> </w:t>
      </w:r>
      <w:r w:rsidRPr="00EB000D">
        <w:rPr>
          <w:rStyle w:val="StyleUnderline"/>
          <w:rFonts w:eastAsia="Calibri"/>
        </w:rPr>
        <w:t>any</w:t>
      </w:r>
      <w:r w:rsidRPr="00EB000D">
        <w:rPr>
          <w:rStyle w:val="StyleUnderline"/>
        </w:rPr>
        <w:t xml:space="preserve"> </w:t>
      </w:r>
      <w:r w:rsidRPr="00EB000D">
        <w:rPr>
          <w:rStyle w:val="StyleUnderline"/>
          <w:rFonts w:eastAsia="Calibri"/>
        </w:rPr>
        <w:t>projects</w:t>
      </w:r>
      <w:r w:rsidRPr="00EB000D">
        <w:rPr>
          <w:rStyle w:val="StyleUnderline"/>
        </w:rPr>
        <w:t xml:space="preserve"> </w:t>
      </w:r>
      <w:r w:rsidRPr="00EB000D">
        <w:rPr>
          <w:rStyle w:val="StyleUnderline"/>
          <w:rFonts w:eastAsia="Calibri"/>
        </w:rPr>
        <w:t>or</w:t>
      </w:r>
      <w:r w:rsidRPr="00EB000D">
        <w:rPr>
          <w:rStyle w:val="StyleUnderline"/>
        </w:rPr>
        <w:t xml:space="preserve"> </w:t>
      </w:r>
      <w:r w:rsidRPr="00EB000D">
        <w:rPr>
          <w:rStyle w:val="StyleUnderline"/>
          <w:rFonts w:eastAsia="Calibri"/>
        </w:rPr>
        <w:t>goals</w:t>
      </w:r>
      <w:r w:rsidRPr="00EB000D">
        <w:rPr>
          <w:rStyle w:val="StyleUnderline"/>
        </w:rPr>
        <w:t xml:space="preserve"> </w:t>
      </w:r>
      <w:r w:rsidRPr="00EB000D">
        <w:rPr>
          <w:rStyle w:val="StyleUnderline"/>
          <w:rFonts w:eastAsia="Calibri"/>
        </w:rPr>
        <w:t>they</w:t>
      </w:r>
      <w:r w:rsidRPr="00EB000D">
        <w:rPr>
          <w:rStyle w:val="StyleUnderline"/>
        </w:rPr>
        <w:t xml:space="preserve"> </w:t>
      </w:r>
      <w:r w:rsidRPr="00EB000D">
        <w:rPr>
          <w:rStyle w:val="StyleUnderline"/>
          <w:rFonts w:eastAsia="Calibri"/>
        </w:rPr>
        <w:t>have</w:t>
      </w:r>
      <w:r w:rsidRPr="00EB000D">
        <w:rPr>
          <w:rStyle w:val="StyleUnderline"/>
        </w:rPr>
        <w:t xml:space="preserve"> </w:t>
      </w:r>
      <w:r w:rsidRPr="00EB000D">
        <w:rPr>
          <w:rStyle w:val="StyleUnderline"/>
          <w:rFonts w:eastAsia="Calibri"/>
        </w:rPr>
        <w:t>for</w:t>
      </w:r>
      <w:r w:rsidRPr="00EB000D">
        <w:rPr>
          <w:rStyle w:val="StyleUnderline"/>
        </w:rPr>
        <w:t xml:space="preserve"> </w:t>
      </w:r>
      <w:r w:rsidRPr="00EB000D">
        <w:rPr>
          <w:rStyle w:val="StyleUnderline"/>
          <w:rFonts w:eastAsia="Calibri"/>
        </w:rPr>
        <w:t>the</w:t>
      </w:r>
      <w:r w:rsidRPr="00EB000D">
        <w:rPr>
          <w:rStyle w:val="StyleUnderline"/>
        </w:rPr>
        <w:t xml:space="preserve"> </w:t>
      </w:r>
      <w:r w:rsidRPr="00EB000D">
        <w:rPr>
          <w:rStyle w:val="StyleUnderline"/>
          <w:rFonts w:eastAsia="Calibri"/>
        </w:rPr>
        <w:t>future</w:t>
      </w:r>
      <w:r w:rsidRPr="00EB000D">
        <w:rPr>
          <w:rStyle w:val="StyleUnderline"/>
        </w:rPr>
        <w:t xml:space="preserve"> </w:t>
      </w:r>
      <w:r w:rsidRPr="00EB000D">
        <w:rPr>
          <w:rStyle w:val="StyleUnderline"/>
          <w:rFonts w:eastAsia="Calibri"/>
        </w:rPr>
        <w:t>would</w:t>
      </w:r>
      <w:r w:rsidRPr="00EB000D">
        <w:rPr>
          <w:rStyle w:val="StyleUnderline"/>
        </w:rPr>
        <w:t xml:space="preserve"> </w:t>
      </w:r>
      <w:r w:rsidRPr="00EB000D">
        <w:rPr>
          <w:rStyle w:val="StyleUnderline"/>
          <w:rFonts w:eastAsia="Calibri"/>
        </w:rPr>
        <w:t>not</w:t>
      </w:r>
      <w:r w:rsidRPr="00EB000D">
        <w:rPr>
          <w:rStyle w:val="StyleUnderline"/>
        </w:rPr>
        <w:t xml:space="preserve"> </w:t>
      </w:r>
      <w:r w:rsidRPr="00EB000D">
        <w:rPr>
          <w:rStyle w:val="StyleUnderline"/>
          <w:rFonts w:eastAsia="Calibri"/>
        </w:rPr>
        <w:t>be</w:t>
      </w:r>
      <w:r w:rsidRPr="00EB000D">
        <w:rPr>
          <w:rStyle w:val="StyleUnderline"/>
        </w:rPr>
        <w:t xml:space="preserve"> </w:t>
      </w:r>
      <w:r w:rsidRPr="00EB000D">
        <w:rPr>
          <w:rStyle w:val="StyleUnderline"/>
          <w:rFonts w:eastAsia="Calibri"/>
        </w:rPr>
        <w:t>fulfilled</w:t>
      </w:r>
      <w:r w:rsidRPr="00EB000D">
        <w:rPr>
          <w:sz w:val="16"/>
        </w:rPr>
        <w:t xml:space="preserve">. </w:t>
      </w:r>
      <w:r w:rsidRPr="00EB000D">
        <w:rPr>
          <w:rFonts w:eastAsia="Calibri"/>
          <w:sz w:val="16"/>
        </w:rPr>
        <w:t>Many</w:t>
      </w:r>
      <w:r w:rsidRPr="00EB000D">
        <w:rPr>
          <w:sz w:val="16"/>
        </w:rPr>
        <w:t xml:space="preserve"> </w:t>
      </w:r>
      <w:r w:rsidRPr="00EB000D">
        <w:rPr>
          <w:rFonts w:eastAsia="Calibri"/>
          <w:sz w:val="16"/>
        </w:rPr>
        <w:t>of</w:t>
      </w:r>
      <w:r w:rsidRPr="00EB000D">
        <w:rPr>
          <w:sz w:val="16"/>
        </w:rPr>
        <w:t xml:space="preserve"> </w:t>
      </w:r>
      <w:r w:rsidRPr="00EB000D">
        <w:rPr>
          <w:rFonts w:eastAsia="Calibri"/>
          <w:sz w:val="16"/>
        </w:rPr>
        <w:t>the</w:t>
      </w:r>
      <w:r w:rsidRPr="00EB000D">
        <w:rPr>
          <w:sz w:val="16"/>
        </w:rPr>
        <w:t xml:space="preserve"> </w:t>
      </w:r>
      <w:r w:rsidRPr="00EB000D">
        <w:rPr>
          <w:rFonts w:eastAsia="Calibri"/>
          <w:sz w:val="16"/>
        </w:rPr>
        <w:t>projects</w:t>
      </w:r>
      <w:r w:rsidRPr="00EB000D">
        <w:rPr>
          <w:sz w:val="16"/>
        </w:rPr>
        <w:t xml:space="preserve"> </w:t>
      </w:r>
      <w:r w:rsidRPr="00EB000D">
        <w:rPr>
          <w:rFonts w:eastAsia="Calibri"/>
          <w:sz w:val="16"/>
        </w:rPr>
        <w:t>and</w:t>
      </w:r>
      <w:r w:rsidRPr="00EB000D">
        <w:rPr>
          <w:sz w:val="16"/>
        </w:rPr>
        <w:t xml:space="preserve"> </w:t>
      </w:r>
      <w:r w:rsidRPr="00EB000D">
        <w:rPr>
          <w:rFonts w:eastAsia="Calibri"/>
          <w:sz w:val="16"/>
        </w:rPr>
        <w:t>goals</w:t>
      </w:r>
      <w:r w:rsidRPr="00EB000D">
        <w:rPr>
          <w:sz w:val="16"/>
        </w:rPr>
        <w:t xml:space="preserve"> </w:t>
      </w:r>
      <w:r w:rsidRPr="00EB000D">
        <w:rPr>
          <w:rFonts w:eastAsia="Calibri"/>
          <w:sz w:val="16"/>
        </w:rPr>
        <w:t>we</w:t>
      </w:r>
      <w:r w:rsidRPr="00EB000D">
        <w:rPr>
          <w:sz w:val="16"/>
        </w:rPr>
        <w:t xml:space="preserve"> </w:t>
      </w:r>
      <w:r w:rsidRPr="00EB000D">
        <w:rPr>
          <w:rFonts w:eastAsia="Calibri"/>
          <w:sz w:val="16"/>
        </w:rPr>
        <w:t>work</w:t>
      </w:r>
      <w:r w:rsidRPr="00EB000D">
        <w:rPr>
          <w:sz w:val="16"/>
        </w:rPr>
        <w:t xml:space="preserve"> </w:t>
      </w:r>
      <w:r w:rsidRPr="00EB000D">
        <w:rPr>
          <w:rFonts w:eastAsia="Calibri"/>
          <w:sz w:val="16"/>
        </w:rPr>
        <w:t>towards</w:t>
      </w:r>
      <w:r w:rsidRPr="00EB000D">
        <w:rPr>
          <w:sz w:val="16"/>
        </w:rPr>
        <w:t xml:space="preserve"> </w:t>
      </w:r>
      <w:r w:rsidRPr="00EB000D">
        <w:rPr>
          <w:rFonts w:eastAsia="Calibri"/>
          <w:sz w:val="16"/>
        </w:rPr>
        <w:t>during</w:t>
      </w:r>
      <w:r w:rsidRPr="00EB000D">
        <w:rPr>
          <w:sz w:val="16"/>
        </w:rPr>
        <w:t xml:space="preserve"> </w:t>
      </w:r>
      <w:r w:rsidRPr="00EB000D">
        <w:rPr>
          <w:rFonts w:eastAsia="Calibri"/>
          <w:sz w:val="16"/>
        </w:rPr>
        <w:t>our</w:t>
      </w:r>
      <w:r w:rsidRPr="00EB000D">
        <w:rPr>
          <w:sz w:val="16"/>
        </w:rPr>
        <w:t xml:space="preserve"> </w:t>
      </w:r>
      <w:r w:rsidRPr="00EB000D">
        <w:rPr>
          <w:rFonts w:eastAsia="Calibri"/>
          <w:sz w:val="16"/>
        </w:rPr>
        <w:t>lifetime</w:t>
      </w:r>
      <w:r w:rsidRPr="00EB000D">
        <w:rPr>
          <w:sz w:val="16"/>
        </w:rPr>
        <w:t xml:space="preserve"> </w:t>
      </w:r>
      <w:r w:rsidRPr="00EB000D">
        <w:rPr>
          <w:rFonts w:eastAsia="Calibri"/>
          <w:sz w:val="16"/>
        </w:rPr>
        <w:t>are</w:t>
      </w:r>
      <w:r w:rsidRPr="00EB000D">
        <w:rPr>
          <w:sz w:val="16"/>
        </w:rPr>
        <w:t xml:space="preserve"> </w:t>
      </w:r>
      <w:r w:rsidRPr="00EB000D">
        <w:rPr>
          <w:rFonts w:eastAsia="Calibri"/>
          <w:sz w:val="16"/>
        </w:rPr>
        <w:t>also</w:t>
      </w:r>
      <w:r w:rsidRPr="00EB000D">
        <w:rPr>
          <w:sz w:val="16"/>
        </w:rPr>
        <w:t xml:space="preserve"> </w:t>
      </w:r>
      <w:r w:rsidRPr="00EB000D">
        <w:rPr>
          <w:rFonts w:eastAsia="Calibri"/>
          <w:sz w:val="16"/>
        </w:rPr>
        <w:t>at</w:t>
      </w:r>
      <w:r w:rsidRPr="00EB000D">
        <w:rPr>
          <w:sz w:val="16"/>
        </w:rPr>
        <w:t xml:space="preserve"> </w:t>
      </w:r>
      <w:r w:rsidRPr="00EB000D">
        <w:rPr>
          <w:rFonts w:eastAsia="Calibri"/>
          <w:sz w:val="16"/>
        </w:rPr>
        <w:t>least</w:t>
      </w:r>
      <w:r w:rsidRPr="00EB000D">
        <w:rPr>
          <w:sz w:val="16"/>
        </w:rPr>
        <w:t xml:space="preserve"> </w:t>
      </w:r>
      <w:r w:rsidRPr="00EB000D">
        <w:rPr>
          <w:rFonts w:eastAsia="Calibri"/>
          <w:sz w:val="16"/>
        </w:rPr>
        <w:t>partly</w:t>
      </w:r>
      <w:r w:rsidRPr="00EB000D">
        <w:rPr>
          <w:sz w:val="16"/>
        </w:rPr>
        <w:t xml:space="preserve"> </w:t>
      </w:r>
      <w:r w:rsidRPr="00EB000D">
        <w:rPr>
          <w:rFonts w:eastAsia="Calibri"/>
          <w:sz w:val="16"/>
        </w:rPr>
        <w:t>future</w:t>
      </w:r>
      <w:r w:rsidRPr="00EB000D">
        <w:rPr>
          <w:sz w:val="16"/>
        </w:rPr>
        <w:t>-</w:t>
      </w:r>
      <w:r w:rsidRPr="00EB000D">
        <w:rPr>
          <w:rFonts w:eastAsia="Calibri"/>
          <w:sz w:val="16"/>
        </w:rPr>
        <w:t>oriented</w:t>
      </w:r>
      <w:r w:rsidRPr="00EB000D">
        <w:rPr>
          <w:sz w:val="16"/>
        </w:rPr>
        <w:t xml:space="preserve">. </w:t>
      </w:r>
      <w:r w:rsidRPr="00EB000D">
        <w:rPr>
          <w:rFonts w:eastAsia="Calibri"/>
          <w:sz w:val="16"/>
        </w:rPr>
        <w:t>Why</w:t>
      </w:r>
      <w:r w:rsidRPr="00EB000D">
        <w:rPr>
          <w:sz w:val="16"/>
        </w:rPr>
        <w:t xml:space="preserve"> </w:t>
      </w:r>
      <w:r w:rsidRPr="00EB000D">
        <w:rPr>
          <w:rFonts w:eastAsia="Calibri"/>
          <w:sz w:val="16"/>
        </w:rPr>
        <w:t>bother</w:t>
      </w:r>
      <w:r w:rsidRPr="00EB000D">
        <w:rPr>
          <w:sz w:val="16"/>
        </w:rPr>
        <w:t xml:space="preserve"> </w:t>
      </w:r>
      <w:r w:rsidRPr="00EB000D">
        <w:rPr>
          <w:rFonts w:eastAsia="Calibri"/>
          <w:sz w:val="16"/>
        </w:rPr>
        <w:t>continuing</w:t>
      </w:r>
      <w:r w:rsidRPr="00EB000D">
        <w:rPr>
          <w:sz w:val="16"/>
        </w:rPr>
        <w:t xml:space="preserve"> </w:t>
      </w:r>
      <w:r w:rsidRPr="00EB000D">
        <w:rPr>
          <w:rFonts w:eastAsia="Calibri"/>
          <w:sz w:val="16"/>
        </w:rPr>
        <w:t>the</w:t>
      </w:r>
      <w:r w:rsidRPr="00EB000D">
        <w:rPr>
          <w:sz w:val="16"/>
        </w:rPr>
        <w:t xml:space="preserve"> </w:t>
      </w:r>
      <w:r w:rsidRPr="00EB000D">
        <w:rPr>
          <w:rFonts w:eastAsia="Calibri"/>
          <w:sz w:val="16"/>
        </w:rPr>
        <w:t>search</w:t>
      </w:r>
      <w:r w:rsidRPr="00EB000D">
        <w:rPr>
          <w:sz w:val="16"/>
        </w:rPr>
        <w:t xml:space="preserve"> </w:t>
      </w:r>
      <w:r w:rsidRPr="00EB000D">
        <w:rPr>
          <w:rFonts w:eastAsia="Calibri"/>
          <w:sz w:val="16"/>
        </w:rPr>
        <w:t>for</w:t>
      </w:r>
      <w:r w:rsidRPr="00EB000D">
        <w:rPr>
          <w:sz w:val="16"/>
        </w:rPr>
        <w:t xml:space="preserve"> </w:t>
      </w:r>
      <w:r w:rsidRPr="00EB000D">
        <w:rPr>
          <w:rFonts w:eastAsia="Calibri"/>
          <w:sz w:val="16"/>
        </w:rPr>
        <w:t>a</w:t>
      </w:r>
      <w:r w:rsidRPr="00EB000D">
        <w:rPr>
          <w:sz w:val="16"/>
        </w:rPr>
        <w:t xml:space="preserve"> </w:t>
      </w:r>
      <w:r w:rsidRPr="00EB000D">
        <w:rPr>
          <w:rFonts w:eastAsia="Calibri"/>
          <w:sz w:val="16"/>
        </w:rPr>
        <w:t>cure</w:t>
      </w:r>
      <w:r w:rsidRPr="00EB000D">
        <w:rPr>
          <w:sz w:val="16"/>
        </w:rPr>
        <w:t xml:space="preserve"> </w:t>
      </w:r>
      <w:r w:rsidRPr="00EB000D">
        <w:rPr>
          <w:rFonts w:eastAsia="Calibri"/>
          <w:sz w:val="16"/>
        </w:rPr>
        <w:t>for</w:t>
      </w:r>
      <w:r w:rsidRPr="00EB000D">
        <w:rPr>
          <w:sz w:val="16"/>
        </w:rPr>
        <w:t xml:space="preserve"> </w:t>
      </w:r>
      <w:r w:rsidRPr="00EB000D">
        <w:rPr>
          <w:rFonts w:eastAsia="Calibri"/>
          <w:sz w:val="16"/>
        </w:rPr>
        <w:t>cancer</w:t>
      </w:r>
      <w:r w:rsidRPr="00EB000D">
        <w:rPr>
          <w:sz w:val="16"/>
        </w:rPr>
        <w:t xml:space="preserve"> </w:t>
      </w:r>
      <w:r w:rsidRPr="00EB000D">
        <w:rPr>
          <w:rFonts w:eastAsia="Calibri"/>
          <w:sz w:val="16"/>
        </w:rPr>
        <w:t>if</w:t>
      </w:r>
      <w:r w:rsidRPr="00EB000D">
        <w:rPr>
          <w:sz w:val="16"/>
        </w:rPr>
        <w:t xml:space="preserve"> </w:t>
      </w:r>
      <w:r w:rsidRPr="00EB000D">
        <w:rPr>
          <w:rFonts w:eastAsia="Calibri"/>
          <w:sz w:val="16"/>
        </w:rPr>
        <w:t>either</w:t>
      </w:r>
      <w:r w:rsidRPr="00EB000D">
        <w:rPr>
          <w:sz w:val="16"/>
        </w:rPr>
        <w:t xml:space="preserve"> </w:t>
      </w:r>
      <w:r w:rsidRPr="00EB000D">
        <w:rPr>
          <w:rFonts w:eastAsia="Calibri"/>
          <w:sz w:val="16"/>
        </w:rPr>
        <w:t>it</w:t>
      </w:r>
      <w:r w:rsidRPr="00EB000D">
        <w:rPr>
          <w:sz w:val="16"/>
        </w:rPr>
        <w:t xml:space="preserve"> </w:t>
      </w:r>
      <w:r w:rsidRPr="00EB000D">
        <w:rPr>
          <w:rFonts w:eastAsia="Calibri"/>
          <w:sz w:val="16"/>
        </w:rPr>
        <w:t>will</w:t>
      </w:r>
      <w:r w:rsidRPr="00EB000D">
        <w:rPr>
          <w:sz w:val="16"/>
        </w:rPr>
        <w:t xml:space="preserve"> </w:t>
      </w:r>
      <w:r w:rsidRPr="00EB000D">
        <w:rPr>
          <w:rFonts w:eastAsia="Calibri"/>
          <w:sz w:val="16"/>
        </w:rPr>
        <w:t>not</w:t>
      </w:r>
      <w:r w:rsidRPr="00EB000D">
        <w:rPr>
          <w:sz w:val="16"/>
        </w:rPr>
        <w:t xml:space="preserve"> </w:t>
      </w:r>
      <w:r w:rsidRPr="00EB000D">
        <w:rPr>
          <w:rFonts w:eastAsia="Calibri"/>
          <w:sz w:val="16"/>
        </w:rPr>
        <w:t>be</w:t>
      </w:r>
      <w:r w:rsidRPr="00EB000D">
        <w:rPr>
          <w:sz w:val="16"/>
        </w:rPr>
        <w:t xml:space="preserve"> </w:t>
      </w:r>
      <w:r w:rsidRPr="00EB000D">
        <w:rPr>
          <w:rFonts w:eastAsia="Calibri"/>
          <w:sz w:val="16"/>
        </w:rPr>
        <w:t>found</w:t>
      </w:r>
      <w:r w:rsidRPr="00EB000D">
        <w:rPr>
          <w:sz w:val="16"/>
        </w:rPr>
        <w:t xml:space="preserve"> </w:t>
      </w:r>
      <w:r w:rsidRPr="00EB000D">
        <w:rPr>
          <w:rFonts w:eastAsia="Calibri"/>
          <w:sz w:val="16"/>
        </w:rPr>
        <w:t>within</w:t>
      </w:r>
      <w:r w:rsidRPr="00EB000D">
        <w:rPr>
          <w:sz w:val="16"/>
        </w:rPr>
        <w:t xml:space="preserve"> </w:t>
      </w:r>
      <w:r w:rsidRPr="00EB000D">
        <w:rPr>
          <w:rFonts w:eastAsia="Calibri"/>
          <w:sz w:val="16"/>
        </w:rPr>
        <w:t>humans</w:t>
      </w:r>
      <w:r w:rsidRPr="00EB000D">
        <w:rPr>
          <w:sz w:val="16"/>
        </w:rPr>
        <w:t xml:space="preserve">’ </w:t>
      </w:r>
      <w:r w:rsidRPr="00EB000D">
        <w:rPr>
          <w:rFonts w:eastAsia="Calibri"/>
          <w:sz w:val="16"/>
        </w:rPr>
        <w:t>lifetime</w:t>
      </w:r>
      <w:r w:rsidRPr="00EB000D">
        <w:rPr>
          <w:sz w:val="16"/>
        </w:rPr>
        <w:t xml:space="preserve">, </w:t>
      </w:r>
      <w:r w:rsidRPr="00EB000D">
        <w:rPr>
          <w:rFonts w:eastAsia="Calibri"/>
          <w:sz w:val="16"/>
        </w:rPr>
        <w:t>and</w:t>
      </w:r>
      <w:r w:rsidRPr="00EB000D">
        <w:rPr>
          <w:sz w:val="16"/>
        </w:rPr>
        <w:t>/</w:t>
      </w:r>
      <w:r w:rsidRPr="00EB000D">
        <w:rPr>
          <w:rFonts w:eastAsia="Calibri"/>
          <w:sz w:val="16"/>
        </w:rPr>
        <w:t>or</w:t>
      </w:r>
      <w:r w:rsidRPr="00EB000D">
        <w:rPr>
          <w:sz w:val="16"/>
        </w:rPr>
        <w:t xml:space="preserve"> </w:t>
      </w:r>
      <w:r w:rsidRPr="00EB000D">
        <w:rPr>
          <w:rFonts w:eastAsia="Calibri"/>
          <w:sz w:val="16"/>
        </w:rPr>
        <w:t>there</w:t>
      </w:r>
      <w:r w:rsidRPr="00EB000D">
        <w:rPr>
          <w:sz w:val="16"/>
        </w:rPr>
        <w:t xml:space="preserve"> </w:t>
      </w:r>
      <w:r w:rsidRPr="00EB000D">
        <w:rPr>
          <w:rFonts w:eastAsia="Calibri"/>
          <w:sz w:val="16"/>
        </w:rPr>
        <w:t>will</w:t>
      </w:r>
      <w:r w:rsidRPr="00EB000D">
        <w:rPr>
          <w:sz w:val="16"/>
        </w:rPr>
        <w:t xml:space="preserve"> </w:t>
      </w:r>
      <w:r w:rsidRPr="00EB000D">
        <w:rPr>
          <w:rFonts w:eastAsia="Calibri"/>
          <w:sz w:val="16"/>
        </w:rPr>
        <w:t>be</w:t>
      </w:r>
      <w:r w:rsidRPr="00EB000D">
        <w:rPr>
          <w:sz w:val="16"/>
        </w:rPr>
        <w:t xml:space="preserve"> </w:t>
      </w:r>
      <w:r w:rsidRPr="00EB000D">
        <w:rPr>
          <w:rFonts w:eastAsia="Calibri"/>
          <w:sz w:val="16"/>
        </w:rPr>
        <w:t>no</w:t>
      </w:r>
      <w:r w:rsidRPr="00EB000D">
        <w:rPr>
          <w:sz w:val="16"/>
        </w:rPr>
        <w:t xml:space="preserve"> </w:t>
      </w:r>
      <w:r w:rsidRPr="00EB000D">
        <w:rPr>
          <w:rFonts w:eastAsia="Calibri"/>
          <w:sz w:val="16"/>
        </w:rPr>
        <w:t>future</w:t>
      </w:r>
      <w:r w:rsidRPr="00EB000D">
        <w:rPr>
          <w:sz w:val="16"/>
        </w:rPr>
        <w:t xml:space="preserve"> </w:t>
      </w:r>
      <w:r w:rsidRPr="00EB000D">
        <w:rPr>
          <w:rFonts w:eastAsia="Calibri"/>
          <w:sz w:val="16"/>
        </w:rPr>
        <w:t>people</w:t>
      </w:r>
      <w:r w:rsidRPr="00EB000D">
        <w:rPr>
          <w:sz w:val="16"/>
        </w:rPr>
        <w:t xml:space="preserve"> </w:t>
      </w:r>
      <w:r w:rsidRPr="00EB000D">
        <w:rPr>
          <w:rFonts w:eastAsia="Calibri"/>
          <w:sz w:val="16"/>
        </w:rPr>
        <w:t>to</w:t>
      </w:r>
      <w:r w:rsidRPr="00EB000D">
        <w:rPr>
          <w:sz w:val="16"/>
        </w:rPr>
        <w:t xml:space="preserve"> </w:t>
      </w:r>
      <w:r w:rsidRPr="00EB000D">
        <w:rPr>
          <w:rFonts w:eastAsia="Calibri"/>
          <w:sz w:val="16"/>
        </w:rPr>
        <w:t>benefit</w:t>
      </w:r>
      <w:r w:rsidRPr="00EB000D">
        <w:rPr>
          <w:sz w:val="16"/>
        </w:rPr>
        <w:t xml:space="preserve"> </w:t>
      </w:r>
      <w:r w:rsidRPr="00EB000D">
        <w:rPr>
          <w:rFonts w:eastAsia="Calibri"/>
          <w:sz w:val="16"/>
        </w:rPr>
        <w:t>from</w:t>
      </w:r>
      <w:r w:rsidRPr="00EB000D">
        <w:rPr>
          <w:sz w:val="16"/>
        </w:rPr>
        <w:t xml:space="preserve"> </w:t>
      </w:r>
      <w:r w:rsidRPr="00EB000D">
        <w:rPr>
          <w:rFonts w:eastAsia="Calibri"/>
          <w:sz w:val="16"/>
        </w:rPr>
        <w:t>it</w:t>
      </w:r>
      <w:r w:rsidRPr="00EB000D">
        <w:rPr>
          <w:sz w:val="16"/>
        </w:rPr>
        <w:t xml:space="preserve"> </w:t>
      </w:r>
      <w:r w:rsidRPr="00EB000D">
        <w:rPr>
          <w:rFonts w:eastAsia="Calibri"/>
          <w:sz w:val="16"/>
        </w:rPr>
        <w:t>once</w:t>
      </w:r>
      <w:r w:rsidRPr="00EB000D">
        <w:rPr>
          <w:sz w:val="16"/>
        </w:rPr>
        <w:t xml:space="preserve"> </w:t>
      </w:r>
      <w:r w:rsidRPr="00EB000D">
        <w:rPr>
          <w:rFonts w:eastAsia="Calibri"/>
          <w:sz w:val="16"/>
        </w:rPr>
        <w:t>it</w:t>
      </w:r>
      <w:r w:rsidRPr="00EB000D">
        <w:rPr>
          <w:sz w:val="16"/>
        </w:rPr>
        <w:t xml:space="preserve"> </w:t>
      </w:r>
      <w:r w:rsidRPr="00EB000D">
        <w:rPr>
          <w:rFonts w:eastAsia="Calibri"/>
          <w:sz w:val="16"/>
        </w:rPr>
        <w:t>is</w:t>
      </w:r>
      <w:r w:rsidRPr="00EB000D">
        <w:rPr>
          <w:sz w:val="16"/>
        </w:rPr>
        <w:t xml:space="preserve"> </w:t>
      </w:r>
      <w:r w:rsidRPr="00EB000D">
        <w:rPr>
          <w:rFonts w:eastAsia="Calibri"/>
          <w:sz w:val="16"/>
        </w:rPr>
        <w:t>found</w:t>
      </w:r>
      <w:r w:rsidRPr="00EB000D">
        <w:rPr>
          <w:sz w:val="16"/>
        </w:rPr>
        <w:t xml:space="preserve">? </w:t>
      </w:r>
      <w:r w:rsidRPr="00EB000D">
        <w:rPr>
          <w:rFonts w:eastAsia="Calibri"/>
          <w:sz w:val="16"/>
        </w:rPr>
        <w:t>Similar</w:t>
      </w:r>
      <w:r w:rsidRPr="00EB000D">
        <w:rPr>
          <w:sz w:val="16"/>
        </w:rPr>
        <w:t xml:space="preserve"> </w:t>
      </w:r>
      <w:r w:rsidRPr="00EB000D">
        <w:rPr>
          <w:rFonts w:eastAsia="Calibri"/>
          <w:sz w:val="16"/>
        </w:rPr>
        <w:t>projects</w:t>
      </w:r>
      <w:r w:rsidRPr="00EB000D">
        <w:rPr>
          <w:sz w:val="16"/>
        </w:rPr>
        <w:t xml:space="preserve"> </w:t>
      </w:r>
      <w:r w:rsidRPr="00EB000D">
        <w:rPr>
          <w:rFonts w:eastAsia="Calibri"/>
          <w:sz w:val="16"/>
        </w:rPr>
        <w:t>and</w:t>
      </w:r>
      <w:r w:rsidRPr="00EB000D">
        <w:rPr>
          <w:sz w:val="16"/>
        </w:rPr>
        <w:t xml:space="preserve"> </w:t>
      </w:r>
      <w:r w:rsidRPr="00EB000D">
        <w:rPr>
          <w:rFonts w:eastAsia="Calibri"/>
          <w:sz w:val="16"/>
        </w:rPr>
        <w:t>goals</w:t>
      </w:r>
      <w:r w:rsidRPr="00EB000D">
        <w:rPr>
          <w:sz w:val="16"/>
        </w:rPr>
        <w:t xml:space="preserve"> </w:t>
      </w:r>
      <w:r w:rsidRPr="00EB000D">
        <w:rPr>
          <w:rFonts w:eastAsia="Calibri"/>
          <w:sz w:val="16"/>
        </w:rPr>
        <w:t>that</w:t>
      </w:r>
      <w:r w:rsidRPr="00EB000D">
        <w:rPr>
          <w:sz w:val="16"/>
        </w:rPr>
        <w:t xml:space="preserve"> </w:t>
      </w:r>
      <w:r w:rsidRPr="00EB000D">
        <w:rPr>
          <w:rFonts w:eastAsia="Calibri"/>
          <w:sz w:val="16"/>
        </w:rPr>
        <w:t>might</w:t>
      </w:r>
      <w:r w:rsidRPr="00EB000D">
        <w:rPr>
          <w:sz w:val="16"/>
        </w:rPr>
        <w:t xml:space="preserve"> </w:t>
      </w:r>
      <w:r w:rsidRPr="00EB000D">
        <w:rPr>
          <w:rFonts w:eastAsia="Calibri"/>
          <w:sz w:val="16"/>
        </w:rPr>
        <w:t>lose</w:t>
      </w:r>
      <w:r w:rsidRPr="00EB000D">
        <w:rPr>
          <w:sz w:val="16"/>
        </w:rPr>
        <w:t xml:space="preserve"> </w:t>
      </w:r>
      <w:r w:rsidRPr="00EB000D">
        <w:rPr>
          <w:rFonts w:eastAsia="Calibri"/>
          <w:sz w:val="16"/>
        </w:rPr>
        <w:t>their</w:t>
      </w:r>
      <w:r w:rsidRPr="00EB000D">
        <w:rPr>
          <w:sz w:val="16"/>
        </w:rPr>
        <w:t xml:space="preserve"> </w:t>
      </w:r>
      <w:r w:rsidRPr="00EB000D">
        <w:rPr>
          <w:rFonts w:eastAsia="Calibri"/>
          <w:sz w:val="16"/>
        </w:rPr>
        <w:t>meaning</w:t>
      </w:r>
      <w:r w:rsidRPr="00EB000D">
        <w:rPr>
          <w:sz w:val="16"/>
        </w:rPr>
        <w:t xml:space="preserve"> </w:t>
      </w:r>
      <w:r w:rsidRPr="00EB000D">
        <w:rPr>
          <w:rFonts w:eastAsia="Calibri"/>
          <w:sz w:val="16"/>
        </w:rPr>
        <w:t>when</w:t>
      </w:r>
      <w:r w:rsidRPr="00EB000D">
        <w:rPr>
          <w:sz w:val="16"/>
        </w:rPr>
        <w:t xml:space="preserve"> </w:t>
      </w:r>
      <w:r w:rsidRPr="00EB000D">
        <w:rPr>
          <w:rFonts w:eastAsia="Calibri"/>
          <w:sz w:val="16"/>
        </w:rPr>
        <w:t>confronted</w:t>
      </w:r>
      <w:r w:rsidRPr="00EB000D">
        <w:rPr>
          <w:sz w:val="16"/>
        </w:rPr>
        <w:t xml:space="preserve"> </w:t>
      </w:r>
      <w:r w:rsidRPr="00EB000D">
        <w:rPr>
          <w:rFonts w:eastAsia="Calibri"/>
          <w:sz w:val="16"/>
        </w:rPr>
        <w:t>with</w:t>
      </w:r>
      <w:r w:rsidRPr="00EB000D">
        <w:rPr>
          <w:sz w:val="16"/>
        </w:rPr>
        <w:t xml:space="preserve"> </w:t>
      </w:r>
      <w:r w:rsidRPr="00EB000D">
        <w:rPr>
          <w:rFonts w:eastAsia="Calibri"/>
          <w:sz w:val="16"/>
        </w:rPr>
        <w:t>extinction</w:t>
      </w:r>
      <w:r w:rsidRPr="00EB000D">
        <w:rPr>
          <w:sz w:val="16"/>
        </w:rPr>
        <w:t xml:space="preserve"> </w:t>
      </w:r>
      <w:r w:rsidRPr="00EB000D">
        <w:rPr>
          <w:rFonts w:eastAsia="Calibri"/>
          <w:sz w:val="16"/>
        </w:rPr>
        <w:t>include</w:t>
      </w:r>
      <w:r w:rsidRPr="00EB000D">
        <w:rPr>
          <w:sz w:val="16"/>
        </w:rPr>
        <w:t xml:space="preserve"> </w:t>
      </w:r>
      <w:r w:rsidRPr="00EB000D">
        <w:rPr>
          <w:rFonts w:eastAsia="Calibri"/>
          <w:sz w:val="16"/>
        </w:rPr>
        <w:t>politics</w:t>
      </w:r>
      <w:r w:rsidRPr="00EB000D">
        <w:rPr>
          <w:sz w:val="16"/>
        </w:rPr>
        <w:t xml:space="preserve">, </w:t>
      </w:r>
      <w:r w:rsidRPr="00EB000D">
        <w:rPr>
          <w:rFonts w:eastAsia="Calibri"/>
          <w:sz w:val="16"/>
        </w:rPr>
        <w:t>artistic</w:t>
      </w:r>
      <w:r w:rsidRPr="00EB000D">
        <w:rPr>
          <w:sz w:val="16"/>
        </w:rPr>
        <w:t xml:space="preserve"> </w:t>
      </w:r>
      <w:r w:rsidRPr="00EB000D">
        <w:rPr>
          <w:rFonts w:eastAsia="Calibri"/>
          <w:sz w:val="16"/>
        </w:rPr>
        <w:t>pursuits</w:t>
      </w:r>
      <w:r w:rsidRPr="00EB000D">
        <w:rPr>
          <w:sz w:val="16"/>
        </w:rPr>
        <w:t xml:space="preserve"> </w:t>
      </w:r>
      <w:r w:rsidRPr="00EB000D">
        <w:rPr>
          <w:rFonts w:eastAsia="Calibri"/>
          <w:sz w:val="16"/>
        </w:rPr>
        <w:t>and</w:t>
      </w:r>
      <w:r w:rsidRPr="00EB000D">
        <w:rPr>
          <w:sz w:val="16"/>
        </w:rPr>
        <w:t xml:space="preserve"> </w:t>
      </w:r>
      <w:r w:rsidRPr="00EB000D">
        <w:rPr>
          <w:rFonts w:eastAsia="Calibri"/>
          <w:sz w:val="16"/>
        </w:rPr>
        <w:t>even</w:t>
      </w:r>
      <w:r w:rsidRPr="00EB000D">
        <w:rPr>
          <w:sz w:val="16"/>
        </w:rPr>
        <w:t xml:space="preserve"> </w:t>
      </w:r>
      <w:r w:rsidRPr="00EB000D">
        <w:rPr>
          <w:rFonts w:eastAsia="Calibri"/>
          <w:sz w:val="16"/>
        </w:rPr>
        <w:t>the</w:t>
      </w:r>
      <w:r w:rsidRPr="00EB000D">
        <w:rPr>
          <w:sz w:val="16"/>
        </w:rPr>
        <w:t xml:space="preserve"> </w:t>
      </w:r>
      <w:r w:rsidRPr="00EB000D">
        <w:rPr>
          <w:rFonts w:eastAsia="Calibri"/>
          <w:sz w:val="16"/>
        </w:rPr>
        <w:t>type</w:t>
      </w:r>
      <w:r w:rsidRPr="00EB000D">
        <w:rPr>
          <w:sz w:val="16"/>
        </w:rPr>
        <w:t xml:space="preserve"> </w:t>
      </w:r>
      <w:r w:rsidRPr="00EB000D">
        <w:rPr>
          <w:rFonts w:eastAsia="Calibri"/>
          <w:sz w:val="16"/>
        </w:rPr>
        <w:t>of</w:t>
      </w:r>
      <w:r w:rsidRPr="00EB000D">
        <w:rPr>
          <w:sz w:val="16"/>
        </w:rPr>
        <w:t xml:space="preserve"> </w:t>
      </w:r>
      <w:r w:rsidRPr="00EB000D">
        <w:rPr>
          <w:rFonts w:eastAsia="Calibri"/>
          <w:sz w:val="16"/>
        </w:rPr>
        <w:t>philosophical</w:t>
      </w:r>
      <w:r w:rsidRPr="00EB000D">
        <w:rPr>
          <w:sz w:val="16"/>
        </w:rPr>
        <w:t xml:space="preserve"> </w:t>
      </w:r>
      <w:r w:rsidRPr="00EB000D">
        <w:rPr>
          <w:rFonts w:eastAsia="Calibri"/>
          <w:sz w:val="16"/>
        </w:rPr>
        <w:t>work</w:t>
      </w:r>
      <w:r w:rsidRPr="00EB000D">
        <w:rPr>
          <w:sz w:val="16"/>
        </w:rPr>
        <w:t xml:space="preserve"> </w:t>
      </w:r>
      <w:r w:rsidRPr="00EB000D">
        <w:rPr>
          <w:rFonts w:eastAsia="Calibri"/>
          <w:sz w:val="16"/>
        </w:rPr>
        <w:t>with</w:t>
      </w:r>
      <w:r w:rsidRPr="00EB000D">
        <w:rPr>
          <w:sz w:val="16"/>
        </w:rPr>
        <w:t xml:space="preserve"> </w:t>
      </w:r>
      <w:r w:rsidRPr="00EB000D">
        <w:rPr>
          <w:rFonts w:eastAsia="Calibri"/>
          <w:sz w:val="16"/>
        </w:rPr>
        <w:t>which</w:t>
      </w:r>
      <w:r w:rsidRPr="00EB000D">
        <w:rPr>
          <w:sz w:val="16"/>
        </w:rPr>
        <w:t xml:space="preserve"> </w:t>
      </w:r>
      <w:r w:rsidRPr="00EB000D">
        <w:rPr>
          <w:rFonts w:eastAsia="Calibri"/>
          <w:sz w:val="16"/>
        </w:rPr>
        <w:t>this</w:t>
      </w:r>
      <w:r w:rsidRPr="00EB000D">
        <w:rPr>
          <w:sz w:val="16"/>
        </w:rPr>
        <w:t xml:space="preserve"> </w:t>
      </w:r>
      <w:r w:rsidRPr="00EB000D">
        <w:rPr>
          <w:rFonts w:eastAsia="Calibri"/>
          <w:sz w:val="16"/>
        </w:rPr>
        <w:t>paper</w:t>
      </w:r>
      <w:r w:rsidRPr="00EB000D">
        <w:rPr>
          <w:sz w:val="16"/>
        </w:rPr>
        <w:t xml:space="preserve"> </w:t>
      </w:r>
      <w:r w:rsidRPr="00EB000D">
        <w:rPr>
          <w:rFonts w:eastAsia="Calibri"/>
          <w:sz w:val="16"/>
        </w:rPr>
        <w:t>is</w:t>
      </w:r>
      <w:r w:rsidRPr="00EB000D">
        <w:rPr>
          <w:sz w:val="16"/>
        </w:rPr>
        <w:t xml:space="preserve"> </w:t>
      </w:r>
      <w:r w:rsidRPr="00EB000D">
        <w:rPr>
          <w:rFonts w:eastAsia="Calibri"/>
          <w:sz w:val="16"/>
        </w:rPr>
        <w:t>concerned</w:t>
      </w:r>
      <w:r w:rsidRPr="00EB000D">
        <w:rPr>
          <w:sz w:val="16"/>
        </w:rPr>
        <w:t xml:space="preserve">. </w:t>
      </w:r>
      <w:r w:rsidRPr="00EB000D">
        <w:rPr>
          <w:rFonts w:eastAsia="Calibri"/>
          <w:sz w:val="16"/>
        </w:rPr>
        <w:t>Even</w:t>
      </w:r>
      <w:r w:rsidRPr="00EB000D">
        <w:rPr>
          <w:sz w:val="16"/>
        </w:rPr>
        <w:t xml:space="preserve"> </w:t>
      </w:r>
      <w:r w:rsidRPr="00EB000D">
        <w:rPr>
          <w:rFonts w:eastAsia="Calibri"/>
          <w:sz w:val="16"/>
        </w:rPr>
        <w:t>more</w:t>
      </w:r>
      <w:r w:rsidRPr="00EB000D">
        <w:rPr>
          <w:sz w:val="16"/>
        </w:rPr>
        <w:t xml:space="preserve"> </w:t>
      </w:r>
      <w:r w:rsidRPr="00EB000D">
        <w:rPr>
          <w:rFonts w:eastAsia="Calibri"/>
          <w:sz w:val="16"/>
        </w:rPr>
        <w:t>extreme</w:t>
      </w:r>
      <w:r w:rsidRPr="00EB000D">
        <w:rPr>
          <w:sz w:val="16"/>
        </w:rPr>
        <w:t xml:space="preserve">, </w:t>
      </w:r>
      <w:r w:rsidRPr="00EB000D">
        <w:rPr>
          <w:rFonts w:eastAsia="Calibri"/>
          <w:sz w:val="16"/>
        </w:rPr>
        <w:t>through</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words</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character</w:t>
      </w:r>
      <w:r w:rsidRPr="003D7BF6">
        <w:rPr>
          <w:sz w:val="16"/>
        </w:rPr>
        <w:t xml:space="preserve"> </w:t>
      </w:r>
      <w:r w:rsidRPr="003D7BF6">
        <w:rPr>
          <w:rFonts w:eastAsia="Calibri"/>
          <w:sz w:val="16"/>
        </w:rPr>
        <w:t>Theo</w:t>
      </w:r>
      <w:r w:rsidRPr="003D7BF6">
        <w:rPr>
          <w:sz w:val="16"/>
        </w:rPr>
        <w:t xml:space="preserve"> </w:t>
      </w:r>
      <w:proofErr w:type="spellStart"/>
      <w:r w:rsidRPr="003D7BF6">
        <w:rPr>
          <w:rFonts w:eastAsia="Calibri"/>
          <w:sz w:val="16"/>
        </w:rPr>
        <w:t>Faron</w:t>
      </w:r>
      <w:proofErr w:type="spellEnd"/>
      <w:r w:rsidRPr="003D7BF6">
        <w:rPr>
          <w:sz w:val="16"/>
        </w:rPr>
        <w:t xml:space="preserve">, </w:t>
      </w:r>
      <w:r w:rsidRPr="003D7BF6">
        <w:rPr>
          <w:rFonts w:eastAsia="Calibri"/>
          <w:sz w:val="16"/>
        </w:rPr>
        <w:t>P</w:t>
      </w:r>
      <w:r w:rsidRPr="003D7BF6">
        <w:rPr>
          <w:sz w:val="16"/>
        </w:rPr>
        <w:t>.</w:t>
      </w:r>
      <w:r w:rsidRPr="003D7BF6">
        <w:rPr>
          <w:rFonts w:eastAsia="Calibri"/>
          <w:sz w:val="16"/>
        </w:rPr>
        <w:t>D</w:t>
      </w:r>
      <w:r w:rsidRPr="003D7BF6">
        <w:rPr>
          <w:sz w:val="16"/>
        </w:rPr>
        <w:t xml:space="preserve">. </w:t>
      </w:r>
      <w:r w:rsidRPr="003D7BF6">
        <w:rPr>
          <w:rFonts w:eastAsia="Calibri"/>
          <w:sz w:val="16"/>
        </w:rPr>
        <w:t>James</w:t>
      </w:r>
      <w:r w:rsidRPr="003D7BF6">
        <w:rPr>
          <w:sz w:val="16"/>
        </w:rPr>
        <w:t xml:space="preserve"> </w:t>
      </w:r>
      <w:r w:rsidRPr="003D7BF6">
        <w:rPr>
          <w:rFonts w:eastAsia="Calibri"/>
          <w:sz w:val="16"/>
        </w:rPr>
        <w:t>says</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his</w:t>
      </w:r>
      <w:r w:rsidRPr="003D7BF6">
        <w:rPr>
          <w:sz w:val="16"/>
        </w:rPr>
        <w:t xml:space="preserve"> </w:t>
      </w:r>
      <w:r w:rsidRPr="003D7BF6">
        <w:rPr>
          <w:rFonts w:eastAsia="Calibri"/>
          <w:sz w:val="16"/>
        </w:rPr>
        <w:t>novel</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Children</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Men</w:t>
      </w:r>
      <w:r w:rsidRPr="003D7BF6">
        <w:rPr>
          <w:sz w:val="16"/>
        </w:rPr>
        <w:t xml:space="preserve"> </w:t>
      </w:r>
      <w:r w:rsidRPr="003D7BF6">
        <w:rPr>
          <w:rFonts w:eastAsia="Calibri"/>
          <w:sz w:val="16"/>
        </w:rPr>
        <w:t>that</w:t>
      </w:r>
      <w:r w:rsidRPr="003D7BF6">
        <w:rPr>
          <w:sz w:val="16"/>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3D7BF6">
        <w:rPr>
          <w:sz w:val="16"/>
        </w:rPr>
        <w:t xml:space="preserve"> </w:t>
      </w:r>
      <w:r w:rsidRPr="003D7BF6">
        <w:rPr>
          <w:rFonts w:eastAsia="Calibri"/>
          <w:sz w:val="16"/>
        </w:rPr>
        <w:t>if</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ourselves</w:t>
      </w:r>
      <w:r w:rsidRPr="003D7BF6">
        <w:rPr>
          <w:sz w:val="16"/>
        </w:rPr>
        <w:t xml:space="preserve">, </w:t>
      </w:r>
      <w:r w:rsidRPr="003D7BF6">
        <w:rPr>
          <w:rFonts w:eastAsia="Calibri"/>
          <w:sz w:val="16"/>
        </w:rPr>
        <w:t>without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assurance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we</w:t>
      </w:r>
      <w:r w:rsidRPr="003D7BF6">
        <w:rPr>
          <w:sz w:val="16"/>
        </w:rPr>
        <w:t xml:space="preserve"> </w:t>
      </w:r>
      <w:proofErr w:type="gramStart"/>
      <w:r w:rsidRPr="003D7BF6">
        <w:rPr>
          <w:rFonts w:eastAsia="Calibri"/>
          <w:sz w:val="16"/>
        </w:rPr>
        <w:t>being</w:t>
      </w:r>
      <w:proofErr w:type="gramEnd"/>
      <w:r w:rsidRPr="003D7BF6">
        <w:rPr>
          <w:sz w:val="16"/>
        </w:rPr>
        <w:t xml:space="preserve"> </w:t>
      </w:r>
      <w:r w:rsidRPr="003D7BF6">
        <w:rPr>
          <w:rFonts w:eastAsia="Calibri"/>
          <w:sz w:val="16"/>
        </w:rPr>
        <w:t>dead</w:t>
      </w:r>
      <w:r w:rsidRPr="003D7BF6">
        <w:rPr>
          <w:sz w:val="16"/>
        </w:rPr>
        <w:t xml:space="preserve"> </w:t>
      </w:r>
      <w:r w:rsidRPr="003D7BF6">
        <w:rPr>
          <w:rFonts w:eastAsia="Calibri"/>
          <w:sz w:val="16"/>
        </w:rPr>
        <w:t>yet</w:t>
      </w:r>
      <w:r w:rsidRPr="003D7BF6">
        <w:rPr>
          <w:sz w:val="16"/>
        </w:rPr>
        <w:t xml:space="preserve"> </w:t>
      </w:r>
      <w:r w:rsidRPr="003D7BF6">
        <w:rPr>
          <w:rFonts w:eastAsia="Calibri"/>
          <w:sz w:val="16"/>
        </w:rPr>
        <w:t>live</w:t>
      </w:r>
      <w:r w:rsidRPr="003D7BF6">
        <w:rPr>
          <w:sz w:val="16"/>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proofErr w:type="spellStart"/>
      <w:r w:rsidRPr="00AE4834">
        <w:rPr>
          <w:rStyle w:val="StyleUnderline"/>
          <w:rFonts w:eastAsia="Calibri"/>
        </w:rPr>
        <w:t>defences</w:t>
      </w:r>
      <w:proofErr w:type="spellEnd"/>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3D7BF6">
        <w:rPr>
          <w:sz w:val="16"/>
        </w:rPr>
        <w:t xml:space="preserve"> (</w:t>
      </w:r>
      <w:r w:rsidRPr="003D7BF6">
        <w:rPr>
          <w:rFonts w:eastAsia="Calibri"/>
          <w:sz w:val="16"/>
        </w:rPr>
        <w:t>James</w:t>
      </w:r>
      <w:r w:rsidRPr="003D7BF6">
        <w:rPr>
          <w:sz w:val="16"/>
        </w:rPr>
        <w:t xml:space="preserve"> 2006, 9). </w:t>
      </w:r>
      <w:r w:rsidRPr="003D7BF6">
        <w:rPr>
          <w:rFonts w:eastAsia="Calibri"/>
          <w:sz w:val="16"/>
        </w:rPr>
        <w:t>Even</w:t>
      </w:r>
      <w:r w:rsidRPr="003D7BF6">
        <w:rPr>
          <w:sz w:val="16"/>
        </w:rPr>
        <w:t xml:space="preserve"> </w:t>
      </w:r>
      <w:r w:rsidRPr="003D7BF6">
        <w:rPr>
          <w:rFonts w:eastAsia="Calibri"/>
          <w:sz w:val="16"/>
        </w:rPr>
        <w:t>if</w:t>
      </w:r>
      <w:r w:rsidRPr="003D7BF6">
        <w:rPr>
          <w:sz w:val="16"/>
        </w:rPr>
        <w:t xml:space="preserve"> </w:t>
      </w:r>
      <w:r w:rsidRPr="003D7BF6">
        <w:rPr>
          <w:rFonts w:eastAsia="Calibri"/>
          <w:sz w:val="16"/>
        </w:rPr>
        <w:t>James</w:t>
      </w:r>
      <w:r w:rsidRPr="003D7BF6">
        <w:rPr>
          <w:sz w:val="16"/>
        </w:rPr>
        <w:t xml:space="preserve">’ </w:t>
      </w:r>
      <w:r w:rsidRPr="003D7BF6">
        <w:rPr>
          <w:rFonts w:eastAsia="Calibri"/>
          <w:sz w:val="16"/>
        </w:rPr>
        <w:t>claim</w:t>
      </w:r>
      <w:r w:rsidRPr="003D7BF6">
        <w:rPr>
          <w:sz w:val="16"/>
        </w:rPr>
        <w:t xml:space="preserve"> </w:t>
      </w:r>
      <w:r w:rsidRPr="003D7BF6">
        <w:rPr>
          <w:rFonts w:eastAsia="Calibri"/>
          <w:sz w:val="16"/>
        </w:rPr>
        <w:t>is</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bit</w:t>
      </w:r>
      <w:r w:rsidRPr="003D7BF6">
        <w:rPr>
          <w:sz w:val="16"/>
        </w:rPr>
        <w:t xml:space="preserve"> </w:t>
      </w:r>
      <w:r w:rsidRPr="003D7BF6">
        <w:rPr>
          <w:rFonts w:eastAsia="Calibri"/>
          <w:sz w:val="16"/>
        </w:rPr>
        <w:t>hyperbolic</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all</w:t>
      </w:r>
      <w:r w:rsidRPr="003D7BF6">
        <w:rPr>
          <w:sz w:val="16"/>
        </w:rPr>
        <w:t xml:space="preserve"> </w:t>
      </w:r>
      <w:r w:rsidRPr="003D7BF6">
        <w:rPr>
          <w:rFonts w:eastAsia="Calibri"/>
          <w:sz w:val="16"/>
        </w:rPr>
        <w:t>pleasures</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actually</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lost</w:t>
      </w:r>
      <w:r w:rsidRPr="003D7BF6">
        <w:rPr>
          <w:sz w:val="16"/>
        </w:rPr>
        <w:t xml:space="preserve">, </w:t>
      </w:r>
      <w:r w:rsidRPr="003D7BF6">
        <w:rPr>
          <w:rFonts w:eastAsia="Calibri"/>
          <w:sz w:val="16"/>
        </w:rPr>
        <w:t>I</w:t>
      </w:r>
      <w:r w:rsidRPr="003D7BF6">
        <w:rPr>
          <w:sz w:val="16"/>
        </w:rPr>
        <w:t xml:space="preserve"> </w:t>
      </w:r>
      <w:r w:rsidRPr="003D7BF6">
        <w:rPr>
          <w:rFonts w:eastAsia="Calibri"/>
          <w:sz w:val="16"/>
        </w:rPr>
        <w:t>agree</w:t>
      </w:r>
      <w:r w:rsidRPr="003D7BF6">
        <w:rPr>
          <w:sz w:val="16"/>
        </w:rPr>
        <w:t xml:space="preserve"> </w:t>
      </w:r>
      <w:r w:rsidRPr="003D7BF6">
        <w:rPr>
          <w:rFonts w:eastAsia="Calibri"/>
          <w:sz w:val="16"/>
        </w:rPr>
        <w:t>with</w:t>
      </w:r>
      <w:r w:rsidRPr="003D7BF6">
        <w:rPr>
          <w:sz w:val="16"/>
        </w:rPr>
        <w:t xml:space="preserve"> </w:t>
      </w:r>
      <w:r w:rsidRPr="003D7BF6">
        <w:rPr>
          <w:rFonts w:eastAsia="Calibri"/>
          <w:sz w:val="16"/>
        </w:rPr>
        <w:t>Scheffler</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finding</w:t>
      </w:r>
      <w:r w:rsidRPr="003D7BF6">
        <w:rPr>
          <w:sz w:val="16"/>
        </w:rPr>
        <w:t xml:space="preserve"> </w:t>
      </w:r>
      <w:r w:rsidRPr="003D7BF6">
        <w:rPr>
          <w:rFonts w:eastAsia="Calibri"/>
          <w:sz w:val="16"/>
        </w:rPr>
        <w:t>it</w:t>
      </w:r>
      <w:r w:rsidRPr="003D7BF6">
        <w:rPr>
          <w:sz w:val="16"/>
        </w:rPr>
        <w:t xml:space="preserve"> </w:t>
      </w:r>
      <w:r w:rsidRPr="003D7BF6">
        <w:rPr>
          <w:rFonts w:eastAsia="Calibri"/>
          <w:sz w:val="16"/>
        </w:rPr>
        <w:t>not</w:t>
      </w:r>
      <w:r w:rsidRPr="003D7BF6">
        <w:rPr>
          <w:sz w:val="16"/>
        </w:rPr>
        <w:t xml:space="preserve"> </w:t>
      </w:r>
      <w:r w:rsidRPr="003D7BF6">
        <w:rPr>
          <w:rFonts w:eastAsia="Calibri"/>
          <w:sz w:val="16"/>
        </w:rPr>
        <w:t>implausible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knowledge</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extinction</w:t>
      </w:r>
      <w:r w:rsidRPr="003D7BF6">
        <w:rPr>
          <w:sz w:val="16"/>
        </w:rPr>
        <w:t xml:space="preserve"> </w:t>
      </w:r>
      <w:r w:rsidRPr="003D7BF6">
        <w:rPr>
          <w:rFonts w:eastAsia="Calibri"/>
          <w:sz w:val="16"/>
        </w:rPr>
        <w:t>was</w:t>
      </w:r>
      <w:r w:rsidRPr="003D7BF6">
        <w:rPr>
          <w:sz w:val="16"/>
        </w:rPr>
        <w:t xml:space="preserve"> </w:t>
      </w:r>
      <w:r w:rsidRPr="003D7BF6">
        <w:rPr>
          <w:rFonts w:eastAsia="Calibri"/>
          <w:sz w:val="16"/>
        </w:rPr>
        <w:t>coming</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there</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be</w:t>
      </w:r>
      <w:r w:rsidRPr="003D7BF6">
        <w:rPr>
          <w:sz w:val="16"/>
        </w:rPr>
        <w:t xml:space="preserve"> </w:t>
      </w:r>
      <w:r w:rsidRPr="003D7BF6">
        <w:rPr>
          <w:rFonts w:eastAsia="Calibri"/>
          <w:sz w:val="16"/>
        </w:rPr>
        <w:t>no</w:t>
      </w:r>
      <w:r w:rsidRPr="003D7BF6">
        <w:rPr>
          <w:sz w:val="16"/>
        </w:rPr>
        <w:t xml:space="preserve"> </w:t>
      </w:r>
      <w:r w:rsidRPr="003D7BF6">
        <w:rPr>
          <w:rFonts w:eastAsia="Calibri"/>
          <w:sz w:val="16"/>
        </w:rPr>
        <w:t>more</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would</w:t>
      </w:r>
      <w:r w:rsidRPr="003D7BF6">
        <w:rPr>
          <w:sz w:val="16"/>
        </w:rPr>
        <w:t xml:space="preserve"> </w:t>
      </w:r>
      <w:r w:rsidRPr="003D7BF6">
        <w:rPr>
          <w:rFonts w:eastAsia="Calibri"/>
          <w:sz w:val="16"/>
        </w:rPr>
        <w:t>have</w:t>
      </w:r>
      <w:r w:rsidRPr="003D7BF6">
        <w:rPr>
          <w:sz w:val="16"/>
        </w:rPr>
        <w:t xml:space="preserve"> </w:t>
      </w:r>
      <w:r w:rsidRPr="003D7BF6">
        <w:rPr>
          <w:rFonts w:eastAsia="Calibri"/>
          <w:sz w:val="16"/>
        </w:rPr>
        <w:t>at</w:t>
      </w:r>
      <w:r w:rsidRPr="003D7BF6">
        <w:rPr>
          <w:sz w:val="16"/>
        </w:rPr>
        <w:t xml:space="preserve"> </w:t>
      </w:r>
      <w:r w:rsidRPr="003D7BF6">
        <w:rPr>
          <w:rFonts w:eastAsia="Calibri"/>
          <w:sz w:val="16"/>
        </w:rPr>
        <w:t>least</w:t>
      </w:r>
      <w:r w:rsidRPr="003D7BF6">
        <w:rPr>
          <w:sz w:val="16"/>
        </w:rPr>
        <w:t xml:space="preserve"> </w:t>
      </w:r>
      <w:r w:rsidRPr="003D7BF6">
        <w:rPr>
          <w:rFonts w:eastAsia="Calibri"/>
          <w:sz w:val="16"/>
        </w:rPr>
        <w:t>a</w:t>
      </w:r>
      <w:r w:rsidRPr="003D7BF6">
        <w:rPr>
          <w:sz w:val="16"/>
        </w:rPr>
        <w:t xml:space="preserve"> </w:t>
      </w:r>
      <w:r w:rsidRPr="003D7BF6">
        <w:rPr>
          <w:rFonts w:eastAsia="Calibri"/>
          <w:sz w:val="16"/>
        </w:rPr>
        <w:t>general</w:t>
      </w:r>
      <w:r w:rsidRPr="003D7BF6">
        <w:rPr>
          <w:sz w:val="16"/>
        </w:rPr>
        <w:t xml:space="preserve"> </w:t>
      </w:r>
      <w:r w:rsidRPr="003D7BF6">
        <w:rPr>
          <w:rFonts w:eastAsia="Calibri"/>
          <w:sz w:val="16"/>
        </w:rPr>
        <w:t>depressive</w:t>
      </w:r>
      <w:r w:rsidRPr="003D7BF6">
        <w:rPr>
          <w:sz w:val="16"/>
        </w:rPr>
        <w:t xml:space="preserve"> </w:t>
      </w:r>
      <w:r w:rsidRPr="003D7BF6">
        <w:rPr>
          <w:rFonts w:eastAsia="Calibri"/>
          <w:sz w:val="16"/>
        </w:rPr>
        <w:t>effect</w:t>
      </w:r>
      <w:r w:rsidRPr="003D7BF6">
        <w:rPr>
          <w:sz w:val="16"/>
        </w:rPr>
        <w:t xml:space="preserve"> </w:t>
      </w:r>
      <w:r w:rsidRPr="003D7BF6">
        <w:rPr>
          <w:rFonts w:eastAsia="Calibri"/>
          <w:sz w:val="16"/>
        </w:rPr>
        <w:t>on</w:t>
      </w:r>
      <w:r w:rsidRPr="003D7BF6">
        <w:rPr>
          <w:sz w:val="16"/>
        </w:rPr>
        <w:t xml:space="preserve"> </w:t>
      </w:r>
      <w:r w:rsidRPr="003D7BF6">
        <w:rPr>
          <w:rFonts w:eastAsia="Calibri"/>
          <w:sz w:val="16"/>
        </w:rPr>
        <w:t>people</w:t>
      </w:r>
      <w:r w:rsidRPr="003D7BF6">
        <w:rPr>
          <w:sz w:val="16"/>
        </w:rPr>
        <w:t>’</w:t>
      </w:r>
      <w:r w:rsidRPr="003D7BF6">
        <w:rPr>
          <w:rFonts w:eastAsia="Calibri"/>
          <w:sz w:val="16"/>
        </w:rPr>
        <w:t>s</w:t>
      </w:r>
      <w:r w:rsidRPr="003D7BF6">
        <w:rPr>
          <w:sz w:val="16"/>
        </w:rPr>
        <w:t xml:space="preserve"> </w:t>
      </w:r>
      <w:r w:rsidRPr="003D7BF6">
        <w:rPr>
          <w:rFonts w:eastAsia="Calibri"/>
          <w:sz w:val="16"/>
        </w:rPr>
        <w:t>motivation</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confidence</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value</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joy</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their</w:t>
      </w:r>
      <w:r w:rsidRPr="003D7BF6">
        <w:rPr>
          <w:sz w:val="16"/>
        </w:rPr>
        <w:t xml:space="preserve"> </w:t>
      </w:r>
      <w:r w:rsidRPr="003D7BF6">
        <w:rPr>
          <w:rFonts w:eastAsia="Calibri"/>
          <w:sz w:val="16"/>
        </w:rPr>
        <w:t>activities</w:t>
      </w:r>
      <w:r w:rsidRPr="003D7BF6">
        <w:rPr>
          <w:sz w:val="16"/>
        </w:rPr>
        <w:t xml:space="preserve"> (</w:t>
      </w:r>
      <w:r w:rsidRPr="003D7BF6">
        <w:rPr>
          <w:rFonts w:eastAsia="Calibri"/>
          <w:sz w:val="16"/>
        </w:rPr>
        <w:t>Scheffler</w:t>
      </w:r>
      <w:r w:rsidRPr="003D7BF6">
        <w:rPr>
          <w:sz w:val="16"/>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3D7BF6">
        <w:rPr>
          <w:sz w:val="16"/>
        </w:rPr>
        <w:t xml:space="preserve">. </w:t>
      </w:r>
      <w:r w:rsidRPr="003D7BF6">
        <w:rPr>
          <w:rFonts w:eastAsia="Calibri"/>
          <w:sz w:val="16"/>
        </w:rPr>
        <w:t>Existing</w:t>
      </w:r>
      <w:r w:rsidRPr="003D7BF6">
        <w:rPr>
          <w:sz w:val="16"/>
        </w:rPr>
        <w:t xml:space="preserve"> </w:t>
      </w:r>
      <w:r w:rsidRPr="003D7BF6">
        <w:rPr>
          <w:rFonts w:eastAsia="Calibri"/>
          <w:sz w:val="16"/>
        </w:rPr>
        <w:t>people</w:t>
      </w:r>
      <w:r w:rsidRPr="003D7BF6">
        <w:rPr>
          <w:sz w:val="16"/>
        </w:rPr>
        <w:t xml:space="preserve"> </w:t>
      </w:r>
      <w:r w:rsidRPr="003D7BF6">
        <w:rPr>
          <w:rFonts w:eastAsia="Calibri"/>
          <w:sz w:val="16"/>
        </w:rPr>
        <w:t>could</w:t>
      </w:r>
      <w:r w:rsidRPr="003D7BF6">
        <w:rPr>
          <w:sz w:val="16"/>
        </w:rPr>
        <w:t xml:space="preserve"> </w:t>
      </w:r>
      <w:r w:rsidRPr="003D7BF6">
        <w:rPr>
          <w:rFonts w:eastAsia="Calibri"/>
          <w:sz w:val="16"/>
        </w:rPr>
        <w:t>therefore</w:t>
      </w:r>
      <w:r w:rsidRPr="003D7BF6">
        <w:rPr>
          <w:sz w:val="16"/>
        </w:rPr>
        <w:t xml:space="preserve"> </w:t>
      </w:r>
      <w:r w:rsidRPr="003D7BF6">
        <w:rPr>
          <w:rFonts w:eastAsia="Calibri"/>
          <w:sz w:val="16"/>
        </w:rPr>
        <w:t>reasonably</w:t>
      </w:r>
      <w:r w:rsidRPr="003D7BF6">
        <w:rPr>
          <w:sz w:val="16"/>
        </w:rPr>
        <w:t xml:space="preserve"> </w:t>
      </w:r>
      <w:r w:rsidRPr="003D7BF6">
        <w:rPr>
          <w:rFonts w:eastAsia="Calibri"/>
          <w:sz w:val="16"/>
        </w:rPr>
        <w:t>reject</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principle</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either</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these</w:t>
      </w:r>
      <w:r w:rsidRPr="003D7BF6">
        <w:rPr>
          <w:sz w:val="16"/>
        </w:rPr>
        <w:t xml:space="preserve"> </w:t>
      </w:r>
      <w:r w:rsidRPr="003D7BF6">
        <w:rPr>
          <w:rFonts w:eastAsia="Calibri"/>
          <w:sz w:val="16"/>
        </w:rPr>
        <w:t>reasons</w:t>
      </w:r>
      <w:r w:rsidRPr="003D7BF6">
        <w:rPr>
          <w:sz w:val="16"/>
        </w:rPr>
        <w:t xml:space="preserve">. </w:t>
      </w:r>
      <w:r w:rsidRPr="003D7BF6">
        <w:rPr>
          <w:rFonts w:eastAsia="Calibri"/>
          <w:sz w:val="16"/>
        </w:rPr>
        <w:t>Psychological</w:t>
      </w:r>
      <w:r w:rsidRPr="003D7BF6">
        <w:rPr>
          <w:sz w:val="16"/>
        </w:rPr>
        <w:t xml:space="preserve"> </w:t>
      </w:r>
      <w:r w:rsidRPr="003D7BF6">
        <w:rPr>
          <w:rFonts w:eastAsia="Calibri"/>
          <w:sz w:val="16"/>
        </w:rPr>
        <w:t>pain</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the</w:t>
      </w:r>
      <w:r w:rsidRPr="003D7BF6">
        <w:rPr>
          <w:sz w:val="16"/>
        </w:rPr>
        <w:t xml:space="preserve"> </w:t>
      </w:r>
      <w:r w:rsidRPr="003D7BF6">
        <w:rPr>
          <w:rFonts w:eastAsia="Calibri"/>
          <w:sz w:val="16"/>
        </w:rPr>
        <w:t>inability</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pursue</w:t>
      </w:r>
      <w:r w:rsidRPr="003D7BF6">
        <w:rPr>
          <w:sz w:val="16"/>
        </w:rPr>
        <w:t xml:space="preserve"> </w:t>
      </w:r>
      <w:r w:rsidRPr="003D7BF6">
        <w:rPr>
          <w:rFonts w:eastAsia="Calibri"/>
          <w:sz w:val="16"/>
        </w:rPr>
        <w:t>your</w:t>
      </w:r>
      <w:r w:rsidRPr="003D7BF6">
        <w:rPr>
          <w:sz w:val="16"/>
        </w:rPr>
        <w:t xml:space="preserve"> </w:t>
      </w:r>
      <w:r w:rsidRPr="003D7BF6">
        <w:rPr>
          <w:rFonts w:eastAsia="Calibri"/>
          <w:sz w:val="16"/>
        </w:rPr>
        <w:t>personal</w:t>
      </w:r>
      <w:r w:rsidRPr="003D7BF6">
        <w:rPr>
          <w:sz w:val="16"/>
        </w:rPr>
        <w:t xml:space="preserve"> </w:t>
      </w:r>
      <w:r w:rsidRPr="003D7BF6">
        <w:rPr>
          <w:rFonts w:eastAsia="Calibri"/>
          <w:sz w:val="16"/>
        </w:rPr>
        <w:t>projects</w:t>
      </w:r>
      <w:r w:rsidRPr="003D7BF6">
        <w:rPr>
          <w:sz w:val="16"/>
        </w:rPr>
        <w:t xml:space="preserve">, </w:t>
      </w:r>
      <w:r w:rsidRPr="003D7BF6">
        <w:rPr>
          <w:rFonts w:eastAsia="Calibri"/>
          <w:sz w:val="16"/>
        </w:rPr>
        <w:t>goals</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aims</w:t>
      </w:r>
      <w:r w:rsidRPr="003D7BF6">
        <w:rPr>
          <w:sz w:val="16"/>
        </w:rPr>
        <w:t xml:space="preserve">, </w:t>
      </w:r>
      <w:r w:rsidRPr="003D7BF6">
        <w:rPr>
          <w:rFonts w:eastAsia="Calibri"/>
          <w:sz w:val="16"/>
        </w:rPr>
        <w:t>are</w:t>
      </w:r>
      <w:r w:rsidRPr="003D7BF6">
        <w:rPr>
          <w:sz w:val="16"/>
        </w:rPr>
        <w:t xml:space="preserve"> </w:t>
      </w:r>
      <w:r w:rsidRPr="003D7BF6">
        <w:rPr>
          <w:rFonts w:eastAsia="Calibri"/>
          <w:sz w:val="16"/>
        </w:rPr>
        <w:t>all</w:t>
      </w:r>
      <w:r w:rsidRPr="003D7BF6">
        <w:rPr>
          <w:sz w:val="16"/>
        </w:rPr>
        <w:t xml:space="preserve"> </w:t>
      </w:r>
      <w:r w:rsidRPr="003D7BF6">
        <w:rPr>
          <w:rFonts w:eastAsia="Calibri"/>
          <w:sz w:val="16"/>
        </w:rPr>
        <w:t>acceptable</w:t>
      </w:r>
      <w:r w:rsidRPr="003D7BF6">
        <w:rPr>
          <w:sz w:val="16"/>
        </w:rPr>
        <w:t xml:space="preserve"> </w:t>
      </w:r>
      <w:r w:rsidRPr="003D7BF6">
        <w:rPr>
          <w:rFonts w:eastAsia="Calibri"/>
          <w:sz w:val="16"/>
        </w:rPr>
        <w:t>reasons</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rejecting</w:t>
      </w:r>
      <w:r w:rsidRPr="003D7BF6">
        <w:rPr>
          <w:sz w:val="16"/>
        </w:rPr>
        <w:t xml:space="preserve"> </w:t>
      </w:r>
      <w:r w:rsidRPr="003D7BF6">
        <w:rPr>
          <w:rFonts w:eastAsia="Calibri"/>
          <w:sz w:val="16"/>
        </w:rPr>
        <w:t>principles</w:t>
      </w:r>
      <w:r w:rsidRPr="003D7BF6">
        <w:rPr>
          <w:sz w:val="16"/>
        </w:rPr>
        <w:t xml:space="preserve"> </w:t>
      </w:r>
      <w:r w:rsidRPr="003D7BF6">
        <w:rPr>
          <w:rFonts w:eastAsia="Calibri"/>
          <w:sz w:val="16"/>
        </w:rPr>
        <w:t>in</w:t>
      </w:r>
      <w:r w:rsidRPr="003D7BF6">
        <w:rPr>
          <w:sz w:val="16"/>
        </w:rPr>
        <w:t xml:space="preserve"> </w:t>
      </w:r>
      <w:r w:rsidRPr="003D7BF6">
        <w:rPr>
          <w:rFonts w:eastAsia="Calibri"/>
          <w:sz w:val="16"/>
        </w:rPr>
        <w:t>the</w:t>
      </w:r>
      <w:r w:rsidRPr="003D7BF6">
        <w:rPr>
          <w:sz w:val="16"/>
        </w:rPr>
        <w:t xml:space="preserve"> </w:t>
      </w:r>
      <w:proofErr w:type="spellStart"/>
      <w:r w:rsidRPr="003D7BF6">
        <w:rPr>
          <w:rFonts w:eastAsia="Calibri"/>
          <w:sz w:val="16"/>
        </w:rPr>
        <w:t>contractualist</w:t>
      </w:r>
      <w:proofErr w:type="spellEnd"/>
      <w:r w:rsidRPr="003D7BF6">
        <w:rPr>
          <w:sz w:val="16"/>
        </w:rPr>
        <w:t xml:space="preserve"> </w:t>
      </w:r>
      <w:r w:rsidRPr="003D7BF6">
        <w:rPr>
          <w:rFonts w:eastAsia="Calibri"/>
          <w:sz w:val="16"/>
        </w:rPr>
        <w:t>framework</w:t>
      </w:r>
      <w:r w:rsidRPr="003D7BF6">
        <w:rPr>
          <w:sz w:val="16"/>
        </w:rPr>
        <w:t xml:space="preserve">. </w:t>
      </w:r>
      <w:r w:rsidRPr="003D7BF6">
        <w:rPr>
          <w:rFonts w:eastAsia="Calibri"/>
          <w:sz w:val="16"/>
        </w:rPr>
        <w:t>So</w:t>
      </w:r>
      <w:r w:rsidRPr="003D7BF6">
        <w:rPr>
          <w:sz w:val="16"/>
        </w:rPr>
        <w:t xml:space="preserve"> </w:t>
      </w:r>
      <w:r w:rsidRPr="003D7BF6">
        <w:rPr>
          <w:rFonts w:eastAsia="Calibri"/>
          <w:sz w:val="16"/>
        </w:rPr>
        <w:t>too</w:t>
      </w:r>
      <w:r w:rsidRPr="003D7BF6">
        <w:rPr>
          <w:sz w:val="16"/>
        </w:rPr>
        <w:t xml:space="preserve"> </w:t>
      </w:r>
      <w:r w:rsidRPr="003D7BF6">
        <w:rPr>
          <w:rFonts w:eastAsia="Calibri"/>
          <w:sz w:val="16"/>
        </w:rPr>
        <w:t>are</w:t>
      </w:r>
      <w:r w:rsidRPr="003D7BF6">
        <w:rPr>
          <w:sz w:val="16"/>
        </w:rPr>
        <w:t xml:space="preserve"> </w:t>
      </w:r>
      <w:r w:rsidRPr="003D7BF6">
        <w:rPr>
          <w:rFonts w:eastAsia="Calibri"/>
          <w:sz w:val="16"/>
        </w:rPr>
        <w:t>infringements</w:t>
      </w:r>
      <w:r w:rsidRPr="003D7BF6">
        <w:rPr>
          <w:sz w:val="16"/>
        </w:rPr>
        <w:t xml:space="preserve"> </w:t>
      </w:r>
      <w:r w:rsidRPr="003D7BF6">
        <w:rPr>
          <w:rFonts w:eastAsia="Calibri"/>
          <w:sz w:val="16"/>
        </w:rPr>
        <w:t>of</w:t>
      </w:r>
      <w:r w:rsidRPr="003D7BF6">
        <w:rPr>
          <w:sz w:val="16"/>
        </w:rPr>
        <w:t xml:space="preserve"> </w:t>
      </w:r>
      <w:r w:rsidRPr="003D7BF6">
        <w:rPr>
          <w:rFonts w:eastAsia="Calibri"/>
          <w:sz w:val="16"/>
        </w:rPr>
        <w:t>rights</w:t>
      </w:r>
      <w:r w:rsidRPr="003D7BF6">
        <w:rPr>
          <w:sz w:val="16"/>
        </w:rPr>
        <w:t xml:space="preserve"> </w:t>
      </w:r>
      <w:r w:rsidRPr="003D7BF6">
        <w:rPr>
          <w:rFonts w:eastAsia="Calibri"/>
          <w:sz w:val="16"/>
        </w:rPr>
        <w:t>and</w:t>
      </w:r>
      <w:r w:rsidRPr="003D7BF6">
        <w:rPr>
          <w:sz w:val="16"/>
        </w:rPr>
        <w:t xml:space="preserve"> </w:t>
      </w:r>
      <w:r w:rsidRPr="003D7BF6">
        <w:rPr>
          <w:rFonts w:eastAsia="Calibri"/>
          <w:sz w:val="16"/>
        </w:rPr>
        <w:t>entitlements</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we</w:t>
      </w:r>
      <w:r w:rsidRPr="003D7BF6">
        <w:rPr>
          <w:sz w:val="16"/>
        </w:rPr>
        <w:t xml:space="preserve"> </w:t>
      </w:r>
      <w:r w:rsidRPr="003D7BF6">
        <w:rPr>
          <w:rFonts w:eastAsia="Calibri"/>
          <w:sz w:val="16"/>
        </w:rPr>
        <w:t>accept</w:t>
      </w:r>
      <w:r w:rsidRPr="003D7BF6">
        <w:rPr>
          <w:sz w:val="16"/>
        </w:rPr>
        <w:t xml:space="preserve"> </w:t>
      </w:r>
      <w:r w:rsidRPr="003D7BF6">
        <w:rPr>
          <w:rFonts w:eastAsia="Calibri"/>
          <w:sz w:val="16"/>
        </w:rPr>
        <w:t>as</w:t>
      </w:r>
      <w:r w:rsidRPr="003D7BF6">
        <w:rPr>
          <w:sz w:val="16"/>
        </w:rPr>
        <w:t xml:space="preserve"> </w:t>
      </w:r>
      <w:r w:rsidRPr="003D7BF6">
        <w:rPr>
          <w:rFonts w:eastAsia="Calibri"/>
          <w:sz w:val="16"/>
        </w:rPr>
        <w:t>important</w:t>
      </w:r>
      <w:r w:rsidRPr="003D7BF6">
        <w:rPr>
          <w:sz w:val="16"/>
        </w:rPr>
        <w:t xml:space="preserve"> </w:t>
      </w:r>
      <w:r w:rsidRPr="003D7BF6">
        <w:rPr>
          <w:rFonts w:eastAsia="Calibri"/>
          <w:sz w:val="16"/>
        </w:rPr>
        <w:t>for</w:t>
      </w:r>
      <w:r w:rsidRPr="003D7BF6">
        <w:rPr>
          <w:sz w:val="16"/>
        </w:rPr>
        <w:t xml:space="preserve"> </w:t>
      </w:r>
      <w:r w:rsidRPr="003D7BF6">
        <w:rPr>
          <w:rFonts w:eastAsia="Calibri"/>
          <w:sz w:val="16"/>
        </w:rPr>
        <w:t>people</w:t>
      </w:r>
      <w:r w:rsidRPr="003D7BF6">
        <w:rPr>
          <w:sz w:val="16"/>
        </w:rPr>
        <w:t>’</w:t>
      </w:r>
      <w:r w:rsidRPr="003D7BF6">
        <w:rPr>
          <w:rFonts w:eastAsia="Calibri"/>
          <w:sz w:val="16"/>
        </w:rPr>
        <w:t>s</w:t>
      </w:r>
      <w:r w:rsidRPr="003D7BF6">
        <w:rPr>
          <w:sz w:val="16"/>
        </w:rPr>
        <w:t xml:space="preserve"> </w:t>
      </w:r>
      <w:r w:rsidRPr="003D7BF6">
        <w:rPr>
          <w:rFonts w:eastAsia="Calibri"/>
          <w:sz w:val="16"/>
        </w:rPr>
        <w:t>lives</w:t>
      </w:r>
      <w:r w:rsidRPr="003D7BF6">
        <w:rPr>
          <w:sz w:val="16"/>
        </w:rPr>
        <w:t xml:space="preserve">. </w:t>
      </w:r>
      <w:r w:rsidRPr="003D7BF6">
        <w:rPr>
          <w:rFonts w:eastAsia="Calibri"/>
          <w:sz w:val="16"/>
        </w:rPr>
        <w:t>These</w:t>
      </w:r>
      <w:r w:rsidRPr="003D7BF6">
        <w:rPr>
          <w:sz w:val="16"/>
        </w:rPr>
        <w:t xml:space="preserve"> </w:t>
      </w:r>
      <w:r w:rsidRPr="003D7BF6">
        <w:rPr>
          <w:rFonts w:eastAsia="Calibri"/>
          <w:sz w:val="16"/>
        </w:rPr>
        <w:t>psychological</w:t>
      </w:r>
      <w:r w:rsidRPr="003D7BF6">
        <w:rPr>
          <w:sz w:val="16"/>
        </w:rPr>
        <w:t xml:space="preserve"> </w:t>
      </w:r>
      <w:r w:rsidRPr="003D7BF6">
        <w:rPr>
          <w:rFonts w:eastAsia="Calibri"/>
          <w:sz w:val="16"/>
        </w:rPr>
        <w:t>reasons</w:t>
      </w:r>
      <w:r w:rsidRPr="003D7BF6">
        <w:rPr>
          <w:sz w:val="16"/>
        </w:rPr>
        <w:t xml:space="preserve">, </w:t>
      </w:r>
      <w:r w:rsidRPr="003D7BF6">
        <w:rPr>
          <w:rFonts w:eastAsia="Calibri"/>
          <w:sz w:val="16"/>
        </w:rPr>
        <w:t>then</w:t>
      </w:r>
      <w:r w:rsidRPr="003D7BF6">
        <w:rPr>
          <w:sz w:val="16"/>
        </w:rPr>
        <w:t xml:space="preserve">, </w:t>
      </w:r>
      <w:r w:rsidRPr="003D7BF6">
        <w:rPr>
          <w:rFonts w:eastAsia="Calibri"/>
          <w:sz w:val="16"/>
        </w:rPr>
        <w:t>are</w:t>
      </w:r>
      <w:r w:rsidRPr="003D7BF6">
        <w:rPr>
          <w:sz w:val="16"/>
        </w:rPr>
        <w:t xml:space="preserve"> </w:t>
      </w:r>
      <w:r w:rsidRPr="003D7BF6">
        <w:rPr>
          <w:rFonts w:eastAsia="Calibri"/>
          <w:sz w:val="16"/>
        </w:rPr>
        <w:t>also</w:t>
      </w:r>
      <w:r w:rsidRPr="003D7BF6">
        <w:rPr>
          <w:sz w:val="16"/>
        </w:rPr>
        <w:t xml:space="preserve"> </w:t>
      </w:r>
      <w:r w:rsidRPr="003D7BF6">
        <w:rPr>
          <w:rFonts w:eastAsia="Calibri"/>
          <w:sz w:val="16"/>
        </w:rPr>
        <w:t>valid</w:t>
      </w:r>
      <w:r w:rsidRPr="003D7BF6">
        <w:rPr>
          <w:sz w:val="16"/>
        </w:rPr>
        <w:t xml:space="preserve"> </w:t>
      </w:r>
      <w:r w:rsidRPr="003D7BF6">
        <w:rPr>
          <w:rFonts w:eastAsia="Calibri"/>
          <w:sz w:val="16"/>
        </w:rPr>
        <w:t>reasons</w:t>
      </w:r>
      <w:r w:rsidRPr="003D7BF6">
        <w:rPr>
          <w:sz w:val="16"/>
        </w:rPr>
        <w:t xml:space="preserve"> </w:t>
      </w:r>
      <w:r w:rsidRPr="003D7BF6">
        <w:rPr>
          <w:rFonts w:eastAsia="Calibri"/>
          <w:sz w:val="16"/>
        </w:rPr>
        <w:t>to</w:t>
      </w:r>
      <w:r w:rsidRPr="003D7BF6">
        <w:rPr>
          <w:sz w:val="16"/>
        </w:rPr>
        <w:t xml:space="preserve"> </w:t>
      </w:r>
      <w:r w:rsidRPr="003D7BF6">
        <w:rPr>
          <w:rFonts w:eastAsia="Calibri"/>
          <w:sz w:val="16"/>
        </w:rPr>
        <w:t>reject</w:t>
      </w:r>
      <w:r w:rsidRPr="003D7BF6">
        <w:rPr>
          <w:sz w:val="16"/>
        </w:rPr>
        <w:t xml:space="preserve"> </w:t>
      </w:r>
      <w:r w:rsidRPr="003D7BF6">
        <w:rPr>
          <w:rFonts w:eastAsia="Calibri"/>
          <w:sz w:val="16"/>
        </w:rPr>
        <w:t>principles</w:t>
      </w:r>
      <w:r w:rsidRPr="003D7BF6">
        <w:rPr>
          <w:sz w:val="16"/>
        </w:rPr>
        <w:t xml:space="preserve"> </w:t>
      </w:r>
      <w:r w:rsidRPr="003D7BF6">
        <w:rPr>
          <w:rFonts w:eastAsia="Calibri"/>
          <w:sz w:val="16"/>
        </w:rPr>
        <w:t>that</w:t>
      </w:r>
      <w:r w:rsidRPr="003D7BF6">
        <w:rPr>
          <w:sz w:val="16"/>
        </w:rPr>
        <w:t xml:space="preserve"> </w:t>
      </w:r>
      <w:r w:rsidRPr="003D7BF6">
        <w:rPr>
          <w:rFonts w:eastAsia="Calibri"/>
          <w:sz w:val="16"/>
        </w:rPr>
        <w:t>permitted</w:t>
      </w:r>
      <w:r w:rsidRPr="003D7BF6">
        <w:rPr>
          <w:sz w:val="16"/>
        </w:rPr>
        <w:t xml:space="preserve"> </w:t>
      </w:r>
      <w:r w:rsidRPr="003D7BF6">
        <w:rPr>
          <w:rFonts w:eastAsia="Calibri"/>
          <w:sz w:val="16"/>
        </w:rPr>
        <w:t>or</w:t>
      </w:r>
      <w:r w:rsidRPr="003D7BF6">
        <w:rPr>
          <w:sz w:val="16"/>
        </w:rPr>
        <w:t xml:space="preserve"> </w:t>
      </w:r>
      <w:r w:rsidRPr="003D7BF6">
        <w:rPr>
          <w:rFonts w:eastAsia="Calibri"/>
          <w:sz w:val="16"/>
        </w:rPr>
        <w:t>required</w:t>
      </w:r>
      <w:r w:rsidRPr="003D7BF6">
        <w:rPr>
          <w:sz w:val="16"/>
        </w:rPr>
        <w:t xml:space="preserve"> </w:t>
      </w:r>
      <w:r w:rsidRPr="003D7BF6">
        <w:rPr>
          <w:rFonts w:eastAsia="Calibri"/>
          <w:sz w:val="16"/>
        </w:rPr>
        <w:t>human</w:t>
      </w:r>
      <w:r w:rsidRPr="003D7BF6">
        <w:rPr>
          <w:sz w:val="16"/>
        </w:rPr>
        <w:t xml:space="preserve"> </w:t>
      </w:r>
      <w:r w:rsidRPr="003D7BF6">
        <w:rPr>
          <w:rFonts w:eastAsia="Calibri"/>
          <w:sz w:val="16"/>
        </w:rPr>
        <w:t>extinction</w:t>
      </w:r>
      <w:r w:rsidRPr="003D7BF6">
        <w:rPr>
          <w:sz w:val="16"/>
        </w:rPr>
        <w:t xml:space="preserve">. </w:t>
      </w:r>
    </w:p>
    <w:p w14:paraId="529EACDC" w14:textId="77777777" w:rsidR="007A7912" w:rsidRDefault="007A7912" w:rsidP="00E81FF7">
      <w:pPr>
        <w:rPr>
          <w:sz w:val="12"/>
          <w:szCs w:val="12"/>
        </w:rPr>
      </w:pPr>
    </w:p>
    <w:p w14:paraId="6674B498" w14:textId="77777777" w:rsidR="00E81FF7" w:rsidRDefault="00E81FF7" w:rsidP="00E81FF7">
      <w:pPr>
        <w:pStyle w:val="Heading3"/>
      </w:pPr>
      <w:r>
        <w:t>Contention 1 – Star Link</w:t>
      </w:r>
    </w:p>
    <w:p w14:paraId="26410FD9" w14:textId="77777777" w:rsidR="00E81FF7" w:rsidRDefault="00E81FF7" w:rsidP="00E81FF7">
      <w:pPr>
        <w:pStyle w:val="Heading4"/>
      </w:pPr>
      <w:r>
        <w:t xml:space="preserve">The affirmative halts </w:t>
      </w:r>
      <w:proofErr w:type="spellStart"/>
      <w:r>
        <w:t>Starlink</w:t>
      </w:r>
      <w:proofErr w:type="spellEnd"/>
      <w:r>
        <w:t xml:space="preserve"> Mega-Constellations which generates </w:t>
      </w:r>
      <w:r>
        <w:rPr>
          <w:u w:val="single"/>
        </w:rPr>
        <w:t>next-level</w:t>
      </w:r>
      <w:r>
        <w:t xml:space="preserve"> advanced Weather Forecasting. </w:t>
      </w:r>
    </w:p>
    <w:p w14:paraId="2909CF80" w14:textId="77777777" w:rsidR="00E81FF7" w:rsidRPr="000E77C2" w:rsidRDefault="00E81FF7" w:rsidP="00E81FF7">
      <w:r w:rsidRPr="000E77C2">
        <w:rPr>
          <w:rStyle w:val="Style13ptBold"/>
        </w:rPr>
        <w:t>Erwin 20</w:t>
      </w:r>
      <w:r>
        <w:t xml:space="preserve"> </w:t>
      </w:r>
      <w:r w:rsidRPr="000E77C2">
        <w:t>Sandra Erwin 10-14-2020 "SpaceX to explore ways to provide weather data to U.S. military"</w:t>
      </w:r>
      <w:r>
        <w:t xml:space="preserve"> </w:t>
      </w:r>
      <w:hyperlink r:id="rId7" w:history="1">
        <w:r w:rsidRPr="005C484B">
          <w:rPr>
            <w:rStyle w:val="Hyperlink"/>
          </w:rPr>
          <w:t>https://spacenews.com/spacex-to-explore-ways-to-provide-weather-data-to-u-s-military/</w:t>
        </w:r>
      </w:hyperlink>
      <w:r>
        <w:t xml:space="preserve"> (</w:t>
      </w:r>
      <w:r w:rsidRPr="000E77C2">
        <w:t xml:space="preserve">Sandra Erwin writes about military space programs, policy, technology and the industry that supports this sector. She has covered the military, the Pentagon, </w:t>
      </w:r>
      <w:proofErr w:type="gramStart"/>
      <w:r w:rsidRPr="000E77C2">
        <w:t>Congress</w:t>
      </w:r>
      <w:proofErr w:type="gramEnd"/>
      <w:r w:rsidRPr="000E77C2">
        <w:t xml:space="preserve"> and the defense industry for nearly two decades as editor of NDIA’s National Defense Magazine and Pentagon correspondent for Real Clear Defense.</w:t>
      </w:r>
      <w:r>
        <w:t xml:space="preserve">)//Elmer </w:t>
      </w:r>
    </w:p>
    <w:p w14:paraId="786A28E7" w14:textId="77777777" w:rsidR="00E81FF7" w:rsidRPr="000A34F0" w:rsidRDefault="00E81FF7" w:rsidP="00E81FF7">
      <w:pPr>
        <w:rPr>
          <w:sz w:val="16"/>
        </w:rPr>
      </w:pPr>
      <w:r w:rsidRPr="00CB5CE3">
        <w:rPr>
          <w:rStyle w:val="StyleUnderline"/>
        </w:rPr>
        <w:t xml:space="preserve">The $2 million contract is to “assess the feasibility and </w:t>
      </w:r>
      <w:proofErr w:type="gramStart"/>
      <w:r w:rsidRPr="00CB5CE3">
        <w:rPr>
          <w:rStyle w:val="StyleUnderline"/>
        </w:rPr>
        <w:t>long term</w:t>
      </w:r>
      <w:proofErr w:type="gramEnd"/>
      <w:r w:rsidRPr="00CB5CE3">
        <w:rPr>
          <w:rStyle w:val="StyleUnderline"/>
        </w:rPr>
        <w:t xml:space="preserve"> viability of a ‘weather data as a service business model.”</w:t>
      </w:r>
      <w:r w:rsidRPr="000A34F0">
        <w:rPr>
          <w:sz w:val="16"/>
        </w:rPr>
        <w:t xml:space="preserve"> WASHINGTON — </w:t>
      </w:r>
      <w:r w:rsidRPr="000A34F0">
        <w:rPr>
          <w:rStyle w:val="Emphasis"/>
          <w:highlight w:val="green"/>
        </w:rPr>
        <w:t>SpaceX</w:t>
      </w:r>
      <w:r w:rsidRPr="000A34F0">
        <w:rPr>
          <w:rStyle w:val="StyleUnderline"/>
          <w:highlight w:val="green"/>
        </w:rPr>
        <w:t xml:space="preserve"> </w:t>
      </w:r>
      <w:r w:rsidRPr="00CB5CE3">
        <w:rPr>
          <w:rStyle w:val="StyleUnderline"/>
        </w:rPr>
        <w:t xml:space="preserve">is </w:t>
      </w:r>
      <w:r w:rsidRPr="000A34F0">
        <w:rPr>
          <w:rStyle w:val="Emphasis"/>
          <w:highlight w:val="green"/>
        </w:rPr>
        <w:t>looking</w:t>
      </w:r>
      <w:r w:rsidRPr="000A34F0">
        <w:rPr>
          <w:rStyle w:val="StyleUnderline"/>
          <w:highlight w:val="green"/>
        </w:rPr>
        <w:t xml:space="preserve"> </w:t>
      </w:r>
      <w:r w:rsidRPr="00CB5CE3">
        <w:rPr>
          <w:rStyle w:val="StyleUnderline"/>
        </w:rPr>
        <w:t xml:space="preserve">at </w:t>
      </w:r>
      <w:r w:rsidRPr="000A34F0">
        <w:rPr>
          <w:rStyle w:val="Emphasis"/>
          <w:highlight w:val="green"/>
        </w:rPr>
        <w:t>ways</w:t>
      </w:r>
      <w:r w:rsidRPr="000A34F0">
        <w:rPr>
          <w:rStyle w:val="StyleUnderline"/>
          <w:highlight w:val="green"/>
        </w:rPr>
        <w:t xml:space="preserve"> </w:t>
      </w:r>
      <w:r w:rsidRPr="00CB5CE3">
        <w:rPr>
          <w:rStyle w:val="StyleUnderline"/>
        </w:rPr>
        <w:t xml:space="preserve">it could </w:t>
      </w:r>
      <w:r w:rsidRPr="000A34F0">
        <w:rPr>
          <w:rStyle w:val="Emphasis"/>
          <w:highlight w:val="green"/>
          <w:bdr w:val="single" w:sz="18" w:space="0" w:color="auto"/>
        </w:rPr>
        <w:t>provide weather data</w:t>
      </w:r>
      <w:r w:rsidRPr="000A34F0">
        <w:rPr>
          <w:rStyle w:val="StyleUnderline"/>
          <w:highlight w:val="green"/>
        </w:rPr>
        <w:t xml:space="preserve"> </w:t>
      </w:r>
      <w:r w:rsidRPr="00CB5CE3">
        <w:rPr>
          <w:rStyle w:val="StyleUnderline"/>
        </w:rPr>
        <w:t>to the U.S. military. The company is working under a $2 million six-month study contract from the U.S. Space Force’s Space and Missile Systems Center.</w:t>
      </w:r>
      <w:r w:rsidRPr="000A34F0">
        <w:rPr>
          <w:sz w:val="16"/>
        </w:rPr>
        <w:t xml:space="preserve"> Charlotte Gerhart, chief of the Space and Missile Systems Center Production Corps Low Earth Orbit Division, said in a statement to </w:t>
      </w:r>
      <w:proofErr w:type="spellStart"/>
      <w:r w:rsidRPr="000A34F0">
        <w:rPr>
          <w:sz w:val="16"/>
        </w:rPr>
        <w:t>SpaceNews</w:t>
      </w:r>
      <w:proofErr w:type="spellEnd"/>
      <w:r w:rsidRPr="000A34F0">
        <w:rPr>
          <w:sz w:val="16"/>
        </w:rPr>
        <w:t xml:space="preserve"> that SpaceX received the contract in July from SMC’s Space Enterprise Consortium. </w:t>
      </w:r>
      <w:r w:rsidRPr="00CB5CE3">
        <w:rPr>
          <w:rStyle w:val="StyleUnderline"/>
        </w:rPr>
        <w:t xml:space="preserve">The contract is to “assess the feasibility and </w:t>
      </w:r>
      <w:proofErr w:type="gramStart"/>
      <w:r w:rsidRPr="00CB5CE3">
        <w:rPr>
          <w:rStyle w:val="StyleUnderline"/>
        </w:rPr>
        <w:t>long term</w:t>
      </w:r>
      <w:proofErr w:type="gramEnd"/>
      <w:r w:rsidRPr="00CB5CE3">
        <w:rPr>
          <w:rStyle w:val="StyleUnderline"/>
        </w:rPr>
        <w:t xml:space="preserve"> viability of a ‘weather data as a service business model,’” said Gerhart</w:t>
      </w:r>
      <w:r w:rsidRPr="000A34F0">
        <w:rPr>
          <w:sz w:val="16"/>
        </w:rPr>
        <w:t xml:space="preserve">. SpaceX did not respond to questions from </w:t>
      </w:r>
      <w:proofErr w:type="spellStart"/>
      <w:r w:rsidRPr="000A34F0">
        <w:rPr>
          <w:sz w:val="16"/>
        </w:rPr>
        <w:t>SpaceNews</w:t>
      </w:r>
      <w:proofErr w:type="spellEnd"/>
      <w:r w:rsidRPr="000A34F0">
        <w:rPr>
          <w:sz w:val="16"/>
        </w:rPr>
        <w:t xml:space="preserve"> on how the company would leverage the </w:t>
      </w:r>
      <w:proofErr w:type="spellStart"/>
      <w:r w:rsidRPr="000A34F0">
        <w:rPr>
          <w:sz w:val="16"/>
        </w:rPr>
        <w:t>Starlink</w:t>
      </w:r>
      <w:proofErr w:type="spellEnd"/>
      <w:r w:rsidRPr="000A34F0">
        <w:rPr>
          <w:sz w:val="16"/>
        </w:rPr>
        <w:t xml:space="preserve"> internet constellation to provide weather data. The contract awarded to SpaceX is part of a Space Force program called Electro Optical/Infrared Weather System (EO/IR EWS). The consortium in June awarded $309 million in contracts to Raytheon Technologies, General Atomics Electromagnetic Systems, and Atmospheric &amp; Space Technology Research Associates to develop weather satellite prototypes and payloads. SpaceX won the portion of the EO/IR EWS program that is looking at how weather data could be purchased as a service from a commercial company. “</w:t>
      </w:r>
      <w:r w:rsidRPr="00CB5CE3">
        <w:rPr>
          <w:rStyle w:val="StyleUnderline"/>
        </w:rPr>
        <w:t xml:space="preserve">The EWS program </w:t>
      </w:r>
      <w:r w:rsidRPr="000A34F0">
        <w:rPr>
          <w:rStyle w:val="Emphasis"/>
          <w:highlight w:val="green"/>
        </w:rPr>
        <w:t>goal remains to provide</w:t>
      </w:r>
      <w:r w:rsidRPr="000A34F0">
        <w:rPr>
          <w:rStyle w:val="StyleUnderline"/>
          <w:highlight w:val="green"/>
        </w:rPr>
        <w:t xml:space="preserve"> </w:t>
      </w:r>
      <w:r w:rsidRPr="00CB5CE3">
        <w:rPr>
          <w:rStyle w:val="StyleUnderline"/>
        </w:rPr>
        <w:t xml:space="preserve">a more </w:t>
      </w:r>
      <w:r w:rsidRPr="00EB000D">
        <w:rPr>
          <w:rStyle w:val="Emphasis"/>
          <w:bdr w:val="single" w:sz="18" w:space="0" w:color="auto"/>
        </w:rPr>
        <w:t xml:space="preserve">resilient </w:t>
      </w:r>
      <w:r w:rsidRPr="00DA39DE">
        <w:rPr>
          <w:rStyle w:val="Emphasis"/>
          <w:bdr w:val="single" w:sz="18" w:space="0" w:color="auto"/>
        </w:rPr>
        <w:t xml:space="preserve">and higher refresh capability, enhancing </w:t>
      </w:r>
      <w:r w:rsidRPr="000A34F0">
        <w:rPr>
          <w:rStyle w:val="Emphasis"/>
          <w:highlight w:val="green"/>
          <w:bdr w:val="single" w:sz="18" w:space="0" w:color="auto"/>
        </w:rPr>
        <w:t xml:space="preserve">global </w:t>
      </w:r>
      <w:r w:rsidRPr="00DA39DE">
        <w:rPr>
          <w:rStyle w:val="Emphasis"/>
          <w:bdr w:val="single" w:sz="18" w:space="0" w:color="auto"/>
        </w:rPr>
        <w:t xml:space="preserve">terrestrial </w:t>
      </w:r>
      <w:r w:rsidRPr="00EB000D">
        <w:rPr>
          <w:rStyle w:val="Emphasis"/>
          <w:bdr w:val="single" w:sz="18" w:space="0" w:color="auto"/>
        </w:rPr>
        <w:t xml:space="preserve">weather </w:t>
      </w:r>
      <w:r w:rsidRPr="000A34F0">
        <w:rPr>
          <w:rStyle w:val="Emphasis"/>
          <w:highlight w:val="green"/>
          <w:bdr w:val="single" w:sz="18" w:space="0" w:color="auto"/>
        </w:rPr>
        <w:t>capability</w:t>
      </w:r>
      <w:r w:rsidRPr="00CB5CE3">
        <w:rPr>
          <w:rStyle w:val="StyleUnderline"/>
        </w:rPr>
        <w:t xml:space="preserve">,” said Gerhart. </w:t>
      </w:r>
      <w:r w:rsidRPr="000A34F0">
        <w:rPr>
          <w:sz w:val="16"/>
        </w:rPr>
        <w:t xml:space="preserve">The </w:t>
      </w:r>
      <w:proofErr w:type="spellStart"/>
      <w:r w:rsidRPr="000A34F0">
        <w:rPr>
          <w:sz w:val="16"/>
        </w:rPr>
        <w:t>SpEC</w:t>
      </w:r>
      <w:proofErr w:type="spellEnd"/>
      <w:r w:rsidRPr="000A34F0">
        <w:rPr>
          <w:sz w:val="16"/>
        </w:rPr>
        <w:t xml:space="preserve"> consortium was created in 2017 to attract commercial space businesses to work with the military. The contracts awarded by </w:t>
      </w:r>
      <w:proofErr w:type="spellStart"/>
      <w:r w:rsidRPr="000A34F0">
        <w:rPr>
          <w:sz w:val="16"/>
        </w:rPr>
        <w:t>SpEC</w:t>
      </w:r>
      <w:proofErr w:type="spellEnd"/>
      <w:r w:rsidRPr="000A34F0">
        <w:rPr>
          <w:sz w:val="16"/>
        </w:rPr>
        <w:t xml:space="preserve"> are known as “other transaction authority” deals that are used for research projects and prototyping. The consortium on Oct. 8 informed its members that SpaceX had won the weather study contract. “The Air Force is pursuing a space-based environmental monitoring EO/IR system in a multi phased approach,” the </w:t>
      </w:r>
      <w:proofErr w:type="spellStart"/>
      <w:r w:rsidRPr="000A34F0">
        <w:rPr>
          <w:sz w:val="16"/>
        </w:rPr>
        <w:t>SpEC</w:t>
      </w:r>
      <w:proofErr w:type="spellEnd"/>
      <w:r w:rsidRPr="000A34F0">
        <w:rPr>
          <w:sz w:val="16"/>
        </w:rPr>
        <w:t xml:space="preserve"> said in an email to members. </w:t>
      </w:r>
      <w:r w:rsidRPr="00CB5CE3">
        <w:rPr>
          <w:rStyle w:val="StyleUnderline"/>
        </w:rPr>
        <w:t xml:space="preserve">The EO/IR EWS program is </w:t>
      </w:r>
      <w:r w:rsidRPr="000A34F0">
        <w:rPr>
          <w:rStyle w:val="Emphasis"/>
          <w:highlight w:val="green"/>
        </w:rPr>
        <w:t>looking at</w:t>
      </w:r>
      <w:r w:rsidRPr="000A34F0">
        <w:rPr>
          <w:rStyle w:val="StyleUnderline"/>
          <w:highlight w:val="green"/>
        </w:rPr>
        <w:t xml:space="preserve"> </w:t>
      </w:r>
      <w:r w:rsidRPr="00CB5CE3">
        <w:rPr>
          <w:rStyle w:val="StyleUnderline"/>
        </w:rPr>
        <w:t xml:space="preserve">a </w:t>
      </w:r>
      <w:r w:rsidRPr="000A34F0">
        <w:rPr>
          <w:rStyle w:val="Emphasis"/>
          <w:highlight w:val="green"/>
        </w:rPr>
        <w:t>future</w:t>
      </w:r>
      <w:r w:rsidRPr="000A34F0">
        <w:rPr>
          <w:rStyle w:val="StyleUnderline"/>
          <w:highlight w:val="green"/>
        </w:rPr>
        <w:t xml:space="preserve"> </w:t>
      </w:r>
      <w:r w:rsidRPr="00DA39DE">
        <w:rPr>
          <w:rStyle w:val="Emphasis"/>
        </w:rPr>
        <w:t>proliferated</w:t>
      </w:r>
      <w:r w:rsidRPr="00DA39DE">
        <w:rPr>
          <w:rStyle w:val="StyleUnderline"/>
        </w:rPr>
        <w:t xml:space="preserve"> </w:t>
      </w:r>
      <w:r w:rsidRPr="000A34F0">
        <w:rPr>
          <w:rStyle w:val="Emphasis"/>
          <w:highlight w:val="green"/>
        </w:rPr>
        <w:t>l</w:t>
      </w:r>
      <w:r w:rsidRPr="00CB5CE3">
        <w:rPr>
          <w:rStyle w:val="StyleUnderline"/>
        </w:rPr>
        <w:t>ow-</w:t>
      </w:r>
      <w:r w:rsidRPr="000A34F0">
        <w:rPr>
          <w:rStyle w:val="Emphasis"/>
          <w:highlight w:val="green"/>
        </w:rPr>
        <w:t>E</w:t>
      </w:r>
      <w:r w:rsidRPr="00CB5CE3">
        <w:rPr>
          <w:rStyle w:val="StyleUnderline"/>
        </w:rPr>
        <w:t xml:space="preserve">arth </w:t>
      </w:r>
      <w:r w:rsidRPr="000A34F0">
        <w:rPr>
          <w:rStyle w:val="Emphasis"/>
          <w:highlight w:val="green"/>
        </w:rPr>
        <w:t>o</w:t>
      </w:r>
      <w:r w:rsidRPr="00CB5CE3">
        <w:rPr>
          <w:rStyle w:val="StyleUnderline"/>
        </w:rPr>
        <w:t xml:space="preserve">rbit </w:t>
      </w:r>
      <w:r w:rsidRPr="00DA39DE">
        <w:rPr>
          <w:rStyle w:val="Emphasis"/>
        </w:rPr>
        <w:t>constellation</w:t>
      </w:r>
      <w:r w:rsidRPr="00DA39DE">
        <w:rPr>
          <w:rStyle w:val="StyleUnderline"/>
        </w:rPr>
        <w:t xml:space="preserve"> </w:t>
      </w:r>
      <w:r w:rsidRPr="000A34F0">
        <w:rPr>
          <w:rStyle w:val="Emphasis"/>
          <w:highlight w:val="green"/>
          <w:bdr w:val="single" w:sz="18" w:space="0" w:color="auto"/>
        </w:rPr>
        <w:t xml:space="preserve">to focus on </w:t>
      </w:r>
      <w:r w:rsidRPr="00DA39DE">
        <w:rPr>
          <w:rStyle w:val="Emphasis"/>
          <w:bdr w:val="single" w:sz="18" w:space="0" w:color="auto"/>
        </w:rPr>
        <w:t xml:space="preserve">cloud characterization and theater </w:t>
      </w:r>
      <w:r w:rsidRPr="000A34F0">
        <w:rPr>
          <w:rStyle w:val="Emphasis"/>
          <w:highlight w:val="green"/>
          <w:bdr w:val="single" w:sz="18" w:space="0" w:color="auto"/>
        </w:rPr>
        <w:t>weather imagery</w:t>
      </w:r>
      <w:r w:rsidRPr="000A34F0">
        <w:rPr>
          <w:rStyle w:val="StyleUnderline"/>
          <w:highlight w:val="green"/>
        </w:rPr>
        <w:t xml:space="preserve"> </w:t>
      </w:r>
      <w:r w:rsidRPr="00CB5CE3">
        <w:rPr>
          <w:rStyle w:val="StyleUnderline"/>
        </w:rPr>
        <w:t xml:space="preserve">that could be </w:t>
      </w:r>
      <w:r w:rsidRPr="000A34F0">
        <w:rPr>
          <w:rStyle w:val="Emphasis"/>
          <w:highlight w:val="green"/>
        </w:rPr>
        <w:t>supplemented by commercial services</w:t>
      </w:r>
      <w:r w:rsidRPr="00CB5CE3">
        <w:rPr>
          <w:rStyle w:val="StyleUnderline"/>
        </w:rPr>
        <w:t xml:space="preserve">. SpaceX’s contract is for the “weather data as a service system architecture exploration phase,” said </w:t>
      </w:r>
      <w:proofErr w:type="spellStart"/>
      <w:r w:rsidRPr="00CB5CE3">
        <w:rPr>
          <w:rStyle w:val="StyleUnderline"/>
        </w:rPr>
        <w:t>SpEC.</w:t>
      </w:r>
      <w:proofErr w:type="spellEnd"/>
      <w:r w:rsidRPr="00CB5CE3">
        <w:rPr>
          <w:rStyle w:val="StyleUnderline"/>
        </w:rPr>
        <w:t xml:space="preserve"> Industry sources speculated that </w:t>
      </w:r>
      <w:r w:rsidRPr="000A34F0">
        <w:rPr>
          <w:rStyle w:val="Emphasis"/>
          <w:highlight w:val="green"/>
        </w:rPr>
        <w:t xml:space="preserve">SpaceX </w:t>
      </w:r>
      <w:r w:rsidRPr="00DA39DE">
        <w:rPr>
          <w:rStyle w:val="Emphasis"/>
        </w:rPr>
        <w:t>could</w:t>
      </w:r>
      <w:r w:rsidRPr="00DA39DE">
        <w:rPr>
          <w:rStyle w:val="StyleUnderline"/>
        </w:rPr>
        <w:t xml:space="preserve"> </w:t>
      </w:r>
      <w:r w:rsidRPr="000A34F0">
        <w:rPr>
          <w:rStyle w:val="Emphasis"/>
          <w:highlight w:val="green"/>
        </w:rPr>
        <w:t>provide</w:t>
      </w:r>
      <w:r w:rsidRPr="000A34F0">
        <w:rPr>
          <w:rStyle w:val="StyleUnderline"/>
          <w:highlight w:val="green"/>
        </w:rPr>
        <w:t xml:space="preserve"> </w:t>
      </w:r>
      <w:r w:rsidRPr="00CB5CE3">
        <w:rPr>
          <w:rStyle w:val="StyleUnderline"/>
        </w:rPr>
        <w:t xml:space="preserve">weather </w:t>
      </w:r>
      <w:r w:rsidRPr="000A34F0">
        <w:rPr>
          <w:rStyle w:val="Emphasis"/>
          <w:highlight w:val="green"/>
        </w:rPr>
        <w:t xml:space="preserve">data </w:t>
      </w:r>
      <w:r w:rsidRPr="00DA39DE">
        <w:rPr>
          <w:rStyle w:val="Emphasis"/>
        </w:rPr>
        <w:t xml:space="preserve">collected </w:t>
      </w:r>
      <w:r w:rsidRPr="000A34F0">
        <w:rPr>
          <w:rStyle w:val="Emphasis"/>
          <w:highlight w:val="green"/>
        </w:rPr>
        <w:t>by sensors</w:t>
      </w:r>
      <w:r w:rsidRPr="000A34F0">
        <w:rPr>
          <w:rStyle w:val="StyleUnderline"/>
          <w:highlight w:val="green"/>
        </w:rPr>
        <w:t xml:space="preserve"> </w:t>
      </w:r>
      <w:r w:rsidRPr="00DA39DE">
        <w:rPr>
          <w:rStyle w:val="Emphasis"/>
          <w:bdr w:val="single" w:sz="18" w:space="0" w:color="auto"/>
        </w:rPr>
        <w:t xml:space="preserve">hosted </w:t>
      </w:r>
      <w:r w:rsidRPr="000A34F0">
        <w:rPr>
          <w:rStyle w:val="Emphasis"/>
          <w:highlight w:val="green"/>
          <w:bdr w:val="single" w:sz="18" w:space="0" w:color="auto"/>
        </w:rPr>
        <w:t xml:space="preserve">on its </w:t>
      </w:r>
      <w:r w:rsidRPr="00DA39DE">
        <w:rPr>
          <w:rStyle w:val="Emphasis"/>
          <w:bdr w:val="single" w:sz="18" w:space="0" w:color="auto"/>
        </w:rPr>
        <w:t xml:space="preserve">own </w:t>
      </w:r>
      <w:proofErr w:type="spellStart"/>
      <w:r w:rsidRPr="000A34F0">
        <w:rPr>
          <w:rStyle w:val="Emphasis"/>
          <w:highlight w:val="green"/>
          <w:bdr w:val="single" w:sz="18" w:space="0" w:color="auto"/>
        </w:rPr>
        <w:t>Starlink</w:t>
      </w:r>
      <w:proofErr w:type="spellEnd"/>
      <w:r w:rsidRPr="000A34F0">
        <w:rPr>
          <w:rStyle w:val="Emphasis"/>
          <w:highlight w:val="green"/>
          <w:bdr w:val="single" w:sz="18" w:space="0" w:color="auto"/>
        </w:rPr>
        <w:t xml:space="preserve"> satellites</w:t>
      </w:r>
      <w:r w:rsidRPr="00CB5CE3">
        <w:rPr>
          <w:rStyle w:val="StyleUnderline"/>
        </w:rPr>
        <w:t xml:space="preserve">, </w:t>
      </w:r>
      <w:r w:rsidRPr="000A34F0">
        <w:rPr>
          <w:rStyle w:val="Emphasis"/>
          <w:highlight w:val="green"/>
        </w:rPr>
        <w:t>or</w:t>
      </w:r>
      <w:r w:rsidRPr="000A34F0">
        <w:rPr>
          <w:rStyle w:val="StyleUnderline"/>
          <w:highlight w:val="green"/>
        </w:rPr>
        <w:t xml:space="preserve"> </w:t>
      </w:r>
      <w:r w:rsidRPr="00CB5CE3">
        <w:rPr>
          <w:rStyle w:val="StyleUnderline"/>
        </w:rPr>
        <w:t xml:space="preserve">it could team </w:t>
      </w:r>
      <w:proofErr w:type="gramStart"/>
      <w:r w:rsidRPr="00CB5CE3">
        <w:rPr>
          <w:rStyle w:val="StyleUnderline"/>
        </w:rPr>
        <w:t>with  a</w:t>
      </w:r>
      <w:proofErr w:type="gramEnd"/>
      <w:r w:rsidRPr="00CB5CE3">
        <w:rPr>
          <w:rStyle w:val="StyleUnderline"/>
        </w:rPr>
        <w:t xml:space="preserve"> weather data services company and </w:t>
      </w:r>
      <w:r w:rsidRPr="000A34F0">
        <w:rPr>
          <w:rStyle w:val="Emphasis"/>
          <w:highlight w:val="green"/>
        </w:rPr>
        <w:t xml:space="preserve">use </w:t>
      </w:r>
      <w:proofErr w:type="spellStart"/>
      <w:r w:rsidRPr="000A34F0">
        <w:rPr>
          <w:rStyle w:val="Emphasis"/>
          <w:highlight w:val="green"/>
        </w:rPr>
        <w:t>Starlink</w:t>
      </w:r>
      <w:proofErr w:type="spellEnd"/>
      <w:r w:rsidRPr="000A34F0">
        <w:rPr>
          <w:rStyle w:val="Emphasis"/>
          <w:highlight w:val="green"/>
        </w:rPr>
        <w:t xml:space="preserve"> to distribute </w:t>
      </w:r>
      <w:r w:rsidRPr="00DA39DE">
        <w:rPr>
          <w:rStyle w:val="Emphasis"/>
        </w:rPr>
        <w:t xml:space="preserve">the </w:t>
      </w:r>
      <w:r w:rsidRPr="000A34F0">
        <w:rPr>
          <w:rStyle w:val="Emphasis"/>
          <w:highlight w:val="green"/>
        </w:rPr>
        <w:t>data</w:t>
      </w:r>
      <w:r w:rsidRPr="000A34F0">
        <w:rPr>
          <w:rStyle w:val="StyleUnderline"/>
          <w:highlight w:val="green"/>
        </w:rPr>
        <w:t xml:space="preserve"> </w:t>
      </w:r>
      <w:r w:rsidRPr="00CB5CE3">
        <w:rPr>
          <w:rStyle w:val="StyleUnderline"/>
        </w:rPr>
        <w:t>to customers</w:t>
      </w:r>
      <w:r w:rsidRPr="000A34F0">
        <w:rPr>
          <w:sz w:val="16"/>
        </w:rPr>
        <w:t xml:space="preserve">. One executive </w:t>
      </w:r>
      <w:r w:rsidRPr="00CB5CE3">
        <w:rPr>
          <w:rStyle w:val="StyleUnderline"/>
        </w:rPr>
        <w:t xml:space="preserve">noted that both the U.S. military and the National Oceanic and Atmospheric Administration have </w:t>
      </w:r>
      <w:r w:rsidRPr="000A34F0">
        <w:rPr>
          <w:rStyle w:val="Emphasis"/>
          <w:highlight w:val="green"/>
        </w:rPr>
        <w:t>growing demands for data</w:t>
      </w:r>
      <w:r w:rsidRPr="000A34F0">
        <w:rPr>
          <w:rStyle w:val="StyleUnderline"/>
          <w:highlight w:val="green"/>
        </w:rPr>
        <w:t xml:space="preserve"> </w:t>
      </w:r>
      <w:r w:rsidRPr="00CB5CE3">
        <w:rPr>
          <w:rStyle w:val="StyleUnderline"/>
        </w:rPr>
        <w:t xml:space="preserve">that can be </w:t>
      </w:r>
      <w:r w:rsidRPr="000A34F0">
        <w:rPr>
          <w:rStyle w:val="Emphasis"/>
          <w:highlight w:val="green"/>
        </w:rPr>
        <w:t xml:space="preserve">provided at </w:t>
      </w:r>
      <w:r w:rsidRPr="00DA39DE">
        <w:rPr>
          <w:rStyle w:val="Emphasis"/>
        </w:rPr>
        <w:t xml:space="preserve">relatively </w:t>
      </w:r>
      <w:r w:rsidRPr="000A34F0">
        <w:rPr>
          <w:rStyle w:val="Emphasis"/>
          <w:highlight w:val="green"/>
        </w:rPr>
        <w:t xml:space="preserve">low cost </w:t>
      </w:r>
      <w:r w:rsidRPr="00DA39DE">
        <w:rPr>
          <w:rStyle w:val="Emphasis"/>
        </w:rPr>
        <w:t xml:space="preserve">from companies that operate </w:t>
      </w:r>
      <w:r w:rsidRPr="00DA39DE">
        <w:rPr>
          <w:rStyle w:val="Emphasis"/>
          <w:bdr w:val="single" w:sz="18" w:space="0" w:color="auto"/>
        </w:rPr>
        <w:t>proliferated LEO systems</w:t>
      </w:r>
      <w:r w:rsidRPr="00CB5CE3">
        <w:rPr>
          <w:rStyle w:val="StyleUnderline"/>
        </w:rPr>
        <w:t>.</w:t>
      </w:r>
    </w:p>
    <w:p w14:paraId="1BB02A18" w14:textId="77777777" w:rsidR="00E81FF7" w:rsidRDefault="00E81FF7" w:rsidP="00E81FF7">
      <w:pPr>
        <w:pStyle w:val="Heading4"/>
      </w:pPr>
      <w:r>
        <w:t xml:space="preserve">Advanced Weather Forecasting </w:t>
      </w:r>
      <w:r>
        <w:rPr>
          <w:u w:val="single"/>
        </w:rPr>
        <w:t>solves</w:t>
      </w:r>
      <w:r>
        <w:t xml:space="preserve"> Climate Change. </w:t>
      </w:r>
    </w:p>
    <w:p w14:paraId="504B9E14" w14:textId="77777777" w:rsidR="00E81FF7" w:rsidRPr="00326AC1" w:rsidRDefault="00E81FF7" w:rsidP="00E81FF7">
      <w:r w:rsidRPr="0033197A">
        <w:rPr>
          <w:rStyle w:val="Style13ptBold"/>
        </w:rPr>
        <w:t>Taylor-Smith 21</w:t>
      </w:r>
      <w:r>
        <w:t xml:space="preserve"> </w:t>
      </w:r>
      <w:r w:rsidRPr="0033197A">
        <w:t>Kerry Taylor-Smith 3-25-2021 "What Role can Advanced Weather Forecasting have in Providing Climate Crisis Solutions?"</w:t>
      </w:r>
      <w:r>
        <w:t xml:space="preserve"> </w:t>
      </w:r>
      <w:hyperlink r:id="rId8" w:history="1">
        <w:r w:rsidRPr="005C484B">
          <w:rPr>
            <w:rStyle w:val="Hyperlink"/>
          </w:rPr>
          <w:t>https://www.azocleantech.com/article.aspx?ArticleID=1193</w:t>
        </w:r>
      </w:hyperlink>
      <w:r>
        <w:t xml:space="preserve"> (</w:t>
      </w:r>
      <w:r w:rsidRPr="0033197A">
        <w:t>Pursuing a passion for science, Kerry completed a degree in Natural Sciences at the University of Bath; where she studied a range of topics, including chemistry, biology, and environmental sciences. Her passion for writing grew as she worked on the university newspaper as a contributor, feature editor, and editor.</w:t>
      </w:r>
      <w:r>
        <w:t xml:space="preserve">)//Elmer </w:t>
      </w:r>
    </w:p>
    <w:p w14:paraId="7FFC4A6A" w14:textId="77777777" w:rsidR="00E81FF7" w:rsidRPr="00D27BAD" w:rsidRDefault="00E81FF7" w:rsidP="00E81FF7">
      <w:pPr>
        <w:rPr>
          <w:sz w:val="16"/>
        </w:rPr>
      </w:pPr>
      <w:r w:rsidRPr="000A34F0">
        <w:rPr>
          <w:rStyle w:val="Emphasis"/>
          <w:highlight w:val="green"/>
        </w:rPr>
        <w:t>Humankind</w:t>
      </w:r>
      <w:r w:rsidRPr="000A34F0">
        <w:rPr>
          <w:rStyle w:val="StyleUnderline"/>
          <w:highlight w:val="green"/>
        </w:rPr>
        <w:t xml:space="preserve"> </w:t>
      </w:r>
      <w:r w:rsidRPr="00CF5A50">
        <w:rPr>
          <w:rStyle w:val="StyleUnderline"/>
        </w:rPr>
        <w:t xml:space="preserve">is </w:t>
      </w:r>
      <w:proofErr w:type="gramStart"/>
      <w:r w:rsidRPr="00CF5A50">
        <w:rPr>
          <w:rStyle w:val="StyleUnderline"/>
        </w:rPr>
        <w:t xml:space="preserve">in the </w:t>
      </w:r>
      <w:r w:rsidRPr="000A34F0">
        <w:rPr>
          <w:rStyle w:val="Emphasis"/>
          <w:highlight w:val="green"/>
        </w:rPr>
        <w:t>midst of</w:t>
      </w:r>
      <w:proofErr w:type="gramEnd"/>
      <w:r w:rsidRPr="000A34F0">
        <w:rPr>
          <w:rStyle w:val="Emphasis"/>
          <w:highlight w:val="green"/>
        </w:rPr>
        <w:t xml:space="preserve"> a </w:t>
      </w:r>
      <w:r w:rsidRPr="00EB000D">
        <w:rPr>
          <w:rStyle w:val="Emphasis"/>
        </w:rPr>
        <w:t xml:space="preserve">climate </w:t>
      </w:r>
      <w:r w:rsidRPr="000A34F0">
        <w:rPr>
          <w:rStyle w:val="Emphasis"/>
          <w:highlight w:val="green"/>
        </w:rPr>
        <w:t>crisis</w:t>
      </w:r>
      <w:r w:rsidRPr="00CF5A50">
        <w:rPr>
          <w:rStyle w:val="StyleUnderline"/>
        </w:rPr>
        <w:t xml:space="preserve">, battling to prevent global temperatures from rising while also keeping up with the energy demands of a growing population. Weather-related disasters cost billions of dollars each year, but it is not just the financial cost that should be considered – there is the loss of life, homes, wildlife, and infrastructure. There are </w:t>
      </w:r>
      <w:r w:rsidRPr="000A34F0">
        <w:rPr>
          <w:rStyle w:val="Emphasis"/>
          <w:highlight w:val="green"/>
          <w:bdr w:val="single" w:sz="18" w:space="0" w:color="auto"/>
        </w:rPr>
        <w:t xml:space="preserve">several ways </w:t>
      </w:r>
      <w:r w:rsidRPr="00EB000D">
        <w:rPr>
          <w:rStyle w:val="Emphasis"/>
          <w:bdr w:val="single" w:sz="18" w:space="0" w:color="auto"/>
        </w:rPr>
        <w:t xml:space="preserve">weather </w:t>
      </w:r>
      <w:r w:rsidRPr="000A34F0">
        <w:rPr>
          <w:rStyle w:val="Emphasis"/>
          <w:highlight w:val="green"/>
          <w:bdr w:val="single" w:sz="18" w:space="0" w:color="auto"/>
        </w:rPr>
        <w:t xml:space="preserve">monitoring </w:t>
      </w:r>
      <w:r w:rsidRPr="00DA39DE">
        <w:rPr>
          <w:rStyle w:val="Emphasis"/>
          <w:bdr w:val="single" w:sz="18" w:space="0" w:color="auto"/>
        </w:rPr>
        <w:t xml:space="preserve">can </w:t>
      </w:r>
      <w:r w:rsidRPr="000A34F0">
        <w:rPr>
          <w:rStyle w:val="Emphasis"/>
          <w:highlight w:val="green"/>
          <w:bdr w:val="single" w:sz="18" w:space="0" w:color="auto"/>
        </w:rPr>
        <w:t>help solve</w:t>
      </w:r>
      <w:r w:rsidRPr="000A34F0">
        <w:rPr>
          <w:rStyle w:val="Emphasis"/>
          <w:highlight w:val="green"/>
        </w:rPr>
        <w:t xml:space="preserve"> </w:t>
      </w:r>
      <w:r w:rsidRPr="00CF5A50">
        <w:rPr>
          <w:rStyle w:val="StyleUnderline"/>
        </w:rPr>
        <w:t xml:space="preserve">the climate crisis, </w:t>
      </w:r>
      <w:r w:rsidRPr="008C7EED">
        <w:rPr>
          <w:rStyle w:val="Emphasis"/>
          <w:highlight w:val="green"/>
        </w:rPr>
        <w:t>from lowing</w:t>
      </w:r>
      <w:r w:rsidRPr="008C7EED">
        <w:rPr>
          <w:rStyle w:val="StyleUnderline"/>
          <w:highlight w:val="green"/>
        </w:rPr>
        <w:t xml:space="preserve"> </w:t>
      </w:r>
      <w:r w:rsidRPr="00CF5A50">
        <w:rPr>
          <w:rStyle w:val="StyleUnderline"/>
        </w:rPr>
        <w:t xml:space="preserve">transportation </w:t>
      </w:r>
      <w:r w:rsidRPr="008C7EED">
        <w:rPr>
          <w:rStyle w:val="Emphasis"/>
          <w:highlight w:val="green"/>
        </w:rPr>
        <w:t>emissions</w:t>
      </w:r>
      <w:r w:rsidRPr="008C7EED">
        <w:rPr>
          <w:rStyle w:val="StyleUnderline"/>
          <w:highlight w:val="green"/>
        </w:rPr>
        <w:t xml:space="preserve"> </w:t>
      </w:r>
      <w:r w:rsidRPr="008C7EED">
        <w:rPr>
          <w:rStyle w:val="Emphasis"/>
          <w:highlight w:val="green"/>
        </w:rPr>
        <w:t>to</w:t>
      </w:r>
      <w:r w:rsidRPr="008C7EED">
        <w:rPr>
          <w:rStyle w:val="StyleUnderline"/>
          <w:highlight w:val="green"/>
        </w:rPr>
        <w:t xml:space="preserve"> </w:t>
      </w:r>
      <w:r w:rsidRPr="008C7EED">
        <w:rPr>
          <w:rStyle w:val="Emphasis"/>
          <w:highlight w:val="green"/>
        </w:rPr>
        <w:t>pinpointing</w:t>
      </w:r>
      <w:r w:rsidRPr="008C7EED">
        <w:rPr>
          <w:rStyle w:val="StyleUnderline"/>
          <w:highlight w:val="green"/>
        </w:rPr>
        <w:t xml:space="preserve"> </w:t>
      </w:r>
      <w:r w:rsidRPr="00DA39DE">
        <w:rPr>
          <w:rStyle w:val="Emphasis"/>
        </w:rPr>
        <w:t xml:space="preserve">extreme </w:t>
      </w:r>
      <w:r w:rsidRPr="008C7EED">
        <w:rPr>
          <w:rStyle w:val="Emphasis"/>
          <w:highlight w:val="green"/>
        </w:rPr>
        <w:t>weather events</w:t>
      </w:r>
      <w:r w:rsidRPr="008C7EED">
        <w:rPr>
          <w:rStyle w:val="StyleUnderline"/>
          <w:highlight w:val="green"/>
        </w:rPr>
        <w:t xml:space="preserve"> </w:t>
      </w:r>
      <w:r w:rsidRPr="00CF5A50">
        <w:rPr>
          <w:rStyle w:val="StyleUnderline"/>
        </w:rPr>
        <w:t>such as wildfires and extraordinary variations in temperature</w:t>
      </w:r>
      <w:r w:rsidRPr="00D27BAD">
        <w:rPr>
          <w:sz w:val="16"/>
        </w:rPr>
        <w:t xml:space="preserve">. </w:t>
      </w:r>
      <w:r w:rsidRPr="00CF5A50">
        <w:rPr>
          <w:rStyle w:val="StyleUnderline"/>
        </w:rPr>
        <w:t xml:space="preserve">Tackling Emissions </w:t>
      </w:r>
      <w:r w:rsidRPr="008C7EED">
        <w:rPr>
          <w:rStyle w:val="Emphasis"/>
        </w:rPr>
        <w:t xml:space="preserve">Global </w:t>
      </w:r>
      <w:r w:rsidRPr="00D27BAD">
        <w:rPr>
          <w:rStyle w:val="Emphasis"/>
          <w:highlight w:val="green"/>
        </w:rPr>
        <w:t xml:space="preserve">travel </w:t>
      </w:r>
      <w:r w:rsidRPr="00DA39DE">
        <w:rPr>
          <w:rStyle w:val="Emphasis"/>
        </w:rPr>
        <w:t xml:space="preserve">and shipping </w:t>
      </w:r>
      <w:r w:rsidRPr="00D27BAD">
        <w:rPr>
          <w:rStyle w:val="Emphasis"/>
          <w:highlight w:val="green"/>
        </w:rPr>
        <w:t xml:space="preserve">contribute significantly to </w:t>
      </w:r>
      <w:r w:rsidRPr="008C7EED">
        <w:rPr>
          <w:rStyle w:val="Emphasis"/>
        </w:rPr>
        <w:t xml:space="preserve">global </w:t>
      </w:r>
      <w:r w:rsidRPr="00D27BAD">
        <w:rPr>
          <w:rStyle w:val="Emphasis"/>
          <w:highlight w:val="green"/>
        </w:rPr>
        <w:t>warming</w:t>
      </w:r>
      <w:r w:rsidRPr="00CF5A50">
        <w:rPr>
          <w:rStyle w:val="StyleUnderline"/>
        </w:rPr>
        <w:t xml:space="preserve">. Aircraft, ships, cars – nearly all modes of transportation emit harmful greenhouse gases, notably carbon dioxide, but also nitrous and sulfur oxides as well as particulates. </w:t>
      </w:r>
      <w:r w:rsidRPr="00D27BAD">
        <w:rPr>
          <w:rStyle w:val="Emphasis"/>
        </w:rPr>
        <w:t>These greenhouse gases trap heat in the Earth’s atmosphere, causing an overall warming effect and a negative impact on our climate</w:t>
      </w:r>
      <w:r w:rsidRPr="00CF5A50">
        <w:rPr>
          <w:rStyle w:val="StyleUnderline"/>
        </w:rPr>
        <w:t xml:space="preserve">. Aviation accounts for 2.4% of all anthropogenic carbon dioxide emissions, with international flights in 2019 producing 915 million tons of the gas. </w:t>
      </w:r>
      <w:r w:rsidRPr="00D27BAD">
        <w:rPr>
          <w:rStyle w:val="Emphasis"/>
          <w:highlight w:val="green"/>
        </w:rPr>
        <w:t>Weather forecasting</w:t>
      </w:r>
      <w:r w:rsidRPr="00CF5A50">
        <w:rPr>
          <w:rStyle w:val="StyleUnderline"/>
        </w:rPr>
        <w:t xml:space="preserve"> technology </w:t>
      </w:r>
      <w:r w:rsidRPr="00D27BAD">
        <w:rPr>
          <w:rStyle w:val="Emphasis"/>
          <w:highlight w:val="green"/>
        </w:rPr>
        <w:t>providing</w:t>
      </w:r>
      <w:r w:rsidRPr="00D27BAD">
        <w:rPr>
          <w:rStyle w:val="StyleUnderline"/>
          <w:highlight w:val="green"/>
        </w:rPr>
        <w:t xml:space="preserve"> </w:t>
      </w:r>
      <w:r w:rsidRPr="00CF5A50">
        <w:rPr>
          <w:rStyle w:val="StyleUnderline"/>
        </w:rPr>
        <w:t xml:space="preserve">accurate, </w:t>
      </w:r>
      <w:r w:rsidRPr="00D27BAD">
        <w:rPr>
          <w:rStyle w:val="Emphasis"/>
          <w:highlight w:val="green"/>
        </w:rPr>
        <w:t>real-</w:t>
      </w:r>
      <w:r w:rsidRPr="00DA39DE">
        <w:rPr>
          <w:rStyle w:val="Emphasis"/>
        </w:rPr>
        <w:t xml:space="preserve">time </w:t>
      </w:r>
      <w:r w:rsidRPr="00D27BAD">
        <w:rPr>
          <w:rStyle w:val="Emphasis"/>
          <w:highlight w:val="green"/>
        </w:rPr>
        <w:t>data</w:t>
      </w:r>
      <w:r w:rsidRPr="00D27BAD">
        <w:rPr>
          <w:rStyle w:val="StyleUnderline"/>
          <w:highlight w:val="green"/>
        </w:rPr>
        <w:t xml:space="preserve"> </w:t>
      </w:r>
      <w:r w:rsidRPr="00CF5A50">
        <w:rPr>
          <w:rStyle w:val="StyleUnderline"/>
        </w:rPr>
        <w:t xml:space="preserve">on meteorological conditions </w:t>
      </w:r>
      <w:r w:rsidRPr="00DA39DE">
        <w:rPr>
          <w:rStyle w:val="Emphasis"/>
        </w:rPr>
        <w:t xml:space="preserve">can </w:t>
      </w:r>
      <w:r w:rsidRPr="00D27BAD">
        <w:rPr>
          <w:rStyle w:val="Emphasis"/>
          <w:highlight w:val="green"/>
        </w:rPr>
        <w:t>help airlines</w:t>
      </w:r>
      <w:r w:rsidRPr="00D27BAD">
        <w:rPr>
          <w:rStyle w:val="StyleUnderline"/>
          <w:highlight w:val="green"/>
        </w:rPr>
        <w:t xml:space="preserve"> </w:t>
      </w:r>
      <w:r w:rsidRPr="00D27BAD">
        <w:rPr>
          <w:rStyle w:val="Emphasis"/>
          <w:highlight w:val="green"/>
        </w:rPr>
        <w:t>adjust</w:t>
      </w:r>
      <w:r w:rsidRPr="00D27BAD">
        <w:rPr>
          <w:rStyle w:val="StyleUnderline"/>
          <w:highlight w:val="green"/>
        </w:rPr>
        <w:t xml:space="preserve"> </w:t>
      </w:r>
      <w:r w:rsidRPr="00D27BAD">
        <w:rPr>
          <w:rStyle w:val="Emphasis"/>
          <w:highlight w:val="green"/>
        </w:rPr>
        <w:t>routes</w:t>
      </w:r>
      <w:r w:rsidRPr="00D27BAD">
        <w:rPr>
          <w:rStyle w:val="StyleUnderline"/>
          <w:highlight w:val="green"/>
        </w:rPr>
        <w:t xml:space="preserve"> </w:t>
      </w:r>
      <w:r w:rsidRPr="00D27BAD">
        <w:rPr>
          <w:rStyle w:val="Emphasis"/>
          <w:highlight w:val="green"/>
        </w:rPr>
        <w:t>to</w:t>
      </w:r>
      <w:r w:rsidRPr="00D27BAD">
        <w:rPr>
          <w:rStyle w:val="StyleUnderline"/>
          <w:highlight w:val="green"/>
        </w:rPr>
        <w:t xml:space="preserve"> </w:t>
      </w:r>
      <w:r w:rsidRPr="00D27BAD">
        <w:rPr>
          <w:rStyle w:val="Emphasis"/>
          <w:highlight w:val="green"/>
        </w:rPr>
        <w:t xml:space="preserve">avoid headwinds </w:t>
      </w:r>
      <w:r w:rsidRPr="00DA39DE">
        <w:rPr>
          <w:rStyle w:val="Emphasis"/>
        </w:rPr>
        <w:t xml:space="preserve">or take advantage </w:t>
      </w:r>
      <w:r w:rsidRPr="00D27BAD">
        <w:rPr>
          <w:rStyle w:val="Emphasis"/>
          <w:highlight w:val="green"/>
        </w:rPr>
        <w:t>of favorable winds</w:t>
      </w:r>
      <w:r w:rsidRPr="00CF5A50">
        <w:rPr>
          <w:rStyle w:val="StyleUnderline"/>
        </w:rPr>
        <w:t xml:space="preserve">, both of </w:t>
      </w:r>
      <w:r w:rsidRPr="00D27BAD">
        <w:rPr>
          <w:rStyle w:val="Emphasis"/>
          <w:highlight w:val="green"/>
        </w:rPr>
        <w:t xml:space="preserve">which </w:t>
      </w:r>
      <w:r w:rsidRPr="00DA39DE">
        <w:rPr>
          <w:rStyle w:val="Emphasis"/>
        </w:rPr>
        <w:t>can</w:t>
      </w:r>
      <w:r w:rsidRPr="00DA39DE">
        <w:rPr>
          <w:rStyle w:val="StyleUnderline"/>
        </w:rPr>
        <w:t xml:space="preserve"> </w:t>
      </w:r>
      <w:r w:rsidRPr="00CF5A50">
        <w:rPr>
          <w:rStyle w:val="StyleUnderline"/>
        </w:rPr>
        <w:t xml:space="preserve">help </w:t>
      </w:r>
      <w:r w:rsidRPr="00D27BAD">
        <w:rPr>
          <w:rStyle w:val="Emphasis"/>
          <w:highlight w:val="green"/>
          <w:bdr w:val="single" w:sz="18" w:space="0" w:color="auto"/>
        </w:rPr>
        <w:t xml:space="preserve">reduce </w:t>
      </w:r>
      <w:r w:rsidRPr="00DA39DE">
        <w:rPr>
          <w:rStyle w:val="Emphasis"/>
          <w:bdr w:val="single" w:sz="18" w:space="0" w:color="auto"/>
        </w:rPr>
        <w:t xml:space="preserve">fuel consumption and </w:t>
      </w:r>
      <w:r w:rsidRPr="00D27BAD">
        <w:rPr>
          <w:rStyle w:val="Emphasis"/>
          <w:highlight w:val="green"/>
          <w:bdr w:val="single" w:sz="18" w:space="0" w:color="auto"/>
        </w:rPr>
        <w:t>emissions</w:t>
      </w:r>
      <w:r w:rsidRPr="00D27BAD">
        <w:rPr>
          <w:sz w:val="16"/>
        </w:rPr>
        <w:t xml:space="preserve">. </w:t>
      </w:r>
      <w:r w:rsidRPr="00CF5A50">
        <w:rPr>
          <w:rStyle w:val="StyleUnderline"/>
        </w:rPr>
        <w:t>Shipping is one of the most fuel-efficient means of transport, but also one of the most polluting, contributing 3% of all greenhouse gas emissions - a figure expected to almost double by 2050. “Burning bunker fuel accounts for almost 90% of global sulfur emissions and the 15 largest ships in the world produce more sulfur each year than all cars put together,”</w:t>
      </w:r>
      <w:r w:rsidRPr="00D27BAD">
        <w:rPr>
          <w:sz w:val="16"/>
        </w:rPr>
        <w:t xml:space="preserve"> states </w:t>
      </w:r>
      <w:proofErr w:type="spellStart"/>
      <w:r w:rsidRPr="00D27BAD">
        <w:rPr>
          <w:sz w:val="16"/>
        </w:rPr>
        <w:t>Renny</w:t>
      </w:r>
      <w:proofErr w:type="spellEnd"/>
      <w:r w:rsidRPr="00D27BAD">
        <w:rPr>
          <w:sz w:val="16"/>
        </w:rPr>
        <w:t xml:space="preserve"> </w:t>
      </w:r>
      <w:proofErr w:type="spellStart"/>
      <w:r w:rsidRPr="00D27BAD">
        <w:rPr>
          <w:sz w:val="16"/>
        </w:rPr>
        <w:t>Vandewege</w:t>
      </w:r>
      <w:proofErr w:type="spellEnd"/>
      <w:r w:rsidRPr="00D27BAD">
        <w:rPr>
          <w:sz w:val="16"/>
        </w:rPr>
        <w:t xml:space="preserve">, Vice President of Weather Operations at DTN, a company providing decision support tools and forecast insights across many sectors. </w:t>
      </w:r>
      <w:r w:rsidRPr="00CF5A50">
        <w:rPr>
          <w:rStyle w:val="StyleUnderline"/>
        </w:rPr>
        <w:t xml:space="preserve">Shipping discharges a large and growing source of noxious </w:t>
      </w:r>
      <w:proofErr w:type="gramStart"/>
      <w:r w:rsidRPr="00CF5A50">
        <w:rPr>
          <w:rStyle w:val="StyleUnderline"/>
        </w:rPr>
        <w:t>gas</w:t>
      </w:r>
      <w:proofErr w:type="gramEnd"/>
      <w:r w:rsidRPr="00CF5A50">
        <w:rPr>
          <w:rStyle w:val="StyleUnderline"/>
        </w:rPr>
        <w:t xml:space="preserve"> but the sector has the potential to drastically cut emissions through </w:t>
      </w:r>
      <w:r w:rsidRPr="00D27BAD">
        <w:rPr>
          <w:rStyle w:val="Emphasis"/>
          <w:highlight w:val="green"/>
        </w:rPr>
        <w:t>fuel-saving techniques</w:t>
      </w:r>
      <w:r w:rsidRPr="00CF5A50">
        <w:rPr>
          <w:rStyle w:val="StyleUnderline"/>
        </w:rPr>
        <w:t xml:space="preserve">. Among the most promising is </w:t>
      </w:r>
      <w:r w:rsidRPr="00DA39DE">
        <w:rPr>
          <w:rStyle w:val="Emphasis"/>
        </w:rPr>
        <w:t>weather routing</w:t>
      </w:r>
      <w:r w:rsidRPr="00CF5A50">
        <w:rPr>
          <w:rStyle w:val="StyleUnderline"/>
        </w:rPr>
        <w:t xml:space="preserve">. “Using weather information and analytics can help mitigate risks today caused by climate change and can also reduce emissions further reducing future impacts”, explains </w:t>
      </w:r>
      <w:proofErr w:type="spellStart"/>
      <w:r w:rsidRPr="00CF5A50">
        <w:rPr>
          <w:rStyle w:val="StyleUnderline"/>
        </w:rPr>
        <w:t>Vandewege</w:t>
      </w:r>
      <w:proofErr w:type="spellEnd"/>
      <w:r w:rsidRPr="00CF5A50">
        <w:rPr>
          <w:rStyle w:val="StyleUnderline"/>
        </w:rPr>
        <w:t xml:space="preserve">, a former director of the Broadcast Meteorology Program at Mississippi State University. Weather </w:t>
      </w:r>
      <w:r w:rsidRPr="00D27BAD">
        <w:rPr>
          <w:rStyle w:val="Emphasis"/>
          <w:highlight w:val="green"/>
        </w:rPr>
        <w:t xml:space="preserve">analytics </w:t>
      </w:r>
      <w:r w:rsidRPr="00DA39DE">
        <w:rPr>
          <w:rStyle w:val="Emphasis"/>
        </w:rPr>
        <w:t xml:space="preserve">can </w:t>
      </w:r>
      <w:r w:rsidRPr="00D27BAD">
        <w:rPr>
          <w:rStyle w:val="Emphasis"/>
          <w:highlight w:val="green"/>
        </w:rPr>
        <w:t>optimize routes</w:t>
      </w:r>
      <w:r w:rsidRPr="00D27BAD">
        <w:rPr>
          <w:rStyle w:val="StyleUnderline"/>
          <w:highlight w:val="green"/>
        </w:rPr>
        <w:t xml:space="preserve"> </w:t>
      </w:r>
      <w:r w:rsidRPr="00CF5A50">
        <w:rPr>
          <w:rStyle w:val="StyleUnderline"/>
        </w:rPr>
        <w:t>and “</w:t>
      </w:r>
      <w:r w:rsidRPr="00D27BAD">
        <w:rPr>
          <w:rStyle w:val="Emphasis"/>
          <w:highlight w:val="green"/>
        </w:rPr>
        <w:t>reduce emissions up to 4% and</w:t>
      </w:r>
      <w:r w:rsidRPr="00D27BAD">
        <w:rPr>
          <w:rStyle w:val="StyleUnderline"/>
          <w:highlight w:val="green"/>
        </w:rPr>
        <w:t xml:space="preserve"> </w:t>
      </w:r>
      <w:r w:rsidRPr="00CF5A50">
        <w:rPr>
          <w:rStyle w:val="StyleUnderline"/>
        </w:rPr>
        <w:t xml:space="preserve">reduce </w:t>
      </w:r>
      <w:r w:rsidRPr="00DA39DE">
        <w:rPr>
          <w:rStyle w:val="Emphasis"/>
        </w:rPr>
        <w:t xml:space="preserve">fuel </w:t>
      </w:r>
      <w:r w:rsidRPr="00D27BAD">
        <w:rPr>
          <w:rStyle w:val="Emphasis"/>
          <w:highlight w:val="green"/>
        </w:rPr>
        <w:t>consumption up to 10%</w:t>
      </w:r>
      <w:r w:rsidRPr="00CF5A50">
        <w:rPr>
          <w:rStyle w:val="StyleUnderline"/>
        </w:rPr>
        <w:t xml:space="preserve">, depending on the type of vessel, the season, and the conditions,” states </w:t>
      </w:r>
      <w:proofErr w:type="spellStart"/>
      <w:r w:rsidRPr="00CF5A50">
        <w:rPr>
          <w:rStyle w:val="StyleUnderline"/>
        </w:rPr>
        <w:t>Vandewege</w:t>
      </w:r>
      <w:proofErr w:type="spellEnd"/>
      <w:r w:rsidRPr="00CF5A50">
        <w:rPr>
          <w:rStyle w:val="StyleUnderline"/>
        </w:rPr>
        <w:t>. “If there’s bad weather ahead, sophisticated algorithms that use information about the ship and its capabilities and the weather effects on that specific ship can make numerous calculations and provide optimal route alternatives for the mariner.</w:t>
      </w:r>
      <w:r w:rsidRPr="00D27BAD">
        <w:rPr>
          <w:sz w:val="16"/>
        </w:rPr>
        <w:t xml:space="preserve">” Extreme Weather Events </w:t>
      </w:r>
      <w:r w:rsidRPr="00CF5A50">
        <w:rPr>
          <w:rStyle w:val="StyleUnderline"/>
        </w:rPr>
        <w:t xml:space="preserve">Advanced weather forecasting alerts us to the probability of extreme meteorological events occurring. While these events are largely unpredictable, accurate meteorological data can identify hotspots where they are likely to occur. The better the data, the better prepared the </w:t>
      </w:r>
      <w:proofErr w:type="gramStart"/>
      <w:r w:rsidRPr="00CF5A50">
        <w:rPr>
          <w:rStyle w:val="StyleUnderline"/>
        </w:rPr>
        <w:t>general public</w:t>
      </w:r>
      <w:proofErr w:type="gramEnd"/>
      <w:r w:rsidRPr="00CF5A50">
        <w:rPr>
          <w:rStyle w:val="StyleUnderline"/>
        </w:rPr>
        <w:t xml:space="preserve"> and authorities can be.</w:t>
      </w:r>
      <w:r w:rsidRPr="00D27BAD">
        <w:rPr>
          <w:sz w:val="16"/>
        </w:rPr>
        <w:t xml:space="preserve"> Wildfires have ravaged the US state of California and huge swathes of land in Australia. Climate change is responsible for the increasing intensity and occurrence of blazes, not just here, but worldwide. It has created the optimal conditions for wildfires to start, including warmer weather, less precipitation, dryer vegetation, and stronger winds. Advanced weather forecasting, such as DTN’s live Geographic Information System (GIS) can monitor atmospheric conditions to evaluate wildfire risk and predict areas where conditions are just right for a wildfire to ignite. “Fire weather forecasting uses atmospheric conditions to evaluate wildfire risk,” explains </w:t>
      </w:r>
      <w:proofErr w:type="spellStart"/>
      <w:r w:rsidRPr="00D27BAD">
        <w:rPr>
          <w:sz w:val="16"/>
        </w:rPr>
        <w:t>Vendewege</w:t>
      </w:r>
      <w:proofErr w:type="spellEnd"/>
      <w:r w:rsidRPr="00D27BAD">
        <w:rPr>
          <w:sz w:val="16"/>
        </w:rPr>
        <w:t>. “</w:t>
      </w:r>
      <w:r w:rsidRPr="00CF5A50">
        <w:rPr>
          <w:rStyle w:val="StyleUnderline"/>
        </w:rPr>
        <w:t xml:space="preserve">Meteorologists can also use their tools and experience to identify the specific location of wildfires. Sophisticated imaging systems can show fire locations in real time, allowing for a live look at the conditions using a GIS layer service containing the latest fire hotspot data </w:t>
      </w:r>
      <w:proofErr w:type="gramStart"/>
      <w:r w:rsidRPr="00CF5A50">
        <w:rPr>
          <w:rStyle w:val="StyleUnderline"/>
        </w:rPr>
        <w:t>and also</w:t>
      </w:r>
      <w:proofErr w:type="gramEnd"/>
      <w:r w:rsidRPr="00CF5A50">
        <w:rPr>
          <w:rStyle w:val="StyleUnderline"/>
        </w:rPr>
        <w:t xml:space="preserve"> showing the likelihood of a fire.” Machine learning, a means of artificial intelligence, can also be used in conjunction with current forecasting methods to predicts heat waves or cold snaps</w:t>
      </w:r>
      <w:r w:rsidRPr="00D27BAD">
        <w:rPr>
          <w:sz w:val="16"/>
        </w:rPr>
        <w:t xml:space="preserve">. These extreme weather events are the result of unusual atmospheric patterns that researchers from Rice University realized could be taught to a pattern recognition program. The technology, designed to work with current analog forecasting systems rather than replace them, could predict events with 80% accuracy, five days before the event occurred. Although only proof-of-concept, the technology could provide an early warning about when and where an extreme weather event might occur. Conclusion Humans are heavily reliant on the weather; it has a role in every aspect of our lives, from feeding us to providing power for our ever-growing needs. Climate change has warmed the planet and altered our weather, making extreme weather events such as droughts and floods more likely. </w:t>
      </w:r>
      <w:r w:rsidRPr="00EB000D">
        <w:rPr>
          <w:rStyle w:val="Emphasis"/>
        </w:rPr>
        <w:t>High-tech weather forecasting technology can help</w:t>
      </w:r>
      <w:r w:rsidRPr="00EB000D">
        <w:rPr>
          <w:rStyle w:val="StyleUnderline"/>
        </w:rPr>
        <w:t xml:space="preserve"> </w:t>
      </w:r>
      <w:r w:rsidRPr="00CF5A50">
        <w:rPr>
          <w:rStyle w:val="StyleUnderline"/>
        </w:rPr>
        <w:t xml:space="preserve">in the fight against climate change by monitoring meteorological conditions to </w:t>
      </w:r>
      <w:r w:rsidRPr="00EB000D">
        <w:rPr>
          <w:rStyle w:val="Emphasis"/>
        </w:rPr>
        <w:t>aid decision making</w:t>
      </w:r>
      <w:r w:rsidRPr="00CF5A50">
        <w:rPr>
          <w:rStyle w:val="StyleUnderline"/>
        </w:rPr>
        <w:t xml:space="preserve">, whether that be in the aviation or shipping industry, </w:t>
      </w:r>
      <w:r w:rsidRPr="00EB000D">
        <w:rPr>
          <w:rStyle w:val="Emphasis"/>
        </w:rPr>
        <w:t>or</w:t>
      </w:r>
      <w:r w:rsidRPr="00CF5A50">
        <w:rPr>
          <w:rStyle w:val="StyleUnderline"/>
        </w:rPr>
        <w:t xml:space="preserve"> by helping us </w:t>
      </w:r>
      <w:r w:rsidRPr="00EB000D">
        <w:rPr>
          <w:rStyle w:val="Emphasis"/>
        </w:rPr>
        <w:t>understand</w:t>
      </w:r>
      <w:r w:rsidRPr="00EB000D">
        <w:rPr>
          <w:rStyle w:val="StyleUnderline"/>
        </w:rPr>
        <w:t xml:space="preserve"> </w:t>
      </w:r>
      <w:r w:rsidRPr="00CF5A50">
        <w:rPr>
          <w:rStyle w:val="StyleUnderline"/>
        </w:rPr>
        <w:t xml:space="preserve">and predict </w:t>
      </w:r>
      <w:r w:rsidRPr="00DA39DE">
        <w:rPr>
          <w:rStyle w:val="Emphasis"/>
        </w:rPr>
        <w:t xml:space="preserve">natural </w:t>
      </w:r>
      <w:r w:rsidRPr="00EB000D">
        <w:rPr>
          <w:rStyle w:val="Emphasis"/>
        </w:rPr>
        <w:t>hazards and disasters,</w:t>
      </w:r>
      <w:r w:rsidRPr="00CF5A50">
        <w:rPr>
          <w:rStyle w:val="StyleUnderline"/>
        </w:rPr>
        <w:t xml:space="preserve"> allowing us to reduce the risk of adverse events – and the costs, environmental, </w:t>
      </w:r>
      <w:proofErr w:type="gramStart"/>
      <w:r w:rsidRPr="00CF5A50">
        <w:rPr>
          <w:rStyle w:val="StyleUnderline"/>
        </w:rPr>
        <w:t>economic</w:t>
      </w:r>
      <w:proofErr w:type="gramEnd"/>
      <w:r w:rsidRPr="00CF5A50">
        <w:rPr>
          <w:rStyle w:val="StyleUnderline"/>
        </w:rPr>
        <w:t xml:space="preserve"> or otherwise.</w:t>
      </w:r>
    </w:p>
    <w:p w14:paraId="0CBFCCF5" w14:textId="77777777" w:rsidR="00E81FF7" w:rsidRDefault="00E81FF7" w:rsidP="00E81FF7">
      <w:pPr>
        <w:pStyle w:val="Heading4"/>
        <w:rPr>
          <w:rFonts w:cs="Times New Roman"/>
        </w:rPr>
      </w:pPr>
      <w:r>
        <w:rPr>
          <w:rFonts w:cs="Times New Roman"/>
        </w:rPr>
        <w:t>Warming causes Extinction</w:t>
      </w:r>
    </w:p>
    <w:p w14:paraId="35267DA4" w14:textId="77777777" w:rsidR="00E81FF7" w:rsidRPr="00601C82" w:rsidRDefault="00E81FF7" w:rsidP="00E81FF7">
      <w:r w:rsidRPr="00601C82">
        <w:rPr>
          <w:rStyle w:val="Style13ptBold"/>
        </w:rPr>
        <w:t>Kareiva</w:t>
      </w:r>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20AEBD9E" w14:textId="77777777" w:rsidR="00E81FF7" w:rsidRDefault="00E81FF7" w:rsidP="00E81FF7">
      <w:pPr>
        <w:rPr>
          <w:rFonts w:asciiTheme="minorHAnsi" w:hAnsiTheme="minorHAnsi" w:cstheme="minorHAnsi"/>
          <w:u w:val="single"/>
        </w:rPr>
      </w:pPr>
      <w:r w:rsidRPr="00D5251F">
        <w:rPr>
          <w:rFonts w:asciiTheme="minorHAnsi" w:hAnsiTheme="minorHAnsi" w:cstheme="minorHAnsi"/>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D5251F">
        <w:rPr>
          <w:rFonts w:asciiTheme="minorHAnsi" w:hAnsiTheme="minorHAnsi" w:cstheme="minorHAnsi"/>
          <w:u w:val="single"/>
        </w:rPr>
        <w:t>However, the three remaining boundaries (</w:t>
      </w:r>
      <w:r w:rsidRPr="00CF5A50">
        <w:rPr>
          <w:rFonts w:asciiTheme="minorHAnsi" w:hAnsiTheme="minorHAnsi" w:cstheme="minorHAnsi"/>
          <w:b/>
          <w:highlight w:val="green"/>
          <w:u w:val="single"/>
        </w:rPr>
        <w:t>climate</w:t>
      </w:r>
      <w:r w:rsidRPr="00D5251F">
        <w:rPr>
          <w:rFonts w:asciiTheme="minorHAnsi" w:hAnsiTheme="minorHAnsi" w:cstheme="minorHAnsi"/>
          <w:b/>
          <w:u w:val="single"/>
        </w:rPr>
        <w:t xml:space="preserve"> </w:t>
      </w:r>
      <w:r w:rsidRPr="00CF5A50">
        <w:rPr>
          <w:rFonts w:asciiTheme="minorHAnsi" w:hAnsiTheme="minorHAnsi" w:cstheme="minorHAnsi"/>
          <w:b/>
          <w:highlight w:val="green"/>
          <w:u w:val="single"/>
        </w:rPr>
        <w:t>change</w:t>
      </w:r>
      <w:r w:rsidRPr="00D5251F">
        <w:rPr>
          <w:rFonts w:asciiTheme="minorHAnsi" w:hAnsiTheme="minorHAnsi" w:cstheme="minorHAnsi"/>
          <w:u w:val="single"/>
        </w:rPr>
        <w:t xml:space="preserve">, global </w:t>
      </w:r>
      <w:r w:rsidRPr="00CF5A50">
        <w:rPr>
          <w:rFonts w:asciiTheme="minorHAnsi" w:hAnsiTheme="minorHAnsi" w:cstheme="minorHAnsi"/>
          <w:b/>
          <w:highlight w:val="green"/>
          <w:u w:val="single"/>
        </w:rPr>
        <w:t>freshwater</w:t>
      </w:r>
      <w:r w:rsidRPr="00CF5A50">
        <w:rPr>
          <w:rFonts w:asciiTheme="minorHAnsi" w:hAnsiTheme="minorHAnsi" w:cstheme="minorHAnsi"/>
          <w:highlight w:val="green"/>
          <w:u w:val="single"/>
        </w:rPr>
        <w:t xml:space="preserve"> </w:t>
      </w:r>
      <w:r w:rsidRPr="00D5251F">
        <w:rPr>
          <w:rFonts w:asciiTheme="minorHAnsi" w:hAnsiTheme="minorHAnsi" w:cstheme="minorHAnsi"/>
          <w:u w:val="single"/>
        </w:rPr>
        <w:t xml:space="preserve">cycle, </w:t>
      </w:r>
      <w:r w:rsidRPr="00CF5A50">
        <w:rPr>
          <w:rFonts w:asciiTheme="minorHAnsi" w:hAnsiTheme="minorHAnsi" w:cstheme="minorHAnsi"/>
          <w:b/>
          <w:highlight w:val="green"/>
          <w:u w:val="single"/>
        </w:rPr>
        <w:t>and</w:t>
      </w:r>
      <w:r w:rsidRPr="00D5251F">
        <w:rPr>
          <w:rFonts w:asciiTheme="minorHAnsi" w:hAnsiTheme="minorHAnsi" w:cstheme="minorHAnsi"/>
          <w:u w:val="single"/>
        </w:rPr>
        <w:t xml:space="preserve"> ocean </w:t>
      </w:r>
      <w:r w:rsidRPr="00CF5A50">
        <w:rPr>
          <w:rFonts w:asciiTheme="minorHAnsi" w:hAnsiTheme="minorHAnsi" w:cstheme="minorHAnsi"/>
          <w:b/>
          <w:highlight w:val="green"/>
          <w:u w:val="single"/>
        </w:rPr>
        <w:t>acidification</w:t>
      </w:r>
      <w:r w:rsidRPr="00D5251F">
        <w:rPr>
          <w:rFonts w:asciiTheme="minorHAnsi" w:hAnsiTheme="minorHAnsi" w:cstheme="minorHAnsi"/>
          <w:u w:val="single"/>
        </w:rPr>
        <w:t xml:space="preserve">) do </w:t>
      </w:r>
      <w:r w:rsidRPr="00CF5A50">
        <w:rPr>
          <w:rFonts w:asciiTheme="minorHAnsi" w:hAnsiTheme="minorHAnsi" w:cstheme="minorHAnsi"/>
          <w:b/>
          <w:highlight w:val="green"/>
          <w:u w:val="single"/>
          <w:bdr w:val="single" w:sz="18" w:space="0" w:color="auto"/>
        </w:rPr>
        <w:t>pose existential risks</w:t>
      </w:r>
      <w:r w:rsidRPr="00D5251F">
        <w:rPr>
          <w:rFonts w:asciiTheme="minorHAnsi" w:hAnsiTheme="minorHAnsi" w:cstheme="minorHAnsi"/>
          <w:u w:val="single"/>
        </w:rPr>
        <w:t xml:space="preserve">. </w:t>
      </w:r>
      <w:r w:rsidRPr="00CF5A50">
        <w:rPr>
          <w:rFonts w:asciiTheme="minorHAnsi" w:hAnsiTheme="minorHAnsi" w:cstheme="minorHAnsi"/>
          <w:highlight w:val="green"/>
          <w:u w:val="single"/>
        </w:rPr>
        <w:t>This is</w:t>
      </w:r>
      <w:r w:rsidRPr="00D5251F">
        <w:rPr>
          <w:rFonts w:asciiTheme="minorHAnsi" w:hAnsiTheme="minorHAnsi" w:cstheme="minorHAnsi"/>
          <w:u w:val="single"/>
        </w:rPr>
        <w:t xml:space="preserve"> </w:t>
      </w:r>
      <w:r w:rsidRPr="00CF5A50">
        <w:rPr>
          <w:rFonts w:asciiTheme="minorHAnsi" w:hAnsiTheme="minorHAnsi" w:cstheme="minorHAnsi"/>
          <w:b/>
          <w:highlight w:val="green"/>
          <w:u w:val="single"/>
        </w:rPr>
        <w:t>because of</w:t>
      </w:r>
      <w:r w:rsidRPr="00D5251F">
        <w:rPr>
          <w:rFonts w:asciiTheme="minorHAnsi" w:hAnsiTheme="minorHAnsi" w:cstheme="minorHAnsi"/>
          <w:u w:val="single"/>
        </w:rPr>
        <w:t xml:space="preserve"> intrinsic </w:t>
      </w:r>
      <w:r w:rsidRPr="00CF5A50">
        <w:rPr>
          <w:rFonts w:asciiTheme="minorHAnsi" w:hAnsiTheme="minorHAnsi" w:cstheme="minorHAnsi"/>
          <w:b/>
          <w:highlight w:val="green"/>
          <w:u w:val="single"/>
        </w:rPr>
        <w:t>positive feedback loops</w:t>
      </w:r>
      <w:r w:rsidRPr="00D5251F">
        <w:rPr>
          <w:rFonts w:asciiTheme="minorHAnsi" w:hAnsiTheme="minorHAnsi" w:cstheme="minorHAnsi"/>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CF5A50">
        <w:rPr>
          <w:rFonts w:asciiTheme="minorHAnsi" w:hAnsiTheme="minorHAnsi" w:cstheme="minorHAnsi"/>
          <w:b/>
          <w:highlight w:val="green"/>
          <w:u w:val="single"/>
        </w:rPr>
        <w:t>directly connected to</w:t>
      </w:r>
      <w:r w:rsidRPr="00D5251F">
        <w:rPr>
          <w:rFonts w:asciiTheme="minorHAnsi" w:hAnsiTheme="minorHAnsi" w:cstheme="minorHAnsi"/>
          <w:b/>
          <w:u w:val="single"/>
        </w:rPr>
        <w:t xml:space="preserve"> </w:t>
      </w:r>
      <w:r w:rsidRPr="00D5251F">
        <w:rPr>
          <w:rFonts w:asciiTheme="minorHAnsi" w:hAnsiTheme="minorHAnsi" w:cstheme="minorHAnsi"/>
          <w:u w:val="single"/>
        </w:rPr>
        <w:t xml:space="preserve">the provision of </w:t>
      </w:r>
      <w:r w:rsidRPr="00CF5A50">
        <w:rPr>
          <w:rFonts w:asciiTheme="minorHAnsi" w:hAnsiTheme="minorHAnsi" w:cstheme="minorHAnsi"/>
          <w:b/>
          <w:highlight w:val="green"/>
          <w:u w:val="single"/>
        </w:rPr>
        <w:t>food and water</w:t>
      </w:r>
      <w:r w:rsidRPr="00D5251F">
        <w:rPr>
          <w:rFonts w:asciiTheme="minorHAnsi" w:hAnsiTheme="minorHAnsi" w:cstheme="minorHAnsi"/>
          <w:u w:val="single"/>
        </w:rPr>
        <w:t xml:space="preserve">, and </w:t>
      </w:r>
      <w:r w:rsidRPr="00CF5A50">
        <w:rPr>
          <w:rFonts w:asciiTheme="minorHAnsi" w:hAnsiTheme="minorHAnsi" w:cstheme="minorHAnsi"/>
          <w:b/>
          <w:highlight w:val="green"/>
          <w:u w:val="single"/>
        </w:rPr>
        <w:t>shortages</w:t>
      </w:r>
      <w:r w:rsidRPr="00D5251F">
        <w:rPr>
          <w:rFonts w:asciiTheme="minorHAnsi" w:hAnsiTheme="minorHAnsi" w:cstheme="minorHAnsi"/>
          <w:u w:val="single"/>
        </w:rPr>
        <w:t xml:space="preserve"> of food and water can </w:t>
      </w:r>
      <w:r w:rsidRPr="00CF5A50">
        <w:rPr>
          <w:rFonts w:asciiTheme="minorHAnsi" w:hAnsiTheme="minorHAnsi" w:cstheme="minorHAnsi"/>
          <w:b/>
          <w:highlight w:val="green"/>
          <w:u w:val="single"/>
        </w:rPr>
        <w:t>create conflict</w:t>
      </w:r>
      <w:r w:rsidRPr="00D5251F">
        <w:rPr>
          <w:rFonts w:asciiTheme="minorHAnsi" w:hAnsiTheme="minorHAnsi" w:cstheme="minorHAnsi"/>
          <w:u w:val="single"/>
        </w:rPr>
        <w:t xml:space="preserve"> and social unrest. </w:t>
      </w:r>
      <w:r w:rsidRPr="00D5251F">
        <w:rPr>
          <w:rFonts w:asciiTheme="minorHAnsi" w:hAnsiTheme="minorHAnsi" w:cstheme="minorHAnsi"/>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5251F">
        <w:rPr>
          <w:rFonts w:asciiTheme="minorHAnsi" w:hAnsiTheme="minorHAnsi" w:cstheme="minorHAnsi"/>
          <w:u w:val="single"/>
        </w:rPr>
        <w:t>Climate change intersects with freshwater resources because it is expected to exacerbate drought and water scarcity, as well as flooding</w:t>
      </w:r>
      <w:r w:rsidRPr="00D5251F">
        <w:rPr>
          <w:rFonts w:asciiTheme="minorHAnsi" w:hAnsiTheme="minorHAnsi" w:cstheme="minorHAnsi"/>
          <w:sz w:val="16"/>
        </w:rPr>
        <w:t xml:space="preserve">. Climate change can even impair water quality because it is associated with heavy rains that overwhelm sewage treatment facilities, or because it results in higher concentrations of pollutants in groundwater </w:t>
      </w:r>
      <w:proofErr w:type="gramStart"/>
      <w:r w:rsidRPr="00D5251F">
        <w:rPr>
          <w:rFonts w:asciiTheme="minorHAnsi" w:hAnsiTheme="minorHAnsi" w:cstheme="minorHAnsi"/>
          <w:sz w:val="16"/>
        </w:rPr>
        <w:t>as a result of</w:t>
      </w:r>
      <w:proofErr w:type="gramEnd"/>
      <w:r w:rsidRPr="00D5251F">
        <w:rPr>
          <w:rFonts w:asciiTheme="minorHAnsi" w:hAnsiTheme="minorHAnsi" w:cstheme="minorHAnsi"/>
          <w:sz w:val="16"/>
        </w:rPr>
        <w:t xml:space="preserve"> enhanced evaporation and reduced groundwater recharge. </w:t>
      </w:r>
      <w:r w:rsidRPr="00CF5A50">
        <w:rPr>
          <w:rFonts w:asciiTheme="minorHAnsi" w:hAnsiTheme="minorHAnsi" w:cstheme="minorHAnsi"/>
          <w:b/>
          <w:highlight w:val="green"/>
          <w:u w:val="single"/>
        </w:rPr>
        <w:t>Ample clean water</w:t>
      </w:r>
      <w:r w:rsidRPr="00D5251F">
        <w:rPr>
          <w:rFonts w:asciiTheme="minorHAnsi" w:hAnsiTheme="minorHAnsi" w:cstheme="minorHAnsi"/>
          <w:u w:val="single"/>
        </w:rPr>
        <w:t xml:space="preserve"> is not a luxury—it </w:t>
      </w:r>
      <w:r w:rsidRPr="00CF5A50">
        <w:rPr>
          <w:rFonts w:asciiTheme="minorHAnsi" w:hAnsiTheme="minorHAnsi" w:cstheme="minorHAnsi"/>
          <w:b/>
          <w:highlight w:val="green"/>
          <w:u w:val="single"/>
        </w:rPr>
        <w:t>is essential for human survival</w:t>
      </w:r>
      <w:r w:rsidRPr="00D5251F">
        <w:rPr>
          <w:rFonts w:asciiTheme="minorHAnsi" w:hAnsiTheme="minorHAnsi" w:cstheme="minorHAnsi"/>
          <w:u w:val="single"/>
        </w:rPr>
        <w:t>. Consequently, cities, regions and nations that lack clean freshwater are vulnerable to social disruption and disease</w:t>
      </w:r>
      <w:r w:rsidRPr="00D5251F">
        <w:rPr>
          <w:rFonts w:asciiTheme="minorHAnsi" w:hAnsiTheme="minorHAnsi" w:cstheme="minorHAnsi"/>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D5251F">
        <w:rPr>
          <w:rFonts w:asciiTheme="minorHAnsi" w:hAnsiTheme="minorHAnsi" w:cstheme="minorHAnsi"/>
          <w:sz w:val="16"/>
        </w:rPr>
        <w:t>rarity, but</w:t>
      </w:r>
      <w:proofErr w:type="gramEnd"/>
      <w:r w:rsidRPr="00D5251F">
        <w:rPr>
          <w:rFonts w:asciiTheme="minorHAnsi" w:hAnsiTheme="minorHAnsi" w:cstheme="minorHAnsi"/>
          <w:sz w:val="16"/>
        </w:rPr>
        <w:t xml:space="preserve"> are exactly the manifestations of climate change that we must get better at anticipating (</w:t>
      </w:r>
      <w:proofErr w:type="spellStart"/>
      <w:r w:rsidRPr="00D5251F">
        <w:rPr>
          <w:rFonts w:asciiTheme="minorHAnsi" w:hAnsiTheme="minorHAnsi" w:cstheme="minorHAnsi"/>
          <w:sz w:val="16"/>
        </w:rPr>
        <w:t>Diffenbaugh</w:t>
      </w:r>
      <w:proofErr w:type="spellEnd"/>
      <w:r w:rsidRPr="00D5251F">
        <w:rPr>
          <w:rFonts w:asciiTheme="minorHAnsi" w:hAnsiTheme="minorHAnsi" w:cstheme="minorHAnsi"/>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D5251F">
        <w:rPr>
          <w:rFonts w:asciiTheme="minorHAnsi" w:hAnsiTheme="minorHAnsi" w:cstheme="minorHAnsi"/>
          <w:u w:val="single"/>
        </w:rPr>
        <w:t xml:space="preserve">The combination of positive feedback loops and societal inertia is fertile ground for global environmental catastrophes </w:t>
      </w:r>
      <w:r w:rsidRPr="00CF5A50">
        <w:rPr>
          <w:rFonts w:asciiTheme="minorHAnsi" w:hAnsiTheme="minorHAnsi" w:cstheme="minorHAnsi"/>
          <w:b/>
          <w:highlight w:val="green"/>
          <w:u w:val="single"/>
        </w:rPr>
        <w:t>Humans</w:t>
      </w:r>
      <w:r w:rsidRPr="00D5251F">
        <w:rPr>
          <w:rFonts w:asciiTheme="minorHAnsi" w:hAnsiTheme="minorHAnsi" w:cstheme="minorHAnsi"/>
          <w:u w:val="single"/>
        </w:rPr>
        <w:t xml:space="preserve"> are remarkably </w:t>
      </w:r>
      <w:proofErr w:type="gramStart"/>
      <w:r w:rsidRPr="00D5251F">
        <w:rPr>
          <w:rFonts w:asciiTheme="minorHAnsi" w:hAnsiTheme="minorHAnsi" w:cstheme="minorHAnsi"/>
          <w:u w:val="single"/>
        </w:rPr>
        <w:t>ingenious, and</w:t>
      </w:r>
      <w:proofErr w:type="gramEnd"/>
      <w:r w:rsidRPr="00D5251F">
        <w:rPr>
          <w:rFonts w:asciiTheme="minorHAnsi" w:hAnsiTheme="minorHAnsi" w:cstheme="minorHAnsi"/>
          <w:u w:val="single"/>
        </w:rPr>
        <w:t xml:space="preserve"> </w:t>
      </w:r>
      <w:r w:rsidRPr="00CF5A50">
        <w:rPr>
          <w:rFonts w:asciiTheme="minorHAnsi" w:hAnsiTheme="minorHAnsi" w:cstheme="minorHAnsi"/>
          <w:b/>
          <w:highlight w:val="green"/>
          <w:u w:val="single"/>
        </w:rPr>
        <w:t>have adapted</w:t>
      </w:r>
      <w:r w:rsidRPr="00D5251F">
        <w:rPr>
          <w:rFonts w:asciiTheme="minorHAnsi" w:hAnsiTheme="minorHAnsi" w:cstheme="minorHAnsi"/>
          <w:u w:val="single"/>
        </w:rPr>
        <w:t xml:space="preserve"> to crises </w:t>
      </w:r>
      <w:r w:rsidRPr="00CF5A50">
        <w:rPr>
          <w:rFonts w:asciiTheme="minorHAnsi" w:hAnsiTheme="minorHAnsi" w:cstheme="minorHAnsi"/>
          <w:b/>
          <w:highlight w:val="green"/>
          <w:u w:val="single"/>
        </w:rPr>
        <w:t>throughout</w:t>
      </w:r>
      <w:r w:rsidRPr="00CF5A50">
        <w:rPr>
          <w:rFonts w:asciiTheme="minorHAnsi" w:hAnsiTheme="minorHAnsi" w:cstheme="minorHAnsi"/>
          <w:highlight w:val="green"/>
          <w:u w:val="single"/>
        </w:rPr>
        <w:t xml:space="preserve"> </w:t>
      </w:r>
      <w:r w:rsidRPr="00D5251F">
        <w:rPr>
          <w:rFonts w:asciiTheme="minorHAnsi" w:hAnsiTheme="minorHAnsi" w:cstheme="minorHAnsi"/>
          <w:u w:val="single"/>
        </w:rPr>
        <w:t xml:space="preserve">their </w:t>
      </w:r>
      <w:r w:rsidRPr="00CF5A50">
        <w:rPr>
          <w:rFonts w:asciiTheme="minorHAnsi" w:hAnsiTheme="minorHAnsi" w:cstheme="minorHAnsi"/>
          <w:b/>
          <w:highlight w:val="green"/>
          <w:u w:val="single"/>
        </w:rPr>
        <w:t>history</w:t>
      </w:r>
      <w:r w:rsidRPr="00D5251F">
        <w:rPr>
          <w:rFonts w:asciiTheme="minorHAnsi" w:hAnsiTheme="minorHAnsi" w:cstheme="minorHAnsi"/>
          <w:u w:val="single"/>
        </w:rPr>
        <w:t xml:space="preserve">. Our doom has been repeatedly predicted, only to be averted by innovation (Ridley, 2011). </w:t>
      </w:r>
      <w:r w:rsidRPr="00CF5A50">
        <w:rPr>
          <w:rFonts w:asciiTheme="minorHAnsi" w:hAnsiTheme="minorHAnsi" w:cstheme="minorHAnsi"/>
          <w:b/>
          <w:highlight w:val="green"/>
          <w:u w:val="single"/>
        </w:rPr>
        <w:t>However</w:t>
      </w:r>
      <w:r w:rsidRPr="00D5251F">
        <w:rPr>
          <w:rFonts w:asciiTheme="minorHAnsi" w:hAnsiTheme="minorHAnsi" w:cstheme="minorHAnsi"/>
          <w:u w:val="single"/>
        </w:rPr>
        <w:t xml:space="preserve">, the many </w:t>
      </w:r>
      <w:r w:rsidRPr="00CF5A50">
        <w:rPr>
          <w:rFonts w:asciiTheme="minorHAnsi" w:hAnsiTheme="minorHAnsi" w:cstheme="minorHAnsi"/>
          <w:b/>
          <w:highlight w:val="green"/>
          <w:u w:val="single"/>
        </w:rPr>
        <w:t>stories</w:t>
      </w:r>
      <w:r w:rsidRPr="00CF5A50">
        <w:rPr>
          <w:rFonts w:asciiTheme="minorHAnsi" w:hAnsiTheme="minorHAnsi" w:cstheme="minorHAnsi"/>
          <w:highlight w:val="green"/>
          <w:u w:val="single"/>
        </w:rPr>
        <w:t xml:space="preserve"> </w:t>
      </w:r>
      <w:r w:rsidRPr="00CF5A50">
        <w:rPr>
          <w:rFonts w:asciiTheme="minorHAnsi" w:hAnsiTheme="minorHAnsi" w:cstheme="minorHAnsi"/>
          <w:b/>
          <w:highlight w:val="green"/>
          <w:u w:val="single"/>
        </w:rPr>
        <w:t>of</w:t>
      </w:r>
      <w:r w:rsidRPr="00D5251F">
        <w:rPr>
          <w:rFonts w:asciiTheme="minorHAnsi" w:hAnsiTheme="minorHAnsi" w:cstheme="minorHAnsi"/>
          <w:u w:val="single"/>
        </w:rPr>
        <w:t xml:space="preserve"> human ingenuity </w:t>
      </w:r>
      <w:r w:rsidRPr="00CF5A50">
        <w:rPr>
          <w:rFonts w:asciiTheme="minorHAnsi" w:hAnsiTheme="minorHAnsi" w:cstheme="minorHAnsi"/>
          <w:b/>
          <w:highlight w:val="green"/>
          <w:u w:val="single"/>
        </w:rPr>
        <w:t>successfully</w:t>
      </w:r>
      <w:r w:rsidRPr="00CF5A50">
        <w:rPr>
          <w:rFonts w:asciiTheme="minorHAnsi" w:hAnsiTheme="minorHAnsi" w:cstheme="minorHAnsi"/>
          <w:highlight w:val="green"/>
          <w:u w:val="single"/>
        </w:rPr>
        <w:t xml:space="preserve"> </w:t>
      </w:r>
      <w:r w:rsidRPr="00CF5A50">
        <w:rPr>
          <w:rFonts w:asciiTheme="minorHAnsi" w:hAnsiTheme="minorHAnsi" w:cstheme="minorHAnsi"/>
          <w:b/>
          <w:highlight w:val="green"/>
          <w:u w:val="single"/>
        </w:rPr>
        <w:t>addressing</w:t>
      </w:r>
      <w:r w:rsidRPr="00CF5A50">
        <w:rPr>
          <w:rFonts w:asciiTheme="minorHAnsi" w:hAnsiTheme="minorHAnsi" w:cstheme="minorHAnsi"/>
          <w:highlight w:val="green"/>
          <w:u w:val="single"/>
        </w:rPr>
        <w:t xml:space="preserve"> </w:t>
      </w:r>
      <w:r w:rsidRPr="00CF5A50">
        <w:rPr>
          <w:rFonts w:asciiTheme="minorHAnsi" w:hAnsiTheme="minorHAnsi" w:cstheme="minorHAnsi"/>
          <w:b/>
          <w:highlight w:val="green"/>
          <w:u w:val="single"/>
        </w:rPr>
        <w:t>existential risks</w:t>
      </w:r>
      <w:r w:rsidRPr="00D5251F">
        <w:rPr>
          <w:rFonts w:asciiTheme="minorHAnsi" w:hAnsiTheme="minorHAnsi" w:cstheme="minorHAnsi"/>
          <w:u w:val="single"/>
        </w:rPr>
        <w:t xml:space="preserve"> such as global famine or extreme air pollution </w:t>
      </w:r>
      <w:r w:rsidRPr="00CF5A50">
        <w:rPr>
          <w:rFonts w:asciiTheme="minorHAnsi" w:hAnsiTheme="minorHAnsi" w:cstheme="minorHAnsi"/>
          <w:b/>
          <w:highlight w:val="green"/>
          <w:u w:val="single"/>
        </w:rPr>
        <w:t>represent</w:t>
      </w:r>
      <w:r w:rsidRPr="00D5251F">
        <w:rPr>
          <w:rFonts w:asciiTheme="minorHAnsi" w:hAnsiTheme="minorHAnsi" w:cstheme="minorHAnsi"/>
          <w:u w:val="single"/>
        </w:rPr>
        <w:t xml:space="preserve"> environmental </w:t>
      </w:r>
      <w:r w:rsidRPr="00CF5A50">
        <w:rPr>
          <w:rFonts w:asciiTheme="minorHAnsi" w:hAnsiTheme="minorHAnsi" w:cstheme="minorHAnsi"/>
          <w:highlight w:val="green"/>
          <w:u w:val="single"/>
        </w:rPr>
        <w:t>c</w:t>
      </w:r>
      <w:r w:rsidRPr="00CF5A50">
        <w:rPr>
          <w:rFonts w:asciiTheme="minorHAnsi" w:hAnsiTheme="minorHAnsi" w:cstheme="minorHAnsi"/>
          <w:b/>
          <w:highlight w:val="green"/>
          <w:u w:val="single"/>
        </w:rPr>
        <w:t>hallenges that are</w:t>
      </w:r>
      <w:r w:rsidRPr="00CF5A50">
        <w:rPr>
          <w:rFonts w:asciiTheme="minorHAnsi" w:hAnsiTheme="minorHAnsi" w:cstheme="minorHAnsi"/>
          <w:highlight w:val="green"/>
          <w:u w:val="single"/>
        </w:rPr>
        <w:t xml:space="preserve"> </w:t>
      </w:r>
      <w:r w:rsidRPr="00D5251F">
        <w:rPr>
          <w:rFonts w:asciiTheme="minorHAnsi" w:hAnsiTheme="minorHAnsi" w:cstheme="minorHAnsi"/>
          <w:u w:val="single"/>
        </w:rPr>
        <w:t xml:space="preserve">largely </w:t>
      </w:r>
      <w:r w:rsidRPr="00CF5A50">
        <w:rPr>
          <w:rFonts w:asciiTheme="minorHAnsi" w:hAnsiTheme="minorHAnsi" w:cstheme="minorHAnsi"/>
          <w:b/>
          <w:highlight w:val="green"/>
          <w:u w:val="single"/>
        </w:rPr>
        <w:t>linear</w:t>
      </w:r>
      <w:r w:rsidRPr="00CF5A50">
        <w:rPr>
          <w:rFonts w:asciiTheme="minorHAnsi" w:hAnsiTheme="minorHAnsi" w:cstheme="minorHAnsi"/>
          <w:highlight w:val="green"/>
          <w:u w:val="single"/>
        </w:rPr>
        <w:t xml:space="preserve">, </w:t>
      </w:r>
      <w:r w:rsidRPr="00D5251F">
        <w:rPr>
          <w:rFonts w:asciiTheme="minorHAnsi" w:hAnsiTheme="minorHAnsi" w:cstheme="minorHAnsi"/>
          <w:u w:val="single"/>
        </w:rPr>
        <w:t xml:space="preserve">have immediate consequences, </w:t>
      </w:r>
      <w:r w:rsidRPr="00CF5A50">
        <w:rPr>
          <w:rFonts w:asciiTheme="minorHAnsi" w:hAnsiTheme="minorHAnsi" w:cstheme="minorHAnsi"/>
          <w:b/>
          <w:highlight w:val="green"/>
          <w:u w:val="single"/>
        </w:rPr>
        <w:t>and operate without positive feedbacks</w:t>
      </w:r>
      <w:r w:rsidRPr="00D5251F">
        <w:rPr>
          <w:rFonts w:asciiTheme="minorHAnsi" w:hAnsiTheme="minorHAnsi" w:cstheme="minorHAnsi"/>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D5251F">
        <w:rPr>
          <w:rFonts w:asciiTheme="minorHAnsi" w:hAnsiTheme="minorHAnsi" w:cstheme="minorHAnsi"/>
          <w:sz w:val="16"/>
        </w:rPr>
        <w:t xml:space="preserve"> In </w:t>
      </w:r>
      <w:proofErr w:type="gramStart"/>
      <w:r w:rsidRPr="00D5251F">
        <w:rPr>
          <w:rFonts w:asciiTheme="minorHAnsi" w:hAnsiTheme="minorHAnsi" w:cstheme="minorHAnsi"/>
          <w:sz w:val="16"/>
        </w:rPr>
        <w:t>fact</w:t>
      </w:r>
      <w:proofErr w:type="gramEnd"/>
      <w:r w:rsidRPr="00D5251F">
        <w:rPr>
          <w:rFonts w:asciiTheme="minorHAnsi" w:hAnsiTheme="minorHAnsi" w:cstheme="minorHAnsi"/>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D5251F">
        <w:rPr>
          <w:rFonts w:asciiTheme="minorHAnsi" w:hAnsiTheme="minorHAnsi" w:cstheme="minorHAnsi"/>
          <w:sz w:val="16"/>
        </w:rPr>
        <w:t>a negative feedback of society</w:t>
      </w:r>
      <w:proofErr w:type="gramEnd"/>
      <w:r w:rsidRPr="00D5251F">
        <w:rPr>
          <w:rFonts w:asciiTheme="minorHAnsi" w:hAnsiTheme="minorHAnsi" w:cstheme="minorHAnsi"/>
          <w:sz w:val="16"/>
        </w:rPr>
        <w:t xml:space="preserve"> seeking to reduce the harm. In contrast, today’s great environmental crisis of climate change may cause some harm but there are generally </w:t>
      </w:r>
      <w:proofErr w:type="gramStart"/>
      <w:r w:rsidRPr="00D5251F">
        <w:rPr>
          <w:rFonts w:asciiTheme="minorHAnsi" w:hAnsiTheme="minorHAnsi" w:cstheme="minorHAnsi"/>
          <w:sz w:val="16"/>
        </w:rPr>
        <w:t>long time</w:t>
      </w:r>
      <w:proofErr w:type="gramEnd"/>
      <w:r w:rsidRPr="00D5251F">
        <w:rPr>
          <w:rFonts w:asciiTheme="minorHAnsi" w:hAnsiTheme="minorHAnsi" w:cstheme="minorHAnsi"/>
          <w:sz w:val="16"/>
        </w:rPr>
        <w:t xml:space="preserve"> delays between rising CO2 concentrations and damage to humans. The consequence of these delays </w:t>
      </w:r>
      <w:proofErr w:type="gramStart"/>
      <w:r w:rsidRPr="00D5251F">
        <w:rPr>
          <w:rFonts w:asciiTheme="minorHAnsi" w:hAnsiTheme="minorHAnsi" w:cstheme="minorHAnsi"/>
          <w:sz w:val="16"/>
        </w:rPr>
        <w:t>are</w:t>
      </w:r>
      <w:proofErr w:type="gramEnd"/>
      <w:r w:rsidRPr="00D5251F">
        <w:rPr>
          <w:rFonts w:asciiTheme="minorHAnsi" w:hAnsiTheme="minorHAnsi" w:cstheme="minorHAnsi"/>
          <w:sz w:val="16"/>
        </w:rPr>
        <w:t xml:space="preserve"> an absence of urgency; thus although 70% of Americans believe global warming is happening, only 40% think it will harm them (http://climatecommunication.yale.edu/visualizations-data/ycom-us-2016</w:t>
      </w:r>
      <w:r w:rsidRPr="00D5251F">
        <w:rPr>
          <w:rFonts w:asciiTheme="minorHAnsi" w:hAnsiTheme="minorHAnsi" w:cstheme="minorHAnsi"/>
          <w:u w:val="single"/>
        </w:rPr>
        <w:t xml:space="preserve">/). Secondly, unlike past environmental challenges, </w:t>
      </w:r>
      <w:r w:rsidRPr="00D5251F">
        <w:rPr>
          <w:rFonts w:asciiTheme="minorHAnsi" w:hAnsiTheme="minorHAnsi" w:cstheme="minorHAnsi"/>
          <w:b/>
          <w:bCs/>
          <w:u w:val="single"/>
        </w:rPr>
        <w:t>the Earth’s climate system is rife with positive feedback loops</w:t>
      </w:r>
      <w:r w:rsidRPr="00D5251F">
        <w:rPr>
          <w:rFonts w:asciiTheme="minorHAnsi" w:hAnsiTheme="minorHAnsi" w:cstheme="minorHAnsi"/>
          <w:u w:val="single"/>
        </w:rPr>
        <w:t xml:space="preserve">. </w:t>
      </w:r>
      <w:proofErr w:type="gramStart"/>
      <w:r w:rsidRPr="00D5251F">
        <w:rPr>
          <w:rFonts w:asciiTheme="minorHAnsi" w:hAnsiTheme="minorHAnsi" w:cstheme="minorHAnsi"/>
          <w:u w:val="single"/>
        </w:rPr>
        <w:t>In particular, as</w:t>
      </w:r>
      <w:proofErr w:type="gramEnd"/>
      <w:r w:rsidRPr="00D5251F">
        <w:rPr>
          <w:rFonts w:asciiTheme="minorHAnsi" w:hAnsiTheme="minorHAnsi" w:cstheme="minorHAnsi"/>
          <w:u w:val="single"/>
        </w:rPr>
        <w:t xml:space="preserve"> CO2 increases and the climate warms, that </w:t>
      </w:r>
      <w:r w:rsidRPr="00D5251F">
        <w:rPr>
          <w:rFonts w:asciiTheme="minorHAnsi" w:hAnsiTheme="minorHAnsi" w:cstheme="minorHAnsi"/>
          <w:b/>
          <w:bCs/>
          <w:u w:val="single"/>
        </w:rPr>
        <w:t>very warming can cause more CO2 release</w:t>
      </w:r>
      <w:r w:rsidRPr="00D5251F">
        <w:rPr>
          <w:rFonts w:asciiTheme="minorHAnsi" w:hAnsiTheme="minorHAnsi" w:cstheme="minorHAnsi"/>
          <w:u w:val="single"/>
        </w:rPr>
        <w:t xml:space="preserve"> which further increases global warming, and then more CO2, and so on.</w:t>
      </w:r>
      <w:r w:rsidRPr="00D5251F">
        <w:rPr>
          <w:rFonts w:asciiTheme="minorHAnsi" w:hAnsiTheme="minorHAnsi" w:cstheme="minorHAnsi"/>
          <w:sz w:val="16"/>
        </w:rPr>
        <w:t xml:space="preserve"> Table 2 summarizes the best documented positive feedback loops for the Earth’s climate system. These feedbacks can be neatly categorized into carbon cycle, biogeochemical, </w:t>
      </w:r>
      <w:proofErr w:type="spellStart"/>
      <w:r w:rsidRPr="00D5251F">
        <w:rPr>
          <w:rFonts w:asciiTheme="minorHAnsi" w:hAnsiTheme="minorHAnsi" w:cstheme="minorHAnsi"/>
          <w:sz w:val="16"/>
        </w:rPr>
        <w:t>biogeophysical</w:t>
      </w:r>
      <w:proofErr w:type="spellEnd"/>
      <w:r w:rsidRPr="00D5251F">
        <w:rPr>
          <w:rFonts w:asciiTheme="minorHAnsi" w:hAnsiTheme="minorHAnsi" w:cstheme="minorHAnsi"/>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D5251F">
        <w:rPr>
          <w:rFonts w:asciiTheme="minorHAnsi" w:hAnsiTheme="minorHAnsi" w:cstheme="minorHAnsi"/>
          <w:sz w:val="16"/>
        </w:rPr>
        <w:t>Totterdell</w:t>
      </w:r>
      <w:proofErr w:type="spellEnd"/>
      <w:r w:rsidRPr="00D5251F">
        <w:rPr>
          <w:rFonts w:asciiTheme="minorHAnsi" w:hAnsiTheme="minorHAnsi" w:cstheme="minorHAnsi"/>
          <w:sz w:val="16"/>
        </w:rPr>
        <w:t xml:space="preserve">, 2000; </w:t>
      </w:r>
      <w:proofErr w:type="spellStart"/>
      <w:r w:rsidRPr="00D5251F">
        <w:rPr>
          <w:rFonts w:asciiTheme="minorHAnsi" w:hAnsiTheme="minorHAnsi" w:cstheme="minorHAnsi"/>
          <w:sz w:val="16"/>
        </w:rPr>
        <w:t>Hajima</w:t>
      </w:r>
      <w:proofErr w:type="spellEnd"/>
      <w:r w:rsidRPr="00D5251F">
        <w:rPr>
          <w:rFonts w:asciiTheme="minorHAnsi" w:hAnsiTheme="minorHAnsi" w:cstheme="minorHAnsi"/>
          <w:sz w:val="16"/>
        </w:rPr>
        <w:t xml:space="preserve">, </w:t>
      </w:r>
      <w:proofErr w:type="spellStart"/>
      <w:r w:rsidRPr="00D5251F">
        <w:rPr>
          <w:rFonts w:asciiTheme="minorHAnsi" w:hAnsiTheme="minorHAnsi" w:cstheme="minorHAnsi"/>
          <w:sz w:val="16"/>
        </w:rPr>
        <w:t>Tachiiri</w:t>
      </w:r>
      <w:proofErr w:type="spellEnd"/>
      <w:r w:rsidRPr="00D5251F">
        <w:rPr>
          <w:rFonts w:asciiTheme="minorHAnsi" w:hAnsiTheme="minorHAnsi" w:cstheme="minorHAnsi"/>
          <w:sz w:val="16"/>
        </w:rPr>
        <w:t xml:space="preserve">, Ito, &amp; </w:t>
      </w:r>
      <w:proofErr w:type="spellStart"/>
      <w:r w:rsidRPr="00D5251F">
        <w:rPr>
          <w:rFonts w:asciiTheme="minorHAnsi" w:hAnsiTheme="minorHAnsi" w:cstheme="minorHAnsi"/>
          <w:sz w:val="16"/>
        </w:rPr>
        <w:t>Kawamiya</w:t>
      </w:r>
      <w:proofErr w:type="spellEnd"/>
      <w:r w:rsidRPr="00D5251F">
        <w:rPr>
          <w:rFonts w:asciiTheme="minorHAnsi" w:hAnsiTheme="minorHAnsi" w:cstheme="minorHAnsi"/>
          <w:sz w:val="16"/>
        </w:rPr>
        <w:t xml:space="preserve">, 2014; </w:t>
      </w:r>
      <w:proofErr w:type="spellStart"/>
      <w:r w:rsidRPr="00D5251F">
        <w:rPr>
          <w:rFonts w:asciiTheme="minorHAnsi" w:hAnsiTheme="minorHAnsi" w:cstheme="minorHAnsi"/>
          <w:sz w:val="16"/>
        </w:rPr>
        <w:t>Knutti</w:t>
      </w:r>
      <w:proofErr w:type="spellEnd"/>
      <w:r w:rsidRPr="00D5251F">
        <w:rPr>
          <w:rFonts w:asciiTheme="minorHAnsi" w:hAnsiTheme="minorHAnsi" w:cstheme="minorHAnsi"/>
          <w:sz w:val="16"/>
        </w:rPr>
        <w:t xml:space="preserve"> &amp; </w:t>
      </w:r>
      <w:proofErr w:type="spellStart"/>
      <w:r w:rsidRPr="00D5251F">
        <w:rPr>
          <w:rFonts w:asciiTheme="minorHAnsi" w:hAnsiTheme="minorHAnsi" w:cstheme="minorHAnsi"/>
          <w:sz w:val="16"/>
        </w:rPr>
        <w:t>Rugenstein</w:t>
      </w:r>
      <w:proofErr w:type="spellEnd"/>
      <w:r w:rsidRPr="00D5251F">
        <w:rPr>
          <w:rFonts w:asciiTheme="minorHAnsi" w:hAnsiTheme="minorHAnsi" w:cstheme="minorHAnsi"/>
          <w:sz w:val="16"/>
        </w:rPr>
        <w:t xml:space="preserve">, 2015; Rosenfeld, Sherwood, Wood, &amp; Donner, 2014). This produces a wide range of future scenarios. Positive feedbacks in the carbon cycle involves the enhancement of future carbon contributions to the atmosphere due to some initial increase in atmospheric CO2. This happens </w:t>
      </w:r>
      <w:r w:rsidRPr="00EB000D">
        <w:rPr>
          <w:rFonts w:asciiTheme="minorHAnsi" w:hAnsiTheme="minorHAnsi" w:cstheme="minorHAnsi"/>
          <w:sz w:val="16"/>
        </w:rPr>
        <w:t>because as CO2 accumulates, it reduces the efficiency in which oceans and terrestrial ecosystems sequester carbon, which in return feeds back to exacerbate climate change (</w:t>
      </w:r>
      <w:proofErr w:type="spellStart"/>
      <w:r w:rsidRPr="00EB000D">
        <w:rPr>
          <w:rFonts w:asciiTheme="minorHAnsi" w:hAnsiTheme="minorHAnsi" w:cstheme="minorHAnsi"/>
          <w:sz w:val="16"/>
        </w:rPr>
        <w:t>Friedlingstein</w:t>
      </w:r>
      <w:proofErr w:type="spellEnd"/>
      <w:r w:rsidRPr="00EB000D">
        <w:rPr>
          <w:rFonts w:asciiTheme="minorHAnsi" w:hAnsiTheme="minorHAnsi" w:cstheme="minorHAnsi"/>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EB000D">
        <w:rPr>
          <w:rFonts w:asciiTheme="minorHAnsi" w:hAnsiTheme="minorHAnsi" w:cstheme="minorHAnsi"/>
          <w:sz w:val="16"/>
        </w:rPr>
        <w:t>biogeophysical</w:t>
      </w:r>
      <w:proofErr w:type="spellEnd"/>
      <w:r w:rsidRPr="00EB000D">
        <w:rPr>
          <w:rFonts w:asciiTheme="minorHAnsi" w:hAnsiTheme="minorHAnsi" w:cstheme="minorHAnsi"/>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EB000D">
        <w:rPr>
          <w:rFonts w:asciiTheme="minorHAnsi" w:hAnsiTheme="minorHAnsi" w:cstheme="minorHAnsi"/>
          <w:sz w:val="16"/>
        </w:rPr>
        <w:t>Chamey</w:t>
      </w:r>
      <w:proofErr w:type="spellEnd"/>
      <w:r w:rsidRPr="00EB000D">
        <w:rPr>
          <w:rFonts w:asciiTheme="minorHAnsi" w:hAnsiTheme="minorHAnsi" w:cstheme="minorHAnsi"/>
          <w:sz w:val="16"/>
        </w:rPr>
        <w:t>, Stone, &amp; Quirk, 1975). To top it off, overgrazing depletes the soil, leading to augmented vegetation loss (</w:t>
      </w:r>
      <w:proofErr w:type="spellStart"/>
      <w:r w:rsidRPr="00EB000D">
        <w:rPr>
          <w:rFonts w:asciiTheme="minorHAnsi" w:hAnsiTheme="minorHAnsi" w:cstheme="minorHAnsi"/>
          <w:sz w:val="16"/>
        </w:rPr>
        <w:t>Anderies</w:t>
      </w:r>
      <w:proofErr w:type="spellEnd"/>
      <w:r w:rsidRPr="00EB000D">
        <w:rPr>
          <w:rFonts w:asciiTheme="minorHAnsi" w:hAnsiTheme="minorHAnsi" w:cstheme="minorHAnsi"/>
          <w:sz w:val="16"/>
        </w:rPr>
        <w:t xml:space="preserve">, Janssen, &amp; Walker, 2002). Climate change often also increases the risk of forest fires, </w:t>
      </w:r>
      <w:proofErr w:type="gramStart"/>
      <w:r w:rsidRPr="00EB000D">
        <w:rPr>
          <w:rFonts w:asciiTheme="minorHAnsi" w:hAnsiTheme="minorHAnsi" w:cstheme="minorHAnsi"/>
          <w:sz w:val="16"/>
        </w:rPr>
        <w:t>as a result of</w:t>
      </w:r>
      <w:proofErr w:type="gramEnd"/>
      <w:r w:rsidRPr="00EB000D">
        <w:rPr>
          <w:rFonts w:asciiTheme="minorHAnsi" w:hAnsiTheme="minorHAnsi" w:cstheme="minorHAnsi"/>
          <w:sz w:val="16"/>
        </w:rPr>
        <w:t xml:space="preserve"> higher temperatures and persistent drought conditions. The expectation is that </w:t>
      </w:r>
      <w:r w:rsidRPr="00EB000D">
        <w:rPr>
          <w:rFonts w:asciiTheme="minorHAnsi" w:hAnsiTheme="minorHAnsi" w:cstheme="minorHAnsi"/>
          <w:b/>
          <w:u w:val="single"/>
        </w:rPr>
        <w:t>forest fires will become more frequent</w:t>
      </w:r>
      <w:r w:rsidRPr="00EB000D">
        <w:rPr>
          <w:rFonts w:asciiTheme="minorHAnsi" w:hAnsiTheme="minorHAnsi" w:cstheme="minorHAnsi"/>
          <w:sz w:val="16"/>
        </w:rPr>
        <w:t xml:space="preserve"> and severe with climate warming and drought (</w:t>
      </w:r>
      <w:proofErr w:type="spellStart"/>
      <w:r w:rsidRPr="00EB000D">
        <w:rPr>
          <w:rFonts w:asciiTheme="minorHAnsi" w:hAnsiTheme="minorHAnsi" w:cstheme="minorHAnsi"/>
          <w:sz w:val="16"/>
        </w:rPr>
        <w:t>Scholze</w:t>
      </w:r>
      <w:proofErr w:type="spellEnd"/>
      <w:r w:rsidRPr="00EB000D">
        <w:rPr>
          <w:rFonts w:asciiTheme="minorHAnsi" w:hAnsiTheme="minorHAnsi" w:cstheme="minorHAnsi"/>
          <w:sz w:val="16"/>
        </w:rPr>
        <w:t>, Knorr, Arnell, &amp; Prentice, 2006), a trend for which we have already seen evidence (Allen et al., 2010). Tragically, the increased severity and risk of Southern California wildfires recently predicted by climate scientists (</w:t>
      </w:r>
      <w:proofErr w:type="spellStart"/>
      <w:r w:rsidRPr="00EB000D">
        <w:rPr>
          <w:rFonts w:asciiTheme="minorHAnsi" w:hAnsiTheme="minorHAnsi" w:cstheme="minorHAnsi"/>
          <w:sz w:val="16"/>
        </w:rPr>
        <w:t>Jin</w:t>
      </w:r>
      <w:proofErr w:type="spellEnd"/>
      <w:r w:rsidRPr="00EB000D">
        <w:rPr>
          <w:rFonts w:asciiTheme="minorHAnsi" w:hAnsiTheme="minorHAnsi" w:cstheme="minorHAnsi"/>
          <w:sz w:val="16"/>
        </w:rPr>
        <w:t xml:space="preserve"> et al., 2015), was realized in December 2017, with the largest fire in the history of California (the “Thomas fire” that burned 282,000 acres, https://www.vox.com/2017/12/27/16822180/thomas-fire-california-largest-wildfire). </w:t>
      </w:r>
      <w:r w:rsidRPr="00EB000D">
        <w:rPr>
          <w:rFonts w:asciiTheme="minorHAnsi" w:hAnsiTheme="minorHAnsi" w:cstheme="minorHAnsi"/>
          <w:u w:val="single"/>
        </w:rPr>
        <w:t xml:space="preserve">This </w:t>
      </w:r>
      <w:r w:rsidRPr="00EB000D">
        <w:rPr>
          <w:rFonts w:asciiTheme="minorHAnsi" w:hAnsiTheme="minorHAnsi" w:cstheme="minorHAnsi"/>
          <w:b/>
          <w:u w:val="single"/>
        </w:rPr>
        <w:t>catastrophic fire</w:t>
      </w:r>
      <w:r w:rsidRPr="00EB000D">
        <w:rPr>
          <w:rFonts w:asciiTheme="minorHAnsi" w:hAnsiTheme="minorHAnsi" w:cstheme="minorHAnsi"/>
          <w:u w:val="single"/>
        </w:rPr>
        <w:t xml:space="preserve"> embodies the sorts of positive feedbacks and interacting factors that </w:t>
      </w:r>
      <w:r w:rsidRPr="00EB000D">
        <w:rPr>
          <w:rFonts w:asciiTheme="minorHAnsi" w:hAnsiTheme="minorHAnsi" w:cstheme="minorHAnsi"/>
          <w:b/>
          <w:u w:val="single"/>
        </w:rPr>
        <w:t>could catch humanity off-guard and produce a</w:t>
      </w:r>
      <w:r w:rsidRPr="00EB000D">
        <w:rPr>
          <w:rFonts w:asciiTheme="minorHAnsi" w:hAnsiTheme="minorHAnsi" w:cstheme="minorHAnsi"/>
          <w:u w:val="single"/>
        </w:rPr>
        <w:t xml:space="preserve"> true </w:t>
      </w:r>
      <w:r w:rsidRPr="00EB000D">
        <w:rPr>
          <w:rFonts w:asciiTheme="minorHAnsi" w:hAnsiTheme="minorHAnsi" w:cstheme="minorHAnsi"/>
          <w:b/>
          <w:u w:val="single"/>
        </w:rPr>
        <w:t>apocalyptic event.</w:t>
      </w:r>
      <w:r w:rsidRPr="00EB000D">
        <w:rPr>
          <w:rFonts w:asciiTheme="minorHAnsi" w:hAnsiTheme="minorHAnsi" w:cstheme="minorHAnsi"/>
          <w:u w:val="single"/>
        </w:rPr>
        <w:t xml:space="preserve"> Record-breaking rains produced an extraordinary flush of new vegetation, that then dried out as record heat waves and dry conditions took hold, coupled with stronger than normal winds, and ignition.</w:t>
      </w:r>
      <w:r w:rsidRPr="00EB000D">
        <w:rPr>
          <w:rFonts w:asciiTheme="minorHAnsi" w:hAnsiTheme="minorHAnsi" w:cstheme="minorHAnsi"/>
          <w:sz w:val="16"/>
        </w:rPr>
        <w:t xml:space="preserve"> </w:t>
      </w:r>
      <w:proofErr w:type="gramStart"/>
      <w:r w:rsidRPr="00EB000D">
        <w:rPr>
          <w:rFonts w:asciiTheme="minorHAnsi" w:hAnsiTheme="minorHAnsi" w:cstheme="minorHAnsi"/>
          <w:sz w:val="16"/>
        </w:rPr>
        <w:t>Of course</w:t>
      </w:r>
      <w:proofErr w:type="gramEnd"/>
      <w:r w:rsidRPr="00EB000D">
        <w:rPr>
          <w:rFonts w:asciiTheme="minorHAnsi" w:hAnsiTheme="minorHAnsi" w:cstheme="minorHAnsi"/>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w:t>
      </w:r>
      <w:r w:rsidRPr="00D5251F">
        <w:rPr>
          <w:rFonts w:asciiTheme="minorHAnsi" w:hAnsiTheme="minorHAnsi" w:cstheme="minorHAnsi"/>
          <w:sz w:val="16"/>
        </w:rPr>
        <w:t xml:space="preserve"> and ice cover—this is known as the ice-albedo feedback (Curry, Schramm, &amp; Ebert, 1995). As snow and ice continue to melt at a more rapid pace, millions of people may be displaced by flooding risks </w:t>
      </w:r>
      <w:proofErr w:type="gramStart"/>
      <w:r w:rsidRPr="00D5251F">
        <w:rPr>
          <w:rFonts w:asciiTheme="minorHAnsi" w:hAnsiTheme="minorHAnsi" w:cstheme="minorHAnsi"/>
          <w:sz w:val="16"/>
        </w:rPr>
        <w:t>as a consequence of</w:t>
      </w:r>
      <w:proofErr w:type="gramEnd"/>
      <w:r w:rsidRPr="00D5251F">
        <w:rPr>
          <w:rFonts w:asciiTheme="minorHAnsi" w:hAnsiTheme="minorHAnsi" w:cstheme="minorHAnsi"/>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D5251F">
        <w:rPr>
          <w:rFonts w:asciiTheme="minorHAnsi" w:hAnsiTheme="minorHAnsi" w:cstheme="minorHAnsi"/>
          <w:sz w:val="16"/>
        </w:rPr>
        <w:t>Wetherald</w:t>
      </w:r>
      <w:proofErr w:type="spellEnd"/>
      <w:r w:rsidRPr="00D5251F">
        <w:rPr>
          <w:rFonts w:asciiTheme="minorHAnsi" w:hAnsiTheme="minorHAnsi" w:cstheme="minorHAnsi"/>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D5251F">
        <w:rPr>
          <w:rFonts w:asciiTheme="minorHAnsi" w:hAnsiTheme="minorHAnsi" w:cstheme="minorHAnsi"/>
          <w:sz w:val="16"/>
        </w:rPr>
        <w:t>Lashof</w:t>
      </w:r>
      <w:proofErr w:type="spellEnd"/>
      <w:r w:rsidRPr="00D5251F">
        <w:rPr>
          <w:rFonts w:asciiTheme="minorHAnsi" w:hAnsiTheme="minorHAnsi" w:cstheme="minorHAnsi"/>
          <w:sz w:val="16"/>
        </w:rPr>
        <w:t xml:space="preserve">, DeAngelo, </w:t>
      </w:r>
      <w:proofErr w:type="spellStart"/>
      <w:r w:rsidRPr="00D5251F">
        <w:rPr>
          <w:rFonts w:asciiTheme="minorHAnsi" w:hAnsiTheme="minorHAnsi" w:cstheme="minorHAnsi"/>
          <w:sz w:val="16"/>
        </w:rPr>
        <w:t>Saleska</w:t>
      </w:r>
      <w:proofErr w:type="spellEnd"/>
      <w:r w:rsidRPr="00D5251F">
        <w:rPr>
          <w:rFonts w:asciiTheme="minorHAnsi" w:hAnsiTheme="minorHAnsi" w:cstheme="minorHAnsi"/>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w:t>
      </w:r>
      <w:r w:rsidRPr="00EB000D">
        <w:rPr>
          <w:rFonts w:asciiTheme="minorHAnsi" w:hAnsiTheme="minorHAnsi" w:cstheme="minorHAnsi"/>
          <w:sz w:val="16"/>
        </w:rPr>
        <w:t xml:space="preserve">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EB000D">
        <w:rPr>
          <w:rFonts w:asciiTheme="minorHAnsi" w:hAnsiTheme="minorHAnsi" w:cstheme="minorHAnsi"/>
          <w:sz w:val="16"/>
        </w:rPr>
        <w:t>Burgman</w:t>
      </w:r>
      <w:proofErr w:type="spellEnd"/>
      <w:r w:rsidRPr="00EB000D">
        <w:rPr>
          <w:rFonts w:asciiTheme="minorHAnsi" w:hAnsiTheme="minorHAnsi" w:cstheme="minorHAnsi"/>
          <w:sz w:val="16"/>
        </w:rPr>
        <w:t xml:space="preserve">, &amp; Norris, 2009). </w:t>
      </w:r>
      <w:r w:rsidRPr="00EB000D">
        <w:rPr>
          <w:rFonts w:asciiTheme="minorHAnsi" w:hAnsiTheme="minorHAnsi" w:cstheme="minorHAnsi"/>
          <w:u w:val="single"/>
        </w:rPr>
        <w:t xml:space="preserve">The key lesson from the long list of potentially positive feedbacks and their interactions is that </w:t>
      </w:r>
      <w:r w:rsidRPr="00EB000D">
        <w:rPr>
          <w:rFonts w:asciiTheme="minorHAnsi" w:hAnsiTheme="minorHAnsi" w:cstheme="minorHAnsi"/>
          <w:b/>
          <w:u w:val="single"/>
        </w:rPr>
        <w:t>runaway climate change,</w:t>
      </w:r>
      <w:r w:rsidRPr="00EB000D">
        <w:rPr>
          <w:rFonts w:asciiTheme="minorHAnsi" w:hAnsiTheme="minorHAnsi" w:cstheme="minorHAnsi"/>
          <w:u w:val="single"/>
        </w:rPr>
        <w:t xml:space="preserve"> and runaway perturbations </w:t>
      </w:r>
      <w:proofErr w:type="gramStart"/>
      <w:r w:rsidRPr="00EB000D">
        <w:rPr>
          <w:rFonts w:asciiTheme="minorHAnsi" w:hAnsiTheme="minorHAnsi" w:cstheme="minorHAnsi"/>
          <w:u w:val="single"/>
        </w:rPr>
        <w:t>have to</w:t>
      </w:r>
      <w:proofErr w:type="gramEnd"/>
      <w:r w:rsidRPr="00EB000D">
        <w:rPr>
          <w:rFonts w:asciiTheme="minorHAnsi" w:hAnsiTheme="minorHAnsi" w:cstheme="minorHAnsi"/>
          <w:u w:val="single"/>
        </w:rPr>
        <w:t xml:space="preserve"> be taken as a serious possibility</w:t>
      </w:r>
      <w:r w:rsidRPr="00EB000D">
        <w:rPr>
          <w:rFonts w:asciiTheme="minorHAnsi" w:hAnsiTheme="minorHAnsi" w:cstheme="minorHAnsi"/>
          <w:sz w:val="16"/>
        </w:rPr>
        <w:t>. Table 2 is just a snapshot of the type of feedbacks that have been identified (see Supplementary material for a more thorough explanation of positive feedback loops).</w:t>
      </w:r>
      <w:r w:rsidRPr="00EB000D">
        <w:rPr>
          <w:rFonts w:asciiTheme="minorHAnsi" w:hAnsiTheme="minorHAnsi" w:cstheme="minorHAnsi"/>
          <w:u w:val="single"/>
        </w:rPr>
        <w:t xml:space="preserve"> However, this list is not </w:t>
      </w:r>
      <w:proofErr w:type="gramStart"/>
      <w:r w:rsidRPr="00EB000D">
        <w:rPr>
          <w:rFonts w:asciiTheme="minorHAnsi" w:hAnsiTheme="minorHAnsi" w:cstheme="minorHAnsi"/>
          <w:u w:val="single"/>
        </w:rPr>
        <w:t>exhaustive</w:t>
      </w:r>
      <w:proofErr w:type="gramEnd"/>
      <w:r w:rsidRPr="00EB000D">
        <w:rPr>
          <w:rFonts w:asciiTheme="minorHAnsi" w:hAnsiTheme="minorHAnsi" w:cstheme="minorHAnsi"/>
          <w:u w:val="single"/>
        </w:rPr>
        <w:t xml:space="preserve"> and the possibility of undiscovered positive feedbacks </w:t>
      </w:r>
      <w:r w:rsidRPr="00EB000D">
        <w:rPr>
          <w:rFonts w:asciiTheme="minorHAnsi" w:hAnsiTheme="minorHAnsi" w:cstheme="minorHAnsi"/>
          <w:b/>
          <w:u w:val="single"/>
        </w:rPr>
        <w:t>portends</w:t>
      </w:r>
      <w:r w:rsidRPr="00EB000D">
        <w:rPr>
          <w:rFonts w:asciiTheme="minorHAnsi" w:hAnsiTheme="minorHAnsi" w:cstheme="minorHAnsi"/>
          <w:u w:val="single"/>
        </w:rPr>
        <w:t xml:space="preserve"> even greater </w:t>
      </w:r>
      <w:r w:rsidRPr="00EB000D">
        <w:rPr>
          <w:rFonts w:asciiTheme="minorHAnsi" w:hAnsiTheme="minorHAnsi" w:cstheme="minorHAnsi"/>
          <w:b/>
          <w:u w:val="single"/>
        </w:rPr>
        <w:t>existential risks</w:t>
      </w:r>
      <w:r w:rsidRPr="00EB000D">
        <w:rPr>
          <w:rFonts w:asciiTheme="minorHAnsi" w:hAnsiTheme="minorHAnsi" w:cstheme="minorHAnsi"/>
          <w:u w:val="single"/>
        </w:rPr>
        <w:t>. The many environmental crises humankind has previously averted (famine, ozone depletion, London fog, water pollution, etc.) were averted because of</w:t>
      </w:r>
      <w:r w:rsidRPr="00D5251F">
        <w:rPr>
          <w:rFonts w:asciiTheme="minorHAnsi" w:hAnsiTheme="minorHAnsi" w:cstheme="minorHAnsi"/>
          <w:u w:val="single"/>
        </w:rPr>
        <w:t xml:space="preserve"> political will based on solid scientific understanding. We cannot count on complete scientific understanding when it comes to positive feedback loops and climate change.</w:t>
      </w:r>
    </w:p>
    <w:p w14:paraId="6F770D6E" w14:textId="54850853" w:rsidR="00E81FF7" w:rsidRDefault="00E81FF7" w:rsidP="00E81FF7">
      <w:pPr>
        <w:pStyle w:val="Heading3"/>
      </w:pPr>
      <w:r>
        <w:t xml:space="preserve">Contention </w:t>
      </w:r>
      <w:r>
        <w:t>2</w:t>
      </w:r>
      <w:r>
        <w:t xml:space="preserve"> – Innovation</w:t>
      </w:r>
    </w:p>
    <w:p w14:paraId="454B2295" w14:textId="77777777" w:rsidR="00E81FF7" w:rsidRPr="00100A2B" w:rsidRDefault="00E81FF7" w:rsidP="00E81FF7">
      <w:pPr>
        <w:pStyle w:val="Heading4"/>
      </w:pPr>
      <w:r w:rsidRPr="00100A2B">
        <w:t>The US commercial space industry is booming – private space companies are driving innovation</w:t>
      </w:r>
      <w:r>
        <w:t xml:space="preserve">. </w:t>
      </w:r>
    </w:p>
    <w:p w14:paraId="6E7A899D" w14:textId="77777777" w:rsidR="00E81FF7" w:rsidRPr="00100A2B" w:rsidRDefault="00E81FF7" w:rsidP="00E81FF7">
      <w:proofErr w:type="spellStart"/>
      <w:r w:rsidRPr="00100A2B">
        <w:rPr>
          <w:b/>
          <w:bCs/>
          <w:sz w:val="26"/>
          <w:szCs w:val="26"/>
        </w:rPr>
        <w:t>Lindzon</w:t>
      </w:r>
      <w:proofErr w:type="spellEnd"/>
      <w:r w:rsidRPr="00100A2B">
        <w:rPr>
          <w:b/>
          <w:bCs/>
          <w:sz w:val="26"/>
          <w:szCs w:val="26"/>
        </w:rPr>
        <w:t xml:space="preserve"> 2</w:t>
      </w:r>
      <w:r>
        <w:rPr>
          <w:b/>
          <w:bCs/>
          <w:sz w:val="26"/>
          <w:szCs w:val="26"/>
        </w:rPr>
        <w:t>1</w:t>
      </w:r>
      <w:r w:rsidRPr="00100A2B">
        <w:t xml:space="preserve"> </w:t>
      </w:r>
      <w:r w:rsidRPr="0081015D">
        <w:rPr>
          <w:sz w:val="18"/>
          <w:szCs w:val="18"/>
        </w:rPr>
        <w:t xml:space="preserve">[(Jared </w:t>
      </w:r>
      <w:proofErr w:type="spellStart"/>
      <w:r w:rsidRPr="0081015D">
        <w:rPr>
          <w:sz w:val="18"/>
          <w:szCs w:val="18"/>
        </w:rPr>
        <w:t>Lindzon</w:t>
      </w:r>
      <w:proofErr w:type="spellEnd"/>
      <w:r w:rsidRPr="0081015D">
        <w:rPr>
          <w:sz w:val="18"/>
          <w:szCs w:val="18"/>
        </w:rPr>
        <w:t>,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6DFE43EB" w14:textId="77777777" w:rsidR="00E81FF7" w:rsidRPr="00063802" w:rsidRDefault="00E81FF7" w:rsidP="00E81FF7">
      <w:pPr>
        <w:rPr>
          <w:sz w:val="16"/>
        </w:rPr>
      </w:pPr>
      <w:r w:rsidRPr="00063802">
        <w:rPr>
          <w:sz w:val="16"/>
        </w:rPr>
        <w:t xml:space="preserve">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 </w:t>
      </w:r>
      <w:r w:rsidRPr="00C64E9E">
        <w:rPr>
          <w:rStyle w:val="StyleUnderline"/>
        </w:rPr>
        <w:t>Before space became a frontier for innovation and development for privately held companies, opportunities were limited to nation states and the private defense contractors who supported them. In recent years</w:t>
      </w:r>
      <w:r w:rsidRPr="00063802">
        <w:rPr>
          <w:sz w:val="16"/>
        </w:rPr>
        <w:t>, however,</w:t>
      </w:r>
      <w:r w:rsidRPr="00C64E9E">
        <w:rPr>
          <w:rStyle w:val="StyleUnderline"/>
        </w:rPr>
        <w:t xml:space="preserve"> </w:t>
      </w:r>
      <w:r w:rsidRPr="00523E28">
        <w:rPr>
          <w:rStyle w:val="StyleUnderline"/>
          <w:highlight w:val="green"/>
        </w:rPr>
        <w:t xml:space="preserve">billionaires </w:t>
      </w:r>
      <w:r w:rsidRPr="00C64E9E">
        <w:rPr>
          <w:rStyle w:val="StyleUnderline"/>
        </w:rPr>
        <w:t xml:space="preserve">such as Bezos, Elon Musk, and Richard Branson have </w:t>
      </w:r>
      <w:r w:rsidRPr="00523E28">
        <w:rPr>
          <w:rStyle w:val="StyleUnderline"/>
          <w:highlight w:val="green"/>
        </w:rPr>
        <w:t>lowered the barrier to entry</w:t>
      </w:r>
      <w:r w:rsidRPr="00C64E9E">
        <w:rPr>
          <w:rStyle w:val="StyleUnderline"/>
        </w:rPr>
        <w:t xml:space="preserve">. Since the launch of its first rocket, Falcon 1, in September of 2008, Musk’s commercial space transportation company SpaceX has gradually but significantly reduced the cost and complexity of innovation </w:t>
      </w:r>
      <w:r w:rsidRPr="00523E28">
        <w:rPr>
          <w:rStyle w:val="StyleUnderline"/>
          <w:highlight w:val="green"/>
        </w:rPr>
        <w:t>beyond the Earth’s atmosphere</w:t>
      </w:r>
      <w:r w:rsidRPr="00C64E9E">
        <w:rPr>
          <w:rStyle w:val="StyleUnderline"/>
        </w:rPr>
        <w:t xml:space="preserve">. With Bezos’s announcement, many in the space sector are excited by the prospect of those barriers being lowered even further, </w:t>
      </w:r>
      <w:r w:rsidRPr="00523E28">
        <w:rPr>
          <w:rStyle w:val="Emphasis"/>
          <w:highlight w:val="green"/>
        </w:rPr>
        <w:t xml:space="preserve">creating </w:t>
      </w:r>
      <w:r w:rsidRPr="00EB000D">
        <w:rPr>
          <w:rStyle w:val="Emphasis"/>
        </w:rPr>
        <w:t xml:space="preserve">a </w:t>
      </w:r>
      <w:r w:rsidRPr="00523E28">
        <w:rPr>
          <w:rStyle w:val="Emphasis"/>
          <w:highlight w:val="green"/>
        </w:rPr>
        <w:t xml:space="preserve">new </w:t>
      </w:r>
      <w:r w:rsidRPr="00EB000D">
        <w:rPr>
          <w:rStyle w:val="Emphasis"/>
        </w:rPr>
        <w:t xml:space="preserve">wave of </w:t>
      </w:r>
      <w:r w:rsidRPr="00523E28">
        <w:rPr>
          <w:rStyle w:val="Emphasis"/>
          <w:highlight w:val="green"/>
        </w:rPr>
        <w:t>innovation</w:t>
      </w:r>
      <w:r w:rsidRPr="00C64E9E">
        <w:rPr>
          <w:rStyle w:val="Emphasis"/>
        </w:rPr>
        <w:t xml:space="preserve"> in its wake.</w:t>
      </w:r>
      <w:r w:rsidRPr="00C64E9E">
        <w:rPr>
          <w:rStyle w:val="StyleUnderline"/>
        </w:rPr>
        <w:t xml:space="preserve"> </w:t>
      </w:r>
      <w:r w:rsidRPr="00063802">
        <w:rPr>
          <w:sz w:val="16"/>
        </w:rPr>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 During the event, Bezos explained how the creation of Amazon was only possible thanks to the billions of dollars spent on critical infrastructure—such as the postal service, electronic payment systems, and the internet itself—in the decades prior. “On the internet today, two kids in their dorm room can reinvent an industry, because the heavy-lifting infrastructure is in place for that,” he continued. “Two kids in their dorm room can’t do anything interesting in space</w:t>
      </w:r>
      <w:proofErr w:type="gramStart"/>
      <w:r w:rsidRPr="00063802">
        <w:rPr>
          <w:sz w:val="16"/>
        </w:rPr>
        <w:t>. . . .</w:t>
      </w:r>
      <w:proofErr w:type="gramEnd"/>
      <w:r w:rsidRPr="00063802">
        <w:rPr>
          <w:sz w:val="16"/>
        </w:rPr>
        <w:t xml:space="preserve"> I’m using my Amazon winnings to do a new piece of heavy-lifting infrastructure, which is low-cost access to space.” </w:t>
      </w:r>
      <w:r w:rsidRPr="00C64E9E">
        <w:rPr>
          <w:rStyle w:val="StyleUnderline"/>
        </w:rPr>
        <w:t>In the less than 20 years since the launch of SpaceX’s first rocket, space has gone from a domain reserved for nation states and the world’s wealthiest individuals to everyday innovators and entrepreneurs. Today, building a space startup isn’t rocket science</w:t>
      </w:r>
      <w:r w:rsidRPr="00063802">
        <w:rPr>
          <w:sz w:val="16"/>
        </w:rPr>
        <w:t xml:space="preserve">. THE NEXT FRONTIER FOR ENTREPRENEURSHIP </w:t>
      </w:r>
      <w:r w:rsidRPr="00C64E9E">
        <w:rPr>
          <w:rStyle w:val="StyleUnderline"/>
        </w:rPr>
        <w:t xml:space="preserve">According to the latest Space Investment Quarterly report published by Space Capital, </w:t>
      </w:r>
      <w:r w:rsidRPr="00523E28">
        <w:rPr>
          <w:rStyle w:val="StyleUnderline"/>
          <w:highlight w:val="green"/>
        </w:rPr>
        <w:t>the fourth quarter of 2020 saw a record $5.7 billion</w:t>
      </w:r>
      <w:r w:rsidRPr="00C64E9E">
        <w:rPr>
          <w:rStyle w:val="StyleUnderline"/>
        </w:rPr>
        <w:t xml:space="preserve"> invested into 80 space-related companies, bringing the year’s total capital investments in space innovation to more than $25 billion. Overall, </w:t>
      </w:r>
      <w:r w:rsidRPr="00523E28">
        <w:rPr>
          <w:rStyle w:val="StyleUnderline"/>
          <w:highlight w:val="green"/>
        </w:rPr>
        <w:t>more than $177 billion of equity investments have been made in</w:t>
      </w:r>
      <w:r w:rsidRPr="00C64E9E">
        <w:rPr>
          <w:rStyle w:val="StyleUnderline"/>
        </w:rPr>
        <w:t xml:space="preserve"> 1,343 individual companies in the space economy over the past </w:t>
      </w:r>
      <w:r w:rsidRPr="00523E28">
        <w:rPr>
          <w:rStyle w:val="StyleUnderline"/>
          <w:highlight w:val="green"/>
        </w:rPr>
        <w:t>10 years</w:t>
      </w:r>
      <w:r w:rsidRPr="00C64E9E">
        <w:rPr>
          <w:rStyle w:val="StyleUnderline"/>
        </w:rPr>
        <w:t xml:space="preserve">. </w:t>
      </w:r>
      <w:r w:rsidRPr="00063802">
        <w:rPr>
          <w:sz w:val="16"/>
        </w:rPr>
        <w:t xml:space="preserve">“It’s kind of crazy how quickly things have picked up; </w:t>
      </w:r>
      <w:r w:rsidRPr="00C64E9E">
        <w:rPr>
          <w:rStyle w:val="StyleUnderline"/>
        </w:rPr>
        <w:t xml:space="preserve">10 years </w:t>
      </w:r>
      <w:proofErr w:type="gramStart"/>
      <w:r w:rsidRPr="00C64E9E">
        <w:rPr>
          <w:rStyle w:val="StyleUnderline"/>
        </w:rPr>
        <w:t>ago</w:t>
      </w:r>
      <w:proofErr w:type="gramEnd"/>
      <w:r w:rsidRPr="00C64E9E">
        <w:rPr>
          <w:rStyle w:val="StyleUnderline"/>
        </w:rPr>
        <w:t xml:space="preserve"> when SpaceX launched their first customer they removed the barriers to entry, and we’ve seen all this innovation and capital flood in</w:t>
      </w:r>
      <w:r w:rsidRPr="00063802">
        <w:rPr>
          <w:sz w:val="16"/>
        </w:rPr>
        <w:t>,” says Chad Anderson, the managing partner of Space Capital. “</w:t>
      </w:r>
      <w:r w:rsidRPr="00523E28">
        <w:rPr>
          <w:rStyle w:val="StyleUnderline"/>
          <w:highlight w:val="green"/>
        </w:rPr>
        <w:t>We’re on an exponential curve</w:t>
      </w:r>
      <w:r w:rsidRPr="00C64E9E">
        <w:rPr>
          <w:rStyle w:val="StyleUnderline"/>
        </w:rPr>
        <w:t xml:space="preserve"> here. Every week that goes by we’re picking up the pace</w:t>
      </w:r>
      <w:r w:rsidRPr="00063802">
        <w:rPr>
          <w:sz w:val="16"/>
        </w:rPr>
        <w:t>.”</w:t>
      </w:r>
    </w:p>
    <w:p w14:paraId="4E808030" w14:textId="77777777" w:rsidR="00E81FF7" w:rsidRPr="00100A2B" w:rsidRDefault="00E81FF7" w:rsidP="00E81FF7">
      <w:pPr>
        <w:pStyle w:val="Heading4"/>
        <w:rPr>
          <w:rFonts w:cs="Arial"/>
        </w:rPr>
      </w:pPr>
      <w:r w:rsidRPr="00100A2B">
        <w:rPr>
          <w:rFonts w:cs="Arial"/>
        </w:rPr>
        <w:t xml:space="preserve">The </w:t>
      </w:r>
      <w:r>
        <w:rPr>
          <w:rFonts w:cs="Arial"/>
        </w:rPr>
        <w:t>affirmative</w:t>
      </w:r>
      <w:r w:rsidRPr="00100A2B">
        <w:rPr>
          <w:rFonts w:cs="Arial"/>
        </w:rPr>
        <w:t xml:space="preserve"> creates a </w:t>
      </w:r>
      <w:r w:rsidRPr="00100A2B">
        <w:rPr>
          <w:rFonts w:cs="Arial"/>
          <w:u w:val="single"/>
        </w:rPr>
        <w:t>restriction</w:t>
      </w:r>
      <w:r w:rsidRPr="00100A2B">
        <w:rPr>
          <w:rFonts w:cs="Arial"/>
        </w:rPr>
        <w:t xml:space="preserve"> that encourages companies to move their operations to states with lower standard</w:t>
      </w:r>
      <w:r>
        <w:rPr>
          <w:rFonts w:cs="Arial"/>
        </w:rPr>
        <w:t xml:space="preserve">s. </w:t>
      </w:r>
    </w:p>
    <w:p w14:paraId="32C287FB" w14:textId="77777777" w:rsidR="00E81FF7" w:rsidRPr="00100A2B" w:rsidRDefault="00E81FF7" w:rsidP="00E81FF7">
      <w:r w:rsidRPr="00100A2B">
        <w:rPr>
          <w:rStyle w:val="Style13ptBold"/>
        </w:rPr>
        <w:t xml:space="preserve">Albert 14 </w:t>
      </w:r>
      <w:r w:rsidRPr="0081015D">
        <w:rPr>
          <w:sz w:val="18"/>
          <w:szCs w:val="18"/>
        </w:rPr>
        <w:t>[(Caley Albert, J.D. Loyola Marymount University) “Liability in International Law and the Ramifications on Commercial Space Launches and Space Tourism,” Loyola of Los Angeles International and Comparative Law Review, 11/1/14, https://digitalcommons.lmu.edu/cgi/viewcontent.cgi?article=1708&amp;context=ilr] TDI</w:t>
      </w:r>
    </w:p>
    <w:p w14:paraId="6BE77A27" w14:textId="77777777" w:rsidR="00E81FF7" w:rsidRDefault="00E81FF7" w:rsidP="00E81FF7">
      <w:pPr>
        <w:rPr>
          <w:rStyle w:val="StyleUnderline"/>
        </w:rPr>
      </w:pPr>
      <w:r w:rsidRPr="00063802">
        <w:rPr>
          <w:sz w:val="16"/>
        </w:rPr>
        <w:t xml:space="preserve">A parallel can be drawn here between the commercial space industry and the maritime law concept of the </w:t>
      </w:r>
      <w:r w:rsidRPr="00523E28">
        <w:rPr>
          <w:rStyle w:val="StyleUnderline"/>
          <w:highlight w:val="green"/>
        </w:rPr>
        <w:t>Flag of Convenience</w:t>
      </w:r>
      <w:r w:rsidRPr="00063802">
        <w:rPr>
          <w:sz w:val="16"/>
        </w:rPr>
        <w:t xml:space="preserve">. The term has evolved over time, but in this day and age, it </w:t>
      </w:r>
      <w:r w:rsidRPr="00063802">
        <w:rPr>
          <w:rStyle w:val="StyleUnderline"/>
        </w:rPr>
        <w:t>is</w:t>
      </w:r>
      <w:r w:rsidRPr="00063802">
        <w:rPr>
          <w:sz w:val="16"/>
        </w:rPr>
        <w:t xml:space="preserve"> commonly </w:t>
      </w:r>
      <w:r w:rsidRPr="00063802">
        <w:rPr>
          <w:rStyle w:val="StyleUnderline"/>
        </w:rPr>
        <w:t xml:space="preserve">used to mean the </w:t>
      </w:r>
      <w:r w:rsidRPr="00523E28">
        <w:rPr>
          <w:rStyle w:val="StyleUnderline"/>
          <w:highlight w:val="green"/>
        </w:rPr>
        <w:t>owner</w:t>
      </w:r>
      <w:r w:rsidRPr="00063802">
        <w:rPr>
          <w:rStyle w:val="StyleUnderline"/>
        </w:rPr>
        <w:t xml:space="preserve"> of a vessel </w:t>
      </w:r>
      <w:r w:rsidRPr="00523E28">
        <w:rPr>
          <w:rStyle w:val="StyleUnderline"/>
          <w:highlight w:val="green"/>
        </w:rPr>
        <w:t xml:space="preserve">does not want to create </w:t>
      </w:r>
      <w:r w:rsidRPr="00DA39DE">
        <w:rPr>
          <w:rStyle w:val="StyleUnderline"/>
        </w:rPr>
        <w:t xml:space="preserve">an </w:t>
      </w:r>
      <w:r w:rsidRPr="00523E28">
        <w:rPr>
          <w:rStyle w:val="StyleUnderline"/>
          <w:highlight w:val="green"/>
        </w:rPr>
        <w:t xml:space="preserve">obligation with a country with </w:t>
      </w:r>
      <w:r w:rsidRPr="00EB000D">
        <w:rPr>
          <w:rStyle w:val="StyleUnderline"/>
        </w:rPr>
        <w:t xml:space="preserve">stricter </w:t>
      </w:r>
      <w:r w:rsidRPr="00523E28">
        <w:rPr>
          <w:rStyle w:val="StyleUnderline"/>
          <w:highlight w:val="green"/>
        </w:rPr>
        <w:t>standards</w:t>
      </w:r>
      <w:r w:rsidRPr="00063802">
        <w:rPr>
          <w:rStyle w:val="StyleUnderline"/>
        </w:rPr>
        <w:t xml:space="preserve"> for registry</w:t>
      </w:r>
      <w:r w:rsidRPr="00063802">
        <w:rPr>
          <w:sz w:val="16"/>
        </w:rPr>
        <w:t>; hence</w:t>
      </w:r>
      <w:r w:rsidRPr="00063802">
        <w:rPr>
          <w:rStyle w:val="StyleUnderline"/>
        </w:rPr>
        <w:t>, the owner will register strictly for economic reasons with a country that has a more convenient registry</w:t>
      </w:r>
      <w:r w:rsidRPr="00063802">
        <w:rPr>
          <w:sz w:val="16"/>
        </w:rPr>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063802">
        <w:rPr>
          <w:rStyle w:val="StyleUnderline"/>
        </w:rPr>
        <w:t xml:space="preserve">In this sense, “flag shopping” is similar to “launch forum shopping,” similar in that Flags of Convenience are utilized for economic reasons, such as </w:t>
      </w:r>
      <w:r w:rsidRPr="00523E28">
        <w:rPr>
          <w:rStyle w:val="StyleUnderline"/>
          <w:highlight w:val="green"/>
        </w:rPr>
        <w:t xml:space="preserve">to </w:t>
      </w:r>
      <w:r w:rsidRPr="00523E28">
        <w:rPr>
          <w:rStyle w:val="Emphasis"/>
          <w:highlight w:val="green"/>
        </w:rPr>
        <w:t>avoid</w:t>
      </w:r>
      <w:r w:rsidRPr="00063802">
        <w:rPr>
          <w:rStyle w:val="StyleUnderline"/>
        </w:rPr>
        <w:t xml:space="preserve"> </w:t>
      </w:r>
      <w:r w:rsidRPr="00063802">
        <w:rPr>
          <w:sz w:val="16"/>
        </w:rPr>
        <w:t>high taxes and</w:t>
      </w:r>
      <w:r w:rsidRPr="00063802">
        <w:rPr>
          <w:rStyle w:val="StyleUnderline"/>
        </w:rPr>
        <w:t xml:space="preserve"> </w:t>
      </w:r>
      <w:r w:rsidRPr="00523E28">
        <w:rPr>
          <w:rStyle w:val="Emphasis"/>
          <w:highlight w:val="green"/>
        </w:rPr>
        <w:t xml:space="preserve">compliance with </w:t>
      </w:r>
      <w:r w:rsidRPr="00DA39DE">
        <w:rPr>
          <w:rStyle w:val="Emphasis"/>
        </w:rPr>
        <w:t>certain restrictive</w:t>
      </w:r>
      <w:r w:rsidRPr="00063802">
        <w:rPr>
          <w:rStyle w:val="Emphasis"/>
        </w:rPr>
        <w:t xml:space="preserve"> </w:t>
      </w:r>
      <w:r w:rsidRPr="00063802">
        <w:rPr>
          <w:sz w:val="16"/>
        </w:rPr>
        <w:t>internationa</w:t>
      </w:r>
      <w:r w:rsidRPr="00523E28">
        <w:rPr>
          <w:sz w:val="16"/>
          <w:highlight w:val="green"/>
        </w:rPr>
        <w:t>l</w:t>
      </w:r>
      <w:r w:rsidRPr="00523E28">
        <w:rPr>
          <w:rStyle w:val="Emphasis"/>
          <w:highlight w:val="green"/>
        </w:rPr>
        <w:t xml:space="preserve"> conventions</w:t>
      </w:r>
      <w:r w:rsidRPr="00523E28">
        <w:rPr>
          <w:sz w:val="16"/>
          <w:highlight w:val="green"/>
        </w:rPr>
        <w:t xml:space="preserve">, </w:t>
      </w:r>
      <w:r w:rsidRPr="00EB000D">
        <w:rPr>
          <w:rStyle w:val="StyleUnderline"/>
        </w:rPr>
        <w:t xml:space="preserve">commercial space </w:t>
      </w:r>
      <w:r w:rsidRPr="00523E28">
        <w:rPr>
          <w:rStyle w:val="StyleUnderline"/>
          <w:highlight w:val="green"/>
        </w:rPr>
        <w:t xml:space="preserve">companies </w:t>
      </w:r>
      <w:r w:rsidRPr="00DA39DE">
        <w:rPr>
          <w:rStyle w:val="StyleUnderline"/>
          <w:highlight w:val="green"/>
        </w:rPr>
        <w:t>will</w:t>
      </w:r>
      <w:r w:rsidRPr="00DA39DE">
        <w:rPr>
          <w:rStyle w:val="StyleUnderline"/>
        </w:rPr>
        <w:t xml:space="preserve"> </w:t>
      </w:r>
      <w:r w:rsidRPr="00EB000D">
        <w:rPr>
          <w:rStyle w:val="StyleUnderline"/>
          <w:highlight w:val="green"/>
        </w:rPr>
        <w:t>forum</w:t>
      </w:r>
      <w:r w:rsidRPr="00EB000D">
        <w:rPr>
          <w:rStyle w:val="StyleUnderline"/>
        </w:rPr>
        <w:t xml:space="preserve"> </w:t>
      </w:r>
      <w:r w:rsidRPr="00523E28">
        <w:rPr>
          <w:rStyle w:val="StyleUnderline"/>
          <w:highlight w:val="green"/>
        </w:rPr>
        <w:t xml:space="preserve">shop when choosing which country to launch </w:t>
      </w:r>
      <w:r w:rsidRPr="00DA39DE">
        <w:rPr>
          <w:rStyle w:val="StyleUnderline"/>
        </w:rPr>
        <w:t>from</w:t>
      </w:r>
      <w:r w:rsidRPr="00063802">
        <w:rPr>
          <w:sz w:val="16"/>
        </w:rPr>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w:t>
      </w:r>
      <w:proofErr w:type="gramStart"/>
      <w:r w:rsidRPr="00063802">
        <w:rPr>
          <w:sz w:val="16"/>
        </w:rPr>
        <w:t>coverage</w:t>
      </w:r>
      <w:proofErr w:type="gramEnd"/>
      <w:r w:rsidRPr="00063802">
        <w:rPr>
          <w:sz w:val="16"/>
        </w:rPr>
        <w:t xml:space="preserve"> so they pay less in the event something goes wrong. This comparison to Flags of Convenience brings up two </w:t>
      </w:r>
      <w:proofErr w:type="gramStart"/>
      <w:r w:rsidRPr="00063802">
        <w:rPr>
          <w:sz w:val="16"/>
        </w:rPr>
        <w:t>separate</w:t>
      </w:r>
      <w:proofErr w:type="gramEnd"/>
      <w:r w:rsidRPr="00063802">
        <w:rPr>
          <w:sz w:val="16"/>
        </w:rPr>
        <w:t xml:space="preserve"> yet equally important issues. First, </w:t>
      </w:r>
      <w:r w:rsidRPr="00063802">
        <w:rPr>
          <w:rStyle w:val="StyleUnderline"/>
        </w:rPr>
        <w:t>launch companies may try to follow the Flags of Convenience model and soon catch on to the wisdom of their maritime predecessors by “registering” in countries with more favorable conditions</w:t>
      </w:r>
      <w:r w:rsidRPr="00063802">
        <w:rPr>
          <w:sz w:val="16"/>
        </w:rPr>
        <w:t xml:space="preserve">. Of course, in this case </w:t>
      </w:r>
      <w:r w:rsidRPr="00EB000D">
        <w:rPr>
          <w:rStyle w:val="StyleUnderline"/>
        </w:rPr>
        <w:t>the concern is not with registration so much as launching</w:t>
      </w:r>
      <w:r w:rsidRPr="00063802">
        <w:rPr>
          <w:rStyle w:val="StyleUnderline"/>
        </w:rPr>
        <w:t>. If launch companies follow the Flags of Convenience model, they will seek out the most convenient state for launch</w:t>
      </w:r>
      <w:r w:rsidRPr="00063802">
        <w:rPr>
          <w:sz w:val="16"/>
        </w:rPr>
        <w:t xml:space="preserve">, most likely </w:t>
      </w:r>
      <w:r w:rsidRPr="00063802">
        <w:rPr>
          <w:rStyle w:val="StyleUnderline"/>
        </w:rPr>
        <w:t>the state that provides the</w:t>
      </w:r>
      <w:r w:rsidRPr="00063802">
        <w:rPr>
          <w:sz w:val="16"/>
        </w:rPr>
        <w:t xml:space="preserve"> most liability coverage and has the </w:t>
      </w:r>
      <w:r w:rsidRPr="00063802">
        <w:rPr>
          <w:rStyle w:val="StyleUnderline"/>
        </w:rPr>
        <w:t xml:space="preserve">least safety precautions. </w:t>
      </w:r>
      <w:r w:rsidRPr="00523E28">
        <w:rPr>
          <w:rStyle w:val="StyleUnderline"/>
          <w:highlight w:val="green"/>
        </w:rPr>
        <w:t xml:space="preserve">Launching from states with low </w:t>
      </w:r>
      <w:r w:rsidRPr="00EB000D">
        <w:rPr>
          <w:rStyle w:val="StyleUnderline"/>
        </w:rPr>
        <w:t xml:space="preserve">safety </w:t>
      </w:r>
      <w:r w:rsidRPr="00523E28">
        <w:rPr>
          <w:rStyle w:val="StyleUnderline"/>
          <w:highlight w:val="green"/>
        </w:rPr>
        <w:t xml:space="preserve">standards increases </w:t>
      </w:r>
      <w:r w:rsidRPr="00EB000D">
        <w:rPr>
          <w:rStyle w:val="StyleUnderline"/>
        </w:rPr>
        <w:t xml:space="preserve">the </w:t>
      </w:r>
      <w:r w:rsidRPr="00523E28">
        <w:rPr>
          <w:rStyle w:val="StyleUnderline"/>
          <w:highlight w:val="green"/>
        </w:rPr>
        <w:t>potential for catastrophic</w:t>
      </w:r>
      <w:r w:rsidRPr="00063802">
        <w:rPr>
          <w:rStyle w:val="StyleUnderline"/>
        </w:rPr>
        <w:t xml:space="preserve"> launch </w:t>
      </w:r>
      <w:r w:rsidRPr="00523E28">
        <w:rPr>
          <w:rStyle w:val="StyleUnderline"/>
          <w:highlight w:val="green"/>
        </w:rPr>
        <w:t>events</w:t>
      </w:r>
      <w:r w:rsidRPr="00063802">
        <w:rPr>
          <w:rStyle w:val="StyleUnderline"/>
        </w:rPr>
        <w:t xml:space="preserve">. </w:t>
      </w:r>
      <w:r w:rsidRPr="00063802">
        <w:rPr>
          <w:sz w:val="16"/>
        </w:rPr>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w:t>
      </w:r>
      <w:proofErr w:type="spellStart"/>
      <w:r w:rsidRPr="00063802">
        <w:rPr>
          <w:sz w:val="16"/>
        </w:rPr>
        <w:t>lowcost</w:t>
      </w:r>
      <w:proofErr w:type="spellEnd"/>
      <w:r w:rsidRPr="00063802">
        <w:rPr>
          <w:sz w:val="16"/>
        </w:rPr>
        <w:t xml:space="preserve"> liability regimes. Here, the effect will be 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063802">
        <w:rPr>
          <w:rStyle w:val="StyleUnderline"/>
        </w:rPr>
        <w:t xml:space="preserve">launch </w:t>
      </w:r>
      <w:r w:rsidRPr="00523E28">
        <w:rPr>
          <w:rStyle w:val="StyleUnderline"/>
          <w:highlight w:val="green"/>
        </w:rPr>
        <w:t>companies or</w:t>
      </w:r>
      <w:r w:rsidRPr="00063802">
        <w:rPr>
          <w:rStyle w:val="StyleUnderline"/>
        </w:rPr>
        <w:t xml:space="preserve"> launch </w:t>
      </w:r>
      <w:r w:rsidRPr="00523E28">
        <w:rPr>
          <w:rStyle w:val="StyleUnderline"/>
          <w:highlight w:val="green"/>
        </w:rPr>
        <w:t xml:space="preserve">customers </w:t>
      </w:r>
      <w:r w:rsidRPr="00EB000D">
        <w:rPr>
          <w:rStyle w:val="StyleUnderline"/>
        </w:rPr>
        <w:t xml:space="preserve">could </w:t>
      </w:r>
      <w:r w:rsidRPr="00523E28">
        <w:rPr>
          <w:rStyle w:val="StyleUnderline"/>
          <w:highlight w:val="green"/>
        </w:rPr>
        <w:t>engage in</w:t>
      </w:r>
      <w:r w:rsidRPr="00063802">
        <w:rPr>
          <w:rStyle w:val="StyleUnderline"/>
        </w:rPr>
        <w:t xml:space="preserve"> “launch </w:t>
      </w:r>
      <w:r w:rsidRPr="00523E28">
        <w:rPr>
          <w:rStyle w:val="StyleUnderline"/>
          <w:highlight w:val="green"/>
        </w:rPr>
        <w:t>forum shopping</w:t>
      </w:r>
      <w:r w:rsidRPr="00063802">
        <w:rPr>
          <w:rStyle w:val="StyleUnderline"/>
        </w:rPr>
        <w:t>”</w:t>
      </w:r>
      <w:r w:rsidRPr="00063802">
        <w:rPr>
          <w:sz w:val="16"/>
        </w:rPr>
        <w:t xml:space="preserve"> when a catastrophic launch incident ever </w:t>
      </w:r>
      <w:proofErr w:type="gramStart"/>
      <w:r w:rsidRPr="00063802">
        <w:rPr>
          <w:sz w:val="16"/>
        </w:rPr>
        <w:t>occur</w:t>
      </w:r>
      <w:proofErr w:type="gramEnd"/>
      <w:r w:rsidRPr="00063802">
        <w:rPr>
          <w:sz w:val="16"/>
        </w:rPr>
        <w:t xml:space="preserve">. It is also important to keep in mind that various factors go into where a company or customer decides to launch from. A state’s indemnification program is just one factor in this decision. With this in mind, </w:t>
      </w:r>
      <w:proofErr w:type="gramStart"/>
      <w:r w:rsidRPr="00063802">
        <w:rPr>
          <w:sz w:val="16"/>
        </w:rPr>
        <w:t>it is clear that if</w:t>
      </w:r>
      <w:proofErr w:type="gramEnd"/>
      <w:r w:rsidRPr="00063802">
        <w:rPr>
          <w:sz w:val="16"/>
        </w:rPr>
        <w:t xml:space="preserve"> a launch incident did occur in the United States, the commercial launch company would be liable for much more than it would in another country.  For instance, </w:t>
      </w:r>
      <w:r w:rsidRPr="00063802">
        <w:rPr>
          <w:rStyle w:val="StyleUnderline"/>
        </w:rPr>
        <w:t>why would a commercial space company launch in the United States, where it would be liable up to</w:t>
      </w:r>
      <w:r w:rsidRPr="00063802">
        <w:rPr>
          <w:sz w:val="16"/>
        </w:rPr>
        <w:t xml:space="preserve"> $500 million and the additional </w:t>
      </w:r>
      <w:r w:rsidRPr="00063802">
        <w:rPr>
          <w:rStyle w:val="StyleUnderline"/>
        </w:rPr>
        <w:t>costs that the government would not cover?</w:t>
      </w:r>
      <w:r w:rsidRPr="00063802">
        <w:rPr>
          <w:sz w:val="16"/>
        </w:rPr>
        <w:t xml:space="preserve"> The argument can be made that a catastrophic space incident has yet to occur, and even if it did, it is unlikely to cost above the $2.7 billion covered by the United States government. </w:t>
      </w:r>
      <w:r w:rsidRPr="00523E28">
        <w:rPr>
          <w:b/>
          <w:bCs/>
          <w:highlight w:val="green"/>
          <w:u w:val="single"/>
        </w:rPr>
        <w:t xml:space="preserve">Other states like </w:t>
      </w:r>
      <w:r w:rsidRPr="00EB000D">
        <w:rPr>
          <w:b/>
          <w:bCs/>
          <w:u w:val="single"/>
        </w:rPr>
        <w:t>Russia or France</w:t>
      </w:r>
      <w:r w:rsidRPr="00063802">
        <w:rPr>
          <w:b/>
          <w:bCs/>
          <w:u w:val="single"/>
        </w:rPr>
        <w:t xml:space="preserve">, which </w:t>
      </w:r>
      <w:r w:rsidRPr="00523E28">
        <w:rPr>
          <w:b/>
          <w:bCs/>
          <w:highlight w:val="green"/>
          <w:u w:val="single"/>
        </w:rPr>
        <w:t>has the two-tier liability system</w:t>
      </w:r>
      <w:r w:rsidRPr="00063802">
        <w:rPr>
          <w:b/>
          <w:bCs/>
          <w:u w:val="single"/>
        </w:rPr>
        <w:t>, would simply cover all claims above the initial insurance</w:t>
      </w:r>
      <w:r w:rsidRPr="00063802">
        <w:rPr>
          <w:sz w:val="16"/>
        </w:rPr>
        <w:t xml:space="preserve">, which is much lower than the $500 million mark required by the United States. In that case, the commercial company would never have to pay more than the initial liability insurance. If </w:t>
      </w:r>
      <w:r w:rsidRPr="00063802">
        <w:rPr>
          <w:rStyle w:val="StyleUnderline"/>
        </w:rPr>
        <w:t>there ever is a catastrophic commercial space incident in the future, it is easy to see why commercial companies or launch customers might be drawn to “</w:t>
      </w:r>
      <w:r w:rsidRPr="00523E28">
        <w:rPr>
          <w:rStyle w:val="StyleUnderline"/>
          <w:highlight w:val="green"/>
        </w:rPr>
        <w:t xml:space="preserve">launch forum shop” </w:t>
      </w:r>
      <w:r w:rsidRPr="00523E28">
        <w:rPr>
          <w:rStyle w:val="Emphasis"/>
          <w:highlight w:val="green"/>
        </w:rPr>
        <w:t>outside the United States</w:t>
      </w:r>
      <w:r w:rsidRPr="00063802">
        <w:rPr>
          <w:rStyle w:val="StyleUnderline"/>
        </w:rPr>
        <w:t xml:space="preserve">. </w:t>
      </w:r>
    </w:p>
    <w:p w14:paraId="2A461F6F" w14:textId="77777777" w:rsidR="00E81FF7" w:rsidRPr="00100A2B" w:rsidRDefault="00E81FF7" w:rsidP="00E81FF7">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r>
        <w:t xml:space="preserve"> which leads to nuclear war</w:t>
      </w:r>
    </w:p>
    <w:p w14:paraId="5F30A323" w14:textId="77777777" w:rsidR="00E81FF7" w:rsidRPr="0081015D" w:rsidRDefault="00E81FF7" w:rsidP="00E81FF7">
      <w:pPr>
        <w:rPr>
          <w:sz w:val="18"/>
          <w:szCs w:val="18"/>
        </w:rPr>
      </w:pPr>
      <w:proofErr w:type="spellStart"/>
      <w:r w:rsidRPr="00100A2B">
        <w:rPr>
          <w:b/>
          <w:bCs/>
          <w:sz w:val="26"/>
          <w:szCs w:val="26"/>
        </w:rPr>
        <w:t>Cahan</w:t>
      </w:r>
      <w:proofErr w:type="spellEnd"/>
      <w:r w:rsidRPr="00100A2B">
        <w:rPr>
          <w:b/>
          <w:bCs/>
          <w:sz w:val="26"/>
          <w:szCs w:val="26"/>
        </w:rPr>
        <w:t xml:space="preserve"> and Sadat </w:t>
      </w:r>
      <w:r>
        <w:rPr>
          <w:b/>
          <w:bCs/>
          <w:sz w:val="26"/>
          <w:szCs w:val="26"/>
        </w:rPr>
        <w:t>21</w:t>
      </w:r>
      <w:r w:rsidRPr="00100A2B">
        <w:t xml:space="preserve"> </w:t>
      </w:r>
      <w:r w:rsidRPr="0081015D">
        <w:rPr>
          <w:sz w:val="18"/>
          <w:szCs w:val="18"/>
        </w:rPr>
        <w:t xml:space="preserve">[(Bruce </w:t>
      </w:r>
      <w:proofErr w:type="spellStart"/>
      <w:r w:rsidRPr="0081015D">
        <w:rPr>
          <w:sz w:val="18"/>
          <w:szCs w:val="18"/>
        </w:rPr>
        <w:t>Cahan</w:t>
      </w:r>
      <w:proofErr w:type="spellEnd"/>
      <w:r w:rsidRPr="0081015D">
        <w:rPr>
          <w:sz w:val="18"/>
          <w:szCs w:val="18"/>
        </w:rPr>
        <w:t>, J.D) (Dr. Mir Sadat</w:t>
      </w:r>
      <w:proofErr w:type="gramStart"/>
      <w:r w:rsidRPr="0081015D">
        <w:rPr>
          <w:sz w:val="18"/>
          <w:szCs w:val="18"/>
        </w:rPr>
        <w:t>, )</w:t>
      </w:r>
      <w:proofErr w:type="gramEnd"/>
      <w:r w:rsidRPr="0081015D">
        <w:rPr>
          <w:sz w:val="18"/>
          <w:szCs w:val="18"/>
        </w:rPr>
        <w:t xml:space="preserve">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67EF704C" w14:textId="77777777" w:rsidR="00E81FF7" w:rsidRPr="00760C91" w:rsidRDefault="00E81FF7" w:rsidP="00E81FF7">
      <w:pPr>
        <w:rPr>
          <w:rStyle w:val="StyleUnderline"/>
          <w:sz w:val="14"/>
        </w:rPr>
      </w:pPr>
      <w:r w:rsidRPr="00100A2B">
        <w:rPr>
          <w:rStyle w:val="StyleUnderline"/>
        </w:rPr>
        <w:t xml:space="preserve">Today, </w:t>
      </w:r>
      <w:r w:rsidRPr="00523E28">
        <w:rPr>
          <w:rStyle w:val="StyleUnderline"/>
          <w:highlight w:val="green"/>
        </w:rPr>
        <w:t xml:space="preserve">China’s </w:t>
      </w:r>
      <w:r w:rsidRPr="00EB000D">
        <w:rPr>
          <w:rStyle w:val="StyleUnderline"/>
        </w:rPr>
        <w:t xml:space="preserve">commercial space </w:t>
      </w:r>
      <w:r w:rsidRPr="00523E28">
        <w:rPr>
          <w:rStyle w:val="StyleUnderline"/>
          <w:highlight w:val="green"/>
        </w:rPr>
        <w:t>sector is in its infancy</w:t>
      </w:r>
      <w:r w:rsidRPr="00100A2B">
        <w:rPr>
          <w:rStyle w:val="StyleUnderline"/>
        </w:rPr>
        <w:t xml:space="preserve"> but is set to grow with continued national and provincial support, which have been rapidly increasing over the past three years.</w:t>
      </w:r>
      <w:r w:rsidRPr="0081015D">
        <w:rPr>
          <w:sz w:val="14"/>
        </w:rPr>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100A2B">
        <w:rPr>
          <w:rStyle w:val="Emphasis"/>
        </w:rPr>
        <w:t>it would be far cheaper for China and Chinese commercial space firms to acquire space technologies from the United States or allied nation companies seeking revenues or facing cashflow constraints</w:t>
      </w:r>
      <w:r w:rsidRPr="00100A2B">
        <w:rPr>
          <w:rStyle w:val="StyleUnderline"/>
        </w:rPr>
        <w:t xml:space="preserve">, than to build the companies and their teams and technologies from scratch in China. The tight coupling of Chinese military goals and an economy organized to achieve those goals magnifies the economic threats and market disruptions that the United States must immediately address, </w:t>
      </w:r>
      <w:proofErr w:type="gramStart"/>
      <w:r w:rsidRPr="00100A2B">
        <w:rPr>
          <w:rStyle w:val="StyleUnderline"/>
        </w:rPr>
        <w:t>in order for</w:t>
      </w:r>
      <w:proofErr w:type="gramEnd"/>
      <w:r w:rsidRPr="00100A2B">
        <w:rPr>
          <w:rStyle w:val="StyleUnderline"/>
        </w:rPr>
        <w:t xml:space="preserve"> DoD and national security operations to rely on US commercial space capabilities</w:t>
      </w:r>
      <w:r w:rsidRPr="0081015D">
        <w:rPr>
          <w:sz w:val="14"/>
        </w:rPr>
        <w:t>. 3. ISSUES AND CHALLENGES 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523E28">
        <w:rPr>
          <w:rStyle w:val="Emphasis"/>
          <w:highlight w:val="green"/>
        </w:rPr>
        <w:t xml:space="preserve">Strengthening the US </w:t>
      </w:r>
      <w:r w:rsidRPr="00EB000D">
        <w:rPr>
          <w:rStyle w:val="Emphasis"/>
        </w:rPr>
        <w:t xml:space="preserve">commercial space </w:t>
      </w:r>
      <w:r w:rsidRPr="00523E28">
        <w:rPr>
          <w:rStyle w:val="Emphasis"/>
          <w:highlight w:val="green"/>
        </w:rPr>
        <w:t>industrial base is vital to</w:t>
      </w:r>
      <w:r w:rsidRPr="00100A2B">
        <w:rPr>
          <w:rStyle w:val="Emphasis"/>
        </w:rPr>
        <w:t xml:space="preserve"> and beyond US national </w:t>
      </w:r>
      <w:r w:rsidRPr="00523E28">
        <w:rPr>
          <w:rStyle w:val="Emphasis"/>
          <w:highlight w:val="green"/>
        </w:rPr>
        <w:t>security</w:t>
      </w:r>
      <w:r w:rsidRPr="00100A2B">
        <w:rPr>
          <w:rStyle w:val="StyleUnderline"/>
        </w:rPr>
        <w:t xml:space="preserve">. Civil space activities are </w:t>
      </w:r>
      <w:r w:rsidRPr="00523E28">
        <w:rPr>
          <w:rStyle w:val="StyleUnderline"/>
          <w:highlight w:val="green"/>
        </w:rPr>
        <w:t>a source of</w:t>
      </w:r>
      <w:r w:rsidRPr="00100A2B">
        <w:rPr>
          <w:rStyle w:val="StyleUnderline"/>
        </w:rPr>
        <w:t xml:space="preserve"> US “</w:t>
      </w:r>
      <w:r w:rsidRPr="00523E28">
        <w:rPr>
          <w:rStyle w:val="StyleUnderline"/>
          <w:highlight w:val="green"/>
        </w:rPr>
        <w:t>soft power” in</w:t>
      </w:r>
      <w:r w:rsidRPr="00100A2B">
        <w:rPr>
          <w:rStyle w:val="StyleUnderline"/>
        </w:rPr>
        <w:t xml:space="preserve"> global </w:t>
      </w:r>
      <w:r w:rsidRPr="00523E28">
        <w:rPr>
          <w:rStyle w:val="StyleUnderline"/>
          <w:highlight w:val="green"/>
        </w:rPr>
        <w:t>commerce, cooperation, and investment</w:t>
      </w:r>
      <w:r w:rsidRPr="00100A2B">
        <w:rPr>
          <w:rStyle w:val="StyleUnderline"/>
        </w:rPr>
        <w:t>. 69 The civil space sector</w:t>
      </w:r>
      <w:r w:rsidRPr="0081015D">
        <w:rPr>
          <w:sz w:val="14"/>
        </w:rPr>
        <w:t xml:space="preserve">, led by NASA, </w:t>
      </w:r>
      <w:r w:rsidRPr="00100A2B">
        <w:rPr>
          <w:rStyle w:val="StyleUnderline"/>
        </w:rPr>
        <w:t xml:space="preserve">is </w:t>
      </w:r>
      <w:r w:rsidRPr="00100A2B">
        <w:rPr>
          <w:rStyle w:val="Emphasis"/>
        </w:rPr>
        <w:t>fundamental to America’s national security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economic and strategic dominance in service of national security requires catalyzing and accelerating growth of a vibrant, </w:t>
      </w:r>
      <w:r w:rsidRPr="00100A2B">
        <w:rPr>
          <w:rStyle w:val="Emphasis"/>
        </w:rPr>
        <w:t xml:space="preserve">private US industrial </w:t>
      </w:r>
      <w:r w:rsidRPr="0081015D">
        <w:rPr>
          <w:sz w:val="14"/>
        </w:rPr>
        <w:t>and cultural</w:t>
      </w:r>
      <w:r w:rsidRPr="00100A2B">
        <w:rPr>
          <w:rStyle w:val="StyleUnderline"/>
        </w:rPr>
        <w:t xml:space="preserve"> </w:t>
      </w:r>
      <w:r w:rsidRPr="00100A2B">
        <w:rPr>
          <w:rStyle w:val="Emphasis"/>
        </w:rPr>
        <w:t>expansion into the Solar System.</w:t>
      </w:r>
      <w:r w:rsidRPr="00100A2B">
        <w:rPr>
          <w:rStyle w:val="StyleUnderline"/>
        </w:rPr>
        <w:t xml:space="preserve"> Human visitation and eventual settlement beyond the Earth require sustaining visionary leaders, aided by, and aiding, US national</w:t>
      </w:r>
      <w:r w:rsidRPr="0081015D">
        <w:rPr>
          <w:sz w:val="14"/>
        </w:rPr>
        <w:t xml:space="preserve"> </w:t>
      </w:r>
      <w:r w:rsidRPr="00100A2B">
        <w:rPr>
          <w:rStyle w:val="StyleUnderline"/>
        </w:rPr>
        <w:t xml:space="preserve">security. </w:t>
      </w:r>
      <w:r w:rsidRPr="00100A2B">
        <w:rPr>
          <w:rStyle w:val="Emphasis"/>
        </w:rPr>
        <w:t xml:space="preserve">A recurring theme in US policy is “maintaining and advancing United States dominance and strategic leadership in space” because US global </w:t>
      </w:r>
      <w:r w:rsidRPr="00523E28">
        <w:rPr>
          <w:rStyle w:val="Emphasis"/>
          <w:highlight w:val="green"/>
        </w:rPr>
        <w:t>competitors</w:t>
      </w:r>
      <w:r w:rsidRPr="00C27755">
        <w:rPr>
          <w:rStyle w:val="Emphasis"/>
        </w:rPr>
        <w:t xml:space="preserve"> and adversaries </w:t>
      </w:r>
      <w:r w:rsidRPr="00523E28">
        <w:rPr>
          <w:rStyle w:val="Emphasis"/>
          <w:highlight w:val="green"/>
        </w:rPr>
        <w:t>are</w:t>
      </w:r>
      <w:r w:rsidRPr="00C27755">
        <w:rPr>
          <w:rStyle w:val="Emphasis"/>
        </w:rPr>
        <w:t xml:space="preserve"> competent and </w:t>
      </w:r>
      <w:r w:rsidRPr="00523E28">
        <w:rPr>
          <w:rStyle w:val="Emphasis"/>
          <w:highlight w:val="green"/>
        </w:rPr>
        <w:t xml:space="preserve">capable of outpacing American </w:t>
      </w:r>
      <w:r w:rsidRPr="00EB000D">
        <w:rPr>
          <w:rStyle w:val="Emphasis"/>
        </w:rPr>
        <w:t xml:space="preserve">space </w:t>
      </w:r>
      <w:r w:rsidRPr="00523E28">
        <w:rPr>
          <w:rStyle w:val="Emphasis"/>
          <w:highlight w:val="green"/>
        </w:rPr>
        <w:t>capabilities.</w:t>
      </w:r>
      <w:r w:rsidRPr="00100A2B">
        <w:rPr>
          <w:rStyle w:val="StyleUnderline"/>
        </w:rPr>
        <w:t xml:space="preserve"> </w:t>
      </w:r>
      <w:r w:rsidRPr="0081015D">
        <w:rPr>
          <w:sz w:val="14"/>
        </w:rPr>
        <w:t xml:space="preserve">72 </w:t>
      </w:r>
      <w:r w:rsidRPr="00100A2B">
        <w:rPr>
          <w:rStyle w:val="StyleUnderline"/>
        </w:rPr>
        <w:t>The stakes are high: At this historic moment, there is a real race for dominance over cislunar access and resources.</w:t>
      </w:r>
      <w:r>
        <w:rPr>
          <w:rStyle w:val="Emphasis"/>
        </w:rPr>
        <w:t xml:space="preserve"> </w:t>
      </w:r>
      <w:r w:rsidRPr="0081015D">
        <w:rPr>
          <w:sz w:val="14"/>
        </w:rPr>
        <w:t>Regulations Should Foster US Commercial Space as a National Asset</w:t>
      </w:r>
      <w:r>
        <w:rPr>
          <w:rStyle w:val="Emphasis"/>
        </w:rPr>
        <w:t xml:space="preserve"> </w:t>
      </w:r>
      <w:r w:rsidRPr="00100A2B">
        <w:rPr>
          <w:rStyle w:val="StyleUnderline"/>
        </w:rPr>
        <w:t>Leveraging the reimagination and disruption of terrestrial industries, the US commercial space industry is pushing the frontiers of the United States and global space economics and capabilities.</w:t>
      </w:r>
      <w:r w:rsidRPr="0081015D">
        <w:rPr>
          <w:sz w:val="14"/>
        </w:rPr>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w:t>
      </w:r>
      <w:proofErr w:type="gramStart"/>
      <w:r w:rsidRPr="0081015D">
        <w:rPr>
          <w:sz w:val="14"/>
        </w:rPr>
        <w:t>research</w:t>
      </w:r>
      <w:proofErr w:type="gramEnd"/>
      <w:r w:rsidRPr="0081015D">
        <w:rPr>
          <w:sz w:val="14"/>
        </w:rPr>
        <w:t xml:space="preserve"> and development (R&amp;D), procurement and regulatory policies and processes.</w:t>
      </w:r>
      <w:r w:rsidRPr="00100A2B">
        <w:rPr>
          <w:rStyle w:val="StyleUnderline"/>
        </w:rPr>
        <w:t xml:space="preserve"> </w:t>
      </w:r>
      <w:r w:rsidRPr="00100A2B">
        <w:rPr>
          <w:rStyle w:val="Emphasis"/>
        </w:rPr>
        <w:t xml:space="preserve">US </w:t>
      </w:r>
      <w:r w:rsidRPr="00EB000D">
        <w:rPr>
          <w:rStyle w:val="Emphasis"/>
        </w:rPr>
        <w:t>regulations must ensure that US companies lead in commercial space.</w:t>
      </w:r>
      <w:r w:rsidRPr="00100A2B">
        <w:rPr>
          <w:rStyle w:val="StyleUnderline"/>
        </w:rPr>
        <w:t xml:space="preserve"> </w:t>
      </w:r>
      <w:r w:rsidRPr="0081015D">
        <w:rPr>
          <w:sz w:val="14"/>
        </w:rPr>
        <w:t xml:space="preserve">In specific, technological advances that lower access costs and expand space mission capabilities, content, continuity, and redundancies must </w:t>
      </w:r>
      <w:r w:rsidRPr="00EB000D">
        <w:rPr>
          <w:sz w:val="14"/>
        </w:rPr>
        <w:t>be</w:t>
      </w:r>
      <w:r w:rsidRPr="0081015D">
        <w:rPr>
          <w:sz w:val="14"/>
        </w:rPr>
        <w:t xml:space="preserv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 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billion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 Space as Existential Terrain for National Security </w:t>
      </w:r>
      <w:r w:rsidRPr="00100A2B">
        <w:rPr>
          <w:rStyle w:val="StyleUnderline"/>
        </w:rPr>
        <w:t xml:space="preserve">In this Digital Era, </w:t>
      </w:r>
      <w:r w:rsidRPr="00523E28">
        <w:rPr>
          <w:rStyle w:val="Emphasis"/>
          <w:highlight w:val="green"/>
        </w:rPr>
        <w:t>space</w:t>
      </w:r>
      <w:r w:rsidRPr="00100A2B">
        <w:rPr>
          <w:rStyle w:val="StyleUnderline"/>
        </w:rPr>
        <w:t xml:space="preserve"> </w:t>
      </w:r>
      <w:r w:rsidRPr="0081015D">
        <w:rPr>
          <w:sz w:val="14"/>
        </w:rPr>
        <w:t>integrates and</w:t>
      </w:r>
      <w:r w:rsidRPr="00100A2B">
        <w:rPr>
          <w:rStyle w:val="StyleUnderline"/>
        </w:rPr>
        <w:t xml:space="preserve"> </w:t>
      </w:r>
      <w:r w:rsidRPr="00523E28">
        <w:rPr>
          <w:rStyle w:val="Emphasis"/>
          <w:highlight w:val="green"/>
        </w:rPr>
        <w:t xml:space="preserve">drives all </w:t>
      </w:r>
      <w:r w:rsidRPr="00EB000D">
        <w:rPr>
          <w:rStyle w:val="Emphasis"/>
        </w:rPr>
        <w:t>elements of</w:t>
      </w:r>
      <w:r w:rsidRPr="00100A2B">
        <w:rPr>
          <w:rStyle w:val="Emphasis"/>
        </w:rPr>
        <w:t xml:space="preserve"> US </w:t>
      </w:r>
      <w:r w:rsidRPr="00EB000D">
        <w:rPr>
          <w:rStyle w:val="Emphasis"/>
        </w:rPr>
        <w:t xml:space="preserve">national </w:t>
      </w:r>
      <w:r w:rsidRPr="00523E28">
        <w:rPr>
          <w:rStyle w:val="Emphasis"/>
          <w:highlight w:val="green"/>
        </w:rPr>
        <w:t>security</w:t>
      </w:r>
      <w:r w:rsidRPr="00100A2B">
        <w:rPr>
          <w:rStyle w:val="StyleUnderline"/>
        </w:rPr>
        <w:t>. The Cold War may be over, but since the early 2010s</w:t>
      </w:r>
      <w:r w:rsidRPr="00100A2B">
        <w:rPr>
          <w:rStyle w:val="Emphasis"/>
        </w:rPr>
        <w:t xml:space="preserve">, a </w:t>
      </w:r>
      <w:r w:rsidRPr="00523E28">
        <w:rPr>
          <w:rStyle w:val="Emphasis"/>
          <w:highlight w:val="green"/>
        </w:rPr>
        <w:t>renewed</w:t>
      </w:r>
      <w:r w:rsidRPr="00100A2B">
        <w:rPr>
          <w:rStyle w:val="Emphasis"/>
        </w:rPr>
        <w:t xml:space="preserve"> era of </w:t>
      </w:r>
      <w:r w:rsidRPr="00523E28">
        <w:rPr>
          <w:rStyle w:val="Emphasis"/>
          <w:highlight w:val="green"/>
        </w:rPr>
        <w:t>great power competition has emerged</w:t>
      </w:r>
      <w:r w:rsidRPr="00C27755">
        <w:rPr>
          <w:rStyle w:val="StyleUnderline"/>
        </w:rPr>
        <w:t xml:space="preserve"> across</w:t>
      </w:r>
      <w:r w:rsidRPr="00100A2B">
        <w:rPr>
          <w:rStyle w:val="StyleUnderline"/>
        </w:rPr>
        <w:t xml:space="preserve"> terrestrial land, air, sea, and cyber domains. </w:t>
      </w:r>
      <w:r w:rsidRPr="00100A2B">
        <w:rPr>
          <w:rStyle w:val="Emphasis"/>
        </w:rPr>
        <w:t>This competition extends into space,</w:t>
      </w:r>
      <w:r w:rsidRPr="0081015D">
        <w:rPr>
          <w:sz w:val="14"/>
        </w:rPr>
        <w:t xml:space="preserve"> where a great game ensues.79 </w:t>
      </w:r>
      <w:r w:rsidRPr="00100A2B">
        <w:rPr>
          <w:rStyle w:val="StyleUnderline"/>
        </w:rPr>
        <w:t xml:space="preserve">Space is no longer an uncontested or sanctuary domain. Competent and </w:t>
      </w:r>
      <w:r w:rsidRPr="00100A2B">
        <w:rPr>
          <w:rStyle w:val="Emphasis"/>
        </w:rPr>
        <w:t>capable global competitors and peer adversaries are challenging US military</w:t>
      </w:r>
      <w:r w:rsidRPr="00100A2B">
        <w:rPr>
          <w:rStyle w:val="StyleUnderline"/>
        </w:rPr>
        <w:t xml:space="preserve">, commercial, and civil space interests. The United States, along with its allies and partners, has had to accept and anticipate that </w:t>
      </w:r>
      <w:r w:rsidRPr="00100A2B">
        <w:rPr>
          <w:rStyle w:val="Emphasis"/>
        </w:rPr>
        <w:t>space may be a warfighting domain</w:t>
      </w:r>
      <w:r w:rsidRPr="00100A2B">
        <w:rPr>
          <w:rStyle w:val="StyleUnderline"/>
        </w:rPr>
        <w:t xml:space="preserve">, as </w:t>
      </w:r>
      <w:r w:rsidRPr="00523E28">
        <w:rPr>
          <w:rStyle w:val="StyleUnderline"/>
          <w:highlight w:val="green"/>
        </w:rPr>
        <w:t>suggested</w:t>
      </w:r>
      <w:r w:rsidRPr="00100A2B">
        <w:rPr>
          <w:rStyle w:val="StyleUnderline"/>
        </w:rPr>
        <w:t xml:space="preserve"> primarily </w:t>
      </w:r>
      <w:r w:rsidRPr="00523E28">
        <w:rPr>
          <w:rStyle w:val="StyleUnderline"/>
          <w:highlight w:val="green"/>
        </w:rPr>
        <w:t>by Russian and Chinese counter-space capabilities, military op</w:t>
      </w:r>
      <w:r w:rsidRPr="00C27755">
        <w:rPr>
          <w:rStyle w:val="StyleUnderline"/>
        </w:rPr>
        <w:t>eration</w:t>
      </w:r>
      <w:r w:rsidRPr="00523E28">
        <w:rPr>
          <w:rStyle w:val="StyleUnderline"/>
          <w:highlight w:val="green"/>
        </w:rPr>
        <w:t>s, and declarative statements</w:t>
      </w:r>
      <w:r w:rsidRPr="00100A2B">
        <w:rPr>
          <w:rStyle w:val="StyleUnderline"/>
        </w:rPr>
        <w:t>.</w:t>
      </w:r>
      <w:r w:rsidRPr="0081015D">
        <w:rPr>
          <w:sz w:val="14"/>
        </w:rPr>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100A2B">
        <w:rPr>
          <w:rStyle w:val="StyleUnderline"/>
        </w:rPr>
        <w:t xml:space="preserve">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w:t>
      </w:r>
      <w:r w:rsidRPr="00523E28">
        <w:rPr>
          <w:rStyle w:val="StyleUnderline"/>
          <w:highlight w:val="green"/>
        </w:rPr>
        <w:t>USSF must secure US national interests in space</w:t>
      </w:r>
      <w:r w:rsidRPr="00100A2B">
        <w:rPr>
          <w:rStyle w:val="StyleUnderline"/>
        </w:rPr>
        <w:t>, whether military, commercial, scientific, civil, or enhancing US competitiveness for cislunar leadership.</w:t>
      </w:r>
    </w:p>
    <w:p w14:paraId="67B3F3BE" w14:textId="77777777" w:rsidR="00E81FF7" w:rsidRDefault="00E81FF7" w:rsidP="00E81FF7">
      <w:pPr>
        <w:pStyle w:val="Heading4"/>
      </w:pPr>
      <w:r>
        <w:t>That undermines fourth generation warfighting – space dominance key.</w:t>
      </w:r>
    </w:p>
    <w:p w14:paraId="7D9A9B95" w14:textId="77777777" w:rsidR="00E81FF7" w:rsidRPr="00565736" w:rsidRDefault="00E81FF7" w:rsidP="00E81FF7">
      <w:pPr>
        <w:rPr>
          <w:sz w:val="16"/>
          <w:szCs w:val="16"/>
        </w:rPr>
      </w:pPr>
      <w:r w:rsidRPr="00565736">
        <w:rPr>
          <w:b/>
          <w:bCs/>
          <w:sz w:val="26"/>
        </w:rPr>
        <w:t>Yoo</w:t>
      </w:r>
      <w:r>
        <w:rPr>
          <w:b/>
          <w:bCs/>
          <w:sz w:val="26"/>
        </w:rPr>
        <w:t xml:space="preserve"> </w:t>
      </w:r>
      <w:r w:rsidRPr="00565736">
        <w:rPr>
          <w:b/>
          <w:bCs/>
          <w:sz w:val="26"/>
        </w:rPr>
        <w:t>18</w:t>
      </w:r>
      <w:r w:rsidRPr="00235D75">
        <w:t xml:space="preserve"> </w:t>
      </w:r>
      <w:r w:rsidRPr="00565736">
        <w:rPr>
          <w:sz w:val="16"/>
          <w:szCs w:val="16"/>
        </w:rPr>
        <w:t>– Emanuel S. Heller Professor of Law at the University of California, Berkeley, and a visiting scholar at AEI since 2003. He served as a deputy assistant attorney general in the Office of the Legal Counsel of the U.S. Department of Justice from 2001 to 2003, where he worked on constitutional and national security matters, as General Counsel of the U.S. Senate Committee on the Judiciary from 1995-96, and as a law clerk to Justice Clarence Thomas of the U.S. Supreme Court (John, Winning the Space Race, October 15</w:t>
      </w:r>
      <w:r w:rsidRPr="00565736">
        <w:rPr>
          <w:sz w:val="16"/>
          <w:szCs w:val="16"/>
          <w:vertAlign w:val="superscript"/>
        </w:rPr>
        <w:t>th</w:t>
      </w:r>
      <w:r w:rsidRPr="00565736">
        <w:rPr>
          <w:sz w:val="16"/>
          <w:szCs w:val="16"/>
        </w:rPr>
        <w:t xml:space="preserve">, </w:t>
      </w:r>
      <w:hyperlink r:id="rId9" w:history="1">
        <w:r w:rsidRPr="00565736">
          <w:rPr>
            <w:sz w:val="16"/>
            <w:szCs w:val="16"/>
          </w:rPr>
          <w:t>http://www.aei.org/publication/winning-the-space-race/</w:t>
        </w:r>
      </w:hyperlink>
      <w:r w:rsidRPr="00565736">
        <w:rPr>
          <w:sz w:val="16"/>
          <w:szCs w:val="16"/>
        </w:rPr>
        <w:t>) *edited for offensive language</w:t>
      </w:r>
    </w:p>
    <w:p w14:paraId="2F4FA1FC" w14:textId="06A73D70" w:rsidR="00E81FF7" w:rsidRDefault="00E81FF7" w:rsidP="00E81FF7">
      <w:pPr>
        <w:rPr>
          <w:u w:val="single"/>
        </w:rPr>
      </w:pPr>
      <w:r w:rsidRPr="00235D75">
        <w:rPr>
          <w:u w:val="single"/>
        </w:rPr>
        <w:t xml:space="preserve">Control of </w:t>
      </w:r>
      <w:r w:rsidRPr="00122B5A">
        <w:rPr>
          <w:u w:val="single"/>
        </w:rPr>
        <w:t xml:space="preserve">space already </w:t>
      </w:r>
      <w:r w:rsidRPr="00122B5A">
        <w:rPr>
          <w:b/>
          <w:u w:val="single"/>
        </w:rPr>
        <w:t>underlies the United States’ predominance in nuclear and conventional warfare</w:t>
      </w:r>
      <w:r w:rsidRPr="00565736">
        <w:rPr>
          <w:b/>
          <w:sz w:val="16"/>
        </w:rPr>
        <w:t>.</w:t>
      </w:r>
      <w:r w:rsidRPr="00565736">
        <w:rPr>
          <w:sz w:val="16"/>
        </w:rPr>
        <w:t xml:space="preserve"> </w:t>
      </w:r>
      <w:r w:rsidRPr="00235D75">
        <w:rPr>
          <w:u w:val="single"/>
        </w:rPr>
        <w:t xml:space="preserve">Intercontinental and submarine launched </w:t>
      </w:r>
      <w:r w:rsidRPr="00523E28">
        <w:rPr>
          <w:highlight w:val="green"/>
          <w:u w:val="single"/>
        </w:rPr>
        <w:t>ballistic missiles</w:t>
      </w:r>
      <w:r w:rsidRPr="00235D75">
        <w:rPr>
          <w:u w:val="single"/>
        </w:rPr>
        <w:t xml:space="preserve">, </w:t>
      </w:r>
      <w:r w:rsidRPr="00523E28">
        <w:rPr>
          <w:highlight w:val="green"/>
          <w:u w:val="single"/>
        </w:rPr>
        <w:t xml:space="preserve">the </w:t>
      </w:r>
      <w:r w:rsidRPr="00523E28">
        <w:rPr>
          <w:b/>
          <w:iCs/>
          <w:highlight w:val="green"/>
          <w:u w:val="single"/>
          <w:bdr w:val="single" w:sz="8" w:space="0" w:color="auto"/>
        </w:rPr>
        <w:t xml:space="preserve">heart of the US </w:t>
      </w:r>
      <w:r w:rsidRPr="00DA39DE">
        <w:rPr>
          <w:b/>
          <w:iCs/>
          <w:u w:val="single"/>
          <w:bdr w:val="single" w:sz="8" w:space="0" w:color="auto"/>
        </w:rPr>
        <w:t xml:space="preserve">nuclear </w:t>
      </w:r>
      <w:r w:rsidRPr="00523E28">
        <w:rPr>
          <w:b/>
          <w:iCs/>
          <w:highlight w:val="green"/>
          <w:u w:val="single"/>
          <w:bdr w:val="single" w:sz="8" w:space="0" w:color="auto"/>
        </w:rPr>
        <w:t>deterrent</w:t>
      </w:r>
      <w:r w:rsidRPr="00523E28">
        <w:rPr>
          <w:highlight w:val="green"/>
          <w:u w:val="single"/>
        </w:rPr>
        <w:t>, pass through space</w:t>
      </w:r>
      <w:r w:rsidRPr="00235D75">
        <w:rPr>
          <w:u w:val="single"/>
        </w:rPr>
        <w:t xml:space="preserve"> to reach their targets.</w:t>
      </w:r>
      <w:r w:rsidRPr="00565736">
        <w:rPr>
          <w:sz w:val="16"/>
        </w:rPr>
        <w:t xml:space="preserve"> </w:t>
      </w:r>
      <w:r w:rsidRPr="00235D75">
        <w:rPr>
          <w:u w:val="single"/>
        </w:rPr>
        <w:t xml:space="preserve">Reconnaissance </w:t>
      </w:r>
      <w:r w:rsidRPr="00122B5A">
        <w:rPr>
          <w:u w:val="single"/>
        </w:rPr>
        <w:t>satellites monitor rival nations</w:t>
      </w:r>
      <w:r w:rsidRPr="00235D75">
        <w:rPr>
          <w:u w:val="single"/>
        </w:rPr>
        <w:t xml:space="preserve"> for missile launches, strategic deployments, and major troop movements</w:t>
      </w:r>
      <w:r w:rsidRPr="00565736">
        <w:rPr>
          <w:sz w:val="16"/>
        </w:rPr>
        <w:t xml:space="preserve">. </w:t>
      </w:r>
      <w:r w:rsidRPr="00523E28">
        <w:rPr>
          <w:highlight w:val="green"/>
          <w:u w:val="single"/>
        </w:rPr>
        <w:t xml:space="preserve">Communications satellites provide </w:t>
      </w:r>
      <w:r w:rsidRPr="00122B5A">
        <w:rPr>
          <w:u w:val="single"/>
        </w:rPr>
        <w:t>the</w:t>
      </w:r>
      <w:r w:rsidRPr="00235D75">
        <w:rPr>
          <w:u w:val="single"/>
        </w:rPr>
        <w:t xml:space="preserve"> high-speed </w:t>
      </w:r>
      <w:r w:rsidRPr="00523E28">
        <w:rPr>
          <w:highlight w:val="green"/>
          <w:u w:val="single"/>
        </w:rPr>
        <w:t xml:space="preserve">data </w:t>
      </w:r>
      <w:r w:rsidRPr="00122B5A">
        <w:rPr>
          <w:u w:val="single"/>
        </w:rPr>
        <w:t xml:space="preserve">transfer </w:t>
      </w:r>
      <w:r w:rsidRPr="00523E28">
        <w:rPr>
          <w:highlight w:val="green"/>
          <w:u w:val="single"/>
        </w:rPr>
        <w:t xml:space="preserve">that stitches the US </w:t>
      </w:r>
      <w:r w:rsidRPr="009A4758">
        <w:rPr>
          <w:u w:val="single"/>
        </w:rPr>
        <w:t>Armed</w:t>
      </w:r>
      <w:r w:rsidRPr="00122B5A">
        <w:rPr>
          <w:u w:val="single"/>
        </w:rPr>
        <w:t xml:space="preserve"> </w:t>
      </w:r>
      <w:r w:rsidRPr="009A4758">
        <w:rPr>
          <w:highlight w:val="green"/>
          <w:u w:val="single"/>
        </w:rPr>
        <w:t xml:space="preserve">Forces </w:t>
      </w:r>
      <w:r w:rsidRPr="00EB000D">
        <w:rPr>
          <w:u w:val="single"/>
        </w:rPr>
        <w:t>together</w:t>
      </w:r>
      <w:r w:rsidRPr="00235D75">
        <w:rPr>
          <w:u w:val="single"/>
        </w:rPr>
        <w:t>, from generals issuing commands to pilots controlling drones. With economic rivals such as China and India, and rogue states like Iran and North Korea developing space programs that pursue similar missions, the importance of space technology to US interests and international peace will only increase.</w:t>
      </w:r>
      <w:r>
        <w:rPr>
          <w:u w:val="single"/>
        </w:rPr>
        <w:t xml:space="preserve"> </w:t>
      </w:r>
      <w:r w:rsidRPr="00122B5A">
        <w:rPr>
          <w:u w:val="single"/>
        </w:rPr>
        <w:t>Space not only enhances military operations, but also exposes new vulnerabilities</w:t>
      </w:r>
      <w:r w:rsidRPr="00565736">
        <w:rPr>
          <w:sz w:val="16"/>
        </w:rPr>
        <w:t xml:space="preserve">. </w:t>
      </w:r>
      <w:r w:rsidRPr="00235D75">
        <w:rPr>
          <w:u w:val="single"/>
        </w:rPr>
        <w:t xml:space="preserve">Anti-satellite missiles can make an </w:t>
      </w:r>
      <w:r w:rsidRPr="00122B5A">
        <w:rPr>
          <w:u w:val="single"/>
        </w:rPr>
        <w:t>opponent’s space-based communication networks easier to disable than purely ground-based systems.</w:t>
      </w:r>
      <w:r w:rsidRPr="00565736">
        <w:rPr>
          <w:sz w:val="16"/>
        </w:rPr>
        <w:t xml:space="preserve"> </w:t>
      </w:r>
      <w:r w:rsidRPr="00122B5A">
        <w:rPr>
          <w:u w:val="single"/>
        </w:rPr>
        <w:t xml:space="preserve">Losing reconnaissance satellites could </w:t>
      </w:r>
      <w:r w:rsidRPr="00565736">
        <w:rPr>
          <w:strike/>
          <w:sz w:val="16"/>
        </w:rPr>
        <w:t>blind</w:t>
      </w:r>
      <w:r w:rsidRPr="00122B5A">
        <w:rPr>
          <w:u w:val="single"/>
        </w:rPr>
        <w:t xml:space="preserve"> gut the US’s strategic monitoring and disabling the GPS system would degrade its operational and tactical abilities. Space invites asymmetric warfare because anti-satellite attacks could even the technological odds against western powers that have become dependent on information-enhanced operations. As the nation most dependent on space-based networks, </w:t>
      </w:r>
      <w:r w:rsidRPr="00122B5A">
        <w:rPr>
          <w:b/>
          <w:u w:val="single"/>
        </w:rPr>
        <w:t>the United States may have the most to lose.</w:t>
      </w:r>
      <w:r>
        <w:rPr>
          <w:b/>
          <w:u w:val="single"/>
        </w:rPr>
        <w:t xml:space="preserve"> </w:t>
      </w:r>
      <w:r w:rsidRPr="00565736">
        <w:rPr>
          <w:sz w:val="16"/>
        </w:rPr>
        <w:t xml:space="preserve">Strategists divide competition in this emerging arena into four categories. First is space support, which refers to the launching and management of satellites in orbit. The second is force enhancement, which seeks to improve the effectiveness of terrestrial military operations. The importance of these basic missions is well-established. Indeed, the very first satellites performed a critical surveillance role in the strategic competition between the United States and the Soviet Union. </w:t>
      </w:r>
      <w:r w:rsidRPr="00235D75">
        <w:rPr>
          <w:u w:val="single"/>
        </w:rPr>
        <w:t xml:space="preserve">Spy satellites replaced dangerous aerial reconnaissance flights in providing intelligence on rival nuclear missile arsenals. Later </w:t>
      </w:r>
      <w:r w:rsidRPr="00523E28">
        <w:rPr>
          <w:highlight w:val="green"/>
          <w:u w:val="single"/>
        </w:rPr>
        <w:t>space-</w:t>
      </w:r>
      <w:r w:rsidRPr="00122B5A">
        <w:rPr>
          <w:u w:val="single"/>
        </w:rPr>
        <w:t xml:space="preserve">based systems </w:t>
      </w:r>
      <w:r w:rsidRPr="00EB000D">
        <w:rPr>
          <w:u w:val="single"/>
        </w:rPr>
        <w:t xml:space="preserve">provided </w:t>
      </w:r>
      <w:r w:rsidRPr="00EB000D">
        <w:rPr>
          <w:highlight w:val="green"/>
          <w:u w:val="single"/>
        </w:rPr>
        <w:t>the</w:t>
      </w:r>
      <w:r w:rsidRPr="00122B5A">
        <w:rPr>
          <w:u w:val="single"/>
        </w:rPr>
        <w:t xml:space="preserve"> </w:t>
      </w:r>
      <w:r w:rsidRPr="00523E28">
        <w:rPr>
          <w:highlight w:val="green"/>
          <w:u w:val="single"/>
        </w:rPr>
        <w:t xml:space="preserve">superpowers </w:t>
      </w:r>
      <w:r w:rsidRPr="00122B5A">
        <w:rPr>
          <w:u w:val="single"/>
        </w:rPr>
        <w:t>with early warnings</w:t>
      </w:r>
      <w:r w:rsidRPr="00235D75">
        <w:rPr>
          <w:u w:val="single"/>
        </w:rPr>
        <w:t xml:space="preserve"> of ballistic missile launches.</w:t>
      </w:r>
      <w:r w:rsidRPr="00565736">
        <w:rPr>
          <w:sz w:val="16"/>
        </w:rPr>
        <w:t xml:space="preserve"> These </w:t>
      </w:r>
      <w:r w:rsidRPr="00EB000D">
        <w:rPr>
          <w:u w:val="single"/>
        </w:rPr>
        <w:t xml:space="preserve">programs </w:t>
      </w:r>
      <w:r w:rsidRPr="00523E28">
        <w:rPr>
          <w:b/>
          <w:highlight w:val="green"/>
          <w:u w:val="single"/>
        </w:rPr>
        <w:t xml:space="preserve">bolstered </w:t>
      </w:r>
      <w:r w:rsidRPr="00122B5A">
        <w:rPr>
          <w:b/>
          <w:u w:val="single"/>
        </w:rPr>
        <w:t xml:space="preserve">stability and </w:t>
      </w:r>
      <w:r w:rsidRPr="00523E28">
        <w:rPr>
          <w:b/>
          <w:highlight w:val="green"/>
          <w:u w:val="single"/>
        </w:rPr>
        <w:t>aided</w:t>
      </w:r>
      <w:r w:rsidRPr="00235D75">
        <w:rPr>
          <w:b/>
          <w:u w:val="single"/>
        </w:rPr>
        <w:t xml:space="preserve"> progress in </w:t>
      </w:r>
      <w:r w:rsidRPr="00523E28">
        <w:rPr>
          <w:b/>
          <w:highlight w:val="green"/>
          <w:u w:val="single"/>
        </w:rPr>
        <w:t xml:space="preserve">nuclear </w:t>
      </w:r>
      <w:r w:rsidRPr="00EB000D">
        <w:rPr>
          <w:b/>
          <w:u w:val="single"/>
        </w:rPr>
        <w:t xml:space="preserve">arms </w:t>
      </w:r>
      <w:r w:rsidRPr="00523E28">
        <w:rPr>
          <w:b/>
          <w:highlight w:val="green"/>
          <w:u w:val="single"/>
        </w:rPr>
        <w:t xml:space="preserve">reduction </w:t>
      </w:r>
      <w:r w:rsidRPr="00122B5A">
        <w:rPr>
          <w:b/>
          <w:u w:val="single"/>
        </w:rPr>
        <w:t>talks</w:t>
      </w:r>
      <w:r w:rsidRPr="00565736">
        <w:rPr>
          <w:sz w:val="16"/>
        </w:rPr>
        <w:t xml:space="preserve">. </w:t>
      </w:r>
      <w:r w:rsidRPr="00523E28">
        <w:rPr>
          <w:highlight w:val="green"/>
          <w:u w:val="single"/>
        </w:rPr>
        <w:t>Satellites created</w:t>
      </w:r>
      <w:r w:rsidRPr="00235D75">
        <w:rPr>
          <w:u w:val="single"/>
        </w:rPr>
        <w:t xml:space="preserve"> “national </w:t>
      </w:r>
      <w:r w:rsidRPr="00122B5A">
        <w:rPr>
          <w:u w:val="single"/>
        </w:rPr>
        <w:t xml:space="preserve">technical means” of </w:t>
      </w:r>
      <w:r w:rsidRPr="00523E28">
        <w:rPr>
          <w:highlight w:val="green"/>
          <w:u w:val="single"/>
        </w:rPr>
        <w:t>verification</w:t>
      </w:r>
      <w:r w:rsidRPr="00235D75">
        <w:rPr>
          <w:u w:val="single"/>
        </w:rPr>
        <w:t xml:space="preserve">: the capability </w:t>
      </w:r>
      <w:r w:rsidRPr="00523E28">
        <w:rPr>
          <w:highlight w:val="green"/>
          <w:u w:val="single"/>
        </w:rPr>
        <w:t xml:space="preserve">to </w:t>
      </w:r>
      <w:r w:rsidRPr="00EB000D">
        <w:rPr>
          <w:u w:val="single"/>
        </w:rPr>
        <w:t xml:space="preserve">detect </w:t>
      </w:r>
      <w:r w:rsidRPr="00523E28">
        <w:rPr>
          <w:highlight w:val="green"/>
          <w:u w:val="single"/>
        </w:rPr>
        <w:t xml:space="preserve">compliance with arms </w:t>
      </w:r>
      <w:r w:rsidRPr="00EB000D">
        <w:rPr>
          <w:u w:val="single"/>
        </w:rPr>
        <w:t>control</w:t>
      </w:r>
      <w:r w:rsidRPr="00235D75">
        <w:rPr>
          <w:u w:val="single"/>
        </w:rPr>
        <w:t xml:space="preserve"> treaties without the need to intrude on territorial sovereignty.</w:t>
      </w:r>
      <w:r w:rsidRPr="00565736">
        <w:rPr>
          <w:sz w:val="16"/>
        </w:rPr>
        <w:t xml:space="preserve"> </w:t>
      </w:r>
      <w:r w:rsidRPr="00523E28">
        <w:rPr>
          <w:highlight w:val="green"/>
          <w:u w:val="single"/>
        </w:rPr>
        <w:t xml:space="preserve">They </w:t>
      </w:r>
      <w:r w:rsidRPr="00523E28">
        <w:rPr>
          <w:b/>
          <w:iCs/>
          <w:highlight w:val="green"/>
          <w:u w:val="single"/>
          <w:bdr w:val="single" w:sz="8" w:space="0" w:color="auto"/>
        </w:rPr>
        <w:t xml:space="preserve">reduced </w:t>
      </w:r>
      <w:r w:rsidRPr="00EB000D">
        <w:rPr>
          <w:b/>
          <w:iCs/>
          <w:u w:val="single"/>
          <w:bdr w:val="single" w:sz="8" w:space="0" w:color="auto"/>
        </w:rPr>
        <w:t>the chances of</w:t>
      </w:r>
      <w:r w:rsidRPr="00235D75">
        <w:rPr>
          <w:b/>
          <w:iCs/>
          <w:u w:val="single"/>
          <w:bdr w:val="single" w:sz="8" w:space="0" w:color="auto"/>
        </w:rPr>
        <w:t xml:space="preserve"> human </w:t>
      </w:r>
      <w:r w:rsidRPr="00523E28">
        <w:rPr>
          <w:b/>
          <w:iCs/>
          <w:highlight w:val="green"/>
          <w:u w:val="single"/>
          <w:bdr w:val="single" w:sz="8" w:space="0" w:color="auto"/>
        </w:rPr>
        <w:t>miscalculation</w:t>
      </w:r>
      <w:r w:rsidRPr="00523E28">
        <w:rPr>
          <w:highlight w:val="green"/>
          <w:u w:val="single"/>
        </w:rPr>
        <w:t xml:space="preserve"> by increasing the information available to decision </w:t>
      </w:r>
      <w:r w:rsidRPr="00EB000D">
        <w:rPr>
          <w:u w:val="single"/>
        </w:rPr>
        <w:t>makers</w:t>
      </w:r>
      <w:r w:rsidRPr="00235D75">
        <w:rPr>
          <w:u w:val="single"/>
        </w:rPr>
        <w:t xml:space="preserve"> about the intentions of other nations.</w:t>
      </w:r>
      <w:r>
        <w:rPr>
          <w:u w:val="single"/>
        </w:rPr>
        <w:t xml:space="preserve"> </w:t>
      </w:r>
      <w:r w:rsidRPr="00565736">
        <w:rPr>
          <w:sz w:val="16"/>
        </w:rPr>
        <w:t xml:space="preserve">The US has made the most progress in the second mission, force enhancement, by using space to boost conventional military abilities. GPS enables the exact deployment of units, the synchronization of combat maneuvers, clearer identification of friend and foe, and precision targeting. In its recent wars, </w:t>
      </w:r>
      <w:r w:rsidRPr="00235D75">
        <w:rPr>
          <w:u w:val="single"/>
        </w:rPr>
        <w:t xml:space="preserve">the US has used satellite information to find the enemy, even to the </w:t>
      </w:r>
      <w:r w:rsidRPr="00EB000D">
        <w:rPr>
          <w:u w:val="single"/>
        </w:rPr>
        <w:t>level of individual leaders, deploy on-station air or ground forces, and fire precision-guided munitions to destroy targets with decreased risk of collateral damage</w:t>
      </w:r>
      <w:r w:rsidRPr="00EB000D">
        <w:rPr>
          <w:sz w:val="16"/>
        </w:rPr>
        <w:t xml:space="preserve">. American </w:t>
      </w:r>
      <w:r w:rsidRPr="00EB000D">
        <w:rPr>
          <w:u w:val="single"/>
        </w:rPr>
        <w:t>military leaders have argued that continued integration of space and conventional strike capabilities will allow the US to handle the twenty-first century threats—</w:t>
      </w:r>
      <w:r w:rsidRPr="00EB000D">
        <w:rPr>
          <w:b/>
          <w:u w:val="single"/>
        </w:rPr>
        <w:t xml:space="preserve">terrorism, rogue nations, asymmetric warfare, and </w:t>
      </w:r>
      <w:r w:rsidRPr="00EB000D">
        <w:rPr>
          <w:rStyle w:val="Emphasis"/>
        </w:rPr>
        <w:t>regional challengers</w:t>
      </w:r>
      <w:r w:rsidRPr="00EB000D">
        <w:rPr>
          <w:u w:val="single"/>
        </w:rPr>
        <w:t>—more effectively with less resources.</w:t>
      </w:r>
    </w:p>
    <w:p w14:paraId="09AB8C62" w14:textId="77777777" w:rsidR="003843DC" w:rsidRPr="00100A2B" w:rsidRDefault="003843DC" w:rsidP="003843DC">
      <w:pPr>
        <w:pStyle w:val="Heading4"/>
        <w:rPr>
          <w:rFonts w:cs="Calibri"/>
        </w:rPr>
      </w:pPr>
      <w:r w:rsidRPr="00100A2B">
        <w:rPr>
          <w:rFonts w:cs="Calibri"/>
        </w:rPr>
        <w:t>Nuke war causes extinction – it won’t stay limited</w:t>
      </w:r>
    </w:p>
    <w:p w14:paraId="1535338B" w14:textId="77777777" w:rsidR="003843DC" w:rsidRPr="00100A2B" w:rsidRDefault="003843DC" w:rsidP="003843DC">
      <w:r w:rsidRPr="00FF1EDC">
        <w:rPr>
          <w:rStyle w:val="Style13ptBold"/>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350707DB" w14:textId="77777777" w:rsidR="003843DC" w:rsidRPr="00100A2B" w:rsidRDefault="003843DC" w:rsidP="003843DC">
      <w:pPr>
        <w:rPr>
          <w:rStyle w:val="StyleUnderline"/>
        </w:rPr>
      </w:pPr>
      <w:r w:rsidRPr="00100A2B">
        <w:rPr>
          <w:rStyle w:val="StyleUnderline"/>
        </w:rPr>
        <w:t xml:space="preserve">We are not talking enough about the </w:t>
      </w:r>
      <w:r w:rsidRPr="00D15E8F">
        <w:rPr>
          <w:rStyle w:val="StyleUnderline"/>
          <w:highlight w:val="green"/>
        </w:rPr>
        <w:t>climatic effects of nuclear war</w:t>
      </w:r>
      <w:r w:rsidRPr="00982BE9">
        <w:rPr>
          <w:sz w:val="14"/>
          <w:szCs w:val="26"/>
        </w:rPr>
        <w:t xml:space="preserve">. 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aspect of nuclear war has faded from view. That’s not good. In the mid-2000s, climate scientists such as Alan </w:t>
      </w:r>
      <w:proofErr w:type="spellStart"/>
      <w:r w:rsidRPr="00100A2B">
        <w:rPr>
          <w:rStyle w:val="StyleUnderline"/>
        </w:rPr>
        <w:t>Robock</w:t>
      </w:r>
      <w:proofErr w:type="spellEnd"/>
      <w:r w:rsidRPr="00100A2B">
        <w:rPr>
          <w:rStyle w:val="StyleUnderline"/>
        </w:rPr>
        <w:t xml:space="preserve"> (Rutgers) took another look at nuclear winter theory. This time around, they used </w:t>
      </w:r>
      <w:proofErr w:type="gramStart"/>
      <w:r w:rsidRPr="00100A2B">
        <w:rPr>
          <w:rStyle w:val="StyleUnderline"/>
        </w:rPr>
        <w:t>much-improved</w:t>
      </w:r>
      <w:proofErr w:type="gramEnd"/>
      <w:r w:rsidRPr="00100A2B">
        <w:rPr>
          <w:rStyle w:val="StyleUnderline"/>
        </w:rPr>
        <w:t xml:space="preserve"> and much more detailed climate models than those available 20 years earlier.</w:t>
      </w:r>
      <w:r w:rsidRPr="00982BE9">
        <w:rPr>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982BE9">
        <w:rPr>
          <w:sz w:val="14"/>
          <w:szCs w:val="26"/>
        </w:rPr>
        <w:t>soot</w:t>
      </w:r>
      <w:proofErr w:type="gramEnd"/>
      <w:r w:rsidRPr="00982BE9">
        <w:rPr>
          <w:sz w:val="14"/>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982BE9">
        <w:rPr>
          <w:sz w:val="14"/>
          <w:szCs w:val="26"/>
        </w:rPr>
        <w:t>really significant</w:t>
      </w:r>
      <w:proofErr w:type="gramEnd"/>
      <w:r w:rsidRPr="00982BE9">
        <w:rPr>
          <w:sz w:val="14"/>
          <w:szCs w:val="26"/>
        </w:rPr>
        <w:t xml:space="preserve"> food shortages. </w:t>
      </w:r>
      <w:proofErr w:type="gramStart"/>
      <w:r w:rsidRPr="00982BE9">
        <w:rPr>
          <w:sz w:val="14"/>
          <w:szCs w:val="26"/>
        </w:rPr>
        <w:t>So</w:t>
      </w:r>
      <w:proofErr w:type="gramEnd"/>
      <w:r w:rsidRPr="00982BE9">
        <w:rPr>
          <w:sz w:val="14"/>
          <w:szCs w:val="26"/>
        </w:rPr>
        <w:t xml:space="preserve"> the climatic effects of even a relatively small nuclear war would be planet-wide. What about a larger-scale conflict? A </w:t>
      </w:r>
      <w:r w:rsidRPr="00D15E8F">
        <w:rPr>
          <w:rStyle w:val="StyleUnderline"/>
          <w:highlight w:val="green"/>
        </w:rPr>
        <w:t>U.S.-Russia war</w:t>
      </w:r>
      <w:r w:rsidRPr="00100A2B">
        <w:rPr>
          <w:rStyle w:val="StyleUnderline"/>
        </w:rPr>
        <w:t xml:space="preserve"> currently seems unlikely, but if it were to occur, </w:t>
      </w:r>
      <w:r w:rsidRPr="00D15E8F">
        <w:rPr>
          <w:rStyle w:val="StyleUnderline"/>
          <w:highlight w:val="green"/>
        </w:rPr>
        <w:t>hundreds</w:t>
      </w:r>
      <w:r w:rsidRPr="00100A2B">
        <w:rPr>
          <w:rStyle w:val="StyleUnderline"/>
        </w:rPr>
        <w:t xml:space="preserve"> or even thousands </w:t>
      </w:r>
      <w:r w:rsidRPr="00D15E8F">
        <w:rPr>
          <w:rStyle w:val="StyleUnderline"/>
          <w:highlight w:val="green"/>
        </w:rPr>
        <w:t>of nuc</w:t>
      </w:r>
      <w:r w:rsidRPr="003A0DC3">
        <w:rPr>
          <w:rStyle w:val="StyleUnderline"/>
        </w:rPr>
        <w:t>lear weapon</w:t>
      </w:r>
      <w:r w:rsidRPr="00D15E8F">
        <w:rPr>
          <w:rStyle w:val="StyleUnderline"/>
          <w:highlight w:val="green"/>
        </w:rPr>
        <w:t xml:space="preserve">s </w:t>
      </w:r>
      <w:r w:rsidRPr="003A0DC3">
        <w:rPr>
          <w:rStyle w:val="StyleUnderline"/>
        </w:rPr>
        <w:t xml:space="preserve">might be </w:t>
      </w:r>
      <w:r w:rsidRPr="00D15E8F">
        <w:rPr>
          <w:rStyle w:val="StyleUnderline"/>
          <w:highlight w:val="green"/>
        </w:rPr>
        <w:t>launched</w:t>
      </w:r>
      <w:r w:rsidRPr="00100A2B">
        <w:rPr>
          <w:rStyle w:val="StyleUnderline"/>
        </w:rPr>
        <w:t xml:space="preserve">. The </w:t>
      </w:r>
      <w:r w:rsidRPr="00D15E8F">
        <w:rPr>
          <w:rStyle w:val="StyleUnderline"/>
          <w:highlight w:val="green"/>
        </w:rPr>
        <w:t xml:space="preserve">climatic consequences </w:t>
      </w:r>
      <w:r w:rsidRPr="003A0DC3">
        <w:rPr>
          <w:rStyle w:val="StyleUnderline"/>
        </w:rPr>
        <w:t xml:space="preserve">would be </w:t>
      </w:r>
      <w:r w:rsidRPr="00D15E8F">
        <w:rPr>
          <w:rStyle w:val="StyleUnderline"/>
          <w:highlight w:val="green"/>
        </w:rPr>
        <w:t>catastrophic</w:t>
      </w:r>
      <w:r w:rsidRPr="00100A2B">
        <w:rPr>
          <w:rStyle w:val="StyleUnderline"/>
        </w:rPr>
        <w:t xml:space="preserve">: global average </w:t>
      </w:r>
      <w:r w:rsidRPr="00D15E8F">
        <w:rPr>
          <w:rStyle w:val="StyleUnderline"/>
          <w:highlight w:val="green"/>
        </w:rPr>
        <w:t>temp</w:t>
      </w:r>
      <w:r w:rsidRPr="00100A2B">
        <w:rPr>
          <w:rStyle w:val="StyleUnderline"/>
        </w:rPr>
        <w:t>erature</w:t>
      </w:r>
      <w:r w:rsidRPr="00D15E8F">
        <w:rPr>
          <w:rStyle w:val="StyleUnderline"/>
          <w:highlight w:val="green"/>
        </w:rPr>
        <w:t>s</w:t>
      </w:r>
      <w:r w:rsidRPr="00100A2B">
        <w:rPr>
          <w:rStyle w:val="StyleUnderline"/>
        </w:rPr>
        <w:t xml:space="preserve"> </w:t>
      </w:r>
      <w:r w:rsidRPr="003A0DC3">
        <w:rPr>
          <w:rStyle w:val="StyleUnderline"/>
        </w:rPr>
        <w:t xml:space="preserve">would </w:t>
      </w:r>
      <w:r w:rsidRPr="00D15E8F">
        <w:rPr>
          <w:rStyle w:val="StyleUnderline"/>
          <w:highlight w:val="green"/>
        </w:rPr>
        <w:t xml:space="preserve">drop </w:t>
      </w:r>
      <w:r w:rsidRPr="003A0DC3">
        <w:rPr>
          <w:rStyle w:val="StyleUnderline"/>
        </w:rPr>
        <w:t xml:space="preserve">as much as </w:t>
      </w:r>
      <w:r w:rsidRPr="00D15E8F">
        <w:rPr>
          <w:rStyle w:val="StyleUnderline"/>
          <w:highlight w:val="green"/>
        </w:rPr>
        <w:t>12 degrees</w:t>
      </w:r>
      <w:r w:rsidRPr="00100A2B">
        <w:rPr>
          <w:rStyle w:val="StyleUnderline"/>
        </w:rPr>
        <w:t xml:space="preserve"> </w:t>
      </w:r>
      <w:r w:rsidRPr="00D15E8F">
        <w:rPr>
          <w:rStyle w:val="StyleUnderline"/>
          <w:highlight w:val="green"/>
        </w:rPr>
        <w:t>F</w:t>
      </w:r>
      <w:r w:rsidRPr="00100A2B">
        <w:rPr>
          <w:rStyle w:val="StyleUnderline"/>
        </w:rPr>
        <w:t xml:space="preserve">ahrenheit (7 degrees Celsius) </w:t>
      </w:r>
      <w:r w:rsidRPr="00D15E8F">
        <w:rPr>
          <w:rStyle w:val="StyleUnderline"/>
          <w:highlight w:val="green"/>
        </w:rPr>
        <w:t>for</w:t>
      </w:r>
      <w:r w:rsidRPr="00100A2B">
        <w:rPr>
          <w:rStyle w:val="StyleUnderline"/>
        </w:rPr>
        <w:t xml:space="preserve"> up to several </w:t>
      </w:r>
      <w:r w:rsidRPr="00D15E8F">
        <w:rPr>
          <w:rStyle w:val="StyleUnderline"/>
          <w:highlight w:val="green"/>
        </w:rPr>
        <w:t>years</w:t>
      </w:r>
      <w:r w:rsidRPr="00100A2B">
        <w:rPr>
          <w:rStyle w:val="StyleUnderline"/>
        </w:rPr>
        <w:t xml:space="preserve"> — temperatures last seen during the great ice ages. Meanwhile, </w:t>
      </w:r>
      <w:r w:rsidRPr="003A0DC3">
        <w:rPr>
          <w:rStyle w:val="StyleUnderline"/>
        </w:rPr>
        <w:t xml:space="preserve">smoke and </w:t>
      </w:r>
      <w:r w:rsidRPr="00D15E8F">
        <w:rPr>
          <w:rStyle w:val="StyleUnderline"/>
          <w:highlight w:val="green"/>
        </w:rPr>
        <w:t>dust circulating</w:t>
      </w:r>
      <w:r w:rsidRPr="00100A2B">
        <w:rPr>
          <w:rStyle w:val="StyleUnderline"/>
        </w:rPr>
        <w:t xml:space="preserve"> in the </w:t>
      </w:r>
      <w:r w:rsidRPr="00D15E8F">
        <w:rPr>
          <w:rStyle w:val="StyleUnderline"/>
          <w:highlight w:val="green"/>
        </w:rPr>
        <w:t xml:space="preserve">stratosphere </w:t>
      </w:r>
      <w:r w:rsidRPr="003A0DC3">
        <w:rPr>
          <w:rStyle w:val="StyleUnderline"/>
        </w:rPr>
        <w:t xml:space="preserve">would </w:t>
      </w:r>
      <w:r w:rsidRPr="00D15E8F">
        <w:rPr>
          <w:rStyle w:val="StyleUnderline"/>
          <w:highlight w:val="green"/>
        </w:rPr>
        <w:t>darken</w:t>
      </w:r>
      <w:r w:rsidRPr="00100A2B">
        <w:rPr>
          <w:rStyle w:val="StyleUnderline"/>
        </w:rPr>
        <w:t xml:space="preserve"> the atmosphere </w:t>
      </w:r>
      <w:r w:rsidRPr="003A0DC3">
        <w:rPr>
          <w:rStyle w:val="StyleUnderline"/>
        </w:rPr>
        <w:t xml:space="preserve">enough </w:t>
      </w:r>
      <w:r w:rsidRPr="00D15E8F">
        <w:rPr>
          <w:rStyle w:val="StyleUnderline"/>
          <w:highlight w:val="green"/>
        </w:rPr>
        <w:t>to inhibit photosynthesis</w:t>
      </w:r>
      <w:r w:rsidRPr="00100A2B">
        <w:rPr>
          <w:rStyle w:val="StyleUnderline"/>
        </w:rPr>
        <w:t xml:space="preserve">, causing disastrous </w:t>
      </w:r>
      <w:r w:rsidRPr="00D15E8F">
        <w:rPr>
          <w:rStyle w:val="StyleUnderline"/>
          <w:highlight w:val="green"/>
        </w:rPr>
        <w:t>crop failures</w:t>
      </w:r>
      <w:r w:rsidRPr="00100A2B">
        <w:rPr>
          <w:rStyle w:val="StyleUnderline"/>
        </w:rPr>
        <w:t xml:space="preserve">, widespread </w:t>
      </w:r>
      <w:proofErr w:type="gramStart"/>
      <w:r w:rsidRPr="00D15E8F">
        <w:rPr>
          <w:rStyle w:val="StyleUnderline"/>
          <w:highlight w:val="green"/>
        </w:rPr>
        <w:t>famine</w:t>
      </w:r>
      <w:proofErr w:type="gramEnd"/>
      <w:r w:rsidRPr="00D15E8F">
        <w:rPr>
          <w:rStyle w:val="StyleUnderline"/>
          <w:highlight w:val="green"/>
        </w:rPr>
        <w:t xml:space="preserve"> and</w:t>
      </w:r>
      <w:r w:rsidRPr="00100A2B">
        <w:rPr>
          <w:rStyle w:val="StyleUnderline"/>
        </w:rPr>
        <w:t xml:space="preserve"> massive </w:t>
      </w:r>
      <w:r w:rsidRPr="00D15E8F">
        <w:rPr>
          <w:rStyle w:val="StyleUnderline"/>
          <w:highlight w:val="green"/>
        </w:rPr>
        <w:t>ecological</w:t>
      </w:r>
      <w:r w:rsidRPr="00100A2B">
        <w:rPr>
          <w:rStyle w:val="StyleUnderline"/>
        </w:rPr>
        <w:t xml:space="preserve"> </w:t>
      </w:r>
      <w:r w:rsidRPr="00D15E8F">
        <w:rPr>
          <w:rStyle w:val="StyleUnderline"/>
          <w:highlight w:val="green"/>
        </w:rPr>
        <w:t>disruption</w:t>
      </w:r>
      <w:r w:rsidRPr="00100A2B">
        <w:rPr>
          <w:rStyle w:val="StyleUnderline"/>
        </w:rPr>
        <w:t>.</w:t>
      </w:r>
      <w:r>
        <w:rPr>
          <w:rStyle w:val="StyleUnderline"/>
        </w:rPr>
        <w:t xml:space="preserve"> </w:t>
      </w:r>
      <w:r w:rsidRPr="00100A2B">
        <w:rPr>
          <w:rStyle w:val="StyleUnderline"/>
        </w:rPr>
        <w:t xml:space="preserve">The effect would be </w:t>
      </w:r>
      <w:proofErr w:type="gramStart"/>
      <w:r w:rsidRPr="00100A2B">
        <w:rPr>
          <w:rStyle w:val="StyleUnderline"/>
        </w:rPr>
        <w:t>similar to</w:t>
      </w:r>
      <w:proofErr w:type="gramEnd"/>
      <w:r w:rsidRPr="00100A2B">
        <w:rPr>
          <w:rStyle w:val="StyleUnderline"/>
        </w:rPr>
        <w:t xml:space="preserve"> that of the giant meteor believed to be responsible for the extinction of the dinosaurs. This time, we would be the dinosaurs.</w:t>
      </w:r>
      <w:r w:rsidRPr="00982BE9">
        <w:rPr>
          <w:sz w:val="14"/>
          <w:szCs w:val="26"/>
        </w:rPr>
        <w:t xml:space="preserve"> Many people are concerned about North Korea’s advancing missile capabilities. Is nuclear war likely in your opinion? At this </w:t>
      </w:r>
      <w:r w:rsidRPr="00982BE9">
        <w:rPr>
          <w:sz w:val="14"/>
        </w:rPr>
        <w:t xml:space="preserve">writing, I think </w:t>
      </w:r>
      <w:r w:rsidRPr="00100A2B">
        <w:rPr>
          <w:rStyle w:val="StyleUnderline"/>
        </w:rPr>
        <w:t>we are closer to a nuclear war than we have been since the early 1960s</w:t>
      </w:r>
      <w:r w:rsidRPr="00982BE9">
        <w:rPr>
          <w:sz w:val="14"/>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982BE9">
        <w:rPr>
          <w:sz w:val="14"/>
        </w:rPr>
        <w:t>have to</w:t>
      </w:r>
      <w:proofErr w:type="gramEnd"/>
      <w:r w:rsidRPr="00982BE9">
        <w:rPr>
          <w:sz w:val="14"/>
        </w:rPr>
        <w:t xml:space="preserve"> hope that our generals, both inside and outside the White House, can rein him in. North Korea would most certainly “lose” a nuclear war with the United States. But many millions would</w:t>
      </w:r>
      <w:r w:rsidRPr="00982BE9">
        <w:rPr>
          <w:sz w:val="14"/>
          <w:szCs w:val="26"/>
        </w:rPr>
        <w:t xml:space="preserve"> die, including hundreds of thousands of Americans currently living in South Korea and Japan (probable North Korean targets). Such vast damage would be wrought in Korea, Japan and </w:t>
      </w:r>
      <w:proofErr w:type="gramStart"/>
      <w:r w:rsidRPr="00982BE9">
        <w:rPr>
          <w:sz w:val="14"/>
          <w:szCs w:val="26"/>
        </w:rPr>
        <w:t>Pacific island</w:t>
      </w:r>
      <w:proofErr w:type="gramEnd"/>
      <w:r w:rsidRPr="00982BE9">
        <w:rPr>
          <w:sz w:val="14"/>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100A2B">
        <w:rPr>
          <w:rStyle w:val="StyleUnderline"/>
        </w:rPr>
        <w:t xml:space="preserve">it’s quite </w:t>
      </w:r>
      <w:r w:rsidRPr="00D15E8F">
        <w:rPr>
          <w:rStyle w:val="StyleUnderline"/>
          <w:highlight w:val="green"/>
        </w:rPr>
        <w:t>unlikely that</w:t>
      </w:r>
      <w:r w:rsidRPr="00100A2B">
        <w:rPr>
          <w:rStyle w:val="StyleUnderline"/>
        </w:rPr>
        <w:t xml:space="preserve"> any </w:t>
      </w:r>
      <w:r w:rsidRPr="00D15E8F">
        <w:rPr>
          <w:rStyle w:val="StyleUnderline"/>
          <w:highlight w:val="green"/>
        </w:rPr>
        <w:t>exchange between two nuclear powers</w:t>
      </w:r>
      <w:r w:rsidRPr="00100A2B">
        <w:rPr>
          <w:rStyle w:val="StyleUnderline"/>
        </w:rPr>
        <w:t xml:space="preserve"> would </w:t>
      </w:r>
      <w:r w:rsidRPr="00D15E8F">
        <w:rPr>
          <w:rStyle w:val="StyleUnderline"/>
          <w:highlight w:val="green"/>
        </w:rPr>
        <w:t>stay limited to</w:t>
      </w:r>
      <w:r w:rsidRPr="00100A2B">
        <w:rPr>
          <w:rStyle w:val="StyleUnderline"/>
        </w:rPr>
        <w:t xml:space="preserve"> these </w:t>
      </w:r>
      <w:r w:rsidRPr="00D15E8F">
        <w:rPr>
          <w:rStyle w:val="StyleUnderline"/>
          <w:highlight w:val="green"/>
        </w:rPr>
        <w:t xml:space="preserve">smaller, </w:t>
      </w:r>
      <w:r w:rsidRPr="003A0DC3">
        <w:rPr>
          <w:rStyle w:val="StyleUnderline"/>
        </w:rPr>
        <w:t xml:space="preserve">less destructive </w:t>
      </w:r>
      <w:r w:rsidRPr="00D15E8F">
        <w:rPr>
          <w:rStyle w:val="StyleUnderline"/>
          <w:highlight w:val="green"/>
        </w:rPr>
        <w:t>bombs</w:t>
      </w:r>
      <w:r w:rsidRPr="00100A2B">
        <w:rPr>
          <w:rStyle w:val="StyleUnderline"/>
        </w:rPr>
        <w:t>.</w:t>
      </w:r>
    </w:p>
    <w:p w14:paraId="58ECA610" w14:textId="77777777" w:rsidR="003843DC" w:rsidRPr="00565736" w:rsidRDefault="003843DC" w:rsidP="00E81FF7">
      <w:pPr>
        <w:rPr>
          <w:u w:val="single"/>
        </w:rPr>
      </w:pPr>
    </w:p>
    <w:p w14:paraId="132F0104" w14:textId="0F48F7BA" w:rsidR="00E81FF7" w:rsidRDefault="00E81FF7" w:rsidP="00E81FF7">
      <w:pPr>
        <w:pStyle w:val="Heading2"/>
      </w:pPr>
      <w:r>
        <w:t>Case</w:t>
      </w:r>
    </w:p>
    <w:p w14:paraId="04548DD3" w14:textId="77777777" w:rsidR="003843DC" w:rsidRPr="003843DC" w:rsidRDefault="003843DC" w:rsidP="003843DC"/>
    <w:sectPr w:rsidR="003843DC" w:rsidRPr="003843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Georgia">
    <w:altName w:val="﷽﷽﷽﷽﷽﷽﷽﷽"/>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Arial Narrow">
    <w:altName w:val="﷽﷽﷽﷽﷽﷽﷽﷽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MS Mincho"/>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altName w:val="﷽﷽﷽﷽﷽﷽帽ƐM"/>
    <w:panose1 w:val="02020603050405020304"/>
    <w:charset w:val="00"/>
    <w:family w:val="auto"/>
    <w:pitch w:val="variable"/>
    <w:sig w:usb0="E00002FF" w:usb1="5000205A" w:usb2="00000000" w:usb3="00000000" w:csb0="000001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rebuchet MS">
    <w:altName w:val="﷽﷽﷽﷽﷽﷽﷽﷽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80"/>
    <w:family w:val="auto"/>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libri"/>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auto"/>
    <w:pitch w:val="variable"/>
    <w:sig w:usb0="E0002AEF" w:usb1="C0007841" w:usb2="00000009" w:usb3="00000000" w:csb0="000001FF"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libri"/>
    <w:panose1 w:val="00000000000000000000"/>
    <w:charset w:val="4D"/>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charset w:val="00"/>
    <w:family w:val="roman"/>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a Neue"/>
    <w:charset w:val="00"/>
    <w:family w:val="auto"/>
    <w:pitch w:val="variable"/>
    <w:sig w:usb0="E50002FF" w:usb1="500079DB" w:usb2="00000010" w:usb3="00000000" w:csb0="00000001" w:csb1="00000000"/>
  </w:font>
  <w:font w:name="Sabon LT Std">
    <w:altName w:val="Sabon LT Std"/>
    <w:panose1 w:val="00000000000000000000"/>
    <w:charset w:val="00"/>
    <w:family w:val="roman"/>
    <w:notTrueType/>
    <w:pitch w:val="default"/>
  </w:font>
  <w:font w:name="Baskerville">
    <w:altName w:val="﷽﷽﷽﷽﷽﷽﷽﷽lle"/>
    <w:charset w:val="00"/>
    <w:family w:val="roman"/>
    <w:pitch w:val="variable"/>
    <w:sig w:usb0="80000067" w:usb1="02000000" w:usb2="00000000" w:usb3="00000000" w:csb0="0000019F" w:csb1="00000000"/>
  </w:font>
  <w:font w:name="Frutiger 45 Light">
    <w:altName w:val="Times New Roman"/>
    <w:panose1 w:val="00000000000000000000"/>
    <w:charset w:val="00"/>
    <w:family w:val="swiss"/>
    <w:notTrueType/>
    <w:pitch w:val="default"/>
    <w:sig w:usb0="03000003" w:usb1="00000000" w:usb2="00000000" w:usb3="00000000" w:csb0="00000001" w:csb1="00000000"/>
  </w:font>
  <w:font w:name="Liberation Sans">
    <w:altName w:val="Arial"/>
    <w:charset w:val="01"/>
    <w:family w:val="swiss"/>
    <w:pitch w:val="default"/>
  </w:font>
  <w:font w:name="Droid Sans Fallback">
    <w:altName w:val="MS Mincho"/>
    <w:charset w:val="80"/>
    <w:family w:val="auto"/>
    <w:pitch w:val="variable"/>
  </w:font>
  <w:font w:name="FreeSans">
    <w:altName w:val="Cambria"/>
    <w:charset w:val="00"/>
    <w:family w:val="roman"/>
    <w:pitch w:val="default"/>
  </w:font>
  <w:font w:name="HNKAOE+Arial">
    <w:altName w:val="Arial"/>
    <w:panose1 w:val="00000000000000000000"/>
    <w:charset w:val="00"/>
    <w:family w:val="swiss"/>
    <w:notTrueType/>
    <w:pitch w:val="default"/>
    <w:sig w:usb0="00000003" w:usb1="00000000" w:usb2="00000000" w:usb3="00000000" w:csb0="00000001" w:csb1="00000000"/>
  </w:font>
  <w:font w:name="Times-Roman">
    <w:altName w:val="Times New Roman"/>
    <w:panose1 w:val="00000000000000000000"/>
    <w:charset w:val="4D"/>
    <w:family w:val="roman"/>
    <w:notTrueType/>
    <w:pitch w:val="default"/>
    <w:sig w:usb0="03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Gill Sans">
    <w:altName w:val="﷽﷽﷽﷽﷽﷽﷽﷽s"/>
    <w:charset w:val="B1"/>
    <w:family w:val="swiss"/>
    <w:pitch w:val="variable"/>
    <w:sig w:usb0="80000A67" w:usb1="00000000" w:usb2="00000000" w:usb3="00000000" w:csb0="000001F7" w:csb1="00000000"/>
  </w:font>
  <w:font w:name="Futura">
    <w:altName w:val="﷽﷽﷽﷽﷽﷽﷽"/>
    <w:charset w:val="00"/>
    <w:family w:val="swiss"/>
    <w:pitch w:val="variable"/>
    <w:sig w:usb0="A00002AF" w:usb1="5000214A"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6BD0EC9"/>
    <w:multiLevelType w:val="multilevel"/>
    <w:tmpl w:val="0EFAFF54"/>
    <w:lvl w:ilvl="0">
      <w:start w:val="1"/>
      <w:numFmt w:val="decimal"/>
      <w:pStyle w:val="Numb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4773A82"/>
    <w:multiLevelType w:val="hybridMultilevel"/>
    <w:tmpl w:val="6C743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047D16"/>
    <w:multiLevelType w:val="hybridMultilevel"/>
    <w:tmpl w:val="15F25A38"/>
    <w:lvl w:ilvl="0" w:tplc="321A932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3"/>
  </w:num>
  <w:num w:numId="12">
    <w:abstractNumId w:val="19"/>
  </w:num>
  <w:num w:numId="13">
    <w:abstractNumId w:val="0"/>
  </w:num>
  <w:num w:numId="14">
    <w:abstractNumId w:val="18"/>
  </w:num>
  <w:num w:numId="15">
    <w:abstractNumId w:val="14"/>
  </w:num>
  <w:num w:numId="16">
    <w:abstractNumId w:val="13"/>
  </w:num>
  <w:num w:numId="17">
    <w:abstractNumId w:val="22"/>
  </w:num>
  <w:num w:numId="18">
    <w:abstractNumId w:val="20"/>
  </w:num>
  <w:num w:numId="19">
    <w:abstractNumId w:val="17"/>
  </w:num>
  <w:num w:numId="20">
    <w:abstractNumId w:val="21"/>
  </w:num>
  <w:num w:numId="21">
    <w:abstractNumId w:val="15"/>
  </w:num>
  <w:num w:numId="22">
    <w:abstractNumId w:val="12"/>
  </w:num>
  <w:num w:numId="23">
    <w:abstractNumId w:val="24"/>
  </w:num>
  <w:num w:numId="24">
    <w:abstractNumId w:val="11"/>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81FF7"/>
    <w:rsid w:val="000139A3"/>
    <w:rsid w:val="000172FA"/>
    <w:rsid w:val="00100833"/>
    <w:rsid w:val="00104529"/>
    <w:rsid w:val="00105942"/>
    <w:rsid w:val="00107396"/>
    <w:rsid w:val="00144A4C"/>
    <w:rsid w:val="00176AB0"/>
    <w:rsid w:val="00177B7D"/>
    <w:rsid w:val="0018322D"/>
    <w:rsid w:val="001B5776"/>
    <w:rsid w:val="001E527A"/>
    <w:rsid w:val="001F78CE"/>
    <w:rsid w:val="00227684"/>
    <w:rsid w:val="00251FC7"/>
    <w:rsid w:val="002855A7"/>
    <w:rsid w:val="002B146A"/>
    <w:rsid w:val="002B5E17"/>
    <w:rsid w:val="002F515F"/>
    <w:rsid w:val="00315690"/>
    <w:rsid w:val="00316B75"/>
    <w:rsid w:val="00325646"/>
    <w:rsid w:val="003460F2"/>
    <w:rsid w:val="0038158C"/>
    <w:rsid w:val="003843DC"/>
    <w:rsid w:val="003902BA"/>
    <w:rsid w:val="003A09E2"/>
    <w:rsid w:val="00402B65"/>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C307E"/>
    <w:rsid w:val="006C30F2"/>
    <w:rsid w:val="006D4ECC"/>
    <w:rsid w:val="006D6DF6"/>
    <w:rsid w:val="006F17F0"/>
    <w:rsid w:val="00722258"/>
    <w:rsid w:val="007243E5"/>
    <w:rsid w:val="00766EA0"/>
    <w:rsid w:val="00780828"/>
    <w:rsid w:val="007A2226"/>
    <w:rsid w:val="007A7912"/>
    <w:rsid w:val="007D7D06"/>
    <w:rsid w:val="007F5B66"/>
    <w:rsid w:val="00823A1C"/>
    <w:rsid w:val="00845B9D"/>
    <w:rsid w:val="008508A2"/>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7254F"/>
    <w:rsid w:val="00B8057C"/>
    <w:rsid w:val="00BB5F48"/>
    <w:rsid w:val="00BC4B33"/>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4964"/>
    <w:rsid w:val="00D325A9"/>
    <w:rsid w:val="00D36A8A"/>
    <w:rsid w:val="00D61409"/>
    <w:rsid w:val="00D6691E"/>
    <w:rsid w:val="00D71170"/>
    <w:rsid w:val="00DA1C92"/>
    <w:rsid w:val="00DA25D4"/>
    <w:rsid w:val="00DA6538"/>
    <w:rsid w:val="00E15E75"/>
    <w:rsid w:val="00E5262C"/>
    <w:rsid w:val="00E81FF7"/>
    <w:rsid w:val="00EB000D"/>
    <w:rsid w:val="00EC7DC4"/>
    <w:rsid w:val="00ED30CF"/>
    <w:rsid w:val="00F138F0"/>
    <w:rsid w:val="00F176EF"/>
    <w:rsid w:val="00F45E10"/>
    <w:rsid w:val="00F6364A"/>
    <w:rsid w:val="00F773F0"/>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5EDCF"/>
  <w15:chartTrackingRefBased/>
  <w15:docId w15:val="{8F46C391-2BC6-4FC4-84BE-372FEDB88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81FF7"/>
    <w:rPr>
      <w:rFonts w:ascii="Calibri" w:hAnsi="Calibri" w:cs="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E81F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E81FF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E81FF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E81FF7"/>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qFormat/>
    <w:rsid w:val="007A7912"/>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7A7912"/>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7A7912"/>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7A7912"/>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7A7912"/>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E81F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1FF7"/>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rsid w:val="00E81FF7"/>
    <w:rPr>
      <w:rFonts w:ascii="Calibri" w:eastAsiaTheme="majorEastAsia" w:hAnsi="Calibri"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1"/>
    <w:rsid w:val="00E81FF7"/>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E81FF7"/>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E81FF7"/>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E81FF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81FF7"/>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E81FF7"/>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E81FF7"/>
    <w:rPr>
      <w:color w:val="auto"/>
      <w:u w:val="none"/>
    </w:rPr>
  </w:style>
  <w:style w:type="character" w:styleId="FollowedHyperlink">
    <w:name w:val="FollowedHyperlink"/>
    <w:basedOn w:val="DefaultParagraphFont"/>
    <w:uiPriority w:val="99"/>
    <w:unhideWhenUsed/>
    <w:rsid w:val="00E81FF7"/>
    <w:rPr>
      <w:color w:val="auto"/>
      <w:u w:val="none"/>
    </w:rPr>
  </w:style>
  <w:style w:type="paragraph" w:customStyle="1" w:styleId="Emphasis1">
    <w:name w:val="Emphasis1"/>
    <w:basedOn w:val="Normal"/>
    <w:link w:val="Emphasis"/>
    <w:autoRedefine/>
    <w:uiPriority w:val="7"/>
    <w:qFormat/>
    <w:rsid w:val="00E81FF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E81FF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7A7912"/>
    <w:pPr>
      <w:spacing w:after="0" w:line="240" w:lineRule="auto"/>
    </w:pPr>
    <w:rPr>
      <w:rFonts w:eastAsiaTheme="minorEastAsia"/>
      <w:szCs w:val="24"/>
      <w:u w:val="single"/>
    </w:rPr>
  </w:style>
  <w:style w:type="character" w:customStyle="1" w:styleId="Heading5Char">
    <w:name w:val="Heading 5 Char"/>
    <w:aliases w:val="Text Char"/>
    <w:basedOn w:val="DefaultParagraphFont"/>
    <w:link w:val="Heading5"/>
    <w:rsid w:val="007A7912"/>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7A7912"/>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7A7912"/>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7A7912"/>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7A7912"/>
    <w:rPr>
      <w:rFonts w:ascii="Cambria" w:eastAsia="Times New Roman" w:hAnsi="Cambria" w:cs="Calibri"/>
      <w:i/>
      <w:iCs/>
      <w:sz w:val="18"/>
      <w:szCs w:val="18"/>
      <w:lang w:bidi="en-US"/>
    </w:rPr>
  </w:style>
  <w:style w:type="paragraph" w:styleId="ListParagraph">
    <w:name w:val="List Paragraph"/>
    <w:aliases w:val="6 font"/>
    <w:basedOn w:val="Normal"/>
    <w:uiPriority w:val="99"/>
    <w:unhideWhenUsed/>
    <w:qFormat/>
    <w:rsid w:val="007A7912"/>
    <w:pPr>
      <w:ind w:left="720"/>
      <w:contextualSpacing/>
    </w:pPr>
  </w:style>
  <w:style w:type="character" w:customStyle="1" w:styleId="TitleChar">
    <w:name w:val="Title Char"/>
    <w:aliases w:val="title Char,UNDERLINE Char,Cites and Cards Char,Bold Underlined Char,Read This Char,Block Heading Char,Non Read Text Char,Debate Normal Char,Warrants Char"/>
    <w:basedOn w:val="DefaultParagraphFont"/>
    <w:link w:val="Title"/>
    <w:uiPriority w:val="6"/>
    <w:qFormat/>
    <w:rsid w:val="007A7912"/>
    <w:rPr>
      <w:u w:val="single"/>
    </w:rPr>
  </w:style>
  <w:style w:type="paragraph" w:styleId="Title">
    <w:name w:val="Title"/>
    <w:aliases w:val="title,UNDERLINE,Cites and Cards,Bold Underlined,Read This,Block Heading,Non Read Text,Debate Normal,Warrants"/>
    <w:basedOn w:val="Normal"/>
    <w:next w:val="Normal"/>
    <w:link w:val="TitleChar"/>
    <w:uiPriority w:val="6"/>
    <w:qFormat/>
    <w:rsid w:val="007A7912"/>
    <w:pPr>
      <w:pBdr>
        <w:bottom w:val="single" w:sz="8" w:space="4" w:color="4F81BD"/>
      </w:pBdr>
      <w:spacing w:after="300"/>
      <w:contextualSpacing/>
    </w:pPr>
    <w:rPr>
      <w:rFonts w:asciiTheme="minorHAnsi" w:hAnsiTheme="minorHAnsi" w:cstheme="minorBidi"/>
      <w:u w:val="single"/>
    </w:rPr>
  </w:style>
  <w:style w:type="character" w:customStyle="1" w:styleId="TitleChar1">
    <w:name w:val="Title Char1"/>
    <w:basedOn w:val="DefaultParagraphFont"/>
    <w:uiPriority w:val="99"/>
    <w:rsid w:val="007A7912"/>
    <w:rPr>
      <w:rFonts w:asciiTheme="majorHAnsi" w:eastAsiaTheme="majorEastAsia" w:hAnsiTheme="majorHAnsi" w:cstheme="majorBidi"/>
      <w:spacing w:val="-10"/>
      <w:kern w:val="28"/>
      <w:sz w:val="56"/>
      <w:szCs w:val="56"/>
    </w:rPr>
  </w:style>
  <w:style w:type="paragraph" w:customStyle="1" w:styleId="textbold">
    <w:name w:val="text bold"/>
    <w:basedOn w:val="Normal"/>
    <w:uiPriority w:val="7"/>
    <w:qFormat/>
    <w:rsid w:val="007A7912"/>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DocumentMap">
    <w:name w:val="Document Map"/>
    <w:basedOn w:val="Normal"/>
    <w:link w:val="DocumentMapChar"/>
    <w:uiPriority w:val="99"/>
    <w:unhideWhenUsed/>
    <w:rsid w:val="007A791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7A7912"/>
    <w:rPr>
      <w:rFonts w:ascii="Lucida Grande" w:hAnsi="Lucida Grande" w:cs="Lucida Grande"/>
      <w:sz w:val="24"/>
    </w:rPr>
  </w:style>
  <w:style w:type="character" w:styleId="UnresolvedMention">
    <w:name w:val="Unresolved Mention"/>
    <w:basedOn w:val="DefaultParagraphFont"/>
    <w:uiPriority w:val="99"/>
    <w:unhideWhenUsed/>
    <w:rsid w:val="007A7912"/>
    <w:rPr>
      <w:color w:val="605E5C"/>
      <w:shd w:val="clear" w:color="auto" w:fill="E1DFDD"/>
    </w:rPr>
  </w:style>
  <w:style w:type="paragraph" w:styleId="BalloonText">
    <w:name w:val="Balloon Text"/>
    <w:basedOn w:val="Normal"/>
    <w:link w:val="BalloonTextChar"/>
    <w:uiPriority w:val="99"/>
    <w:unhideWhenUsed/>
    <w:qFormat/>
    <w:rsid w:val="007A7912"/>
    <w:rPr>
      <w:rFonts w:ascii="Tahoma" w:hAnsi="Tahoma" w:cs="Tahoma"/>
      <w:sz w:val="16"/>
      <w:szCs w:val="16"/>
    </w:rPr>
  </w:style>
  <w:style w:type="character" w:customStyle="1" w:styleId="BalloonTextChar">
    <w:name w:val="Balloon Text Char"/>
    <w:basedOn w:val="DefaultParagraphFont"/>
    <w:link w:val="BalloonText"/>
    <w:uiPriority w:val="99"/>
    <w:qFormat/>
    <w:rsid w:val="007A7912"/>
    <w:rPr>
      <w:rFonts w:ascii="Tahoma" w:hAnsi="Tahoma" w:cs="Tahoma"/>
      <w:sz w:val="16"/>
      <w:szCs w:val="16"/>
    </w:rPr>
  </w:style>
  <w:style w:type="paragraph" w:customStyle="1" w:styleId="UnderlinePara">
    <w:name w:val="Underline Para"/>
    <w:basedOn w:val="Normal"/>
    <w:autoRedefine/>
    <w:uiPriority w:val="6"/>
    <w:qFormat/>
    <w:rsid w:val="007A7912"/>
    <w:pPr>
      <w:widowControl w:val="0"/>
      <w:suppressAutoHyphens/>
      <w:spacing w:after="200" w:line="256" w:lineRule="auto"/>
      <w:contextualSpacing/>
    </w:pPr>
    <w:rPr>
      <w:u w:val="single"/>
    </w:rPr>
  </w:style>
  <w:style w:type="paragraph" w:styleId="Header">
    <w:name w:val="header"/>
    <w:aliases w:val="Header Char Char1,Header Char2 Char Char Char,Header Char1 Char1 Char Char Char,Header Char Char Char1 Char Char Char,Header Char Char2 Char Char Char"/>
    <w:basedOn w:val="Normal"/>
    <w:link w:val="HeaderChar"/>
    <w:uiPriority w:val="99"/>
    <w:unhideWhenUsed/>
    <w:qFormat/>
    <w:rsid w:val="007A7912"/>
    <w:pPr>
      <w:tabs>
        <w:tab w:val="center" w:pos="4680"/>
        <w:tab w:val="right" w:pos="9360"/>
      </w:tabs>
    </w:pPr>
  </w:style>
  <w:style w:type="character" w:customStyle="1" w:styleId="HeaderChar">
    <w:name w:val="Header Char"/>
    <w:aliases w:val="Header Char Char1 Char,Header Char2 Char Char Char Char,Header Char1 Char1 Char Char Char Char,Header Char Char Char1 Char Char Char Char,Header Char Char2 Char Char Char Char"/>
    <w:basedOn w:val="DefaultParagraphFont"/>
    <w:link w:val="Header"/>
    <w:uiPriority w:val="99"/>
    <w:rsid w:val="007A7912"/>
    <w:rPr>
      <w:rFonts w:ascii="Calibri" w:hAnsi="Calibri" w:cs="Calibri"/>
    </w:rPr>
  </w:style>
  <w:style w:type="paragraph" w:styleId="Footer">
    <w:name w:val="footer"/>
    <w:basedOn w:val="Normal"/>
    <w:link w:val="FooterChar"/>
    <w:uiPriority w:val="99"/>
    <w:unhideWhenUsed/>
    <w:rsid w:val="007A7912"/>
    <w:pPr>
      <w:tabs>
        <w:tab w:val="center" w:pos="4680"/>
        <w:tab w:val="right" w:pos="9360"/>
      </w:tabs>
    </w:pPr>
  </w:style>
  <w:style w:type="character" w:customStyle="1" w:styleId="FooterChar">
    <w:name w:val="Footer Char"/>
    <w:basedOn w:val="DefaultParagraphFont"/>
    <w:link w:val="Footer"/>
    <w:uiPriority w:val="99"/>
    <w:rsid w:val="007A7912"/>
    <w:rPr>
      <w:rFonts w:ascii="Calibri" w:hAnsi="Calibri" w:cs="Calibri"/>
    </w:rPr>
  </w:style>
  <w:style w:type="character" w:styleId="PageNumber">
    <w:name w:val="page number"/>
    <w:aliases w:val="card ununderlined"/>
    <w:basedOn w:val="DefaultParagraphFont"/>
    <w:uiPriority w:val="99"/>
    <w:unhideWhenUsed/>
    <w:rsid w:val="007A7912"/>
  </w:style>
  <w:style w:type="character" w:customStyle="1" w:styleId="underline">
    <w:name w:val="underline"/>
    <w:qFormat/>
    <w:rsid w:val="007A7912"/>
    <w:rPr>
      <w:u w:val="single"/>
    </w:rPr>
  </w:style>
  <w:style w:type="character" w:customStyle="1" w:styleId="m4841727538114946087gmail-styleunderline">
    <w:name w:val="m_4841727538114946087gmail-styleunderline"/>
    <w:basedOn w:val="DefaultParagraphFont"/>
    <w:rsid w:val="007A7912"/>
  </w:style>
  <w:style w:type="paragraph" w:customStyle="1" w:styleId="Analytic">
    <w:name w:val="Analytic"/>
    <w:basedOn w:val="Normal"/>
    <w:link w:val="AnalyticChar"/>
    <w:autoRedefine/>
    <w:uiPriority w:val="4"/>
    <w:qFormat/>
    <w:rsid w:val="007A7912"/>
    <w:rPr>
      <w:b/>
      <w:sz w:val="24"/>
    </w:rPr>
  </w:style>
  <w:style w:type="paragraph" w:customStyle="1" w:styleId="BreakTag">
    <w:name w:val="Break Tag"/>
    <w:basedOn w:val="Normal"/>
    <w:autoRedefine/>
    <w:uiPriority w:val="4"/>
    <w:qFormat/>
    <w:rsid w:val="007A7912"/>
    <w:pPr>
      <w:spacing w:before="240"/>
    </w:pPr>
    <w:rPr>
      <w:b/>
      <w:sz w:val="26"/>
    </w:rPr>
  </w:style>
  <w:style w:type="paragraph" w:customStyle="1" w:styleId="BreakBlock">
    <w:name w:val="Break Block"/>
    <w:basedOn w:val="Normal"/>
    <w:link w:val="BreakBlockChar"/>
    <w:autoRedefine/>
    <w:qFormat/>
    <w:rsid w:val="007A7912"/>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7A7912"/>
    <w:rPr>
      <w:rFonts w:ascii="Arial Bold" w:hAnsi="Arial Bold" w:cs="Calibri"/>
      <w:b/>
      <w:caps/>
      <w:sz w:val="32"/>
      <w:u w:val="single"/>
    </w:rPr>
  </w:style>
  <w:style w:type="character" w:customStyle="1" w:styleId="Mention1">
    <w:name w:val="Mention1"/>
    <w:basedOn w:val="DefaultParagraphFont"/>
    <w:uiPriority w:val="99"/>
    <w:semiHidden/>
    <w:unhideWhenUsed/>
    <w:rsid w:val="007A7912"/>
    <w:rPr>
      <w:color w:val="2B579A"/>
      <w:shd w:val="clear" w:color="auto" w:fill="E6E6E6"/>
    </w:rPr>
  </w:style>
  <w:style w:type="character" w:customStyle="1" w:styleId="UnresolvedMention1">
    <w:name w:val="Unresolved Mention1"/>
    <w:basedOn w:val="DefaultParagraphFont"/>
    <w:uiPriority w:val="99"/>
    <w:unhideWhenUsed/>
    <w:rsid w:val="007A7912"/>
    <w:rPr>
      <w:color w:val="808080"/>
      <w:shd w:val="clear" w:color="auto" w:fill="E6E6E6"/>
    </w:rPr>
  </w:style>
  <w:style w:type="paragraph" w:customStyle="1" w:styleId="evidencetext">
    <w:name w:val="evidence text"/>
    <w:basedOn w:val="Normal"/>
    <w:link w:val="evidencetextChar1"/>
    <w:qFormat/>
    <w:rsid w:val="007A7912"/>
    <w:pPr>
      <w:ind w:left="432" w:right="432"/>
    </w:pPr>
    <w:rPr>
      <w:color w:val="000000"/>
      <w:lang w:val="x-none" w:eastAsia="x-none"/>
    </w:rPr>
  </w:style>
  <w:style w:type="character" w:customStyle="1" w:styleId="evidencetextChar1">
    <w:name w:val="evidence text Char1"/>
    <w:link w:val="evidencetext"/>
    <w:rsid w:val="007A7912"/>
    <w:rPr>
      <w:rFonts w:ascii="Calibri" w:hAnsi="Calibri" w:cs="Calibri"/>
      <w:color w:val="000000"/>
      <w:lang w:val="x-none" w:eastAsia="x-none"/>
    </w:rPr>
  </w:style>
  <w:style w:type="character" w:customStyle="1" w:styleId="Author-Date">
    <w:name w:val="Author-Date"/>
    <w:qFormat/>
    <w:rsid w:val="007A7912"/>
    <w:rPr>
      <w:b/>
      <w:sz w:val="24"/>
    </w:rPr>
  </w:style>
  <w:style w:type="paragraph" w:customStyle="1" w:styleId="Nothing">
    <w:name w:val="Nothing"/>
    <w:link w:val="NothingChar"/>
    <w:qFormat/>
    <w:rsid w:val="007A7912"/>
    <w:pPr>
      <w:spacing w:after="0" w:line="240" w:lineRule="auto"/>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7A7912"/>
    <w:rPr>
      <w:rFonts w:eastAsia="Times New Roman"/>
      <w:u w:val="single"/>
    </w:rPr>
  </w:style>
  <w:style w:type="character" w:customStyle="1" w:styleId="Style4Char">
    <w:name w:val="Style4 Char"/>
    <w:link w:val="Style4"/>
    <w:qFormat/>
    <w:rsid w:val="007A7912"/>
    <w:rPr>
      <w:rFonts w:ascii="Calibri" w:eastAsia="Times New Roman" w:hAnsi="Calibri" w:cs="Calibri"/>
      <w:u w:val="single"/>
    </w:rPr>
  </w:style>
  <w:style w:type="character" w:customStyle="1" w:styleId="cardChar">
    <w:name w:val="card Char"/>
    <w:aliases w:val="Bold Cite Char Char,Speed Cite Char"/>
    <w:basedOn w:val="DefaultParagraphFont"/>
    <w:qFormat/>
    <w:rsid w:val="007A7912"/>
    <w:rPr>
      <w:rFonts w:ascii="Calibri" w:hAnsi="Calibri"/>
      <w:sz w:val="22"/>
      <w:u w:val="single"/>
    </w:rPr>
  </w:style>
  <w:style w:type="character" w:customStyle="1" w:styleId="term">
    <w:name w:val="term"/>
    <w:basedOn w:val="DefaultParagraphFont"/>
    <w:rsid w:val="007A7912"/>
  </w:style>
  <w:style w:type="character" w:customStyle="1" w:styleId="Style1Char">
    <w:name w:val="Style1 Char"/>
    <w:qFormat/>
    <w:rsid w:val="007A7912"/>
    <w:rPr>
      <w:rFonts w:ascii="Times New Roman" w:eastAsia="SimSun" w:hAnsi="Times New Roman" w:cs="Times New Roman"/>
      <w:sz w:val="20"/>
      <w:szCs w:val="24"/>
      <w:u w:val="single"/>
      <w:lang w:eastAsia="zh-CN"/>
    </w:rPr>
  </w:style>
  <w:style w:type="character" w:customStyle="1" w:styleId="Styleunderline11pt">
    <w:name w:val="Style underline + 11 pt"/>
    <w:rsid w:val="007A7912"/>
    <w:rPr>
      <w:rFonts w:ascii="Times New Roman" w:hAnsi="Times New Roman"/>
      <w:sz w:val="20"/>
      <w:u w:val="single"/>
    </w:rPr>
  </w:style>
  <w:style w:type="paragraph" w:customStyle="1" w:styleId="Stylecard11pt">
    <w:name w:val="Style card + 11 pt"/>
    <w:basedOn w:val="Normal"/>
    <w:link w:val="Stylecard11ptChar"/>
    <w:qFormat/>
    <w:rsid w:val="007A7912"/>
    <w:pPr>
      <w:ind w:left="288" w:right="288"/>
    </w:pPr>
    <w:rPr>
      <w:rFonts w:ascii="Georgia" w:eastAsia="SimSun" w:hAnsi="Georgia"/>
      <w:lang w:eastAsia="zh-CN"/>
    </w:rPr>
  </w:style>
  <w:style w:type="character" w:customStyle="1" w:styleId="Stylecard11ptChar">
    <w:name w:val="Style card + 11 pt Char"/>
    <w:link w:val="Stylecard11pt"/>
    <w:rsid w:val="007A7912"/>
    <w:rPr>
      <w:rFonts w:ascii="Georgia" w:eastAsia="SimSun" w:hAnsi="Georgia" w:cs="Calibri"/>
      <w:lang w:eastAsia="zh-CN"/>
    </w:rPr>
  </w:style>
  <w:style w:type="paragraph" w:customStyle="1" w:styleId="Minimize">
    <w:name w:val="Minimize"/>
    <w:basedOn w:val="Normal"/>
    <w:next w:val="Normal"/>
    <w:link w:val="MinimizeChar"/>
    <w:qFormat/>
    <w:rsid w:val="007A7912"/>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7A7912"/>
    <w:rPr>
      <w:rFonts w:ascii="Georgia" w:hAnsi="Georgia" w:cs="Calibri"/>
      <w:color w:val="000000"/>
      <w:sz w:val="12"/>
      <w:szCs w:val="20"/>
    </w:rPr>
  </w:style>
  <w:style w:type="paragraph" w:customStyle="1" w:styleId="cardtext">
    <w:name w:val="card text"/>
    <w:basedOn w:val="Normal"/>
    <w:link w:val="cardtextChar"/>
    <w:qFormat/>
    <w:rsid w:val="007A7912"/>
    <w:pPr>
      <w:ind w:left="288" w:right="288"/>
    </w:pPr>
  </w:style>
  <w:style w:type="character" w:customStyle="1" w:styleId="cardtextChar">
    <w:name w:val="card text Char"/>
    <w:basedOn w:val="DefaultParagraphFont"/>
    <w:link w:val="cardtext"/>
    <w:rsid w:val="007A7912"/>
    <w:rPr>
      <w:rFonts w:ascii="Calibri" w:hAnsi="Calibri" w:cs="Calibri"/>
    </w:rPr>
  </w:style>
  <w:style w:type="character" w:customStyle="1" w:styleId="byline">
    <w:name w:val="byline"/>
    <w:basedOn w:val="DefaultParagraphFont"/>
    <w:rsid w:val="007A7912"/>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Heading 2 Char1 Char"/>
    <w:qFormat/>
    <w:rsid w:val="007A7912"/>
    <w:rPr>
      <w:rFonts w:ascii="Arial" w:hAnsi="Arial"/>
      <w:b/>
      <w:sz w:val="24"/>
      <w:szCs w:val="22"/>
      <w:u w:val="single"/>
    </w:rPr>
  </w:style>
  <w:style w:type="paragraph" w:customStyle="1" w:styleId="StyleStyle411pt">
    <w:name w:val="Style Style4 + 11 pt"/>
    <w:basedOn w:val="Normal"/>
    <w:link w:val="StyleStyle411ptChar"/>
    <w:qFormat/>
    <w:rsid w:val="007A7912"/>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7A7912"/>
    <w:rPr>
      <w:rFonts w:ascii="Calibri" w:eastAsia="Times New Roman" w:hAnsi="Calibri" w:cs="Calibri"/>
      <w:u w:val="single"/>
    </w:rPr>
  </w:style>
  <w:style w:type="character" w:customStyle="1" w:styleId="Style11ptUnderline">
    <w:name w:val="Style 11 pt Underline"/>
    <w:qFormat/>
    <w:rsid w:val="007A7912"/>
    <w:rPr>
      <w:sz w:val="20"/>
      <w:u w:val="single"/>
    </w:rPr>
  </w:style>
  <w:style w:type="character" w:customStyle="1" w:styleId="Style11ptBoldUnderline">
    <w:name w:val="Style 11 pt Bold Underline"/>
    <w:qFormat/>
    <w:rsid w:val="007A7912"/>
    <w:rPr>
      <w:b/>
      <w:bCs/>
      <w:sz w:val="20"/>
      <w:u w:val="single"/>
    </w:rPr>
  </w:style>
  <w:style w:type="character" w:customStyle="1" w:styleId="Style11pt">
    <w:name w:val="Style 11 pt"/>
    <w:qFormat/>
    <w:rsid w:val="007A7912"/>
    <w:rPr>
      <w:sz w:val="20"/>
    </w:rPr>
  </w:style>
  <w:style w:type="paragraph" w:customStyle="1" w:styleId="StyleStyle411ptBold">
    <w:name w:val="Style Style4 + 11 pt Bold"/>
    <w:basedOn w:val="Normal"/>
    <w:link w:val="StyleStyle411ptBoldChar"/>
    <w:qFormat/>
    <w:rsid w:val="007A7912"/>
    <w:rPr>
      <w:rFonts w:eastAsia="Times New Roman"/>
      <w:b/>
      <w:bCs/>
      <w:u w:val="single"/>
    </w:rPr>
  </w:style>
  <w:style w:type="character" w:customStyle="1" w:styleId="StyleStyle411ptBoldChar">
    <w:name w:val="Style Style4 + 11 pt Bold Char"/>
    <w:basedOn w:val="DefaultParagraphFont"/>
    <w:link w:val="StyleStyle411ptBold"/>
    <w:rsid w:val="007A7912"/>
    <w:rPr>
      <w:rFonts w:ascii="Calibri" w:eastAsia="Times New Roman" w:hAnsi="Calibri" w:cs="Calibri"/>
      <w:b/>
      <w:bCs/>
      <w:u w:val="single"/>
    </w:rPr>
  </w:style>
  <w:style w:type="paragraph" w:customStyle="1" w:styleId="BlockTitle">
    <w:name w:val="Block Title"/>
    <w:basedOn w:val="Normal"/>
    <w:next w:val="Normal"/>
    <w:link w:val="BlockTitleChar"/>
    <w:qFormat/>
    <w:rsid w:val="007A7912"/>
    <w:pPr>
      <w:spacing w:after="120"/>
      <w:jc w:val="center"/>
      <w:outlineLvl w:val="0"/>
    </w:pPr>
    <w:rPr>
      <w:rFonts w:eastAsia="Times New Roman"/>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7A7912"/>
    <w:rPr>
      <w:rFonts w:ascii="Calibri" w:eastAsia="Times New Roman" w:hAnsi="Calibri" w:cs="Calibri"/>
      <w:b/>
      <w:sz w:val="32"/>
      <w:szCs w:val="20"/>
      <w:u w:val="single"/>
    </w:rPr>
  </w:style>
  <w:style w:type="character" w:customStyle="1" w:styleId="Emphasis2">
    <w:name w:val="Emphasis2"/>
    <w:basedOn w:val="DefaultParagraphFont"/>
    <w:qFormat/>
    <w:rsid w:val="007A7912"/>
    <w:rPr>
      <w:rFonts w:ascii="Franklin Gothic Heavy" w:hAnsi="Franklin Gothic Heavy"/>
      <w:iCs/>
      <w:u w:val="single"/>
    </w:rPr>
  </w:style>
  <w:style w:type="paragraph" w:customStyle="1" w:styleId="Cards">
    <w:name w:val="Cards"/>
    <w:basedOn w:val="Normal"/>
    <w:link w:val="CardsChar1"/>
    <w:qFormat/>
    <w:rsid w:val="007A7912"/>
    <w:pPr>
      <w:autoSpaceDE w:val="0"/>
      <w:autoSpaceDN w:val="0"/>
      <w:adjustRightInd w:val="0"/>
      <w:ind w:left="432" w:right="432"/>
      <w:jc w:val="both"/>
    </w:pPr>
    <w:rPr>
      <w:rFonts w:eastAsia="Times New Roman" w:cs="Times New Roman"/>
      <w:sz w:val="20"/>
      <w:szCs w:val="20"/>
    </w:rPr>
  </w:style>
  <w:style w:type="character" w:customStyle="1" w:styleId="CardsChar">
    <w:name w:val="Cards Char"/>
    <w:qFormat/>
    <w:locked/>
    <w:rsid w:val="007A7912"/>
    <w:rPr>
      <w:rFonts w:ascii="Times New Roman" w:eastAsia="Times New Roman" w:hAnsi="Times New Roman" w:cs="Times New Roman"/>
      <w:sz w:val="20"/>
      <w:szCs w:val="24"/>
    </w:rPr>
  </w:style>
  <w:style w:type="character" w:customStyle="1" w:styleId="pmterms1">
    <w:name w:val="pmterms1"/>
    <w:basedOn w:val="DefaultParagraphFont"/>
    <w:qFormat/>
    <w:rsid w:val="007A7912"/>
  </w:style>
  <w:style w:type="character" w:customStyle="1" w:styleId="hilite1">
    <w:name w:val="hilite1"/>
    <w:basedOn w:val="DefaultParagraphFont"/>
    <w:rsid w:val="007A7912"/>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7A7912"/>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7A7912"/>
    <w:rPr>
      <w:rFonts w:ascii="Times New Roman" w:eastAsia="Malgun Gothic" w:hAnsi="Times New Roman" w:cs="Times New Roman"/>
      <w:sz w:val="21"/>
      <w:szCs w:val="24"/>
      <w:u w:val="single"/>
    </w:rPr>
  </w:style>
  <w:style w:type="paragraph" w:styleId="NoSpacing">
    <w:name w:val="No Spacing"/>
    <w:aliases w:val="ClearFormatting,Card Format,Clear,DDI Tag,Tag Title,No Spacing51,No Spacing6,No Spacing7,Very Small Text,No Spacing8,Dont u,No Spacing311"/>
    <w:link w:val="NoSpacingChar"/>
    <w:uiPriority w:val="99"/>
    <w:qFormat/>
    <w:rsid w:val="007A7912"/>
    <w:pPr>
      <w:spacing w:after="0" w:line="240" w:lineRule="auto"/>
    </w:pPr>
    <w:rPr>
      <w:rFonts w:ascii="Times New Roman" w:eastAsia="Times New Roman" w:hAnsi="Times New Roman" w:cs="Times New Roman"/>
      <w:sz w:val="24"/>
      <w:szCs w:val="24"/>
    </w:rPr>
  </w:style>
  <w:style w:type="paragraph" w:customStyle="1" w:styleId="Normaltag">
    <w:name w:val="Normal tag"/>
    <w:basedOn w:val="Normal"/>
    <w:link w:val="NormaltagChar"/>
    <w:uiPriority w:val="99"/>
    <w:qFormat/>
    <w:rsid w:val="007A7912"/>
    <w:rPr>
      <w:rFonts w:eastAsia="Times New Roman"/>
      <w:b/>
      <w:szCs w:val="20"/>
    </w:rPr>
  </w:style>
  <w:style w:type="character" w:customStyle="1" w:styleId="NormaltagChar">
    <w:name w:val="Normal tag Char"/>
    <w:basedOn w:val="DefaultParagraphFont"/>
    <w:link w:val="Normaltag"/>
    <w:uiPriority w:val="99"/>
    <w:locked/>
    <w:rsid w:val="007A7912"/>
    <w:rPr>
      <w:rFonts w:ascii="Calibri" w:eastAsia="Times New Roman" w:hAnsi="Calibri" w:cs="Calibri"/>
      <w:b/>
      <w:szCs w:val="20"/>
    </w:rPr>
  </w:style>
  <w:style w:type="character" w:customStyle="1" w:styleId="DebateUnderline">
    <w:name w:val="Debate Underline"/>
    <w:qFormat/>
    <w:rsid w:val="007A7912"/>
    <w:rPr>
      <w:rFonts w:ascii="Times New Roman" w:hAnsi="Times New Roman"/>
      <w:sz w:val="20"/>
      <w:szCs w:val="24"/>
      <w:u w:val="thick"/>
    </w:rPr>
  </w:style>
  <w:style w:type="character" w:customStyle="1" w:styleId="blue">
    <w:name w:val="blue"/>
    <w:basedOn w:val="DefaultParagraphFont"/>
    <w:qFormat/>
    <w:rsid w:val="007A7912"/>
    <w:rPr>
      <w:rFonts w:cs="Times New Roman"/>
    </w:rPr>
  </w:style>
  <w:style w:type="paragraph" w:customStyle="1" w:styleId="cites">
    <w:name w:val="cites"/>
    <w:link w:val="Heading1Char3"/>
    <w:autoRedefine/>
    <w:qFormat/>
    <w:rsid w:val="007A7912"/>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aliases w:val="cites Char"/>
    <w:basedOn w:val="DefaultParagraphFont"/>
    <w:link w:val="cites"/>
    <w:rsid w:val="007A7912"/>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7A7912"/>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7A7912"/>
    <w:rPr>
      <w:rFonts w:ascii="Times New Roman" w:eastAsia="Malgun Gothic" w:hAnsi="Times New Roman" w:cs="Times New Roman"/>
      <w:sz w:val="12"/>
      <w:szCs w:val="24"/>
    </w:rPr>
  </w:style>
  <w:style w:type="character" w:customStyle="1" w:styleId="CitesChar2">
    <w:name w:val="Cites Char2"/>
    <w:rsid w:val="007A7912"/>
    <w:rPr>
      <w:rFonts w:eastAsia="Times New Roman" w:cs="Times New Roman"/>
      <w:b/>
      <w:bCs/>
      <w:sz w:val="20"/>
      <w:szCs w:val="20"/>
    </w:rPr>
  </w:style>
  <w:style w:type="character" w:customStyle="1" w:styleId="Heading1Char1">
    <w:name w:val="Heading 1 Char1"/>
    <w:aliases w:val="Pocket Char1"/>
    <w:basedOn w:val="DefaultParagraphFont"/>
    <w:uiPriority w:val="1"/>
    <w:rsid w:val="007A7912"/>
    <w:rPr>
      <w:rFonts w:ascii="Arial" w:hAnsi="Arial" w:cs="Arial"/>
      <w:b/>
      <w:bCs/>
      <w:kern w:val="32"/>
      <w:sz w:val="28"/>
      <w:szCs w:val="32"/>
      <w:lang w:bidi="en-US"/>
    </w:rPr>
  </w:style>
  <w:style w:type="paragraph" w:customStyle="1" w:styleId="BlockTitle2">
    <w:name w:val="Block Title2"/>
    <w:basedOn w:val="Normal"/>
    <w:next w:val="Normal"/>
    <w:qFormat/>
    <w:rsid w:val="007A7912"/>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7A7912"/>
    <w:pPr>
      <w:spacing w:before="120" w:after="120"/>
    </w:pPr>
    <w:rPr>
      <w:rFonts w:eastAsia="Times New Roman"/>
      <w:b/>
      <w:u w:val="single"/>
      <w:lang w:bidi="en-US"/>
    </w:rPr>
  </w:style>
  <w:style w:type="paragraph" w:styleId="TOC9">
    <w:name w:val="toc 9"/>
    <w:basedOn w:val="Normal"/>
    <w:next w:val="Normal"/>
    <w:autoRedefine/>
    <w:rsid w:val="007A7912"/>
    <w:pPr>
      <w:ind w:left="1600"/>
    </w:pPr>
    <w:rPr>
      <w:rFonts w:eastAsia="Times New Roman"/>
      <w:sz w:val="20"/>
      <w:lang w:bidi="en-US"/>
    </w:rPr>
  </w:style>
  <w:style w:type="paragraph" w:customStyle="1" w:styleId="TxBrp1">
    <w:name w:val="TxBr_p1"/>
    <w:basedOn w:val="Normal"/>
    <w:qFormat/>
    <w:rsid w:val="007A7912"/>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7A7912"/>
    <w:pPr>
      <w:spacing w:before="100" w:beforeAutospacing="1" w:after="100" w:afterAutospacing="1"/>
    </w:pPr>
    <w:rPr>
      <w:rFonts w:eastAsia="Times New Roman"/>
      <w:lang w:bidi="en-US"/>
    </w:rPr>
  </w:style>
  <w:style w:type="paragraph" w:customStyle="1" w:styleId="fullstory">
    <w:name w:val="fullstory"/>
    <w:basedOn w:val="Normal"/>
    <w:qFormat/>
    <w:rsid w:val="007A7912"/>
    <w:pPr>
      <w:spacing w:before="100" w:beforeAutospacing="1" w:after="100" w:afterAutospacing="1"/>
    </w:pPr>
    <w:rPr>
      <w:rFonts w:eastAsia="Times New Roman"/>
      <w:lang w:bidi="en-US"/>
    </w:rPr>
  </w:style>
  <w:style w:type="character" w:customStyle="1" w:styleId="standardcontent">
    <w:name w:val="standardcontent"/>
    <w:basedOn w:val="DefaultParagraphFont"/>
    <w:rsid w:val="007A7912"/>
  </w:style>
  <w:style w:type="paragraph" w:customStyle="1" w:styleId="hat">
    <w:name w:val="hat"/>
    <w:basedOn w:val="Normal"/>
    <w:next w:val="Normal"/>
    <w:link w:val="hatChar"/>
    <w:qFormat/>
    <w:rsid w:val="007A7912"/>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7A7912"/>
  </w:style>
  <w:style w:type="paragraph" w:customStyle="1" w:styleId="HotRouteChar">
    <w:name w:val="Hot Route! Char"/>
    <w:basedOn w:val="Normal"/>
    <w:qFormat/>
    <w:rsid w:val="007A7912"/>
    <w:pPr>
      <w:ind w:left="144"/>
    </w:pPr>
    <w:rPr>
      <w:rFonts w:eastAsia="Times New Roman"/>
      <w:sz w:val="20"/>
      <w:lang w:bidi="en-US"/>
    </w:rPr>
  </w:style>
  <w:style w:type="character" w:styleId="Strong">
    <w:name w:val="Strong"/>
    <w:aliases w:val="8 pt font,Citation Char Char1 Char Char Char Char Char,Cut,Small 1,Read Char Char Char,Read Char Char1"/>
    <w:basedOn w:val="DefaultParagraphFont"/>
    <w:uiPriority w:val="22"/>
    <w:qFormat/>
    <w:rsid w:val="007A7912"/>
    <w:rPr>
      <w:rFonts w:cs="Times New Roman"/>
      <w:b/>
      <w:bCs/>
    </w:rPr>
  </w:style>
  <w:style w:type="paragraph" w:customStyle="1" w:styleId="Default">
    <w:name w:val="Default"/>
    <w:qFormat/>
    <w:rsid w:val="007A7912"/>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7A7912"/>
    <w:rPr>
      <w:rFonts w:ascii="Cambria" w:hAnsi="Cambria" w:cs="Times New Roman"/>
      <w:b/>
      <w:bCs/>
      <w:sz w:val="26"/>
      <w:szCs w:val="26"/>
    </w:rPr>
  </w:style>
  <w:style w:type="character" w:customStyle="1" w:styleId="UnderliningChar">
    <w:name w:val="Underlining Char"/>
    <w:basedOn w:val="DefaultParagraphFont"/>
    <w:link w:val="Underlining"/>
    <w:rsid w:val="007A7912"/>
    <w:rPr>
      <w:rFonts w:ascii="Arial Narrow" w:hAnsi="Arial Narrow" w:cs="Times New Roman"/>
      <w:u w:val="single"/>
    </w:rPr>
  </w:style>
  <w:style w:type="character" w:customStyle="1" w:styleId="CardCharChar1">
    <w:name w:val="Card Char Char1"/>
    <w:basedOn w:val="DefaultParagraphFont"/>
    <w:rsid w:val="007A7912"/>
    <w:rPr>
      <w:rFonts w:cs="Times New Roman"/>
      <w:b/>
      <w:bCs/>
      <w:sz w:val="28"/>
      <w:szCs w:val="28"/>
    </w:rPr>
  </w:style>
  <w:style w:type="character" w:customStyle="1" w:styleId="CitesChar">
    <w:name w:val="Cites Char"/>
    <w:qFormat/>
    <w:locked/>
    <w:rsid w:val="007A7912"/>
    <w:rPr>
      <w:rFonts w:ascii="Times New Roman" w:eastAsia="Calibri" w:hAnsi="Times New Roman" w:cs="Times New Roman"/>
      <w:sz w:val="24"/>
      <w:szCs w:val="24"/>
    </w:rPr>
  </w:style>
  <w:style w:type="character" w:customStyle="1" w:styleId="apple-converted-space">
    <w:name w:val="apple-converted-space"/>
    <w:basedOn w:val="DefaultParagraphFont"/>
    <w:qFormat/>
    <w:rsid w:val="007A7912"/>
  </w:style>
  <w:style w:type="character" w:customStyle="1" w:styleId="hit">
    <w:name w:val="hit"/>
    <w:basedOn w:val="DefaultParagraphFont"/>
    <w:qFormat/>
    <w:rsid w:val="007A7912"/>
    <w:rPr>
      <w:rFonts w:cs="Times New Roman"/>
    </w:rPr>
  </w:style>
  <w:style w:type="paragraph" w:customStyle="1" w:styleId="SmallFont">
    <w:name w:val="Small Font"/>
    <w:basedOn w:val="Normal"/>
    <w:link w:val="SmallFontChar"/>
    <w:qFormat/>
    <w:rsid w:val="007A7912"/>
    <w:pPr>
      <w:spacing w:after="200"/>
      <w:jc w:val="both"/>
    </w:pPr>
    <w:rPr>
      <w:rFonts w:eastAsia="Calibri"/>
      <w:szCs w:val="18"/>
    </w:rPr>
  </w:style>
  <w:style w:type="character" w:customStyle="1" w:styleId="SmallFontChar">
    <w:name w:val="Small Font Char"/>
    <w:basedOn w:val="DefaultParagraphFont"/>
    <w:link w:val="SmallFont"/>
    <w:locked/>
    <w:rsid w:val="007A7912"/>
    <w:rPr>
      <w:rFonts w:ascii="Calibri" w:eastAsia="Calibri" w:hAnsi="Calibri" w:cs="Calibri"/>
      <w:szCs w:val="18"/>
    </w:rPr>
  </w:style>
  <w:style w:type="character" w:customStyle="1" w:styleId="CircleChar1">
    <w:name w:val="Circle Char1"/>
    <w:basedOn w:val="DefaultParagraphFont"/>
    <w:rsid w:val="007A7912"/>
    <w:rPr>
      <w:rFonts w:cs="Times New Roman"/>
      <w:b/>
      <w:i/>
      <w:sz w:val="18"/>
      <w:szCs w:val="18"/>
      <w:u w:val="single"/>
      <w:lang w:val="en-US" w:eastAsia="en-US" w:bidi="ar-SA"/>
    </w:rPr>
  </w:style>
  <w:style w:type="paragraph" w:styleId="BodyText">
    <w:name w:val="Body Text"/>
    <w:basedOn w:val="Normal"/>
    <w:link w:val="BodyTextChar"/>
    <w:uiPriority w:val="99"/>
    <w:unhideWhenUsed/>
    <w:qFormat/>
    <w:rsid w:val="007A7912"/>
    <w:pPr>
      <w:spacing w:after="120"/>
    </w:pPr>
  </w:style>
  <w:style w:type="character" w:customStyle="1" w:styleId="BodyTextChar">
    <w:name w:val="Body Text Char"/>
    <w:basedOn w:val="DefaultParagraphFont"/>
    <w:link w:val="BodyText"/>
    <w:uiPriority w:val="99"/>
    <w:qFormat/>
    <w:rsid w:val="007A7912"/>
    <w:rPr>
      <w:rFonts w:ascii="Calibri" w:hAnsi="Calibri" w:cs="Calibri"/>
    </w:rPr>
  </w:style>
  <w:style w:type="character" w:customStyle="1" w:styleId="verdana">
    <w:name w:val="verdana"/>
    <w:basedOn w:val="DefaultParagraphFont"/>
    <w:qFormat/>
    <w:rsid w:val="007A7912"/>
  </w:style>
  <w:style w:type="character" w:customStyle="1" w:styleId="CardsChar1">
    <w:name w:val="Cards Char1"/>
    <w:link w:val="Cards"/>
    <w:rsid w:val="007A7912"/>
    <w:rPr>
      <w:rFonts w:ascii="Calibri" w:eastAsia="Times New Roman" w:hAnsi="Calibri" w:cs="Times New Roman"/>
      <w:sz w:val="20"/>
      <w:szCs w:val="20"/>
    </w:rPr>
  </w:style>
  <w:style w:type="paragraph" w:customStyle="1" w:styleId="BlockHeadings">
    <w:name w:val="Block Headings"/>
    <w:basedOn w:val="Normal"/>
    <w:link w:val="BlockHeadingsChar"/>
    <w:qFormat/>
    <w:rsid w:val="007A7912"/>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7A7912"/>
    <w:rPr>
      <w:rFonts w:ascii="Calibri" w:eastAsia="Times New Roman" w:hAnsi="Calibri" w:cs="Times New Roman"/>
      <w:b/>
      <w:sz w:val="20"/>
      <w:szCs w:val="20"/>
    </w:rPr>
  </w:style>
  <w:style w:type="paragraph" w:customStyle="1" w:styleId="loose">
    <w:name w:val="loose"/>
    <w:basedOn w:val="Normal"/>
    <w:qFormat/>
    <w:rsid w:val="007A7912"/>
    <w:pPr>
      <w:spacing w:before="210"/>
    </w:pPr>
    <w:rPr>
      <w:rFonts w:eastAsia="Times New Roman"/>
      <w:lang w:eastAsia="zh-CN" w:bidi="he-IL"/>
    </w:rPr>
  </w:style>
  <w:style w:type="character" w:customStyle="1" w:styleId="hit1">
    <w:name w:val="hit1"/>
    <w:basedOn w:val="DefaultParagraphFont"/>
    <w:rsid w:val="007A7912"/>
    <w:rPr>
      <w:b/>
      <w:bCs/>
      <w:color w:val="CC0033"/>
    </w:rPr>
  </w:style>
  <w:style w:type="character" w:customStyle="1" w:styleId="upper">
    <w:name w:val="upper"/>
    <w:basedOn w:val="DefaultParagraphFont"/>
    <w:rsid w:val="007A7912"/>
  </w:style>
  <w:style w:type="character" w:customStyle="1" w:styleId="Author">
    <w:name w:val="Author"/>
    <w:aliases w:val="Style Date"/>
    <w:basedOn w:val="DefaultParagraphFont"/>
    <w:qFormat/>
    <w:rsid w:val="007A7912"/>
    <w:rPr>
      <w:b/>
      <w:sz w:val="24"/>
    </w:rPr>
  </w:style>
  <w:style w:type="character" w:customStyle="1" w:styleId="SmallFont7pt">
    <w:name w:val="Small Font (7 pt)"/>
    <w:basedOn w:val="DefaultParagraphFont"/>
    <w:qFormat/>
    <w:rsid w:val="007A7912"/>
    <w:rPr>
      <w:sz w:val="14"/>
    </w:rPr>
  </w:style>
  <w:style w:type="paragraph" w:customStyle="1" w:styleId="UnderlinedText">
    <w:name w:val="Underlined Text"/>
    <w:basedOn w:val="Normal"/>
    <w:qFormat/>
    <w:rsid w:val="007A7912"/>
    <w:rPr>
      <w:rFonts w:eastAsia="Times New Roman"/>
      <w:b/>
      <w:szCs w:val="20"/>
    </w:rPr>
  </w:style>
  <w:style w:type="character" w:customStyle="1" w:styleId="SmallText-New">
    <w:name w:val="Small Text - New"/>
    <w:basedOn w:val="DefaultParagraphFont"/>
    <w:rsid w:val="007A7912"/>
    <w:rPr>
      <w:rFonts w:ascii="Arial Narrow" w:hAnsi="Arial Narrow"/>
      <w:sz w:val="14"/>
    </w:rPr>
  </w:style>
  <w:style w:type="paragraph" w:customStyle="1" w:styleId="Smalltext">
    <w:name w:val="Small text"/>
    <w:aliases w:val="Quote1,Quote11"/>
    <w:basedOn w:val="Normal"/>
    <w:link w:val="SmalltextChar"/>
    <w:qFormat/>
    <w:rsid w:val="007A7912"/>
    <w:rPr>
      <w:rFonts w:ascii="Arial Narrow" w:eastAsia="Times New Roman" w:hAnsi="Arial Narrow"/>
    </w:rPr>
  </w:style>
  <w:style w:type="character" w:customStyle="1" w:styleId="Underlined-New">
    <w:name w:val="Underlined - New"/>
    <w:basedOn w:val="DefaultParagraphFont"/>
    <w:rsid w:val="007A7912"/>
    <w:rPr>
      <w:rFonts w:ascii="Arial Narrow" w:hAnsi="Arial Narrow"/>
      <w:sz w:val="16"/>
      <w:u w:val="single"/>
    </w:rPr>
  </w:style>
  <w:style w:type="paragraph" w:styleId="TOC2">
    <w:name w:val="toc 2"/>
    <w:basedOn w:val="Normal"/>
    <w:next w:val="Normal"/>
    <w:autoRedefine/>
    <w:uiPriority w:val="39"/>
    <w:qFormat/>
    <w:rsid w:val="007A7912"/>
    <w:pPr>
      <w:ind w:left="200"/>
    </w:pPr>
    <w:rPr>
      <w:rFonts w:eastAsia="Times New Roman"/>
      <w:sz w:val="20"/>
      <w:lang w:bidi="en-US"/>
    </w:rPr>
  </w:style>
  <w:style w:type="paragraph" w:styleId="Caption">
    <w:name w:val="caption"/>
    <w:aliases w:val="caption"/>
    <w:basedOn w:val="Normal"/>
    <w:next w:val="Normal"/>
    <w:qFormat/>
    <w:rsid w:val="007A7912"/>
    <w:rPr>
      <w:rFonts w:eastAsia="Times New Roman"/>
      <w:b/>
      <w:bCs/>
      <w:sz w:val="18"/>
      <w:szCs w:val="18"/>
      <w:lang w:bidi="en-US"/>
    </w:rPr>
  </w:style>
  <w:style w:type="paragraph" w:styleId="TOCHeading">
    <w:name w:val="TOC Heading"/>
    <w:basedOn w:val="Heading1"/>
    <w:next w:val="Normal"/>
    <w:uiPriority w:val="39"/>
    <w:qFormat/>
    <w:rsid w:val="007A7912"/>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lang w:bidi="en-US"/>
    </w:rPr>
  </w:style>
  <w:style w:type="character" w:customStyle="1" w:styleId="Boxing">
    <w:name w:val="Boxing"/>
    <w:basedOn w:val="DefaultParagraphFont"/>
    <w:rsid w:val="007A7912"/>
    <w:rPr>
      <w:rFonts w:ascii="Arial Narrow" w:hAnsi="Arial Narrow"/>
      <w:dstrike w:val="0"/>
      <w:sz w:val="20"/>
      <w:bdr w:val="single" w:sz="2" w:space="0" w:color="auto"/>
      <w:vertAlign w:val="baseline"/>
    </w:rPr>
  </w:style>
  <w:style w:type="character" w:customStyle="1" w:styleId="style65">
    <w:name w:val="style65"/>
    <w:basedOn w:val="DefaultParagraphFont"/>
    <w:rsid w:val="007A7912"/>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7A7912"/>
    <w:rPr>
      <w:rFonts w:cs="Arial"/>
      <w:bCs/>
      <w:szCs w:val="26"/>
      <w:u w:val="single"/>
      <w:lang w:val="en-US" w:eastAsia="en-US" w:bidi="ar-SA"/>
    </w:rPr>
  </w:style>
  <w:style w:type="character" w:customStyle="1" w:styleId="qlabel">
    <w:name w:val="q_label"/>
    <w:basedOn w:val="DefaultParagraphFont"/>
    <w:rsid w:val="007A7912"/>
  </w:style>
  <w:style w:type="character" w:customStyle="1" w:styleId="alabel">
    <w:name w:val="a_label"/>
    <w:basedOn w:val="DefaultParagraphFont"/>
    <w:rsid w:val="007A7912"/>
  </w:style>
  <w:style w:type="character" w:customStyle="1" w:styleId="Style1Char1">
    <w:name w:val="Style1 Char1"/>
    <w:basedOn w:val="DefaultParagraphFont"/>
    <w:qFormat/>
    <w:rsid w:val="007A7912"/>
    <w:rPr>
      <w:rFonts w:eastAsia="SimSun"/>
      <w:sz w:val="20"/>
      <w:szCs w:val="24"/>
      <w:u w:val="single"/>
      <w:lang w:val="en-US" w:eastAsia="zh-CN" w:bidi="ar-SA"/>
    </w:rPr>
  </w:style>
  <w:style w:type="character" w:customStyle="1" w:styleId="UnderlineCharChar">
    <w:name w:val="Underline Char Char"/>
    <w:basedOn w:val="DefaultParagraphFont"/>
    <w:rsid w:val="007A7912"/>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7A7912"/>
    <w:rPr>
      <w:rFonts w:eastAsia="MS Mincho"/>
      <w:b/>
      <w:u w:val="single"/>
      <w:lang w:val="en-US" w:eastAsia="en-US" w:bidi="ar-SA"/>
    </w:rPr>
  </w:style>
  <w:style w:type="character" w:customStyle="1" w:styleId="CardTextChar0">
    <w:name w:val="Card Text Char"/>
    <w:basedOn w:val="DefaultParagraphFont"/>
    <w:rsid w:val="007A7912"/>
    <w:rPr>
      <w:rFonts w:ascii="Times New Roman" w:eastAsia="Times New Roman" w:hAnsi="Times New Roman" w:cs="Times New Roman"/>
      <w:szCs w:val="24"/>
    </w:rPr>
  </w:style>
  <w:style w:type="character" w:customStyle="1" w:styleId="reduce2">
    <w:name w:val="reduce2"/>
    <w:basedOn w:val="DefaultParagraphFont"/>
    <w:rsid w:val="007A7912"/>
    <w:rPr>
      <w:rFonts w:ascii="Arial" w:hAnsi="Arial" w:cs="Arial"/>
      <w:color w:val="000000"/>
      <w:sz w:val="10"/>
      <w:szCs w:val="22"/>
    </w:rPr>
  </w:style>
  <w:style w:type="paragraph" w:customStyle="1" w:styleId="BoldUnderline">
    <w:name w:val="BoldUnderline"/>
    <w:link w:val="BoldUnderlineChar"/>
    <w:uiPriority w:val="99"/>
    <w:qFormat/>
    <w:rsid w:val="007A7912"/>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7A7912"/>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7A7912"/>
    <w:rPr>
      <w:rFonts w:cs="Arial"/>
      <w:bCs/>
      <w:szCs w:val="26"/>
      <w:u w:val="single"/>
      <w:lang w:val="en-US" w:eastAsia="en-US" w:bidi="ar-SA"/>
    </w:rPr>
  </w:style>
  <w:style w:type="paragraph" w:customStyle="1" w:styleId="evidencetextChar">
    <w:name w:val="evidence text Char"/>
    <w:basedOn w:val="Normal"/>
    <w:qFormat/>
    <w:rsid w:val="007A7912"/>
    <w:pPr>
      <w:ind w:left="1728" w:right="1008"/>
    </w:pPr>
    <w:rPr>
      <w:rFonts w:eastAsia="Times New Roman"/>
      <w:color w:val="000000"/>
      <w:sz w:val="18"/>
    </w:rPr>
  </w:style>
  <w:style w:type="character" w:customStyle="1" w:styleId="underline2">
    <w:name w:val="underline2"/>
    <w:basedOn w:val="DefaultParagraphFont"/>
    <w:rsid w:val="007A7912"/>
    <w:rPr>
      <w:u w:val="single"/>
    </w:rPr>
  </w:style>
  <w:style w:type="character" w:customStyle="1" w:styleId="Style11ptUnderlineBorderSinglesolidlineAuto05pt">
    <w:name w:val="Style 11 pt Underline Border: : (Single solid line Auto  0.5 pt..."/>
    <w:qFormat/>
    <w:rsid w:val="007A7912"/>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7A7912"/>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7A7912"/>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7A7912"/>
    <w:rPr>
      <w:u w:val="single"/>
    </w:rPr>
  </w:style>
  <w:style w:type="paragraph" w:customStyle="1" w:styleId="UnderlineChar4">
    <w:name w:val="Underline Char4"/>
    <w:basedOn w:val="Normal"/>
    <w:link w:val="UnderlineChar4Char"/>
    <w:qFormat/>
    <w:rsid w:val="007A7912"/>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rsid w:val="007A7912"/>
    <w:rPr>
      <w:b/>
      <w:u w:val="single"/>
    </w:rPr>
  </w:style>
  <w:style w:type="paragraph" w:customStyle="1" w:styleId="BoldandUnderlineChar3">
    <w:name w:val="Bold and Underline Char3"/>
    <w:basedOn w:val="Normal"/>
    <w:link w:val="BoldandUnderlineChar3Char2"/>
    <w:qFormat/>
    <w:rsid w:val="007A7912"/>
    <w:rPr>
      <w:rFonts w:asciiTheme="minorHAnsi" w:hAnsiTheme="minorHAnsi" w:cstheme="minorBidi"/>
      <w:b/>
      <w:u w:val="single"/>
    </w:rPr>
  </w:style>
  <w:style w:type="paragraph" w:customStyle="1" w:styleId="StyleUnderlineChar11pt">
    <w:name w:val="Style Underline Char + 11 pt"/>
    <w:basedOn w:val="Normal"/>
    <w:link w:val="StyleUnderlineChar11ptChar"/>
    <w:qFormat/>
    <w:rsid w:val="007A7912"/>
    <w:rPr>
      <w:rFonts w:eastAsia="Times New Roman"/>
      <w:u w:val="single"/>
    </w:rPr>
  </w:style>
  <w:style w:type="character" w:customStyle="1" w:styleId="StyleUnderlineChar11ptChar">
    <w:name w:val="Style Underline Char + 11 pt Char"/>
    <w:basedOn w:val="DefaultParagraphFont"/>
    <w:link w:val="StyleUnderlineChar11pt"/>
    <w:rsid w:val="007A7912"/>
    <w:rPr>
      <w:rFonts w:ascii="Calibri" w:eastAsia="Times New Roman" w:hAnsi="Calibri" w:cs="Calibri"/>
      <w:u w:val="single"/>
    </w:rPr>
  </w:style>
  <w:style w:type="paragraph" w:customStyle="1" w:styleId="StyleUnderlineChar11ptBold">
    <w:name w:val="Style Underline Char + 11 pt Bold"/>
    <w:basedOn w:val="Normal"/>
    <w:link w:val="StyleUnderlineChar11ptBoldChar"/>
    <w:qFormat/>
    <w:rsid w:val="007A7912"/>
    <w:rPr>
      <w:rFonts w:eastAsia="Times New Roman"/>
      <w:b/>
      <w:bCs/>
      <w:u w:val="single"/>
    </w:rPr>
  </w:style>
  <w:style w:type="character" w:customStyle="1" w:styleId="StyleUnderlineChar11ptBoldChar">
    <w:name w:val="Style Underline Char + 11 pt Bold Char"/>
    <w:basedOn w:val="DefaultParagraphFont"/>
    <w:link w:val="StyleUnderlineChar11ptBold"/>
    <w:rsid w:val="007A7912"/>
    <w:rPr>
      <w:rFonts w:ascii="Calibri" w:eastAsia="Times New Roman" w:hAnsi="Calibri" w:cs="Calibri"/>
      <w:b/>
      <w:bCs/>
      <w:u w:val="single"/>
    </w:rPr>
  </w:style>
  <w:style w:type="character" w:customStyle="1" w:styleId="inside-head">
    <w:name w:val="inside-head"/>
    <w:basedOn w:val="DefaultParagraphFont"/>
    <w:rsid w:val="007A7912"/>
  </w:style>
  <w:style w:type="paragraph" w:customStyle="1" w:styleId="Style3">
    <w:name w:val="Style3"/>
    <w:basedOn w:val="Normal"/>
    <w:link w:val="Style3Char"/>
    <w:qFormat/>
    <w:rsid w:val="007A7912"/>
    <w:rPr>
      <w:rFonts w:ascii="Arial Narrow" w:eastAsia="Times New Roman" w:hAnsi="Arial Narrow"/>
      <w:b/>
    </w:rPr>
  </w:style>
  <w:style w:type="character" w:customStyle="1" w:styleId="Style3Char">
    <w:name w:val="Style3 Char"/>
    <w:basedOn w:val="DefaultParagraphFont"/>
    <w:link w:val="Style3"/>
    <w:rsid w:val="007A7912"/>
    <w:rPr>
      <w:rFonts w:ascii="Arial Narrow" w:eastAsia="Times New Roman" w:hAnsi="Arial Narrow" w:cs="Calibri"/>
      <w:b/>
    </w:rPr>
  </w:style>
  <w:style w:type="character" w:customStyle="1" w:styleId="7TimesNewRoman">
    <w:name w:val="7 Times New Roman"/>
    <w:rsid w:val="007A7912"/>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7A7912"/>
  </w:style>
  <w:style w:type="character" w:customStyle="1" w:styleId="officialsbureau">
    <w:name w:val="official_s_bureau"/>
    <w:basedOn w:val="DefaultParagraphFont"/>
    <w:rsid w:val="007A7912"/>
  </w:style>
  <w:style w:type="paragraph" w:customStyle="1" w:styleId="Stylecard11ptUnderline">
    <w:name w:val="Style card + 11 pt Underline"/>
    <w:basedOn w:val="Normal"/>
    <w:link w:val="Stylecard11ptUnderlineChar"/>
    <w:qFormat/>
    <w:rsid w:val="007A7912"/>
    <w:pPr>
      <w:ind w:left="288" w:right="288"/>
    </w:pPr>
    <w:rPr>
      <w:rFonts w:ascii="Georgia" w:eastAsia="SimSun" w:hAnsi="Georgia"/>
      <w:u w:val="single"/>
      <w:lang w:eastAsia="zh-CN"/>
    </w:rPr>
  </w:style>
  <w:style w:type="character" w:customStyle="1" w:styleId="Stylecard11ptUnderlineChar">
    <w:name w:val="Style card + 11 pt Underline Char"/>
    <w:link w:val="Stylecard11ptUnderline"/>
    <w:rsid w:val="007A7912"/>
    <w:rPr>
      <w:rFonts w:ascii="Georgia" w:eastAsia="SimSun" w:hAnsi="Georgia" w:cs="Calibri"/>
      <w:u w:val="single"/>
      <w:lang w:eastAsia="zh-CN"/>
    </w:rPr>
  </w:style>
  <w:style w:type="paragraph" w:customStyle="1" w:styleId="Stylecard11ptBoldUnderline">
    <w:name w:val="Style card + 11 pt Bold Underline"/>
    <w:basedOn w:val="Normal"/>
    <w:link w:val="Stylecard11ptBoldUnderlineChar"/>
    <w:qFormat/>
    <w:rsid w:val="007A7912"/>
    <w:pPr>
      <w:ind w:left="288" w:right="288"/>
    </w:pPr>
    <w:rPr>
      <w:rFonts w:ascii="Georgia" w:eastAsia="SimSun" w:hAnsi="Georgia"/>
      <w:b/>
      <w:bCs/>
      <w:u w:val="single"/>
      <w:lang w:eastAsia="zh-CN"/>
    </w:rPr>
  </w:style>
  <w:style w:type="character" w:customStyle="1" w:styleId="Stylecard11ptBoldUnderlineChar">
    <w:name w:val="Style card + 11 pt Bold Underline Char"/>
    <w:link w:val="Stylecard11ptBoldUnderline"/>
    <w:rsid w:val="007A7912"/>
    <w:rPr>
      <w:rFonts w:ascii="Georgia" w:eastAsia="SimSun" w:hAnsi="Georgia" w:cs="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7A7912"/>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7A7912"/>
    <w:pPr>
      <w:ind w:left="288" w:right="288"/>
    </w:pPr>
    <w:rPr>
      <w:rFonts w:ascii="Georgia" w:eastAsia="SimSun" w:hAnsi="Georgia"/>
      <w:u w:val="single"/>
      <w:lang w:eastAsia="zh-CN"/>
    </w:rPr>
  </w:style>
  <w:style w:type="character" w:customStyle="1" w:styleId="StylecardLatinVerdana-BoldUnderlineChar">
    <w:name w:val="Style card + (Latin) Verdana-Bold Underline Char"/>
    <w:basedOn w:val="cardChar"/>
    <w:link w:val="StylecardLatinVerdana-BoldUnderline"/>
    <w:rsid w:val="007A7912"/>
    <w:rPr>
      <w:rFonts w:ascii="Georgia" w:eastAsia="SimSun" w:hAnsi="Georgia" w:cs="Calibri"/>
      <w:sz w:val="22"/>
      <w:u w:val="single"/>
      <w:lang w:eastAsia="zh-CN"/>
    </w:rPr>
  </w:style>
  <w:style w:type="paragraph" w:styleId="HTMLPreformatted">
    <w:name w:val="HTML Preformatted"/>
    <w:basedOn w:val="Normal"/>
    <w:link w:val="HTMLPreformattedChar"/>
    <w:rsid w:val="007A79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7A7912"/>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7A7912"/>
    <w:rPr>
      <w:u w:val="single"/>
    </w:rPr>
  </w:style>
  <w:style w:type="character" w:customStyle="1" w:styleId="StyleUnderlining11ptChar">
    <w:name w:val="Style Underlining + 11 pt Char"/>
    <w:basedOn w:val="DefaultParagraphFont"/>
    <w:link w:val="StyleUnderlining11pt"/>
    <w:rsid w:val="007A7912"/>
    <w:rPr>
      <w:rFonts w:ascii="Calibri" w:hAnsi="Calibri" w:cs="Calibri"/>
      <w:u w:val="single"/>
    </w:rPr>
  </w:style>
  <w:style w:type="paragraph" w:customStyle="1" w:styleId="StyleCardText9pt">
    <w:name w:val="Style Card Text + 9 pt"/>
    <w:basedOn w:val="Normal"/>
    <w:link w:val="StyleCardText9ptChar"/>
    <w:qFormat/>
    <w:rsid w:val="007A7912"/>
    <w:pPr>
      <w:spacing w:after="200"/>
      <w:contextualSpacing/>
    </w:pPr>
    <w:rPr>
      <w:rFonts w:eastAsia="Calibri"/>
    </w:rPr>
  </w:style>
  <w:style w:type="character" w:customStyle="1" w:styleId="StyleCardText9ptChar">
    <w:name w:val="Style Card Text + 9 pt Char"/>
    <w:basedOn w:val="DefaultParagraphFont"/>
    <w:link w:val="StyleCardText9pt"/>
    <w:rsid w:val="007A7912"/>
    <w:rPr>
      <w:rFonts w:ascii="Calibri" w:eastAsia="Calibri" w:hAnsi="Calibri" w:cs="Calibri"/>
    </w:rPr>
  </w:style>
  <w:style w:type="paragraph" w:styleId="Quote">
    <w:name w:val="Quote"/>
    <w:basedOn w:val="Normal"/>
    <w:next w:val="Normal"/>
    <w:link w:val="QuoteChar"/>
    <w:uiPriority w:val="29"/>
    <w:qFormat/>
    <w:rsid w:val="007A7912"/>
    <w:pPr>
      <w:widowControl w:val="0"/>
    </w:pPr>
    <w:rPr>
      <w:rFonts w:eastAsia="Times New Roman"/>
      <w:iCs/>
      <w:color w:val="000000"/>
      <w:lang w:bidi="en-US"/>
    </w:rPr>
  </w:style>
  <w:style w:type="character" w:customStyle="1" w:styleId="QuoteChar">
    <w:name w:val="Quote Char"/>
    <w:basedOn w:val="DefaultParagraphFont"/>
    <w:link w:val="Quote"/>
    <w:uiPriority w:val="29"/>
    <w:rsid w:val="007A7912"/>
    <w:rPr>
      <w:rFonts w:ascii="Calibri" w:eastAsia="Times New Roman" w:hAnsi="Calibri" w:cs="Calibri"/>
      <w:iCs/>
      <w:color w:val="000000"/>
      <w:lang w:bidi="en-US"/>
    </w:rPr>
  </w:style>
  <w:style w:type="paragraph" w:customStyle="1" w:styleId="Underlining">
    <w:name w:val="Underlining"/>
    <w:basedOn w:val="Normal"/>
    <w:link w:val="UnderliningChar"/>
    <w:qFormat/>
    <w:rsid w:val="007A7912"/>
    <w:rPr>
      <w:rFonts w:ascii="Arial Narrow" w:hAnsi="Arial Narrow" w:cs="Times New Roman"/>
      <w:u w:val="single"/>
    </w:rPr>
  </w:style>
  <w:style w:type="character" w:customStyle="1" w:styleId="ital-inline">
    <w:name w:val="ital-inline"/>
    <w:basedOn w:val="DefaultParagraphFont"/>
    <w:qFormat/>
    <w:rsid w:val="007A7912"/>
  </w:style>
  <w:style w:type="character" w:customStyle="1" w:styleId="underlineChar">
    <w:name w:val="underline Char"/>
    <w:basedOn w:val="DefaultParagraphFont"/>
    <w:rsid w:val="007A7912"/>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7A7912"/>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7A7912"/>
    <w:rPr>
      <w:sz w:val="20"/>
      <w:u w:val="single"/>
    </w:rPr>
  </w:style>
  <w:style w:type="paragraph" w:styleId="BodyTextIndent2">
    <w:name w:val="Body Text Indent 2"/>
    <w:basedOn w:val="Normal"/>
    <w:link w:val="BodyTextIndent2Char"/>
    <w:unhideWhenUsed/>
    <w:rsid w:val="007A7912"/>
    <w:pPr>
      <w:spacing w:after="120" w:line="480" w:lineRule="auto"/>
      <w:ind w:left="360"/>
    </w:pPr>
  </w:style>
  <w:style w:type="character" w:customStyle="1" w:styleId="BodyTextIndent2Char">
    <w:name w:val="Body Text Indent 2 Char"/>
    <w:basedOn w:val="DefaultParagraphFont"/>
    <w:link w:val="BodyTextIndent2"/>
    <w:rsid w:val="007A7912"/>
    <w:rPr>
      <w:rFonts w:ascii="Calibri" w:hAnsi="Calibri" w:cs="Calibri"/>
    </w:rPr>
  </w:style>
  <w:style w:type="paragraph" w:styleId="BodyTextIndent3">
    <w:name w:val="Body Text Indent 3"/>
    <w:basedOn w:val="Normal"/>
    <w:link w:val="BodyTextIndent3Char"/>
    <w:uiPriority w:val="99"/>
    <w:unhideWhenUsed/>
    <w:rsid w:val="007A7912"/>
    <w:pPr>
      <w:spacing w:after="120"/>
      <w:ind w:left="360"/>
    </w:pPr>
    <w:rPr>
      <w:szCs w:val="16"/>
    </w:rPr>
  </w:style>
  <w:style w:type="character" w:customStyle="1" w:styleId="BodyTextIndent3Char">
    <w:name w:val="Body Text Indent 3 Char"/>
    <w:basedOn w:val="DefaultParagraphFont"/>
    <w:link w:val="BodyTextIndent3"/>
    <w:uiPriority w:val="99"/>
    <w:rsid w:val="007A7912"/>
    <w:rPr>
      <w:rFonts w:ascii="Calibri" w:hAnsi="Calibri" w:cs="Calibri"/>
      <w:szCs w:val="16"/>
    </w:rPr>
  </w:style>
  <w:style w:type="paragraph" w:styleId="BodyText2">
    <w:name w:val="Body Text 2"/>
    <w:basedOn w:val="Normal"/>
    <w:link w:val="BodyText2Char"/>
    <w:unhideWhenUsed/>
    <w:rsid w:val="007A7912"/>
    <w:pPr>
      <w:spacing w:after="120" w:line="480" w:lineRule="auto"/>
    </w:pPr>
  </w:style>
  <w:style w:type="character" w:customStyle="1" w:styleId="BodyText2Char">
    <w:name w:val="Body Text 2 Char"/>
    <w:basedOn w:val="DefaultParagraphFont"/>
    <w:link w:val="BodyText2"/>
    <w:rsid w:val="007A7912"/>
    <w:rPr>
      <w:rFonts w:ascii="Calibri" w:hAnsi="Calibri" w:cs="Calibri"/>
    </w:rPr>
  </w:style>
  <w:style w:type="paragraph" w:styleId="BodyTextIndent">
    <w:name w:val="Body Text Indent"/>
    <w:basedOn w:val="Normal"/>
    <w:link w:val="BodyTextIndentChar"/>
    <w:uiPriority w:val="99"/>
    <w:unhideWhenUsed/>
    <w:rsid w:val="007A7912"/>
    <w:pPr>
      <w:spacing w:after="120"/>
      <w:ind w:left="360"/>
    </w:pPr>
  </w:style>
  <w:style w:type="character" w:customStyle="1" w:styleId="BodyTextIndentChar">
    <w:name w:val="Body Text Indent Char"/>
    <w:basedOn w:val="DefaultParagraphFont"/>
    <w:link w:val="BodyTextIndent"/>
    <w:uiPriority w:val="99"/>
    <w:rsid w:val="007A7912"/>
    <w:rPr>
      <w:rFonts w:ascii="Calibri" w:hAnsi="Calibri" w:cs="Calibri"/>
    </w:rPr>
  </w:style>
  <w:style w:type="paragraph" w:styleId="BodyText3">
    <w:name w:val="Body Text 3"/>
    <w:basedOn w:val="Normal"/>
    <w:link w:val="BodyText3Char"/>
    <w:unhideWhenUsed/>
    <w:rsid w:val="007A7912"/>
    <w:pPr>
      <w:spacing w:after="120"/>
    </w:pPr>
    <w:rPr>
      <w:szCs w:val="16"/>
    </w:rPr>
  </w:style>
  <w:style w:type="character" w:customStyle="1" w:styleId="BodyText3Char">
    <w:name w:val="Body Text 3 Char"/>
    <w:basedOn w:val="DefaultParagraphFont"/>
    <w:link w:val="BodyText3"/>
    <w:rsid w:val="007A7912"/>
    <w:rPr>
      <w:rFonts w:ascii="Calibri" w:hAnsi="Calibri" w:cs="Calibri"/>
      <w:szCs w:val="16"/>
    </w:rPr>
  </w:style>
  <w:style w:type="character" w:customStyle="1" w:styleId="StyleBold">
    <w:name w:val="Style Bold"/>
    <w:basedOn w:val="DefaultParagraphFont"/>
    <w:uiPriority w:val="9"/>
    <w:semiHidden/>
    <w:qFormat/>
    <w:rsid w:val="007A7912"/>
    <w:rPr>
      <w:b/>
      <w:bCs/>
    </w:rPr>
  </w:style>
  <w:style w:type="character" w:customStyle="1" w:styleId="body-text">
    <w:name w:val="body-text"/>
    <w:basedOn w:val="DefaultParagraphFont"/>
    <w:rsid w:val="007A7912"/>
  </w:style>
  <w:style w:type="paragraph" w:customStyle="1" w:styleId="StyleStyle411ptBoldBorderSinglesolidlineAuto0">
    <w:name w:val="Style Style4 + 11 pt Bold Border: : (Single solid line Auto  0...."/>
    <w:basedOn w:val="Normal"/>
    <w:link w:val="StyleStyle411ptBoldBorderSinglesolidlineAuto0Char"/>
    <w:qFormat/>
    <w:rsid w:val="007A7912"/>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7A7912"/>
    <w:rPr>
      <w:rFonts w:ascii="Calibri" w:eastAsia="Times New Roman" w:hAnsi="Calibri" w:cs="Calibri"/>
      <w:b/>
      <w:bCs/>
      <w:u w:val="single"/>
      <w:bdr w:val="single" w:sz="4" w:space="0" w:color="auto"/>
    </w:rPr>
  </w:style>
  <w:style w:type="character" w:customStyle="1" w:styleId="BalloonTextChar1">
    <w:name w:val="Balloon Text Char1"/>
    <w:basedOn w:val="DefaultParagraphFont"/>
    <w:uiPriority w:val="99"/>
    <w:rsid w:val="007A7912"/>
    <w:rPr>
      <w:rFonts w:ascii="Tahoma" w:hAnsi="Tahoma" w:cs="Tahoma"/>
      <w:sz w:val="16"/>
      <w:szCs w:val="16"/>
    </w:rPr>
  </w:style>
  <w:style w:type="character" w:customStyle="1" w:styleId="globalcontentbody">
    <w:name w:val="globalcontentbody"/>
    <w:basedOn w:val="DefaultParagraphFont"/>
    <w:rsid w:val="007A7912"/>
  </w:style>
  <w:style w:type="paragraph" w:customStyle="1" w:styleId="StyleStyle112pt">
    <w:name w:val="Style Style1 + 12 pt"/>
    <w:basedOn w:val="Normal"/>
    <w:link w:val="StyleStyle112ptChar"/>
    <w:qFormat/>
    <w:rsid w:val="007A7912"/>
    <w:rPr>
      <w:rFonts w:eastAsia="SimSun"/>
      <w:u w:val="single"/>
      <w:lang w:eastAsia="zh-CN"/>
    </w:rPr>
  </w:style>
  <w:style w:type="character" w:customStyle="1" w:styleId="StyleStyle112ptChar">
    <w:name w:val="Style Style1 + 12 pt Char"/>
    <w:basedOn w:val="DefaultParagraphFont"/>
    <w:link w:val="StyleStyle112pt"/>
    <w:rsid w:val="007A7912"/>
    <w:rPr>
      <w:rFonts w:ascii="Calibri" w:eastAsia="SimSun" w:hAnsi="Calibri" w:cs="Calibri"/>
      <w:u w:val="single"/>
      <w:lang w:eastAsia="zh-CN"/>
    </w:rPr>
  </w:style>
  <w:style w:type="paragraph" w:customStyle="1" w:styleId="MinimizedText">
    <w:name w:val="Minimized Text"/>
    <w:basedOn w:val="Normal"/>
    <w:link w:val="MinimizedTextChar"/>
    <w:qFormat/>
    <w:rsid w:val="007A7912"/>
    <w:rPr>
      <w:rFonts w:eastAsia="Times New Roman"/>
    </w:rPr>
  </w:style>
  <w:style w:type="character" w:customStyle="1" w:styleId="MinimizedTextChar">
    <w:name w:val="Minimized Text Char"/>
    <w:basedOn w:val="DefaultParagraphFont"/>
    <w:link w:val="MinimizedText"/>
    <w:rsid w:val="007A7912"/>
    <w:rPr>
      <w:rFonts w:ascii="Calibri" w:eastAsia="Times New Roman" w:hAnsi="Calibri" w:cs="Calibri"/>
    </w:rPr>
  </w:style>
  <w:style w:type="character" w:customStyle="1" w:styleId="term1">
    <w:name w:val="term1"/>
    <w:basedOn w:val="DefaultParagraphFont"/>
    <w:rsid w:val="007A7912"/>
    <w:rPr>
      <w:b/>
      <w:bCs/>
    </w:rPr>
  </w:style>
  <w:style w:type="character" w:customStyle="1" w:styleId="Styleterm111ptUnderline">
    <w:name w:val="Style term1 + 11 pt Underline"/>
    <w:basedOn w:val="term1"/>
    <w:rsid w:val="007A7912"/>
    <w:rPr>
      <w:b/>
      <w:bCs/>
      <w:sz w:val="20"/>
      <w:u w:val="single"/>
    </w:rPr>
  </w:style>
  <w:style w:type="paragraph" w:customStyle="1" w:styleId="StyleMinimizedTextArialNarrow10pt">
    <w:name w:val="Style Minimized Text + Arial Narrow 10 pt"/>
    <w:basedOn w:val="MinimizedText"/>
    <w:link w:val="StyleMinimizedTextArialNarrow10ptChar"/>
    <w:qFormat/>
    <w:rsid w:val="007A7912"/>
    <w:rPr>
      <w:sz w:val="20"/>
    </w:rPr>
  </w:style>
  <w:style w:type="character" w:customStyle="1" w:styleId="StyleMinimizedTextArialNarrow10ptChar">
    <w:name w:val="Style Minimized Text + Arial Narrow 10 pt Char"/>
    <w:basedOn w:val="MinimizedTextChar"/>
    <w:link w:val="StyleMinimizedTextArialNarrow10pt"/>
    <w:rsid w:val="007A7912"/>
    <w:rPr>
      <w:rFonts w:ascii="Calibri" w:eastAsia="Times New Roman" w:hAnsi="Calibri" w:cs="Calibri"/>
      <w:sz w:val="20"/>
    </w:rPr>
  </w:style>
  <w:style w:type="character" w:customStyle="1" w:styleId="Styleunderline11ptBold">
    <w:name w:val="Style underline + 11 pt Bold"/>
    <w:basedOn w:val="underline"/>
    <w:rsid w:val="007A7912"/>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7A7912"/>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7A7912"/>
    <w:rPr>
      <w:rFonts w:ascii="Calibri" w:eastAsia="Times New Roman" w:hAnsi="Calibri" w:cs="Calibri"/>
      <w:u w:val="single"/>
      <w:bdr w:val="single" w:sz="4" w:space="0" w:color="auto"/>
    </w:rPr>
  </w:style>
  <w:style w:type="character" w:customStyle="1" w:styleId="Style9pt">
    <w:name w:val="Style 9 pt"/>
    <w:basedOn w:val="DefaultParagraphFont"/>
    <w:rsid w:val="007A7912"/>
    <w:rPr>
      <w:rFonts w:ascii="Times New Roman" w:hAnsi="Times New Roman"/>
      <w:sz w:val="20"/>
    </w:rPr>
  </w:style>
  <w:style w:type="paragraph" w:customStyle="1" w:styleId="StyleStyle49pt3">
    <w:name w:val="Style Style4 + 9 pt3"/>
    <w:basedOn w:val="Style4"/>
    <w:link w:val="StyleStyle49pt3Char"/>
    <w:qFormat/>
    <w:rsid w:val="007A7912"/>
    <w:rPr>
      <w:rFonts w:cs="Times New Roman"/>
    </w:rPr>
  </w:style>
  <w:style w:type="character" w:customStyle="1" w:styleId="StyleStyle49pt3Char">
    <w:name w:val="Style Style4 + 9 pt3 Char"/>
    <w:basedOn w:val="Style4Char"/>
    <w:link w:val="StyleStyle49pt3"/>
    <w:rsid w:val="007A7912"/>
    <w:rPr>
      <w:rFonts w:ascii="Calibri" w:eastAsia="Times New Roman" w:hAnsi="Calibri" w:cs="Times New Roman"/>
      <w:u w:val="single"/>
    </w:rPr>
  </w:style>
  <w:style w:type="paragraph" w:customStyle="1" w:styleId="StyleStyle4Bold">
    <w:name w:val="Style Style4 + Bold"/>
    <w:basedOn w:val="Style4"/>
    <w:link w:val="StyleStyle4BoldChar"/>
    <w:qFormat/>
    <w:rsid w:val="007A7912"/>
    <w:rPr>
      <w:rFonts w:cs="Times New Roman"/>
      <w:b/>
      <w:bCs/>
    </w:rPr>
  </w:style>
  <w:style w:type="character" w:customStyle="1" w:styleId="StyleStyle4BoldChar">
    <w:name w:val="Style Style4 + Bold Char"/>
    <w:basedOn w:val="Style4Char"/>
    <w:link w:val="StyleStyle4Bold"/>
    <w:rsid w:val="007A7912"/>
    <w:rPr>
      <w:rFonts w:ascii="Calibri" w:eastAsia="Times New Roman" w:hAnsi="Calibri" w:cs="Times New Roman"/>
      <w:b/>
      <w:bCs/>
      <w:u w:val="single"/>
    </w:rPr>
  </w:style>
  <w:style w:type="character" w:customStyle="1" w:styleId="CharChar11">
    <w:name w:val="Char Char11"/>
    <w:basedOn w:val="DefaultParagraphFont"/>
    <w:rsid w:val="007A7912"/>
    <w:rPr>
      <w:rFonts w:cs="Arial"/>
      <w:bCs/>
      <w:szCs w:val="26"/>
      <w:u w:val="single"/>
      <w:lang w:val="en-US" w:eastAsia="en-US" w:bidi="ar-SA"/>
    </w:rPr>
  </w:style>
  <w:style w:type="character" w:customStyle="1" w:styleId="authorbio">
    <w:name w:val="authorbio"/>
    <w:basedOn w:val="DefaultParagraphFont"/>
    <w:rsid w:val="007A7912"/>
  </w:style>
  <w:style w:type="character" w:customStyle="1" w:styleId="a">
    <w:name w:val="a"/>
    <w:basedOn w:val="DefaultParagraphFont"/>
    <w:rsid w:val="007A7912"/>
  </w:style>
  <w:style w:type="character" w:customStyle="1" w:styleId="StyleStyleUnderline411pt">
    <w:name w:val="Style Style Underline4 + 11 pt"/>
    <w:basedOn w:val="DefaultParagraphFont"/>
    <w:rsid w:val="007A7912"/>
    <w:rPr>
      <w:sz w:val="20"/>
      <w:u w:val="single"/>
    </w:rPr>
  </w:style>
  <w:style w:type="character" w:customStyle="1" w:styleId="StyleStyleUnderline411ptBold">
    <w:name w:val="Style Style Underline4 + 11 pt Bold"/>
    <w:basedOn w:val="DefaultParagraphFont"/>
    <w:rsid w:val="007A7912"/>
    <w:rPr>
      <w:b/>
      <w:bCs/>
      <w:sz w:val="20"/>
      <w:u w:val="single"/>
    </w:rPr>
  </w:style>
  <w:style w:type="character" w:customStyle="1" w:styleId="StyleStyleUnderline311pt">
    <w:name w:val="Style Style Underline3 + 11 pt"/>
    <w:basedOn w:val="DefaultParagraphFont"/>
    <w:rsid w:val="007A7912"/>
    <w:rPr>
      <w:sz w:val="20"/>
      <w:u w:val="single"/>
    </w:rPr>
  </w:style>
  <w:style w:type="character" w:customStyle="1" w:styleId="StyleStyleUnderline311ptBold">
    <w:name w:val="Style Style Underline3 + 11 pt Bold"/>
    <w:basedOn w:val="DefaultParagraphFont"/>
    <w:rsid w:val="007A7912"/>
    <w:rPr>
      <w:b/>
      <w:bCs/>
      <w:sz w:val="20"/>
      <w:u w:val="single"/>
    </w:rPr>
  </w:style>
  <w:style w:type="character" w:customStyle="1" w:styleId="StyleUnderline3">
    <w:name w:val="Style Underline3"/>
    <w:basedOn w:val="DefaultParagraphFont"/>
    <w:rsid w:val="007A7912"/>
    <w:rPr>
      <w:u w:val="single"/>
    </w:rPr>
  </w:style>
  <w:style w:type="paragraph" w:customStyle="1" w:styleId="StyleStyle111ptBorderSinglesolidlineAuto05ptL">
    <w:name w:val="Style Style1 + 11 pt Border: : (Single solid line Auto  0.5 pt L..."/>
    <w:link w:val="StyleStyle111ptBorderSinglesolidlineAuto05ptLChar"/>
    <w:qFormat/>
    <w:rsid w:val="007A7912"/>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7A7912"/>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7A7912"/>
    <w:rPr>
      <w:u w:val="single"/>
    </w:rPr>
  </w:style>
  <w:style w:type="character" w:customStyle="1" w:styleId="NothingChar">
    <w:name w:val="Nothing Char"/>
    <w:basedOn w:val="DefaultParagraphFont"/>
    <w:link w:val="Nothing"/>
    <w:rsid w:val="007A7912"/>
    <w:rPr>
      <w:rFonts w:ascii="Times New Roman" w:eastAsia="Times New Roman" w:hAnsi="Times New Roman" w:cs="Times New Roman"/>
      <w:sz w:val="20"/>
      <w:szCs w:val="24"/>
    </w:rPr>
  </w:style>
  <w:style w:type="character" w:customStyle="1" w:styleId="CardsFont12pt0">
    <w:name w:val="Cards + Font 12pt"/>
    <w:basedOn w:val="DefaultParagraphFont"/>
    <w:qFormat/>
    <w:rsid w:val="007A7912"/>
    <w:rPr>
      <w:rFonts w:ascii="Times New Roman" w:eastAsia="Calibri" w:hAnsi="Times New Roman" w:cs="Times New Roman"/>
      <w:sz w:val="24"/>
      <w:szCs w:val="20"/>
      <w:u w:val="single"/>
    </w:rPr>
  </w:style>
  <w:style w:type="character" w:customStyle="1" w:styleId="SmallTextChar0">
    <w:name w:val="Small Text Char"/>
    <w:aliases w:val="No Spacing111 Char1,Read stuff Char1"/>
    <w:basedOn w:val="CardTextChar0"/>
    <w:qFormat/>
    <w:rsid w:val="007A7912"/>
    <w:rPr>
      <w:rFonts w:ascii="Times New Roman" w:eastAsia="MS Mincho" w:hAnsi="Times New Roman" w:cs="Times New Roman"/>
      <w:sz w:val="15"/>
      <w:szCs w:val="24"/>
      <w:lang w:eastAsia="ja-JP"/>
    </w:rPr>
  </w:style>
  <w:style w:type="paragraph" w:customStyle="1" w:styleId="Circled">
    <w:name w:val="Circled"/>
    <w:link w:val="CircledChar"/>
    <w:qFormat/>
    <w:rsid w:val="007A7912"/>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7A7912"/>
    <w:rPr>
      <w:rFonts w:ascii="Times New Roman" w:eastAsia="MS Mincho" w:hAnsi="Times New Roman" w:cs="Times New Roman"/>
      <w:b/>
      <w:szCs w:val="20"/>
      <w:u w:val="single"/>
      <w:lang w:eastAsia="ja-JP"/>
    </w:rPr>
  </w:style>
  <w:style w:type="character" w:customStyle="1" w:styleId="UnderlinedChar0">
    <w:name w:val="Underlined Char"/>
    <w:aliases w:val="small text Char Char"/>
    <w:basedOn w:val="CardTextChar0"/>
    <w:rsid w:val="007A7912"/>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7A7912"/>
  </w:style>
  <w:style w:type="character" w:customStyle="1" w:styleId="part-of-speech">
    <w:name w:val="part-of-speech"/>
    <w:basedOn w:val="DefaultParagraphFont"/>
    <w:rsid w:val="007A7912"/>
  </w:style>
  <w:style w:type="character" w:customStyle="1" w:styleId="sep">
    <w:name w:val="sep"/>
    <w:basedOn w:val="DefaultParagraphFont"/>
    <w:rsid w:val="007A7912"/>
  </w:style>
  <w:style w:type="character" w:customStyle="1" w:styleId="pron">
    <w:name w:val="pron"/>
    <w:basedOn w:val="DefaultParagraphFont"/>
    <w:rsid w:val="007A7912"/>
  </w:style>
  <w:style w:type="paragraph" w:customStyle="1" w:styleId="StyleStyle4LatinTimesNewRomanAsianSimSun">
    <w:name w:val="Style Style4 + (Latin) Times New Roman (Asian) SimSun"/>
    <w:basedOn w:val="Normal"/>
    <w:link w:val="StyleStyle4LatinTimesNewRomanAsianSimSunChar"/>
    <w:qFormat/>
    <w:rsid w:val="007A7912"/>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7A7912"/>
    <w:rPr>
      <w:rFonts w:ascii="Calibri" w:eastAsia="SimSun" w:hAnsi="Calibri" w:cs="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7A7912"/>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7A7912"/>
    <w:rPr>
      <w:rFonts w:ascii="Calibri" w:eastAsia="SimSun" w:hAnsi="Calibri" w:cs="Calibri"/>
      <w:b/>
      <w:bCs/>
      <w:u w:val="single"/>
    </w:rPr>
  </w:style>
  <w:style w:type="character" w:customStyle="1" w:styleId="CharChar3">
    <w:name w:val="Char Char3"/>
    <w:basedOn w:val="DefaultParagraphFont"/>
    <w:rsid w:val="007A7912"/>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7A7912"/>
    <w:rPr>
      <w:bCs/>
      <w:szCs w:val="26"/>
      <w:u w:val="single"/>
    </w:rPr>
  </w:style>
  <w:style w:type="paragraph" w:styleId="Subtitle">
    <w:name w:val="Subtitle"/>
    <w:aliases w:val="Underlined card text"/>
    <w:basedOn w:val="Normal"/>
    <w:next w:val="Normal"/>
    <w:link w:val="SubtitleChar"/>
    <w:uiPriority w:val="99"/>
    <w:qFormat/>
    <w:rsid w:val="007A7912"/>
    <w:pPr>
      <w:spacing w:after="60"/>
      <w:outlineLvl w:val="1"/>
    </w:pPr>
    <w:rPr>
      <w:rFonts w:asciiTheme="minorHAnsi" w:hAnsiTheme="minorHAnsi" w:cstheme="minorBidi"/>
      <w:bCs/>
      <w:szCs w:val="26"/>
      <w:u w:val="single"/>
    </w:rPr>
  </w:style>
  <w:style w:type="character" w:customStyle="1" w:styleId="SubtitleChar1">
    <w:name w:val="Subtitle Char1"/>
    <w:aliases w:val="Underlined card text Char1"/>
    <w:basedOn w:val="DefaultParagraphFont"/>
    <w:rsid w:val="007A7912"/>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7A7912"/>
    <w:rPr>
      <w:rFonts w:cs="Times New Roman"/>
    </w:rPr>
  </w:style>
  <w:style w:type="character" w:customStyle="1" w:styleId="StyleStyle411pt1Char">
    <w:name w:val="Style Style4 + 11 pt1 Char"/>
    <w:basedOn w:val="Style4Char"/>
    <w:link w:val="StyleStyle411pt1"/>
    <w:rsid w:val="007A7912"/>
    <w:rPr>
      <w:rFonts w:ascii="Calibri" w:eastAsia="Times New Roman" w:hAnsi="Calibri" w:cs="Times New Roman"/>
      <w:u w:val="single"/>
    </w:rPr>
  </w:style>
  <w:style w:type="character" w:customStyle="1" w:styleId="BoldandUnderlineCharChar2">
    <w:name w:val="Bold and Underline Char Char2"/>
    <w:basedOn w:val="DefaultParagraphFont"/>
    <w:rsid w:val="007A7912"/>
    <w:rPr>
      <w:b/>
      <w:u w:val="single"/>
      <w:lang w:val="en-US" w:eastAsia="en-US" w:bidi="ar-SA"/>
    </w:rPr>
  </w:style>
  <w:style w:type="character" w:customStyle="1" w:styleId="StyleUnderlineCharChar111pt">
    <w:name w:val="Style Underline Char Char1 + 11 pt"/>
    <w:basedOn w:val="DefaultParagraphFont"/>
    <w:rsid w:val="007A7912"/>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7A7912"/>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7A7912"/>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7A7912"/>
    <w:rPr>
      <w:sz w:val="22"/>
      <w:u w:val="single"/>
    </w:rPr>
  </w:style>
  <w:style w:type="paragraph" w:customStyle="1" w:styleId="StyleMinimizedTextArialNarrow9pt">
    <w:name w:val="Style Minimized Text + Arial Narrow 9 pt"/>
    <w:basedOn w:val="Normal"/>
    <w:link w:val="StyleMinimizedTextArialNarrow9ptChar"/>
    <w:qFormat/>
    <w:rsid w:val="007A7912"/>
    <w:rPr>
      <w:rFonts w:eastAsia="Times New Roman"/>
    </w:rPr>
  </w:style>
  <w:style w:type="character" w:customStyle="1" w:styleId="StyleMinimizedTextArialNarrow9ptChar">
    <w:name w:val="Style Minimized Text + Arial Narrow 9 pt Char"/>
    <w:basedOn w:val="DefaultParagraphFont"/>
    <w:link w:val="StyleMinimizedTextArialNarrow9pt"/>
    <w:rsid w:val="007A7912"/>
    <w:rPr>
      <w:rFonts w:ascii="Calibri" w:eastAsia="Times New Roman" w:hAnsi="Calibri" w:cs="Calibri"/>
    </w:rPr>
  </w:style>
  <w:style w:type="paragraph" w:customStyle="1" w:styleId="StyleBoldandUnderlineChar11ptNotBold">
    <w:name w:val="Style Bold and Underline Char + 11 pt Not Bold"/>
    <w:link w:val="StyleBoldandUnderlineChar11ptNotBoldChar"/>
    <w:qFormat/>
    <w:rsid w:val="007A7912"/>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7A7912"/>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7A7912"/>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7A7912"/>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7A7912"/>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7A7912"/>
    <w:rPr>
      <w:b w:val="0"/>
      <w:bCs/>
      <w:sz w:val="20"/>
      <w:u w:val="single"/>
      <w:lang w:val="en-US" w:eastAsia="en-US" w:bidi="ar-SA"/>
    </w:rPr>
  </w:style>
  <w:style w:type="character" w:customStyle="1" w:styleId="Styleunderline9pt">
    <w:name w:val="Style underline + 9 pt"/>
    <w:basedOn w:val="underline"/>
    <w:rsid w:val="007A7912"/>
    <w:rPr>
      <w:rFonts w:ascii="Times New Roman" w:hAnsi="Times New Roman" w:cs="Times New Roman"/>
      <w:b/>
      <w:sz w:val="20"/>
      <w:u w:val="single"/>
    </w:rPr>
  </w:style>
  <w:style w:type="character" w:customStyle="1" w:styleId="StyleTimesNewRoman9pt">
    <w:name w:val="Style Times New Roman 9 pt"/>
    <w:basedOn w:val="DefaultParagraphFont"/>
    <w:rsid w:val="007A7912"/>
    <w:rPr>
      <w:rFonts w:ascii="Times New Roman" w:hAnsi="Times New Roman"/>
      <w:sz w:val="20"/>
    </w:rPr>
  </w:style>
  <w:style w:type="character" w:customStyle="1" w:styleId="Styleunderline9pt1">
    <w:name w:val="Style underline + 9 pt1"/>
    <w:basedOn w:val="underline"/>
    <w:rsid w:val="007A7912"/>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7A7912"/>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7A7912"/>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7A7912"/>
    <w:rPr>
      <w:b/>
      <w:bCs/>
      <w:noProof w:val="0"/>
      <w:sz w:val="20"/>
      <w:u w:val="single"/>
      <w:lang w:val="en-US" w:eastAsia="en-US" w:bidi="ar-SA"/>
    </w:rPr>
  </w:style>
  <w:style w:type="character" w:customStyle="1" w:styleId="Hyperlink23">
    <w:name w:val="Hyperlink23"/>
    <w:basedOn w:val="DefaultParagraphFont"/>
    <w:rsid w:val="007A7912"/>
    <w:rPr>
      <w:color w:val="3300CC"/>
      <w:u w:val="single"/>
    </w:rPr>
  </w:style>
  <w:style w:type="paragraph" w:customStyle="1" w:styleId="cardCharChar">
    <w:name w:val="card Char Char"/>
    <w:basedOn w:val="Normal"/>
    <w:link w:val="cardCharCharChar"/>
    <w:qFormat/>
    <w:rsid w:val="007A7912"/>
    <w:pPr>
      <w:ind w:left="288" w:right="288"/>
    </w:pPr>
    <w:rPr>
      <w:rFonts w:eastAsia="Times New Roman"/>
      <w:szCs w:val="20"/>
    </w:rPr>
  </w:style>
  <w:style w:type="character" w:customStyle="1" w:styleId="cardCharCharChar">
    <w:name w:val="card Char Char Char"/>
    <w:basedOn w:val="DefaultParagraphFont"/>
    <w:link w:val="cardCharChar"/>
    <w:rsid w:val="007A7912"/>
    <w:rPr>
      <w:rFonts w:ascii="Calibri" w:eastAsia="Times New Roman" w:hAnsi="Calibri" w:cs="Calibri"/>
      <w:szCs w:val="20"/>
    </w:rPr>
  </w:style>
  <w:style w:type="character" w:customStyle="1" w:styleId="StyleunderlineArialNarrow9ptBold">
    <w:name w:val="Style underline + Arial Narrow 9 pt Bold"/>
    <w:basedOn w:val="underline"/>
    <w:rsid w:val="007A7912"/>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7A7912"/>
  </w:style>
  <w:style w:type="character" w:customStyle="1" w:styleId="StylecardCharCharArialNarrow9ptChar">
    <w:name w:val="Style card Char Char + Arial Narrow 9 pt Char"/>
    <w:basedOn w:val="cardCharCharChar"/>
    <w:link w:val="StylecardCharCharArialNarrow9pt"/>
    <w:rsid w:val="007A7912"/>
    <w:rPr>
      <w:rFonts w:ascii="Calibri" w:eastAsia="Times New Roman" w:hAnsi="Calibri" w:cs="Calibri"/>
      <w:szCs w:val="20"/>
    </w:rPr>
  </w:style>
  <w:style w:type="character" w:customStyle="1" w:styleId="UnderlineCharCharChar">
    <w:name w:val="Underline Char Char Char"/>
    <w:basedOn w:val="DefaultParagraphFont"/>
    <w:rsid w:val="007A7912"/>
    <w:rPr>
      <w:noProof w:val="0"/>
      <w:u w:val="single"/>
      <w:lang w:val="en-US" w:eastAsia="en-US" w:bidi="ar-SA"/>
    </w:rPr>
  </w:style>
  <w:style w:type="character" w:customStyle="1" w:styleId="CardTextChar1">
    <w:name w:val="Card Text Char1"/>
    <w:basedOn w:val="DefaultParagraphFont"/>
    <w:rsid w:val="007A7912"/>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7A7912"/>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7A7912"/>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7A7912"/>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7A7912"/>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7A7912"/>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7A7912"/>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7A7912"/>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7A7912"/>
    <w:rPr>
      <w:rFonts w:eastAsia="Times New Roman"/>
    </w:rPr>
  </w:style>
  <w:style w:type="character" w:customStyle="1" w:styleId="TextsmallChar">
    <w:name w:val="Textsmall Char"/>
    <w:basedOn w:val="DefaultParagraphFont"/>
    <w:link w:val="Textsmall"/>
    <w:rsid w:val="007A7912"/>
    <w:rPr>
      <w:rFonts w:ascii="Calibri" w:eastAsia="Times New Roman" w:hAnsi="Calibri" w:cs="Calibri"/>
    </w:rPr>
  </w:style>
  <w:style w:type="character" w:customStyle="1" w:styleId="CharChar111">
    <w:name w:val="Char Char111"/>
    <w:basedOn w:val="DefaultParagraphFont"/>
    <w:rsid w:val="007A7912"/>
    <w:rPr>
      <w:rFonts w:cs="Arial"/>
      <w:bCs/>
      <w:szCs w:val="26"/>
      <w:u w:val="single"/>
      <w:lang w:val="en-US" w:eastAsia="en-US" w:bidi="ar-SA"/>
    </w:rPr>
  </w:style>
  <w:style w:type="character" w:customStyle="1" w:styleId="UnderlineBold">
    <w:name w:val="Underline + Bold"/>
    <w:uiPriority w:val="1"/>
    <w:qFormat/>
    <w:rsid w:val="007A7912"/>
    <w:rPr>
      <w:b/>
      <w:sz w:val="20"/>
      <w:u w:val="single"/>
    </w:rPr>
  </w:style>
  <w:style w:type="paragraph" w:customStyle="1" w:styleId="cardtextsmall">
    <w:name w:val="card text small"/>
    <w:basedOn w:val="Normal"/>
    <w:qFormat/>
    <w:rsid w:val="007A7912"/>
    <w:rPr>
      <w:rFonts w:ascii="Arial Narrow" w:eastAsia="Times New Roman" w:hAnsi="Arial Narrow"/>
    </w:rPr>
  </w:style>
  <w:style w:type="character" w:customStyle="1" w:styleId="AUnterdline">
    <w:name w:val="AUnterdline"/>
    <w:qFormat/>
    <w:rsid w:val="007A7912"/>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7A7912"/>
    <w:rPr>
      <w:rFonts w:ascii="Times New Roman" w:hAnsi="Times New Roman"/>
      <w:b/>
      <w:bCs/>
      <w:sz w:val="20"/>
      <w:u w:val="single"/>
      <w:bdr w:val="single" w:sz="4" w:space="0" w:color="auto"/>
    </w:rPr>
  </w:style>
  <w:style w:type="character" w:customStyle="1" w:styleId="highlightedsearchterm">
    <w:name w:val="highlightedsearchterm"/>
    <w:rsid w:val="007A7912"/>
  </w:style>
  <w:style w:type="character" w:customStyle="1" w:styleId="StyleUnderline1">
    <w:name w:val="Style Underline1"/>
    <w:basedOn w:val="DefaultParagraphFont"/>
    <w:rsid w:val="007A7912"/>
    <w:rPr>
      <w:rFonts w:ascii="Times New Roman" w:hAnsi="Times New Roman"/>
      <w:sz w:val="20"/>
      <w:u w:val="single"/>
    </w:rPr>
  </w:style>
  <w:style w:type="paragraph" w:customStyle="1" w:styleId="CardIndented">
    <w:name w:val="Card (Indented)"/>
    <w:basedOn w:val="Normal"/>
    <w:link w:val="CardIndentedChar"/>
    <w:qFormat/>
    <w:rsid w:val="007A7912"/>
    <w:pPr>
      <w:ind w:left="288"/>
    </w:pPr>
  </w:style>
  <w:style w:type="paragraph" w:customStyle="1" w:styleId="StyleStyle49pt10">
    <w:name w:val="Style Style4 + 9 pt10"/>
    <w:basedOn w:val="Style4"/>
    <w:link w:val="StyleStyle49pt10Char"/>
    <w:qFormat/>
    <w:rsid w:val="007A7912"/>
    <w:rPr>
      <w:rFonts w:cs="Times New Roman"/>
    </w:rPr>
  </w:style>
  <w:style w:type="character" w:customStyle="1" w:styleId="StyleStyle49pt10Char">
    <w:name w:val="Style Style4 + 9 pt10 Char"/>
    <w:basedOn w:val="Style4Char"/>
    <w:link w:val="StyleStyle49pt10"/>
    <w:rsid w:val="007A7912"/>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7A7912"/>
    <w:rPr>
      <w:rFonts w:cs="Times New Roman"/>
      <w:b/>
      <w:bCs/>
    </w:rPr>
  </w:style>
  <w:style w:type="character" w:customStyle="1" w:styleId="StyleStyle49ptBold7Char">
    <w:name w:val="Style Style4 + 9 pt Bold7 Char"/>
    <w:link w:val="StyleStyle49ptBold7"/>
    <w:rsid w:val="007A7912"/>
    <w:rPr>
      <w:rFonts w:ascii="Calibri" w:eastAsia="Times New Roman" w:hAnsi="Calibri" w:cs="Times New Roman"/>
      <w:b/>
      <w:bCs/>
      <w:u w:val="single"/>
    </w:rPr>
  </w:style>
  <w:style w:type="paragraph" w:customStyle="1" w:styleId="NormalUnderline">
    <w:name w:val="Normal Underline"/>
    <w:basedOn w:val="Normal"/>
    <w:link w:val="NormalUnderlineChar"/>
    <w:qFormat/>
    <w:rsid w:val="007A7912"/>
    <w:pPr>
      <w:ind w:left="288"/>
    </w:pPr>
    <w:rPr>
      <w:rFonts w:eastAsia="Times New Roman"/>
      <w:u w:val="single"/>
    </w:rPr>
  </w:style>
  <w:style w:type="character" w:customStyle="1" w:styleId="NormalUnderlineChar">
    <w:name w:val="Normal Underline Char"/>
    <w:link w:val="NormalUnderline"/>
    <w:rsid w:val="007A7912"/>
    <w:rPr>
      <w:rFonts w:ascii="Calibri" w:eastAsia="Times New Roman" w:hAnsi="Calibri" w:cs="Calibri"/>
      <w:u w:val="single"/>
    </w:rPr>
  </w:style>
  <w:style w:type="character" w:customStyle="1" w:styleId="DontRead">
    <w:name w:val="Don't Read"/>
    <w:qFormat/>
    <w:rsid w:val="007A7912"/>
    <w:rPr>
      <w:rFonts w:ascii="Times New Roman" w:hAnsi="Times New Roman"/>
      <w:sz w:val="16"/>
    </w:rPr>
  </w:style>
  <w:style w:type="paragraph" w:customStyle="1" w:styleId="Underlinestyle">
    <w:name w:val="Underline style"/>
    <w:basedOn w:val="Normal"/>
    <w:qFormat/>
    <w:rsid w:val="007A7912"/>
    <w:rPr>
      <w:rFonts w:eastAsia="Times New Roman"/>
      <w:u w:val="single"/>
    </w:rPr>
  </w:style>
  <w:style w:type="character" w:customStyle="1" w:styleId="Style11ptUnderline3">
    <w:name w:val="Style 11 pt Underline3"/>
    <w:rsid w:val="007A7912"/>
    <w:rPr>
      <w:sz w:val="20"/>
      <w:u w:val="single"/>
    </w:rPr>
  </w:style>
  <w:style w:type="character" w:customStyle="1" w:styleId="27">
    <w:name w:val="27"/>
    <w:rsid w:val="007A7912"/>
    <w:rPr>
      <w:rFonts w:cs="Arial"/>
      <w:bCs/>
      <w:sz w:val="20"/>
      <w:u w:val="single"/>
      <w:lang w:val="en-US" w:eastAsia="en-US" w:bidi="ar-SA"/>
    </w:rPr>
  </w:style>
  <w:style w:type="character" w:customStyle="1" w:styleId="2">
    <w:name w:val="2"/>
    <w:rsid w:val="007A7912"/>
    <w:rPr>
      <w:rFonts w:cs="Arial"/>
      <w:bCs/>
      <w:sz w:val="20"/>
      <w:u w:val="single"/>
      <w:lang w:val="en-US" w:eastAsia="en-US" w:bidi="ar-SA"/>
    </w:rPr>
  </w:style>
  <w:style w:type="character" w:customStyle="1" w:styleId="Style9ptUnderline11">
    <w:name w:val="Style 9 pt Underline11"/>
    <w:basedOn w:val="DefaultParagraphFont"/>
    <w:rsid w:val="007A7912"/>
    <w:rPr>
      <w:sz w:val="20"/>
      <w:u w:val="single"/>
    </w:rPr>
  </w:style>
  <w:style w:type="character" w:customStyle="1" w:styleId="Style9ptBoldUnderline5">
    <w:name w:val="Style 9 pt Bold Underline5"/>
    <w:basedOn w:val="DefaultParagraphFont"/>
    <w:rsid w:val="007A7912"/>
    <w:rPr>
      <w:b/>
      <w:bCs/>
      <w:sz w:val="20"/>
      <w:u w:val="single"/>
    </w:rPr>
  </w:style>
  <w:style w:type="character" w:customStyle="1" w:styleId="CharChar114">
    <w:name w:val="Char Char114"/>
    <w:basedOn w:val="DefaultParagraphFont"/>
    <w:rsid w:val="007A7912"/>
    <w:rPr>
      <w:rFonts w:cs="Arial"/>
      <w:bCs/>
      <w:szCs w:val="26"/>
      <w:u w:val="single"/>
      <w:lang w:val="en-US" w:eastAsia="en-US" w:bidi="ar-SA"/>
    </w:rPr>
  </w:style>
  <w:style w:type="character" w:customStyle="1" w:styleId="CharChar113">
    <w:name w:val="Char Char113"/>
    <w:basedOn w:val="DefaultParagraphFont"/>
    <w:rsid w:val="007A7912"/>
    <w:rPr>
      <w:rFonts w:cs="Arial"/>
      <w:bCs/>
      <w:szCs w:val="26"/>
      <w:u w:val="single"/>
      <w:lang w:val="en-US" w:eastAsia="en-US" w:bidi="ar-SA"/>
    </w:rPr>
  </w:style>
  <w:style w:type="character" w:customStyle="1" w:styleId="CharChar112">
    <w:name w:val="Char Char112"/>
    <w:basedOn w:val="DefaultParagraphFont"/>
    <w:rsid w:val="007A7912"/>
    <w:rPr>
      <w:rFonts w:cs="Arial"/>
      <w:bCs/>
      <w:szCs w:val="26"/>
      <w:u w:val="single"/>
      <w:lang w:val="en-US" w:eastAsia="en-US" w:bidi="ar-SA"/>
    </w:rPr>
  </w:style>
  <w:style w:type="character" w:customStyle="1" w:styleId="ssl0">
    <w:name w:val="ss_l0"/>
    <w:basedOn w:val="DefaultParagraphFont"/>
    <w:rsid w:val="007A7912"/>
  </w:style>
  <w:style w:type="paragraph" w:styleId="CommentText">
    <w:name w:val="annotation text"/>
    <w:basedOn w:val="Normal"/>
    <w:link w:val="CommentTextChar"/>
    <w:uiPriority w:val="99"/>
    <w:rsid w:val="007A7912"/>
    <w:rPr>
      <w:szCs w:val="20"/>
    </w:rPr>
  </w:style>
  <w:style w:type="character" w:customStyle="1" w:styleId="CommentTextChar">
    <w:name w:val="Comment Text Char"/>
    <w:basedOn w:val="DefaultParagraphFont"/>
    <w:link w:val="CommentText"/>
    <w:uiPriority w:val="99"/>
    <w:rsid w:val="007A7912"/>
    <w:rPr>
      <w:rFonts w:ascii="Calibri" w:hAnsi="Calibri" w:cs="Calibri"/>
      <w:szCs w:val="20"/>
    </w:rPr>
  </w:style>
  <w:style w:type="character" w:customStyle="1" w:styleId="CommentSubjectChar">
    <w:name w:val="Comment Subject Char"/>
    <w:basedOn w:val="CommentTextChar"/>
    <w:link w:val="CommentSubject"/>
    <w:rsid w:val="007A7912"/>
    <w:rPr>
      <w:rFonts w:ascii="Times New Roman" w:hAnsi="Times New Roman" w:cs="Times New Roman"/>
      <w:b/>
      <w:bCs/>
      <w:szCs w:val="20"/>
    </w:rPr>
  </w:style>
  <w:style w:type="paragraph" w:styleId="CommentSubject">
    <w:name w:val="annotation subject"/>
    <w:basedOn w:val="CommentText"/>
    <w:next w:val="CommentText"/>
    <w:link w:val="CommentSubjectChar"/>
    <w:rsid w:val="007A7912"/>
    <w:rPr>
      <w:rFonts w:ascii="Times New Roman" w:hAnsi="Times New Roman" w:cs="Times New Roman"/>
      <w:b/>
      <w:bCs/>
    </w:rPr>
  </w:style>
  <w:style w:type="character" w:customStyle="1" w:styleId="CommentSubjectChar1">
    <w:name w:val="Comment Subject Char1"/>
    <w:basedOn w:val="CommentTextChar"/>
    <w:uiPriority w:val="99"/>
    <w:semiHidden/>
    <w:rsid w:val="007A7912"/>
    <w:rPr>
      <w:rFonts w:ascii="Calibri" w:hAnsi="Calibri" w:cs="Calibri"/>
      <w:b/>
      <w:bCs/>
      <w:szCs w:val="20"/>
    </w:rPr>
  </w:style>
  <w:style w:type="paragraph" w:customStyle="1" w:styleId="WW-Default1">
    <w:name w:val="WW-Default1"/>
    <w:basedOn w:val="Normal"/>
    <w:qFormat/>
    <w:rsid w:val="007A7912"/>
    <w:pPr>
      <w:suppressAutoHyphens/>
    </w:pPr>
    <w:rPr>
      <w:rFonts w:eastAsia="Times New Roman"/>
      <w:b/>
      <w:bCs/>
      <w:szCs w:val="20"/>
      <w:lang w:eastAsia="ar-SA"/>
    </w:rPr>
  </w:style>
  <w:style w:type="paragraph" w:customStyle="1" w:styleId="Normal1">
    <w:name w:val="Normal1"/>
    <w:basedOn w:val="BodyText"/>
    <w:qFormat/>
    <w:rsid w:val="007A7912"/>
  </w:style>
  <w:style w:type="character" w:customStyle="1" w:styleId="zoomme">
    <w:name w:val="zoomme"/>
    <w:basedOn w:val="DefaultParagraphFont"/>
    <w:rsid w:val="007A7912"/>
  </w:style>
  <w:style w:type="character" w:customStyle="1" w:styleId="Date1">
    <w:name w:val="Date1"/>
    <w:basedOn w:val="DefaultParagraphFont"/>
    <w:rsid w:val="007A7912"/>
  </w:style>
  <w:style w:type="character" w:customStyle="1" w:styleId="classauthor">
    <w:name w:val="class=&quot;author&quot;"/>
    <w:basedOn w:val="DefaultParagraphFont"/>
    <w:rsid w:val="007A7912"/>
  </w:style>
  <w:style w:type="paragraph" w:customStyle="1" w:styleId="CardStyle">
    <w:name w:val="Card Style"/>
    <w:basedOn w:val="Normal"/>
    <w:link w:val="CardStyleChar"/>
    <w:qFormat/>
    <w:rsid w:val="007A7912"/>
    <w:rPr>
      <w:rFonts w:eastAsia="Times New Roman"/>
    </w:rPr>
  </w:style>
  <w:style w:type="character" w:customStyle="1" w:styleId="BoldUnderlineChar0">
    <w:name w:val="Bold Underline Char"/>
    <w:rsid w:val="007A7912"/>
    <w:rPr>
      <w:rFonts w:ascii="Times New Roman" w:eastAsia="Times New Roman" w:hAnsi="Times New Roman"/>
      <w:b/>
      <w:bCs/>
      <w:szCs w:val="24"/>
      <w:u w:val="single"/>
    </w:rPr>
  </w:style>
  <w:style w:type="character" w:customStyle="1" w:styleId="texto1">
    <w:name w:val="texto1"/>
    <w:rsid w:val="007A7912"/>
  </w:style>
  <w:style w:type="character" w:customStyle="1" w:styleId="apple-style-span">
    <w:name w:val="apple-style-span"/>
    <w:qFormat/>
    <w:rsid w:val="007A7912"/>
  </w:style>
  <w:style w:type="paragraph" w:customStyle="1" w:styleId="citenon-bold">
    <w:name w:val="cite non-bold"/>
    <w:basedOn w:val="Normal"/>
    <w:link w:val="citenon-boldChar"/>
    <w:qFormat/>
    <w:rsid w:val="007A7912"/>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7A7912"/>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7A7912"/>
    <w:rPr>
      <w:rFonts w:ascii="Calibri" w:eastAsia="Times New Roman" w:hAnsi="Calibri" w:cs="Arial"/>
      <w:b/>
      <w:bCs/>
      <w:sz w:val="24"/>
      <w:szCs w:val="28"/>
    </w:rPr>
  </w:style>
  <w:style w:type="paragraph" w:customStyle="1" w:styleId="Style23">
    <w:name w:val="Style23"/>
    <w:basedOn w:val="Normal"/>
    <w:uiPriority w:val="99"/>
    <w:qFormat/>
    <w:rsid w:val="007A7912"/>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7A7912"/>
    <w:rPr>
      <w:rFonts w:ascii="Calibri" w:eastAsia="Times New Roman" w:hAnsi="Calibri" w:cs="Calibri"/>
      <w:lang w:bidi="en-US"/>
    </w:rPr>
  </w:style>
  <w:style w:type="character" w:customStyle="1" w:styleId="gray">
    <w:name w:val="gray"/>
    <w:basedOn w:val="DefaultParagraphFont"/>
    <w:rsid w:val="007A7912"/>
  </w:style>
  <w:style w:type="paragraph" w:customStyle="1" w:styleId="Tagtemplate">
    <w:name w:val="Tagtemplate"/>
    <w:basedOn w:val="Normal"/>
    <w:link w:val="TagtemplateChar"/>
    <w:autoRedefine/>
    <w:qFormat/>
    <w:rsid w:val="007A7912"/>
    <w:pPr>
      <w:keepNext/>
      <w:keepLines/>
    </w:pPr>
    <w:rPr>
      <w:rFonts w:eastAsia="Calibri"/>
      <w:b/>
    </w:rPr>
  </w:style>
  <w:style w:type="character" w:customStyle="1" w:styleId="TagtemplateChar">
    <w:name w:val="Tagtemplate Char"/>
    <w:basedOn w:val="DefaultParagraphFont"/>
    <w:link w:val="Tagtemplate"/>
    <w:rsid w:val="007A7912"/>
    <w:rPr>
      <w:rFonts w:ascii="Calibri" w:eastAsia="Calibri" w:hAnsi="Calibri" w:cs="Calibri"/>
      <w:b/>
    </w:rPr>
  </w:style>
  <w:style w:type="character" w:customStyle="1" w:styleId="Styleunderline11ptBorderSinglesolidlineAuto05p">
    <w:name w:val="Style underline + 11 pt Border: : (Single solid line Auto  0.5 p..."/>
    <w:rsid w:val="007A7912"/>
    <w:rPr>
      <w:sz w:val="20"/>
      <w:u w:val="single"/>
      <w:bdr w:val="single" w:sz="4" w:space="0" w:color="auto"/>
    </w:rPr>
  </w:style>
  <w:style w:type="paragraph" w:customStyle="1" w:styleId="Citation-FirstLine">
    <w:name w:val="Citation - First Line"/>
    <w:basedOn w:val="Normal"/>
    <w:next w:val="Normal"/>
    <w:autoRedefine/>
    <w:qFormat/>
    <w:rsid w:val="007A7912"/>
    <w:pPr>
      <w:spacing w:line="240" w:lineRule="atLeast"/>
      <w:jc w:val="both"/>
    </w:pPr>
    <w:rPr>
      <w:rFonts w:ascii="Book Antiqua" w:eastAsia="Times New Roman" w:hAnsi="Book Antiqua"/>
    </w:rPr>
  </w:style>
  <w:style w:type="character" w:customStyle="1" w:styleId="CardText-Underlined">
    <w:name w:val="Card Text - Underlined"/>
    <w:rsid w:val="007A7912"/>
    <w:rPr>
      <w:b/>
      <w:sz w:val="20"/>
      <w:u w:val="single"/>
    </w:rPr>
  </w:style>
  <w:style w:type="paragraph" w:customStyle="1" w:styleId="Citation-Complete">
    <w:name w:val="Citation - Complete"/>
    <w:basedOn w:val="Normal"/>
    <w:next w:val="Normal"/>
    <w:link w:val="Citation-CompleteChar"/>
    <w:autoRedefine/>
    <w:qFormat/>
    <w:rsid w:val="007A7912"/>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7A7912"/>
    <w:rPr>
      <w:rFonts w:ascii="Book Antiqua" w:eastAsia="Times New Roman" w:hAnsi="Book Antiqua" w:cs="Calibri"/>
    </w:rPr>
  </w:style>
  <w:style w:type="character" w:customStyle="1" w:styleId="MicroTextChar">
    <w:name w:val="MicroText Char"/>
    <w:link w:val="MicroText"/>
    <w:rsid w:val="007A7912"/>
    <w:rPr>
      <w:rFonts w:ascii="Arial Narrow" w:hAnsi="Arial Narrow"/>
      <w:sz w:val="12"/>
    </w:rPr>
  </w:style>
  <w:style w:type="paragraph" w:customStyle="1" w:styleId="TagCite">
    <w:name w:val="Tag/Cite"/>
    <w:basedOn w:val="Normal"/>
    <w:qFormat/>
    <w:rsid w:val="007A7912"/>
    <w:rPr>
      <w:rFonts w:eastAsia="Times New Roman"/>
      <w:b/>
    </w:rPr>
  </w:style>
  <w:style w:type="character" w:customStyle="1" w:styleId="Style11ptItalicUnderline">
    <w:name w:val="Style 11 pt Italic Underline"/>
    <w:basedOn w:val="DefaultParagraphFont"/>
    <w:qFormat/>
    <w:rsid w:val="007A7912"/>
    <w:rPr>
      <w:i/>
      <w:iCs/>
      <w:sz w:val="20"/>
      <w:u w:val="single"/>
    </w:rPr>
  </w:style>
  <w:style w:type="character" w:customStyle="1" w:styleId="Style11ptItalic">
    <w:name w:val="Style 11 pt Italic"/>
    <w:basedOn w:val="DefaultParagraphFont"/>
    <w:rsid w:val="007A7912"/>
    <w:rPr>
      <w:rFonts w:ascii="Times New Roman" w:hAnsi="Times New Roman"/>
      <w:i/>
      <w:iCs/>
      <w:sz w:val="20"/>
    </w:rPr>
  </w:style>
  <w:style w:type="character" w:customStyle="1" w:styleId="BoldandUnderlineChar">
    <w:name w:val="Bold and Underline Char"/>
    <w:basedOn w:val="DefaultParagraphFont"/>
    <w:link w:val="BoldandUnderline"/>
    <w:locked/>
    <w:rsid w:val="007A7912"/>
    <w:rPr>
      <w:b/>
      <w:u w:val="single"/>
    </w:rPr>
  </w:style>
  <w:style w:type="paragraph" w:customStyle="1" w:styleId="BoldandUnderline">
    <w:name w:val="Bold and Underline"/>
    <w:basedOn w:val="Normal"/>
    <w:link w:val="BoldandUnderlineChar"/>
    <w:qFormat/>
    <w:rsid w:val="007A7912"/>
    <w:rPr>
      <w:rFonts w:asciiTheme="minorHAnsi" w:hAnsiTheme="minorHAnsi" w:cstheme="minorBidi"/>
      <w:b/>
      <w:u w:val="single"/>
    </w:rPr>
  </w:style>
  <w:style w:type="character" w:customStyle="1" w:styleId="hdr">
    <w:name w:val="hdr"/>
    <w:basedOn w:val="DefaultParagraphFont"/>
    <w:rsid w:val="007A7912"/>
  </w:style>
  <w:style w:type="paragraph" w:customStyle="1" w:styleId="StyleStyle49ptBold3">
    <w:name w:val="Style Style4 + 9 pt Bold3"/>
    <w:basedOn w:val="Style4"/>
    <w:link w:val="StyleStyle49ptBold3Char"/>
    <w:qFormat/>
    <w:rsid w:val="007A7912"/>
    <w:rPr>
      <w:rFonts w:cs="Times New Roman"/>
      <w:b/>
      <w:bCs/>
    </w:rPr>
  </w:style>
  <w:style w:type="character" w:customStyle="1" w:styleId="StyleStyle49ptBold3Char">
    <w:name w:val="Style Style4 + 9 pt Bold3 Char"/>
    <w:basedOn w:val="Style4Char"/>
    <w:link w:val="StyleStyle49ptBold3"/>
    <w:rsid w:val="007A7912"/>
    <w:rPr>
      <w:rFonts w:ascii="Calibri" w:eastAsia="Times New Roman" w:hAnsi="Calibri" w:cs="Times New Roman"/>
      <w:b/>
      <w:bCs/>
      <w:u w:val="single"/>
    </w:rPr>
  </w:style>
  <w:style w:type="character" w:customStyle="1" w:styleId="Style9ptUnderline6">
    <w:name w:val="Style 9 pt Underline6"/>
    <w:basedOn w:val="DefaultParagraphFont"/>
    <w:rsid w:val="007A7912"/>
    <w:rPr>
      <w:sz w:val="20"/>
      <w:u w:val="single"/>
    </w:rPr>
  </w:style>
  <w:style w:type="character" w:customStyle="1" w:styleId="ct-with-fmlt">
    <w:name w:val="ct-with-fmlt"/>
    <w:basedOn w:val="DefaultParagraphFont"/>
    <w:rsid w:val="007A7912"/>
  </w:style>
  <w:style w:type="character" w:styleId="IntenseEmphasis">
    <w:name w:val="Intense Emphasis"/>
    <w:aliases w:val="cites Char Ch,Intense Emphasis4,Intense Emphasi,Box Out,Intense Emphasis5,Char Char Char1,Sty,Style Underli,Minimized Char,cites Char Char,Underlined Text Char,Underline Char,Block Heading Char1,title Char1"/>
    <w:uiPriority w:val="5"/>
    <w:qFormat/>
    <w:rsid w:val="007A7912"/>
    <w:rPr>
      <w:rFonts w:ascii="Arial" w:hAnsi="Arial" w:cs="Arial" w:hint="default"/>
      <w:b w:val="0"/>
      <w:bCs w:val="0"/>
      <w:sz w:val="20"/>
      <w:u w:val="single"/>
    </w:rPr>
  </w:style>
  <w:style w:type="paragraph" w:customStyle="1" w:styleId="TagText">
    <w:name w:val="TagText"/>
    <w:basedOn w:val="Normal"/>
    <w:uiPriority w:val="99"/>
    <w:qFormat/>
    <w:rsid w:val="007A7912"/>
    <w:rPr>
      <w:b/>
    </w:rPr>
  </w:style>
  <w:style w:type="paragraph" w:customStyle="1" w:styleId="StyleStyle49pt">
    <w:name w:val="Style Style4 + 9 pt"/>
    <w:basedOn w:val="Normal"/>
    <w:link w:val="StyleStyle49ptChar"/>
    <w:qFormat/>
    <w:rsid w:val="007A7912"/>
    <w:rPr>
      <w:rFonts w:eastAsia="Times New Roman"/>
      <w:u w:val="single"/>
    </w:rPr>
  </w:style>
  <w:style w:type="character" w:customStyle="1" w:styleId="StyleStyle49ptChar">
    <w:name w:val="Style Style4 + 9 pt Char"/>
    <w:basedOn w:val="DefaultParagraphFont"/>
    <w:link w:val="StyleStyle49pt"/>
    <w:rsid w:val="007A7912"/>
    <w:rPr>
      <w:rFonts w:ascii="Calibri" w:eastAsia="Times New Roman" w:hAnsi="Calibri" w:cs="Calibri"/>
      <w:u w:val="single"/>
    </w:rPr>
  </w:style>
  <w:style w:type="paragraph" w:customStyle="1" w:styleId="StyleStyle49ptBold">
    <w:name w:val="Style Style4 + 9 pt Bold"/>
    <w:basedOn w:val="Normal"/>
    <w:link w:val="StyleStyle49ptBoldChar"/>
    <w:qFormat/>
    <w:rsid w:val="007A7912"/>
    <w:rPr>
      <w:rFonts w:eastAsia="Times New Roman"/>
      <w:b/>
      <w:bCs/>
      <w:u w:val="single"/>
    </w:rPr>
  </w:style>
  <w:style w:type="character" w:customStyle="1" w:styleId="StyleStyle49ptBoldChar">
    <w:name w:val="Style Style4 + 9 pt Bold Char"/>
    <w:basedOn w:val="DefaultParagraphFont"/>
    <w:link w:val="StyleStyle49ptBold"/>
    <w:rsid w:val="007A7912"/>
    <w:rPr>
      <w:rFonts w:ascii="Calibri" w:eastAsia="Times New Roman" w:hAnsi="Calibri" w:cs="Calibri"/>
      <w:b/>
      <w:bCs/>
      <w:u w:val="single"/>
    </w:rPr>
  </w:style>
  <w:style w:type="paragraph" w:customStyle="1" w:styleId="StyleStyle49ptBoldItalic">
    <w:name w:val="Style Style4 + 9 pt Bold Italic"/>
    <w:basedOn w:val="Normal"/>
    <w:link w:val="StyleStyle49ptBoldItalicChar"/>
    <w:qFormat/>
    <w:rsid w:val="007A7912"/>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7A7912"/>
    <w:rPr>
      <w:rFonts w:ascii="Calibri" w:eastAsia="Times New Roman" w:hAnsi="Calibri" w:cs="Calibri"/>
      <w:b/>
      <w:bCs/>
      <w:i/>
      <w:iCs/>
      <w:u w:val="single"/>
    </w:rPr>
  </w:style>
  <w:style w:type="paragraph" w:customStyle="1" w:styleId="StyleUnderlined11ptBold">
    <w:name w:val="Style Underlined + 11 pt Bold"/>
    <w:link w:val="StyleUnderlined11ptBoldChar"/>
    <w:qFormat/>
    <w:rsid w:val="007A7912"/>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7A7912"/>
    <w:rPr>
      <w:rFonts w:ascii="Arial" w:eastAsia="Times New Roman" w:hAnsi="Arial" w:cs="Arial"/>
      <w:b/>
      <w:bCs/>
      <w:szCs w:val="24"/>
      <w:u w:val="single"/>
    </w:rPr>
  </w:style>
  <w:style w:type="paragraph" w:customStyle="1" w:styleId="StyleUnderlined11pt">
    <w:name w:val="Style Underlined + 11 pt"/>
    <w:link w:val="StyleUnderlined11ptChar"/>
    <w:qFormat/>
    <w:rsid w:val="007A7912"/>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7A7912"/>
    <w:rPr>
      <w:rFonts w:ascii="Arial" w:eastAsia="Times New Roman" w:hAnsi="Arial" w:cs="Arial"/>
      <w:szCs w:val="24"/>
      <w:u w:val="single"/>
    </w:rPr>
  </w:style>
  <w:style w:type="character" w:customStyle="1" w:styleId="newscontent">
    <w:name w:val="newscontent"/>
    <w:rsid w:val="007A7912"/>
  </w:style>
  <w:style w:type="character" w:customStyle="1" w:styleId="StyleUnderlinePatternClearYellow">
    <w:name w:val="Style Underline Pattern: Clear (Yellow)"/>
    <w:basedOn w:val="DefaultParagraphFont"/>
    <w:rsid w:val="007A7912"/>
    <w:rPr>
      <w:u w:val="single"/>
      <w:shd w:val="clear" w:color="auto" w:fill="00FF00"/>
    </w:rPr>
  </w:style>
  <w:style w:type="paragraph" w:customStyle="1" w:styleId="StyleUnderlineChar11pt3">
    <w:name w:val="Style Underline Char + 11 pt3"/>
    <w:link w:val="StyleUnderlineChar11pt3Char"/>
    <w:qFormat/>
    <w:rsid w:val="007A7912"/>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7A7912"/>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7A7912"/>
    <w:rPr>
      <w:b w:val="0"/>
      <w:bCs/>
      <w:u w:val="single"/>
    </w:rPr>
  </w:style>
  <w:style w:type="character" w:customStyle="1" w:styleId="date-display-single">
    <w:name w:val="date-display-single"/>
    <w:basedOn w:val="DefaultParagraphFont"/>
    <w:rsid w:val="007A7912"/>
  </w:style>
  <w:style w:type="character" w:customStyle="1" w:styleId="CommentTextChar1">
    <w:name w:val="Comment Text Char1"/>
    <w:basedOn w:val="DefaultParagraphFont"/>
    <w:uiPriority w:val="99"/>
    <w:rsid w:val="007A7912"/>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7A7912"/>
    <w:rPr>
      <w:rFonts w:ascii="Times New Roman" w:hAnsi="Times New Roman" w:cs="Times New Roman"/>
      <w:sz w:val="20"/>
    </w:rPr>
  </w:style>
  <w:style w:type="paragraph" w:customStyle="1" w:styleId="Cite2">
    <w:name w:val="Cite 2"/>
    <w:basedOn w:val="Normal"/>
    <w:qFormat/>
    <w:rsid w:val="007A7912"/>
    <w:rPr>
      <w:rFonts w:eastAsia="MS Mincho"/>
      <w:b/>
      <w:u w:val="single"/>
    </w:rPr>
  </w:style>
  <w:style w:type="character" w:customStyle="1" w:styleId="StyleunderlineBold">
    <w:name w:val="Style underline + Bold"/>
    <w:basedOn w:val="underline"/>
    <w:rsid w:val="007A7912"/>
    <w:rPr>
      <w:rFonts w:ascii="Times New Roman" w:hAnsi="Times New Roman" w:cs="Times New Roman"/>
      <w:bCs/>
      <w:sz w:val="20"/>
      <w:u w:val="single"/>
    </w:rPr>
  </w:style>
  <w:style w:type="paragraph" w:customStyle="1" w:styleId="cards0">
    <w:name w:val="cards"/>
    <w:basedOn w:val="Heading3"/>
    <w:qFormat/>
    <w:rsid w:val="007A7912"/>
    <w:pPr>
      <w:keepNext w:val="0"/>
      <w:keepLines w:val="0"/>
      <w:pageBreakBefore w:val="0"/>
      <w:autoSpaceDE w:val="0"/>
      <w:autoSpaceDN w:val="0"/>
      <w:adjustRightInd w:val="0"/>
      <w:spacing w:before="0" w:after="160"/>
      <w:jc w:val="left"/>
    </w:pPr>
    <w:rPr>
      <w:rFonts w:asciiTheme="minorHAnsi" w:eastAsia="Times New Roman" w:hAnsiTheme="minorHAnsi" w:cs="Times New Roman"/>
      <w:sz w:val="20"/>
      <w:szCs w:val="22"/>
      <w:u w:val="none"/>
    </w:rPr>
  </w:style>
  <w:style w:type="character" w:customStyle="1" w:styleId="Style10ptUnderline">
    <w:name w:val="Style 10 pt Underline"/>
    <w:basedOn w:val="DefaultParagraphFont"/>
    <w:rsid w:val="007A7912"/>
    <w:rPr>
      <w:sz w:val="20"/>
      <w:u w:val="single"/>
    </w:rPr>
  </w:style>
  <w:style w:type="character" w:styleId="HTMLCite">
    <w:name w:val="HTML Cite"/>
    <w:uiPriority w:val="99"/>
    <w:qFormat/>
    <w:rsid w:val="007A7912"/>
    <w:rPr>
      <w:i/>
      <w:iCs/>
    </w:rPr>
  </w:style>
  <w:style w:type="character" w:customStyle="1" w:styleId="slug-pub-date">
    <w:name w:val="slug-pub-date"/>
    <w:basedOn w:val="DefaultParagraphFont"/>
    <w:rsid w:val="007A7912"/>
  </w:style>
  <w:style w:type="character" w:customStyle="1" w:styleId="slug-vol">
    <w:name w:val="slug-vol"/>
    <w:basedOn w:val="DefaultParagraphFont"/>
    <w:rsid w:val="007A7912"/>
  </w:style>
  <w:style w:type="character" w:customStyle="1" w:styleId="slug-issue">
    <w:name w:val="slug-issue"/>
    <w:basedOn w:val="DefaultParagraphFont"/>
    <w:rsid w:val="007A7912"/>
  </w:style>
  <w:style w:type="character" w:customStyle="1" w:styleId="slug-pages">
    <w:name w:val="slug-pages"/>
    <w:basedOn w:val="DefaultParagraphFont"/>
    <w:rsid w:val="007A7912"/>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7A7912"/>
    <w:rPr>
      <w:b/>
      <w:bCs/>
      <w:strike w:val="0"/>
      <w:dstrike w:val="0"/>
      <w:sz w:val="24"/>
      <w:u w:val="none"/>
      <w:effect w:val="none"/>
    </w:rPr>
  </w:style>
  <w:style w:type="paragraph" w:customStyle="1" w:styleId="Tag2">
    <w:name w:val="Tag2"/>
    <w:basedOn w:val="Normal"/>
    <w:autoRedefine/>
    <w:qFormat/>
    <w:rsid w:val="007A7912"/>
    <w:pPr>
      <w:spacing w:before="120"/>
    </w:pPr>
    <w:rPr>
      <w:b/>
      <w:sz w:val="26"/>
    </w:rPr>
  </w:style>
  <w:style w:type="character" w:customStyle="1" w:styleId="tagchar">
    <w:name w:val="tagchar"/>
    <w:basedOn w:val="DefaultParagraphFont"/>
    <w:rsid w:val="007A7912"/>
  </w:style>
  <w:style w:type="paragraph" w:customStyle="1" w:styleId="NormalText">
    <w:name w:val="Normal Text"/>
    <w:basedOn w:val="Normal"/>
    <w:link w:val="NormalTextChar"/>
    <w:autoRedefine/>
    <w:qFormat/>
    <w:rsid w:val="007A7912"/>
    <w:pPr>
      <w:jc w:val="both"/>
    </w:pPr>
    <w:rPr>
      <w:rFonts w:eastAsia="Times New Roman"/>
      <w:szCs w:val="26"/>
    </w:rPr>
  </w:style>
  <w:style w:type="character" w:customStyle="1" w:styleId="pmterms11">
    <w:name w:val="pmterms11"/>
    <w:basedOn w:val="DefaultParagraphFont"/>
    <w:rsid w:val="007A7912"/>
    <w:rPr>
      <w:b/>
      <w:bCs/>
      <w:i w:val="0"/>
      <w:iCs w:val="0"/>
      <w:color w:val="000000"/>
    </w:rPr>
  </w:style>
  <w:style w:type="character" w:customStyle="1" w:styleId="StyleUnderlineChar9ptBold">
    <w:name w:val="Style Underline Char + 9 pt Bold"/>
    <w:basedOn w:val="DefaultParagraphFont"/>
    <w:rsid w:val="007A7912"/>
    <w:rPr>
      <w:rFonts w:ascii="Times New Roman" w:hAnsi="Times New Roman"/>
      <w:b/>
      <w:bCs/>
      <w:sz w:val="20"/>
      <w:u w:val="single"/>
      <w:lang w:val="en-US" w:eastAsia="en-US" w:bidi="ar-SA"/>
    </w:rPr>
  </w:style>
  <w:style w:type="character" w:customStyle="1" w:styleId="Style8pt">
    <w:name w:val="Style 8 pt"/>
    <w:basedOn w:val="DefaultParagraphFont"/>
    <w:rsid w:val="007A7912"/>
    <w:rPr>
      <w:sz w:val="20"/>
    </w:rPr>
  </w:style>
  <w:style w:type="character" w:customStyle="1" w:styleId="UnderlineChar5Char">
    <w:name w:val="Underline Char5 Char"/>
    <w:basedOn w:val="DefaultParagraphFont"/>
    <w:rsid w:val="007A7912"/>
    <w:rPr>
      <w:szCs w:val="24"/>
      <w:u w:val="single"/>
      <w:lang w:val="en-US" w:eastAsia="en-US" w:bidi="ar-SA"/>
    </w:rPr>
  </w:style>
  <w:style w:type="character" w:customStyle="1" w:styleId="BoldandUnderlineChar2Char1">
    <w:name w:val="Bold and Underline Char2 Char1"/>
    <w:basedOn w:val="DefaultParagraphFont"/>
    <w:rsid w:val="007A7912"/>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7A7912"/>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7A7912"/>
    <w:rPr>
      <w:szCs w:val="24"/>
      <w:u w:val="single"/>
      <w:lang w:val="en-US" w:eastAsia="en-US" w:bidi="ar-SA"/>
    </w:rPr>
  </w:style>
  <w:style w:type="paragraph" w:customStyle="1" w:styleId="Language">
    <w:name w:val="Language"/>
    <w:basedOn w:val="Normal"/>
    <w:link w:val="LanguageChar"/>
    <w:qFormat/>
    <w:rsid w:val="007A7912"/>
    <w:rPr>
      <w:rFonts w:eastAsia="Times New Roman"/>
      <w:strike/>
      <w:szCs w:val="20"/>
    </w:rPr>
  </w:style>
  <w:style w:type="character" w:customStyle="1" w:styleId="LanguageChar">
    <w:name w:val="Language Char"/>
    <w:basedOn w:val="DefaultParagraphFont"/>
    <w:link w:val="Language"/>
    <w:rsid w:val="007A7912"/>
    <w:rPr>
      <w:rFonts w:ascii="Calibri" w:eastAsia="Times New Roman" w:hAnsi="Calibri" w:cs="Calibri"/>
      <w:strike/>
      <w:szCs w:val="20"/>
    </w:rPr>
  </w:style>
  <w:style w:type="paragraph" w:customStyle="1" w:styleId="UnderlineChar3">
    <w:name w:val="Underline Char3"/>
    <w:basedOn w:val="Normal"/>
    <w:link w:val="UnderlineChar3Char"/>
    <w:qFormat/>
    <w:rsid w:val="007A7912"/>
    <w:rPr>
      <w:rFonts w:eastAsia="Times New Roman"/>
      <w:u w:val="single"/>
    </w:rPr>
  </w:style>
  <w:style w:type="character" w:customStyle="1" w:styleId="UnderlineChar3Char">
    <w:name w:val="Underline Char3 Char"/>
    <w:basedOn w:val="DefaultParagraphFont"/>
    <w:link w:val="UnderlineChar3"/>
    <w:rsid w:val="007A7912"/>
    <w:rPr>
      <w:rFonts w:ascii="Calibri" w:eastAsia="Times New Roman" w:hAnsi="Calibri" w:cs="Calibri"/>
      <w:u w:val="single"/>
    </w:rPr>
  </w:style>
  <w:style w:type="paragraph" w:customStyle="1" w:styleId="BoldandUnderlineChar3Char">
    <w:name w:val="Bold and Underline Char3 Char"/>
    <w:basedOn w:val="Normal"/>
    <w:link w:val="BoldandUnderlineChar3CharChar"/>
    <w:qFormat/>
    <w:rsid w:val="007A7912"/>
    <w:rPr>
      <w:rFonts w:eastAsia="Times New Roman"/>
      <w:b/>
      <w:u w:val="single"/>
    </w:rPr>
  </w:style>
  <w:style w:type="character" w:customStyle="1" w:styleId="BoldandUnderlineChar3CharChar">
    <w:name w:val="Bold and Underline Char3 Char Char"/>
    <w:basedOn w:val="DefaultParagraphFont"/>
    <w:link w:val="BoldandUnderlineChar3Char"/>
    <w:rsid w:val="007A7912"/>
    <w:rPr>
      <w:rFonts w:ascii="Calibri" w:eastAsia="Times New Roman" w:hAnsi="Calibri" w:cs="Calibri"/>
      <w:b/>
      <w:u w:val="single"/>
    </w:rPr>
  </w:style>
  <w:style w:type="character" w:customStyle="1" w:styleId="UnderlineChar1">
    <w:name w:val="Underline Char1"/>
    <w:basedOn w:val="DefaultParagraphFont"/>
    <w:rsid w:val="007A7912"/>
    <w:rPr>
      <w:szCs w:val="24"/>
      <w:u w:val="single"/>
      <w:lang w:val="en-US" w:eastAsia="en-US" w:bidi="ar-SA"/>
    </w:rPr>
  </w:style>
  <w:style w:type="character" w:customStyle="1" w:styleId="BoldandUnderlineChar1Char2Char">
    <w:name w:val="Bold and Underline Char1 Char2 Char"/>
    <w:basedOn w:val="DefaultParagraphFont"/>
    <w:rsid w:val="007A7912"/>
    <w:rPr>
      <w:b/>
      <w:szCs w:val="24"/>
      <w:u w:val="single"/>
      <w:lang w:val="en-US" w:eastAsia="en-US" w:bidi="ar-SA"/>
    </w:rPr>
  </w:style>
  <w:style w:type="character" w:customStyle="1" w:styleId="SmalltextChar">
    <w:name w:val="Small text Char"/>
    <w:aliases w:val="Quote1 Char1"/>
    <w:link w:val="Smalltext"/>
    <w:qFormat/>
    <w:rsid w:val="007A7912"/>
    <w:rPr>
      <w:rFonts w:ascii="Arial Narrow" w:eastAsia="Times New Roman" w:hAnsi="Arial Narrow" w:cs="Calibri"/>
    </w:rPr>
  </w:style>
  <w:style w:type="paragraph" w:customStyle="1" w:styleId="HotRoute">
    <w:name w:val="Hot Route"/>
    <w:basedOn w:val="Normal"/>
    <w:link w:val="HotRouteChar0"/>
    <w:qFormat/>
    <w:rsid w:val="007A7912"/>
    <w:pPr>
      <w:ind w:left="144"/>
    </w:pPr>
    <w:rPr>
      <w:rFonts w:eastAsia="Times New Roman"/>
    </w:rPr>
  </w:style>
  <w:style w:type="paragraph" w:customStyle="1" w:styleId="Cardstyle0">
    <w:name w:val="Cardstyle"/>
    <w:basedOn w:val="Normal"/>
    <w:next w:val="Normal"/>
    <w:qFormat/>
    <w:rsid w:val="007A7912"/>
    <w:rPr>
      <w:rFonts w:eastAsia="Times New Roman"/>
    </w:rPr>
  </w:style>
  <w:style w:type="character" w:customStyle="1" w:styleId="Style12ptBoldUnderline1">
    <w:name w:val="Style 12 pt Bold Underline1"/>
    <w:basedOn w:val="DefaultParagraphFont"/>
    <w:rsid w:val="007A7912"/>
    <w:rPr>
      <w:b/>
      <w:bCs/>
      <w:sz w:val="24"/>
      <w:u w:val="single"/>
    </w:rPr>
  </w:style>
  <w:style w:type="character" w:customStyle="1" w:styleId="StyleEmphasisArial12ptBoldNotItalic">
    <w:name w:val="Style Emphasis + Arial 12 pt Bold Not Italic"/>
    <w:basedOn w:val="Emphasis"/>
    <w:rsid w:val="007A7912"/>
    <w:rPr>
      <w:rFonts w:ascii="Arial" w:hAnsi="Arial" w:cs="Times New Roman"/>
      <w:b w:val="0"/>
      <w:bCs/>
      <w:i/>
      <w:iCs/>
      <w:sz w:val="24"/>
      <w:u w:val="single"/>
      <w:bdr w:val="single" w:sz="8" w:space="0" w:color="auto"/>
    </w:rPr>
  </w:style>
  <w:style w:type="character" w:customStyle="1" w:styleId="DebateHighlighted">
    <w:name w:val="Debate Highlighted"/>
    <w:qFormat/>
    <w:rsid w:val="007A7912"/>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7A7912"/>
    <w:rPr>
      <w:rFonts w:ascii="SimSun" w:eastAsia="SimSun" w:hAnsi="SimSun"/>
      <w:sz w:val="15"/>
      <w:lang w:eastAsia="zh-CN"/>
    </w:rPr>
  </w:style>
  <w:style w:type="paragraph" w:customStyle="1" w:styleId="UnreadText">
    <w:name w:val="Unread Text"/>
    <w:basedOn w:val="Normal"/>
    <w:next w:val="Normal"/>
    <w:link w:val="UnreadTextChar"/>
    <w:autoRedefine/>
    <w:qFormat/>
    <w:rsid w:val="007A7912"/>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7A7912"/>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qFormat/>
    <w:rsid w:val="007A7912"/>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7A7912"/>
    <w:rPr>
      <w:rFonts w:ascii="Times New Roman" w:hAnsi="Times New Roman"/>
      <w:sz w:val="24"/>
      <w:u w:val="single"/>
      <w:bdr w:val="none" w:sz="0" w:space="0" w:color="auto"/>
      <w:shd w:val="clear" w:color="auto" w:fill="00FFFF"/>
    </w:rPr>
  </w:style>
  <w:style w:type="character" w:customStyle="1" w:styleId="Highlightedunderline">
    <w:name w:val="Highlighted underline"/>
    <w:qFormat/>
    <w:rsid w:val="007A7912"/>
    <w:rPr>
      <w:rFonts w:ascii="Times New Roman" w:hAnsi="Times New Roman"/>
      <w:sz w:val="20"/>
      <w:u w:val="single"/>
      <w:bdr w:val="none" w:sz="0" w:space="0" w:color="auto"/>
      <w:shd w:val="clear" w:color="auto" w:fill="C0C0C0"/>
    </w:rPr>
  </w:style>
  <w:style w:type="character" w:customStyle="1" w:styleId="smallChar">
    <w:name w:val="small Char"/>
    <w:rsid w:val="007A7912"/>
    <w:rPr>
      <w:rFonts w:ascii="Calibri" w:eastAsia="Calibri" w:hAnsi="Calibri" w:cs="Calibri"/>
      <w:sz w:val="16"/>
      <w:szCs w:val="20"/>
      <w:lang w:val="x-none" w:eastAsia="x-none"/>
    </w:rPr>
  </w:style>
  <w:style w:type="paragraph" w:customStyle="1" w:styleId="HotRoute0">
    <w:name w:val="Hot Route!"/>
    <w:basedOn w:val="Normal"/>
    <w:qFormat/>
    <w:rsid w:val="007A7912"/>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7A7912"/>
    <w:rPr>
      <w:rFonts w:ascii="Times New Roman" w:hAnsi="Times New Roman" w:cs="Times New Roman"/>
      <w:sz w:val="16"/>
      <w:szCs w:val="16"/>
    </w:rPr>
  </w:style>
  <w:style w:type="character" w:customStyle="1" w:styleId="BodyText2Char1">
    <w:name w:val="Body Text 2 Char1"/>
    <w:basedOn w:val="DefaultParagraphFont"/>
    <w:semiHidden/>
    <w:rsid w:val="007A7912"/>
    <w:rPr>
      <w:rFonts w:ascii="Times New Roman" w:hAnsi="Times New Roman" w:cs="Times New Roman"/>
      <w:sz w:val="20"/>
    </w:rPr>
  </w:style>
  <w:style w:type="character" w:customStyle="1" w:styleId="Heading2Char1CharCharCharCharCharC">
    <w:name w:val="Heading 2 Char1 Char Char Char Char Char C"/>
    <w:rsid w:val="007A7912"/>
    <w:rPr>
      <w:rFonts w:cs="Arial"/>
      <w:b/>
      <w:bCs/>
      <w:iCs/>
      <w:sz w:val="24"/>
      <w:szCs w:val="28"/>
      <w:lang w:val="en-US" w:eastAsia="en-US" w:bidi="ar-SA"/>
    </w:rPr>
  </w:style>
  <w:style w:type="character" w:customStyle="1" w:styleId="underline1">
    <w:name w:val="underline1"/>
    <w:basedOn w:val="DefaultParagraphFont"/>
    <w:rsid w:val="007A7912"/>
    <w:rPr>
      <w:u w:val="single"/>
    </w:rPr>
  </w:style>
  <w:style w:type="character" w:customStyle="1" w:styleId="author0">
    <w:name w:val="author"/>
    <w:basedOn w:val="DefaultParagraphFont"/>
    <w:rsid w:val="007A7912"/>
    <w:rPr>
      <w:rFonts w:ascii="Times New Roman" w:hAnsi="Times New Roman"/>
      <w:b/>
      <w:sz w:val="24"/>
    </w:rPr>
  </w:style>
  <w:style w:type="character" w:customStyle="1" w:styleId="FontStyle291">
    <w:name w:val="Font Style291"/>
    <w:basedOn w:val="DefaultParagraphFont"/>
    <w:uiPriority w:val="99"/>
    <w:rsid w:val="007A7912"/>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7A7912"/>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7A7912"/>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7A7912"/>
    <w:rPr>
      <w:rFonts w:ascii="Calibri" w:eastAsia="Times New Roman" w:hAnsi="Calibri" w:cs="Calibri"/>
    </w:rPr>
  </w:style>
  <w:style w:type="paragraph" w:customStyle="1" w:styleId="Cards1">
    <w:name w:val="Cards1"/>
    <w:basedOn w:val="Normal"/>
    <w:link w:val="Cards1Char"/>
    <w:qFormat/>
    <w:rsid w:val="007A7912"/>
    <w:pPr>
      <w:ind w:left="288"/>
    </w:pPr>
    <w:rPr>
      <w:rFonts w:eastAsia="Times New Roman"/>
      <w:u w:val="single"/>
    </w:rPr>
  </w:style>
  <w:style w:type="character" w:customStyle="1" w:styleId="Cards1Char">
    <w:name w:val="Cards1 Char"/>
    <w:basedOn w:val="DefaultParagraphFont"/>
    <w:link w:val="Cards1"/>
    <w:rsid w:val="007A7912"/>
    <w:rPr>
      <w:rFonts w:ascii="Calibri" w:eastAsia="Times New Roman" w:hAnsi="Calibri" w:cs="Calibri"/>
      <w:u w:val="single"/>
    </w:rPr>
  </w:style>
  <w:style w:type="paragraph" w:customStyle="1" w:styleId="StyleCardTextTimesNewRoman11ptUnderline">
    <w:name w:val="Style Card Text + Times New Roman 11 pt Underline"/>
    <w:link w:val="StyleCardTextTimesNewRoman11ptUnderlineChar"/>
    <w:qFormat/>
    <w:rsid w:val="007A7912"/>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7A7912"/>
    <w:rPr>
      <w:rFonts w:ascii="Arial" w:eastAsia="Calibri" w:hAnsi="Arial" w:cs="Arial"/>
      <w:u w:val="single"/>
    </w:rPr>
  </w:style>
  <w:style w:type="character" w:customStyle="1" w:styleId="EmphasizeThis">
    <w:name w:val="EmphasizeThis"/>
    <w:rsid w:val="007A7912"/>
    <w:rPr>
      <w:rFonts w:ascii="Georgia" w:hAnsi="Georgia"/>
      <w:b/>
      <w:iCs/>
      <w:sz w:val="24"/>
      <w:u w:val="thick"/>
    </w:rPr>
  </w:style>
  <w:style w:type="paragraph" w:customStyle="1" w:styleId="Stylecard8pt">
    <w:name w:val="Style card + 8 pt"/>
    <w:basedOn w:val="Normal"/>
    <w:link w:val="Stylecard8ptChar"/>
    <w:qFormat/>
    <w:rsid w:val="007A7912"/>
    <w:pPr>
      <w:ind w:left="288" w:right="288"/>
    </w:pPr>
    <w:rPr>
      <w:rFonts w:ascii="Georgia" w:hAnsi="Georgia"/>
      <w:color w:val="000000"/>
      <w:u w:val="single"/>
      <w:lang w:eastAsia="ar-SA"/>
    </w:rPr>
  </w:style>
  <w:style w:type="character" w:customStyle="1" w:styleId="Stylecard8ptChar">
    <w:name w:val="Style card + 8 pt Char"/>
    <w:basedOn w:val="cardChar"/>
    <w:link w:val="Stylecard8pt"/>
    <w:rsid w:val="007A7912"/>
    <w:rPr>
      <w:rFonts w:ascii="Georgia" w:hAnsi="Georgia" w:cs="Calibri"/>
      <w:color w:val="000000"/>
      <w:sz w:val="22"/>
      <w:u w:val="single"/>
      <w:lang w:eastAsia="ar-SA"/>
    </w:rPr>
  </w:style>
  <w:style w:type="character" w:customStyle="1" w:styleId="bhl">
    <w:name w:val="bhl"/>
    <w:basedOn w:val="DefaultParagraphFont"/>
    <w:rsid w:val="007A7912"/>
  </w:style>
  <w:style w:type="paragraph" w:customStyle="1" w:styleId="TagGA11">
    <w:name w:val="Tag GA 11"/>
    <w:basedOn w:val="TOC1"/>
    <w:qFormat/>
    <w:rsid w:val="007A7912"/>
    <w:pPr>
      <w:spacing w:before="0" w:after="160"/>
    </w:pPr>
    <w:rPr>
      <w:rFonts w:ascii="Georgia" w:eastAsia="Calibri" w:hAnsi="Georgia"/>
      <w:u w:val="none"/>
      <w:lang w:bidi="ar-SA"/>
    </w:rPr>
  </w:style>
  <w:style w:type="paragraph" w:customStyle="1" w:styleId="CiteCard">
    <w:name w:val="Cite/Card"/>
    <w:basedOn w:val="TOC2"/>
    <w:qFormat/>
    <w:rsid w:val="007A7912"/>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7A7912"/>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7A7912"/>
    <w:rPr>
      <w:sz w:val="16"/>
      <w:szCs w:val="16"/>
    </w:rPr>
  </w:style>
  <w:style w:type="character" w:customStyle="1" w:styleId="DocumentMapChar1">
    <w:name w:val="Document Map Char1"/>
    <w:basedOn w:val="DefaultParagraphFont"/>
    <w:uiPriority w:val="99"/>
    <w:rsid w:val="007A7912"/>
    <w:rPr>
      <w:rFonts w:ascii="Tahoma" w:hAnsi="Tahoma" w:cs="Tahoma"/>
      <w:sz w:val="16"/>
      <w:szCs w:val="16"/>
    </w:rPr>
  </w:style>
  <w:style w:type="character" w:customStyle="1" w:styleId="addmd">
    <w:name w:val="addmd"/>
    <w:basedOn w:val="DefaultParagraphFont"/>
    <w:rsid w:val="007A7912"/>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7A7912"/>
    <w:rPr>
      <w:rFonts w:ascii="Arial" w:hAnsi="Arial"/>
      <w:b/>
      <w:sz w:val="26"/>
    </w:rPr>
  </w:style>
  <w:style w:type="paragraph" w:styleId="FootnoteText">
    <w:name w:val="footnote text"/>
    <w:basedOn w:val="Normal"/>
    <w:link w:val="FootnoteTextChar"/>
    <w:unhideWhenUsed/>
    <w:qFormat/>
    <w:rsid w:val="007A7912"/>
    <w:rPr>
      <w:rFonts w:ascii="Georgia" w:eastAsia="Calibri" w:hAnsi="Georgia"/>
      <w:szCs w:val="20"/>
      <w:lang w:eastAsia="zh-CN"/>
    </w:rPr>
  </w:style>
  <w:style w:type="character" w:customStyle="1" w:styleId="FootnoteTextChar">
    <w:name w:val="Footnote Text Char"/>
    <w:basedOn w:val="DefaultParagraphFont"/>
    <w:link w:val="FootnoteText"/>
    <w:rsid w:val="007A7912"/>
    <w:rPr>
      <w:rFonts w:ascii="Georgia" w:eastAsia="Calibri" w:hAnsi="Georgia" w:cs="Calibri"/>
      <w:szCs w:val="20"/>
      <w:lang w:eastAsia="zh-CN"/>
    </w:rPr>
  </w:style>
  <w:style w:type="character" w:customStyle="1" w:styleId="UnderlinedTextCharChar">
    <w:name w:val="Underlined Text Char Char"/>
    <w:basedOn w:val="DefaultParagraphFont"/>
    <w:rsid w:val="007A7912"/>
    <w:rPr>
      <w:rFonts w:cs="Arial"/>
      <w:bCs/>
      <w:noProof w:val="0"/>
      <w:szCs w:val="26"/>
      <w:u w:val="single"/>
      <w:lang w:val="en-US" w:eastAsia="en-US" w:bidi="ar-SA"/>
    </w:rPr>
  </w:style>
  <w:style w:type="character" w:customStyle="1" w:styleId="StyleTimesNewRoman12ptBold">
    <w:name w:val="Style Times New Roman 12 pt Bold"/>
    <w:rsid w:val="007A7912"/>
    <w:rPr>
      <w:b/>
      <w:bCs/>
      <w:sz w:val="24"/>
    </w:rPr>
  </w:style>
  <w:style w:type="character" w:customStyle="1" w:styleId="CardText1Char">
    <w:name w:val="Card Text 1 Char"/>
    <w:rsid w:val="007A7912"/>
    <w:rPr>
      <w:rFonts w:ascii="Georgia" w:hAnsi="Georgia"/>
      <w:color w:val="000000"/>
      <w:sz w:val="22"/>
      <w:szCs w:val="22"/>
      <w:u w:val="single"/>
    </w:rPr>
  </w:style>
  <w:style w:type="character" w:customStyle="1" w:styleId="BoldUnderlining">
    <w:name w:val="Bold Underlining"/>
    <w:rsid w:val="007A7912"/>
    <w:rPr>
      <w:u w:val="single"/>
    </w:rPr>
  </w:style>
  <w:style w:type="character" w:customStyle="1" w:styleId="Intemphasis">
    <w:name w:val="Intemphasis"/>
    <w:uiPriority w:val="1"/>
    <w:qFormat/>
    <w:rsid w:val="007A7912"/>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7A7912"/>
    <w:pPr>
      <w:ind w:left="288" w:right="288"/>
    </w:pPr>
    <w:rPr>
      <w:szCs w:val="16"/>
    </w:rPr>
  </w:style>
  <w:style w:type="character" w:customStyle="1" w:styleId="cardtextChar2">
    <w:name w:val="cardtext Char"/>
    <w:basedOn w:val="DefaultParagraphFont"/>
    <w:link w:val="cardtext0"/>
    <w:rsid w:val="007A7912"/>
    <w:rPr>
      <w:rFonts w:ascii="Calibri" w:hAnsi="Calibri" w:cs="Calibri"/>
      <w:szCs w:val="16"/>
    </w:rPr>
  </w:style>
  <w:style w:type="character" w:customStyle="1" w:styleId="BoldUnderlineChar1">
    <w:name w:val="BoldUnderline Char1"/>
    <w:rsid w:val="007A7912"/>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7A7912"/>
    <w:pPr>
      <w:spacing w:after="200"/>
      <w:contextualSpacing/>
    </w:pPr>
    <w:rPr>
      <w:rFonts w:eastAsia="Calibri"/>
      <w:u w:val="single"/>
    </w:rPr>
  </w:style>
  <w:style w:type="character" w:customStyle="1" w:styleId="UnderlinedCardTextChar">
    <w:name w:val="Underlined Card Text Char"/>
    <w:link w:val="UnderlinedCardText"/>
    <w:rsid w:val="007A7912"/>
    <w:rPr>
      <w:rFonts w:ascii="Calibri" w:eastAsia="Calibri" w:hAnsi="Calibri" w:cs="Calibri"/>
      <w:u w:val="single"/>
    </w:rPr>
  </w:style>
  <w:style w:type="character" w:customStyle="1" w:styleId="Hyperlink6">
    <w:name w:val="Hyperlink6"/>
    <w:basedOn w:val="DefaultParagraphFont"/>
    <w:rsid w:val="007A7912"/>
    <w:rPr>
      <w:color w:val="3300CC"/>
      <w:u w:val="single"/>
    </w:rPr>
  </w:style>
  <w:style w:type="paragraph" w:customStyle="1" w:styleId="Tag12">
    <w:name w:val="Tag12"/>
    <w:basedOn w:val="Normal"/>
    <w:qFormat/>
    <w:rsid w:val="007A7912"/>
    <w:pPr>
      <w:contextualSpacing/>
    </w:pPr>
    <w:rPr>
      <w:rFonts w:eastAsia="Cambria"/>
      <w:b/>
    </w:rPr>
  </w:style>
  <w:style w:type="paragraph" w:customStyle="1" w:styleId="Shrink8">
    <w:name w:val="Shrink8"/>
    <w:basedOn w:val="Normal"/>
    <w:qFormat/>
    <w:rsid w:val="007A7912"/>
    <w:rPr>
      <w:rFonts w:eastAsia="Cambria"/>
    </w:rPr>
  </w:style>
  <w:style w:type="character" w:customStyle="1" w:styleId="highlight2">
    <w:name w:val="highlight2"/>
    <w:rsid w:val="007A7912"/>
    <w:rPr>
      <w:rFonts w:ascii="Arial" w:hAnsi="Arial"/>
      <w:b/>
      <w:sz w:val="19"/>
      <w:u w:val="thick"/>
      <w:bdr w:val="none" w:sz="0" w:space="0" w:color="auto"/>
      <w:shd w:val="clear" w:color="auto" w:fill="auto"/>
    </w:rPr>
  </w:style>
  <w:style w:type="character" w:customStyle="1" w:styleId="citation">
    <w:name w:val="citation"/>
    <w:basedOn w:val="DefaultParagraphFont"/>
    <w:rsid w:val="007A7912"/>
  </w:style>
  <w:style w:type="paragraph" w:customStyle="1" w:styleId="UnderlineText">
    <w:name w:val="Underline Text"/>
    <w:basedOn w:val="Normal"/>
    <w:link w:val="UnderlineTextChar"/>
    <w:qFormat/>
    <w:rsid w:val="007A7912"/>
    <w:pPr>
      <w:ind w:left="288"/>
    </w:pPr>
    <w:rPr>
      <w:rFonts w:eastAsia="Times New Roman"/>
      <w:u w:val="single"/>
    </w:rPr>
  </w:style>
  <w:style w:type="character" w:customStyle="1" w:styleId="UnderlineTextChar">
    <w:name w:val="Underline Text Char"/>
    <w:basedOn w:val="DefaultParagraphFont"/>
    <w:link w:val="UnderlineText"/>
    <w:rsid w:val="007A7912"/>
    <w:rPr>
      <w:rFonts w:ascii="Calibri" w:eastAsia="Times New Roman" w:hAnsi="Calibri" w:cs="Calibri"/>
      <w:u w:val="single"/>
    </w:rPr>
  </w:style>
  <w:style w:type="character" w:customStyle="1" w:styleId="il">
    <w:name w:val="il"/>
    <w:basedOn w:val="DefaultParagraphFont"/>
    <w:rsid w:val="007A7912"/>
  </w:style>
  <w:style w:type="character" w:customStyle="1" w:styleId="commentstext">
    <w:name w:val="comments_text"/>
    <w:uiPriority w:val="99"/>
    <w:rsid w:val="007A7912"/>
    <w:rPr>
      <w:rFonts w:cs="Times New Roman"/>
    </w:rPr>
  </w:style>
  <w:style w:type="paragraph" w:customStyle="1" w:styleId="Heading42">
    <w:name w:val="Heading 42"/>
    <w:basedOn w:val="Normal"/>
    <w:qFormat/>
    <w:rsid w:val="007A7912"/>
    <w:rPr>
      <w:rFonts w:eastAsia="Times New Roman"/>
    </w:rPr>
  </w:style>
  <w:style w:type="paragraph" w:customStyle="1" w:styleId="DebateNormal">
    <w:name w:val="DebateNormal"/>
    <w:basedOn w:val="Normal"/>
    <w:link w:val="DebateNormalChar"/>
    <w:qFormat/>
    <w:rsid w:val="007A7912"/>
    <w:pPr>
      <w:spacing w:line="276" w:lineRule="auto"/>
    </w:pPr>
    <w:rPr>
      <w:rFonts w:eastAsia="Calibri"/>
      <w:szCs w:val="20"/>
    </w:rPr>
  </w:style>
  <w:style w:type="character" w:customStyle="1" w:styleId="DebateNormalChar">
    <w:name w:val="DebateNormal Char"/>
    <w:basedOn w:val="DefaultParagraphFont"/>
    <w:link w:val="DebateNormal"/>
    <w:rsid w:val="007A7912"/>
    <w:rPr>
      <w:rFonts w:ascii="Calibri" w:eastAsia="Calibri" w:hAnsi="Calibri" w:cs="Calibri"/>
      <w:szCs w:val="20"/>
    </w:rPr>
  </w:style>
  <w:style w:type="paragraph" w:customStyle="1" w:styleId="DebateEmphasis">
    <w:name w:val="DebateEmphasis"/>
    <w:basedOn w:val="Normal"/>
    <w:link w:val="DebateEmphasisChar"/>
    <w:qFormat/>
    <w:rsid w:val="007A7912"/>
    <w:pPr>
      <w:spacing w:line="276" w:lineRule="auto"/>
    </w:pPr>
    <w:rPr>
      <w:rFonts w:eastAsia="Calibri"/>
      <w:b/>
      <w:szCs w:val="20"/>
      <w:u w:val="single"/>
    </w:rPr>
  </w:style>
  <w:style w:type="character" w:customStyle="1" w:styleId="DebateEmphasisChar">
    <w:name w:val="DebateEmphasis Char"/>
    <w:basedOn w:val="DefaultParagraphFont"/>
    <w:link w:val="DebateEmphasis"/>
    <w:rsid w:val="007A7912"/>
    <w:rPr>
      <w:rFonts w:ascii="Calibri" w:eastAsia="Calibri" w:hAnsi="Calibri" w:cs="Calibri"/>
      <w:b/>
      <w:szCs w:val="20"/>
      <w:u w:val="single"/>
    </w:rPr>
  </w:style>
  <w:style w:type="paragraph" w:customStyle="1" w:styleId="NormalCite">
    <w:name w:val="NormalCite"/>
    <w:link w:val="NormalCiteChar"/>
    <w:qFormat/>
    <w:rsid w:val="007A7912"/>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7A7912"/>
    <w:rPr>
      <w:rFonts w:ascii="Times New Roman" w:hAnsi="Times New Roman" w:cs="Times New Roman"/>
      <w:sz w:val="18"/>
    </w:rPr>
  </w:style>
  <w:style w:type="character" w:customStyle="1" w:styleId="articletext">
    <w:name w:val="articletext"/>
    <w:basedOn w:val="DefaultParagraphFont"/>
    <w:rsid w:val="007A7912"/>
  </w:style>
  <w:style w:type="character" w:customStyle="1" w:styleId="grey10">
    <w:name w:val="grey10"/>
    <w:basedOn w:val="DefaultParagraphFont"/>
    <w:rsid w:val="007A7912"/>
  </w:style>
  <w:style w:type="character" w:customStyle="1" w:styleId="navy13bd">
    <w:name w:val="navy13bd"/>
    <w:basedOn w:val="DefaultParagraphFont"/>
    <w:rsid w:val="007A7912"/>
  </w:style>
  <w:style w:type="character" w:customStyle="1" w:styleId="Style9ptUnderline2">
    <w:name w:val="Style 9 pt Underline2"/>
    <w:basedOn w:val="DefaultParagraphFont"/>
    <w:rsid w:val="007A7912"/>
    <w:rPr>
      <w:sz w:val="20"/>
      <w:u w:val="single"/>
    </w:rPr>
  </w:style>
  <w:style w:type="character" w:customStyle="1" w:styleId="Style9ptBoldUnderline1">
    <w:name w:val="Style 9 pt Bold Underline1"/>
    <w:basedOn w:val="DefaultParagraphFont"/>
    <w:rsid w:val="007A7912"/>
    <w:rPr>
      <w:b/>
      <w:bCs/>
      <w:sz w:val="20"/>
      <w:u w:val="single"/>
    </w:rPr>
  </w:style>
  <w:style w:type="character" w:customStyle="1" w:styleId="TagsCharChar">
    <w:name w:val="Tags Char Char"/>
    <w:basedOn w:val="DefaultParagraphFont"/>
    <w:rsid w:val="007A7912"/>
    <w:rPr>
      <w:rFonts w:eastAsia="SimSun"/>
      <w:b/>
      <w:sz w:val="24"/>
      <w:lang w:val="en-US" w:eastAsia="zh-CN" w:bidi="ar-SA"/>
    </w:rPr>
  </w:style>
  <w:style w:type="paragraph" w:customStyle="1" w:styleId="cardCharCharCharChar">
    <w:name w:val="card Char Char Char Char"/>
    <w:basedOn w:val="Normal"/>
    <w:qFormat/>
    <w:rsid w:val="007A7912"/>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7A7912"/>
    <w:rPr>
      <w:rFonts w:ascii="Times" w:eastAsia="Times New Roman" w:hAnsi="Times"/>
    </w:rPr>
  </w:style>
  <w:style w:type="paragraph" w:customStyle="1" w:styleId="CARD0">
    <w:name w:val="CARD"/>
    <w:basedOn w:val="Normal"/>
    <w:link w:val="CARDChar0"/>
    <w:qFormat/>
    <w:rsid w:val="007A7912"/>
    <w:rPr>
      <w:rFonts w:eastAsia="Times New Roman"/>
      <w:u w:val="single"/>
    </w:rPr>
  </w:style>
  <w:style w:type="character" w:customStyle="1" w:styleId="CARDChar0">
    <w:name w:val="CARD Char"/>
    <w:basedOn w:val="DefaultParagraphFont"/>
    <w:link w:val="CARD0"/>
    <w:rsid w:val="007A7912"/>
    <w:rPr>
      <w:rFonts w:ascii="Calibri" w:eastAsia="Times New Roman" w:hAnsi="Calibri" w:cs="Calibri"/>
      <w:u w:val="single"/>
    </w:rPr>
  </w:style>
  <w:style w:type="paragraph" w:customStyle="1" w:styleId="Normal2">
    <w:name w:val="Normal2"/>
    <w:basedOn w:val="Normal"/>
    <w:qFormat/>
    <w:rsid w:val="007A7912"/>
    <w:rPr>
      <w:rFonts w:eastAsia="Times New Roman"/>
    </w:rPr>
  </w:style>
  <w:style w:type="character" w:customStyle="1" w:styleId="Style11ptThickunderline">
    <w:name w:val="Style 11 pt Thick underline"/>
    <w:rsid w:val="007A7912"/>
    <w:rPr>
      <w:rFonts w:ascii="Times New Roman" w:hAnsi="Times New Roman"/>
      <w:sz w:val="20"/>
      <w:u w:val="single"/>
    </w:rPr>
  </w:style>
  <w:style w:type="character" w:customStyle="1" w:styleId="Style11ptBoldThickunderline">
    <w:name w:val="Style 11 pt Bold Thick underline"/>
    <w:rsid w:val="007A7912"/>
    <w:rPr>
      <w:rFonts w:ascii="Times New Roman" w:hAnsi="Times New Roman"/>
      <w:b/>
      <w:bCs/>
      <w:sz w:val="20"/>
      <w:u w:val="single"/>
    </w:rPr>
  </w:style>
  <w:style w:type="character" w:styleId="FootnoteReference">
    <w:name w:val="footnote reference"/>
    <w:aliases w:val="FN Ref,footnote reference,fr,o,FR,(NECG) Footnote Reference"/>
    <w:unhideWhenUsed/>
    <w:qFormat/>
    <w:rsid w:val="007A7912"/>
    <w:rPr>
      <w:vertAlign w:val="superscript"/>
    </w:rPr>
  </w:style>
  <w:style w:type="character" w:customStyle="1" w:styleId="CharChar5">
    <w:name w:val="Char Char5"/>
    <w:rsid w:val="007A7912"/>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7A7912"/>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7A7912"/>
    <w:rPr>
      <w:rFonts w:ascii="Calibri" w:eastAsia="Times New Roman" w:hAnsi="Calibri" w:cs="Calibri"/>
      <w:szCs w:val="20"/>
      <w:u w:val="thick"/>
    </w:rPr>
  </w:style>
  <w:style w:type="paragraph" w:customStyle="1" w:styleId="StyleUnderlineBoldIndent11pt">
    <w:name w:val="Style Underline + Bold Indent + 11 pt"/>
    <w:basedOn w:val="UnderlineBoldIndent"/>
    <w:link w:val="StyleUnderlineBoldIndent11ptChar"/>
    <w:qFormat/>
    <w:rsid w:val="007A7912"/>
    <w:rPr>
      <w:u w:val="single"/>
    </w:rPr>
  </w:style>
  <w:style w:type="character" w:customStyle="1" w:styleId="StyleUnderlineBoldIndent11ptChar">
    <w:name w:val="Style Underline + Bold Indent + 11 pt Char"/>
    <w:link w:val="StyleUnderlineBoldIndent11pt"/>
    <w:rsid w:val="007A7912"/>
    <w:rPr>
      <w:rFonts w:ascii="Calibri" w:eastAsia="Times New Roman" w:hAnsi="Calibri" w:cs="Calibri"/>
      <w:szCs w:val="20"/>
      <w:u w:val="single"/>
    </w:rPr>
  </w:style>
  <w:style w:type="paragraph" w:customStyle="1" w:styleId="StyleUnderlineBoldIndent11ptBold">
    <w:name w:val="Style Underline + Bold Indent + 11 pt Bold"/>
    <w:basedOn w:val="UnderlineBoldIndent"/>
    <w:link w:val="StyleUnderlineBoldIndent11ptBoldChar"/>
    <w:qFormat/>
    <w:rsid w:val="007A7912"/>
    <w:rPr>
      <w:b/>
      <w:bCs/>
      <w:u w:val="single"/>
    </w:rPr>
  </w:style>
  <w:style w:type="character" w:customStyle="1" w:styleId="StyleUnderlineBoldIndent11ptBoldChar">
    <w:name w:val="Style Underline + Bold Indent + 11 pt Bold Char"/>
    <w:link w:val="StyleUnderlineBoldIndent11ptBold"/>
    <w:rsid w:val="007A7912"/>
    <w:rPr>
      <w:rFonts w:ascii="Calibri" w:eastAsia="Times New Roman" w:hAnsi="Calibri" w:cs="Calibri"/>
      <w:b/>
      <w:bCs/>
      <w:szCs w:val="20"/>
      <w:u w:val="single"/>
    </w:rPr>
  </w:style>
  <w:style w:type="paragraph" w:customStyle="1" w:styleId="Normal20pt">
    <w:name w:val="Normal  + 20 pt"/>
    <w:basedOn w:val="Normal"/>
    <w:uiPriority w:val="6"/>
    <w:qFormat/>
    <w:rsid w:val="007A7912"/>
    <w:rPr>
      <w:bCs/>
      <w:u w:val="single"/>
    </w:rPr>
  </w:style>
  <w:style w:type="character" w:customStyle="1" w:styleId="StyleStyle4CharTimesNewRoman11pt">
    <w:name w:val="Style Style4 Char + Times New Roman 11 pt"/>
    <w:basedOn w:val="DefaultParagraphFont"/>
    <w:qFormat/>
    <w:rsid w:val="007A7912"/>
    <w:rPr>
      <w:rFonts w:ascii="Times New Roman" w:hAnsi="Times New Roman"/>
      <w:sz w:val="20"/>
      <w:szCs w:val="24"/>
      <w:u w:val="single"/>
      <w:lang w:val="en-US" w:eastAsia="en-US" w:bidi="ar-SA"/>
    </w:rPr>
  </w:style>
  <w:style w:type="paragraph" w:customStyle="1" w:styleId="author-name">
    <w:name w:val="author-name"/>
    <w:basedOn w:val="Normal"/>
    <w:qFormat/>
    <w:rsid w:val="007A7912"/>
    <w:pPr>
      <w:spacing w:before="100" w:beforeAutospacing="1" w:after="100" w:afterAutospacing="1"/>
    </w:pPr>
    <w:rPr>
      <w:rFonts w:eastAsia="Times New Roman"/>
    </w:rPr>
  </w:style>
  <w:style w:type="paragraph" w:customStyle="1" w:styleId="author-credentials">
    <w:name w:val="author-credentials"/>
    <w:basedOn w:val="Normal"/>
    <w:qFormat/>
    <w:rsid w:val="007A7912"/>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7A7912"/>
    <w:rPr>
      <w:rFonts w:ascii="Consolas" w:hAnsi="Consolas" w:cs="Consolas"/>
      <w:sz w:val="20"/>
      <w:szCs w:val="20"/>
    </w:rPr>
  </w:style>
  <w:style w:type="character" w:customStyle="1" w:styleId="StyleStyle4CharTimesNewRoman11ptBold">
    <w:name w:val="Style Style4 Char + Times New Roman 11 pt Bold"/>
    <w:basedOn w:val="DefaultParagraphFont"/>
    <w:qFormat/>
    <w:rsid w:val="007A7912"/>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qFormat/>
    <w:rsid w:val="007A7912"/>
    <w:rPr>
      <w:rFonts w:ascii="Times New Roman" w:hAnsi="Times New Roman"/>
      <w:i/>
      <w:iCs/>
      <w:sz w:val="20"/>
      <w:szCs w:val="24"/>
      <w:u w:val="single"/>
      <w:lang w:val="en-US" w:eastAsia="en-US" w:bidi="ar-SA"/>
    </w:rPr>
  </w:style>
  <w:style w:type="character" w:customStyle="1" w:styleId="headline">
    <w:name w:val="headline"/>
    <w:basedOn w:val="DefaultParagraphFont"/>
    <w:rsid w:val="007A7912"/>
  </w:style>
  <w:style w:type="character" w:customStyle="1" w:styleId="CharChar4">
    <w:name w:val="Char Char4"/>
    <w:basedOn w:val="DefaultParagraphFont"/>
    <w:rsid w:val="007A7912"/>
    <w:rPr>
      <w:rFonts w:cs="Arial"/>
      <w:b/>
      <w:bCs/>
      <w:iCs/>
      <w:szCs w:val="28"/>
      <w:lang w:val="en-US" w:eastAsia="en-US" w:bidi="ar-SA"/>
    </w:rPr>
  </w:style>
  <w:style w:type="character" w:customStyle="1" w:styleId="yshortcuts">
    <w:name w:val="yshortcuts"/>
    <w:basedOn w:val="DefaultParagraphFont"/>
    <w:rsid w:val="007A7912"/>
  </w:style>
  <w:style w:type="character" w:customStyle="1" w:styleId="HotRouteChar0">
    <w:name w:val="Hot Route Char"/>
    <w:link w:val="HotRoute"/>
    <w:rsid w:val="007A7912"/>
    <w:rPr>
      <w:rFonts w:ascii="Calibri" w:eastAsia="Times New Roman" w:hAnsi="Calibri" w:cs="Calibri"/>
    </w:rPr>
  </w:style>
  <w:style w:type="paragraph" w:styleId="PlainText">
    <w:name w:val="Plain Text"/>
    <w:basedOn w:val="Normal"/>
    <w:link w:val="PlainTextChar"/>
    <w:rsid w:val="007A7912"/>
    <w:rPr>
      <w:rFonts w:ascii="Courier New" w:eastAsia="Times New Roman" w:hAnsi="Courier New" w:cs="Courier New"/>
      <w:szCs w:val="20"/>
    </w:rPr>
  </w:style>
  <w:style w:type="character" w:customStyle="1" w:styleId="PlainTextChar">
    <w:name w:val="Plain Text Char"/>
    <w:basedOn w:val="DefaultParagraphFont"/>
    <w:link w:val="PlainText"/>
    <w:rsid w:val="007A7912"/>
    <w:rPr>
      <w:rFonts w:ascii="Courier New" w:eastAsia="Times New Roman" w:hAnsi="Courier New" w:cs="Courier New"/>
      <w:szCs w:val="20"/>
    </w:rPr>
  </w:style>
  <w:style w:type="character" w:customStyle="1" w:styleId="senselabelstart">
    <w:name w:val="sense_label start"/>
    <w:basedOn w:val="DefaultParagraphFont"/>
    <w:qFormat/>
    <w:rsid w:val="007A7912"/>
  </w:style>
  <w:style w:type="character" w:customStyle="1" w:styleId="sensecontent">
    <w:name w:val="sense_content"/>
    <w:basedOn w:val="DefaultParagraphFont"/>
    <w:qFormat/>
    <w:rsid w:val="007A7912"/>
  </w:style>
  <w:style w:type="character" w:customStyle="1" w:styleId="vi">
    <w:name w:val="vi"/>
    <w:basedOn w:val="DefaultParagraphFont"/>
    <w:qFormat/>
    <w:rsid w:val="007A7912"/>
  </w:style>
  <w:style w:type="character" w:customStyle="1" w:styleId="italic">
    <w:name w:val="italic"/>
    <w:basedOn w:val="DefaultParagraphFont"/>
    <w:qFormat/>
    <w:rsid w:val="007A7912"/>
  </w:style>
  <w:style w:type="paragraph" w:customStyle="1" w:styleId="Microtext0">
    <w:name w:val="Microtext"/>
    <w:basedOn w:val="Normal"/>
    <w:next w:val="Normal"/>
    <w:link w:val="MicrotextChar0"/>
    <w:qFormat/>
    <w:rsid w:val="007A7912"/>
    <w:rPr>
      <w:sz w:val="12"/>
    </w:rPr>
  </w:style>
  <w:style w:type="character" w:customStyle="1" w:styleId="MicrotextChar0">
    <w:name w:val="Microtext Char"/>
    <w:link w:val="Microtext0"/>
    <w:rsid w:val="007A7912"/>
    <w:rPr>
      <w:rFonts w:ascii="Calibri" w:hAnsi="Calibri" w:cs="Calibri"/>
      <w:sz w:val="12"/>
    </w:rPr>
  </w:style>
  <w:style w:type="character" w:customStyle="1" w:styleId="st">
    <w:name w:val="st"/>
    <w:basedOn w:val="DefaultParagraphFont"/>
    <w:rsid w:val="007A7912"/>
  </w:style>
  <w:style w:type="paragraph" w:customStyle="1" w:styleId="Style6">
    <w:name w:val="Style6"/>
    <w:basedOn w:val="Normal"/>
    <w:link w:val="Style6Char"/>
    <w:autoRedefine/>
    <w:qFormat/>
    <w:rsid w:val="007A7912"/>
    <w:rPr>
      <w:b/>
    </w:rPr>
  </w:style>
  <w:style w:type="character" w:customStyle="1" w:styleId="Style6Char">
    <w:name w:val="Style6 Char"/>
    <w:basedOn w:val="DefaultParagraphFont"/>
    <w:link w:val="Style6"/>
    <w:rsid w:val="007A7912"/>
    <w:rPr>
      <w:rFonts w:ascii="Calibri" w:hAnsi="Calibri" w:cs="Calibri"/>
      <w:b/>
    </w:rPr>
  </w:style>
  <w:style w:type="paragraph" w:customStyle="1" w:styleId="Style11">
    <w:name w:val="Style11"/>
    <w:basedOn w:val="Normal"/>
    <w:link w:val="Style11Char"/>
    <w:qFormat/>
    <w:rsid w:val="007A7912"/>
    <w:rPr>
      <w:rFonts w:eastAsia="Times New Roman"/>
      <w:b/>
      <w:szCs w:val="20"/>
      <w:u w:val="thick"/>
    </w:rPr>
  </w:style>
  <w:style w:type="paragraph" w:customStyle="1" w:styleId="Style12">
    <w:name w:val="Style12"/>
    <w:basedOn w:val="Normal"/>
    <w:link w:val="Style12Char"/>
    <w:qFormat/>
    <w:rsid w:val="007A7912"/>
    <w:rPr>
      <w:rFonts w:eastAsia="Times New Roman"/>
      <w:b/>
      <w:u w:val="thick"/>
    </w:rPr>
  </w:style>
  <w:style w:type="character" w:customStyle="1" w:styleId="Style11Char">
    <w:name w:val="Style11 Char"/>
    <w:basedOn w:val="DefaultParagraphFont"/>
    <w:link w:val="Style11"/>
    <w:rsid w:val="007A7912"/>
    <w:rPr>
      <w:rFonts w:ascii="Calibri" w:eastAsia="Times New Roman" w:hAnsi="Calibri" w:cs="Calibri"/>
      <w:b/>
      <w:szCs w:val="20"/>
      <w:u w:val="thick"/>
    </w:rPr>
  </w:style>
  <w:style w:type="character" w:customStyle="1" w:styleId="Style12Char">
    <w:name w:val="Style12 Char"/>
    <w:basedOn w:val="DefaultParagraphFont"/>
    <w:link w:val="Style12"/>
    <w:rsid w:val="007A7912"/>
    <w:rPr>
      <w:rFonts w:ascii="Calibri" w:eastAsia="Times New Roman" w:hAnsi="Calibri" w:cs="Calibri"/>
      <w:b/>
      <w:u w:val="thick"/>
    </w:rPr>
  </w:style>
  <w:style w:type="character" w:customStyle="1" w:styleId="caps-label">
    <w:name w:val="caps-label"/>
    <w:basedOn w:val="DefaultParagraphFont"/>
    <w:rsid w:val="007A7912"/>
  </w:style>
  <w:style w:type="character" w:customStyle="1" w:styleId="wikiexternallink">
    <w:name w:val="wikiexternallink"/>
    <w:basedOn w:val="DefaultParagraphFont"/>
    <w:rsid w:val="007A7912"/>
  </w:style>
  <w:style w:type="character" w:customStyle="1" w:styleId="wikigeneratedlinkcontent">
    <w:name w:val="wikigeneratedlinkcontent"/>
    <w:basedOn w:val="DefaultParagraphFont"/>
    <w:rsid w:val="007A7912"/>
  </w:style>
  <w:style w:type="character" w:customStyle="1" w:styleId="ShrinkChar">
    <w:name w:val="Shrink Char"/>
    <w:link w:val="Shrink"/>
    <w:locked/>
    <w:rsid w:val="007A7912"/>
    <w:rPr>
      <w:rFonts w:ascii="Garamond" w:eastAsia="Times New Roman" w:hAnsi="Garamond"/>
      <w:sz w:val="12"/>
    </w:rPr>
  </w:style>
  <w:style w:type="paragraph" w:customStyle="1" w:styleId="Shrink">
    <w:name w:val="Shrink"/>
    <w:link w:val="ShrinkChar"/>
    <w:qFormat/>
    <w:rsid w:val="007A7912"/>
    <w:pPr>
      <w:spacing w:after="0" w:line="240" w:lineRule="auto"/>
      <w:ind w:left="288" w:right="288"/>
    </w:pPr>
    <w:rPr>
      <w:rFonts w:ascii="Garamond" w:eastAsia="Times New Roman" w:hAnsi="Garamond"/>
      <w:sz w:val="12"/>
    </w:rPr>
  </w:style>
  <w:style w:type="character" w:customStyle="1" w:styleId="aqj">
    <w:name w:val="aqj"/>
    <w:basedOn w:val="DefaultParagraphFont"/>
    <w:rsid w:val="007A7912"/>
  </w:style>
  <w:style w:type="character" w:customStyle="1" w:styleId="StyleStyleBoldUnderlineIntenseEmphasisUnderlineapple-style-s">
    <w:name w:val="Style Style Bold UnderlineIntense EmphasisUnderlineapple-style-s..."/>
    <w:basedOn w:val="DefaultParagraphFont"/>
    <w:rsid w:val="007A7912"/>
    <w:rPr>
      <w:b w:val="0"/>
      <w:bCs w:val="0"/>
      <w:sz w:val="22"/>
      <w:u w:val="single"/>
      <w:bdr w:val="none" w:sz="0" w:space="0" w:color="auto"/>
    </w:rPr>
  </w:style>
  <w:style w:type="paragraph" w:customStyle="1" w:styleId="blocktitle0">
    <w:name w:val="block title"/>
    <w:basedOn w:val="Normal"/>
    <w:link w:val="blocktitleChar0"/>
    <w:autoRedefine/>
    <w:qFormat/>
    <w:rsid w:val="007A7912"/>
    <w:pPr>
      <w:spacing w:after="240"/>
      <w:jc w:val="center"/>
      <w:outlineLvl w:val="0"/>
    </w:pPr>
    <w:rPr>
      <w:rFonts w:eastAsia="Calibri"/>
      <w:b/>
      <w:caps/>
      <w:sz w:val="28"/>
      <w:szCs w:val="28"/>
      <w:lang w:val="es-ES"/>
    </w:rPr>
  </w:style>
  <w:style w:type="character" w:customStyle="1" w:styleId="Boxed">
    <w:name w:val="Boxed"/>
    <w:qFormat/>
    <w:rsid w:val="007A7912"/>
    <w:rPr>
      <w:rFonts w:ascii="Times New Roman" w:hAnsi="Times New Roman"/>
      <w:sz w:val="20"/>
      <w:bdr w:val="single" w:sz="6" w:space="0" w:color="auto"/>
    </w:rPr>
  </w:style>
  <w:style w:type="character" w:customStyle="1" w:styleId="UnderlineCard">
    <w:name w:val="Underline Card"/>
    <w:uiPriority w:val="6"/>
    <w:qFormat/>
    <w:rsid w:val="007A7912"/>
    <w:rPr>
      <w:rFonts w:ascii="Arial" w:hAnsi="Arial"/>
      <w:b w:val="0"/>
      <w:bCs/>
      <w:sz w:val="20"/>
      <w:u w:val="single"/>
    </w:rPr>
  </w:style>
  <w:style w:type="character" w:customStyle="1" w:styleId="story-author">
    <w:name w:val="story-author"/>
    <w:basedOn w:val="DefaultParagraphFont"/>
    <w:rsid w:val="007A7912"/>
  </w:style>
  <w:style w:type="paragraph" w:customStyle="1" w:styleId="type">
    <w:name w:val="type"/>
    <w:basedOn w:val="Normal"/>
    <w:qFormat/>
    <w:rsid w:val="007A7912"/>
    <w:pPr>
      <w:spacing w:before="100" w:beforeAutospacing="1" w:after="100" w:afterAutospacing="1"/>
    </w:pPr>
    <w:rPr>
      <w:rFonts w:eastAsia="Times New Roman"/>
    </w:rPr>
  </w:style>
  <w:style w:type="character" w:customStyle="1" w:styleId="institution">
    <w:name w:val="institution"/>
    <w:basedOn w:val="DefaultParagraphFont"/>
    <w:rsid w:val="007A7912"/>
  </w:style>
  <w:style w:type="character" w:customStyle="1" w:styleId="abodyblack3">
    <w:name w:val="abodyblack3"/>
    <w:basedOn w:val="DefaultParagraphFont"/>
    <w:rsid w:val="007A7912"/>
  </w:style>
  <w:style w:type="paragraph" w:customStyle="1" w:styleId="UnderlineChar2CharChar">
    <w:name w:val="Underline Char2 Char Char"/>
    <w:basedOn w:val="Normal"/>
    <w:link w:val="UnderlineChar2CharCharChar"/>
    <w:qFormat/>
    <w:rsid w:val="007A7912"/>
    <w:rPr>
      <w:rFonts w:eastAsia="MS Mincho"/>
      <w:szCs w:val="20"/>
      <w:u w:val="single"/>
    </w:rPr>
  </w:style>
  <w:style w:type="character" w:customStyle="1" w:styleId="UnderlineChar2CharCharChar">
    <w:name w:val="Underline Char2 Char Char Char"/>
    <w:link w:val="UnderlineChar2CharChar"/>
    <w:rsid w:val="007A7912"/>
    <w:rPr>
      <w:rFonts w:ascii="Calibri" w:eastAsia="MS Mincho" w:hAnsi="Calibri" w:cs="Calibri"/>
      <w:szCs w:val="20"/>
      <w:u w:val="single"/>
    </w:rPr>
  </w:style>
  <w:style w:type="character" w:customStyle="1" w:styleId="CharacterStyle1">
    <w:name w:val="Character Style 1"/>
    <w:rsid w:val="007A7912"/>
    <w:rPr>
      <w:sz w:val="20"/>
      <w:szCs w:val="20"/>
    </w:rPr>
  </w:style>
  <w:style w:type="character" w:customStyle="1" w:styleId="FontStyle177">
    <w:name w:val="Font Style177"/>
    <w:basedOn w:val="DefaultParagraphFont"/>
    <w:uiPriority w:val="99"/>
    <w:rsid w:val="007A7912"/>
    <w:rPr>
      <w:rFonts w:ascii="Times New Roman" w:hAnsi="Times New Roman" w:cs="Times New Roman"/>
      <w:sz w:val="20"/>
      <w:szCs w:val="20"/>
    </w:rPr>
  </w:style>
  <w:style w:type="character" w:customStyle="1" w:styleId="FontStyle173">
    <w:name w:val="Font Style173"/>
    <w:basedOn w:val="DefaultParagraphFont"/>
    <w:uiPriority w:val="99"/>
    <w:rsid w:val="007A7912"/>
    <w:rPr>
      <w:rFonts w:ascii="Times New Roman" w:hAnsi="Times New Roman" w:cs="Times New Roman"/>
      <w:sz w:val="14"/>
      <w:szCs w:val="14"/>
    </w:rPr>
  </w:style>
  <w:style w:type="character" w:customStyle="1" w:styleId="FontStyle151">
    <w:name w:val="Font Style151"/>
    <w:basedOn w:val="DefaultParagraphFont"/>
    <w:uiPriority w:val="99"/>
    <w:rsid w:val="007A7912"/>
    <w:rPr>
      <w:rFonts w:ascii="Arial Narrow" w:hAnsi="Arial Narrow" w:cs="Arial Narrow"/>
      <w:b/>
      <w:bCs/>
      <w:sz w:val="12"/>
      <w:szCs w:val="12"/>
    </w:rPr>
  </w:style>
  <w:style w:type="character" w:customStyle="1" w:styleId="FontStyle156">
    <w:name w:val="Font Style156"/>
    <w:basedOn w:val="DefaultParagraphFont"/>
    <w:uiPriority w:val="99"/>
    <w:rsid w:val="007A7912"/>
    <w:rPr>
      <w:rFonts w:ascii="Arial Narrow" w:hAnsi="Arial Narrow" w:cs="Arial Narrow"/>
      <w:sz w:val="8"/>
      <w:szCs w:val="8"/>
    </w:rPr>
  </w:style>
  <w:style w:type="character" w:customStyle="1" w:styleId="FontStyle160">
    <w:name w:val="Font Style160"/>
    <w:basedOn w:val="DefaultParagraphFont"/>
    <w:uiPriority w:val="99"/>
    <w:rsid w:val="007A7912"/>
    <w:rPr>
      <w:rFonts w:ascii="Times New Roman" w:hAnsi="Times New Roman" w:cs="Times New Roman"/>
      <w:b/>
      <w:bCs/>
      <w:sz w:val="20"/>
      <w:szCs w:val="20"/>
    </w:rPr>
  </w:style>
  <w:style w:type="character" w:customStyle="1" w:styleId="FontStyle178">
    <w:name w:val="Font Style178"/>
    <w:basedOn w:val="DefaultParagraphFont"/>
    <w:uiPriority w:val="99"/>
    <w:rsid w:val="007A7912"/>
    <w:rPr>
      <w:rFonts w:ascii="Times New Roman" w:hAnsi="Times New Roman" w:cs="Times New Roman"/>
      <w:sz w:val="18"/>
      <w:szCs w:val="18"/>
    </w:rPr>
  </w:style>
  <w:style w:type="paragraph" w:customStyle="1" w:styleId="Style14">
    <w:name w:val="Style14"/>
    <w:basedOn w:val="Normal"/>
    <w:uiPriority w:val="99"/>
    <w:qFormat/>
    <w:rsid w:val="007A7912"/>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7A7912"/>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7A7912"/>
    <w:rPr>
      <w:rFonts w:ascii="Times New Roman" w:hAnsi="Times New Roman" w:cs="Times New Roman"/>
      <w:sz w:val="12"/>
      <w:szCs w:val="12"/>
    </w:rPr>
  </w:style>
  <w:style w:type="paragraph" w:customStyle="1" w:styleId="Style9">
    <w:name w:val="Style9"/>
    <w:basedOn w:val="Normal"/>
    <w:uiPriority w:val="99"/>
    <w:qFormat/>
    <w:rsid w:val="007A7912"/>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7A7912"/>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7A7912"/>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7A7912"/>
    <w:rPr>
      <w:rFonts w:ascii="Times New Roman" w:hAnsi="Times New Roman" w:cs="Times New Roman"/>
      <w:sz w:val="16"/>
      <w:szCs w:val="16"/>
    </w:rPr>
  </w:style>
  <w:style w:type="character" w:customStyle="1" w:styleId="f">
    <w:name w:val="f"/>
    <w:basedOn w:val="DefaultParagraphFont"/>
    <w:rsid w:val="007A7912"/>
  </w:style>
  <w:style w:type="character" w:customStyle="1" w:styleId="TagsChar2">
    <w:name w:val="Tags Char2"/>
    <w:rsid w:val="007A7912"/>
    <w:rPr>
      <w:b/>
      <w:sz w:val="24"/>
    </w:rPr>
  </w:style>
  <w:style w:type="paragraph" w:customStyle="1" w:styleId="CardsFont6ptChar">
    <w:name w:val="Cards + Font: 6 pt Char"/>
    <w:basedOn w:val="Normal"/>
    <w:link w:val="CardsFont6ptCharChar"/>
    <w:qFormat/>
    <w:rsid w:val="007A7912"/>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7A7912"/>
    <w:rPr>
      <w:rFonts w:ascii="Calibri" w:eastAsia="Times New Roman" w:hAnsi="Calibri" w:cs="Calibri"/>
      <w:sz w:val="12"/>
    </w:rPr>
  </w:style>
  <w:style w:type="character" w:customStyle="1" w:styleId="FontStyle172">
    <w:name w:val="Font Style172"/>
    <w:basedOn w:val="DefaultParagraphFont"/>
    <w:uiPriority w:val="99"/>
    <w:rsid w:val="007A7912"/>
    <w:rPr>
      <w:rFonts w:ascii="Times New Roman" w:hAnsi="Times New Roman" w:cs="Times New Roman"/>
      <w:b/>
      <w:bCs/>
      <w:sz w:val="16"/>
      <w:szCs w:val="16"/>
    </w:rPr>
  </w:style>
  <w:style w:type="paragraph" w:customStyle="1" w:styleId="Style18">
    <w:name w:val="Style18"/>
    <w:basedOn w:val="Normal"/>
    <w:uiPriority w:val="99"/>
    <w:qFormat/>
    <w:rsid w:val="007A7912"/>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7A7912"/>
    <w:rPr>
      <w:rFonts w:ascii="Times New Roman" w:hAnsi="Times New Roman" w:cs="Times New Roman"/>
      <w:i/>
      <w:iCs/>
      <w:sz w:val="16"/>
      <w:szCs w:val="16"/>
    </w:rPr>
  </w:style>
  <w:style w:type="character" w:customStyle="1" w:styleId="FontStyle162">
    <w:name w:val="Font Style162"/>
    <w:basedOn w:val="DefaultParagraphFont"/>
    <w:uiPriority w:val="99"/>
    <w:rsid w:val="007A7912"/>
    <w:rPr>
      <w:rFonts w:ascii="Times New Roman" w:hAnsi="Times New Roman" w:cs="Times New Roman"/>
      <w:b/>
      <w:bCs/>
      <w:sz w:val="18"/>
      <w:szCs w:val="18"/>
    </w:rPr>
  </w:style>
  <w:style w:type="character" w:customStyle="1" w:styleId="FontStyle167">
    <w:name w:val="Font Style167"/>
    <w:basedOn w:val="DefaultParagraphFont"/>
    <w:uiPriority w:val="99"/>
    <w:rsid w:val="007A7912"/>
    <w:rPr>
      <w:rFonts w:ascii="Times New Roman" w:hAnsi="Times New Roman" w:cs="Times New Roman"/>
      <w:sz w:val="10"/>
      <w:szCs w:val="10"/>
    </w:rPr>
  </w:style>
  <w:style w:type="character" w:customStyle="1" w:styleId="FontStyle174">
    <w:name w:val="Font Style174"/>
    <w:basedOn w:val="DefaultParagraphFont"/>
    <w:uiPriority w:val="99"/>
    <w:rsid w:val="007A7912"/>
    <w:rPr>
      <w:rFonts w:ascii="Arial Narrow" w:hAnsi="Arial Narrow" w:cs="Arial Narrow"/>
      <w:b/>
      <w:bCs/>
      <w:sz w:val="18"/>
      <w:szCs w:val="18"/>
    </w:rPr>
  </w:style>
  <w:style w:type="paragraph" w:customStyle="1" w:styleId="Style47">
    <w:name w:val="Style47"/>
    <w:basedOn w:val="Normal"/>
    <w:uiPriority w:val="99"/>
    <w:qFormat/>
    <w:rsid w:val="007A7912"/>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7A7912"/>
    <w:rPr>
      <w:rFonts w:ascii="Times New Roman" w:hAnsi="Times New Roman" w:cs="Times New Roman"/>
      <w:sz w:val="12"/>
      <w:szCs w:val="12"/>
    </w:rPr>
  </w:style>
  <w:style w:type="paragraph" w:customStyle="1" w:styleId="Style24">
    <w:name w:val="Style24"/>
    <w:basedOn w:val="Normal"/>
    <w:uiPriority w:val="99"/>
    <w:qFormat/>
    <w:rsid w:val="007A7912"/>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7A7912"/>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7A7912"/>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7A7912"/>
    <w:rPr>
      <w:rFonts w:ascii="Times New Roman" w:hAnsi="Times New Roman" w:cs="Times New Roman"/>
      <w:b/>
      <w:bCs/>
      <w:sz w:val="18"/>
      <w:szCs w:val="18"/>
    </w:rPr>
  </w:style>
  <w:style w:type="paragraph" w:customStyle="1" w:styleId="Style21">
    <w:name w:val="Style21"/>
    <w:basedOn w:val="Normal"/>
    <w:uiPriority w:val="99"/>
    <w:qFormat/>
    <w:rsid w:val="007A7912"/>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7A7912"/>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rsid w:val="007A7912"/>
    <w:rPr>
      <w:rFonts w:ascii="Calibri" w:hAnsi="Calibri"/>
      <w:sz w:val="20"/>
      <w:szCs w:val="20"/>
    </w:rPr>
  </w:style>
  <w:style w:type="paragraph" w:customStyle="1" w:styleId="Standard">
    <w:name w:val="Standard"/>
    <w:qFormat/>
    <w:rsid w:val="007A7912"/>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7A7912"/>
    <w:rPr>
      <w:color w:val="000000"/>
      <w:sz w:val="32"/>
      <w:szCs w:val="32"/>
    </w:rPr>
  </w:style>
  <w:style w:type="paragraph" w:customStyle="1" w:styleId="Cardnon-underlined">
    <w:name w:val="Card non-underlined"/>
    <w:basedOn w:val="Normal"/>
    <w:link w:val="Cardnon-underlinedChar"/>
    <w:autoRedefine/>
    <w:uiPriority w:val="99"/>
    <w:qFormat/>
    <w:rsid w:val="007A7912"/>
    <w:rPr>
      <w:rFonts w:eastAsia="Times New Roman"/>
      <w:szCs w:val="20"/>
    </w:rPr>
  </w:style>
  <w:style w:type="character" w:customStyle="1" w:styleId="Cardnon-underlinedChar">
    <w:name w:val="Card non-underlined Char"/>
    <w:basedOn w:val="DefaultParagraphFont"/>
    <w:link w:val="Cardnon-underlined"/>
    <w:uiPriority w:val="99"/>
    <w:rsid w:val="007A7912"/>
    <w:rPr>
      <w:rFonts w:ascii="Calibri" w:eastAsia="Times New Roman" w:hAnsi="Calibri" w:cs="Calibri"/>
      <w:szCs w:val="20"/>
    </w:rPr>
  </w:style>
  <w:style w:type="numbering" w:customStyle="1" w:styleId="NoList1">
    <w:name w:val="No List1"/>
    <w:next w:val="NoList"/>
    <w:semiHidden/>
    <w:unhideWhenUsed/>
    <w:rsid w:val="007A7912"/>
  </w:style>
  <w:style w:type="character" w:customStyle="1" w:styleId="TitleChar2">
    <w:name w:val="Title Char2"/>
    <w:aliases w:val="Cites and Cards Char1,Bold Underlined Char1,UNDERLINE Char1,Read This Char1"/>
    <w:basedOn w:val="DefaultParagraphFont"/>
    <w:uiPriority w:val="10"/>
    <w:qFormat/>
    <w:locked/>
    <w:rsid w:val="007A7912"/>
    <w:rPr>
      <w:b/>
      <w:bCs/>
      <w:u w:val="single"/>
    </w:rPr>
  </w:style>
  <w:style w:type="paragraph" w:styleId="TOC3">
    <w:name w:val="toc 3"/>
    <w:basedOn w:val="Normal"/>
    <w:next w:val="Normal"/>
    <w:autoRedefine/>
    <w:qFormat/>
    <w:rsid w:val="007A7912"/>
    <w:pPr>
      <w:ind w:left="400"/>
    </w:pPr>
    <w:rPr>
      <w:rFonts w:eastAsia="Times New Roman"/>
      <w:szCs w:val="20"/>
    </w:rPr>
  </w:style>
  <w:style w:type="paragraph" w:styleId="TOC4">
    <w:name w:val="toc 4"/>
    <w:basedOn w:val="Normal"/>
    <w:next w:val="Normal"/>
    <w:autoRedefine/>
    <w:rsid w:val="007A7912"/>
    <w:pPr>
      <w:ind w:left="600"/>
    </w:pPr>
    <w:rPr>
      <w:rFonts w:eastAsia="Times New Roman"/>
      <w:szCs w:val="20"/>
    </w:rPr>
  </w:style>
  <w:style w:type="paragraph" w:styleId="TOC5">
    <w:name w:val="toc 5"/>
    <w:basedOn w:val="Normal"/>
    <w:next w:val="Normal"/>
    <w:autoRedefine/>
    <w:rsid w:val="007A7912"/>
    <w:pPr>
      <w:ind w:left="800"/>
    </w:pPr>
    <w:rPr>
      <w:rFonts w:eastAsia="Times New Roman"/>
      <w:szCs w:val="20"/>
    </w:rPr>
  </w:style>
  <w:style w:type="paragraph" w:styleId="TOC6">
    <w:name w:val="toc 6"/>
    <w:basedOn w:val="Normal"/>
    <w:next w:val="Normal"/>
    <w:autoRedefine/>
    <w:rsid w:val="007A7912"/>
    <w:pPr>
      <w:ind w:left="1000"/>
    </w:pPr>
    <w:rPr>
      <w:rFonts w:eastAsia="Times New Roman"/>
      <w:szCs w:val="20"/>
    </w:rPr>
  </w:style>
  <w:style w:type="paragraph" w:styleId="TOC7">
    <w:name w:val="toc 7"/>
    <w:basedOn w:val="Normal"/>
    <w:next w:val="Normal"/>
    <w:autoRedefine/>
    <w:rsid w:val="007A7912"/>
    <w:pPr>
      <w:ind w:left="1200"/>
    </w:pPr>
    <w:rPr>
      <w:rFonts w:eastAsia="Times New Roman"/>
      <w:szCs w:val="20"/>
    </w:rPr>
  </w:style>
  <w:style w:type="paragraph" w:styleId="TOC8">
    <w:name w:val="toc 8"/>
    <w:basedOn w:val="Normal"/>
    <w:next w:val="Normal"/>
    <w:autoRedefine/>
    <w:rsid w:val="007A7912"/>
    <w:pPr>
      <w:ind w:left="1400"/>
    </w:pPr>
    <w:rPr>
      <w:rFonts w:eastAsia="Times New Roman"/>
      <w:szCs w:val="20"/>
    </w:rPr>
  </w:style>
  <w:style w:type="character" w:customStyle="1" w:styleId="allocatoragentsleft">
    <w:name w:val="al_locatoragentsleft"/>
    <w:basedOn w:val="DefaultParagraphFont"/>
    <w:rsid w:val="007A7912"/>
  </w:style>
  <w:style w:type="character" w:styleId="HTMLTypewriter">
    <w:name w:val="HTML Typewriter"/>
    <w:basedOn w:val="DefaultParagraphFont"/>
    <w:unhideWhenUsed/>
    <w:rsid w:val="007A7912"/>
    <w:rPr>
      <w:rFonts w:ascii="Courier New" w:eastAsia="Times New Roman" w:hAnsi="Courier New" w:cs="Courier New"/>
      <w:sz w:val="20"/>
      <w:szCs w:val="20"/>
    </w:rPr>
  </w:style>
  <w:style w:type="character" w:customStyle="1" w:styleId="caps">
    <w:name w:val="caps"/>
    <w:basedOn w:val="DefaultParagraphFont"/>
    <w:qFormat/>
    <w:rsid w:val="007A7912"/>
  </w:style>
  <w:style w:type="character" w:customStyle="1" w:styleId="UnderlinesCharChar">
    <w:name w:val="Underlines Char Char"/>
    <w:basedOn w:val="DefaultParagraphFont"/>
    <w:rsid w:val="007A7912"/>
    <w:rPr>
      <w:rFonts w:cs="Arial"/>
      <w:b/>
      <w:bCs/>
      <w:noProof w:val="0"/>
      <w:sz w:val="22"/>
      <w:szCs w:val="26"/>
      <w:u w:val="single"/>
      <w:lang w:val="en-US" w:eastAsia="en-US" w:bidi="ar-SA"/>
    </w:rPr>
  </w:style>
  <w:style w:type="paragraph" w:customStyle="1" w:styleId="Carding">
    <w:name w:val="Carding"/>
    <w:basedOn w:val="Normal"/>
    <w:uiPriority w:val="99"/>
    <w:qFormat/>
    <w:rsid w:val="007A7912"/>
    <w:rPr>
      <w:rFonts w:eastAsia="Times New Roman"/>
      <w:sz w:val="18"/>
    </w:rPr>
  </w:style>
  <w:style w:type="character" w:customStyle="1" w:styleId="TagsChar1">
    <w:name w:val="Tags Char1"/>
    <w:aliases w:val="Super Script Char1,TagStyle Char1"/>
    <w:basedOn w:val="DefaultParagraphFont"/>
    <w:rsid w:val="007A7912"/>
    <w:rPr>
      <w:rFonts w:ascii="Arial Narrow" w:hAnsi="Arial Narrow"/>
      <w:b/>
      <w:noProof w:val="0"/>
      <w:sz w:val="22"/>
      <w:szCs w:val="60"/>
      <w:lang w:val="en-US" w:eastAsia="en-US" w:bidi="ar-SA"/>
    </w:rPr>
  </w:style>
  <w:style w:type="character" w:customStyle="1" w:styleId="aunderline">
    <w:name w:val="aunderline"/>
    <w:basedOn w:val="DefaultParagraphFont"/>
    <w:qFormat/>
    <w:rsid w:val="007A7912"/>
    <w:rPr>
      <w:rFonts w:ascii="Times New Roman" w:hAnsi="Times New Roman"/>
      <w:sz w:val="20"/>
      <w:szCs w:val="24"/>
      <w:u w:val="thick"/>
    </w:rPr>
  </w:style>
  <w:style w:type="character" w:customStyle="1" w:styleId="tagChar1">
    <w:name w:val="tag Char1"/>
    <w:basedOn w:val="DefaultParagraphFont"/>
    <w:rsid w:val="007A7912"/>
    <w:rPr>
      <w:b/>
      <w:noProof w:val="0"/>
      <w:sz w:val="24"/>
      <w:lang w:val="en-US" w:eastAsia="en-US" w:bidi="ar-SA"/>
    </w:rPr>
  </w:style>
  <w:style w:type="character" w:customStyle="1" w:styleId="tagChar2">
    <w:name w:val="tag Char2"/>
    <w:basedOn w:val="DefaultParagraphFont"/>
    <w:qFormat/>
    <w:rsid w:val="007A7912"/>
    <w:rPr>
      <w:b/>
      <w:noProof w:val="0"/>
      <w:sz w:val="24"/>
      <w:lang w:val="en-US" w:eastAsia="en-US" w:bidi="ar-SA"/>
    </w:rPr>
  </w:style>
  <w:style w:type="character" w:customStyle="1" w:styleId="Taggin-New">
    <w:name w:val="Taggin - New"/>
    <w:basedOn w:val="DefaultParagraphFont"/>
    <w:rsid w:val="007A7912"/>
    <w:rPr>
      <w:rFonts w:ascii="Arial Narrow" w:hAnsi="Arial Narrow"/>
      <w:b/>
      <w:sz w:val="22"/>
    </w:rPr>
  </w:style>
  <w:style w:type="character" w:customStyle="1" w:styleId="Boxing-New">
    <w:name w:val="Boxing - New"/>
    <w:basedOn w:val="DefaultParagraphFont"/>
    <w:rsid w:val="007A7912"/>
    <w:rPr>
      <w:rFonts w:ascii="Arial Narrow" w:hAnsi="Arial Narrow"/>
      <w:sz w:val="16"/>
      <w:u w:val="none"/>
      <w:bdr w:val="single" w:sz="4" w:space="0" w:color="auto"/>
    </w:rPr>
  </w:style>
  <w:style w:type="character" w:customStyle="1" w:styleId="ilad">
    <w:name w:val="il_ad"/>
    <w:rsid w:val="007A7912"/>
  </w:style>
  <w:style w:type="paragraph" w:customStyle="1" w:styleId="CardsHighlighted">
    <w:name w:val="Cards Highlighted"/>
    <w:next w:val="Normal"/>
    <w:link w:val="CardsHighlightedChar"/>
    <w:qFormat/>
    <w:rsid w:val="007A7912"/>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7A7912"/>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7A7912"/>
    <w:rPr>
      <w:rFonts w:ascii="Garamond" w:hAnsi="Garamond"/>
      <w:sz w:val="22"/>
      <w:szCs w:val="24"/>
      <w:u w:val="single"/>
      <w:lang w:val="en-US" w:eastAsia="en-US" w:bidi="ar-SA"/>
    </w:rPr>
  </w:style>
  <w:style w:type="paragraph" w:customStyle="1" w:styleId="Style2">
    <w:name w:val="Style2"/>
    <w:basedOn w:val="Heading4"/>
    <w:qFormat/>
    <w:rsid w:val="007A7912"/>
    <w:pPr>
      <w:spacing w:before="0"/>
    </w:pPr>
    <w:rPr>
      <w:rFonts w:eastAsia="Times New Roman" w:cs="Times New Roman"/>
      <w:iCs w:val="0"/>
      <w:caps/>
      <w:szCs w:val="20"/>
    </w:rPr>
  </w:style>
  <w:style w:type="character" w:customStyle="1" w:styleId="pagetitle">
    <w:name w:val="pagetitle"/>
    <w:basedOn w:val="DefaultParagraphFont"/>
    <w:rsid w:val="007A7912"/>
  </w:style>
  <w:style w:type="paragraph" w:customStyle="1" w:styleId="text">
    <w:name w:val="text"/>
    <w:basedOn w:val="Normal"/>
    <w:uiPriority w:val="99"/>
    <w:qFormat/>
    <w:rsid w:val="007A7912"/>
    <w:pPr>
      <w:spacing w:before="100" w:beforeAutospacing="1" w:after="100" w:afterAutospacing="1"/>
    </w:pPr>
    <w:rPr>
      <w:rFonts w:eastAsia="Times New Roman"/>
    </w:rPr>
  </w:style>
  <w:style w:type="character" w:customStyle="1" w:styleId="StyleUnderlineCharChar9ptBold1">
    <w:name w:val="Style Underline Char Char + 9 pt Bold1"/>
    <w:rsid w:val="007A7912"/>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7A7912"/>
    <w:rPr>
      <w:rFonts w:ascii="Times New Roman" w:hAnsi="Times New Roman"/>
      <w:sz w:val="20"/>
      <w:szCs w:val="24"/>
      <w:u w:val="single"/>
      <w:lang w:val="en-US" w:eastAsia="en-US" w:bidi="ar-SA"/>
    </w:rPr>
  </w:style>
  <w:style w:type="character" w:customStyle="1" w:styleId="Style9ptBoldUnderline">
    <w:name w:val="Style 9 pt Bold Underline"/>
    <w:rsid w:val="007A7912"/>
    <w:rPr>
      <w:b/>
      <w:bCs/>
      <w:sz w:val="20"/>
      <w:u w:val="single"/>
    </w:rPr>
  </w:style>
  <w:style w:type="paragraph" w:customStyle="1" w:styleId="StyleUnderline9pt0">
    <w:name w:val="Style Underline + 9 pt"/>
    <w:link w:val="StyleUnderline9ptChar"/>
    <w:qFormat/>
    <w:rsid w:val="007A7912"/>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7A7912"/>
    <w:rPr>
      <w:rFonts w:ascii="Arial" w:eastAsia="Times New Roman" w:hAnsi="Arial" w:cs="Times New Roman"/>
      <w:szCs w:val="20"/>
      <w:u w:val="single"/>
    </w:rPr>
  </w:style>
  <w:style w:type="character" w:customStyle="1" w:styleId="StyleUnderlineChar1Bold">
    <w:name w:val="Style Underline Char1 + Bold"/>
    <w:rsid w:val="007A7912"/>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7A7912"/>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7A7912"/>
    <w:rPr>
      <w:rFonts w:ascii="Calibri" w:hAnsi="Calibri" w:cs="Calibri"/>
      <w:kern w:val="32"/>
      <w:sz w:val="22"/>
      <w:szCs w:val="20"/>
      <w:u w:val="single"/>
      <w:lang w:eastAsia="ar-SA"/>
    </w:rPr>
  </w:style>
  <w:style w:type="character" w:customStyle="1" w:styleId="TagsCharCharChar">
    <w:name w:val="Tags Char Char Char"/>
    <w:basedOn w:val="DefaultParagraphFont"/>
    <w:rsid w:val="007A7912"/>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7A7912"/>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qFormat/>
    <w:rsid w:val="007A7912"/>
    <w:rPr>
      <w:color w:val="000000"/>
      <w:sz w:val="20"/>
      <w:u w:val="single"/>
    </w:rPr>
  </w:style>
  <w:style w:type="character" w:customStyle="1" w:styleId="Style11ptBlack">
    <w:name w:val="Style 11 pt Black"/>
    <w:basedOn w:val="DefaultParagraphFont"/>
    <w:qFormat/>
    <w:rsid w:val="007A7912"/>
    <w:rPr>
      <w:color w:val="000000"/>
      <w:sz w:val="20"/>
    </w:rPr>
  </w:style>
  <w:style w:type="character" w:customStyle="1" w:styleId="StyleUnderlineCharTimesBold">
    <w:name w:val="Style Underline Char + Times Bold"/>
    <w:basedOn w:val="DefaultParagraphFont"/>
    <w:rsid w:val="007A7912"/>
    <w:rPr>
      <w:rFonts w:ascii="Times" w:hAnsi="Times"/>
      <w:b w:val="0"/>
      <w:bCs/>
      <w:sz w:val="20"/>
      <w:u w:val="single"/>
    </w:rPr>
  </w:style>
  <w:style w:type="character" w:customStyle="1" w:styleId="blubigktbiz">
    <w:name w:val="blubigktbiz"/>
    <w:rsid w:val="007A7912"/>
  </w:style>
  <w:style w:type="paragraph" w:customStyle="1" w:styleId="StyleevidencetextBorderSinglesolidlineAuto05ptL">
    <w:name w:val="Style evidence text + Border: : (Single solid line Auto  0.5 pt L..."/>
    <w:basedOn w:val="evidencetext"/>
    <w:link w:val="StyleevidencetextBorderSinglesolidlineAuto05ptLChar"/>
    <w:qFormat/>
    <w:rsid w:val="007A7912"/>
  </w:style>
  <w:style w:type="character" w:customStyle="1" w:styleId="StyleevidencetextBorderSinglesolidlineAuto05ptLChar">
    <w:name w:val="Style evidence text + Border: : (Single solid line Auto  0.5 pt L... Char"/>
    <w:link w:val="StyleevidencetextBorderSinglesolidlineAuto05ptL"/>
    <w:rsid w:val="007A7912"/>
    <w:rPr>
      <w:rFonts w:ascii="Calibri" w:hAnsi="Calibri" w:cs="Calibri"/>
      <w:color w:val="000000"/>
      <w:lang w:val="x-none" w:eastAsia="x-none"/>
    </w:rPr>
  </w:style>
  <w:style w:type="character" w:customStyle="1" w:styleId="Style4CharChar">
    <w:name w:val="Style4 Char Char"/>
    <w:basedOn w:val="DefaultParagraphFont"/>
    <w:rsid w:val="007A7912"/>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7A7912"/>
    <w:rPr>
      <w:rFonts w:ascii="Times New Roman" w:hAnsi="Times New Roman" w:cs="Times New Roman"/>
      <w:sz w:val="16"/>
      <w:szCs w:val="16"/>
    </w:rPr>
  </w:style>
  <w:style w:type="character" w:customStyle="1" w:styleId="StyleEmphasisArial12ptBold">
    <w:name w:val="Style Emphasis + Arial 12 pt Bold"/>
    <w:rsid w:val="007A7912"/>
    <w:rPr>
      <w:rFonts w:ascii="Arial" w:hAnsi="Arial"/>
      <w:b/>
      <w:bCs/>
      <w:i/>
      <w:iCs/>
      <w:sz w:val="24"/>
    </w:rPr>
  </w:style>
  <w:style w:type="character" w:customStyle="1" w:styleId="super">
    <w:name w:val="super"/>
    <w:rsid w:val="007A7912"/>
  </w:style>
  <w:style w:type="character" w:customStyle="1" w:styleId="text30">
    <w:name w:val="text30"/>
    <w:rsid w:val="007A7912"/>
  </w:style>
  <w:style w:type="character" w:customStyle="1" w:styleId="uppercase">
    <w:name w:val="uppercase"/>
    <w:rsid w:val="007A7912"/>
  </w:style>
  <w:style w:type="character" w:customStyle="1" w:styleId="bodytext0">
    <w:name w:val="bodytext"/>
    <w:rsid w:val="007A7912"/>
  </w:style>
  <w:style w:type="character" w:customStyle="1" w:styleId="entry-title">
    <w:name w:val="entry-title"/>
    <w:rsid w:val="007A7912"/>
  </w:style>
  <w:style w:type="character" w:customStyle="1" w:styleId="BodyTextIndentChar1">
    <w:name w:val="Body Text Indent Char1"/>
    <w:basedOn w:val="DefaultParagraphFont"/>
    <w:uiPriority w:val="99"/>
    <w:semiHidden/>
    <w:rsid w:val="007A7912"/>
    <w:rPr>
      <w:rFonts w:ascii="Times New Roman" w:hAnsi="Times New Roman" w:cs="Times New Roman"/>
      <w:sz w:val="20"/>
    </w:rPr>
  </w:style>
  <w:style w:type="character" w:customStyle="1" w:styleId="Style6pt">
    <w:name w:val="Style 6 pt"/>
    <w:basedOn w:val="DefaultParagraphFont"/>
    <w:qFormat/>
    <w:rsid w:val="007A7912"/>
    <w:rPr>
      <w:sz w:val="12"/>
    </w:rPr>
  </w:style>
  <w:style w:type="character" w:customStyle="1" w:styleId="CiteCharCharCharCharCharChar">
    <w:name w:val="Cite Char Char Char Char Char Char"/>
    <w:basedOn w:val="DefaultParagraphFont"/>
    <w:rsid w:val="007A7912"/>
    <w:rPr>
      <w:b/>
      <w:noProof w:val="0"/>
      <w:sz w:val="22"/>
      <w:szCs w:val="24"/>
      <w:u w:val="single"/>
      <w:lang w:val="en-US" w:eastAsia="en-US" w:bidi="ar-SA"/>
    </w:rPr>
  </w:style>
  <w:style w:type="character" w:customStyle="1" w:styleId="mainbody1">
    <w:name w:val="mainbody1"/>
    <w:basedOn w:val="DefaultParagraphFont"/>
    <w:rsid w:val="007A7912"/>
    <w:rPr>
      <w:rFonts w:ascii="Verdana" w:hAnsi="Verdana" w:hint="default"/>
      <w:color w:val="000000"/>
      <w:sz w:val="22"/>
      <w:szCs w:val="22"/>
    </w:rPr>
  </w:style>
  <w:style w:type="character" w:customStyle="1" w:styleId="ssl4">
    <w:name w:val="ss_l4"/>
    <w:basedOn w:val="DefaultParagraphFont"/>
    <w:rsid w:val="007A7912"/>
  </w:style>
  <w:style w:type="paragraph" w:customStyle="1" w:styleId="StyleNormalWeb11ptUnderline">
    <w:name w:val="Style Normal (Web) + 11 pt Underline"/>
    <w:basedOn w:val="NormalWeb"/>
    <w:link w:val="StyleNormalWeb11ptUnderlineChar"/>
    <w:qFormat/>
    <w:rsid w:val="007A7912"/>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7A7912"/>
    <w:rPr>
      <w:rFonts w:ascii="Calibri" w:eastAsia="Calibri" w:hAnsi="Calibri" w:cs="Calibri"/>
      <w:u w:val="single"/>
    </w:rPr>
  </w:style>
  <w:style w:type="character" w:customStyle="1" w:styleId="cit-first-element">
    <w:name w:val="cit-first-element"/>
    <w:basedOn w:val="DefaultParagraphFont"/>
    <w:rsid w:val="007A7912"/>
  </w:style>
  <w:style w:type="character" w:customStyle="1" w:styleId="title1">
    <w:name w:val="title1"/>
    <w:basedOn w:val="DefaultParagraphFont"/>
    <w:rsid w:val="007A7912"/>
  </w:style>
  <w:style w:type="character" w:customStyle="1" w:styleId="StyleThickunderline1">
    <w:name w:val="Style Thick underline1"/>
    <w:basedOn w:val="DefaultParagraphFont"/>
    <w:rsid w:val="007A7912"/>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7A7912"/>
    <w:rPr>
      <w:rFonts w:ascii="Georgia" w:hAnsi="Georgia"/>
    </w:rPr>
  </w:style>
  <w:style w:type="character" w:customStyle="1" w:styleId="FooterChar1">
    <w:name w:val="Footer Char1"/>
    <w:basedOn w:val="DefaultParagraphFont"/>
    <w:uiPriority w:val="99"/>
    <w:semiHidden/>
    <w:rsid w:val="007A7912"/>
    <w:rPr>
      <w:rFonts w:ascii="Georgia" w:hAnsi="Georgia"/>
    </w:rPr>
  </w:style>
  <w:style w:type="character" w:customStyle="1" w:styleId="AnalyticChar">
    <w:name w:val="Analytic Char"/>
    <w:basedOn w:val="DefaultParagraphFont"/>
    <w:link w:val="Analytic"/>
    <w:uiPriority w:val="4"/>
    <w:rsid w:val="007A7912"/>
    <w:rPr>
      <w:rFonts w:ascii="Calibri" w:hAnsi="Calibri" w:cs="Calibri"/>
      <w:b/>
      <w:sz w:val="24"/>
    </w:rPr>
  </w:style>
  <w:style w:type="character" w:customStyle="1" w:styleId="UnderlineBold0">
    <w:name w:val="Underline Bold"/>
    <w:uiPriority w:val="6"/>
    <w:qFormat/>
    <w:rsid w:val="007A7912"/>
    <w:rPr>
      <w:b/>
      <w:sz w:val="20"/>
      <w:u w:val="single"/>
    </w:rPr>
  </w:style>
  <w:style w:type="paragraph" w:customStyle="1" w:styleId="Underline20">
    <w:name w:val="Underline2"/>
    <w:basedOn w:val="Normal"/>
    <w:link w:val="Underline2Char"/>
    <w:autoRedefine/>
    <w:uiPriority w:val="4"/>
    <w:qFormat/>
    <w:rsid w:val="007A7912"/>
    <w:rPr>
      <w:b/>
      <w:u w:val="single"/>
    </w:rPr>
  </w:style>
  <w:style w:type="character" w:customStyle="1" w:styleId="Underline2Char">
    <w:name w:val="Underline2 Char"/>
    <w:basedOn w:val="DefaultParagraphFont"/>
    <w:link w:val="Underline20"/>
    <w:uiPriority w:val="4"/>
    <w:rsid w:val="007A7912"/>
    <w:rPr>
      <w:rFonts w:ascii="Calibri" w:hAnsi="Calibri" w:cs="Calibri"/>
      <w:b/>
      <w:u w:val="single"/>
    </w:rPr>
  </w:style>
  <w:style w:type="character" w:customStyle="1" w:styleId="NormalTextChar">
    <w:name w:val="Normal Text Char"/>
    <w:link w:val="NormalText"/>
    <w:rsid w:val="007A7912"/>
    <w:rPr>
      <w:rFonts w:ascii="Calibri" w:eastAsia="Times New Roman" w:hAnsi="Calibri" w:cs="Calibri"/>
      <w:szCs w:val="26"/>
    </w:rPr>
  </w:style>
  <w:style w:type="paragraph" w:customStyle="1" w:styleId="TableParagraph">
    <w:name w:val="Table Paragraph"/>
    <w:basedOn w:val="Normal"/>
    <w:uiPriority w:val="1"/>
    <w:qFormat/>
    <w:rsid w:val="007A7912"/>
    <w:pPr>
      <w:widowControl w:val="0"/>
    </w:pPr>
  </w:style>
  <w:style w:type="character" w:customStyle="1" w:styleId="UnderlineChar0">
    <w:name w:val="UnderlineChar"/>
    <w:rsid w:val="007A7912"/>
    <w:rPr>
      <w:sz w:val="24"/>
      <w:u w:val="single"/>
      <w:shd w:val="clear" w:color="auto" w:fill="auto"/>
    </w:rPr>
  </w:style>
  <w:style w:type="character" w:customStyle="1" w:styleId="foreground">
    <w:name w:val="foreground"/>
    <w:basedOn w:val="DefaultParagraphFont"/>
    <w:rsid w:val="007A7912"/>
  </w:style>
  <w:style w:type="paragraph" w:customStyle="1" w:styleId="StyleCircled11pt">
    <w:name w:val="Style Circled + 11 pt"/>
    <w:basedOn w:val="Normal"/>
    <w:link w:val="StyleCircled11ptChar"/>
    <w:qFormat/>
    <w:rsid w:val="007A7912"/>
    <w:rPr>
      <w:rFonts w:eastAsia="Times New Roman"/>
      <w:b/>
      <w:bCs/>
      <w:sz w:val="20"/>
      <w:u w:val="single"/>
    </w:rPr>
  </w:style>
  <w:style w:type="character" w:customStyle="1" w:styleId="StyleCircled11ptChar">
    <w:name w:val="Style Circled + 11 pt Char"/>
    <w:link w:val="StyleCircled11pt"/>
    <w:rsid w:val="007A7912"/>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7A7912"/>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7A7912"/>
    <w:rPr>
      <w:rFonts w:ascii="Times" w:eastAsia="Times New Roman" w:hAnsi="Times" w:cs="Calibri"/>
      <w:sz w:val="20"/>
      <w:szCs w:val="28"/>
      <w:u w:val="single"/>
    </w:rPr>
  </w:style>
  <w:style w:type="paragraph" w:customStyle="1" w:styleId="cite20">
    <w:name w:val="cite2"/>
    <w:basedOn w:val="Normal"/>
    <w:uiPriority w:val="99"/>
    <w:qFormat/>
    <w:rsid w:val="007A7912"/>
    <w:rPr>
      <w:rFonts w:eastAsia="Times New Roman"/>
      <w:color w:val="000000"/>
      <w:sz w:val="20"/>
      <w:szCs w:val="20"/>
    </w:rPr>
  </w:style>
  <w:style w:type="character" w:customStyle="1" w:styleId="postby">
    <w:name w:val="post_by"/>
    <w:basedOn w:val="DefaultParagraphFont"/>
    <w:rsid w:val="007A7912"/>
  </w:style>
  <w:style w:type="character" w:customStyle="1" w:styleId="Style11ptBorderSinglesolidlineAuto05ptLinewidth">
    <w:name w:val="Style 11 pt Border: : (Single solid line Auto  0.5 pt Line width)"/>
    <w:rsid w:val="007A7912"/>
    <w:rPr>
      <w:sz w:val="20"/>
      <w:bdr w:val="single" w:sz="4" w:space="0" w:color="auto" w:frame="1"/>
    </w:rPr>
  </w:style>
  <w:style w:type="character" w:customStyle="1" w:styleId="StyleUnderlineChar9ptBorderSinglesolidlineAuto0">
    <w:name w:val="Style Underline Char + 9 pt Border: : (Single solid line Auto  0..."/>
    <w:rsid w:val="007A7912"/>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7A7912"/>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7A7912"/>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7A7912"/>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7A7912"/>
    <w:rPr>
      <w:sz w:val="20"/>
      <w:szCs w:val="24"/>
      <w:u w:val="single"/>
      <w:bdr w:val="single" w:sz="4" w:space="0" w:color="auto"/>
      <w:lang w:val="en-US" w:eastAsia="en-US" w:bidi="ar-SA"/>
    </w:rPr>
  </w:style>
  <w:style w:type="character" w:customStyle="1" w:styleId="StyleLatinGaramondUnderline">
    <w:name w:val="Style (Latin) Garamond Underline"/>
    <w:rsid w:val="007A7912"/>
    <w:rPr>
      <w:rFonts w:ascii="Times New Roman" w:hAnsi="Times New Roman"/>
      <w:sz w:val="20"/>
      <w:u w:val="single"/>
    </w:rPr>
  </w:style>
  <w:style w:type="character" w:customStyle="1" w:styleId="StyleLatinGaramond">
    <w:name w:val="Style (Latin) Garamond"/>
    <w:rsid w:val="007A7912"/>
    <w:rPr>
      <w:rFonts w:ascii="Times New Roman" w:hAnsi="Times New Roman"/>
      <w:sz w:val="20"/>
    </w:rPr>
  </w:style>
  <w:style w:type="character" w:customStyle="1" w:styleId="styletimesnewroman12ptbold0">
    <w:name w:val="styletimesnewroman12ptbold"/>
    <w:basedOn w:val="DefaultParagraphFont"/>
    <w:rsid w:val="007A7912"/>
  </w:style>
  <w:style w:type="character" w:customStyle="1" w:styleId="CharCharCharCharChar">
    <w:name w:val="Char Char Char Char Char"/>
    <w:aliases w:val="Char Char Char Char,Char Char Char Char Char Char Char1,Heading 2 Char1 Char Char Char Char Char Char,T Char"/>
    <w:basedOn w:val="DefaultParagraphFont"/>
    <w:qFormat/>
    <w:rsid w:val="007A7912"/>
    <w:rPr>
      <w:rFonts w:cs="Arial"/>
      <w:b/>
      <w:bCs/>
      <w:iCs/>
      <w:sz w:val="24"/>
      <w:szCs w:val="28"/>
      <w:lang w:val="en-US" w:eastAsia="en-US" w:bidi="ar-SA"/>
    </w:rPr>
  </w:style>
  <w:style w:type="character" w:customStyle="1" w:styleId="mainheading">
    <w:name w:val="mainheading"/>
    <w:basedOn w:val="DefaultParagraphFont"/>
    <w:rsid w:val="007A7912"/>
  </w:style>
  <w:style w:type="paragraph" w:customStyle="1" w:styleId="BoldandUnderlineChar2CharChar">
    <w:name w:val="Bold and Underline Char2 Char Char"/>
    <w:basedOn w:val="Normal"/>
    <w:link w:val="BoldandUnderlineChar2CharCharChar"/>
    <w:qFormat/>
    <w:rsid w:val="007A7912"/>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7A7912"/>
    <w:rPr>
      <w:rFonts w:ascii="Calibri" w:eastAsia="Times New Roman" w:hAnsi="Calibri" w:cs="Calibri"/>
      <w:b/>
      <w:u w:val="single"/>
    </w:rPr>
  </w:style>
  <w:style w:type="character" w:customStyle="1" w:styleId="StyleUnderlineChar9ptChar">
    <w:name w:val="Style Underline Char + 9 pt Char"/>
    <w:basedOn w:val="UnderlineCharChar"/>
    <w:rsid w:val="007A7912"/>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7A7912"/>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7A7912"/>
    <w:rPr>
      <w:sz w:val="16"/>
    </w:rPr>
  </w:style>
  <w:style w:type="paragraph" w:customStyle="1" w:styleId="Reduce8pt">
    <w:name w:val="Reduce 8pt"/>
    <w:basedOn w:val="Normal"/>
    <w:link w:val="Reduce8ptCharChar"/>
    <w:qFormat/>
    <w:rsid w:val="007A7912"/>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7A7912"/>
    <w:pPr>
      <w:contextualSpacing/>
    </w:pPr>
    <w:rPr>
      <w:rFonts w:eastAsia="Calibri"/>
    </w:rPr>
  </w:style>
  <w:style w:type="character" w:customStyle="1" w:styleId="CardIndentedChar">
    <w:name w:val="Card (Indented) Char"/>
    <w:link w:val="CardIndented"/>
    <w:locked/>
    <w:rsid w:val="007A7912"/>
    <w:rPr>
      <w:rFonts w:ascii="Calibri" w:hAnsi="Calibri" w:cs="Calibri"/>
    </w:rPr>
  </w:style>
  <w:style w:type="character" w:customStyle="1" w:styleId="citenon-boldChar">
    <w:name w:val="cite non-bold Char"/>
    <w:basedOn w:val="DefaultParagraphFont"/>
    <w:link w:val="citenon-bold"/>
    <w:locked/>
    <w:rsid w:val="007A7912"/>
    <w:rPr>
      <w:rFonts w:ascii="Garamond" w:eastAsia="Times New Roman" w:hAnsi="Garamond" w:cs="Calibri"/>
      <w:szCs w:val="20"/>
    </w:rPr>
  </w:style>
  <w:style w:type="character" w:customStyle="1" w:styleId="boldciteChar4">
    <w:name w:val="bold cite Char4"/>
    <w:link w:val="boldcite"/>
    <w:locked/>
    <w:rsid w:val="007A7912"/>
    <w:rPr>
      <w:rFonts w:eastAsia="Times New Roman" w:cs="Times New Roman"/>
      <w:b/>
      <w:color w:val="000000"/>
      <w:sz w:val="20"/>
      <w:u w:val="thick" w:color="000000"/>
    </w:rPr>
  </w:style>
  <w:style w:type="paragraph" w:customStyle="1" w:styleId="boldcite">
    <w:name w:val="bold cite"/>
    <w:basedOn w:val="Normal"/>
    <w:link w:val="boldciteChar4"/>
    <w:qFormat/>
    <w:rsid w:val="007A7912"/>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7A7912"/>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7A7912"/>
    <w:rPr>
      <w:rFonts w:eastAsia="Calibri"/>
      <w:b/>
    </w:rPr>
  </w:style>
  <w:style w:type="character" w:customStyle="1" w:styleId="HeadingsBaseChar">
    <w:name w:val="Headings Base Char"/>
    <w:basedOn w:val="DefaultParagraphFont"/>
    <w:link w:val="HeadingsBase"/>
    <w:locked/>
    <w:rsid w:val="007A7912"/>
    <w:rPr>
      <w:rFonts w:ascii="Times New Roman" w:hAnsi="Times New Roman" w:cs="Times New Roman"/>
      <w:b/>
      <w:sz w:val="32"/>
    </w:rPr>
  </w:style>
  <w:style w:type="paragraph" w:customStyle="1" w:styleId="HeadingsBase">
    <w:name w:val="Headings Base"/>
    <w:basedOn w:val="Normal"/>
    <w:link w:val="HeadingsBaseChar"/>
    <w:qFormat/>
    <w:rsid w:val="007A7912"/>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7A7912"/>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7A7912"/>
    <w:pPr>
      <w:spacing w:line="480" w:lineRule="auto"/>
      <w:ind w:firstLine="720"/>
    </w:pPr>
    <w:rPr>
      <w:rFonts w:eastAsia="Calibri"/>
    </w:rPr>
  </w:style>
  <w:style w:type="paragraph" w:customStyle="1" w:styleId="SchoolBlockQuote">
    <w:name w:val="School Block Quote"/>
    <w:basedOn w:val="SchoolPaper"/>
    <w:qFormat/>
    <w:rsid w:val="007A7912"/>
  </w:style>
  <w:style w:type="paragraph" w:customStyle="1" w:styleId="SchoolWorksCited">
    <w:name w:val="School Works Cited"/>
    <w:basedOn w:val="SchoolPaper"/>
    <w:qFormat/>
    <w:rsid w:val="007A7912"/>
  </w:style>
  <w:style w:type="paragraph" w:customStyle="1" w:styleId="BlockQuote">
    <w:name w:val="Block Quote"/>
    <w:basedOn w:val="Normal"/>
    <w:qFormat/>
    <w:rsid w:val="007A7912"/>
    <w:pPr>
      <w:ind w:left="720" w:right="720"/>
    </w:pPr>
    <w:rPr>
      <w:rFonts w:eastAsia="Calibri"/>
    </w:rPr>
  </w:style>
  <w:style w:type="paragraph" w:customStyle="1" w:styleId="PaperBody">
    <w:name w:val="Paper Body"/>
    <w:basedOn w:val="Normal"/>
    <w:qFormat/>
    <w:rsid w:val="007A7912"/>
    <w:pPr>
      <w:spacing w:line="480" w:lineRule="auto"/>
      <w:ind w:firstLine="720"/>
    </w:pPr>
    <w:rPr>
      <w:rFonts w:eastAsia="Calibri"/>
    </w:rPr>
  </w:style>
  <w:style w:type="paragraph" w:customStyle="1" w:styleId="PaperCitation">
    <w:name w:val="Paper Citation"/>
    <w:basedOn w:val="Normal"/>
    <w:qFormat/>
    <w:rsid w:val="007A7912"/>
    <w:pPr>
      <w:spacing w:line="480" w:lineRule="auto"/>
      <w:ind w:left="720" w:hanging="720"/>
    </w:pPr>
    <w:rPr>
      <w:rFonts w:eastAsia="Calibri"/>
    </w:rPr>
  </w:style>
  <w:style w:type="character" w:customStyle="1" w:styleId="hatChar">
    <w:name w:val="hat Char"/>
    <w:basedOn w:val="DefaultParagraphFont"/>
    <w:link w:val="hat"/>
    <w:locked/>
    <w:rsid w:val="007A7912"/>
    <w:rPr>
      <w:rFonts w:ascii="Calibri" w:eastAsia="Times New Roman" w:hAnsi="Calibri" w:cs="Calibri"/>
      <w:b/>
      <w:bCs/>
      <w:sz w:val="32"/>
      <w:u w:val="single"/>
      <w:lang w:bidi="en-US"/>
    </w:rPr>
  </w:style>
  <w:style w:type="paragraph" w:customStyle="1" w:styleId="WW-Default">
    <w:name w:val="WW-Default"/>
    <w:qFormat/>
    <w:rsid w:val="007A7912"/>
    <w:pPr>
      <w:suppressAutoHyphens/>
      <w:spacing w:after="0" w:line="240" w:lineRule="auto"/>
    </w:pPr>
    <w:rPr>
      <w:rFonts w:ascii="Georgia" w:eastAsia="Calibri" w:hAnsi="Georgia" w:cs="Calibri"/>
      <w:lang w:eastAsia="ar-SA"/>
    </w:rPr>
  </w:style>
  <w:style w:type="paragraph" w:customStyle="1" w:styleId="B-TagCite">
    <w:name w:val="B-TagCite"/>
    <w:qFormat/>
    <w:rsid w:val="007A7912"/>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7A7912"/>
    <w:rPr>
      <w:rFonts w:ascii="Times New Roman" w:hAnsi="Times New Roman" w:cs="Times New Roman"/>
      <w:b/>
      <w:sz w:val="20"/>
    </w:rPr>
  </w:style>
  <w:style w:type="paragraph" w:customStyle="1" w:styleId="MicroText">
    <w:name w:val="MicroText"/>
    <w:basedOn w:val="Normal"/>
    <w:next w:val="Normal"/>
    <w:link w:val="MicroTextChar"/>
    <w:qFormat/>
    <w:rsid w:val="007A7912"/>
    <w:rPr>
      <w:rFonts w:ascii="Arial Narrow" w:hAnsi="Arial Narrow" w:cstheme="minorBidi"/>
      <w:sz w:val="12"/>
    </w:rPr>
  </w:style>
  <w:style w:type="character" w:customStyle="1" w:styleId="Footnote2Char">
    <w:name w:val="Footnote2 Char"/>
    <w:link w:val="Footnote2"/>
    <w:locked/>
    <w:rsid w:val="007A7912"/>
  </w:style>
  <w:style w:type="paragraph" w:customStyle="1" w:styleId="Footnote2">
    <w:name w:val="Footnote2"/>
    <w:basedOn w:val="Normal"/>
    <w:next w:val="Normal"/>
    <w:link w:val="Footnote2Char"/>
    <w:autoRedefine/>
    <w:qFormat/>
    <w:rsid w:val="007A7912"/>
    <w:pPr>
      <w:spacing w:after="120" w:line="480" w:lineRule="auto"/>
    </w:pPr>
    <w:rPr>
      <w:rFonts w:asciiTheme="minorHAnsi" w:hAnsiTheme="minorHAnsi" w:cstheme="minorBidi"/>
    </w:rPr>
  </w:style>
  <w:style w:type="paragraph" w:customStyle="1" w:styleId="indent">
    <w:name w:val="indent"/>
    <w:basedOn w:val="Normal"/>
    <w:qFormat/>
    <w:rsid w:val="007A7912"/>
    <w:pPr>
      <w:spacing w:before="100" w:beforeAutospacing="1" w:after="100" w:afterAutospacing="1"/>
    </w:pPr>
    <w:rPr>
      <w:rFonts w:eastAsia="Times New Roman"/>
    </w:rPr>
  </w:style>
  <w:style w:type="paragraph" w:customStyle="1" w:styleId="PageHeaderLine1">
    <w:name w:val="PageHeaderLine1"/>
    <w:basedOn w:val="Normal"/>
    <w:qFormat/>
    <w:rsid w:val="007A7912"/>
    <w:pPr>
      <w:tabs>
        <w:tab w:val="right" w:pos="10800"/>
      </w:tabs>
    </w:pPr>
    <w:rPr>
      <w:rFonts w:eastAsia="Calibri"/>
      <w:b/>
    </w:rPr>
  </w:style>
  <w:style w:type="paragraph" w:customStyle="1" w:styleId="PageHeaderLine2">
    <w:name w:val="PageHeaderLine2"/>
    <w:basedOn w:val="Normal"/>
    <w:next w:val="Normal"/>
    <w:link w:val="PageHeaderLine2Char"/>
    <w:qFormat/>
    <w:rsid w:val="007A7912"/>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7A7912"/>
    <w:rPr>
      <w:rFonts w:ascii="Times New Roman" w:hAnsi="Times New Roman" w:cs="Times New Roman"/>
      <w:sz w:val="20"/>
    </w:rPr>
  </w:style>
  <w:style w:type="paragraph" w:customStyle="1" w:styleId="CardText1">
    <w:name w:val="CardText"/>
    <w:basedOn w:val="Normal"/>
    <w:link w:val="CardTextChar3"/>
    <w:qFormat/>
    <w:rsid w:val="007A7912"/>
    <w:pPr>
      <w:ind w:left="288"/>
    </w:pPr>
    <w:rPr>
      <w:rFonts w:ascii="Times New Roman" w:hAnsi="Times New Roman" w:cs="Times New Roman"/>
      <w:sz w:val="20"/>
    </w:rPr>
  </w:style>
  <w:style w:type="character" w:customStyle="1" w:styleId="stylestylebold12pt">
    <w:name w:val="stylestylebold12pt"/>
    <w:basedOn w:val="DefaultParagraphFont"/>
    <w:rsid w:val="007A7912"/>
  </w:style>
  <w:style w:type="character" w:customStyle="1" w:styleId="styleboldunderline">
    <w:name w:val="styleboldunderline"/>
    <w:basedOn w:val="DefaultParagraphFont"/>
    <w:rsid w:val="007A7912"/>
  </w:style>
  <w:style w:type="character" w:customStyle="1" w:styleId="box">
    <w:name w:val="box"/>
    <w:basedOn w:val="DefaultParagraphFont"/>
    <w:rsid w:val="007A7912"/>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7A7912"/>
    <w:rPr>
      <w:rFonts w:ascii="Arial Narrow" w:hAnsi="Arial Narrow" w:cs="Arial Narrow" w:hint="default"/>
      <w:sz w:val="18"/>
      <w:szCs w:val="18"/>
    </w:rPr>
  </w:style>
  <w:style w:type="character" w:customStyle="1" w:styleId="FontStyle14">
    <w:name w:val="Font Style14"/>
    <w:basedOn w:val="DefaultParagraphFont"/>
    <w:uiPriority w:val="99"/>
    <w:rsid w:val="007A7912"/>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7A7912"/>
    <w:rPr>
      <w:rFonts w:ascii="Arial Narrow" w:hAnsi="Arial Narrow" w:cs="Arial Narrow" w:hint="default"/>
      <w:b/>
      <w:bCs/>
      <w:sz w:val="10"/>
      <w:szCs w:val="10"/>
    </w:rPr>
  </w:style>
  <w:style w:type="character" w:customStyle="1" w:styleId="CardTagandCiteChar">
    <w:name w:val="Card Tag and Cite Char"/>
    <w:basedOn w:val="DefaultParagraphFont"/>
    <w:rsid w:val="007A7912"/>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7A7912"/>
    <w:rPr>
      <w:rFonts w:ascii="Arial Narrow" w:hAnsi="Arial Narrow"/>
      <w:b/>
      <w:color w:val="000000"/>
      <w:sz w:val="22"/>
      <w:szCs w:val="22"/>
      <w:u w:val="single"/>
    </w:rPr>
  </w:style>
  <w:style w:type="character" w:customStyle="1" w:styleId="SmallText0">
    <w:name w:val="SmallText"/>
    <w:rsid w:val="007A7912"/>
    <w:rPr>
      <w:color w:val="000000"/>
    </w:rPr>
  </w:style>
  <w:style w:type="character" w:customStyle="1" w:styleId="CitesChar1">
    <w:name w:val="Cites Char1"/>
    <w:basedOn w:val="DefaultParagraphFont"/>
    <w:rsid w:val="007A7912"/>
    <w:rPr>
      <w:b/>
      <w:bCs w:val="0"/>
      <w:szCs w:val="24"/>
      <w:u w:val="single"/>
      <w:lang w:val="en-US" w:eastAsia="en-US" w:bidi="ar-SA"/>
    </w:rPr>
  </w:style>
  <w:style w:type="character" w:customStyle="1" w:styleId="CardUnderlinedChar">
    <w:name w:val="Card Underlined Char"/>
    <w:basedOn w:val="DefaultParagraphFont"/>
    <w:rsid w:val="007A7912"/>
    <w:rPr>
      <w:rFonts w:ascii="Arial Narrow" w:hAnsi="Arial Narrow" w:hint="default"/>
      <w:sz w:val="22"/>
      <w:szCs w:val="24"/>
      <w:u w:val="single"/>
      <w:lang w:val="en-US" w:eastAsia="en-US" w:bidi="ar-SA"/>
    </w:rPr>
  </w:style>
  <w:style w:type="character" w:customStyle="1" w:styleId="underline3">
    <w:name w:val="underline3"/>
    <w:basedOn w:val="underline2"/>
    <w:rsid w:val="007A7912"/>
    <w:rPr>
      <w:rFonts w:ascii="Arial" w:hAnsi="Arial"/>
      <w:sz w:val="18"/>
      <w:u w:val="single"/>
      <w:bdr w:val="none" w:sz="0" w:space="0" w:color="auto" w:frame="1"/>
      <w:shd w:val="clear" w:color="auto" w:fill="FFFF00"/>
    </w:rPr>
  </w:style>
  <w:style w:type="character" w:customStyle="1" w:styleId="menu">
    <w:name w:val="menu"/>
    <w:basedOn w:val="DefaultParagraphFont"/>
    <w:rsid w:val="007A7912"/>
  </w:style>
  <w:style w:type="character" w:customStyle="1" w:styleId="itxtrst">
    <w:name w:val="itxtrst"/>
    <w:rsid w:val="007A7912"/>
  </w:style>
  <w:style w:type="character" w:customStyle="1" w:styleId="A-Underlining">
    <w:name w:val="A-Underlining"/>
    <w:basedOn w:val="DefaultParagraphFont"/>
    <w:rsid w:val="007A7912"/>
    <w:rPr>
      <w:rFonts w:ascii="Garamond" w:hAnsi="Garamond" w:hint="default"/>
      <w:color w:val="auto"/>
      <w:sz w:val="24"/>
      <w:u w:val="single"/>
    </w:rPr>
  </w:style>
  <w:style w:type="character" w:customStyle="1" w:styleId="StyleUnderlineBold0">
    <w:name w:val="Style Underline + Bold"/>
    <w:rsid w:val="007A7912"/>
    <w:rPr>
      <w:b/>
      <w:bCs/>
      <w:u w:val="single"/>
    </w:rPr>
  </w:style>
  <w:style w:type="character" w:customStyle="1" w:styleId="Underline-Highlighted">
    <w:name w:val="Underline-Highlighted"/>
    <w:uiPriority w:val="1"/>
    <w:qFormat/>
    <w:rsid w:val="007A7912"/>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7A7912"/>
  </w:style>
  <w:style w:type="character" w:customStyle="1" w:styleId="newsmain">
    <w:name w:val="news_main"/>
    <w:basedOn w:val="DefaultParagraphFont"/>
    <w:rsid w:val="007A7912"/>
  </w:style>
  <w:style w:type="character" w:customStyle="1" w:styleId="vitstoryheadline">
    <w:name w:val="vitstoryheadline"/>
    <w:rsid w:val="007A7912"/>
  </w:style>
  <w:style w:type="character" w:customStyle="1" w:styleId="AuthorDate0">
    <w:name w:val="Author Date"/>
    <w:rsid w:val="007A7912"/>
    <w:rPr>
      <w:b/>
      <w:bCs w:val="0"/>
      <w:sz w:val="24"/>
      <w:u w:val="thick"/>
    </w:rPr>
  </w:style>
  <w:style w:type="character" w:customStyle="1" w:styleId="red">
    <w:name w:val="red"/>
    <w:basedOn w:val="DefaultParagraphFont"/>
    <w:rsid w:val="007A7912"/>
  </w:style>
  <w:style w:type="character" w:customStyle="1" w:styleId="at">
    <w:name w:val="at"/>
    <w:rsid w:val="007A7912"/>
  </w:style>
  <w:style w:type="character" w:customStyle="1" w:styleId="org">
    <w:name w:val="org"/>
    <w:rsid w:val="007A7912"/>
  </w:style>
  <w:style w:type="character" w:customStyle="1" w:styleId="pnumber">
    <w:name w:val="pnumber"/>
    <w:rsid w:val="007A7912"/>
  </w:style>
  <w:style w:type="character" w:customStyle="1" w:styleId="ital">
    <w:name w:val="ital"/>
    <w:rsid w:val="007A7912"/>
  </w:style>
  <w:style w:type="character" w:customStyle="1" w:styleId="orgdiv">
    <w:name w:val="orgdiv"/>
    <w:rsid w:val="007A7912"/>
  </w:style>
  <w:style w:type="character" w:customStyle="1" w:styleId="orgname">
    <w:name w:val="orgname"/>
    <w:rsid w:val="007A7912"/>
  </w:style>
  <w:style w:type="character" w:customStyle="1" w:styleId="city">
    <w:name w:val="city"/>
    <w:rsid w:val="007A7912"/>
  </w:style>
  <w:style w:type="character" w:customStyle="1" w:styleId="state">
    <w:name w:val="state"/>
    <w:rsid w:val="007A7912"/>
  </w:style>
  <w:style w:type="character" w:customStyle="1" w:styleId="country">
    <w:name w:val="country"/>
    <w:rsid w:val="007A7912"/>
  </w:style>
  <w:style w:type="character" w:customStyle="1" w:styleId="articletitle">
    <w:name w:val="articletitle"/>
    <w:rsid w:val="007A7912"/>
    <w:rPr>
      <w:rFonts w:ascii="Times New Roman" w:hAnsi="Times New Roman" w:cs="Times New Roman" w:hint="default"/>
    </w:rPr>
  </w:style>
  <w:style w:type="character" w:customStyle="1" w:styleId="6pointChar">
    <w:name w:val="6 point Char"/>
    <w:rsid w:val="007A7912"/>
    <w:rPr>
      <w:rFonts w:ascii="Times New Roman" w:hAnsi="Times New Roman" w:cs="Times New Roman" w:hint="default"/>
      <w:sz w:val="12"/>
      <w:lang w:val="en-US" w:eastAsia="en-US"/>
    </w:rPr>
  </w:style>
  <w:style w:type="character" w:customStyle="1" w:styleId="StyleThickunderline">
    <w:name w:val="Style Thick underline"/>
    <w:qFormat/>
    <w:rsid w:val="007A7912"/>
    <w:rPr>
      <w:u w:val="thick"/>
    </w:rPr>
  </w:style>
  <w:style w:type="character" w:customStyle="1" w:styleId="Box0">
    <w:name w:val="Box!"/>
    <w:rsid w:val="007A7912"/>
    <w:rPr>
      <w:rFonts w:ascii="Garamond" w:hAnsi="Garamond" w:hint="default"/>
      <w:sz w:val="24"/>
      <w:u w:val="single"/>
      <w:bdr w:val="single" w:sz="4" w:space="0" w:color="auto" w:frame="1"/>
    </w:rPr>
  </w:style>
  <w:style w:type="character" w:customStyle="1" w:styleId="citechar">
    <w:name w:val="citechar"/>
    <w:basedOn w:val="DefaultParagraphFont"/>
    <w:rsid w:val="007A7912"/>
  </w:style>
  <w:style w:type="character" w:customStyle="1" w:styleId="underlinechar2">
    <w:name w:val="underlinechar"/>
    <w:basedOn w:val="DefaultParagraphFont"/>
    <w:rsid w:val="007A7912"/>
  </w:style>
  <w:style w:type="character" w:customStyle="1" w:styleId="CardUnderlineChar">
    <w:name w:val="Card Underline Char"/>
    <w:rsid w:val="007A7912"/>
    <w:rPr>
      <w:szCs w:val="24"/>
      <w:u w:val="single"/>
      <w:lang w:val="en-US" w:eastAsia="en-US" w:bidi="ar-SA"/>
    </w:rPr>
  </w:style>
  <w:style w:type="character" w:customStyle="1" w:styleId="tagciteChar">
    <w:name w:val="tag/cite Char"/>
    <w:basedOn w:val="DefaultParagraphFont"/>
    <w:rsid w:val="007A7912"/>
    <w:rPr>
      <w:b/>
      <w:bCs w:val="0"/>
      <w:sz w:val="24"/>
      <w:lang w:val="en-US" w:eastAsia="en-US" w:bidi="ar-SA"/>
    </w:rPr>
  </w:style>
  <w:style w:type="character" w:customStyle="1" w:styleId="8pointChar">
    <w:name w:val="8 point Char"/>
    <w:basedOn w:val="DefaultParagraphFont"/>
    <w:rsid w:val="007A7912"/>
    <w:rPr>
      <w:sz w:val="16"/>
      <w:lang w:val="en-US" w:eastAsia="en-US" w:bidi="ar-SA"/>
    </w:rPr>
  </w:style>
  <w:style w:type="character" w:customStyle="1" w:styleId="BoldText12pt">
    <w:name w:val="Bold Text 12 pt"/>
    <w:rsid w:val="007A7912"/>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7A7912"/>
  </w:style>
  <w:style w:type="table" w:styleId="TableGrid">
    <w:name w:val="Table Grid"/>
    <w:basedOn w:val="TableNormal"/>
    <w:rsid w:val="007A791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7A7912"/>
    <w:rPr>
      <w:b/>
      <w:bCs w:val="0"/>
      <w:sz w:val="24"/>
      <w:lang w:val="en-US" w:eastAsia="en-US" w:bidi="ar-SA"/>
    </w:rPr>
  </w:style>
  <w:style w:type="character" w:customStyle="1" w:styleId="Mention11">
    <w:name w:val="Mention11"/>
    <w:basedOn w:val="DefaultParagraphFont"/>
    <w:uiPriority w:val="99"/>
    <w:semiHidden/>
    <w:unhideWhenUsed/>
    <w:rsid w:val="007A7912"/>
    <w:rPr>
      <w:color w:val="2B579A"/>
      <w:shd w:val="clear" w:color="auto" w:fill="E6E6E6"/>
    </w:rPr>
  </w:style>
  <w:style w:type="paragraph" w:customStyle="1" w:styleId="Emphasize">
    <w:name w:val="Emphasize"/>
    <w:basedOn w:val="Normal"/>
    <w:uiPriority w:val="7"/>
    <w:qFormat/>
    <w:rsid w:val="007A791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7A7912"/>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7A7912"/>
  </w:style>
  <w:style w:type="character" w:customStyle="1" w:styleId="Mention2">
    <w:name w:val="Mention2"/>
    <w:basedOn w:val="DefaultParagraphFont"/>
    <w:uiPriority w:val="99"/>
    <w:semiHidden/>
    <w:unhideWhenUsed/>
    <w:rsid w:val="007A7912"/>
    <w:rPr>
      <w:color w:val="2B579A"/>
      <w:shd w:val="clear" w:color="auto" w:fill="E6E6E6"/>
    </w:rPr>
  </w:style>
  <w:style w:type="paragraph" w:customStyle="1" w:styleId="FlashTag">
    <w:name w:val="FlashTag"/>
    <w:basedOn w:val="Normal"/>
    <w:link w:val="FlashTagChar"/>
    <w:autoRedefine/>
    <w:uiPriority w:val="4"/>
    <w:qFormat/>
    <w:rsid w:val="007A7912"/>
    <w:rPr>
      <w:rFonts w:asciiTheme="majorHAnsi" w:hAnsiTheme="majorHAnsi"/>
      <w:b/>
      <w:sz w:val="28"/>
    </w:rPr>
  </w:style>
  <w:style w:type="character" w:customStyle="1" w:styleId="FlashTagChar">
    <w:name w:val="FlashTag Char"/>
    <w:basedOn w:val="DefaultParagraphFont"/>
    <w:link w:val="FlashTag"/>
    <w:uiPriority w:val="4"/>
    <w:rsid w:val="007A7912"/>
    <w:rPr>
      <w:rFonts w:asciiTheme="majorHAnsi" w:hAnsiTheme="majorHAnsi" w:cs="Calibri"/>
      <w:b/>
      <w:sz w:val="28"/>
    </w:rPr>
  </w:style>
  <w:style w:type="paragraph" w:customStyle="1" w:styleId="Warrant">
    <w:name w:val="Warrant"/>
    <w:autoRedefine/>
    <w:uiPriority w:val="4"/>
    <w:qFormat/>
    <w:rsid w:val="007A7912"/>
    <w:pPr>
      <w:ind w:left="720"/>
    </w:pPr>
    <w:rPr>
      <w:rFonts w:ascii="Calibri" w:hAnsi="Calibri" w:cs="Arial"/>
    </w:rPr>
  </w:style>
  <w:style w:type="character" w:customStyle="1" w:styleId="m-8793234324905335251gmail-style13ptbold">
    <w:name w:val="m_-8793234324905335251gmail-style13ptbold"/>
    <w:basedOn w:val="DefaultParagraphFont"/>
    <w:rsid w:val="007A7912"/>
  </w:style>
  <w:style w:type="character" w:customStyle="1" w:styleId="m3965771245576658108gmail-styleunderline">
    <w:name w:val="m_3965771245576658108gmail-styleunderline"/>
    <w:basedOn w:val="DefaultParagraphFont"/>
    <w:rsid w:val="007A7912"/>
  </w:style>
  <w:style w:type="paragraph" w:customStyle="1" w:styleId="Header1">
    <w:name w:val="Header1"/>
    <w:aliases w:val="Header Char Char,Header Char Char Char Char Char Char Char Cha,Header Char2,Header Char1 Char,Char Char Char Cha"/>
    <w:basedOn w:val="Normal"/>
    <w:qFormat/>
    <w:rsid w:val="007A7912"/>
    <w:pPr>
      <w:tabs>
        <w:tab w:val="center" w:pos="4680"/>
        <w:tab w:val="right" w:pos="9360"/>
      </w:tabs>
    </w:pPr>
  </w:style>
  <w:style w:type="character" w:customStyle="1" w:styleId="EndnoteTextChar">
    <w:name w:val="Endnote Text Char"/>
    <w:basedOn w:val="DefaultParagraphFont"/>
    <w:link w:val="EndnoteText"/>
    <w:locked/>
    <w:rsid w:val="007A7912"/>
    <w:rPr>
      <w:rFonts w:ascii="Georgia" w:eastAsia="Times New Roman" w:hAnsi="Georgia"/>
      <w:szCs w:val="20"/>
    </w:rPr>
  </w:style>
  <w:style w:type="paragraph" w:styleId="EndnoteText">
    <w:name w:val="endnote text"/>
    <w:basedOn w:val="Normal"/>
    <w:link w:val="EndnoteTextChar"/>
    <w:unhideWhenUsed/>
    <w:rsid w:val="007A7912"/>
    <w:rPr>
      <w:rFonts w:ascii="Georgia" w:eastAsia="Times New Roman" w:hAnsi="Georgia" w:cstheme="minorBidi"/>
      <w:szCs w:val="20"/>
    </w:rPr>
  </w:style>
  <w:style w:type="character" w:customStyle="1" w:styleId="EndnoteTextChar1">
    <w:name w:val="Endnote Text Char1"/>
    <w:basedOn w:val="DefaultParagraphFont"/>
    <w:semiHidden/>
    <w:rsid w:val="007A7912"/>
    <w:rPr>
      <w:rFonts w:ascii="Calibri" w:hAnsi="Calibri" w:cs="Calibri"/>
      <w:sz w:val="20"/>
      <w:szCs w:val="20"/>
    </w:rPr>
  </w:style>
  <w:style w:type="character" w:customStyle="1" w:styleId="DateChar">
    <w:name w:val="Date Char"/>
    <w:aliases w:val="date Char"/>
    <w:basedOn w:val="DefaultParagraphFont"/>
    <w:link w:val="Date"/>
    <w:uiPriority w:val="99"/>
    <w:locked/>
    <w:rsid w:val="007A7912"/>
    <w:rPr>
      <w:rFonts w:ascii="Georgia" w:eastAsia="Times New Roman" w:hAnsi="Georgia"/>
    </w:rPr>
  </w:style>
  <w:style w:type="paragraph" w:styleId="Date">
    <w:name w:val="Date"/>
    <w:aliases w:val="date"/>
    <w:basedOn w:val="Normal"/>
    <w:next w:val="Normal"/>
    <w:link w:val="DateChar"/>
    <w:uiPriority w:val="99"/>
    <w:unhideWhenUsed/>
    <w:rsid w:val="007A7912"/>
    <w:rPr>
      <w:rFonts w:ascii="Georgia" w:eastAsia="Times New Roman" w:hAnsi="Georgia" w:cstheme="minorBidi"/>
    </w:rPr>
  </w:style>
  <w:style w:type="character" w:customStyle="1" w:styleId="DateChar1">
    <w:name w:val="Date Char1"/>
    <w:basedOn w:val="DefaultParagraphFont"/>
    <w:uiPriority w:val="99"/>
    <w:rsid w:val="007A7912"/>
    <w:rPr>
      <w:rFonts w:ascii="Calibri" w:hAnsi="Calibri" w:cs="Calibri"/>
    </w:rPr>
  </w:style>
  <w:style w:type="character" w:customStyle="1" w:styleId="BodyTextFirstIndentChar">
    <w:name w:val="Body Text First Indent Char"/>
    <w:basedOn w:val="BodyTextChar"/>
    <w:link w:val="BodyTextFirstIndent"/>
    <w:locked/>
    <w:rsid w:val="007A7912"/>
    <w:rPr>
      <w:rFonts w:ascii="Times New Roman" w:eastAsia="Times New Roman" w:hAnsi="Times New Roman" w:cs="Times New Roman"/>
      <w:spacing w:val="-8"/>
      <w:sz w:val="20"/>
      <w:szCs w:val="20"/>
      <w:lang w:eastAsia="ar-SA"/>
    </w:rPr>
  </w:style>
  <w:style w:type="paragraph" w:styleId="BodyTextFirstIndent">
    <w:name w:val="Body Text First Indent"/>
    <w:basedOn w:val="BodyText"/>
    <w:link w:val="BodyTextFirstIndentChar"/>
    <w:unhideWhenUsed/>
    <w:rsid w:val="007A7912"/>
    <w:pPr>
      <w:spacing w:after="0"/>
      <w:ind w:firstLine="360"/>
    </w:pPr>
    <w:rPr>
      <w:rFonts w:ascii="Times New Roman" w:eastAsia="Times New Roman" w:hAnsi="Times New Roman" w:cs="Times New Roman"/>
      <w:spacing w:val="-8"/>
      <w:sz w:val="20"/>
      <w:szCs w:val="20"/>
      <w:lang w:eastAsia="ar-SA"/>
    </w:rPr>
  </w:style>
  <w:style w:type="character" w:customStyle="1" w:styleId="BodyTextFirstIndentChar1">
    <w:name w:val="Body Text First Indent Char1"/>
    <w:basedOn w:val="BodyTextChar"/>
    <w:semiHidden/>
    <w:rsid w:val="007A7912"/>
    <w:rPr>
      <w:rFonts w:ascii="Calibri" w:hAnsi="Calibri" w:cs="Calibri"/>
    </w:rPr>
  </w:style>
  <w:style w:type="character" w:customStyle="1" w:styleId="BodyTextIndent2Char1">
    <w:name w:val="Body Text Indent 2 Char1"/>
    <w:basedOn w:val="DefaultParagraphFont"/>
    <w:semiHidden/>
    <w:rsid w:val="007A7912"/>
    <w:rPr>
      <w:rFonts w:ascii="Calibri" w:hAnsi="Calibri" w:cs="Calibri"/>
    </w:rPr>
  </w:style>
  <w:style w:type="character" w:customStyle="1" w:styleId="PlainTextChar1">
    <w:name w:val="Plain Text Char1"/>
    <w:basedOn w:val="DefaultParagraphFont"/>
    <w:semiHidden/>
    <w:rsid w:val="007A7912"/>
    <w:rPr>
      <w:rFonts w:ascii="Consolas" w:hAnsi="Consolas" w:cs="Calibri"/>
      <w:sz w:val="21"/>
      <w:szCs w:val="21"/>
    </w:rPr>
  </w:style>
  <w:style w:type="character" w:customStyle="1" w:styleId="NoSpacingChar">
    <w:name w:val="No Spacing Char"/>
    <w:aliases w:val="ClearFormatting Char,Card Format Char,Clear Char,DDI Tag Char,Tag Title Char,No Spacing51 Char,No Spacing6 Char,No Spacing7 Char,Very Small Text Char,No Spacing8 Char,Dont u Char,No Spacing311 Char"/>
    <w:link w:val="NoSpacing"/>
    <w:uiPriority w:val="99"/>
    <w:qFormat/>
    <w:locked/>
    <w:rsid w:val="007A7912"/>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7A7912"/>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7A7912"/>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7A7912"/>
    <w:rPr>
      <w:rFonts w:ascii="Calibri" w:hAnsi="Calibri" w:cs="Calibri"/>
      <w:i/>
      <w:iCs/>
      <w:color w:val="000000" w:themeColor="text1"/>
    </w:rPr>
  </w:style>
  <w:style w:type="paragraph" w:customStyle="1" w:styleId="CiteSpacing">
    <w:name w:val="Cite Spacing"/>
    <w:basedOn w:val="Normal"/>
    <w:uiPriority w:val="4"/>
    <w:qFormat/>
    <w:rsid w:val="007A7912"/>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7A7912"/>
    <w:pPr>
      <w:keepNext w:val="0"/>
      <w:keepLines w:val="0"/>
      <w:pageBreakBefore w:val="0"/>
      <w:jc w:val="left"/>
    </w:pPr>
    <w:rPr>
      <w:rFonts w:ascii="Garamond" w:eastAsia="Calibri" w:hAnsi="Garamond" w:cs="Times New Roman"/>
      <w:b w:val="0"/>
      <w:bCs/>
      <w:sz w:val="22"/>
      <w:u w:val="none"/>
    </w:rPr>
  </w:style>
  <w:style w:type="character" w:customStyle="1" w:styleId="PageHeaderLine2Char">
    <w:name w:val="PageHeaderLine2 Char"/>
    <w:link w:val="PageHeaderLine2"/>
    <w:locked/>
    <w:rsid w:val="007A7912"/>
    <w:rPr>
      <w:rFonts w:ascii="Calibri" w:eastAsia="Calibri" w:hAnsi="Calibri" w:cs="Calibri"/>
      <w:b/>
    </w:rPr>
  </w:style>
  <w:style w:type="paragraph" w:customStyle="1" w:styleId="Heading2-Bold">
    <w:name w:val="Heading 2 - Bold"/>
    <w:basedOn w:val="Normal"/>
    <w:autoRedefine/>
    <w:uiPriority w:val="99"/>
    <w:qFormat/>
    <w:rsid w:val="007A7912"/>
    <w:rPr>
      <w:rFonts w:ascii="Garamond" w:eastAsia="Calibri" w:hAnsi="Garamond"/>
      <w:b/>
    </w:rPr>
  </w:style>
  <w:style w:type="paragraph" w:customStyle="1" w:styleId="tag">
    <w:name w:val="%tag"/>
    <w:basedOn w:val="Normal"/>
    <w:next w:val="Normal"/>
    <w:uiPriority w:val="99"/>
    <w:qFormat/>
    <w:rsid w:val="007A7912"/>
    <w:rPr>
      <w:rFonts w:ascii="Garamond" w:eastAsia="Calibri" w:hAnsi="Garamond"/>
      <w:bCs/>
      <w:sz w:val="18"/>
    </w:rPr>
  </w:style>
  <w:style w:type="character" w:customStyle="1" w:styleId="Style2Char">
    <w:name w:val="Style 2 Char"/>
    <w:link w:val="Style20"/>
    <w:uiPriority w:val="99"/>
    <w:locked/>
    <w:rsid w:val="007A7912"/>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7A7912"/>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7A7912"/>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7A7912"/>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7A7912"/>
    <w:rPr>
      <w:rFonts w:ascii="Georgia" w:eastAsia="Times New Roman" w:hAnsi="Georgia"/>
      <w:sz w:val="18"/>
      <w:szCs w:val="20"/>
      <w:lang w:val="x-none" w:eastAsia="x-none"/>
    </w:rPr>
  </w:style>
  <w:style w:type="paragraph" w:customStyle="1" w:styleId="textsmall0">
    <w:name w:val="textsmall"/>
    <w:basedOn w:val="Normal"/>
    <w:link w:val="textsmallChar0"/>
    <w:qFormat/>
    <w:rsid w:val="007A7912"/>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7A7912"/>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7A7912"/>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7A7912"/>
    <w:rPr>
      <w:rFonts w:ascii="Arial" w:eastAsia="Times New Roman" w:hAnsi="Arial" w:cs="Arial"/>
      <w:sz w:val="12"/>
    </w:rPr>
  </w:style>
  <w:style w:type="paragraph" w:customStyle="1" w:styleId="Micro">
    <w:name w:val="Micro"/>
    <w:basedOn w:val="Normal"/>
    <w:next w:val="Normal"/>
    <w:link w:val="MicroChar"/>
    <w:qFormat/>
    <w:rsid w:val="007A7912"/>
    <w:rPr>
      <w:rFonts w:ascii="Arial" w:eastAsia="Times New Roman" w:hAnsi="Arial" w:cs="Arial"/>
      <w:sz w:val="12"/>
    </w:rPr>
  </w:style>
  <w:style w:type="character" w:customStyle="1" w:styleId="CardNotUnderlinedChar1">
    <w:name w:val="Card Not Underlined Char1"/>
    <w:link w:val="CardNotUnderlined"/>
    <w:locked/>
    <w:rsid w:val="007A7912"/>
    <w:rPr>
      <w:rFonts w:ascii="Bell MT" w:eastAsia="Calibri" w:hAnsi="Bell MT"/>
      <w:szCs w:val="20"/>
    </w:rPr>
  </w:style>
  <w:style w:type="paragraph" w:customStyle="1" w:styleId="CardNotUnderlined">
    <w:name w:val="Card Not Underlined"/>
    <w:basedOn w:val="Normal"/>
    <w:link w:val="CardNotUnderlinedChar1"/>
    <w:autoRedefine/>
    <w:qFormat/>
    <w:rsid w:val="007A7912"/>
    <w:rPr>
      <w:rFonts w:ascii="Bell MT" w:eastAsia="Calibri" w:hAnsi="Bell MT" w:cstheme="minorBidi"/>
      <w:szCs w:val="20"/>
    </w:rPr>
  </w:style>
  <w:style w:type="paragraph" w:customStyle="1" w:styleId="h-lead">
    <w:name w:val="h-lead"/>
    <w:basedOn w:val="Normal"/>
    <w:uiPriority w:val="99"/>
    <w:qFormat/>
    <w:rsid w:val="007A7912"/>
    <w:pPr>
      <w:spacing w:before="100" w:beforeAutospacing="1" w:after="100" w:afterAutospacing="1"/>
    </w:pPr>
    <w:rPr>
      <w:rFonts w:eastAsia="Times New Roman"/>
      <w:sz w:val="24"/>
    </w:rPr>
  </w:style>
  <w:style w:type="paragraph" w:customStyle="1" w:styleId="intro">
    <w:name w:val="intro"/>
    <w:basedOn w:val="Normal"/>
    <w:uiPriority w:val="99"/>
    <w:qFormat/>
    <w:rsid w:val="007A7912"/>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7A7912"/>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7A7912"/>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7A7912"/>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7A7912"/>
    <w:rPr>
      <w:rFonts w:eastAsia="Calibri"/>
    </w:rPr>
  </w:style>
  <w:style w:type="paragraph" w:customStyle="1" w:styleId="F3-TagAuthor">
    <w:name w:val="F3 - Tag/Author"/>
    <w:basedOn w:val="Normal"/>
    <w:uiPriority w:val="99"/>
    <w:qFormat/>
    <w:rsid w:val="007A7912"/>
    <w:rPr>
      <w:rFonts w:eastAsia="Times New Roman"/>
      <w:b/>
    </w:rPr>
  </w:style>
  <w:style w:type="paragraph" w:customStyle="1" w:styleId="F5-UnderlineNormal">
    <w:name w:val="F5 - Underline Normal"/>
    <w:basedOn w:val="Normal"/>
    <w:uiPriority w:val="99"/>
    <w:qFormat/>
    <w:rsid w:val="007A7912"/>
    <w:rPr>
      <w:rFonts w:eastAsia="Calibri"/>
      <w:u w:val="single"/>
    </w:rPr>
  </w:style>
  <w:style w:type="paragraph" w:customStyle="1" w:styleId="Brief-PrimarySource">
    <w:name w:val="Brief - Primary Source"/>
    <w:basedOn w:val="Normal"/>
    <w:uiPriority w:val="99"/>
    <w:qFormat/>
    <w:rsid w:val="007A7912"/>
    <w:rPr>
      <w:rFonts w:eastAsia="Times New Roman"/>
      <w:b/>
      <w:sz w:val="24"/>
      <w:u w:val="single"/>
    </w:rPr>
  </w:style>
  <w:style w:type="paragraph" w:customStyle="1" w:styleId="Brief-Underline">
    <w:name w:val="Brief - Underline"/>
    <w:basedOn w:val="Normal"/>
    <w:uiPriority w:val="99"/>
    <w:qFormat/>
    <w:rsid w:val="007A7912"/>
    <w:rPr>
      <w:rFonts w:eastAsia="Times New Roman"/>
      <w:u w:val="single"/>
    </w:rPr>
  </w:style>
  <w:style w:type="paragraph" w:customStyle="1" w:styleId="Brief">
    <w:name w:val="Brief"/>
    <w:basedOn w:val="Brief-PrimarySource"/>
    <w:uiPriority w:val="99"/>
    <w:qFormat/>
    <w:rsid w:val="007A7912"/>
    <w:rPr>
      <w:b w:val="0"/>
    </w:rPr>
  </w:style>
  <w:style w:type="paragraph" w:customStyle="1" w:styleId="CM2">
    <w:name w:val="CM2"/>
    <w:basedOn w:val="Normal"/>
    <w:next w:val="Normal"/>
    <w:uiPriority w:val="99"/>
    <w:qFormat/>
    <w:rsid w:val="007A7912"/>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7A7912"/>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7A7912"/>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7A7912"/>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7A7912"/>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7A7912"/>
    <w:pPr>
      <w:widowControl w:val="0"/>
      <w:spacing w:line="276" w:lineRule="atLeast"/>
    </w:pPr>
    <w:rPr>
      <w:color w:val="auto"/>
    </w:rPr>
  </w:style>
  <w:style w:type="paragraph" w:customStyle="1" w:styleId="CM34">
    <w:name w:val="CM34"/>
    <w:basedOn w:val="Default"/>
    <w:next w:val="Default"/>
    <w:uiPriority w:val="99"/>
    <w:qFormat/>
    <w:rsid w:val="007A7912"/>
    <w:pPr>
      <w:widowControl w:val="0"/>
    </w:pPr>
    <w:rPr>
      <w:color w:val="auto"/>
    </w:rPr>
  </w:style>
  <w:style w:type="paragraph" w:customStyle="1" w:styleId="CM56">
    <w:name w:val="CM56"/>
    <w:basedOn w:val="Default"/>
    <w:next w:val="Default"/>
    <w:uiPriority w:val="99"/>
    <w:qFormat/>
    <w:rsid w:val="007A7912"/>
    <w:pPr>
      <w:widowControl w:val="0"/>
    </w:pPr>
    <w:rPr>
      <w:rFonts w:eastAsia="Calibri"/>
      <w:color w:val="auto"/>
    </w:rPr>
  </w:style>
  <w:style w:type="paragraph" w:customStyle="1" w:styleId="CM58">
    <w:name w:val="CM58"/>
    <w:basedOn w:val="Default"/>
    <w:next w:val="Default"/>
    <w:uiPriority w:val="99"/>
    <w:qFormat/>
    <w:rsid w:val="007A7912"/>
    <w:pPr>
      <w:widowControl w:val="0"/>
    </w:pPr>
    <w:rPr>
      <w:rFonts w:eastAsia="Calibri"/>
      <w:color w:val="auto"/>
    </w:rPr>
  </w:style>
  <w:style w:type="paragraph" w:customStyle="1" w:styleId="CM57">
    <w:name w:val="CM57"/>
    <w:basedOn w:val="Default"/>
    <w:next w:val="Default"/>
    <w:uiPriority w:val="99"/>
    <w:qFormat/>
    <w:rsid w:val="007A7912"/>
    <w:pPr>
      <w:widowControl w:val="0"/>
    </w:pPr>
    <w:rPr>
      <w:rFonts w:eastAsia="Calibri"/>
      <w:color w:val="auto"/>
    </w:rPr>
  </w:style>
  <w:style w:type="paragraph" w:customStyle="1" w:styleId="CM1">
    <w:name w:val="CM1"/>
    <w:basedOn w:val="Default"/>
    <w:next w:val="Default"/>
    <w:uiPriority w:val="99"/>
    <w:qFormat/>
    <w:rsid w:val="007A7912"/>
    <w:pPr>
      <w:widowControl w:val="0"/>
    </w:pPr>
    <w:rPr>
      <w:rFonts w:eastAsia="Calibri"/>
      <w:color w:val="auto"/>
    </w:rPr>
  </w:style>
  <w:style w:type="paragraph" w:customStyle="1" w:styleId="CM49">
    <w:name w:val="CM49"/>
    <w:basedOn w:val="Default"/>
    <w:next w:val="Default"/>
    <w:uiPriority w:val="99"/>
    <w:qFormat/>
    <w:rsid w:val="007A7912"/>
    <w:pPr>
      <w:widowControl w:val="0"/>
    </w:pPr>
    <w:rPr>
      <w:rFonts w:eastAsia="Calibri"/>
      <w:color w:val="auto"/>
    </w:rPr>
  </w:style>
  <w:style w:type="paragraph" w:customStyle="1" w:styleId="CM41">
    <w:name w:val="CM41"/>
    <w:basedOn w:val="Default"/>
    <w:next w:val="Default"/>
    <w:uiPriority w:val="99"/>
    <w:qFormat/>
    <w:rsid w:val="007A7912"/>
    <w:pPr>
      <w:widowControl w:val="0"/>
    </w:pPr>
    <w:rPr>
      <w:rFonts w:eastAsia="Calibri"/>
      <w:color w:val="auto"/>
    </w:rPr>
  </w:style>
  <w:style w:type="paragraph" w:customStyle="1" w:styleId="3rdOrderPara">
    <w:name w:val="3rd Order Para"/>
    <w:basedOn w:val="Default"/>
    <w:next w:val="Default"/>
    <w:qFormat/>
    <w:rsid w:val="007A7912"/>
    <w:pPr>
      <w:widowControl w:val="0"/>
    </w:pPr>
    <w:rPr>
      <w:rFonts w:eastAsia="Calibri"/>
      <w:color w:val="auto"/>
    </w:rPr>
  </w:style>
  <w:style w:type="paragraph" w:customStyle="1" w:styleId="2ndOrderPara">
    <w:name w:val="2nd Order Para"/>
    <w:basedOn w:val="Default"/>
    <w:next w:val="Default"/>
    <w:qFormat/>
    <w:rsid w:val="007A7912"/>
    <w:pPr>
      <w:widowControl w:val="0"/>
    </w:pPr>
    <w:rPr>
      <w:rFonts w:eastAsia="Calibri"/>
      <w:color w:val="auto"/>
    </w:rPr>
  </w:style>
  <w:style w:type="paragraph" w:customStyle="1" w:styleId="Normal-SIGN2">
    <w:name w:val="Normal-SIGN2"/>
    <w:basedOn w:val="Default"/>
    <w:next w:val="Default"/>
    <w:qFormat/>
    <w:rsid w:val="007A7912"/>
    <w:pPr>
      <w:widowControl w:val="0"/>
    </w:pPr>
    <w:rPr>
      <w:rFonts w:eastAsia="Calibri"/>
      <w:color w:val="auto"/>
    </w:rPr>
  </w:style>
  <w:style w:type="paragraph" w:customStyle="1" w:styleId="Normal-SIGN1">
    <w:name w:val="Normal-SIGN1"/>
    <w:basedOn w:val="Default"/>
    <w:next w:val="Default"/>
    <w:uiPriority w:val="99"/>
    <w:qFormat/>
    <w:rsid w:val="007A7912"/>
    <w:pPr>
      <w:widowControl w:val="0"/>
    </w:pPr>
    <w:rPr>
      <w:rFonts w:eastAsia="Calibri"/>
      <w:color w:val="auto"/>
    </w:rPr>
  </w:style>
  <w:style w:type="paragraph" w:customStyle="1" w:styleId="CM3">
    <w:name w:val="CM3"/>
    <w:basedOn w:val="Default"/>
    <w:next w:val="Default"/>
    <w:uiPriority w:val="99"/>
    <w:qFormat/>
    <w:rsid w:val="007A7912"/>
    <w:pPr>
      <w:widowControl w:val="0"/>
      <w:spacing w:line="553" w:lineRule="atLeast"/>
    </w:pPr>
    <w:rPr>
      <w:rFonts w:eastAsia="Calibri"/>
      <w:color w:val="auto"/>
    </w:rPr>
  </w:style>
  <w:style w:type="paragraph" w:customStyle="1" w:styleId="CM33">
    <w:name w:val="CM33"/>
    <w:basedOn w:val="Default"/>
    <w:next w:val="Default"/>
    <w:uiPriority w:val="99"/>
    <w:qFormat/>
    <w:rsid w:val="007A7912"/>
    <w:pPr>
      <w:widowControl w:val="0"/>
    </w:pPr>
    <w:rPr>
      <w:rFonts w:eastAsia="Calibri"/>
      <w:color w:val="auto"/>
    </w:rPr>
  </w:style>
  <w:style w:type="paragraph" w:customStyle="1" w:styleId="CM37">
    <w:name w:val="CM37"/>
    <w:basedOn w:val="Default"/>
    <w:next w:val="Default"/>
    <w:uiPriority w:val="99"/>
    <w:qFormat/>
    <w:rsid w:val="007A7912"/>
    <w:pPr>
      <w:widowControl w:val="0"/>
    </w:pPr>
    <w:rPr>
      <w:rFonts w:eastAsia="Calibri"/>
      <w:color w:val="auto"/>
    </w:rPr>
  </w:style>
  <w:style w:type="paragraph" w:customStyle="1" w:styleId="CM7">
    <w:name w:val="CM7"/>
    <w:basedOn w:val="Default"/>
    <w:next w:val="Default"/>
    <w:uiPriority w:val="99"/>
    <w:qFormat/>
    <w:rsid w:val="007A7912"/>
    <w:pPr>
      <w:widowControl w:val="0"/>
      <w:spacing w:line="553" w:lineRule="atLeast"/>
    </w:pPr>
    <w:rPr>
      <w:rFonts w:eastAsia="Calibri"/>
      <w:color w:val="auto"/>
    </w:rPr>
  </w:style>
  <w:style w:type="paragraph" w:customStyle="1" w:styleId="Brief-SecondarySource">
    <w:name w:val="Brief - Secondary Source"/>
    <w:basedOn w:val="Normal"/>
    <w:qFormat/>
    <w:rsid w:val="007A7912"/>
    <w:rPr>
      <w:rFonts w:eastAsia="Times New Roman"/>
      <w:sz w:val="14"/>
      <w:szCs w:val="20"/>
    </w:rPr>
  </w:style>
  <w:style w:type="paragraph" w:customStyle="1" w:styleId="Brief-Card">
    <w:name w:val="Brief - Card"/>
    <w:basedOn w:val="Normal"/>
    <w:uiPriority w:val="99"/>
    <w:qFormat/>
    <w:rsid w:val="007A7912"/>
    <w:rPr>
      <w:rFonts w:eastAsia="Times New Roman"/>
    </w:rPr>
  </w:style>
  <w:style w:type="paragraph" w:customStyle="1" w:styleId="Pa2">
    <w:name w:val="Pa2"/>
    <w:basedOn w:val="Default"/>
    <w:next w:val="Default"/>
    <w:uiPriority w:val="99"/>
    <w:qFormat/>
    <w:rsid w:val="007A7912"/>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7A7912"/>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7A7912"/>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7A7912"/>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7A7912"/>
    <w:pPr>
      <w:widowControl w:val="0"/>
    </w:pPr>
    <w:rPr>
      <w:rFonts w:ascii="Arial Black" w:hAnsi="Arial Black"/>
      <w:color w:val="auto"/>
    </w:rPr>
  </w:style>
  <w:style w:type="paragraph" w:customStyle="1" w:styleId="Cover1">
    <w:name w:val="Cover 1"/>
    <w:basedOn w:val="Normal"/>
    <w:next w:val="Normal"/>
    <w:uiPriority w:val="99"/>
    <w:qFormat/>
    <w:rsid w:val="007A7912"/>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7A7912"/>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7A7912"/>
    <w:pPr>
      <w:widowControl w:val="0"/>
    </w:pPr>
    <w:rPr>
      <w:color w:val="auto"/>
    </w:rPr>
  </w:style>
  <w:style w:type="paragraph" w:customStyle="1" w:styleId="Pa11">
    <w:name w:val="Pa11"/>
    <w:basedOn w:val="Normal"/>
    <w:next w:val="Normal"/>
    <w:uiPriority w:val="99"/>
    <w:qFormat/>
    <w:rsid w:val="007A7912"/>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7A7912"/>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7A7912"/>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kern w:val="32"/>
      <w:u w:val="single"/>
    </w:rPr>
  </w:style>
  <w:style w:type="paragraph" w:customStyle="1" w:styleId="CM30">
    <w:name w:val="CM30"/>
    <w:basedOn w:val="Default"/>
    <w:next w:val="Default"/>
    <w:uiPriority w:val="99"/>
    <w:qFormat/>
    <w:rsid w:val="007A7912"/>
    <w:pPr>
      <w:widowControl w:val="0"/>
    </w:pPr>
    <w:rPr>
      <w:rFonts w:eastAsia="Calibri"/>
      <w:color w:val="auto"/>
    </w:rPr>
  </w:style>
  <w:style w:type="paragraph" w:customStyle="1" w:styleId="CM5">
    <w:name w:val="CM5"/>
    <w:basedOn w:val="Default"/>
    <w:next w:val="Default"/>
    <w:qFormat/>
    <w:rsid w:val="007A7912"/>
    <w:pPr>
      <w:widowControl w:val="0"/>
      <w:spacing w:line="553" w:lineRule="atLeast"/>
    </w:pPr>
    <w:rPr>
      <w:rFonts w:eastAsia="Calibri"/>
      <w:color w:val="auto"/>
    </w:rPr>
  </w:style>
  <w:style w:type="paragraph" w:customStyle="1" w:styleId="CM28">
    <w:name w:val="CM28"/>
    <w:basedOn w:val="Default"/>
    <w:next w:val="Default"/>
    <w:uiPriority w:val="99"/>
    <w:qFormat/>
    <w:rsid w:val="007A7912"/>
    <w:pPr>
      <w:widowControl w:val="0"/>
    </w:pPr>
    <w:rPr>
      <w:rFonts w:eastAsia="Calibri"/>
      <w:color w:val="auto"/>
    </w:rPr>
  </w:style>
  <w:style w:type="paragraph" w:customStyle="1" w:styleId="CM8">
    <w:name w:val="CM8"/>
    <w:basedOn w:val="Default"/>
    <w:next w:val="Default"/>
    <w:uiPriority w:val="99"/>
    <w:qFormat/>
    <w:rsid w:val="007A7912"/>
    <w:pPr>
      <w:widowControl w:val="0"/>
    </w:pPr>
    <w:rPr>
      <w:rFonts w:eastAsia="Calibri"/>
      <w:color w:val="auto"/>
    </w:rPr>
  </w:style>
  <w:style w:type="paragraph" w:customStyle="1" w:styleId="CM6">
    <w:name w:val="CM6"/>
    <w:basedOn w:val="Default"/>
    <w:next w:val="Default"/>
    <w:uiPriority w:val="99"/>
    <w:qFormat/>
    <w:rsid w:val="007A7912"/>
    <w:pPr>
      <w:widowControl w:val="0"/>
      <w:spacing w:line="553" w:lineRule="atLeast"/>
    </w:pPr>
    <w:rPr>
      <w:rFonts w:eastAsia="Calibri"/>
      <w:color w:val="auto"/>
    </w:rPr>
  </w:style>
  <w:style w:type="paragraph" w:customStyle="1" w:styleId="CM22">
    <w:name w:val="CM22"/>
    <w:basedOn w:val="Default"/>
    <w:next w:val="Default"/>
    <w:uiPriority w:val="99"/>
    <w:qFormat/>
    <w:rsid w:val="007A7912"/>
    <w:pPr>
      <w:widowControl w:val="0"/>
    </w:pPr>
    <w:rPr>
      <w:rFonts w:eastAsia="Calibri"/>
      <w:color w:val="auto"/>
    </w:rPr>
  </w:style>
  <w:style w:type="paragraph" w:customStyle="1" w:styleId="DoubleUnderlined">
    <w:name w:val="Double Underlined"/>
    <w:basedOn w:val="Heading2"/>
    <w:autoRedefine/>
    <w:uiPriority w:val="99"/>
    <w:qFormat/>
    <w:rsid w:val="007A7912"/>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7A7912"/>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Cs w:val="20"/>
    </w:rPr>
  </w:style>
  <w:style w:type="paragraph" w:customStyle="1" w:styleId="SmallNormal">
    <w:name w:val="Small Normal"/>
    <w:basedOn w:val="Normal"/>
    <w:uiPriority w:val="99"/>
    <w:qFormat/>
    <w:rsid w:val="007A7912"/>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7A7912"/>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7A7912"/>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7A7912"/>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7A7912"/>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7A7912"/>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7A7912"/>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rPr>
  </w:style>
  <w:style w:type="paragraph" w:customStyle="1" w:styleId="StyleStyleHeading110pt10pt">
    <w:name w:val="Style Style Heading 1 + 10 pt + 10 pt"/>
    <w:basedOn w:val="StyleHeading110pt"/>
    <w:uiPriority w:val="99"/>
    <w:qFormat/>
    <w:rsid w:val="007A7912"/>
  </w:style>
  <w:style w:type="paragraph" w:customStyle="1" w:styleId="StyleUnderliningTimesNewRomanBoldNounderlineKernat16">
    <w:name w:val="Style Underlining + Times New Roman Bold No underline Kern at 16..."/>
    <w:basedOn w:val="Normal"/>
    <w:uiPriority w:val="99"/>
    <w:qFormat/>
    <w:rsid w:val="007A7912"/>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7A7912"/>
    <w:rPr>
      <w:rFonts w:eastAsia="Times New Roman"/>
      <w:b/>
      <w:bCs/>
      <w:kern w:val="32"/>
      <w:sz w:val="32"/>
      <w:szCs w:val="32"/>
    </w:rPr>
  </w:style>
  <w:style w:type="paragraph" w:customStyle="1" w:styleId="StyleBoldUnderliningKernat16pt">
    <w:name w:val="Style Bold Underlining + Kern at 16 pt"/>
    <w:uiPriority w:val="99"/>
    <w:qFormat/>
    <w:rsid w:val="007A7912"/>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7A7912"/>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7A7912"/>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7A7912"/>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7A7912"/>
    <w:pPr>
      <w:ind w:left="400"/>
    </w:pPr>
    <w:rPr>
      <w:rFonts w:eastAsia="Times New Roman"/>
      <w:szCs w:val="20"/>
    </w:rPr>
  </w:style>
  <w:style w:type="paragraph" w:customStyle="1" w:styleId="Paste">
    <w:name w:val="Paste"/>
    <w:basedOn w:val="Normal"/>
    <w:qFormat/>
    <w:rsid w:val="007A7912"/>
    <w:rPr>
      <w:rFonts w:ascii="Arial Narrow" w:eastAsia="Times New Roman" w:hAnsi="Arial Narrow"/>
      <w:sz w:val="16"/>
      <w:szCs w:val="20"/>
      <w:lang w:val="x-none" w:eastAsia="x-none"/>
    </w:rPr>
  </w:style>
  <w:style w:type="character" w:customStyle="1" w:styleId="UnderlineStyleChar">
    <w:name w:val="Underline Style Char"/>
    <w:link w:val="UnderlineStyle0"/>
    <w:locked/>
    <w:rsid w:val="007A7912"/>
    <w:rPr>
      <w:rFonts w:ascii="Georgia" w:eastAsia="Times New Roman" w:hAnsi="Georgia"/>
      <w:b/>
      <w:u w:val="single"/>
    </w:rPr>
  </w:style>
  <w:style w:type="paragraph" w:customStyle="1" w:styleId="UnderlineStyle0">
    <w:name w:val="Underline Style"/>
    <w:basedOn w:val="Normal"/>
    <w:link w:val="UnderlineStyleChar"/>
    <w:qFormat/>
    <w:rsid w:val="007A7912"/>
    <w:rPr>
      <w:rFonts w:ascii="Georgia" w:eastAsia="Times New Roman" w:hAnsi="Georgia" w:cstheme="minorBidi"/>
      <w:b/>
      <w:u w:val="single"/>
    </w:rPr>
  </w:style>
  <w:style w:type="paragraph" w:customStyle="1" w:styleId="Normalization">
    <w:name w:val="Normalization"/>
    <w:basedOn w:val="Normal"/>
    <w:uiPriority w:val="99"/>
    <w:qFormat/>
    <w:rsid w:val="007A7912"/>
    <w:rPr>
      <w:rFonts w:eastAsia="Times New Roman"/>
      <w:sz w:val="18"/>
    </w:rPr>
  </w:style>
  <w:style w:type="paragraph" w:customStyle="1" w:styleId="BreifTitle">
    <w:name w:val="Breif Title"/>
    <w:basedOn w:val="Normal"/>
    <w:autoRedefine/>
    <w:uiPriority w:val="99"/>
    <w:qFormat/>
    <w:rsid w:val="007A7912"/>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7A7912"/>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7A7912"/>
    <w:pPr>
      <w:spacing w:before="0" w:after="0"/>
      <w:jc w:val="center"/>
      <w:outlineLvl w:val="0"/>
    </w:pPr>
    <w:rPr>
      <w:sz w:val="32"/>
      <w:szCs w:val="32"/>
      <w:lang w:bidi="ar-SA"/>
    </w:rPr>
  </w:style>
  <w:style w:type="paragraph" w:customStyle="1" w:styleId="Tagandcite">
    <w:name w:val="Tag and cite"/>
    <w:basedOn w:val="Normal"/>
    <w:autoRedefine/>
    <w:uiPriority w:val="99"/>
    <w:qFormat/>
    <w:rsid w:val="007A7912"/>
    <w:rPr>
      <w:rFonts w:eastAsia="Times New Roman"/>
      <w:color w:val="333333"/>
    </w:rPr>
  </w:style>
  <w:style w:type="paragraph" w:customStyle="1" w:styleId="StyleTagandCiteFranklinGothicDemi">
    <w:name w:val="Style Tag and Cite + Franklin Gothic Demi"/>
    <w:basedOn w:val="Normal"/>
    <w:autoRedefine/>
    <w:uiPriority w:val="99"/>
    <w:qFormat/>
    <w:rsid w:val="007A7912"/>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7A7912"/>
    <w:rPr>
      <w:bCs/>
    </w:rPr>
  </w:style>
  <w:style w:type="paragraph" w:customStyle="1" w:styleId="tagCharCharCharCharCharCharChar">
    <w:name w:val="tag Char Char Char Char Char Char Char"/>
    <w:basedOn w:val="Normal"/>
    <w:uiPriority w:val="99"/>
    <w:qFormat/>
    <w:rsid w:val="007A7912"/>
    <w:rPr>
      <w:rFonts w:eastAsia="Times New Roman"/>
      <w:b/>
      <w:sz w:val="24"/>
      <w:szCs w:val="20"/>
    </w:rPr>
  </w:style>
  <w:style w:type="paragraph" w:customStyle="1" w:styleId="title-bold-medium">
    <w:name w:val="title-bold-medium"/>
    <w:basedOn w:val="Normal"/>
    <w:uiPriority w:val="99"/>
    <w:qFormat/>
    <w:rsid w:val="007A7912"/>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7A7912"/>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7A7912"/>
    <w:rPr>
      <w:rFonts w:ascii="Arial Narrow" w:eastAsia="Times New Roman" w:hAnsi="Arial Narrow"/>
      <w:b/>
      <w:sz w:val="24"/>
    </w:rPr>
  </w:style>
  <w:style w:type="paragraph" w:customStyle="1" w:styleId="BLOCKTITLE1">
    <w:name w:val="BLOCK TITLE"/>
    <w:basedOn w:val="Heading1"/>
    <w:uiPriority w:val="99"/>
    <w:qFormat/>
    <w:rsid w:val="007A7912"/>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rPr>
  </w:style>
  <w:style w:type="paragraph" w:customStyle="1" w:styleId="shellscontentions">
    <w:name w:val="shells/contentions"/>
    <w:basedOn w:val="TagCite"/>
    <w:uiPriority w:val="99"/>
    <w:qFormat/>
    <w:rsid w:val="007A7912"/>
    <w:pPr>
      <w:widowControl w:val="0"/>
      <w:autoSpaceDE w:val="0"/>
      <w:autoSpaceDN w:val="0"/>
      <w:adjustRightInd w:val="0"/>
    </w:pPr>
    <w:rPr>
      <w:sz w:val="24"/>
      <w:szCs w:val="20"/>
    </w:rPr>
  </w:style>
  <w:style w:type="paragraph" w:customStyle="1" w:styleId="BriefTitle1">
    <w:name w:val="Brief Title 1"/>
    <w:basedOn w:val="Normal"/>
    <w:uiPriority w:val="99"/>
    <w:qFormat/>
    <w:rsid w:val="007A7912"/>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7A7912"/>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7A7912"/>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7A7912"/>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7A7912"/>
    <w:pPr>
      <w:spacing w:before="100" w:beforeAutospacing="1" w:after="100" w:afterAutospacing="1"/>
    </w:pPr>
    <w:rPr>
      <w:rFonts w:eastAsia="Times New Roman"/>
    </w:rPr>
  </w:style>
  <w:style w:type="paragraph" w:customStyle="1" w:styleId="ToRead">
    <w:name w:val="To Read"/>
    <w:basedOn w:val="Normal"/>
    <w:uiPriority w:val="99"/>
    <w:qFormat/>
    <w:rsid w:val="007A7912"/>
    <w:pPr>
      <w:ind w:left="720"/>
    </w:pPr>
    <w:rPr>
      <w:rFonts w:ascii="Verdana" w:eastAsia="Times New Roman" w:hAnsi="Verdana"/>
      <w:b/>
      <w:u w:val="single"/>
    </w:rPr>
  </w:style>
  <w:style w:type="paragraph" w:customStyle="1" w:styleId="Style1">
    <w:name w:val="Style 1"/>
    <w:basedOn w:val="Normal"/>
    <w:uiPriority w:val="99"/>
    <w:qFormat/>
    <w:rsid w:val="007A7912"/>
    <w:pPr>
      <w:widowControl w:val="0"/>
      <w:ind w:firstLine="216"/>
    </w:pPr>
    <w:rPr>
      <w:rFonts w:eastAsia="Times New Roman"/>
      <w:noProof/>
      <w:color w:val="000000"/>
      <w:szCs w:val="20"/>
    </w:rPr>
  </w:style>
  <w:style w:type="paragraph" w:customStyle="1" w:styleId="Style40">
    <w:name w:val="Style 4"/>
    <w:basedOn w:val="Normal"/>
    <w:uiPriority w:val="99"/>
    <w:qFormat/>
    <w:rsid w:val="007A7912"/>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7A7912"/>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7A7912"/>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7A7912"/>
    <w:pPr>
      <w:ind w:left="1660"/>
    </w:pPr>
  </w:style>
  <w:style w:type="paragraph" w:customStyle="1" w:styleId="PageNumber1">
    <w:name w:val="Page Number1"/>
    <w:basedOn w:val="Normal"/>
    <w:next w:val="Normal"/>
    <w:uiPriority w:val="99"/>
    <w:qFormat/>
    <w:rsid w:val="007A7912"/>
    <w:rPr>
      <w:rFonts w:eastAsia="Times New Roman"/>
    </w:rPr>
  </w:style>
  <w:style w:type="paragraph" w:customStyle="1" w:styleId="Card1">
    <w:name w:val="Card1"/>
    <w:uiPriority w:val="99"/>
    <w:qFormat/>
    <w:rsid w:val="007A7912"/>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7A7912"/>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7A7912"/>
    <w:pPr>
      <w:ind w:left="288" w:right="288"/>
    </w:pPr>
    <w:rPr>
      <w:rFonts w:eastAsia="Times New Roman"/>
    </w:rPr>
  </w:style>
  <w:style w:type="paragraph" w:customStyle="1" w:styleId="CaseListNormal">
    <w:name w:val="Case List Normal"/>
    <w:basedOn w:val="Normal"/>
    <w:uiPriority w:val="99"/>
    <w:qFormat/>
    <w:rsid w:val="007A7912"/>
    <w:rPr>
      <w:rFonts w:ascii="Times" w:eastAsia="Times New Roman" w:hAnsi="Times"/>
      <w:szCs w:val="26"/>
    </w:rPr>
  </w:style>
  <w:style w:type="paragraph" w:customStyle="1" w:styleId="Body">
    <w:name w:val="Body"/>
    <w:basedOn w:val="Normal"/>
    <w:uiPriority w:val="99"/>
    <w:qFormat/>
    <w:rsid w:val="007A7912"/>
    <w:pPr>
      <w:outlineLvl w:val="3"/>
    </w:pPr>
    <w:rPr>
      <w:rFonts w:eastAsia="Times New Roman"/>
      <w:szCs w:val="20"/>
    </w:rPr>
  </w:style>
  <w:style w:type="paragraph" w:customStyle="1" w:styleId="3text">
    <w:name w:val="3text"/>
    <w:basedOn w:val="Normal"/>
    <w:uiPriority w:val="99"/>
    <w:qFormat/>
    <w:rsid w:val="007A7912"/>
    <w:pPr>
      <w:spacing w:before="100" w:beforeAutospacing="1" w:after="100" w:afterAutospacing="1"/>
    </w:pPr>
    <w:rPr>
      <w:rFonts w:eastAsia="Times New Roman"/>
      <w:sz w:val="24"/>
    </w:rPr>
  </w:style>
  <w:style w:type="paragraph" w:customStyle="1" w:styleId="TimesNewRoman12">
    <w:name w:val="TimesNewRoman12"/>
    <w:uiPriority w:val="99"/>
    <w:qFormat/>
    <w:rsid w:val="007A7912"/>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7A7912"/>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7A7912"/>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7A7912"/>
    <w:rPr>
      <w:rFonts w:eastAsia="Times New Roman"/>
      <w:color w:val="000000"/>
      <w:sz w:val="18"/>
    </w:rPr>
  </w:style>
  <w:style w:type="paragraph" w:customStyle="1" w:styleId="text1">
    <w:name w:val="text1"/>
    <w:basedOn w:val="Normal"/>
    <w:autoRedefine/>
    <w:uiPriority w:val="99"/>
    <w:qFormat/>
    <w:rsid w:val="007A7912"/>
    <w:rPr>
      <w:rFonts w:eastAsia="Times New Roman"/>
      <w:szCs w:val="20"/>
    </w:rPr>
  </w:style>
  <w:style w:type="paragraph" w:customStyle="1" w:styleId="RepeatBlockHeading">
    <w:name w:val="Repeat Block Heading"/>
    <w:basedOn w:val="Normal"/>
    <w:autoRedefine/>
    <w:uiPriority w:val="99"/>
    <w:qFormat/>
    <w:rsid w:val="007A7912"/>
    <w:pPr>
      <w:jc w:val="center"/>
    </w:pPr>
    <w:rPr>
      <w:rFonts w:eastAsia="Times New Roman"/>
      <w:b/>
      <w:smallCaps/>
      <w:color w:val="000000"/>
      <w:sz w:val="24"/>
      <w:u w:val="thick"/>
    </w:rPr>
  </w:style>
  <w:style w:type="paragraph" w:customStyle="1" w:styleId="story-headline">
    <w:name w:val="story-headline"/>
    <w:basedOn w:val="Normal"/>
    <w:uiPriority w:val="99"/>
    <w:qFormat/>
    <w:rsid w:val="007A7912"/>
    <w:pPr>
      <w:spacing w:before="72" w:after="72"/>
    </w:pPr>
    <w:rPr>
      <w:rFonts w:eastAsia="Times New Roman"/>
      <w:b/>
      <w:bCs/>
      <w:sz w:val="26"/>
      <w:szCs w:val="26"/>
    </w:rPr>
  </w:style>
  <w:style w:type="paragraph" w:customStyle="1" w:styleId="story-body">
    <w:name w:val="story-body"/>
    <w:basedOn w:val="Normal"/>
    <w:uiPriority w:val="99"/>
    <w:qFormat/>
    <w:rsid w:val="007A7912"/>
    <w:pPr>
      <w:spacing w:before="100" w:beforeAutospacing="1" w:after="100" w:afterAutospacing="1"/>
    </w:pPr>
    <w:rPr>
      <w:rFonts w:eastAsia="Times New Roman"/>
    </w:rPr>
  </w:style>
  <w:style w:type="paragraph" w:customStyle="1" w:styleId="story-dateline">
    <w:name w:val="story-dateline"/>
    <w:basedOn w:val="Normal"/>
    <w:uiPriority w:val="99"/>
    <w:qFormat/>
    <w:rsid w:val="007A7912"/>
    <w:rPr>
      <w:rFonts w:eastAsia="Times New Roman"/>
      <w:b/>
      <w:bCs/>
    </w:rPr>
  </w:style>
  <w:style w:type="paragraph" w:customStyle="1" w:styleId="TextofCards">
    <w:name w:val="Text of Cards"/>
    <w:basedOn w:val="Normal"/>
    <w:uiPriority w:val="99"/>
    <w:qFormat/>
    <w:rsid w:val="007A7912"/>
    <w:rPr>
      <w:rFonts w:eastAsia="Times New Roman"/>
      <w:color w:val="000000"/>
      <w:spacing w:val="6"/>
      <w:szCs w:val="23"/>
    </w:rPr>
  </w:style>
  <w:style w:type="paragraph" w:customStyle="1" w:styleId="Corpotesto">
    <w:name w:val="Corpo testo"/>
    <w:basedOn w:val="Normal"/>
    <w:uiPriority w:val="99"/>
    <w:qFormat/>
    <w:rsid w:val="007A7912"/>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7A7912"/>
    <w:pPr>
      <w:keepLines w:val="0"/>
      <w:pageBreakBefore w:val="0"/>
      <w:widowControl w:val="0"/>
      <w:suppressAutoHyphens/>
      <w:contextualSpacing/>
      <w:jc w:val="left"/>
    </w:pPr>
    <w:rPr>
      <w:rFonts w:eastAsia="Times New Roman" w:cs="Arial"/>
      <w:bCs/>
      <w:sz w:val="32"/>
      <w:szCs w:val="16"/>
      <w:u w:val="none"/>
    </w:rPr>
  </w:style>
  <w:style w:type="paragraph" w:customStyle="1" w:styleId="tagCharChar1Char">
    <w:name w:val="tag Char Char1 Char"/>
    <w:uiPriority w:val="99"/>
    <w:qFormat/>
    <w:rsid w:val="007A7912"/>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7A7912"/>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7A7912"/>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7A7912"/>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7A7912"/>
    <w:rPr>
      <w:rFonts w:ascii="Arial" w:hAnsi="Arial"/>
      <w:b w:val="0"/>
      <w:caps w:val="0"/>
      <w:sz w:val="20"/>
    </w:rPr>
  </w:style>
  <w:style w:type="paragraph" w:customStyle="1" w:styleId="ProjectTitleLine">
    <w:name w:val="Project Title Line"/>
    <w:basedOn w:val="Normal"/>
    <w:next w:val="Normal"/>
    <w:autoRedefine/>
    <w:uiPriority w:val="99"/>
    <w:qFormat/>
    <w:rsid w:val="007A7912"/>
    <w:pPr>
      <w:jc w:val="center"/>
    </w:pPr>
    <w:rPr>
      <w:rFonts w:eastAsia="Times New Roman"/>
      <w:caps/>
      <w:szCs w:val="20"/>
    </w:rPr>
  </w:style>
  <w:style w:type="paragraph" w:customStyle="1" w:styleId="LanguageStrike">
    <w:name w:val="Language Strike"/>
    <w:basedOn w:val="Normal"/>
    <w:next w:val="Normal"/>
    <w:uiPriority w:val="99"/>
    <w:qFormat/>
    <w:rsid w:val="007A7912"/>
    <w:rPr>
      <w:rFonts w:ascii="Arial Narrow" w:eastAsia="Times New Roman" w:hAnsi="Arial Narrow"/>
      <w:strike/>
    </w:rPr>
  </w:style>
  <w:style w:type="paragraph" w:customStyle="1" w:styleId="NormalVerdana">
    <w:name w:val="Normal + Verdana"/>
    <w:aliases w:val="10 pt,White,Normal + Arial"/>
    <w:basedOn w:val="Normal"/>
    <w:uiPriority w:val="99"/>
    <w:qFormat/>
    <w:rsid w:val="007A7912"/>
    <w:rPr>
      <w:rFonts w:eastAsia="Times New Roman"/>
      <w:szCs w:val="20"/>
      <w:u w:val="single"/>
    </w:rPr>
  </w:style>
  <w:style w:type="paragraph" w:customStyle="1" w:styleId="Normal10pt">
    <w:name w:val="Normal + 10 pt"/>
    <w:basedOn w:val="Normal"/>
    <w:uiPriority w:val="99"/>
    <w:qFormat/>
    <w:rsid w:val="007A7912"/>
    <w:rPr>
      <w:rFonts w:eastAsia="Times New Roman"/>
      <w:szCs w:val="20"/>
    </w:rPr>
  </w:style>
  <w:style w:type="paragraph" w:customStyle="1" w:styleId="cardChar1Char">
    <w:name w:val="card Char1 Char"/>
    <w:basedOn w:val="Normal"/>
    <w:uiPriority w:val="99"/>
    <w:qFormat/>
    <w:rsid w:val="007A7912"/>
    <w:pPr>
      <w:ind w:left="288" w:right="288"/>
    </w:pPr>
    <w:rPr>
      <w:rFonts w:eastAsia="Times New Roman"/>
      <w:szCs w:val="20"/>
    </w:rPr>
  </w:style>
  <w:style w:type="paragraph" w:customStyle="1" w:styleId="CM12">
    <w:name w:val="CM12"/>
    <w:basedOn w:val="Default"/>
    <w:next w:val="Default"/>
    <w:uiPriority w:val="99"/>
    <w:qFormat/>
    <w:rsid w:val="007A7912"/>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7A7912"/>
    <w:pPr>
      <w:widowControl w:val="0"/>
      <w:spacing w:after="480"/>
    </w:pPr>
    <w:rPr>
      <w:rFonts w:ascii="Granjon LT Std" w:hAnsi="Granjon LT Std"/>
      <w:color w:val="auto"/>
    </w:rPr>
  </w:style>
  <w:style w:type="paragraph" w:customStyle="1" w:styleId="CM10">
    <w:name w:val="CM10"/>
    <w:basedOn w:val="Default"/>
    <w:next w:val="Default"/>
    <w:uiPriority w:val="99"/>
    <w:qFormat/>
    <w:rsid w:val="007A7912"/>
    <w:pPr>
      <w:widowControl w:val="0"/>
      <w:spacing w:line="320" w:lineRule="atLeast"/>
    </w:pPr>
    <w:rPr>
      <w:rFonts w:ascii="Granjon LT Std" w:hAnsi="Granjon LT Std"/>
      <w:color w:val="auto"/>
    </w:rPr>
  </w:style>
  <w:style w:type="paragraph" w:customStyle="1" w:styleId="bold">
    <w:name w:val="bold"/>
    <w:basedOn w:val="Normal"/>
    <w:uiPriority w:val="99"/>
    <w:qFormat/>
    <w:rsid w:val="007A7912"/>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7A7912"/>
    <w:rPr>
      <w:rFonts w:ascii="Arial Narrow" w:eastAsia="Times New Roman" w:hAnsi="Arial Narrow"/>
      <w:strike/>
      <w:szCs w:val="20"/>
    </w:rPr>
  </w:style>
  <w:style w:type="paragraph" w:customStyle="1" w:styleId="textbodyblack">
    <w:name w:val="textbodyblack"/>
    <w:basedOn w:val="Normal"/>
    <w:uiPriority w:val="99"/>
    <w:qFormat/>
    <w:rsid w:val="007A7912"/>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7A7912"/>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7A791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7A791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7A7912"/>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7A7912"/>
    <w:rPr>
      <w:rFonts w:ascii="Georgia" w:eastAsia="Times New Roman" w:hAnsi="Georgia"/>
      <w:b/>
      <w:bCs/>
      <w:szCs w:val="16"/>
      <w:u w:val="single"/>
    </w:rPr>
  </w:style>
  <w:style w:type="paragraph" w:customStyle="1" w:styleId="CiteCorrected">
    <w:name w:val="Cite Corrected"/>
    <w:basedOn w:val="Normal"/>
    <w:link w:val="CiteCorrectedChar"/>
    <w:qFormat/>
    <w:rsid w:val="007A7912"/>
    <w:rPr>
      <w:rFonts w:ascii="Georgia" w:eastAsia="Times New Roman" w:hAnsi="Georgia" w:cstheme="minorBidi"/>
      <w:b/>
      <w:bCs/>
      <w:szCs w:val="16"/>
      <w:u w:val="single"/>
    </w:rPr>
  </w:style>
  <w:style w:type="paragraph" w:customStyle="1" w:styleId="CardText2">
    <w:name w:val="Card Text 2"/>
    <w:basedOn w:val="CardText10"/>
    <w:link w:val="CardText2Char"/>
    <w:qFormat/>
    <w:rsid w:val="007A7912"/>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7A7912"/>
    <w:pPr>
      <w:ind w:left="288"/>
    </w:pPr>
    <w:rPr>
      <w:rFonts w:eastAsia="SimSun"/>
      <w:szCs w:val="20"/>
      <w:lang w:eastAsia="zh-CN"/>
    </w:rPr>
  </w:style>
  <w:style w:type="paragraph" w:customStyle="1" w:styleId="story-body-text">
    <w:name w:val="story-body-text"/>
    <w:basedOn w:val="Normal"/>
    <w:uiPriority w:val="99"/>
    <w:qFormat/>
    <w:rsid w:val="007A7912"/>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7A7912"/>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7A7912"/>
    <w:rPr>
      <w:u w:val="single"/>
    </w:rPr>
  </w:style>
  <w:style w:type="paragraph" w:customStyle="1" w:styleId="StyleCardText11ptUnderline">
    <w:name w:val="Style Card Text + 11 pt Underline"/>
    <w:link w:val="StyleCardText11ptUnderlineChar"/>
    <w:qFormat/>
    <w:rsid w:val="007A7912"/>
    <w:pPr>
      <w:spacing w:line="254" w:lineRule="auto"/>
    </w:pPr>
    <w:rPr>
      <w:u w:val="single"/>
    </w:rPr>
  </w:style>
  <w:style w:type="character" w:customStyle="1" w:styleId="StyleMinimizedText11ptChar">
    <w:name w:val="Style Minimized Text + 11 pt Char"/>
    <w:basedOn w:val="DefaultParagraphFont"/>
    <w:link w:val="StyleMinimizedText11pt"/>
    <w:locked/>
    <w:rsid w:val="007A7912"/>
    <w:rPr>
      <w:rFonts w:ascii="Georgia" w:hAnsi="Georgia"/>
      <w:sz w:val="16"/>
    </w:rPr>
  </w:style>
  <w:style w:type="paragraph" w:customStyle="1" w:styleId="StyleMinimizedText11pt">
    <w:name w:val="Style Minimized Text + 11 pt"/>
    <w:basedOn w:val="Normal"/>
    <w:link w:val="StyleMinimizedText11ptChar"/>
    <w:qFormat/>
    <w:rsid w:val="007A7912"/>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7A7912"/>
    <w:rPr>
      <w:rFonts w:ascii="Georgia" w:hAnsi="Georgia"/>
      <w:sz w:val="16"/>
    </w:rPr>
  </w:style>
  <w:style w:type="paragraph" w:customStyle="1" w:styleId="StyleMinimizedText11pt1">
    <w:name w:val="Style Minimized Text + 11 pt1"/>
    <w:basedOn w:val="Normal"/>
    <w:link w:val="StyleMinimizedText11pt1Char"/>
    <w:qFormat/>
    <w:rsid w:val="007A7912"/>
    <w:rPr>
      <w:rFonts w:ascii="Georgia" w:hAnsi="Georgia" w:cstheme="minorBidi"/>
      <w:sz w:val="16"/>
    </w:rPr>
  </w:style>
  <w:style w:type="character" w:customStyle="1" w:styleId="Debate-CardSmalltextF2Char">
    <w:name w:val="Debate- Card Small text F2 Char"/>
    <w:link w:val="Debate-CardSmalltextF2"/>
    <w:locked/>
    <w:rsid w:val="007A7912"/>
    <w:rPr>
      <w:rFonts w:ascii="Arial Narrow" w:hAnsi="Arial Narrow"/>
      <w:sz w:val="16"/>
    </w:rPr>
  </w:style>
  <w:style w:type="paragraph" w:customStyle="1" w:styleId="Debate-CardSmalltextF2">
    <w:name w:val="Debate- Card Small text F2"/>
    <w:basedOn w:val="Normal"/>
    <w:next w:val="Normal"/>
    <w:link w:val="Debate-CardSmalltextF2Char"/>
    <w:qFormat/>
    <w:rsid w:val="007A7912"/>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7A7912"/>
    <w:rPr>
      <w:rFonts w:ascii="Arial Narrow" w:hAnsi="Arial Narrow"/>
      <w:b/>
      <w:sz w:val="18"/>
      <w:u w:val="single"/>
    </w:rPr>
  </w:style>
  <w:style w:type="paragraph" w:customStyle="1" w:styleId="Debate-EmphasizedText-F5">
    <w:name w:val="Debate- Emphasized Text- F5"/>
    <w:basedOn w:val="Normal"/>
    <w:link w:val="Debate-EmphasizedText-F5Char"/>
    <w:qFormat/>
    <w:rsid w:val="007A7912"/>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7A7912"/>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7A7912"/>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7A7912"/>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7A7912"/>
    <w:rPr>
      <w:rFonts w:ascii="Times New Roman" w:eastAsia="Times New Roman" w:hAnsi="Times New Roman"/>
      <w:sz w:val="16"/>
    </w:rPr>
  </w:style>
  <w:style w:type="character" w:customStyle="1" w:styleId="CardStyleChar">
    <w:name w:val="Card Style Char"/>
    <w:link w:val="CardStyle"/>
    <w:locked/>
    <w:rsid w:val="007A7912"/>
    <w:rPr>
      <w:rFonts w:ascii="Calibri" w:eastAsia="Times New Roman" w:hAnsi="Calibri" w:cs="Calibri"/>
    </w:rPr>
  </w:style>
  <w:style w:type="paragraph" w:customStyle="1" w:styleId="emactive">
    <w:name w:val="emactive"/>
    <w:basedOn w:val="Normal"/>
    <w:uiPriority w:val="99"/>
    <w:qFormat/>
    <w:rsid w:val="007A7912"/>
    <w:pPr>
      <w:spacing w:before="100" w:beforeAutospacing="1" w:after="100" w:afterAutospacing="1"/>
    </w:pPr>
    <w:rPr>
      <w:rFonts w:eastAsia="Times New Roman"/>
      <w:sz w:val="24"/>
    </w:rPr>
  </w:style>
  <w:style w:type="paragraph" w:customStyle="1" w:styleId="emready">
    <w:name w:val="emready"/>
    <w:basedOn w:val="Normal"/>
    <w:uiPriority w:val="99"/>
    <w:qFormat/>
    <w:rsid w:val="007A7912"/>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7A7912"/>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7A7912"/>
    <w:rPr>
      <w:rFonts w:ascii="Georgia" w:eastAsia="Times New Roman" w:hAnsi="Georgia" w:cs="Times New Roman"/>
      <w:b/>
      <w:u w:val="single"/>
    </w:rPr>
  </w:style>
  <w:style w:type="character" w:customStyle="1" w:styleId="CardHighlightChar">
    <w:name w:val="Card Highlight Char"/>
    <w:link w:val="CardHighlight"/>
    <w:locked/>
    <w:rsid w:val="007A7912"/>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7A7912"/>
    <w:pPr>
      <w:shd w:val="clear" w:color="auto" w:fill="66FFFF"/>
    </w:pPr>
    <w:rPr>
      <w:rFonts w:eastAsia="Calibri"/>
      <w:u w:val="single"/>
    </w:rPr>
  </w:style>
  <w:style w:type="character" w:customStyle="1" w:styleId="BlockHeaderHiddenChar">
    <w:name w:val="Block Header Hidden Char"/>
    <w:link w:val="BlockHeaderHidden"/>
    <w:locked/>
    <w:rsid w:val="007A7912"/>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7A7912"/>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7A7912"/>
    <w:pPr>
      <w:spacing w:before="100" w:beforeAutospacing="1" w:after="100" w:afterAutospacing="1"/>
    </w:pPr>
    <w:rPr>
      <w:rFonts w:eastAsia="Times New Roman"/>
      <w:sz w:val="24"/>
    </w:rPr>
  </w:style>
  <w:style w:type="paragraph" w:customStyle="1" w:styleId="norma">
    <w:name w:val="norma"/>
    <w:basedOn w:val="Heading3"/>
    <w:uiPriority w:val="99"/>
    <w:qFormat/>
    <w:rsid w:val="007A7912"/>
    <w:rPr>
      <w:rFonts w:eastAsia="MS Gothic" w:cs="Arial"/>
      <w:sz w:val="24"/>
    </w:rPr>
  </w:style>
  <w:style w:type="paragraph" w:customStyle="1" w:styleId="nromal">
    <w:name w:val="nromal"/>
    <w:basedOn w:val="Normal"/>
    <w:uiPriority w:val="99"/>
    <w:qFormat/>
    <w:rsid w:val="007A7912"/>
    <w:pPr>
      <w:keepNext/>
      <w:keepLines/>
      <w:spacing w:before="200"/>
      <w:outlineLvl w:val="3"/>
    </w:pPr>
    <w:rPr>
      <w:rFonts w:eastAsia="Times New Roman" w:cs="Cambria"/>
      <w:b/>
      <w:iCs/>
    </w:rPr>
  </w:style>
  <w:style w:type="paragraph" w:customStyle="1" w:styleId="natural">
    <w:name w:val="natural"/>
    <w:basedOn w:val="Normal"/>
    <w:uiPriority w:val="99"/>
    <w:qFormat/>
    <w:rsid w:val="007A7912"/>
    <w:pPr>
      <w:keepNext/>
      <w:keepLines/>
      <w:spacing w:before="200"/>
      <w:outlineLvl w:val="3"/>
    </w:pPr>
    <w:rPr>
      <w:rFonts w:eastAsia="Times New Roman"/>
      <w:b/>
      <w:iCs/>
    </w:rPr>
  </w:style>
  <w:style w:type="paragraph" w:customStyle="1" w:styleId="nroaml">
    <w:name w:val="nroaml"/>
    <w:basedOn w:val="Normal"/>
    <w:uiPriority w:val="99"/>
    <w:qFormat/>
    <w:rsid w:val="007A7912"/>
    <w:pPr>
      <w:keepNext/>
      <w:keepLines/>
      <w:spacing w:before="200"/>
      <w:outlineLvl w:val="3"/>
    </w:pPr>
    <w:rPr>
      <w:rFonts w:eastAsia="Times New Roman"/>
      <w:b/>
      <w:iCs/>
    </w:rPr>
  </w:style>
  <w:style w:type="paragraph" w:customStyle="1" w:styleId="noraml">
    <w:name w:val="noraml"/>
    <w:basedOn w:val="Normal"/>
    <w:uiPriority w:val="99"/>
    <w:qFormat/>
    <w:rsid w:val="007A7912"/>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7A7912"/>
    <w:rPr>
      <w:rFonts w:ascii="Georgia" w:eastAsia="Calibri" w:hAnsi="Georgia"/>
      <w:sz w:val="16"/>
      <w:szCs w:val="16"/>
    </w:rPr>
  </w:style>
  <w:style w:type="paragraph" w:customStyle="1" w:styleId="SmallSizeParagraph">
    <w:name w:val="Small Size Paragraph"/>
    <w:basedOn w:val="Normal"/>
    <w:link w:val="SmallSizeParagraphChar"/>
    <w:qFormat/>
    <w:rsid w:val="007A7912"/>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7A7912"/>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7A7912"/>
    <w:pPr>
      <w:pBdr>
        <w:top w:val="single" w:sz="4" w:space="0" w:color="auto"/>
        <w:left w:val="single" w:sz="4" w:space="0" w:color="auto"/>
        <w:bottom w:val="single" w:sz="4" w:space="0" w:color="auto"/>
        <w:right w:val="single" w:sz="4" w:space="0" w:color="auto"/>
      </w:pBdr>
    </w:pPr>
    <w:rPr>
      <w:rFonts w:ascii="Georgia" w:eastAsiaTheme="minorHAnsi" w:hAnsi="Georgia" w:cstheme="minorBidi"/>
      <w:b/>
      <w:bCs/>
      <w:bdr w:val="single" w:sz="4" w:space="0" w:color="auto" w:frame="1"/>
    </w:rPr>
  </w:style>
  <w:style w:type="character" w:customStyle="1" w:styleId="LanguageEditingChar">
    <w:name w:val="Language Editing Char"/>
    <w:link w:val="LanguageEditing"/>
    <w:locked/>
    <w:rsid w:val="007A7912"/>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7A7912"/>
    <w:rPr>
      <w:rFonts w:ascii="Times New Roman" w:eastAsia="Times New Roman" w:hAnsi="Times New Roman" w:cs="Times New Roman"/>
      <w:strike/>
      <w:sz w:val="20"/>
    </w:rPr>
  </w:style>
  <w:style w:type="character" w:customStyle="1" w:styleId="CardT1Char">
    <w:name w:val="CardT1 Char"/>
    <w:link w:val="CardT1"/>
    <w:locked/>
    <w:rsid w:val="007A7912"/>
    <w:rPr>
      <w:rFonts w:ascii="Arial" w:eastAsia="Calibri" w:hAnsi="Arial" w:cs="Arial"/>
      <w:kern w:val="2"/>
      <w:sz w:val="14"/>
      <w:szCs w:val="14"/>
      <w:lang w:eastAsia="zh-TW"/>
    </w:rPr>
  </w:style>
  <w:style w:type="paragraph" w:customStyle="1" w:styleId="CardT1">
    <w:name w:val="CardT1"/>
    <w:basedOn w:val="Normal"/>
    <w:link w:val="CardT1Char"/>
    <w:qFormat/>
    <w:rsid w:val="007A7912"/>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7A7912"/>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7A7912"/>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7A7912"/>
    <w:pPr>
      <w:spacing w:before="100" w:beforeAutospacing="1" w:after="100" w:afterAutospacing="1"/>
    </w:pPr>
    <w:rPr>
      <w:rFonts w:eastAsia="Times New Roman"/>
      <w:sz w:val="24"/>
    </w:rPr>
  </w:style>
  <w:style w:type="paragraph" w:customStyle="1" w:styleId="CiteReal">
    <w:name w:val="Cite Real"/>
    <w:basedOn w:val="Normal"/>
    <w:next w:val="Normal"/>
    <w:qFormat/>
    <w:rsid w:val="007A7912"/>
    <w:rPr>
      <w:rFonts w:eastAsia="MS Mincho"/>
      <w:b/>
      <w:sz w:val="24"/>
      <w:u w:val="single"/>
    </w:rPr>
  </w:style>
  <w:style w:type="paragraph" w:customStyle="1" w:styleId="2909F619802848F09E01365C32F34654">
    <w:name w:val="2909F619802848F09E01365C32F34654"/>
    <w:uiPriority w:val="99"/>
    <w:qFormat/>
    <w:rsid w:val="007A7912"/>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7A7912"/>
    <w:rPr>
      <w:rFonts w:ascii="Georgia" w:eastAsia="Calibri" w:hAnsi="Georgia"/>
      <w:u w:val="single"/>
      <w:lang w:val="x-none" w:eastAsia="zh-CN"/>
    </w:rPr>
  </w:style>
  <w:style w:type="paragraph" w:customStyle="1" w:styleId="UnderlineS">
    <w:name w:val="Underline S"/>
    <w:basedOn w:val="Normal"/>
    <w:link w:val="UnderlineSChar"/>
    <w:qFormat/>
    <w:rsid w:val="007A7912"/>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7A7912"/>
    <w:rPr>
      <w:rFonts w:ascii="Georgia" w:eastAsia="SimSun" w:hAnsi="Georgia"/>
      <w:sz w:val="12"/>
    </w:rPr>
  </w:style>
  <w:style w:type="paragraph" w:customStyle="1" w:styleId="Ununderlined">
    <w:name w:val="Ununderlined"/>
    <w:basedOn w:val="Normal"/>
    <w:link w:val="UnunderlinedChar"/>
    <w:qFormat/>
    <w:rsid w:val="007A7912"/>
    <w:rPr>
      <w:rFonts w:ascii="Georgia" w:eastAsia="SimSun" w:hAnsi="Georgia" w:cstheme="minorBidi"/>
      <w:sz w:val="12"/>
    </w:rPr>
  </w:style>
  <w:style w:type="character" w:customStyle="1" w:styleId="HighlightingChar">
    <w:name w:val="Highlighting Char"/>
    <w:link w:val="Highlighting"/>
    <w:locked/>
    <w:rsid w:val="007A7912"/>
    <w:rPr>
      <w:rFonts w:ascii="Georgia" w:eastAsia="SimSun" w:hAnsi="Georgia"/>
      <w:u w:val="thick"/>
    </w:rPr>
  </w:style>
  <w:style w:type="paragraph" w:customStyle="1" w:styleId="Highlighting">
    <w:name w:val="Highlighting"/>
    <w:basedOn w:val="Normal"/>
    <w:link w:val="HighlightingChar"/>
    <w:autoRedefine/>
    <w:qFormat/>
    <w:rsid w:val="007A7912"/>
    <w:rPr>
      <w:rFonts w:ascii="Georgia" w:eastAsia="SimSun" w:hAnsi="Georgia" w:cstheme="minorBidi"/>
      <w:u w:val="thick"/>
    </w:rPr>
  </w:style>
  <w:style w:type="character" w:customStyle="1" w:styleId="CITEChar0">
    <w:name w:val="CITE Char"/>
    <w:link w:val="CITE"/>
    <w:locked/>
    <w:rsid w:val="007A7912"/>
    <w:rPr>
      <w:rFonts w:ascii="Arial" w:eastAsia="Times New Roman" w:hAnsi="Arial" w:cs="Arial"/>
      <w:iCs/>
      <w:smallCaps/>
      <w:sz w:val="20"/>
      <w:szCs w:val="20"/>
      <w:u w:val="double"/>
    </w:rPr>
  </w:style>
  <w:style w:type="paragraph" w:customStyle="1" w:styleId="CITE">
    <w:name w:val="CITE"/>
    <w:basedOn w:val="Heading2"/>
    <w:link w:val="CITEChar0"/>
    <w:autoRedefine/>
    <w:qFormat/>
    <w:rsid w:val="007A7912"/>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7A7912"/>
    <w:pPr>
      <w:spacing w:before="100" w:beforeAutospacing="1" w:after="100" w:afterAutospacing="1"/>
    </w:pPr>
    <w:rPr>
      <w:rFonts w:eastAsia="Times New Roman"/>
      <w:sz w:val="24"/>
      <w:lang w:eastAsia="zh-CN"/>
    </w:rPr>
  </w:style>
  <w:style w:type="paragraph" w:customStyle="1" w:styleId="Analytics">
    <w:name w:val="Analytics"/>
    <w:basedOn w:val="Normal"/>
    <w:link w:val="AnalyticsChar"/>
    <w:uiPriority w:val="4"/>
    <w:qFormat/>
    <w:rsid w:val="007A7912"/>
    <w:rPr>
      <w:rFonts w:eastAsia="Calibri"/>
      <w:b/>
      <w:sz w:val="24"/>
    </w:rPr>
  </w:style>
  <w:style w:type="paragraph" w:customStyle="1" w:styleId="D345FF3D873148C5AE3FBF3267827368">
    <w:name w:val="D345FF3D873148C5AE3FBF3267827368"/>
    <w:uiPriority w:val="99"/>
    <w:qFormat/>
    <w:rsid w:val="007A7912"/>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7A7912"/>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7A7912"/>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7A7912"/>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7A7912"/>
    <w:rPr>
      <w:b/>
      <w:sz w:val="28"/>
    </w:rPr>
  </w:style>
  <w:style w:type="character" w:customStyle="1" w:styleId="SourcenameChar">
    <w:name w:val="Source name Char"/>
    <w:link w:val="Sourcename"/>
    <w:locked/>
    <w:rsid w:val="007A7912"/>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7A7912"/>
    <w:rPr>
      <w:b/>
      <w:bCs/>
      <w:sz w:val="20"/>
    </w:rPr>
  </w:style>
  <w:style w:type="character" w:customStyle="1" w:styleId="underlinedcardChar">
    <w:name w:val="underlined card Char"/>
    <w:link w:val="underlinedcard0"/>
    <w:locked/>
    <w:rsid w:val="007A7912"/>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7A7912"/>
    <w:rPr>
      <w:sz w:val="22"/>
      <w:u w:val="single"/>
    </w:rPr>
  </w:style>
  <w:style w:type="paragraph" w:customStyle="1" w:styleId="FullText">
    <w:name w:val="Full Text"/>
    <w:basedOn w:val="Normal"/>
    <w:uiPriority w:val="99"/>
    <w:qFormat/>
    <w:rsid w:val="007A7912"/>
    <w:rPr>
      <w:rFonts w:eastAsia="Times New Roman"/>
      <w:sz w:val="16"/>
    </w:rPr>
  </w:style>
  <w:style w:type="character" w:customStyle="1" w:styleId="TextUnderlineChar">
    <w:name w:val="Text Underline Char"/>
    <w:link w:val="TextUnderline"/>
    <w:locked/>
    <w:rsid w:val="007A7912"/>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7A7912"/>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7A7912"/>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7A7912"/>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7A7912"/>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7A7912"/>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7A7912"/>
    <w:pPr>
      <w:spacing w:before="240"/>
      <w:outlineLvl w:val="2"/>
    </w:pPr>
    <w:rPr>
      <w:rFonts w:eastAsia="Times New Roman"/>
      <w:b/>
    </w:rPr>
  </w:style>
  <w:style w:type="character" w:customStyle="1" w:styleId="CiteCardChar">
    <w:name w:val="Cite_Card Char"/>
    <w:link w:val="CiteCard0"/>
    <w:locked/>
    <w:rsid w:val="007A7912"/>
    <w:rPr>
      <w:rFonts w:ascii="Times New Roman" w:eastAsia="Times New Roman" w:hAnsi="Times New Roman" w:cs="Arial"/>
      <w:bCs/>
      <w:sz w:val="20"/>
      <w:szCs w:val="20"/>
    </w:rPr>
  </w:style>
  <w:style w:type="paragraph" w:customStyle="1" w:styleId="CiteCard0">
    <w:name w:val="Cite_Card"/>
    <w:link w:val="CiteCardChar"/>
    <w:qFormat/>
    <w:rsid w:val="007A7912"/>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7A7912"/>
    <w:pPr>
      <w:widowControl w:val="0"/>
    </w:pPr>
    <w:rPr>
      <w:rFonts w:eastAsia="MS Mincho"/>
      <w:color w:val="auto"/>
    </w:rPr>
  </w:style>
  <w:style w:type="paragraph" w:customStyle="1" w:styleId="dropcap">
    <w:name w:val="dropcap"/>
    <w:basedOn w:val="Normal"/>
    <w:uiPriority w:val="99"/>
    <w:qFormat/>
    <w:rsid w:val="007A7912"/>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7A7912"/>
    <w:rPr>
      <w:rFonts w:ascii="Georgia" w:eastAsia="Times New Roman" w:hAnsi="Georgia" w:cs="Calibri"/>
      <w:u w:val="single"/>
    </w:rPr>
  </w:style>
  <w:style w:type="paragraph" w:customStyle="1" w:styleId="StyleStyle49pt6">
    <w:name w:val="Style Style4 + 9 pt6"/>
    <w:basedOn w:val="Style4"/>
    <w:link w:val="StyleStyle49pt6Char"/>
    <w:qFormat/>
    <w:rsid w:val="007A7912"/>
    <w:rPr>
      <w:rFonts w:ascii="Georgia" w:hAnsi="Georgia"/>
    </w:rPr>
  </w:style>
  <w:style w:type="character" w:customStyle="1" w:styleId="UnderlineCharCharCharCharChar">
    <w:name w:val="Underline Char Char Char Char Char"/>
    <w:link w:val="UnderlineCharCharCharChar"/>
    <w:locked/>
    <w:rsid w:val="007A7912"/>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7A7912"/>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7A7912"/>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7A7912"/>
    <w:rPr>
      <w:rFonts w:ascii="Georgia" w:hAnsi="Georgia"/>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7A7912"/>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7A7912"/>
    <w:rPr>
      <w:rFonts w:ascii="Georgia" w:hAnsi="Georgia"/>
      <w:b/>
      <w:bCs/>
      <w:u w:val="single"/>
    </w:rPr>
  </w:style>
  <w:style w:type="character" w:customStyle="1" w:styleId="DebatenoramlChar">
    <w:name w:val="Debatenoraml Char"/>
    <w:link w:val="Debatenoraml"/>
    <w:locked/>
    <w:rsid w:val="007A7912"/>
    <w:rPr>
      <w:rFonts w:ascii="Times New Roman" w:hAnsi="Times New Roman" w:cs="Times New Roman"/>
    </w:rPr>
  </w:style>
  <w:style w:type="paragraph" w:customStyle="1" w:styleId="Debatenoraml">
    <w:name w:val="Debatenoraml"/>
    <w:basedOn w:val="NoSpacing"/>
    <w:link w:val="DebatenoramlChar"/>
    <w:qFormat/>
    <w:rsid w:val="007A7912"/>
    <w:rPr>
      <w:rFonts w:eastAsiaTheme="minorHAnsi"/>
      <w:sz w:val="22"/>
      <w:szCs w:val="22"/>
    </w:rPr>
  </w:style>
  <w:style w:type="paragraph" w:customStyle="1" w:styleId="SynergyTag">
    <w:name w:val="SynergyTag"/>
    <w:basedOn w:val="Normal"/>
    <w:uiPriority w:val="99"/>
    <w:qFormat/>
    <w:rsid w:val="007A7912"/>
    <w:rPr>
      <w:rFonts w:eastAsia="Calibri"/>
      <w:b/>
    </w:rPr>
  </w:style>
  <w:style w:type="character" w:customStyle="1" w:styleId="QualsChar">
    <w:name w:val="Quals Char"/>
    <w:link w:val="Quals"/>
    <w:locked/>
    <w:rsid w:val="007A7912"/>
    <w:rPr>
      <w:rFonts w:ascii="Georgia" w:eastAsia="Calibri" w:hAnsi="Georgia"/>
      <w:sz w:val="18"/>
    </w:rPr>
  </w:style>
  <w:style w:type="paragraph" w:customStyle="1" w:styleId="Quals">
    <w:name w:val="Quals"/>
    <w:basedOn w:val="Normal"/>
    <w:link w:val="QualsChar"/>
    <w:qFormat/>
    <w:rsid w:val="007A7912"/>
    <w:rPr>
      <w:rFonts w:ascii="Georgia" w:eastAsia="Calibri" w:hAnsi="Georgia" w:cstheme="minorBidi"/>
      <w:sz w:val="18"/>
    </w:rPr>
  </w:style>
  <w:style w:type="paragraph" w:customStyle="1" w:styleId="times">
    <w:name w:val="times"/>
    <w:basedOn w:val="Normal"/>
    <w:qFormat/>
    <w:rsid w:val="007A7912"/>
    <w:pPr>
      <w:spacing w:before="100" w:beforeAutospacing="1" w:after="100" w:afterAutospacing="1"/>
    </w:pPr>
    <w:rPr>
      <w:rFonts w:eastAsia="Times New Roman"/>
      <w:sz w:val="24"/>
    </w:rPr>
  </w:style>
  <w:style w:type="paragraph" w:customStyle="1" w:styleId="BodyA">
    <w:name w:val="Body A"/>
    <w:uiPriority w:val="99"/>
    <w:qFormat/>
    <w:rsid w:val="007A7912"/>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7A7912"/>
    <w:rPr>
      <w:rFonts w:ascii="Georgia" w:eastAsia="Times New Roman" w:hAnsi="Georgia"/>
      <w:b/>
      <w:caps/>
      <w:szCs w:val="28"/>
      <w:u w:val="single"/>
    </w:rPr>
  </w:style>
  <w:style w:type="paragraph" w:customStyle="1" w:styleId="Starred">
    <w:name w:val="Starred"/>
    <w:basedOn w:val="Normal"/>
    <w:link w:val="StarredChar"/>
    <w:qFormat/>
    <w:rsid w:val="007A7912"/>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7A7912"/>
    <w:rPr>
      <w:rFonts w:ascii="Georgia" w:eastAsia="Times New Roman" w:hAnsi="Georgia"/>
      <w:b/>
      <w:caps/>
      <w:szCs w:val="28"/>
      <w:u w:val="single"/>
    </w:rPr>
  </w:style>
  <w:style w:type="paragraph" w:customStyle="1" w:styleId="NotStarred">
    <w:name w:val="NotStarred"/>
    <w:basedOn w:val="Normal"/>
    <w:link w:val="NotStarredChar"/>
    <w:qFormat/>
    <w:rsid w:val="007A7912"/>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7A7912"/>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7A7912"/>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7A7912"/>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7A7912"/>
    <w:rPr>
      <w:rFonts w:ascii="Georgia" w:eastAsia="Calibri" w:hAnsi="Georgia"/>
      <w:b/>
    </w:rPr>
  </w:style>
  <w:style w:type="paragraph" w:customStyle="1" w:styleId="H4Tag">
    <w:name w:val="H4 (Tag)"/>
    <w:basedOn w:val="Normal"/>
    <w:link w:val="H4TagChar1"/>
    <w:qFormat/>
    <w:rsid w:val="007A7912"/>
    <w:rPr>
      <w:rFonts w:ascii="Georgia" w:eastAsia="Calibri" w:hAnsi="Georgia" w:cstheme="minorBidi"/>
      <w:b/>
    </w:rPr>
  </w:style>
  <w:style w:type="paragraph" w:customStyle="1" w:styleId="CM25">
    <w:name w:val="CM25"/>
    <w:basedOn w:val="Default"/>
    <w:next w:val="Default"/>
    <w:qFormat/>
    <w:rsid w:val="007A7912"/>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7A7912"/>
    <w:rPr>
      <w:rFonts w:ascii="Georgia" w:hAnsi="Georgia"/>
      <w:b/>
    </w:rPr>
  </w:style>
  <w:style w:type="paragraph" w:customStyle="1" w:styleId="Debate-CardTagandCite-F6">
    <w:name w:val="Debate- Card Tag and Cite- F6"/>
    <w:basedOn w:val="Normal"/>
    <w:link w:val="Debate-CardTagandCite-F6Char"/>
    <w:qFormat/>
    <w:rsid w:val="007A7912"/>
    <w:pPr>
      <w:contextualSpacing/>
    </w:pPr>
    <w:rPr>
      <w:rFonts w:ascii="Georgia" w:hAnsi="Georgia" w:cstheme="minorBidi"/>
      <w:b/>
    </w:rPr>
  </w:style>
  <w:style w:type="character" w:customStyle="1" w:styleId="CardtextChar4">
    <w:name w:val="Card text Char"/>
    <w:link w:val="Cardtext3"/>
    <w:locked/>
    <w:rsid w:val="007A7912"/>
    <w:rPr>
      <w:rFonts w:ascii="Arial Narrow" w:hAnsi="Arial Narrow"/>
      <w:u w:val="single"/>
    </w:rPr>
  </w:style>
  <w:style w:type="paragraph" w:customStyle="1" w:styleId="Cardtext3">
    <w:name w:val="Card text"/>
    <w:link w:val="CardtextChar4"/>
    <w:qFormat/>
    <w:rsid w:val="007A7912"/>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7A7912"/>
    <w:rPr>
      <w:rFonts w:ascii="Georgia" w:eastAsia="Times New Roman" w:hAnsi="Georgia"/>
      <w:b/>
      <w:szCs w:val="28"/>
      <w:u w:val="single"/>
    </w:rPr>
  </w:style>
  <w:style w:type="paragraph" w:customStyle="1" w:styleId="NewHeading2">
    <w:name w:val="NewHeading2"/>
    <w:basedOn w:val="Normal"/>
    <w:link w:val="NewHeading2Char"/>
    <w:qFormat/>
    <w:rsid w:val="007A7912"/>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7A7912"/>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7A7912"/>
    <w:rPr>
      <w:rFonts w:eastAsia="Calibri"/>
    </w:rPr>
  </w:style>
  <w:style w:type="paragraph" w:customStyle="1" w:styleId="TagLine">
    <w:name w:val="Tag Line"/>
    <w:basedOn w:val="Normal"/>
    <w:next w:val="FullText"/>
    <w:uiPriority w:val="99"/>
    <w:qFormat/>
    <w:rsid w:val="007A7912"/>
    <w:rPr>
      <w:rFonts w:ascii="Arial Narrow" w:eastAsia="Times New Roman" w:hAnsi="Arial Narrow"/>
      <w:b/>
      <w:sz w:val="28"/>
    </w:rPr>
  </w:style>
  <w:style w:type="paragraph" w:customStyle="1" w:styleId="Card6pt">
    <w:name w:val="Card 6pt"/>
    <w:basedOn w:val="Normal"/>
    <w:uiPriority w:val="99"/>
    <w:qFormat/>
    <w:rsid w:val="007A7912"/>
    <w:pPr>
      <w:ind w:left="288" w:right="288"/>
    </w:pPr>
    <w:rPr>
      <w:rFonts w:ascii="Georgia" w:eastAsia="Calibri" w:hAnsi="Georgia"/>
      <w:color w:val="000000"/>
      <w:sz w:val="12"/>
      <w:szCs w:val="20"/>
    </w:rPr>
  </w:style>
  <w:style w:type="character" w:customStyle="1" w:styleId="FullCiteChar">
    <w:name w:val="Full Cite Char"/>
    <w:link w:val="FullCite"/>
    <w:locked/>
    <w:rsid w:val="007A7912"/>
    <w:rPr>
      <w:rFonts w:ascii="Garamond" w:eastAsia="Calibri" w:hAnsi="Garamond"/>
    </w:rPr>
  </w:style>
  <w:style w:type="paragraph" w:customStyle="1" w:styleId="FullCite">
    <w:name w:val="Full Cite"/>
    <w:basedOn w:val="Normal"/>
    <w:next w:val="Normal"/>
    <w:link w:val="FullCiteChar"/>
    <w:qFormat/>
    <w:rsid w:val="007A7912"/>
    <w:rPr>
      <w:rFonts w:ascii="Garamond" w:eastAsia="Calibri" w:hAnsi="Garamond" w:cstheme="minorBidi"/>
    </w:rPr>
  </w:style>
  <w:style w:type="character" w:customStyle="1" w:styleId="StyleCardStyleBlackUnderlineChar">
    <w:name w:val="Style Card Style + Black Underline Char"/>
    <w:link w:val="StyleCardStyleBlackUnderline"/>
    <w:locked/>
    <w:rsid w:val="007A7912"/>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7A7912"/>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7A7912"/>
    <w:pPr>
      <w:keepLines w:val="0"/>
      <w:pageBreakBefore w:val="0"/>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7A7912"/>
    <w:rPr>
      <w:rFonts w:ascii="Century Gothic" w:eastAsia="Times New Roman" w:hAnsi="Century Gothic"/>
      <w:sz w:val="16"/>
    </w:rPr>
  </w:style>
  <w:style w:type="character" w:customStyle="1" w:styleId="StylecardThickunderlineChar">
    <w:name w:val="Style card + Thick underline Char"/>
    <w:link w:val="StylecardThickunderline"/>
    <w:locked/>
    <w:rsid w:val="007A7912"/>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7A7912"/>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7A7912"/>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7A7912"/>
    <w:pPr>
      <w:ind w:left="288" w:right="288"/>
    </w:pPr>
    <w:rPr>
      <w:rFonts w:ascii="Georgia" w:eastAsia="SimSun" w:hAnsi="Georgia" w:cstheme="minorBidi"/>
      <w:b/>
      <w:bCs/>
      <w:u w:val="single"/>
      <w:lang w:eastAsia="zh-CN"/>
    </w:rPr>
  </w:style>
  <w:style w:type="paragraph" w:customStyle="1" w:styleId="CM27">
    <w:name w:val="CM27"/>
    <w:basedOn w:val="Default"/>
    <w:next w:val="Default"/>
    <w:qFormat/>
    <w:rsid w:val="007A7912"/>
    <w:pPr>
      <w:spacing w:after="200" w:line="276" w:lineRule="auto"/>
    </w:pPr>
    <w:rPr>
      <w:rFonts w:eastAsia="Calibri"/>
      <w:color w:val="auto"/>
      <w:sz w:val="22"/>
    </w:rPr>
  </w:style>
  <w:style w:type="paragraph" w:customStyle="1" w:styleId="font-null">
    <w:name w:val="font-null"/>
    <w:basedOn w:val="Normal"/>
    <w:uiPriority w:val="99"/>
    <w:qFormat/>
    <w:rsid w:val="007A7912"/>
    <w:pPr>
      <w:spacing w:before="100" w:beforeAutospacing="1" w:after="100" w:afterAutospacing="1"/>
    </w:pPr>
    <w:rPr>
      <w:rFonts w:eastAsia="Times New Roman"/>
      <w:sz w:val="24"/>
    </w:rPr>
  </w:style>
  <w:style w:type="paragraph" w:customStyle="1" w:styleId="rteindent1">
    <w:name w:val="rteindent1"/>
    <w:basedOn w:val="Normal"/>
    <w:uiPriority w:val="99"/>
    <w:qFormat/>
    <w:rsid w:val="007A7912"/>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7A7912"/>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7A7912"/>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7A7912"/>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7A7912"/>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7A7912"/>
    <w:pPr>
      <w:spacing w:before="100" w:beforeAutospacing="1" w:after="100" w:afterAutospacing="1"/>
    </w:pPr>
    <w:rPr>
      <w:rFonts w:eastAsia="Times New Roman"/>
      <w:sz w:val="24"/>
    </w:rPr>
  </w:style>
  <w:style w:type="paragraph" w:customStyle="1" w:styleId="class">
    <w:name w:val="class"/>
    <w:basedOn w:val="Normal"/>
    <w:uiPriority w:val="99"/>
    <w:qFormat/>
    <w:rsid w:val="007A7912"/>
    <w:pPr>
      <w:spacing w:before="100" w:beforeAutospacing="1" w:after="100" w:afterAutospacing="1"/>
    </w:pPr>
    <w:rPr>
      <w:rFonts w:eastAsia="Times New Roman"/>
      <w:sz w:val="24"/>
    </w:rPr>
  </w:style>
  <w:style w:type="character" w:customStyle="1" w:styleId="blocktitleChar0">
    <w:name w:val="block title Char"/>
    <w:link w:val="blocktitle0"/>
    <w:locked/>
    <w:rsid w:val="007A7912"/>
    <w:rPr>
      <w:rFonts w:ascii="Calibri" w:eastAsia="Calibri" w:hAnsi="Calibri" w:cs="Calibri"/>
      <w:b/>
      <w:caps/>
      <w:sz w:val="28"/>
      <w:szCs w:val="28"/>
      <w:lang w:val="es-ES"/>
    </w:rPr>
  </w:style>
  <w:style w:type="paragraph" w:customStyle="1" w:styleId="Pa6">
    <w:name w:val="Pa6"/>
    <w:basedOn w:val="Normal"/>
    <w:next w:val="Normal"/>
    <w:uiPriority w:val="99"/>
    <w:qFormat/>
    <w:rsid w:val="007A7912"/>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7A7912"/>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7A7912"/>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7A7912"/>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7A7912"/>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7A7912"/>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7A7912"/>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7A7912"/>
    <w:rPr>
      <w:rFonts w:ascii="Georgia" w:eastAsia="SimSun" w:hAnsi="Georgia" w:cstheme="minorBidi"/>
      <w:b/>
      <w:bCs/>
    </w:rPr>
  </w:style>
  <w:style w:type="paragraph" w:customStyle="1" w:styleId="summary">
    <w:name w:val="summary"/>
    <w:basedOn w:val="Normal"/>
    <w:uiPriority w:val="99"/>
    <w:qFormat/>
    <w:rsid w:val="007A7912"/>
    <w:pPr>
      <w:spacing w:before="100" w:beforeAutospacing="1" w:after="100" w:afterAutospacing="1"/>
    </w:pPr>
    <w:rPr>
      <w:rFonts w:eastAsia="Times New Roman"/>
      <w:sz w:val="24"/>
    </w:rPr>
  </w:style>
  <w:style w:type="paragraph" w:customStyle="1" w:styleId="Caption2">
    <w:name w:val="Caption2"/>
    <w:basedOn w:val="Normal"/>
    <w:uiPriority w:val="99"/>
    <w:qFormat/>
    <w:rsid w:val="007A7912"/>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7A7912"/>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7A7912"/>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7A7912"/>
    <w:pPr>
      <w:jc w:val="center"/>
    </w:pPr>
    <w:rPr>
      <w:rFonts w:ascii="Book Antiqua" w:eastAsia="Times New Roman" w:hAnsi="Book Antiqua"/>
      <w:b/>
      <w:sz w:val="28"/>
    </w:rPr>
  </w:style>
  <w:style w:type="paragraph" w:customStyle="1" w:styleId="NoteLevel21">
    <w:name w:val="Note Level 21"/>
    <w:basedOn w:val="Normal"/>
    <w:next w:val="Normal"/>
    <w:uiPriority w:val="99"/>
    <w:qFormat/>
    <w:rsid w:val="007A7912"/>
    <w:pPr>
      <w:keepNext/>
      <w:ind w:left="288" w:right="288"/>
    </w:pPr>
    <w:rPr>
      <w:rFonts w:ascii="Georgia" w:eastAsia="MS Gothic" w:hAnsi="Georgia"/>
      <w:szCs w:val="20"/>
    </w:rPr>
  </w:style>
  <w:style w:type="paragraph" w:customStyle="1" w:styleId="Little">
    <w:name w:val="Little"/>
    <w:basedOn w:val="Normal"/>
    <w:next w:val="Normal"/>
    <w:link w:val="LittleChar"/>
    <w:qFormat/>
    <w:rsid w:val="007A7912"/>
    <w:pPr>
      <w:ind w:left="288"/>
    </w:pPr>
    <w:rPr>
      <w:rFonts w:ascii="Garamond" w:eastAsia="Times New Roman" w:hAnsi="Garamond"/>
      <w:sz w:val="16"/>
    </w:rPr>
  </w:style>
  <w:style w:type="paragraph" w:customStyle="1" w:styleId="AAAcard">
    <w:name w:val="AAAcard"/>
    <w:basedOn w:val="Normal"/>
    <w:uiPriority w:val="99"/>
    <w:qFormat/>
    <w:rsid w:val="007A7912"/>
    <w:pPr>
      <w:ind w:left="288" w:right="288"/>
    </w:pPr>
    <w:rPr>
      <w:rFonts w:eastAsia="Times New Roman"/>
    </w:rPr>
  </w:style>
  <w:style w:type="paragraph" w:customStyle="1" w:styleId="Caption3">
    <w:name w:val="Caption3"/>
    <w:basedOn w:val="Normal"/>
    <w:uiPriority w:val="99"/>
    <w:qFormat/>
    <w:rsid w:val="007A7912"/>
    <w:pPr>
      <w:spacing w:before="100" w:beforeAutospacing="1" w:after="100" w:afterAutospacing="1"/>
    </w:pPr>
    <w:rPr>
      <w:rFonts w:eastAsia="Times New Roman"/>
      <w:sz w:val="24"/>
    </w:rPr>
  </w:style>
  <w:style w:type="paragraph" w:customStyle="1" w:styleId="body-12-5">
    <w:name w:val="body-12-5"/>
    <w:basedOn w:val="Normal"/>
    <w:uiPriority w:val="99"/>
    <w:qFormat/>
    <w:rsid w:val="007A7912"/>
    <w:pPr>
      <w:spacing w:before="100" w:beforeAutospacing="1" w:after="100" w:afterAutospacing="1"/>
    </w:pPr>
    <w:rPr>
      <w:rFonts w:eastAsia="Times New Roman"/>
      <w:sz w:val="24"/>
    </w:rPr>
  </w:style>
  <w:style w:type="paragraph" w:customStyle="1" w:styleId="infuse">
    <w:name w:val="infuse"/>
    <w:basedOn w:val="Normal"/>
    <w:uiPriority w:val="99"/>
    <w:qFormat/>
    <w:rsid w:val="007A7912"/>
    <w:pPr>
      <w:spacing w:before="100" w:beforeAutospacing="1" w:after="100" w:afterAutospacing="1"/>
    </w:pPr>
    <w:rPr>
      <w:rFonts w:eastAsia="Times New Roman"/>
      <w:sz w:val="24"/>
    </w:rPr>
  </w:style>
  <w:style w:type="paragraph" w:customStyle="1" w:styleId="fontreg">
    <w:name w:val="font_reg"/>
    <w:basedOn w:val="Normal"/>
    <w:uiPriority w:val="99"/>
    <w:qFormat/>
    <w:rsid w:val="007A7912"/>
    <w:pPr>
      <w:spacing w:before="100" w:beforeAutospacing="1" w:after="100" w:afterAutospacing="1"/>
    </w:pPr>
    <w:rPr>
      <w:rFonts w:eastAsia="Times New Roman"/>
      <w:sz w:val="24"/>
    </w:rPr>
  </w:style>
  <w:style w:type="paragraph" w:customStyle="1" w:styleId="CITEF3">
    <w:name w:val="CITE F3"/>
    <w:uiPriority w:val="99"/>
    <w:qFormat/>
    <w:rsid w:val="007A7912"/>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7A7912"/>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7A7912"/>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7A7912"/>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7A7912"/>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7A7912"/>
    <w:pPr>
      <w:ind w:left="144"/>
    </w:pPr>
    <w:rPr>
      <w:rFonts w:ascii="Cambria" w:eastAsia="Calibri" w:hAnsi="Cambria"/>
      <w:sz w:val="24"/>
    </w:rPr>
  </w:style>
  <w:style w:type="paragraph" w:customStyle="1" w:styleId="FreeFormA">
    <w:name w:val="Free Form A"/>
    <w:autoRedefine/>
    <w:uiPriority w:val="99"/>
    <w:qFormat/>
    <w:rsid w:val="007A7912"/>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7A7912"/>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7A7912"/>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7A7912"/>
    <w:rPr>
      <w:rFonts w:ascii="Times New Roman" w:eastAsia="Times New Roman" w:hAnsi="Times New Roman" w:cs="Times New Roman"/>
      <w:sz w:val="10"/>
    </w:rPr>
  </w:style>
  <w:style w:type="paragraph" w:customStyle="1" w:styleId="subheader">
    <w:name w:val="subheader"/>
    <w:basedOn w:val="Normal"/>
    <w:uiPriority w:val="99"/>
    <w:qFormat/>
    <w:rsid w:val="007A7912"/>
    <w:pPr>
      <w:spacing w:before="100" w:beforeAutospacing="1" w:after="100" w:afterAutospacing="1"/>
    </w:pPr>
    <w:rPr>
      <w:rFonts w:eastAsia="Times New Roman"/>
      <w:sz w:val="24"/>
    </w:rPr>
  </w:style>
  <w:style w:type="paragraph" w:customStyle="1" w:styleId="firstletter">
    <w:name w:val="firstletter"/>
    <w:basedOn w:val="Normal"/>
    <w:uiPriority w:val="99"/>
    <w:qFormat/>
    <w:rsid w:val="007A7912"/>
    <w:pPr>
      <w:spacing w:before="100" w:beforeAutospacing="1" w:after="100" w:afterAutospacing="1"/>
    </w:pPr>
    <w:rPr>
      <w:rFonts w:eastAsia="Times New Roman"/>
      <w:sz w:val="24"/>
    </w:rPr>
  </w:style>
  <w:style w:type="paragraph" w:customStyle="1" w:styleId="more">
    <w:name w:val="more"/>
    <w:basedOn w:val="Normal"/>
    <w:uiPriority w:val="99"/>
    <w:qFormat/>
    <w:rsid w:val="007A7912"/>
    <w:pPr>
      <w:spacing w:before="100" w:beforeAutospacing="1" w:after="100" w:afterAutospacing="1"/>
    </w:pPr>
    <w:rPr>
      <w:rFonts w:eastAsia="Times New Roman"/>
      <w:sz w:val="24"/>
    </w:rPr>
  </w:style>
  <w:style w:type="paragraph" w:customStyle="1" w:styleId="story">
    <w:name w:val="story"/>
    <w:basedOn w:val="Normal"/>
    <w:uiPriority w:val="99"/>
    <w:qFormat/>
    <w:rsid w:val="007A7912"/>
    <w:pPr>
      <w:spacing w:before="100" w:beforeAutospacing="1" w:after="100" w:afterAutospacing="1"/>
    </w:pPr>
    <w:rPr>
      <w:rFonts w:eastAsia="Times New Roman"/>
      <w:sz w:val="24"/>
    </w:rPr>
  </w:style>
  <w:style w:type="paragraph" w:customStyle="1" w:styleId="H1numbered">
    <w:name w:val="H1 numbered"/>
    <w:basedOn w:val="Normal"/>
    <w:uiPriority w:val="99"/>
    <w:qFormat/>
    <w:rsid w:val="007A7912"/>
    <w:pPr>
      <w:pageBreakBefore/>
      <w:widowControl w:val="0"/>
      <w:numPr>
        <w:numId w:val="14"/>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7A7912"/>
    <w:pPr>
      <w:widowControl w:val="0"/>
      <w:numPr>
        <w:ilvl w:val="1"/>
        <w:numId w:val="14"/>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7A7912"/>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7A7912"/>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7A7912"/>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7A7912"/>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7A7912"/>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7A7912"/>
    <w:pPr>
      <w:widowControl w:val="0"/>
      <w:spacing w:after="63"/>
    </w:pPr>
    <w:rPr>
      <w:rFonts w:ascii="Arial" w:hAnsi="Arial"/>
      <w:color w:val="auto"/>
    </w:rPr>
  </w:style>
  <w:style w:type="paragraph" w:customStyle="1" w:styleId="CM35">
    <w:name w:val="CM35"/>
    <w:basedOn w:val="Default"/>
    <w:next w:val="Default"/>
    <w:uiPriority w:val="99"/>
    <w:qFormat/>
    <w:rsid w:val="007A7912"/>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7A7912"/>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7A7912"/>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7A7912"/>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7A7912"/>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7A7912"/>
    <w:rPr>
      <w:rFonts w:ascii="Georgia" w:hAnsi="Georgia"/>
      <w:sz w:val="22"/>
      <w:szCs w:val="22"/>
      <w:lang w:val="x-none" w:eastAsia="x-none"/>
    </w:rPr>
  </w:style>
  <w:style w:type="character" w:customStyle="1" w:styleId="StyleCards11ptUnderlineChar">
    <w:name w:val="Style Cards + 11 pt Underline Char"/>
    <w:link w:val="StyleCards11ptUnderline"/>
    <w:locked/>
    <w:rsid w:val="007A7912"/>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7A7912"/>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7A7912"/>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7A7912"/>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7A7912"/>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7A7912"/>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7A7912"/>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7A7912"/>
    <w:rPr>
      <w:rFonts w:ascii="Georgia" w:hAnsi="Georgia" w:cstheme="minorBidi"/>
      <w:lang w:val="x-none" w:eastAsia="x-none"/>
    </w:rPr>
  </w:style>
  <w:style w:type="character" w:customStyle="1" w:styleId="NormalFontChar">
    <w:name w:val="Normal Font Char"/>
    <w:link w:val="NormalFont"/>
    <w:locked/>
    <w:rsid w:val="007A7912"/>
    <w:rPr>
      <w:rFonts w:ascii="Times New Roman" w:eastAsia="Times New Roman" w:hAnsi="Times New Roman" w:cs="Times New Roman"/>
      <w:sz w:val="20"/>
      <w:szCs w:val="20"/>
    </w:rPr>
  </w:style>
  <w:style w:type="paragraph" w:customStyle="1" w:styleId="NormalFont">
    <w:name w:val="Normal Font"/>
    <w:link w:val="NormalFontChar"/>
    <w:qFormat/>
    <w:rsid w:val="007A7912"/>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7A7912"/>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7A7912"/>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7A7912"/>
    <w:rPr>
      <w:u w:val="single"/>
      <w:lang w:val="x-none" w:eastAsia="x-none"/>
    </w:rPr>
  </w:style>
  <w:style w:type="character" w:customStyle="1" w:styleId="StyleNormalFont11ptBoldUnderlineChar">
    <w:name w:val="Style Normal Font + 11 pt Bold Underline Char"/>
    <w:link w:val="StyleNormalFont11ptBoldUnderline"/>
    <w:locked/>
    <w:rsid w:val="007A7912"/>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7A7912"/>
    <w:rPr>
      <w:b/>
      <w:bCs/>
      <w:u w:val="single"/>
      <w:lang w:val="x-none" w:eastAsia="x-none"/>
    </w:rPr>
  </w:style>
  <w:style w:type="paragraph" w:customStyle="1" w:styleId="Smallfont0">
    <w:name w:val="Smallfont"/>
    <w:basedOn w:val="Normal"/>
    <w:uiPriority w:val="99"/>
    <w:qFormat/>
    <w:rsid w:val="007A7912"/>
    <w:rPr>
      <w:rFonts w:eastAsia="Times New Roman"/>
      <w:sz w:val="15"/>
    </w:rPr>
  </w:style>
  <w:style w:type="paragraph" w:customStyle="1" w:styleId="formatvorlage2">
    <w:name w:val="formatvorlage2"/>
    <w:basedOn w:val="Normal"/>
    <w:uiPriority w:val="99"/>
    <w:qFormat/>
    <w:rsid w:val="007A7912"/>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7A7912"/>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7A7912"/>
    <w:pPr>
      <w:pBdr>
        <w:bottom w:val="none" w:sz="0" w:space="0" w:color="auto"/>
      </w:pBdr>
      <w:spacing w:after="0"/>
      <w:contextualSpacing w:val="0"/>
      <w:jc w:val="center"/>
    </w:pPr>
    <w:rPr>
      <w:rFonts w:ascii="Georgia" w:eastAsia="Times New Roman" w:hAnsi="Georgia"/>
      <w:b/>
      <w:sz w:val="20"/>
      <w:lang w:val="x-none" w:eastAsia="x-none"/>
    </w:rPr>
  </w:style>
  <w:style w:type="character" w:customStyle="1" w:styleId="StyleTitle11ptNotBoldNounderlineChar">
    <w:name w:val="Style Title + 11 pt Not Bold No underline Char"/>
    <w:link w:val="StyleTitle11ptNotBoldNounderline"/>
    <w:locked/>
    <w:rsid w:val="007A7912"/>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7A7912"/>
    <w:pPr>
      <w:pBdr>
        <w:bottom w:val="none" w:sz="0" w:space="0" w:color="auto"/>
      </w:pBdr>
      <w:spacing w:after="0"/>
      <w:contextualSpacing w:val="0"/>
      <w:jc w:val="center"/>
    </w:pPr>
    <w:rPr>
      <w:rFonts w:ascii="Georgia" w:eastAsia="Times New Roman" w:hAnsi="Georgia"/>
      <w:sz w:val="20"/>
      <w:lang w:val="x-none" w:eastAsia="x-none"/>
    </w:rPr>
  </w:style>
  <w:style w:type="character" w:customStyle="1" w:styleId="HotRouteCharCharCharCharCharChar">
    <w:name w:val="Hot Route! Char Char Char Char Char Char"/>
    <w:link w:val="HotRouteCharCharCharCharChar"/>
    <w:locked/>
    <w:rsid w:val="007A7912"/>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7A7912"/>
    <w:pPr>
      <w:ind w:left="144"/>
    </w:pPr>
    <w:rPr>
      <w:rFonts w:ascii="Georgia" w:eastAsia="Times New Roman" w:hAnsi="Georgia" w:cstheme="minorBidi"/>
      <w:lang w:val="x-none" w:eastAsia="x-none"/>
    </w:rPr>
  </w:style>
  <w:style w:type="paragraph" w:customStyle="1" w:styleId="deck">
    <w:name w:val="deck"/>
    <w:basedOn w:val="Normal"/>
    <w:uiPriority w:val="99"/>
    <w:qFormat/>
    <w:rsid w:val="007A7912"/>
    <w:pPr>
      <w:spacing w:before="100" w:beforeAutospacing="1" w:after="100" w:afterAutospacing="1"/>
    </w:pPr>
    <w:rPr>
      <w:rFonts w:eastAsia="Times New Roman"/>
      <w:sz w:val="24"/>
    </w:rPr>
  </w:style>
  <w:style w:type="paragraph" w:customStyle="1" w:styleId="i1">
    <w:name w:val="i1"/>
    <w:basedOn w:val="Normal"/>
    <w:uiPriority w:val="99"/>
    <w:qFormat/>
    <w:rsid w:val="007A7912"/>
    <w:pPr>
      <w:spacing w:before="100" w:beforeAutospacing="1" w:after="100" w:afterAutospacing="1"/>
    </w:pPr>
    <w:rPr>
      <w:rFonts w:eastAsia="Times New Roman"/>
      <w:sz w:val="24"/>
    </w:rPr>
  </w:style>
  <w:style w:type="paragraph" w:customStyle="1" w:styleId="question">
    <w:name w:val="question"/>
    <w:basedOn w:val="Normal"/>
    <w:uiPriority w:val="99"/>
    <w:qFormat/>
    <w:rsid w:val="007A7912"/>
    <w:pPr>
      <w:spacing w:before="100" w:beforeAutospacing="1" w:after="100" w:afterAutospacing="1"/>
    </w:pPr>
    <w:rPr>
      <w:rFonts w:eastAsia="Times New Roman"/>
      <w:sz w:val="24"/>
    </w:rPr>
  </w:style>
  <w:style w:type="paragraph" w:customStyle="1" w:styleId="bodycopy">
    <w:name w:val="bodycopy"/>
    <w:basedOn w:val="Normal"/>
    <w:uiPriority w:val="99"/>
    <w:qFormat/>
    <w:rsid w:val="007A7912"/>
    <w:pPr>
      <w:spacing w:before="100" w:beforeAutospacing="1" w:after="100" w:afterAutospacing="1"/>
    </w:pPr>
    <w:rPr>
      <w:rFonts w:eastAsia="Times New Roman"/>
      <w:sz w:val="24"/>
    </w:rPr>
  </w:style>
  <w:style w:type="paragraph" w:customStyle="1" w:styleId="Fifth">
    <w:name w:val="Fifth"/>
    <w:basedOn w:val="Normal"/>
    <w:link w:val="FifthChar"/>
    <w:qFormat/>
    <w:rsid w:val="007A7912"/>
    <w:rPr>
      <w:rFonts w:eastAsia="Calibri"/>
    </w:rPr>
  </w:style>
  <w:style w:type="paragraph" w:customStyle="1" w:styleId="NoteLevel22">
    <w:name w:val="Note Level 22"/>
    <w:basedOn w:val="Normal"/>
    <w:next w:val="Normal"/>
    <w:uiPriority w:val="99"/>
    <w:qFormat/>
    <w:rsid w:val="007A7912"/>
    <w:pPr>
      <w:keepNext/>
      <w:ind w:left="288" w:right="288"/>
    </w:pPr>
    <w:rPr>
      <w:rFonts w:ascii="Georgia" w:eastAsia="MS Gothic" w:hAnsi="Georgia"/>
      <w:szCs w:val="20"/>
    </w:rPr>
  </w:style>
  <w:style w:type="paragraph" w:customStyle="1" w:styleId="wp-caption-text">
    <w:name w:val="wp-caption-text"/>
    <w:basedOn w:val="Normal"/>
    <w:qFormat/>
    <w:rsid w:val="007A7912"/>
    <w:pPr>
      <w:spacing w:before="100" w:beforeAutospacing="1" w:after="100" w:afterAutospacing="1"/>
    </w:pPr>
    <w:rPr>
      <w:rFonts w:eastAsia="Times New Roman"/>
      <w:sz w:val="24"/>
    </w:rPr>
  </w:style>
  <w:style w:type="paragraph" w:customStyle="1" w:styleId="svarticle">
    <w:name w:val="svarticle"/>
    <w:basedOn w:val="Normal"/>
    <w:uiPriority w:val="99"/>
    <w:qFormat/>
    <w:rsid w:val="007A7912"/>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7A7912"/>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7A7912"/>
    <w:pPr>
      <w:spacing w:before="100" w:beforeAutospacing="1" w:after="100" w:afterAutospacing="1"/>
    </w:pPr>
  </w:style>
  <w:style w:type="paragraph" w:customStyle="1" w:styleId="description">
    <w:name w:val="description"/>
    <w:basedOn w:val="Normal"/>
    <w:uiPriority w:val="99"/>
    <w:qFormat/>
    <w:rsid w:val="007A7912"/>
    <w:pPr>
      <w:spacing w:before="100" w:beforeAutospacing="1" w:after="100" w:afterAutospacing="1"/>
    </w:pPr>
  </w:style>
  <w:style w:type="paragraph" w:customStyle="1" w:styleId="graf">
    <w:name w:val="graf"/>
    <w:basedOn w:val="Normal"/>
    <w:uiPriority w:val="99"/>
    <w:qFormat/>
    <w:rsid w:val="007A7912"/>
    <w:pPr>
      <w:spacing w:before="100" w:beforeAutospacing="1" w:after="100" w:afterAutospacing="1"/>
    </w:pPr>
  </w:style>
  <w:style w:type="paragraph" w:customStyle="1" w:styleId="column">
    <w:name w:val="column"/>
    <w:basedOn w:val="Normal"/>
    <w:uiPriority w:val="99"/>
    <w:qFormat/>
    <w:rsid w:val="007A7912"/>
    <w:pPr>
      <w:spacing w:before="100" w:beforeAutospacing="1" w:after="100" w:afterAutospacing="1"/>
    </w:pPr>
  </w:style>
  <w:style w:type="paragraph" w:customStyle="1" w:styleId="recirc-container">
    <w:name w:val="recirc-container"/>
    <w:basedOn w:val="Normal"/>
    <w:uiPriority w:val="99"/>
    <w:qFormat/>
    <w:rsid w:val="007A7912"/>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7A7912"/>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7A7912"/>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7A7912"/>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7A7912"/>
    <w:rPr>
      <w:rFonts w:ascii="Georgia" w:hAnsi="Georgia" w:hint="default"/>
      <w:i/>
      <w:iCs/>
      <w:color w:val="808080"/>
    </w:rPr>
  </w:style>
  <w:style w:type="character" w:customStyle="1" w:styleId="cardchar00">
    <w:name w:val="cardchar0"/>
    <w:basedOn w:val="DefaultParagraphFont"/>
    <w:rsid w:val="007A7912"/>
  </w:style>
  <w:style w:type="character" w:customStyle="1" w:styleId="UnderlineNon-bold">
    <w:name w:val="Underline Non - bold"/>
    <w:rsid w:val="007A7912"/>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7A7912"/>
  </w:style>
  <w:style w:type="character" w:customStyle="1" w:styleId="StyleHeading4UnderlinedsmalltextGaramondChar">
    <w:name w:val="Style Heading 4Underlinedsmall text + Garamond Char"/>
    <w:link w:val="StyleHeading4UnderlinedsmalltextGaramond"/>
    <w:locked/>
    <w:rsid w:val="007A7912"/>
    <w:rPr>
      <w:rFonts w:ascii="Calibri" w:hAnsi="Calibri" w:cs="Calibri"/>
    </w:rPr>
  </w:style>
  <w:style w:type="character" w:customStyle="1" w:styleId="Heading5Char2">
    <w:name w:val="Heading 5 Char2"/>
    <w:rsid w:val="007A7912"/>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7A7912"/>
    <w:rPr>
      <w:rFonts w:ascii="Arial" w:hAnsi="Arial" w:cs="Arial"/>
      <w:vanish/>
      <w:sz w:val="16"/>
      <w:szCs w:val="16"/>
    </w:rPr>
  </w:style>
  <w:style w:type="paragraph" w:styleId="z-TopofForm">
    <w:name w:val="HTML Top of Form"/>
    <w:basedOn w:val="Normal"/>
    <w:next w:val="Normal"/>
    <w:link w:val="z-TopofFormChar"/>
    <w:hidden/>
    <w:uiPriority w:val="99"/>
    <w:unhideWhenUsed/>
    <w:rsid w:val="007A7912"/>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7A7912"/>
    <w:rPr>
      <w:rFonts w:ascii="Arial" w:hAnsi="Arial" w:cs="Arial"/>
      <w:vanish/>
      <w:sz w:val="16"/>
      <w:szCs w:val="16"/>
    </w:rPr>
  </w:style>
  <w:style w:type="character" w:customStyle="1" w:styleId="z-BottomofFormChar">
    <w:name w:val="z-Bottom of Form Char"/>
    <w:basedOn w:val="DefaultParagraphFont"/>
    <w:link w:val="z-BottomofForm"/>
    <w:uiPriority w:val="99"/>
    <w:rsid w:val="007A791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7A7912"/>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7A7912"/>
    <w:rPr>
      <w:rFonts w:ascii="Arial" w:hAnsi="Arial" w:cs="Arial"/>
      <w:vanish/>
      <w:sz w:val="16"/>
      <w:szCs w:val="16"/>
    </w:rPr>
  </w:style>
  <w:style w:type="character" w:customStyle="1" w:styleId="Style2CharChar">
    <w:name w:val="Style2 Char Char"/>
    <w:rsid w:val="007A7912"/>
    <w:rPr>
      <w:u w:val="thick"/>
      <w:lang w:val="en-US" w:eastAsia="en-US" w:bidi="ar-SA"/>
    </w:rPr>
  </w:style>
  <w:style w:type="character" w:customStyle="1" w:styleId="authordate1">
    <w:name w:val="authordate"/>
    <w:rsid w:val="007A7912"/>
  </w:style>
  <w:style w:type="character" w:customStyle="1" w:styleId="underline0">
    <w:name w:val="%underline"/>
    <w:qFormat/>
    <w:rsid w:val="007A7912"/>
    <w:rPr>
      <w:rFonts w:ascii="Times New Roman" w:hAnsi="Times New Roman" w:cs="Times New Roman" w:hint="default"/>
      <w:strike w:val="0"/>
      <w:dstrike w:val="0"/>
      <w:sz w:val="16"/>
      <w:u w:val="none"/>
      <w:effect w:val="none"/>
    </w:rPr>
  </w:style>
  <w:style w:type="character" w:customStyle="1" w:styleId="AUNDERLINE0">
    <w:name w:val="AUNDERLINE"/>
    <w:qFormat/>
    <w:rsid w:val="007A7912"/>
    <w:rPr>
      <w:rFonts w:ascii="Times New Roman" w:hAnsi="Times New Roman" w:cs="Times New Roman" w:hint="default"/>
      <w:sz w:val="20"/>
      <w:u w:val="single"/>
    </w:rPr>
  </w:style>
  <w:style w:type="character" w:customStyle="1" w:styleId="UnderlinedCharChar">
    <w:name w:val="Underlined Char Char"/>
    <w:rsid w:val="007A7912"/>
    <w:rPr>
      <w:rFonts w:ascii="Garamond" w:hAnsi="Garamond" w:hint="default"/>
      <w:szCs w:val="28"/>
      <w:u w:val="single"/>
      <w:lang w:val="en-US" w:eastAsia="en-US" w:bidi="ar-SA"/>
    </w:rPr>
  </w:style>
  <w:style w:type="character" w:customStyle="1" w:styleId="slug-doi">
    <w:name w:val="slug-doi"/>
    <w:basedOn w:val="DefaultParagraphFont"/>
    <w:rsid w:val="007A7912"/>
  </w:style>
  <w:style w:type="character" w:customStyle="1" w:styleId="af">
    <w:name w:val="af"/>
    <w:basedOn w:val="DefaultParagraphFont"/>
    <w:rsid w:val="007A7912"/>
  </w:style>
  <w:style w:type="character" w:customStyle="1" w:styleId="ab">
    <w:name w:val="ab"/>
    <w:basedOn w:val="DefaultParagraphFont"/>
    <w:rsid w:val="007A7912"/>
  </w:style>
  <w:style w:type="character" w:customStyle="1" w:styleId="em">
    <w:name w:val="em"/>
    <w:basedOn w:val="DefaultParagraphFont"/>
    <w:rsid w:val="007A7912"/>
  </w:style>
  <w:style w:type="character" w:customStyle="1" w:styleId="au">
    <w:name w:val="au"/>
    <w:basedOn w:val="DefaultParagraphFont"/>
    <w:rsid w:val="007A7912"/>
  </w:style>
  <w:style w:type="character" w:customStyle="1" w:styleId="ti">
    <w:name w:val="ti"/>
    <w:basedOn w:val="DefaultParagraphFont"/>
    <w:rsid w:val="007A7912"/>
  </w:style>
  <w:style w:type="character" w:customStyle="1" w:styleId="subheadblue">
    <w:name w:val="subhead_blue"/>
    <w:basedOn w:val="DefaultParagraphFont"/>
    <w:rsid w:val="007A7912"/>
  </w:style>
  <w:style w:type="character" w:customStyle="1" w:styleId="affiliation">
    <w:name w:val="affiliation"/>
    <w:basedOn w:val="DefaultParagraphFont"/>
    <w:rsid w:val="007A7912"/>
  </w:style>
  <w:style w:type="character" w:customStyle="1" w:styleId="slug-doi-wrapper">
    <w:name w:val="slug-doi-wrapper"/>
    <w:basedOn w:val="DefaultParagraphFont"/>
    <w:rsid w:val="007A7912"/>
  </w:style>
  <w:style w:type="character" w:customStyle="1" w:styleId="slug-metadata-noteahead-of-print">
    <w:name w:val="slug-metadata-note ahead-of-print"/>
    <w:basedOn w:val="DefaultParagraphFont"/>
    <w:rsid w:val="007A7912"/>
  </w:style>
  <w:style w:type="character" w:customStyle="1" w:styleId="slug-ahead-of-print-date">
    <w:name w:val="slug-ahead-of-print-date"/>
    <w:basedOn w:val="DefaultParagraphFont"/>
    <w:rsid w:val="007A7912"/>
  </w:style>
  <w:style w:type="character" w:customStyle="1" w:styleId="medium-bold">
    <w:name w:val="medium-bold"/>
    <w:basedOn w:val="DefaultParagraphFont"/>
    <w:rsid w:val="007A7912"/>
  </w:style>
  <w:style w:type="character" w:customStyle="1" w:styleId="updated-short-citation">
    <w:name w:val="updated-short-citation"/>
    <w:basedOn w:val="DefaultParagraphFont"/>
    <w:rsid w:val="007A7912"/>
  </w:style>
  <w:style w:type="character" w:customStyle="1" w:styleId="goohl0">
    <w:name w:val="goohl0"/>
    <w:basedOn w:val="DefaultParagraphFont"/>
    <w:rsid w:val="007A7912"/>
  </w:style>
  <w:style w:type="character" w:customStyle="1" w:styleId="CharChar6">
    <w:name w:val="Char Char6"/>
    <w:rsid w:val="007A7912"/>
    <w:rPr>
      <w:rFonts w:ascii="Arial" w:hAnsi="Arial" w:cs="Arial" w:hint="default"/>
      <w:bCs/>
      <w:sz w:val="16"/>
      <w:szCs w:val="26"/>
      <w:lang w:val="en-US" w:eastAsia="en-US" w:bidi="ar-SA"/>
    </w:rPr>
  </w:style>
  <w:style w:type="character" w:customStyle="1" w:styleId="TagCharChar1">
    <w:name w:val="Tag Char Char1"/>
    <w:rsid w:val="007A7912"/>
    <w:rPr>
      <w:b/>
      <w:bCs w:val="0"/>
      <w:sz w:val="24"/>
      <w:szCs w:val="24"/>
      <w:lang w:val="en-US" w:eastAsia="en-US" w:bidi="ar-SA"/>
    </w:rPr>
  </w:style>
  <w:style w:type="character" w:customStyle="1" w:styleId="12TimesNewRoman">
    <w:name w:val="12 Times New Roman"/>
    <w:rsid w:val="007A7912"/>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7A7912"/>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7A7912"/>
    <w:rPr>
      <w:rFonts w:ascii="Times New Roman" w:hAnsi="Times New Roman" w:cs="Times New Roman" w:hint="default"/>
      <w:strike w:val="0"/>
      <w:dstrike w:val="0"/>
      <w:sz w:val="14"/>
      <w:u w:val="none"/>
      <w:effect w:val="none"/>
    </w:rPr>
  </w:style>
  <w:style w:type="character" w:customStyle="1" w:styleId="F8-UnderlineBold">
    <w:name w:val="F8 - Underline/Bold"/>
    <w:rsid w:val="007A7912"/>
    <w:rPr>
      <w:rFonts w:ascii="Times New Roman" w:hAnsi="Times New Roman" w:cs="Times New Roman" w:hint="default"/>
      <w:b/>
      <w:bCs w:val="0"/>
      <w:sz w:val="20"/>
      <w:u w:val="single"/>
    </w:rPr>
  </w:style>
  <w:style w:type="character" w:customStyle="1" w:styleId="F7-SmallFont">
    <w:name w:val="F7 - Small Font"/>
    <w:rsid w:val="007A7912"/>
    <w:rPr>
      <w:rFonts w:ascii="Times New Roman" w:hAnsi="Times New Roman" w:cs="Times New Roman" w:hint="default"/>
      <w:sz w:val="14"/>
    </w:rPr>
  </w:style>
  <w:style w:type="character" w:customStyle="1" w:styleId="Brief-Bold">
    <w:name w:val="Brief - Bold"/>
    <w:rsid w:val="007A7912"/>
    <w:rPr>
      <w:rFonts w:ascii="Times New Roman" w:hAnsi="Times New Roman" w:cs="Times New Roman" w:hint="default"/>
      <w:b/>
      <w:bCs w:val="0"/>
    </w:rPr>
  </w:style>
  <w:style w:type="character" w:customStyle="1" w:styleId="Card-Underline">
    <w:name w:val="Card - Underline"/>
    <w:rsid w:val="007A7912"/>
    <w:rPr>
      <w:rFonts w:ascii="Times New Roman" w:hAnsi="Times New Roman" w:cs="Times New Roman" w:hint="default"/>
      <w:u w:val="single"/>
    </w:rPr>
  </w:style>
  <w:style w:type="character" w:customStyle="1" w:styleId="beriefunderline">
    <w:name w:val="berief = underline"/>
    <w:rsid w:val="007A7912"/>
    <w:rPr>
      <w:rFonts w:ascii="Times New Roman" w:eastAsia="Times New Roman" w:hAnsi="Times New Roman" w:cs="Times New Roman" w:hint="default"/>
      <w:sz w:val="20"/>
      <w:u w:val="single"/>
    </w:rPr>
  </w:style>
  <w:style w:type="character" w:customStyle="1" w:styleId="BoldText10pt">
    <w:name w:val="Bold Text 10 pt"/>
    <w:rsid w:val="007A7912"/>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7A7912"/>
    <w:rPr>
      <w:i/>
      <w:iCs w:val="0"/>
    </w:rPr>
  </w:style>
  <w:style w:type="character" w:customStyle="1" w:styleId="eoeaheader">
    <w:name w:val="eoea_header"/>
    <w:basedOn w:val="DefaultParagraphFont"/>
    <w:rsid w:val="007A7912"/>
  </w:style>
  <w:style w:type="character" w:customStyle="1" w:styleId="SC4208902">
    <w:name w:val="SC.4.208902"/>
    <w:rsid w:val="007A7912"/>
    <w:rPr>
      <w:rFonts w:ascii="Century" w:hAnsi="Century" w:cs="Century" w:hint="default"/>
      <w:color w:val="000000"/>
      <w:sz w:val="22"/>
      <w:szCs w:val="22"/>
    </w:rPr>
  </w:style>
  <w:style w:type="character" w:customStyle="1" w:styleId="SC4208915">
    <w:name w:val="SC.4.208915"/>
    <w:rsid w:val="007A7912"/>
    <w:rPr>
      <w:rFonts w:ascii="Century" w:hAnsi="Century" w:cs="Century" w:hint="default"/>
      <w:color w:val="000000"/>
      <w:sz w:val="13"/>
      <w:szCs w:val="13"/>
    </w:rPr>
  </w:style>
  <w:style w:type="character" w:customStyle="1" w:styleId="SC273764">
    <w:name w:val="SC.2.73764"/>
    <w:rsid w:val="007A7912"/>
    <w:rPr>
      <w:rFonts w:ascii="Century" w:hAnsi="Century" w:cs="Century" w:hint="default"/>
      <w:color w:val="000000"/>
      <w:sz w:val="72"/>
      <w:szCs w:val="72"/>
    </w:rPr>
  </w:style>
  <w:style w:type="character" w:customStyle="1" w:styleId="SC273779">
    <w:name w:val="SC.2.73779"/>
    <w:rsid w:val="007A7912"/>
    <w:rPr>
      <w:rFonts w:ascii="Century" w:hAnsi="Century" w:cs="Century" w:hint="default"/>
      <w:color w:val="000000"/>
      <w:sz w:val="40"/>
      <w:szCs w:val="40"/>
    </w:rPr>
  </w:style>
  <w:style w:type="character" w:customStyle="1" w:styleId="SC273763">
    <w:name w:val="SC.2.73763"/>
    <w:rsid w:val="007A7912"/>
    <w:rPr>
      <w:rFonts w:ascii="Century" w:hAnsi="Century" w:cs="Century" w:hint="default"/>
      <w:b/>
      <w:bCs/>
      <w:color w:val="000000"/>
    </w:rPr>
  </w:style>
  <w:style w:type="character" w:customStyle="1" w:styleId="SC4208910">
    <w:name w:val="SC.4.208910"/>
    <w:rsid w:val="007A7912"/>
    <w:rPr>
      <w:rFonts w:ascii="Century" w:hAnsi="Century" w:cs="Century" w:hint="default"/>
      <w:color w:val="000000"/>
      <w:sz w:val="28"/>
      <w:szCs w:val="28"/>
    </w:rPr>
  </w:style>
  <w:style w:type="character" w:customStyle="1" w:styleId="SC4208911">
    <w:name w:val="SC.4.208911"/>
    <w:rsid w:val="007A7912"/>
    <w:rPr>
      <w:rFonts w:ascii="Century" w:hAnsi="Century" w:cs="Century" w:hint="default"/>
      <w:color w:val="000000"/>
    </w:rPr>
  </w:style>
  <w:style w:type="character" w:customStyle="1" w:styleId="articlesubtitle">
    <w:name w:val="article_sub_title"/>
    <w:basedOn w:val="DefaultParagraphFont"/>
    <w:rsid w:val="007A7912"/>
  </w:style>
  <w:style w:type="character" w:customStyle="1" w:styleId="newsdate2">
    <w:name w:val="news_date2"/>
    <w:basedOn w:val="DefaultParagraphFont"/>
    <w:rsid w:val="007A7912"/>
  </w:style>
  <w:style w:type="character" w:customStyle="1" w:styleId="readarticleheader">
    <w:name w:val="readarticleheader"/>
    <w:basedOn w:val="DefaultParagraphFont"/>
    <w:rsid w:val="007A7912"/>
  </w:style>
  <w:style w:type="character" w:customStyle="1" w:styleId="UnderlineChar20">
    <w:name w:val="Underline Char2"/>
    <w:rsid w:val="007A7912"/>
    <w:rPr>
      <w:rFonts w:ascii="Trebuchet MS" w:hAnsi="Trebuchet MS" w:hint="default"/>
      <w:u w:val="thick"/>
      <w:lang w:val="en-US" w:eastAsia="zh-CN" w:bidi="ar-SA"/>
    </w:rPr>
  </w:style>
  <w:style w:type="character" w:customStyle="1" w:styleId="BoldUnderliningChar">
    <w:name w:val="Bold Underlining Char"/>
    <w:rsid w:val="007A7912"/>
    <w:rPr>
      <w:rFonts w:ascii="Arial Narrow" w:eastAsia="Times New Roman" w:hAnsi="Arial Narrow" w:hint="default"/>
      <w:b/>
      <w:bCs w:val="0"/>
      <w:szCs w:val="24"/>
      <w:u w:val="single"/>
      <w:lang w:val="en-GB" w:eastAsia="en-US" w:bidi="ar-SA"/>
    </w:rPr>
  </w:style>
  <w:style w:type="character" w:customStyle="1" w:styleId="medium-normal1">
    <w:name w:val="medium-normal1"/>
    <w:rsid w:val="007A7912"/>
    <w:rPr>
      <w:rFonts w:ascii="Arial" w:hAnsi="Arial" w:cs="Arial" w:hint="default"/>
      <w:b w:val="0"/>
      <w:bCs w:val="0"/>
      <w:i w:val="0"/>
      <w:iCs w:val="0"/>
      <w:sz w:val="20"/>
      <w:szCs w:val="20"/>
    </w:rPr>
  </w:style>
  <w:style w:type="character" w:customStyle="1" w:styleId="UnderlinedCardChar0">
    <w:name w:val="Underlined Card Char"/>
    <w:rsid w:val="007A7912"/>
    <w:rPr>
      <w:rFonts w:ascii="Palatino Linotype" w:hAnsi="Palatino Linotype" w:hint="default"/>
      <w:u w:val="single"/>
      <w:lang w:val="en-US" w:eastAsia="en-US" w:bidi="ar-SA"/>
    </w:rPr>
  </w:style>
  <w:style w:type="character" w:customStyle="1" w:styleId="char">
    <w:name w:val="char"/>
    <w:basedOn w:val="DefaultParagraphFont"/>
    <w:rsid w:val="007A7912"/>
  </w:style>
  <w:style w:type="character" w:customStyle="1" w:styleId="UnderlineCharCharCharCharCharChar">
    <w:name w:val="Underline Char Char Char Char Char Char"/>
    <w:rsid w:val="007A7912"/>
    <w:rPr>
      <w:rFonts w:ascii="Arial Narrow" w:hAnsi="Arial Narrow" w:hint="default"/>
      <w:szCs w:val="24"/>
      <w:u w:val="single"/>
      <w:lang w:val="en-US" w:eastAsia="en-US" w:bidi="ar-SA"/>
    </w:rPr>
  </w:style>
  <w:style w:type="character" w:customStyle="1" w:styleId="klink">
    <w:name w:val="klink"/>
    <w:basedOn w:val="DefaultParagraphFont"/>
    <w:rsid w:val="007A7912"/>
  </w:style>
  <w:style w:type="character" w:customStyle="1" w:styleId="date10">
    <w:name w:val="date1"/>
    <w:basedOn w:val="DefaultParagraphFont"/>
    <w:rsid w:val="007A7912"/>
  </w:style>
  <w:style w:type="character" w:customStyle="1" w:styleId="bolding1">
    <w:name w:val="bolding1"/>
    <w:rsid w:val="007A7912"/>
    <w:rPr>
      <w:b/>
      <w:bCs/>
    </w:rPr>
  </w:style>
  <w:style w:type="character" w:customStyle="1" w:styleId="bookoptions1">
    <w:name w:val="book_options1"/>
    <w:rsid w:val="007A7912"/>
    <w:rPr>
      <w:b/>
      <w:bCs/>
      <w:color w:val="333366"/>
    </w:rPr>
  </w:style>
  <w:style w:type="character" w:customStyle="1" w:styleId="descriptionblock">
    <w:name w:val="description block"/>
    <w:basedOn w:val="DefaultParagraphFont"/>
    <w:rsid w:val="007A7912"/>
  </w:style>
  <w:style w:type="character" w:customStyle="1" w:styleId="detailsboxblock">
    <w:name w:val="detailsbox block"/>
    <w:basedOn w:val="DefaultParagraphFont"/>
    <w:rsid w:val="007A7912"/>
  </w:style>
  <w:style w:type="character" w:customStyle="1" w:styleId="Char3">
    <w:name w:val="Char3"/>
    <w:rsid w:val="007A7912"/>
    <w:rPr>
      <w:rFonts w:ascii="Arial" w:hAnsi="Arial" w:cs="Arial" w:hint="default"/>
      <w:bCs/>
      <w:u w:val="thick"/>
      <w:lang w:val="en-US" w:eastAsia="en-US" w:bidi="ar-SA"/>
    </w:rPr>
  </w:style>
  <w:style w:type="character" w:customStyle="1" w:styleId="texto11">
    <w:name w:val="texto11"/>
    <w:rsid w:val="007A7912"/>
    <w:rPr>
      <w:rFonts w:ascii="Arial" w:hAnsi="Arial" w:cs="Arial" w:hint="default"/>
      <w:b w:val="0"/>
      <w:bCs w:val="0"/>
      <w:i w:val="0"/>
      <w:iCs w:val="0"/>
      <w:caps w:val="0"/>
      <w:color w:val="000000"/>
      <w:sz w:val="26"/>
      <w:szCs w:val="26"/>
    </w:rPr>
  </w:style>
  <w:style w:type="character" w:customStyle="1" w:styleId="CardTagChar">
    <w:name w:val="Card Tag Char"/>
    <w:rsid w:val="007A7912"/>
    <w:rPr>
      <w:rFonts w:ascii="Arial Narrow" w:hAnsi="Arial Narrow" w:hint="default"/>
      <w:b/>
      <w:bCs w:val="0"/>
      <w:sz w:val="24"/>
      <w:szCs w:val="24"/>
      <w:lang w:val="en-US" w:eastAsia="en-US" w:bidi="ar-SA"/>
    </w:rPr>
  </w:style>
  <w:style w:type="character" w:customStyle="1" w:styleId="DebateCiteCharCharChar">
    <w:name w:val="Debate Cite Char Char Char"/>
    <w:rsid w:val="007A7912"/>
    <w:rPr>
      <w:b/>
      <w:bCs w:val="0"/>
      <w:sz w:val="32"/>
      <w:szCs w:val="32"/>
      <w:lang w:val="en-US" w:eastAsia="en-US" w:bidi="ar-SA"/>
    </w:rPr>
  </w:style>
  <w:style w:type="character" w:customStyle="1" w:styleId="TagChar3">
    <w:name w:val="Tag Char3"/>
    <w:rsid w:val="007A7912"/>
    <w:rPr>
      <w:rFonts w:ascii="Palatino Linotype" w:hAnsi="Palatino Linotype" w:hint="default"/>
      <w:b/>
      <w:bCs w:val="0"/>
      <w:sz w:val="24"/>
      <w:szCs w:val="24"/>
      <w:lang w:val="en-US" w:eastAsia="en-US" w:bidi="ar-SA"/>
    </w:rPr>
  </w:style>
  <w:style w:type="character" w:customStyle="1" w:styleId="TagandCiteChar">
    <w:name w:val="Tag and Cite Char"/>
    <w:rsid w:val="007A7912"/>
    <w:rPr>
      <w:color w:val="333333"/>
      <w:sz w:val="22"/>
      <w:szCs w:val="22"/>
      <w:lang w:val="en-US" w:eastAsia="en-US" w:bidi="ar-SA"/>
    </w:rPr>
  </w:style>
  <w:style w:type="character" w:customStyle="1" w:styleId="Style10ptBold">
    <w:name w:val="Style 10 pt Bold"/>
    <w:rsid w:val="007A7912"/>
    <w:rPr>
      <w:b/>
      <w:bCs/>
      <w:sz w:val="20"/>
    </w:rPr>
  </w:style>
  <w:style w:type="character" w:customStyle="1" w:styleId="text9">
    <w:name w:val="text9"/>
    <w:basedOn w:val="DefaultParagraphFont"/>
    <w:rsid w:val="007A7912"/>
  </w:style>
  <w:style w:type="character" w:customStyle="1" w:styleId="text21">
    <w:name w:val="text21"/>
    <w:basedOn w:val="DefaultParagraphFont"/>
    <w:rsid w:val="007A7912"/>
  </w:style>
  <w:style w:type="character" w:customStyle="1" w:styleId="text19">
    <w:name w:val="text19"/>
    <w:basedOn w:val="DefaultParagraphFont"/>
    <w:rsid w:val="007A7912"/>
  </w:style>
  <w:style w:type="character" w:customStyle="1" w:styleId="term2">
    <w:name w:val="term2"/>
    <w:rsid w:val="007A7912"/>
    <w:rPr>
      <w:b/>
      <w:bCs/>
    </w:rPr>
  </w:style>
  <w:style w:type="character" w:customStyle="1" w:styleId="pmterms12">
    <w:name w:val="pmterms12"/>
    <w:rsid w:val="007A7912"/>
    <w:rPr>
      <w:b/>
      <w:bCs/>
      <w:i w:val="0"/>
      <w:iCs w:val="0"/>
      <w:color w:val="000000"/>
    </w:rPr>
  </w:style>
  <w:style w:type="character" w:customStyle="1" w:styleId="ToReadChar">
    <w:name w:val="To Read Char"/>
    <w:rsid w:val="007A7912"/>
    <w:rPr>
      <w:rFonts w:ascii="Verdana" w:hAnsi="Verdana" w:hint="default"/>
      <w:b/>
      <w:bCs w:val="0"/>
      <w:szCs w:val="24"/>
      <w:u w:val="single"/>
      <w:lang w:val="en-US" w:eastAsia="en-US" w:bidi="ar-SA"/>
    </w:rPr>
  </w:style>
  <w:style w:type="character" w:customStyle="1" w:styleId="ToReadCharChar">
    <w:name w:val="To Read Char Char"/>
    <w:rsid w:val="007A7912"/>
    <w:rPr>
      <w:rFonts w:ascii="Verdana" w:hAnsi="Verdana" w:hint="default"/>
      <w:b/>
      <w:bCs w:val="0"/>
      <w:szCs w:val="24"/>
      <w:u w:val="single"/>
      <w:lang w:val="en-US" w:eastAsia="en-US" w:bidi="ar-SA"/>
    </w:rPr>
  </w:style>
  <w:style w:type="character" w:customStyle="1" w:styleId="bio">
    <w:name w:val="bio"/>
    <w:basedOn w:val="DefaultParagraphFont"/>
    <w:rsid w:val="007A7912"/>
  </w:style>
  <w:style w:type="character" w:customStyle="1" w:styleId="storytextstyle">
    <w:name w:val="storytextstyle"/>
    <w:basedOn w:val="DefaultParagraphFont"/>
    <w:rsid w:val="007A7912"/>
  </w:style>
  <w:style w:type="character" w:customStyle="1" w:styleId="cardunderlinedCharChar">
    <w:name w:val="card underlined Char Char"/>
    <w:rsid w:val="007A7912"/>
    <w:rPr>
      <w:rFonts w:ascii="Arial" w:hAnsi="Arial" w:cs="Arial" w:hint="default"/>
      <w:sz w:val="22"/>
      <w:szCs w:val="24"/>
      <w:u w:val="single"/>
      <w:lang w:val="en-US" w:eastAsia="en-US" w:bidi="ar-SA"/>
    </w:rPr>
  </w:style>
  <w:style w:type="character" w:customStyle="1" w:styleId="Style2Char0">
    <w:name w:val="Style2 Char"/>
    <w:rsid w:val="007A7912"/>
    <w:rPr>
      <w:rFonts w:ascii="Book Antiqua" w:hAnsi="Book Antiqua" w:hint="default"/>
      <w:u w:val="thick"/>
      <w:lang w:val="en-US" w:eastAsia="en-US" w:bidi="ar-SA"/>
    </w:rPr>
  </w:style>
  <w:style w:type="character" w:customStyle="1" w:styleId="Style2Char1">
    <w:name w:val="Style2 Char1"/>
    <w:rsid w:val="007A7912"/>
    <w:rPr>
      <w:rFonts w:ascii="Book Antiqua" w:hAnsi="Book Antiqua" w:hint="default"/>
      <w:szCs w:val="24"/>
      <w:u w:val="thick"/>
      <w:lang w:val="en-US" w:eastAsia="en-US" w:bidi="ar-SA"/>
    </w:rPr>
  </w:style>
  <w:style w:type="character" w:customStyle="1" w:styleId="articlehead21">
    <w:name w:val="articlehead21"/>
    <w:rsid w:val="007A7912"/>
    <w:rPr>
      <w:rFonts w:ascii="Arial" w:hAnsi="Arial" w:cs="Arial" w:hint="default"/>
      <w:b/>
      <w:bCs/>
      <w:color w:val="660000"/>
      <w:sz w:val="20"/>
      <w:szCs w:val="20"/>
    </w:rPr>
  </w:style>
  <w:style w:type="character" w:customStyle="1" w:styleId="TagCiteChar1">
    <w:name w:val="Tag/Cite Char1"/>
    <w:rsid w:val="007A7912"/>
    <w:rPr>
      <w:b/>
      <w:bCs w:val="0"/>
      <w:lang w:val="en-US" w:eastAsia="en-US" w:bidi="ar-SA"/>
    </w:rPr>
  </w:style>
  <w:style w:type="character" w:customStyle="1" w:styleId="goohl2">
    <w:name w:val="goohl2"/>
    <w:basedOn w:val="DefaultParagraphFont"/>
    <w:rsid w:val="007A7912"/>
  </w:style>
  <w:style w:type="character" w:customStyle="1" w:styleId="CardCharChar0">
    <w:name w:val="Card Char Char"/>
    <w:rsid w:val="007A7912"/>
    <w:rPr>
      <w:lang w:val="en-US" w:eastAsia="en-US" w:bidi="ar-SA"/>
    </w:rPr>
  </w:style>
  <w:style w:type="character" w:customStyle="1" w:styleId="BriefTitle1Char">
    <w:name w:val="Brief Title 1 Char"/>
    <w:rsid w:val="007A7912"/>
    <w:rPr>
      <w:b/>
      <w:bCs w:val="0"/>
      <w:u w:val="single"/>
      <w:lang w:val="en-US" w:eastAsia="en-US" w:bidi="ar-SA"/>
    </w:rPr>
  </w:style>
  <w:style w:type="character" w:customStyle="1" w:styleId="TagCiteCharChar">
    <w:name w:val="Tag/Cite Char Char"/>
    <w:rsid w:val="007A7912"/>
    <w:rPr>
      <w:b/>
      <w:bCs w:val="0"/>
      <w:lang w:val="en-US" w:eastAsia="en-US" w:bidi="ar-SA"/>
    </w:rPr>
  </w:style>
  <w:style w:type="character" w:customStyle="1" w:styleId="btx">
    <w:name w:val="btx"/>
    <w:basedOn w:val="DefaultParagraphFont"/>
    <w:rsid w:val="007A7912"/>
  </w:style>
  <w:style w:type="character" w:customStyle="1" w:styleId="CardChar1">
    <w:name w:val="Card Char1"/>
    <w:rsid w:val="007A7912"/>
    <w:rPr>
      <w:lang w:val="en-US" w:eastAsia="en-US" w:bidi="ar-SA"/>
    </w:rPr>
  </w:style>
  <w:style w:type="character" w:customStyle="1" w:styleId="prodgeneral1">
    <w:name w:val="prodgeneral1"/>
    <w:rsid w:val="007A7912"/>
    <w:rPr>
      <w:rFonts w:ascii="Verdana" w:hAnsi="Verdana" w:hint="default"/>
      <w:b w:val="0"/>
      <w:bCs w:val="0"/>
      <w:caps w:val="0"/>
      <w:color w:val="000000"/>
      <w:spacing w:val="0"/>
      <w:sz w:val="16"/>
      <w:szCs w:val="16"/>
    </w:rPr>
  </w:style>
  <w:style w:type="character" w:customStyle="1" w:styleId="summary1">
    <w:name w:val="summary1"/>
    <w:rsid w:val="007A7912"/>
    <w:rPr>
      <w:rFonts w:ascii="Arial" w:hAnsi="Arial" w:cs="Arial" w:hint="default"/>
      <w:sz w:val="18"/>
      <w:szCs w:val="18"/>
    </w:rPr>
  </w:style>
  <w:style w:type="character" w:customStyle="1" w:styleId="text3">
    <w:name w:val="text3"/>
    <w:basedOn w:val="DefaultParagraphFont"/>
    <w:rsid w:val="007A7912"/>
  </w:style>
  <w:style w:type="character" w:customStyle="1" w:styleId="cardtextsmallChar">
    <w:name w:val="card text small Char"/>
    <w:rsid w:val="007A7912"/>
    <w:rPr>
      <w:rFonts w:ascii="Arial Narrow" w:hAnsi="Arial Narrow" w:hint="default"/>
      <w:sz w:val="16"/>
      <w:szCs w:val="24"/>
      <w:lang w:val="en-US" w:eastAsia="en-US" w:bidi="ar-SA"/>
    </w:rPr>
  </w:style>
  <w:style w:type="character" w:customStyle="1" w:styleId="countrytitle1">
    <w:name w:val="countrytitle1"/>
    <w:rsid w:val="007A7912"/>
    <w:rPr>
      <w:rFonts w:ascii="Verdana" w:hAnsi="Verdana" w:hint="default"/>
      <w:b/>
      <w:bCs/>
      <w:color w:val="293643"/>
      <w:sz w:val="24"/>
      <w:szCs w:val="24"/>
    </w:rPr>
  </w:style>
  <w:style w:type="character" w:customStyle="1" w:styleId="storyheader1">
    <w:name w:val="storyheader1"/>
    <w:rsid w:val="007A7912"/>
    <w:rPr>
      <w:rFonts w:ascii="Verdana" w:hAnsi="Verdana" w:hint="default"/>
      <w:b/>
      <w:bCs/>
      <w:color w:val="000000"/>
      <w:sz w:val="21"/>
      <w:szCs w:val="21"/>
    </w:rPr>
  </w:style>
  <w:style w:type="character" w:customStyle="1" w:styleId="cardunderlinedChar0">
    <w:name w:val="card underlined Char"/>
    <w:rsid w:val="007A7912"/>
    <w:rPr>
      <w:rFonts w:ascii="Arial" w:hAnsi="Arial" w:cs="Arial" w:hint="default"/>
      <w:sz w:val="22"/>
      <w:szCs w:val="24"/>
      <w:u w:val="single"/>
      <w:lang w:val="en-US" w:eastAsia="en-US" w:bidi="ar-SA"/>
    </w:rPr>
  </w:style>
  <w:style w:type="character" w:customStyle="1" w:styleId="article1">
    <w:name w:val="article1"/>
    <w:rsid w:val="007A7912"/>
    <w:rPr>
      <w:rFonts w:ascii="Verdana" w:hAnsi="Verdana" w:hint="default"/>
      <w:color w:val="333333"/>
      <w:sz w:val="16"/>
      <w:szCs w:val="16"/>
    </w:rPr>
  </w:style>
  <w:style w:type="character" w:customStyle="1" w:styleId="story-posted-date1">
    <w:name w:val="story-posted-date1"/>
    <w:rsid w:val="007A7912"/>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7A7912"/>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7A7912"/>
  </w:style>
  <w:style w:type="character" w:customStyle="1" w:styleId="textmedium">
    <w:name w:val="textmedium"/>
    <w:basedOn w:val="DefaultParagraphFont"/>
    <w:rsid w:val="007A7912"/>
  </w:style>
  <w:style w:type="character" w:customStyle="1" w:styleId="citation1">
    <w:name w:val="citation1"/>
    <w:rsid w:val="007A7912"/>
    <w:rPr>
      <w:rFonts w:ascii="Verdana" w:hAnsi="Verdana" w:hint="default"/>
      <w:sz w:val="17"/>
      <w:szCs w:val="17"/>
    </w:rPr>
  </w:style>
  <w:style w:type="character" w:customStyle="1" w:styleId="hithighlite">
    <w:name w:val="hithighlite"/>
    <w:basedOn w:val="DefaultParagraphFont"/>
    <w:rsid w:val="007A7912"/>
  </w:style>
  <w:style w:type="character" w:customStyle="1" w:styleId="articlecontent">
    <w:name w:val="articlecontent"/>
    <w:basedOn w:val="DefaultParagraphFont"/>
    <w:rsid w:val="007A7912"/>
  </w:style>
  <w:style w:type="character" w:customStyle="1" w:styleId="fource1">
    <w:name w:val="fource1"/>
    <w:rsid w:val="007A7912"/>
    <w:rPr>
      <w:sz w:val="34"/>
      <w:szCs w:val="34"/>
    </w:rPr>
  </w:style>
  <w:style w:type="character" w:customStyle="1" w:styleId="LanguageStrikeChar">
    <w:name w:val="Language Strike Char"/>
    <w:rsid w:val="007A7912"/>
    <w:rPr>
      <w:rFonts w:ascii="Arial Narrow" w:hAnsi="Arial Narrow" w:hint="default"/>
      <w:strike/>
      <w:szCs w:val="24"/>
      <w:lang w:val="en-US" w:eastAsia="en-US" w:bidi="ar-SA"/>
    </w:rPr>
  </w:style>
  <w:style w:type="character" w:customStyle="1" w:styleId="normal11">
    <w:name w:val="normal1"/>
    <w:basedOn w:val="DefaultParagraphFont"/>
    <w:rsid w:val="007A7912"/>
  </w:style>
  <w:style w:type="character" w:customStyle="1" w:styleId="ds">
    <w:name w:val="ds"/>
    <w:basedOn w:val="DefaultParagraphFont"/>
    <w:rsid w:val="007A7912"/>
  </w:style>
  <w:style w:type="character" w:customStyle="1" w:styleId="UnderliningChar1">
    <w:name w:val="Underlining Char1"/>
    <w:rsid w:val="007A7912"/>
    <w:rPr>
      <w:rFonts w:ascii="Arial Narrow" w:hAnsi="Arial Narrow" w:hint="default"/>
      <w:szCs w:val="24"/>
      <w:u w:val="single"/>
      <w:lang w:val="en-US" w:eastAsia="en-US" w:bidi="ar-SA"/>
    </w:rPr>
  </w:style>
  <w:style w:type="character" w:customStyle="1" w:styleId="UnderliningChar2">
    <w:name w:val="Underlining Char2"/>
    <w:rsid w:val="007A7912"/>
    <w:rPr>
      <w:rFonts w:ascii="Arial Narrow" w:hAnsi="Arial Narrow" w:hint="default"/>
      <w:szCs w:val="24"/>
      <w:u w:val="single"/>
      <w:lang w:val="en-US" w:eastAsia="en-US" w:bidi="ar-SA"/>
    </w:rPr>
  </w:style>
  <w:style w:type="character" w:customStyle="1" w:styleId="MicroTextChar1">
    <w:name w:val="MicroText Char1"/>
    <w:rsid w:val="007A7912"/>
    <w:rPr>
      <w:rFonts w:ascii="Arial Narrow" w:hAnsi="Arial Narrow" w:hint="default"/>
      <w:sz w:val="12"/>
      <w:szCs w:val="24"/>
      <w:lang w:val="en-US" w:eastAsia="en-US" w:bidi="ar-SA"/>
    </w:rPr>
  </w:style>
  <w:style w:type="character" w:customStyle="1" w:styleId="DefaultPara">
    <w:name w:val="Default Para"/>
    <w:rsid w:val="007A7912"/>
    <w:rPr>
      <w:sz w:val="20"/>
    </w:rPr>
  </w:style>
  <w:style w:type="character" w:customStyle="1" w:styleId="SYSHYPERTEXT">
    <w:name w:val="SYS_HYPERTEXT"/>
    <w:rsid w:val="007A7912"/>
    <w:rPr>
      <w:color w:val="0000FF"/>
      <w:u w:val="single"/>
    </w:rPr>
  </w:style>
  <w:style w:type="character" w:customStyle="1" w:styleId="Hyperlink1">
    <w:name w:val="Hyperlink1"/>
    <w:rsid w:val="007A7912"/>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7A7912"/>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7A7912"/>
    <w:rPr>
      <w:rFonts w:ascii="Arial Narrow" w:hAnsi="Arial Narrow" w:hint="default"/>
      <w:noProof w:val="0"/>
      <w:szCs w:val="24"/>
      <w:u w:val="single"/>
      <w:lang w:val="en-US" w:eastAsia="en-US" w:bidi="ar-SA"/>
    </w:rPr>
  </w:style>
  <w:style w:type="character" w:customStyle="1" w:styleId="BlockHeading1Char">
    <w:name w:val="Block Heading 1 Char"/>
    <w:rsid w:val="007A7912"/>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7A7912"/>
    <w:rPr>
      <w:b/>
      <w:bCs w:val="0"/>
      <w:sz w:val="24"/>
      <w:szCs w:val="24"/>
      <w:u w:val="single"/>
      <w:lang w:val="en-US" w:eastAsia="en-US" w:bidi="ar-SA"/>
    </w:rPr>
  </w:style>
  <w:style w:type="character" w:customStyle="1" w:styleId="StyleTagTimesNewRomanChar">
    <w:name w:val="Style Tag + Times New Roman Char"/>
    <w:rsid w:val="007A7912"/>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7A7912"/>
    <w:rPr>
      <w:rFonts w:ascii="Arial Narrow" w:hAnsi="Arial Narrow" w:cs="Arial" w:hint="default"/>
      <w:b/>
      <w:bCs/>
      <w:iCs/>
      <w:sz w:val="24"/>
      <w:szCs w:val="28"/>
      <w:lang w:val="en-US" w:eastAsia="en-US" w:bidi="ar-SA"/>
    </w:rPr>
  </w:style>
  <w:style w:type="character" w:customStyle="1" w:styleId="UnderliningCharChar">
    <w:name w:val="Underlining Char Char"/>
    <w:rsid w:val="007A7912"/>
    <w:rPr>
      <w:rFonts w:ascii="Arial Narrow" w:hAnsi="Arial Narrow" w:hint="default"/>
      <w:szCs w:val="24"/>
      <w:u w:val="single"/>
      <w:lang w:val="en-US" w:eastAsia="en-US" w:bidi="ar-SA"/>
    </w:rPr>
  </w:style>
  <w:style w:type="character" w:customStyle="1" w:styleId="StyleArialNarrow12ptBold">
    <w:name w:val="Style Arial Narrow 12 pt Bold"/>
    <w:rsid w:val="007A7912"/>
    <w:rPr>
      <w:rFonts w:ascii="Arial Narrow" w:hAnsi="Arial Narrow" w:hint="default"/>
      <w:b/>
      <w:bCs/>
      <w:sz w:val="24"/>
    </w:rPr>
  </w:style>
  <w:style w:type="character" w:customStyle="1" w:styleId="Style1CharChar">
    <w:name w:val="Style1 Char Char"/>
    <w:rsid w:val="007A7912"/>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7A7912"/>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7A7912"/>
    <w:rPr>
      <w:u w:val="single"/>
    </w:rPr>
  </w:style>
  <w:style w:type="character" w:customStyle="1" w:styleId="UnderlinedCharChar1">
    <w:name w:val="Underlined Char Char1"/>
    <w:rsid w:val="007A7912"/>
    <w:rPr>
      <w:rFonts w:ascii="Bell MT" w:eastAsia="Times New Roman" w:hAnsi="Bell MT" w:hint="default"/>
      <w:bCs/>
      <w:iCs/>
      <w:sz w:val="22"/>
      <w:u w:val="single"/>
    </w:rPr>
  </w:style>
  <w:style w:type="character" w:customStyle="1" w:styleId="Heading2CharChar2">
    <w:name w:val="Heading 2 Char Char2"/>
    <w:rsid w:val="007A7912"/>
    <w:rPr>
      <w:rFonts w:ascii="Arial" w:hAnsi="Arial" w:cs="Arial" w:hint="default"/>
      <w:b/>
      <w:bCs/>
      <w:iCs/>
      <w:sz w:val="22"/>
      <w:szCs w:val="28"/>
      <w:lang w:val="en-US" w:eastAsia="en-US" w:bidi="ar-SA"/>
    </w:rPr>
  </w:style>
  <w:style w:type="character" w:customStyle="1" w:styleId="doctitle">
    <w:name w:val="doctitle"/>
    <w:rsid w:val="007A7912"/>
  </w:style>
  <w:style w:type="character" w:customStyle="1" w:styleId="cardtext-underlined0">
    <w:name w:val="card text- underlined"/>
    <w:rsid w:val="007A7912"/>
    <w:rPr>
      <w:rFonts w:ascii="Garamond" w:hAnsi="Garamond" w:hint="default"/>
      <w:u w:val="single"/>
    </w:rPr>
  </w:style>
  <w:style w:type="character" w:customStyle="1" w:styleId="BodyText1">
    <w:name w:val="Body Text1"/>
    <w:basedOn w:val="DefaultParagraphFont"/>
    <w:rsid w:val="007A7912"/>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7A7912"/>
  </w:style>
  <w:style w:type="character" w:customStyle="1" w:styleId="BriefTitleChar">
    <w:name w:val="Brief Title Char"/>
    <w:basedOn w:val="DefaultParagraphFont"/>
    <w:rsid w:val="007A7912"/>
    <w:rPr>
      <w:b/>
      <w:bCs w:val="0"/>
      <w:sz w:val="24"/>
      <w:szCs w:val="24"/>
      <w:u w:val="single"/>
      <w:lang w:val="en-US" w:eastAsia="en-US" w:bidi="ar-SA"/>
    </w:rPr>
  </w:style>
  <w:style w:type="character" w:customStyle="1" w:styleId="BriefTitle2Char">
    <w:name w:val="Brief Title 2 Char"/>
    <w:basedOn w:val="BriefTitleChar"/>
    <w:rsid w:val="007A7912"/>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7A7912"/>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7A7912"/>
    <w:rPr>
      <w:rFonts w:ascii="Georgia" w:hAnsi="Georgia" w:hint="default"/>
      <w:b/>
      <w:bCs w:val="0"/>
      <w:sz w:val="24"/>
    </w:rPr>
  </w:style>
  <w:style w:type="character" w:customStyle="1" w:styleId="Emphasis20">
    <w:name w:val="Emphasis 2"/>
    <w:uiPriority w:val="1"/>
    <w:qFormat/>
    <w:rsid w:val="007A7912"/>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7A7912"/>
    <w:rPr>
      <w:rFonts w:ascii="AGaramond" w:hAnsi="AGaramond" w:cs="AGaramond" w:hint="default"/>
      <w:color w:val="211D1E"/>
      <w:sz w:val="14"/>
      <w:szCs w:val="14"/>
    </w:rPr>
  </w:style>
  <w:style w:type="character" w:customStyle="1" w:styleId="CharacterStyle2">
    <w:name w:val="Character Style 2"/>
    <w:uiPriority w:val="99"/>
    <w:rsid w:val="007A7912"/>
    <w:rPr>
      <w:sz w:val="20"/>
      <w:szCs w:val="20"/>
    </w:rPr>
  </w:style>
  <w:style w:type="character" w:customStyle="1" w:styleId="cross-head">
    <w:name w:val="cross-head"/>
    <w:rsid w:val="007A7912"/>
  </w:style>
  <w:style w:type="character" w:customStyle="1" w:styleId="dateline">
    <w:name w:val="dateline"/>
    <w:rsid w:val="007A7912"/>
  </w:style>
  <w:style w:type="character" w:customStyle="1" w:styleId="Subtitle1">
    <w:name w:val="Subtitle1"/>
    <w:rsid w:val="007A7912"/>
  </w:style>
  <w:style w:type="character" w:customStyle="1" w:styleId="metaorigin">
    <w:name w:val="meta_origin"/>
    <w:rsid w:val="007A7912"/>
  </w:style>
  <w:style w:type="character" w:customStyle="1" w:styleId="mandelbrotrefrag">
    <w:name w:val="mandelbrot_refrag"/>
    <w:rsid w:val="007A7912"/>
  </w:style>
  <w:style w:type="character" w:customStyle="1" w:styleId="eminfo">
    <w:name w:val="eminfo"/>
    <w:rsid w:val="007A7912"/>
  </w:style>
  <w:style w:type="character" w:customStyle="1" w:styleId="emhighlight">
    <w:name w:val="emhighlight"/>
    <w:rsid w:val="007A7912"/>
  </w:style>
  <w:style w:type="character" w:customStyle="1" w:styleId="name">
    <w:name w:val="name"/>
    <w:rsid w:val="007A7912"/>
  </w:style>
  <w:style w:type="character" w:customStyle="1" w:styleId="tkrname">
    <w:name w:val="tkrname"/>
    <w:rsid w:val="007A7912"/>
  </w:style>
  <w:style w:type="character" w:customStyle="1" w:styleId="tkrchange">
    <w:name w:val="tkrchange"/>
    <w:rsid w:val="007A7912"/>
  </w:style>
  <w:style w:type="character" w:customStyle="1" w:styleId="source-org">
    <w:name w:val="source-org"/>
    <w:rsid w:val="007A7912"/>
  </w:style>
  <w:style w:type="character" w:customStyle="1" w:styleId="updated">
    <w:name w:val="updated"/>
    <w:rsid w:val="007A7912"/>
  </w:style>
  <w:style w:type="character" w:customStyle="1" w:styleId="last">
    <w:name w:val="last"/>
    <w:rsid w:val="007A7912"/>
  </w:style>
  <w:style w:type="character" w:customStyle="1" w:styleId="Style11ptBoldUnderline1">
    <w:name w:val="Style 11 pt Bold Underline1"/>
    <w:rsid w:val="007A7912"/>
    <w:rPr>
      <w:b/>
      <w:bCs/>
      <w:sz w:val="20"/>
      <w:u w:val="single"/>
    </w:rPr>
  </w:style>
  <w:style w:type="character" w:customStyle="1" w:styleId="StyleStyleunderlineBold11pt">
    <w:name w:val="Style Style underline + Bold + 11 pt"/>
    <w:rsid w:val="007A7912"/>
    <w:rPr>
      <w:bCs/>
      <w:sz w:val="20"/>
      <w:u w:val="single"/>
    </w:rPr>
  </w:style>
  <w:style w:type="character" w:customStyle="1" w:styleId="StyleunderlineAsianTimesNewRomanBold">
    <w:name w:val="Style underline + (Asian) Times New Roman Bold"/>
    <w:rsid w:val="007A7912"/>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7A7912"/>
    <w:rPr>
      <w:b/>
      <w:bCs/>
      <w:sz w:val="20"/>
      <w:u w:val="single"/>
      <w:bdr w:val="single" w:sz="4" w:space="0" w:color="auto" w:frame="1"/>
    </w:rPr>
  </w:style>
  <w:style w:type="character" w:customStyle="1" w:styleId="A5">
    <w:name w:val="A5"/>
    <w:uiPriority w:val="99"/>
    <w:rsid w:val="007A7912"/>
    <w:rPr>
      <w:rFonts w:ascii="Times New Roman" w:hAnsi="Times New Roman" w:cs="Times New Roman" w:hint="default"/>
      <w:color w:val="000000"/>
      <w:sz w:val="13"/>
      <w:szCs w:val="13"/>
    </w:rPr>
  </w:style>
  <w:style w:type="character" w:customStyle="1" w:styleId="quotepeekbase">
    <w:name w:val="quotepeekbase"/>
    <w:rsid w:val="007A7912"/>
  </w:style>
  <w:style w:type="character" w:customStyle="1" w:styleId="cardChar10">
    <w:name w:val="card Char1"/>
    <w:rsid w:val="007A7912"/>
    <w:rPr>
      <w:rFonts w:ascii="Calibri" w:eastAsia="Calibri" w:hAnsi="Calibri" w:cs="Calibri" w:hint="default"/>
      <w:sz w:val="24"/>
      <w:szCs w:val="22"/>
      <w:lang w:val="x-none" w:eastAsia="x-none"/>
    </w:rPr>
  </w:style>
  <w:style w:type="character" w:customStyle="1" w:styleId="NormalCard">
    <w:name w:val="Normal Card"/>
    <w:uiPriority w:val="1"/>
    <w:qFormat/>
    <w:rsid w:val="007A7912"/>
    <w:rPr>
      <w:rFonts w:ascii="Times New Roman" w:hAnsi="Times New Roman" w:cs="Times New Roman" w:hint="default"/>
      <w:sz w:val="24"/>
    </w:rPr>
  </w:style>
  <w:style w:type="character" w:customStyle="1" w:styleId="HighlightedUnderline0">
    <w:name w:val="Highlighted Underline"/>
    <w:uiPriority w:val="1"/>
    <w:qFormat/>
    <w:rsid w:val="007A7912"/>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7A7912"/>
    <w:rPr>
      <w:rFonts w:ascii="Times New Roman" w:hAnsi="Times New Roman" w:cs="Times New Roman" w:hint="default"/>
      <w:sz w:val="16"/>
      <w:szCs w:val="16"/>
    </w:rPr>
  </w:style>
  <w:style w:type="character" w:customStyle="1" w:styleId="timebox">
    <w:name w:val="timebox"/>
    <w:rsid w:val="007A7912"/>
  </w:style>
  <w:style w:type="character" w:customStyle="1" w:styleId="Heading2Subtext">
    <w:name w:val="Heading 2 Subtext"/>
    <w:rsid w:val="007A7912"/>
    <w:rPr>
      <w:rFonts w:ascii="Times New Roman" w:hAnsi="Times New Roman" w:cs="Times New Roman" w:hint="default"/>
      <w:sz w:val="16"/>
    </w:rPr>
  </w:style>
  <w:style w:type="character" w:customStyle="1" w:styleId="-SmallText-">
    <w:name w:val="-Small Text-"/>
    <w:rsid w:val="007A7912"/>
    <w:rPr>
      <w:rFonts w:ascii="Garamond" w:hAnsi="Garamond" w:hint="default"/>
      <w:sz w:val="16"/>
    </w:rPr>
  </w:style>
  <w:style w:type="character" w:customStyle="1" w:styleId="label">
    <w:name w:val="label"/>
    <w:rsid w:val="007A7912"/>
  </w:style>
  <w:style w:type="character" w:customStyle="1" w:styleId="BoldUnderlineCharChar">
    <w:name w:val="BoldUnderline Char Char"/>
    <w:rsid w:val="007A7912"/>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7A7912"/>
  </w:style>
  <w:style w:type="character" w:customStyle="1" w:styleId="FontStyle477">
    <w:name w:val="Font Style477"/>
    <w:basedOn w:val="DefaultParagraphFont"/>
    <w:uiPriority w:val="99"/>
    <w:rsid w:val="007A7912"/>
    <w:rPr>
      <w:rFonts w:ascii="Times New Roman" w:hAnsi="Times New Roman" w:cs="Times New Roman" w:hint="default"/>
      <w:sz w:val="18"/>
      <w:szCs w:val="18"/>
    </w:rPr>
  </w:style>
  <w:style w:type="character" w:customStyle="1" w:styleId="FontStyle505">
    <w:name w:val="Font Style505"/>
    <w:basedOn w:val="DefaultParagraphFont"/>
    <w:uiPriority w:val="99"/>
    <w:rsid w:val="007A7912"/>
    <w:rPr>
      <w:rFonts w:ascii="Times New Roman" w:hAnsi="Times New Roman" w:cs="Times New Roman" w:hint="default"/>
      <w:sz w:val="18"/>
      <w:szCs w:val="18"/>
    </w:rPr>
  </w:style>
  <w:style w:type="character" w:customStyle="1" w:styleId="FontStyle514">
    <w:name w:val="Font Style514"/>
    <w:basedOn w:val="DefaultParagraphFont"/>
    <w:uiPriority w:val="99"/>
    <w:rsid w:val="007A7912"/>
    <w:rPr>
      <w:rFonts w:ascii="Times New Roman" w:hAnsi="Times New Roman" w:cs="Times New Roman" w:hint="default"/>
      <w:sz w:val="14"/>
      <w:szCs w:val="14"/>
    </w:rPr>
  </w:style>
  <w:style w:type="character" w:customStyle="1" w:styleId="FontStyle500">
    <w:name w:val="Font Style500"/>
    <w:basedOn w:val="DefaultParagraphFont"/>
    <w:uiPriority w:val="99"/>
    <w:rsid w:val="007A7912"/>
    <w:rPr>
      <w:rFonts w:ascii="Times New Roman" w:hAnsi="Times New Roman" w:cs="Times New Roman" w:hint="default"/>
      <w:b/>
      <w:bCs/>
      <w:sz w:val="16"/>
      <w:szCs w:val="16"/>
    </w:rPr>
  </w:style>
  <w:style w:type="character" w:customStyle="1" w:styleId="CardCite1">
    <w:name w:val="CardCite1"/>
    <w:qFormat/>
    <w:rsid w:val="007A7912"/>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7A7912"/>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7A7912"/>
    <w:rPr>
      <w:rFonts w:ascii="Times New Roman" w:hAnsi="Times New Roman" w:cs="Times New Roman" w:hint="default"/>
      <w:b/>
      <w:bCs/>
      <w:sz w:val="22"/>
      <w:szCs w:val="22"/>
    </w:rPr>
  </w:style>
  <w:style w:type="character" w:customStyle="1" w:styleId="CharacterStyle3">
    <w:name w:val="Character Style 3"/>
    <w:uiPriority w:val="99"/>
    <w:rsid w:val="007A7912"/>
    <w:rPr>
      <w:rFonts w:ascii="Bookman Old Style" w:hAnsi="Bookman Old Style" w:cs="Bookman Old Style" w:hint="default"/>
      <w:spacing w:val="-5"/>
      <w:sz w:val="18"/>
      <w:szCs w:val="18"/>
    </w:rPr>
  </w:style>
  <w:style w:type="character" w:customStyle="1" w:styleId="Style8pt1">
    <w:name w:val="Style 8 pt1"/>
    <w:rsid w:val="007A7912"/>
    <w:rPr>
      <w:rFonts w:ascii="Georgia" w:hAnsi="Georgia" w:hint="default"/>
      <w:sz w:val="16"/>
    </w:rPr>
  </w:style>
  <w:style w:type="character" w:customStyle="1" w:styleId="UnderlineStyleChar7">
    <w:name w:val="Underline Style Char7"/>
    <w:rsid w:val="007A7912"/>
    <w:rPr>
      <w:rFonts w:ascii="Garamond" w:hAnsi="Garamond" w:hint="default"/>
      <w:sz w:val="22"/>
      <w:szCs w:val="24"/>
      <w:u w:val="single"/>
      <w:lang w:val="en-US" w:eastAsia="en-US" w:bidi="ar-SA"/>
    </w:rPr>
  </w:style>
  <w:style w:type="character" w:customStyle="1" w:styleId="StyleArial6ptBold">
    <w:name w:val="Style Arial 6 pt Bold"/>
    <w:rsid w:val="007A7912"/>
    <w:rPr>
      <w:rFonts w:ascii="Arial" w:hAnsi="Arial" w:cs="Arial" w:hint="default"/>
      <w:bCs/>
      <w:sz w:val="12"/>
    </w:rPr>
  </w:style>
  <w:style w:type="character" w:customStyle="1" w:styleId="Heading2Char5">
    <w:name w:val="Heading 2 Char5"/>
    <w:rsid w:val="007A7912"/>
    <w:rPr>
      <w:rFonts w:ascii="Garamond" w:hAnsi="Garamond" w:cs="Arial" w:hint="default"/>
      <w:b/>
      <w:bCs/>
      <w:iCs/>
      <w:sz w:val="24"/>
      <w:szCs w:val="28"/>
      <w:lang w:val="en-US" w:eastAsia="en-US" w:bidi="ar-SA"/>
    </w:rPr>
  </w:style>
  <w:style w:type="character" w:customStyle="1" w:styleId="TagGreg">
    <w:name w:val="TagGreg"/>
    <w:uiPriority w:val="1"/>
    <w:qFormat/>
    <w:rsid w:val="007A7912"/>
    <w:rPr>
      <w:b/>
      <w:bCs w:val="0"/>
      <w:sz w:val="24"/>
    </w:rPr>
  </w:style>
  <w:style w:type="character" w:customStyle="1" w:styleId="StyleDebateUnderline10pt">
    <w:name w:val="Style Debate Underline + 10 pt"/>
    <w:rsid w:val="007A7912"/>
    <w:rPr>
      <w:rFonts w:ascii="Times New Roman" w:hAnsi="Times New Roman" w:cs="Times New Roman" w:hint="default"/>
      <w:sz w:val="20"/>
      <w:szCs w:val="20"/>
      <w:u w:val="single"/>
    </w:rPr>
  </w:style>
  <w:style w:type="character" w:customStyle="1" w:styleId="underlinedCharChar0">
    <w:name w:val="underlined Char Char"/>
    <w:locked/>
    <w:rsid w:val="007A7912"/>
    <w:rPr>
      <w:u w:val="single"/>
    </w:rPr>
  </w:style>
  <w:style w:type="character" w:customStyle="1" w:styleId="SourceBold">
    <w:name w:val="Source Bold"/>
    <w:rsid w:val="007A7912"/>
    <w:rPr>
      <w:rFonts w:ascii="Arial Narrow" w:hAnsi="Arial Narrow" w:hint="default"/>
      <w:b/>
      <w:bCs w:val="0"/>
      <w:strike w:val="0"/>
      <w:dstrike w:val="0"/>
      <w:sz w:val="24"/>
      <w:u w:val="none"/>
      <w:effect w:val="none"/>
    </w:rPr>
  </w:style>
  <w:style w:type="character" w:customStyle="1" w:styleId="2xBoldUnderline">
    <w:name w:val="2x_Bold_Underline"/>
    <w:rsid w:val="007A7912"/>
    <w:rPr>
      <w:b/>
      <w:bCs/>
      <w:sz w:val="24"/>
      <w:u w:val="thick"/>
    </w:rPr>
  </w:style>
  <w:style w:type="character" w:customStyle="1" w:styleId="Dottedunderline">
    <w:name w:val="Dotted underline"/>
    <w:rsid w:val="007A7912"/>
    <w:rPr>
      <w:u w:val="dotted"/>
    </w:rPr>
  </w:style>
  <w:style w:type="character" w:customStyle="1" w:styleId="readChar">
    <w:name w:val="read Char"/>
    <w:rsid w:val="007A7912"/>
    <w:rPr>
      <w:szCs w:val="22"/>
      <w:u w:val="single"/>
      <w:lang w:val="en-US" w:eastAsia="en-US" w:bidi="ar-SA"/>
    </w:rPr>
  </w:style>
  <w:style w:type="character" w:customStyle="1" w:styleId="underlining0">
    <w:name w:val="underlining"/>
    <w:rsid w:val="007A7912"/>
    <w:rPr>
      <w:u w:val="single"/>
    </w:rPr>
  </w:style>
  <w:style w:type="character" w:customStyle="1" w:styleId="btitle">
    <w:name w:val="btitle"/>
    <w:rsid w:val="007A7912"/>
  </w:style>
  <w:style w:type="character" w:customStyle="1" w:styleId="green">
    <w:name w:val="green"/>
    <w:rsid w:val="007A7912"/>
  </w:style>
  <w:style w:type="character" w:customStyle="1" w:styleId="BodyText20">
    <w:name w:val="Body Text2"/>
    <w:rsid w:val="007A791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 7.5 pt,Not Bold,Small Caps,Body text (4) + 9 pt,Body text (4) + 10 pt"/>
    <w:uiPriority w:val="99"/>
    <w:rsid w:val="007A7912"/>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7A791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7A7912"/>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7A7912"/>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7A7912"/>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7A791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7A7912"/>
    <w:rPr>
      <w:rFonts w:ascii="Sylfaen" w:hAnsi="Sylfaen" w:cs="Sylfaen" w:hint="default"/>
      <w:i/>
      <w:iCs/>
      <w:strike w:val="0"/>
      <w:dstrike w:val="0"/>
      <w:sz w:val="19"/>
      <w:szCs w:val="19"/>
      <w:u w:val="none"/>
      <w:effect w:val="none"/>
      <w:shd w:val="clear" w:color="auto" w:fill="FFFFFF"/>
    </w:rPr>
  </w:style>
  <w:style w:type="character" w:customStyle="1" w:styleId="1">
    <w:name w:val="1"/>
    <w:rsid w:val="007A7912"/>
    <w:rPr>
      <w:rFonts w:ascii="Arial" w:hAnsi="Arial" w:cs="Arial" w:hint="default"/>
      <w:bCs/>
      <w:sz w:val="20"/>
      <w:u w:val="single"/>
      <w:lang w:val="en-US" w:eastAsia="en-US" w:bidi="ar-SA"/>
    </w:rPr>
  </w:style>
  <w:style w:type="character" w:customStyle="1" w:styleId="CharChar31">
    <w:name w:val="Char Char31"/>
    <w:rsid w:val="007A7912"/>
    <w:rPr>
      <w:rFonts w:ascii="Arial" w:hAnsi="Arial" w:cs="Arial" w:hint="default"/>
      <w:b/>
      <w:bCs/>
      <w:iCs/>
      <w:lang w:val="en-US" w:eastAsia="en-US" w:bidi="ar-SA"/>
    </w:rPr>
  </w:style>
  <w:style w:type="character" w:customStyle="1" w:styleId="Subtitle2">
    <w:name w:val="Subtitle2"/>
    <w:rsid w:val="007A7912"/>
  </w:style>
  <w:style w:type="character" w:customStyle="1" w:styleId="drop">
    <w:name w:val="drop"/>
    <w:rsid w:val="007A7912"/>
  </w:style>
  <w:style w:type="character" w:customStyle="1" w:styleId="bioline">
    <w:name w:val="bioline"/>
    <w:rsid w:val="007A7912"/>
  </w:style>
  <w:style w:type="character" w:customStyle="1" w:styleId="articletitle0">
    <w:name w:val="article_title"/>
    <w:rsid w:val="007A7912"/>
  </w:style>
  <w:style w:type="character" w:customStyle="1" w:styleId="A4">
    <w:name w:val="A4"/>
    <w:uiPriority w:val="99"/>
    <w:rsid w:val="007A7912"/>
    <w:rPr>
      <w:color w:val="000000"/>
    </w:rPr>
  </w:style>
  <w:style w:type="character" w:customStyle="1" w:styleId="s2">
    <w:name w:val="s2"/>
    <w:rsid w:val="007A7912"/>
  </w:style>
  <w:style w:type="character" w:customStyle="1" w:styleId="s4">
    <w:name w:val="s4"/>
    <w:rsid w:val="007A7912"/>
  </w:style>
  <w:style w:type="character" w:customStyle="1" w:styleId="s5">
    <w:name w:val="s5"/>
    <w:rsid w:val="007A7912"/>
  </w:style>
  <w:style w:type="character" w:customStyle="1" w:styleId="cap">
    <w:name w:val="cap"/>
    <w:rsid w:val="007A7912"/>
  </w:style>
  <w:style w:type="character" w:customStyle="1" w:styleId="rightsnotice">
    <w:name w:val="rightsnotice"/>
    <w:rsid w:val="007A7912"/>
  </w:style>
  <w:style w:type="character" w:customStyle="1" w:styleId="Caption1">
    <w:name w:val="Caption1"/>
    <w:rsid w:val="007A7912"/>
  </w:style>
  <w:style w:type="character" w:customStyle="1" w:styleId="credit">
    <w:name w:val="credit"/>
    <w:rsid w:val="007A7912"/>
  </w:style>
  <w:style w:type="character" w:customStyle="1" w:styleId="scaps">
    <w:name w:val="scaps"/>
    <w:rsid w:val="007A7912"/>
  </w:style>
  <w:style w:type="character" w:customStyle="1" w:styleId="current-article">
    <w:name w:val="current-article"/>
    <w:rsid w:val="007A7912"/>
  </w:style>
  <w:style w:type="character" w:customStyle="1" w:styleId="related-current-indicator">
    <w:name w:val="related-current-indicator"/>
    <w:rsid w:val="007A7912"/>
  </w:style>
  <w:style w:type="character" w:customStyle="1" w:styleId="bylclear">
    <w:name w:val="bylclear"/>
    <w:rsid w:val="007A7912"/>
  </w:style>
  <w:style w:type="character" w:customStyle="1" w:styleId="timestamp">
    <w:name w:val="timestamp"/>
    <w:rsid w:val="007A7912"/>
  </w:style>
  <w:style w:type="character" w:customStyle="1" w:styleId="comments">
    <w:name w:val="comments"/>
    <w:rsid w:val="007A7912"/>
  </w:style>
  <w:style w:type="character" w:customStyle="1" w:styleId="essaytext">
    <w:name w:val="essaytext"/>
    <w:rsid w:val="007A7912"/>
  </w:style>
  <w:style w:type="character" w:customStyle="1" w:styleId="username">
    <w:name w:val="username"/>
    <w:rsid w:val="007A7912"/>
  </w:style>
  <w:style w:type="character" w:customStyle="1" w:styleId="toplinks">
    <w:name w:val="toplinks"/>
    <w:rsid w:val="007A7912"/>
  </w:style>
  <w:style w:type="character" w:customStyle="1" w:styleId="A3">
    <w:name w:val="A3"/>
    <w:uiPriority w:val="99"/>
    <w:rsid w:val="007A7912"/>
    <w:rPr>
      <w:rFonts w:ascii="Perpetua" w:hAnsi="Perpetua" w:cs="Perpetua" w:hint="default"/>
      <w:color w:val="000000"/>
      <w:sz w:val="15"/>
      <w:szCs w:val="15"/>
    </w:rPr>
  </w:style>
  <w:style w:type="character" w:customStyle="1" w:styleId="see">
    <w:name w:val="see"/>
    <w:rsid w:val="007A7912"/>
  </w:style>
  <w:style w:type="character" w:customStyle="1" w:styleId="first-letter">
    <w:name w:val="first-letter"/>
    <w:rsid w:val="007A7912"/>
  </w:style>
  <w:style w:type="character" w:customStyle="1" w:styleId="focusparagraph">
    <w:name w:val="focusparagraph"/>
    <w:rsid w:val="007A7912"/>
  </w:style>
  <w:style w:type="character" w:customStyle="1" w:styleId="lightblue">
    <w:name w:val="lightblue"/>
    <w:rsid w:val="007A7912"/>
  </w:style>
  <w:style w:type="character" w:customStyle="1" w:styleId="StyleUnderlineCharChar9pt">
    <w:name w:val="Style Underline Char Char + 9 pt"/>
    <w:rsid w:val="007A7912"/>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7A7912"/>
  </w:style>
  <w:style w:type="character" w:customStyle="1" w:styleId="Title10">
    <w:name w:val="Title1"/>
    <w:rsid w:val="007A7912"/>
  </w:style>
  <w:style w:type="character" w:customStyle="1" w:styleId="BoldandUnderlineCharCharCharChar">
    <w:name w:val="Bold and Underline Char Char Char Char"/>
    <w:rsid w:val="007A7912"/>
    <w:rPr>
      <w:b/>
      <w:bCs w:val="0"/>
      <w:noProof w:val="0"/>
      <w:u w:val="single"/>
      <w:lang w:val="en-US" w:eastAsia="en-US" w:bidi="ar-SA"/>
    </w:rPr>
  </w:style>
  <w:style w:type="character" w:customStyle="1" w:styleId="FontStyle29">
    <w:name w:val="Font Style29"/>
    <w:uiPriority w:val="99"/>
    <w:rsid w:val="007A7912"/>
    <w:rPr>
      <w:rFonts w:ascii="Arial" w:hAnsi="Arial" w:cs="Arial" w:hint="default"/>
      <w:sz w:val="14"/>
      <w:szCs w:val="14"/>
    </w:rPr>
  </w:style>
  <w:style w:type="character" w:customStyle="1" w:styleId="CardsUnderlined">
    <w:name w:val="Cards Underlined"/>
    <w:qFormat/>
    <w:rsid w:val="007A7912"/>
    <w:rPr>
      <w:rFonts w:ascii="Helvetica" w:hAnsi="Helvetica" w:cs="Helvetica" w:hint="default"/>
      <w:sz w:val="22"/>
      <w:szCs w:val="24"/>
      <w:u w:val="thick"/>
    </w:rPr>
  </w:style>
  <w:style w:type="character" w:customStyle="1" w:styleId="titles">
    <w:name w:val="titles"/>
    <w:rsid w:val="007A7912"/>
  </w:style>
  <w:style w:type="character" w:customStyle="1" w:styleId="articletext0">
    <w:name w:val="article_text"/>
    <w:rsid w:val="007A7912"/>
  </w:style>
  <w:style w:type="character" w:customStyle="1" w:styleId="contentauthor">
    <w:name w:val="contentauthor"/>
    <w:rsid w:val="007A7912"/>
  </w:style>
  <w:style w:type="character" w:customStyle="1" w:styleId="subarticleheader">
    <w:name w:val="subarticleheader"/>
    <w:rsid w:val="007A7912"/>
  </w:style>
  <w:style w:type="character" w:customStyle="1" w:styleId="spelle">
    <w:name w:val="spelle"/>
    <w:rsid w:val="007A7912"/>
  </w:style>
  <w:style w:type="character" w:customStyle="1" w:styleId="grame">
    <w:name w:val="grame"/>
    <w:rsid w:val="007A7912"/>
  </w:style>
  <w:style w:type="character" w:customStyle="1" w:styleId="newstitle1">
    <w:name w:val="newstitle1"/>
    <w:rsid w:val="007A7912"/>
  </w:style>
  <w:style w:type="character" w:customStyle="1" w:styleId="copy">
    <w:name w:val="copy"/>
    <w:rsid w:val="007A7912"/>
  </w:style>
  <w:style w:type="character" w:customStyle="1" w:styleId="topheadline">
    <w:name w:val="topheadline"/>
    <w:rsid w:val="007A7912"/>
  </w:style>
  <w:style w:type="character" w:customStyle="1" w:styleId="Stylereduce27pt">
    <w:name w:val="Style reduce2 + 7 pt"/>
    <w:rsid w:val="007A7912"/>
    <w:rPr>
      <w:rFonts w:ascii="Times New Roman" w:hAnsi="Times New Roman" w:cs="Arial" w:hint="default"/>
      <w:color w:val="000000"/>
      <w:sz w:val="14"/>
      <w:szCs w:val="22"/>
    </w:rPr>
  </w:style>
  <w:style w:type="character" w:customStyle="1" w:styleId="srtitle">
    <w:name w:val="srtitle"/>
    <w:rsid w:val="007A7912"/>
  </w:style>
  <w:style w:type="character" w:customStyle="1" w:styleId="st1">
    <w:name w:val="st1"/>
    <w:rsid w:val="007A7912"/>
  </w:style>
  <w:style w:type="character" w:customStyle="1" w:styleId="StyleStyleGaramond">
    <w:name w:val="Style Style Garamond +"/>
    <w:rsid w:val="007A7912"/>
    <w:rPr>
      <w:rFonts w:ascii="Garamond" w:hAnsi="Garamond" w:cs="Times New Roman" w:hint="default"/>
      <w:sz w:val="20"/>
    </w:rPr>
  </w:style>
  <w:style w:type="character" w:customStyle="1" w:styleId="quotechar0">
    <w:name w:val="quotechar"/>
    <w:rsid w:val="007A7912"/>
  </w:style>
  <w:style w:type="character" w:customStyle="1" w:styleId="boldunderline0">
    <w:name w:val="boldunderline"/>
    <w:rsid w:val="007A7912"/>
  </w:style>
  <w:style w:type="character" w:customStyle="1" w:styleId="A8">
    <w:name w:val="A8"/>
    <w:rsid w:val="007A7912"/>
    <w:rPr>
      <w:rFonts w:ascii="Scala" w:hAnsi="Scala" w:cs="Scala" w:hint="default"/>
      <w:color w:val="000000"/>
      <w:sz w:val="15"/>
      <w:szCs w:val="15"/>
    </w:rPr>
  </w:style>
  <w:style w:type="character" w:customStyle="1" w:styleId="A0">
    <w:name w:val="A0"/>
    <w:uiPriority w:val="99"/>
    <w:rsid w:val="007A7912"/>
    <w:rPr>
      <w:rFonts w:ascii="Scala" w:hAnsi="Scala" w:cs="Scala" w:hint="default"/>
      <w:color w:val="000000"/>
      <w:sz w:val="16"/>
      <w:szCs w:val="16"/>
    </w:rPr>
  </w:style>
  <w:style w:type="character" w:customStyle="1" w:styleId="Date11">
    <w:name w:val="Date11"/>
    <w:rsid w:val="007A7912"/>
  </w:style>
  <w:style w:type="character" w:customStyle="1" w:styleId="Boxout">
    <w:name w:val="Box out"/>
    <w:uiPriority w:val="1"/>
    <w:qFormat/>
    <w:rsid w:val="007A7912"/>
    <w:rPr>
      <w:rFonts w:ascii="Tahoma" w:hAnsi="Tahoma" w:cs="Tahoma" w:hint="default"/>
      <w:b/>
      <w:bCs w:val="0"/>
      <w:sz w:val="20"/>
      <w:u w:val="single"/>
      <w:bdr w:val="none" w:sz="0" w:space="0" w:color="auto" w:frame="1"/>
      <w:shd w:val="clear" w:color="auto" w:fill="A9E8F5"/>
    </w:rPr>
  </w:style>
  <w:style w:type="character" w:customStyle="1" w:styleId="metad">
    <w:name w:val="metad"/>
    <w:rsid w:val="007A7912"/>
  </w:style>
  <w:style w:type="character" w:customStyle="1" w:styleId="sifr-alternate">
    <w:name w:val="sifr-alternate"/>
    <w:rsid w:val="007A7912"/>
  </w:style>
  <w:style w:type="character" w:customStyle="1" w:styleId="justify1">
    <w:name w:val="justify1"/>
    <w:rsid w:val="007A7912"/>
  </w:style>
  <w:style w:type="character" w:customStyle="1" w:styleId="artbody1">
    <w:name w:val="art_body1"/>
    <w:rsid w:val="007A7912"/>
    <w:rPr>
      <w:rFonts w:ascii="Arial" w:hAnsi="Arial" w:cs="Arial" w:hint="default"/>
    </w:rPr>
  </w:style>
  <w:style w:type="character" w:customStyle="1" w:styleId="A1">
    <w:name w:val="A1"/>
    <w:uiPriority w:val="99"/>
    <w:rsid w:val="007A7912"/>
    <w:rPr>
      <w:rFonts w:ascii="Book Antiqua" w:hAnsi="Book Antiqua" w:cs="Book Antiqua" w:hint="default"/>
      <w:color w:val="221E1F"/>
      <w:sz w:val="22"/>
      <w:szCs w:val="22"/>
    </w:rPr>
  </w:style>
  <w:style w:type="character" w:customStyle="1" w:styleId="reality">
    <w:name w:val="reality"/>
    <w:rsid w:val="007A7912"/>
  </w:style>
  <w:style w:type="character" w:customStyle="1" w:styleId="text2">
    <w:name w:val="text2"/>
    <w:rsid w:val="007A7912"/>
  </w:style>
  <w:style w:type="character" w:customStyle="1" w:styleId="StyleUnderlineChar2CharChar11pt">
    <w:name w:val="Style Underline Char2 Char Char + 11 pt"/>
    <w:rsid w:val="007A7912"/>
    <w:rPr>
      <w:rFonts w:ascii="Times New Roman" w:hAnsi="Times New Roman" w:cs="Times New Roman" w:hint="default"/>
      <w:sz w:val="20"/>
      <w:u w:val="single"/>
    </w:rPr>
  </w:style>
  <w:style w:type="character" w:customStyle="1" w:styleId="StyleStyleBoldUnderline11pt">
    <w:name w:val="Style Style Bold Underline + 11 pt"/>
    <w:rsid w:val="007A7912"/>
    <w:rPr>
      <w:b/>
      <w:bCs/>
      <w:sz w:val="20"/>
      <w:u w:val="single"/>
    </w:rPr>
  </w:style>
  <w:style w:type="character" w:customStyle="1" w:styleId="articlehead2">
    <w:name w:val="articlehead2"/>
    <w:rsid w:val="007A7912"/>
  </w:style>
  <w:style w:type="character" w:customStyle="1" w:styleId="pronset">
    <w:name w:val="pronset"/>
    <w:rsid w:val="007A7912"/>
  </w:style>
  <w:style w:type="character" w:customStyle="1" w:styleId="prondelim">
    <w:name w:val="prondelim"/>
    <w:rsid w:val="007A7912"/>
  </w:style>
  <w:style w:type="character" w:customStyle="1" w:styleId="prontoggle">
    <w:name w:val="pron_toggle"/>
    <w:rsid w:val="007A7912"/>
  </w:style>
  <w:style w:type="character" w:customStyle="1" w:styleId="boldface">
    <w:name w:val="boldface"/>
    <w:rsid w:val="007A7912"/>
  </w:style>
  <w:style w:type="character" w:customStyle="1" w:styleId="secondary-bf">
    <w:name w:val="secondary-bf"/>
    <w:rsid w:val="007A7912"/>
  </w:style>
  <w:style w:type="table" w:styleId="ColorfulGrid-Accent1">
    <w:name w:val="Colorful Grid Accent 1"/>
    <w:basedOn w:val="TableNormal"/>
    <w:link w:val="ColorfulGrid-Accent1Char"/>
    <w:uiPriority w:val="29"/>
    <w:unhideWhenUsed/>
    <w:rsid w:val="007A7912"/>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7A7912"/>
    <w:rPr>
      <w:rFonts w:ascii="Times New Roman" w:hAnsi="Times New Roman" w:cs="Times New Roman" w:hint="default"/>
      <w:iCs/>
      <w:color w:val="000000"/>
      <w:sz w:val="16"/>
    </w:rPr>
  </w:style>
  <w:style w:type="character" w:customStyle="1" w:styleId="Boxout0">
    <w:name w:val="Boxout"/>
    <w:uiPriority w:val="1"/>
    <w:qFormat/>
    <w:rsid w:val="007A7912"/>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7A7912"/>
  </w:style>
  <w:style w:type="character" w:customStyle="1" w:styleId="pg">
    <w:name w:val="pg"/>
    <w:qFormat/>
    <w:rsid w:val="007A7912"/>
  </w:style>
  <w:style w:type="character" w:customStyle="1" w:styleId="detailtitle">
    <w:name w:val="detailtitle"/>
    <w:rsid w:val="007A7912"/>
  </w:style>
  <w:style w:type="character" w:customStyle="1" w:styleId="storydate">
    <w:name w:val="storydate"/>
    <w:rsid w:val="007A7912"/>
  </w:style>
  <w:style w:type="character" w:customStyle="1" w:styleId="preloadwrap">
    <w:name w:val="preloadwrap"/>
    <w:rsid w:val="007A7912"/>
  </w:style>
  <w:style w:type="character" w:customStyle="1" w:styleId="creditwrap">
    <w:name w:val="creditwrap"/>
    <w:rsid w:val="007A7912"/>
  </w:style>
  <w:style w:type="character" w:customStyle="1" w:styleId="DefaultChar1">
    <w:name w:val="Default Char1"/>
    <w:rsid w:val="007A7912"/>
    <w:rPr>
      <w:noProof w:val="0"/>
      <w:color w:val="000000"/>
      <w:lang w:val="en-US" w:eastAsia="en-US" w:bidi="ar-SA"/>
    </w:rPr>
  </w:style>
  <w:style w:type="character" w:customStyle="1" w:styleId="textunderlineChar0">
    <w:name w:val="text underline Char"/>
    <w:link w:val="textunderline0"/>
    <w:rsid w:val="007A7912"/>
    <w:rPr>
      <w:u w:val="thick"/>
    </w:rPr>
  </w:style>
  <w:style w:type="character" w:customStyle="1" w:styleId="BoldChar">
    <w:name w:val="Bold Char"/>
    <w:rsid w:val="007A7912"/>
    <w:rPr>
      <w:rFonts w:ascii="Times New Roman" w:eastAsia="Times New Roman" w:hAnsi="Times New Roman" w:cs="Times New Roman" w:hint="default"/>
      <w:b/>
      <w:bCs w:val="0"/>
      <w:szCs w:val="24"/>
    </w:rPr>
  </w:style>
  <w:style w:type="character" w:customStyle="1" w:styleId="pmterms31">
    <w:name w:val="pmterms31"/>
    <w:rsid w:val="007A7912"/>
    <w:rPr>
      <w:b/>
      <w:bCs/>
      <w:i w:val="0"/>
      <w:iCs w:val="0"/>
      <w:color w:val="000000"/>
    </w:rPr>
  </w:style>
  <w:style w:type="character" w:customStyle="1" w:styleId="copyrightdescription">
    <w:name w:val="copyrightdescription"/>
    <w:qFormat/>
    <w:rsid w:val="007A7912"/>
  </w:style>
  <w:style w:type="character" w:customStyle="1" w:styleId="ft01">
    <w:name w:val="ft01"/>
    <w:rsid w:val="007A7912"/>
    <w:rPr>
      <w:rFonts w:ascii="Times" w:hAnsi="Times" w:cs="Times" w:hint="default"/>
      <w:color w:val="000000"/>
      <w:sz w:val="14"/>
      <w:szCs w:val="14"/>
    </w:rPr>
  </w:style>
  <w:style w:type="character" w:customStyle="1" w:styleId="ft11">
    <w:name w:val="ft11"/>
    <w:rsid w:val="007A7912"/>
    <w:rPr>
      <w:rFonts w:ascii="Times" w:hAnsi="Times" w:cs="Times" w:hint="default"/>
      <w:color w:val="000000"/>
      <w:sz w:val="17"/>
      <w:szCs w:val="17"/>
    </w:rPr>
  </w:style>
  <w:style w:type="character" w:customStyle="1" w:styleId="ft21">
    <w:name w:val="ft21"/>
    <w:rsid w:val="007A7912"/>
    <w:rPr>
      <w:rFonts w:ascii="Times" w:hAnsi="Times" w:cs="Times" w:hint="default"/>
      <w:color w:val="000000"/>
      <w:sz w:val="15"/>
      <w:szCs w:val="15"/>
    </w:rPr>
  </w:style>
  <w:style w:type="character" w:customStyle="1" w:styleId="ft31">
    <w:name w:val="ft31"/>
    <w:rsid w:val="007A7912"/>
    <w:rPr>
      <w:rFonts w:ascii="Times" w:hAnsi="Times" w:cs="Times" w:hint="default"/>
      <w:color w:val="000000"/>
      <w:sz w:val="15"/>
      <w:szCs w:val="15"/>
    </w:rPr>
  </w:style>
  <w:style w:type="character" w:customStyle="1" w:styleId="dquo">
    <w:name w:val="dquo"/>
    <w:rsid w:val="007A7912"/>
  </w:style>
  <w:style w:type="character" w:customStyle="1" w:styleId="caps2">
    <w:name w:val="caps2"/>
    <w:rsid w:val="007A7912"/>
  </w:style>
  <w:style w:type="character" w:customStyle="1" w:styleId="CardsFont12ptCharCharCharChar">
    <w:name w:val="Cards + Font: 12 pt Char Char Char Char"/>
    <w:rsid w:val="007A7912"/>
    <w:rPr>
      <w:sz w:val="24"/>
      <w:szCs w:val="24"/>
      <w:u w:val="thick"/>
      <w:lang w:val="en-US" w:eastAsia="en-US" w:bidi="ar-SA"/>
    </w:rPr>
  </w:style>
  <w:style w:type="character" w:customStyle="1" w:styleId="ccs">
    <w:name w:val="c cs"/>
    <w:rsid w:val="007A7912"/>
  </w:style>
  <w:style w:type="character" w:customStyle="1" w:styleId="UnderlinedEvChar">
    <w:name w:val="Underlined Ev Char"/>
    <w:link w:val="UnderlinedEv"/>
    <w:rsid w:val="007A7912"/>
    <w:rPr>
      <w:rFonts w:ascii="Times New Roman" w:eastAsia="Times New Roman" w:hAnsi="Times New Roman" w:cs="Times New Roman"/>
      <w:u w:val="single"/>
    </w:rPr>
  </w:style>
  <w:style w:type="character" w:customStyle="1" w:styleId="dropshadow">
    <w:name w:val="dropshadow"/>
    <w:rsid w:val="007A7912"/>
  </w:style>
  <w:style w:type="character" w:customStyle="1" w:styleId="d05ws">
    <w:name w:val="d05ws"/>
    <w:rsid w:val="007A7912"/>
  </w:style>
  <w:style w:type="character" w:customStyle="1" w:styleId="rzibod">
    <w:name w:val="rzibod"/>
    <w:rsid w:val="007A7912"/>
  </w:style>
  <w:style w:type="character" w:customStyle="1" w:styleId="StyleBold1">
    <w:name w:val="Style Bold1"/>
    <w:rsid w:val="007A7912"/>
    <w:rPr>
      <w:rFonts w:ascii="Georgia" w:hAnsi="Georgia" w:hint="default"/>
      <w:b/>
      <w:bCs/>
      <w:sz w:val="22"/>
    </w:rPr>
  </w:style>
  <w:style w:type="character" w:customStyle="1" w:styleId="headertext">
    <w:name w:val="headertext"/>
    <w:rsid w:val="007A7912"/>
  </w:style>
  <w:style w:type="character" w:customStyle="1" w:styleId="endnote-reference">
    <w:name w:val="endnote-reference"/>
    <w:rsid w:val="007A7912"/>
  </w:style>
  <w:style w:type="character" w:customStyle="1" w:styleId="officialsname">
    <w:name w:val="official_s_name"/>
    <w:rsid w:val="007A7912"/>
  </w:style>
  <w:style w:type="character" w:customStyle="1" w:styleId="audience">
    <w:name w:val="audience"/>
    <w:rsid w:val="007A7912"/>
  </w:style>
  <w:style w:type="character" w:customStyle="1" w:styleId="A7">
    <w:name w:val="A7"/>
    <w:uiPriority w:val="99"/>
    <w:rsid w:val="007A7912"/>
    <w:rPr>
      <w:rFonts w:ascii="Myriad Pro" w:hAnsi="Myriad Pro" w:cs="Myriad Pro" w:hint="default"/>
      <w:color w:val="0066B1"/>
      <w:sz w:val="22"/>
      <w:szCs w:val="22"/>
    </w:rPr>
  </w:style>
  <w:style w:type="character" w:customStyle="1" w:styleId="normalchar">
    <w:name w:val="normal__char"/>
    <w:rsid w:val="007A7912"/>
  </w:style>
  <w:style w:type="character" w:customStyle="1" w:styleId="hyperlink002cheading0020100200028block0020title0029char">
    <w:name w:val="hyperlink_002cheading_00201_0020_0028block_0020title_0029__char"/>
    <w:rsid w:val="007A7912"/>
  </w:style>
  <w:style w:type="character" w:customStyle="1" w:styleId="underline002cstyle0020bold0020underlinechar">
    <w:name w:val="underline_002cstyle_0020bold_0020underline__char"/>
    <w:rsid w:val="007A7912"/>
  </w:style>
  <w:style w:type="character" w:customStyle="1" w:styleId="copyboldblack">
    <w:name w:val="copyboldblack"/>
    <w:rsid w:val="007A7912"/>
  </w:style>
  <w:style w:type="character" w:customStyle="1" w:styleId="copybold">
    <w:name w:val="copybold"/>
    <w:rsid w:val="007A7912"/>
  </w:style>
  <w:style w:type="character" w:customStyle="1" w:styleId="author-date0">
    <w:name w:val="author-date"/>
    <w:rsid w:val="007A7912"/>
  </w:style>
  <w:style w:type="character" w:customStyle="1" w:styleId="hidden">
    <w:name w:val="hidden"/>
    <w:rsid w:val="007A7912"/>
  </w:style>
  <w:style w:type="character" w:customStyle="1" w:styleId="articlebegin">
    <w:name w:val="articlebegin"/>
    <w:rsid w:val="007A7912"/>
  </w:style>
  <w:style w:type="character" w:customStyle="1" w:styleId="mediaoverlay">
    <w:name w:val="mediaoverlay"/>
    <w:rsid w:val="007A7912"/>
  </w:style>
  <w:style w:type="character" w:customStyle="1" w:styleId="blogcaption">
    <w:name w:val="blog_caption"/>
    <w:rsid w:val="007A7912"/>
  </w:style>
  <w:style w:type="character" w:customStyle="1" w:styleId="commnet-abuzz">
    <w:name w:val="commnet-abuzz"/>
    <w:rsid w:val="007A7912"/>
  </w:style>
  <w:style w:type="character" w:customStyle="1" w:styleId="fbconnectbuttontext">
    <w:name w:val="fbconnectbutton_text"/>
    <w:rsid w:val="007A7912"/>
  </w:style>
  <w:style w:type="character" w:customStyle="1" w:styleId="fbsharecountinner">
    <w:name w:val="fb_share_count_inner"/>
    <w:rsid w:val="007A7912"/>
  </w:style>
  <w:style w:type="character" w:customStyle="1" w:styleId="stbuttontext">
    <w:name w:val="stbuttontext"/>
    <w:rsid w:val="007A7912"/>
  </w:style>
  <w:style w:type="character" w:customStyle="1" w:styleId="source">
    <w:name w:val="source"/>
    <w:rsid w:val="007A7912"/>
  </w:style>
  <w:style w:type="character" w:customStyle="1" w:styleId="pubdate">
    <w:name w:val="pubdate"/>
    <w:rsid w:val="007A7912"/>
  </w:style>
  <w:style w:type="character" w:customStyle="1" w:styleId="grey">
    <w:name w:val="grey"/>
    <w:rsid w:val="007A7912"/>
  </w:style>
  <w:style w:type="character" w:customStyle="1" w:styleId="postdate">
    <w:name w:val="post_date"/>
    <w:rsid w:val="007A7912"/>
  </w:style>
  <w:style w:type="character" w:customStyle="1" w:styleId="bdx">
    <w:name w:val="bdx"/>
    <w:rsid w:val="007A7912"/>
  </w:style>
  <w:style w:type="character" w:customStyle="1" w:styleId="bdl">
    <w:name w:val="bdl"/>
    <w:rsid w:val="007A7912"/>
  </w:style>
  <w:style w:type="character" w:customStyle="1" w:styleId="breadcrumbitemcurrent">
    <w:name w:val="breadcrumbitemcurrent"/>
    <w:rsid w:val="007A7912"/>
  </w:style>
  <w:style w:type="character" w:customStyle="1" w:styleId="bbl">
    <w:name w:val="bbl"/>
    <w:rsid w:val="007A7912"/>
  </w:style>
  <w:style w:type="character" w:customStyle="1" w:styleId="Date2">
    <w:name w:val="Date2"/>
    <w:rsid w:val="007A7912"/>
  </w:style>
  <w:style w:type="character" w:customStyle="1" w:styleId="company">
    <w:name w:val="company"/>
    <w:rsid w:val="007A7912"/>
  </w:style>
  <w:style w:type="character" w:customStyle="1" w:styleId="itxtnewhookspan">
    <w:name w:val="itxtnewhookspan"/>
    <w:rsid w:val="007A7912"/>
  </w:style>
  <w:style w:type="character" w:customStyle="1" w:styleId="gstxthlt">
    <w:name w:val="gstxt_hlt"/>
    <w:rsid w:val="007A7912"/>
  </w:style>
  <w:style w:type="character" w:customStyle="1" w:styleId="SubtleEmphasis1">
    <w:name w:val="Subtle Emphasis1"/>
    <w:uiPriority w:val="19"/>
    <w:qFormat/>
    <w:rsid w:val="007A7912"/>
    <w:rPr>
      <w:rFonts w:ascii="Times New Roman" w:hAnsi="Times New Roman" w:cs="Times New Roman" w:hint="default"/>
      <w:b/>
      <w:bCs w:val="0"/>
      <w:iCs/>
      <w:color w:val="auto"/>
      <w:sz w:val="22"/>
    </w:rPr>
  </w:style>
  <w:style w:type="character" w:customStyle="1" w:styleId="StyleBoldRed">
    <w:name w:val="Style Bold Red"/>
    <w:rsid w:val="007A7912"/>
    <w:rPr>
      <w:b/>
      <w:bCs/>
      <w:color w:val="auto"/>
    </w:rPr>
  </w:style>
  <w:style w:type="character" w:customStyle="1" w:styleId="StyleTimesNewRoman8pt">
    <w:name w:val="Style Times New Roman 8 pt"/>
    <w:rsid w:val="007A7912"/>
    <w:rPr>
      <w:rFonts w:ascii="Georgia" w:hAnsi="Georgia" w:hint="default"/>
      <w:sz w:val="16"/>
    </w:rPr>
  </w:style>
  <w:style w:type="character" w:customStyle="1" w:styleId="StyleStyle7pt8pt">
    <w:name w:val="Style Style 7 pt + 8 pt"/>
    <w:rsid w:val="007A7912"/>
    <w:rPr>
      <w:sz w:val="16"/>
    </w:rPr>
  </w:style>
  <w:style w:type="character" w:customStyle="1" w:styleId="StyleStyleThickunderlineBold1">
    <w:name w:val="Style Style Thick underline + Bold1"/>
    <w:rsid w:val="007A7912"/>
    <w:rPr>
      <w:b/>
      <w:bCs/>
      <w:u w:val="thick"/>
    </w:rPr>
  </w:style>
  <w:style w:type="character" w:customStyle="1" w:styleId="StyleUnderline2">
    <w:name w:val="Style Underline2"/>
    <w:rsid w:val="007A7912"/>
    <w:rPr>
      <w:u w:val="single"/>
    </w:rPr>
  </w:style>
  <w:style w:type="character" w:customStyle="1" w:styleId="ShrinkText">
    <w:name w:val="Shrink Text"/>
    <w:rsid w:val="007A7912"/>
    <w:rPr>
      <w:sz w:val="16"/>
    </w:rPr>
  </w:style>
  <w:style w:type="character" w:customStyle="1" w:styleId="smallcaps">
    <w:name w:val="smallcaps"/>
    <w:rsid w:val="007A7912"/>
  </w:style>
  <w:style w:type="character" w:customStyle="1" w:styleId="goldbldtext">
    <w:name w:val="goldbldtext"/>
    <w:rsid w:val="007A7912"/>
  </w:style>
  <w:style w:type="character" w:customStyle="1" w:styleId="cardshighlight0">
    <w:name w:val="cardshighlight"/>
    <w:rsid w:val="007A7912"/>
  </w:style>
  <w:style w:type="character" w:customStyle="1" w:styleId="cardsfont12pt1">
    <w:name w:val="cardsfont12pt"/>
    <w:rsid w:val="007A7912"/>
  </w:style>
  <w:style w:type="character" w:customStyle="1" w:styleId="ft1">
    <w:name w:val="ft1"/>
    <w:rsid w:val="007A7912"/>
  </w:style>
  <w:style w:type="character" w:customStyle="1" w:styleId="ft6">
    <w:name w:val="ft6"/>
    <w:rsid w:val="007A7912"/>
  </w:style>
  <w:style w:type="character" w:customStyle="1" w:styleId="kicker">
    <w:name w:val="kicker"/>
    <w:rsid w:val="007A7912"/>
  </w:style>
  <w:style w:type="character" w:customStyle="1" w:styleId="backcontent">
    <w:name w:val="backcontent"/>
    <w:rsid w:val="007A7912"/>
  </w:style>
  <w:style w:type="character" w:customStyle="1" w:styleId="daystmp">
    <w:name w:val="daystmp"/>
    <w:rsid w:val="007A7912"/>
  </w:style>
  <w:style w:type="character" w:customStyle="1" w:styleId="cardsfont12ptchar">
    <w:name w:val="cardsfont12ptchar"/>
    <w:rsid w:val="007A7912"/>
  </w:style>
  <w:style w:type="character" w:customStyle="1" w:styleId="gal">
    <w:name w:val="gal"/>
    <w:rsid w:val="007A7912"/>
  </w:style>
  <w:style w:type="character" w:customStyle="1" w:styleId="submitted">
    <w:name w:val="submitted"/>
    <w:rsid w:val="007A7912"/>
  </w:style>
  <w:style w:type="character" w:customStyle="1" w:styleId="imagedateline">
    <w:name w:val="image_dateline"/>
    <w:rsid w:val="007A7912"/>
  </w:style>
  <w:style w:type="character" w:customStyle="1" w:styleId="authordatecharchar">
    <w:name w:val="authordatecharchar"/>
    <w:rsid w:val="007A7912"/>
  </w:style>
  <w:style w:type="character" w:customStyle="1" w:styleId="style1char0">
    <w:name w:val="style1char"/>
    <w:rsid w:val="007A7912"/>
  </w:style>
  <w:style w:type="character" w:customStyle="1" w:styleId="tagcharchar0">
    <w:name w:val="tagcharchar"/>
    <w:rsid w:val="007A7912"/>
  </w:style>
  <w:style w:type="character" w:customStyle="1" w:styleId="underlinedcharchar2">
    <w:name w:val="underlinedcharchar"/>
    <w:rsid w:val="007A7912"/>
  </w:style>
  <w:style w:type="character" w:customStyle="1" w:styleId="BoxedChar">
    <w:name w:val="Boxed Char"/>
    <w:rsid w:val="007A7912"/>
    <w:rPr>
      <w:rFonts w:ascii="Arial Narrow" w:hAnsi="Arial Narrow" w:hint="default"/>
      <w:b/>
      <w:bCs w:val="0"/>
      <w:sz w:val="18"/>
      <w:bdr w:val="single" w:sz="6" w:space="0" w:color="auto" w:frame="1"/>
    </w:rPr>
  </w:style>
  <w:style w:type="character" w:customStyle="1" w:styleId="Style11ptUnderline2">
    <w:name w:val="Style 11 pt Underline2"/>
    <w:rsid w:val="007A7912"/>
    <w:rPr>
      <w:sz w:val="20"/>
      <w:u w:val="single"/>
    </w:rPr>
  </w:style>
  <w:style w:type="character" w:customStyle="1" w:styleId="Style11ptBoldUnderline2">
    <w:name w:val="Style 11 pt Bold Underline2"/>
    <w:rsid w:val="007A7912"/>
    <w:rPr>
      <w:b/>
      <w:bCs/>
      <w:sz w:val="20"/>
      <w:u w:val="single"/>
    </w:rPr>
  </w:style>
  <w:style w:type="character" w:customStyle="1" w:styleId="nw">
    <w:name w:val="nw"/>
    <w:rsid w:val="007A7912"/>
  </w:style>
  <w:style w:type="character" w:customStyle="1" w:styleId="Styleunderline11ptBoldBorderSinglesolidlineAuto">
    <w:name w:val="Style underline + 11 pt Bold Border: : (Single solid line Auto ..."/>
    <w:rsid w:val="007A7912"/>
    <w:rPr>
      <w:b/>
      <w:bCs/>
      <w:sz w:val="20"/>
      <w:u w:val="single"/>
      <w:bdr w:val="single" w:sz="4" w:space="0" w:color="auto" w:frame="1"/>
    </w:rPr>
  </w:style>
  <w:style w:type="character" w:customStyle="1" w:styleId="cardCharCharChar1">
    <w:name w:val="card Char Char Char1"/>
    <w:rsid w:val="007A7912"/>
    <w:rPr>
      <w:lang w:val="en-US" w:eastAsia="en-US" w:bidi="ar-SA"/>
    </w:rPr>
  </w:style>
  <w:style w:type="character" w:customStyle="1" w:styleId="authors1">
    <w:name w:val="authors1"/>
    <w:rsid w:val="007A7912"/>
    <w:rPr>
      <w:rFonts w:ascii="Verdana" w:hAnsi="Verdana" w:hint="default"/>
      <w:b/>
      <w:bCs/>
      <w:color w:val="006699"/>
      <w:sz w:val="20"/>
      <w:szCs w:val="20"/>
    </w:rPr>
  </w:style>
  <w:style w:type="character" w:customStyle="1" w:styleId="headlinesectionlarge">
    <w:name w:val="headline_section_large"/>
    <w:rsid w:val="007A7912"/>
  </w:style>
  <w:style w:type="character" w:customStyle="1" w:styleId="Styleunderline11ptBlack">
    <w:name w:val="Style underline + 11 pt Black"/>
    <w:rsid w:val="007A7912"/>
    <w:rPr>
      <w:color w:val="000000"/>
      <w:sz w:val="20"/>
      <w:u w:val="single"/>
    </w:rPr>
  </w:style>
  <w:style w:type="character" w:customStyle="1" w:styleId="Styleunderline11ptBoldBlack">
    <w:name w:val="Style underline + 11 pt Bold Black"/>
    <w:rsid w:val="007A7912"/>
    <w:rPr>
      <w:b/>
      <w:bCs/>
      <w:color w:val="000000"/>
      <w:sz w:val="20"/>
      <w:u w:val="single"/>
    </w:rPr>
  </w:style>
  <w:style w:type="character" w:customStyle="1" w:styleId="Style11ptBoldBlackUnderline">
    <w:name w:val="Style 11 pt Bold Black Underline"/>
    <w:rsid w:val="007A7912"/>
    <w:rPr>
      <w:b/>
      <w:bCs/>
      <w:color w:val="000000"/>
      <w:sz w:val="20"/>
      <w:u w:val="single"/>
    </w:rPr>
  </w:style>
  <w:style w:type="character" w:customStyle="1" w:styleId="Style11ptBoldBlackUnderlineBorderSinglesolidline">
    <w:name w:val="Style 11 pt Bold Black Underline Border: : (Single solid line ..."/>
    <w:rsid w:val="007A7912"/>
    <w:rPr>
      <w:b/>
      <w:bCs/>
      <w:color w:val="000000"/>
      <w:sz w:val="20"/>
      <w:u w:val="single"/>
      <w:bdr w:val="single" w:sz="4" w:space="0" w:color="auto" w:frame="1"/>
    </w:rPr>
  </w:style>
  <w:style w:type="character" w:customStyle="1" w:styleId="StyleLatinMeridien-Italic11ptItalicUnderline">
    <w:name w:val="Style (Latin) Meridien-Italic 11 pt Italic Underline"/>
    <w:rsid w:val="007A7912"/>
    <w:rPr>
      <w:rFonts w:ascii="Meridien-Italic" w:hAnsi="Meridien-Italic" w:hint="default"/>
      <w:i/>
      <w:iCs/>
      <w:sz w:val="20"/>
      <w:u w:val="single"/>
    </w:rPr>
  </w:style>
  <w:style w:type="character" w:customStyle="1" w:styleId="Citation-AuthorDate">
    <w:name w:val="Citation - Author/Date"/>
    <w:rsid w:val="007A7912"/>
    <w:rPr>
      <w:b/>
      <w:bCs w:val="0"/>
      <w:smallCaps/>
      <w:sz w:val="24"/>
      <w:u w:val="single"/>
    </w:rPr>
  </w:style>
  <w:style w:type="character" w:customStyle="1" w:styleId="underlinestylechar0">
    <w:name w:val="underlinestylechar"/>
    <w:rsid w:val="007A7912"/>
  </w:style>
  <w:style w:type="character" w:customStyle="1" w:styleId="highlight">
    <w:name w:val="highlight"/>
    <w:rsid w:val="007A7912"/>
  </w:style>
  <w:style w:type="character" w:customStyle="1" w:styleId="DottedUnderline0">
    <w:name w:val="Dotted Underline"/>
    <w:rsid w:val="007A7912"/>
    <w:rPr>
      <w:rFonts w:ascii="Times New Roman" w:hAnsi="Times New Roman" w:cs="Times New Roman" w:hint="default"/>
      <w:sz w:val="20"/>
      <w:u w:val="dottedHeavy"/>
    </w:rPr>
  </w:style>
  <w:style w:type="character" w:customStyle="1" w:styleId="titleauthoretc">
    <w:name w:val="titleauthoretc"/>
    <w:rsid w:val="007A7912"/>
  </w:style>
  <w:style w:type="character" w:customStyle="1" w:styleId="labeltext">
    <w:name w:val="labeltext"/>
    <w:rsid w:val="007A7912"/>
  </w:style>
  <w:style w:type="character" w:customStyle="1" w:styleId="viewlink">
    <w:name w:val="viewlink"/>
    <w:rsid w:val="007A7912"/>
  </w:style>
  <w:style w:type="character" w:customStyle="1" w:styleId="share">
    <w:name w:val="share"/>
    <w:rsid w:val="007A7912"/>
  </w:style>
  <w:style w:type="character" w:customStyle="1" w:styleId="inlinkchart">
    <w:name w:val="inlink_chart"/>
    <w:rsid w:val="007A7912"/>
  </w:style>
  <w:style w:type="character" w:customStyle="1" w:styleId="underLight">
    <w:name w:val="underLight"/>
    <w:uiPriority w:val="1"/>
    <w:qFormat/>
    <w:rsid w:val="007A7912"/>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7A7912"/>
  </w:style>
  <w:style w:type="character" w:customStyle="1" w:styleId="author-rss">
    <w:name w:val="author-rss"/>
    <w:rsid w:val="007A7912"/>
  </w:style>
  <w:style w:type="character" w:customStyle="1" w:styleId="fbsharecountwrapper">
    <w:name w:val="fb_share_count_wrapper"/>
    <w:rsid w:val="007A7912"/>
  </w:style>
  <w:style w:type="character" w:customStyle="1" w:styleId="fbbuttontext">
    <w:name w:val="fb_button_text"/>
    <w:rsid w:val="007A7912"/>
  </w:style>
  <w:style w:type="character" w:customStyle="1" w:styleId="hw">
    <w:name w:val="hw"/>
    <w:rsid w:val="007A7912"/>
  </w:style>
  <w:style w:type="character" w:customStyle="1" w:styleId="linktotop">
    <w:name w:val="linktotop"/>
    <w:rsid w:val="007A7912"/>
  </w:style>
  <w:style w:type="character" w:customStyle="1" w:styleId="maintextbldleft">
    <w:name w:val="maintextbldleft"/>
    <w:rsid w:val="007A7912"/>
  </w:style>
  <w:style w:type="character" w:customStyle="1" w:styleId="maintextleft">
    <w:name w:val="maintextleft"/>
    <w:rsid w:val="007A7912"/>
  </w:style>
  <w:style w:type="character" w:customStyle="1" w:styleId="descriptionstyle1block">
    <w:name w:val="description style1 block"/>
    <w:rsid w:val="007A7912"/>
  </w:style>
  <w:style w:type="character" w:customStyle="1" w:styleId="gutter-right-1">
    <w:name w:val="gutter-right-1"/>
    <w:basedOn w:val="DefaultParagraphFont"/>
    <w:rsid w:val="007A7912"/>
  </w:style>
  <w:style w:type="character" w:customStyle="1" w:styleId="ssl3">
    <w:name w:val="ss_l3"/>
    <w:rsid w:val="007A7912"/>
  </w:style>
  <w:style w:type="character" w:customStyle="1" w:styleId="FontStyle39">
    <w:name w:val="Font Style39"/>
    <w:uiPriority w:val="99"/>
    <w:rsid w:val="007A7912"/>
    <w:rPr>
      <w:rFonts w:ascii="Constantia" w:hAnsi="Constantia" w:cs="Constantia" w:hint="default"/>
      <w:b/>
      <w:bCs/>
      <w:sz w:val="18"/>
      <w:szCs w:val="18"/>
    </w:rPr>
  </w:style>
  <w:style w:type="character" w:customStyle="1" w:styleId="6">
    <w:name w:val="6"/>
    <w:rsid w:val="007A7912"/>
    <w:rPr>
      <w:rFonts w:ascii="Arial" w:hAnsi="Arial" w:cs="Arial" w:hint="default"/>
      <w:bCs/>
      <w:sz w:val="20"/>
      <w:u w:val="single"/>
      <w:lang w:val="en-US" w:eastAsia="en-US" w:bidi="ar-SA"/>
    </w:rPr>
  </w:style>
  <w:style w:type="character" w:customStyle="1" w:styleId="Header11">
    <w:name w:val="Header11"/>
    <w:rsid w:val="007A7912"/>
  </w:style>
  <w:style w:type="character" w:customStyle="1" w:styleId="posa">
    <w:name w:val="pos(a)"/>
    <w:basedOn w:val="DefaultParagraphFont"/>
    <w:rsid w:val="007A7912"/>
  </w:style>
  <w:style w:type="character" w:customStyle="1" w:styleId="u-hiddeninnarrowenv">
    <w:name w:val="u-hiddeninnarrowenv"/>
    <w:basedOn w:val="DefaultParagraphFont"/>
    <w:rsid w:val="007A7912"/>
  </w:style>
  <w:style w:type="character" w:customStyle="1" w:styleId="followbutton-bird">
    <w:name w:val="followbutton-bird"/>
    <w:basedOn w:val="DefaultParagraphFont"/>
    <w:rsid w:val="007A7912"/>
  </w:style>
  <w:style w:type="character" w:customStyle="1" w:styleId="tweetauthor-name">
    <w:name w:val="tweetauthor-name"/>
    <w:basedOn w:val="DefaultParagraphFont"/>
    <w:rsid w:val="007A7912"/>
  </w:style>
  <w:style w:type="character" w:customStyle="1" w:styleId="tweetauthor-verifiedbadge">
    <w:name w:val="tweetauthor-verifiedbadge"/>
    <w:basedOn w:val="DefaultParagraphFont"/>
    <w:rsid w:val="007A7912"/>
  </w:style>
  <w:style w:type="character" w:customStyle="1" w:styleId="tweetauthor-screenname">
    <w:name w:val="tweetauthor-screenname"/>
    <w:basedOn w:val="DefaultParagraphFont"/>
    <w:rsid w:val="007A7912"/>
  </w:style>
  <w:style w:type="character" w:customStyle="1" w:styleId="u-hiddenvisually">
    <w:name w:val="u-hiddenvisually"/>
    <w:basedOn w:val="DefaultParagraphFont"/>
    <w:rsid w:val="007A7912"/>
  </w:style>
  <w:style w:type="character" w:customStyle="1" w:styleId="tweetaction-stat">
    <w:name w:val="tweetaction-stat"/>
    <w:basedOn w:val="DefaultParagraphFont"/>
    <w:rsid w:val="007A7912"/>
  </w:style>
  <w:style w:type="character" w:customStyle="1" w:styleId="related">
    <w:name w:val="related"/>
    <w:basedOn w:val="DefaultParagraphFont"/>
    <w:rsid w:val="007A7912"/>
  </w:style>
  <w:style w:type="character" w:customStyle="1" w:styleId="related-content">
    <w:name w:val="related-content"/>
    <w:basedOn w:val="DefaultParagraphFont"/>
    <w:rsid w:val="007A7912"/>
  </w:style>
  <w:style w:type="character" w:customStyle="1" w:styleId="name-of-author">
    <w:name w:val="name-of-author"/>
    <w:basedOn w:val="DefaultParagraphFont"/>
    <w:rsid w:val="007A7912"/>
  </w:style>
  <w:style w:type="character" w:customStyle="1" w:styleId="first-name">
    <w:name w:val="first-name"/>
    <w:basedOn w:val="DefaultParagraphFont"/>
    <w:rsid w:val="007A7912"/>
  </w:style>
  <w:style w:type="character" w:customStyle="1" w:styleId="last-name">
    <w:name w:val="last-name"/>
    <w:basedOn w:val="DefaultParagraphFont"/>
    <w:rsid w:val="007A7912"/>
  </w:style>
  <w:style w:type="character" w:customStyle="1" w:styleId="caption10">
    <w:name w:val="caption1"/>
    <w:basedOn w:val="DefaultParagraphFont"/>
    <w:rsid w:val="007A7912"/>
  </w:style>
  <w:style w:type="character" w:customStyle="1" w:styleId="recirc-text">
    <w:name w:val="&quot;recirc-text”"/>
    <w:basedOn w:val="DefaultParagraphFont"/>
    <w:rsid w:val="007A7912"/>
  </w:style>
  <w:style w:type="character" w:customStyle="1" w:styleId="video-icon">
    <w:name w:val="video-icon"/>
    <w:basedOn w:val="DefaultParagraphFont"/>
    <w:rsid w:val="007A7912"/>
  </w:style>
  <w:style w:type="character" w:customStyle="1" w:styleId="powa-shot-play-btn-text">
    <w:name w:val="powa-shot-play-btn-text"/>
    <w:basedOn w:val="DefaultParagraphFont"/>
    <w:rsid w:val="007A7912"/>
  </w:style>
  <w:style w:type="character" w:customStyle="1" w:styleId="powa-shot-click">
    <w:name w:val="powa-shot-click"/>
    <w:basedOn w:val="DefaultParagraphFont"/>
    <w:rsid w:val="007A7912"/>
  </w:style>
  <w:style w:type="character" w:customStyle="1" w:styleId="wpv-blurb">
    <w:name w:val="wpv-blurb"/>
    <w:basedOn w:val="DefaultParagraphFont"/>
    <w:rsid w:val="007A7912"/>
  </w:style>
  <w:style w:type="character" w:customStyle="1" w:styleId="pb-caption">
    <w:name w:val="pb-caption"/>
    <w:basedOn w:val="DefaultParagraphFont"/>
    <w:rsid w:val="007A7912"/>
  </w:style>
  <w:style w:type="character" w:customStyle="1" w:styleId="Heading5Char1">
    <w:name w:val="Heading 5 Char1"/>
    <w:aliases w:val="Text Char1"/>
    <w:basedOn w:val="DefaultParagraphFont"/>
    <w:semiHidden/>
    <w:rsid w:val="007A7912"/>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7A7912"/>
    <w:rPr>
      <w:vertAlign w:val="baseline"/>
    </w:rPr>
  </w:style>
  <w:style w:type="character" w:customStyle="1" w:styleId="Heading7Char1">
    <w:name w:val="Heading 7 Char1"/>
    <w:basedOn w:val="DefaultParagraphFont"/>
    <w:semiHidden/>
    <w:rsid w:val="007A7912"/>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7A7912"/>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7A7912"/>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7A7912"/>
    <w:rPr>
      <w:rFonts w:ascii="Calibri" w:hAnsi="Calibri" w:cs="Calibri"/>
    </w:rPr>
  </w:style>
  <w:style w:type="numbering" w:customStyle="1" w:styleId="NoList2">
    <w:name w:val="No List2"/>
    <w:next w:val="NoList"/>
    <w:uiPriority w:val="99"/>
    <w:semiHidden/>
    <w:unhideWhenUsed/>
    <w:rsid w:val="007A7912"/>
  </w:style>
  <w:style w:type="numbering" w:customStyle="1" w:styleId="NoList3">
    <w:name w:val="No List3"/>
    <w:next w:val="NoList"/>
    <w:uiPriority w:val="99"/>
    <w:semiHidden/>
    <w:unhideWhenUsed/>
    <w:rsid w:val="007A7912"/>
  </w:style>
  <w:style w:type="numbering" w:customStyle="1" w:styleId="NoList4">
    <w:name w:val="No List4"/>
    <w:next w:val="NoList"/>
    <w:uiPriority w:val="99"/>
    <w:semiHidden/>
    <w:unhideWhenUsed/>
    <w:rsid w:val="007A7912"/>
  </w:style>
  <w:style w:type="numbering" w:customStyle="1" w:styleId="NoList5">
    <w:name w:val="No List5"/>
    <w:next w:val="NoList"/>
    <w:semiHidden/>
    <w:unhideWhenUsed/>
    <w:rsid w:val="007A7912"/>
  </w:style>
  <w:style w:type="paragraph" w:styleId="BlockText">
    <w:name w:val="Block Text"/>
    <w:basedOn w:val="Normal"/>
    <w:rsid w:val="007A7912"/>
    <w:pPr>
      <w:ind w:left="229" w:right="229"/>
    </w:pPr>
    <w:rPr>
      <w:rFonts w:ascii="Verdana" w:eastAsia="Times New Roman" w:hAnsi="Verdana"/>
      <w:sz w:val="16"/>
      <w:szCs w:val="20"/>
    </w:rPr>
  </w:style>
  <w:style w:type="paragraph" w:styleId="NormalIndent">
    <w:name w:val="Normal Indent"/>
    <w:basedOn w:val="Normal"/>
    <w:rsid w:val="007A7912"/>
    <w:pPr>
      <w:ind w:left="720"/>
    </w:pPr>
    <w:rPr>
      <w:rFonts w:eastAsia="Times New Roman"/>
      <w:szCs w:val="20"/>
    </w:rPr>
  </w:style>
  <w:style w:type="paragraph" w:styleId="EnvelopeReturn">
    <w:name w:val="envelope return"/>
    <w:basedOn w:val="Normal"/>
    <w:rsid w:val="007A7912"/>
    <w:rPr>
      <w:rFonts w:eastAsia="Times New Roman"/>
      <w:sz w:val="24"/>
      <w:szCs w:val="20"/>
    </w:rPr>
  </w:style>
  <w:style w:type="paragraph" w:styleId="EnvelopeAddress">
    <w:name w:val="envelope address"/>
    <w:basedOn w:val="Normal"/>
    <w:rsid w:val="007A7912"/>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7A7912"/>
  </w:style>
  <w:style w:type="numbering" w:customStyle="1" w:styleId="NoList7">
    <w:name w:val="No List7"/>
    <w:next w:val="NoList"/>
    <w:semiHidden/>
    <w:unhideWhenUsed/>
    <w:rsid w:val="007A7912"/>
  </w:style>
  <w:style w:type="paragraph" w:styleId="ListBullet">
    <w:name w:val="List Bullet"/>
    <w:basedOn w:val="Normal"/>
    <w:link w:val="ListBulletChar"/>
    <w:uiPriority w:val="99"/>
    <w:unhideWhenUsed/>
    <w:rsid w:val="007A7912"/>
    <w:pPr>
      <w:tabs>
        <w:tab w:val="num" w:pos="360"/>
      </w:tabs>
      <w:ind w:left="360" w:hanging="360"/>
      <w:contextualSpacing/>
    </w:pPr>
    <w:rPr>
      <w:rFonts w:eastAsia="Calibri"/>
    </w:rPr>
  </w:style>
  <w:style w:type="table" w:styleId="MediumGrid1">
    <w:name w:val="Medium Grid 1"/>
    <w:basedOn w:val="TableNormal"/>
    <w:uiPriority w:val="67"/>
    <w:rsid w:val="007A7912"/>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7A7912"/>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7A7912"/>
  </w:style>
  <w:style w:type="numbering" w:customStyle="1" w:styleId="NoList111">
    <w:name w:val="No List111"/>
    <w:next w:val="NoList"/>
    <w:uiPriority w:val="99"/>
    <w:semiHidden/>
    <w:unhideWhenUsed/>
    <w:rsid w:val="007A7912"/>
  </w:style>
  <w:style w:type="numbering" w:customStyle="1" w:styleId="NoList1111">
    <w:name w:val="No List1111"/>
    <w:next w:val="NoList"/>
    <w:uiPriority w:val="99"/>
    <w:semiHidden/>
    <w:unhideWhenUsed/>
    <w:rsid w:val="007A7912"/>
  </w:style>
  <w:style w:type="numbering" w:customStyle="1" w:styleId="NoList11111">
    <w:name w:val="No List11111"/>
    <w:next w:val="NoList"/>
    <w:uiPriority w:val="99"/>
    <w:semiHidden/>
    <w:unhideWhenUsed/>
    <w:rsid w:val="007A7912"/>
  </w:style>
  <w:style w:type="numbering" w:customStyle="1" w:styleId="NoList111111">
    <w:name w:val="No List111111"/>
    <w:next w:val="NoList"/>
    <w:uiPriority w:val="99"/>
    <w:semiHidden/>
    <w:unhideWhenUsed/>
    <w:rsid w:val="007A7912"/>
  </w:style>
  <w:style w:type="numbering" w:customStyle="1" w:styleId="NoList1111111">
    <w:name w:val="No List1111111"/>
    <w:next w:val="NoList"/>
    <w:uiPriority w:val="99"/>
    <w:semiHidden/>
    <w:unhideWhenUsed/>
    <w:rsid w:val="007A7912"/>
  </w:style>
  <w:style w:type="numbering" w:customStyle="1" w:styleId="NoList11111111">
    <w:name w:val="No List11111111"/>
    <w:next w:val="NoList"/>
    <w:uiPriority w:val="99"/>
    <w:semiHidden/>
    <w:unhideWhenUsed/>
    <w:rsid w:val="007A7912"/>
  </w:style>
  <w:style w:type="numbering" w:customStyle="1" w:styleId="NoList111111111">
    <w:name w:val="No List111111111"/>
    <w:next w:val="NoList"/>
    <w:uiPriority w:val="99"/>
    <w:semiHidden/>
    <w:unhideWhenUsed/>
    <w:rsid w:val="007A7912"/>
  </w:style>
  <w:style w:type="numbering" w:customStyle="1" w:styleId="NoList1111111111">
    <w:name w:val="No List1111111111"/>
    <w:next w:val="NoList"/>
    <w:uiPriority w:val="99"/>
    <w:semiHidden/>
    <w:unhideWhenUsed/>
    <w:rsid w:val="007A7912"/>
  </w:style>
  <w:style w:type="numbering" w:customStyle="1" w:styleId="NoList11111111111">
    <w:name w:val="No List11111111111"/>
    <w:next w:val="NoList"/>
    <w:uiPriority w:val="99"/>
    <w:semiHidden/>
    <w:unhideWhenUsed/>
    <w:rsid w:val="007A7912"/>
  </w:style>
  <w:style w:type="numbering" w:customStyle="1" w:styleId="NoList111111111111">
    <w:name w:val="No List111111111111"/>
    <w:next w:val="NoList"/>
    <w:uiPriority w:val="99"/>
    <w:semiHidden/>
    <w:unhideWhenUsed/>
    <w:rsid w:val="007A7912"/>
  </w:style>
  <w:style w:type="numbering" w:customStyle="1" w:styleId="NoList1111111111111">
    <w:name w:val="No List1111111111111"/>
    <w:next w:val="NoList"/>
    <w:uiPriority w:val="99"/>
    <w:semiHidden/>
    <w:unhideWhenUsed/>
    <w:rsid w:val="007A7912"/>
  </w:style>
  <w:style w:type="numbering" w:customStyle="1" w:styleId="NoList11111111111111">
    <w:name w:val="No List11111111111111"/>
    <w:next w:val="NoList"/>
    <w:uiPriority w:val="99"/>
    <w:semiHidden/>
    <w:unhideWhenUsed/>
    <w:rsid w:val="007A7912"/>
  </w:style>
  <w:style w:type="numbering" w:customStyle="1" w:styleId="NoList111111111111111">
    <w:name w:val="No List111111111111111"/>
    <w:next w:val="NoList"/>
    <w:uiPriority w:val="99"/>
    <w:semiHidden/>
    <w:unhideWhenUsed/>
    <w:rsid w:val="007A7912"/>
  </w:style>
  <w:style w:type="numbering" w:customStyle="1" w:styleId="NoList1111111111111111">
    <w:name w:val="No List1111111111111111"/>
    <w:next w:val="NoList"/>
    <w:uiPriority w:val="99"/>
    <w:semiHidden/>
    <w:unhideWhenUsed/>
    <w:rsid w:val="007A7912"/>
  </w:style>
  <w:style w:type="numbering" w:customStyle="1" w:styleId="NoList11111111111111111">
    <w:name w:val="No List11111111111111111"/>
    <w:next w:val="NoList"/>
    <w:uiPriority w:val="99"/>
    <w:semiHidden/>
    <w:unhideWhenUsed/>
    <w:rsid w:val="007A7912"/>
  </w:style>
  <w:style w:type="character" w:customStyle="1" w:styleId="FontStyle220">
    <w:name w:val="Font Style220"/>
    <w:basedOn w:val="DefaultParagraphFont"/>
    <w:uiPriority w:val="99"/>
    <w:rsid w:val="007A7912"/>
    <w:rPr>
      <w:rFonts w:ascii="Candara" w:hAnsi="Candara" w:cs="Candara" w:hint="default"/>
      <w:i/>
      <w:iCs/>
      <w:sz w:val="18"/>
      <w:szCs w:val="18"/>
    </w:rPr>
  </w:style>
  <w:style w:type="character" w:customStyle="1" w:styleId="FontStyle290">
    <w:name w:val="Font Style290"/>
    <w:basedOn w:val="DefaultParagraphFont"/>
    <w:uiPriority w:val="99"/>
    <w:rsid w:val="007A7912"/>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7A7912"/>
    <w:rPr>
      <w:rFonts w:ascii="Arial" w:hAnsi="Arial" w:cs="Arial"/>
      <w:b/>
      <w:bCs/>
      <w:sz w:val="16"/>
      <w:szCs w:val="16"/>
    </w:rPr>
  </w:style>
  <w:style w:type="paragraph" w:customStyle="1" w:styleId="analytic0">
    <w:name w:val="analytic"/>
    <w:basedOn w:val="Normal"/>
    <w:link w:val="analyticChar0"/>
    <w:uiPriority w:val="4"/>
    <w:qFormat/>
    <w:rsid w:val="007A7912"/>
    <w:pPr>
      <w:spacing w:before="120"/>
    </w:pPr>
    <w:rPr>
      <w:b/>
      <w:sz w:val="20"/>
    </w:rPr>
  </w:style>
  <w:style w:type="character" w:customStyle="1" w:styleId="analyticChar0">
    <w:name w:val="analytic Char"/>
    <w:basedOn w:val="DefaultParagraphFont"/>
    <w:link w:val="analytic0"/>
    <w:uiPriority w:val="4"/>
    <w:rsid w:val="007A7912"/>
    <w:rPr>
      <w:rFonts w:ascii="Calibri" w:hAnsi="Calibri" w:cs="Calibri"/>
      <w:b/>
      <w:sz w:val="20"/>
    </w:rPr>
  </w:style>
  <w:style w:type="character" w:customStyle="1" w:styleId="m-5498913268213319940gmail-styleunderline">
    <w:name w:val="m_-5498913268213319940gmail-styleunderline"/>
    <w:basedOn w:val="DefaultParagraphFont"/>
    <w:rsid w:val="007A7912"/>
  </w:style>
  <w:style w:type="paragraph" w:customStyle="1" w:styleId="speakable">
    <w:name w:val="speakable"/>
    <w:basedOn w:val="Normal"/>
    <w:uiPriority w:val="99"/>
    <w:qFormat/>
    <w:rsid w:val="007A7912"/>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7A7912"/>
  </w:style>
  <w:style w:type="character" w:customStyle="1" w:styleId="copyright">
    <w:name w:val="copyright"/>
    <w:basedOn w:val="DefaultParagraphFont"/>
    <w:rsid w:val="007A7912"/>
  </w:style>
  <w:style w:type="character" w:customStyle="1" w:styleId="TagCharCharCharChar">
    <w:name w:val="Tag Char Char Char Char"/>
    <w:basedOn w:val="DefaultParagraphFont"/>
    <w:rsid w:val="007A7912"/>
    <w:rPr>
      <w:rFonts w:ascii="Calibri" w:hAnsi="Calibri" w:cs="Calibri"/>
      <w:b/>
      <w:sz w:val="24"/>
    </w:rPr>
  </w:style>
  <w:style w:type="paragraph" w:customStyle="1" w:styleId="g-body">
    <w:name w:val="g-body"/>
    <w:basedOn w:val="Normal"/>
    <w:uiPriority w:val="99"/>
    <w:qFormat/>
    <w:rsid w:val="007A7912"/>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7A7912"/>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7A7912"/>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7A7912"/>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7A7912"/>
    <w:pPr>
      <w:spacing w:before="100" w:beforeAutospacing="1" w:after="100" w:afterAutospacing="1"/>
    </w:pPr>
    <w:rPr>
      <w:sz w:val="24"/>
    </w:rPr>
  </w:style>
  <w:style w:type="paragraph" w:customStyle="1" w:styleId="style41">
    <w:name w:val="style4"/>
    <w:basedOn w:val="Normal"/>
    <w:uiPriority w:val="99"/>
    <w:qFormat/>
    <w:rsid w:val="007A7912"/>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7A7912"/>
    <w:pPr>
      <w:spacing w:before="100" w:beforeAutospacing="1" w:after="100" w:afterAutospacing="1"/>
    </w:pPr>
    <w:rPr>
      <w:rFonts w:ascii="Times New Roman" w:hAnsi="Times New Roman"/>
      <w:sz w:val="24"/>
    </w:rPr>
  </w:style>
  <w:style w:type="character" w:customStyle="1" w:styleId="adtext">
    <w:name w:val="adtext"/>
    <w:basedOn w:val="DefaultParagraphFont"/>
    <w:rsid w:val="007A7912"/>
  </w:style>
  <w:style w:type="character" w:customStyle="1" w:styleId="UL-Bold">
    <w:name w:val="UL-Bold"/>
    <w:basedOn w:val="DefaultParagraphFont"/>
    <w:rsid w:val="007A7912"/>
    <w:rPr>
      <w:u w:val="thick"/>
    </w:rPr>
  </w:style>
  <w:style w:type="character" w:customStyle="1" w:styleId="UL-None">
    <w:name w:val="UL-None"/>
    <w:basedOn w:val="DefaultParagraphFont"/>
    <w:rsid w:val="007A7912"/>
    <w:rPr>
      <w:strike w:val="0"/>
      <w:dstrike w:val="0"/>
      <w:u w:val="none"/>
      <w:effect w:val="none"/>
    </w:rPr>
  </w:style>
  <w:style w:type="character" w:customStyle="1" w:styleId="gl">
    <w:name w:val="gl"/>
    <w:basedOn w:val="DefaultParagraphFont"/>
    <w:rsid w:val="007A7912"/>
  </w:style>
  <w:style w:type="character" w:customStyle="1" w:styleId="qu730rj69h">
    <w:name w:val="qu730rj69h"/>
    <w:basedOn w:val="DefaultParagraphFont"/>
    <w:rsid w:val="007A7912"/>
  </w:style>
  <w:style w:type="paragraph" w:customStyle="1" w:styleId="optext">
    <w:name w:val="optext"/>
    <w:basedOn w:val="Normal"/>
    <w:uiPriority w:val="99"/>
    <w:qFormat/>
    <w:rsid w:val="007A7912"/>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7A7912"/>
  </w:style>
  <w:style w:type="character" w:customStyle="1" w:styleId="icr880">
    <w:name w:val="icr880"/>
    <w:basedOn w:val="DefaultParagraphFont"/>
    <w:rsid w:val="007A7912"/>
  </w:style>
  <w:style w:type="character" w:customStyle="1" w:styleId="hx23q54">
    <w:name w:val="hx23q54"/>
    <w:basedOn w:val="DefaultParagraphFont"/>
    <w:rsid w:val="007A7912"/>
  </w:style>
  <w:style w:type="character" w:customStyle="1" w:styleId="m-5348258726587825636gmail-style13ptbold">
    <w:name w:val="m_-5348258726587825636gmail-style13ptbold"/>
    <w:basedOn w:val="DefaultParagraphFont"/>
    <w:rsid w:val="007A7912"/>
  </w:style>
  <w:style w:type="character" w:customStyle="1" w:styleId="m-5348258726587825636gmail-styleunderline">
    <w:name w:val="m_-5348258726587825636gmail-styleunderline"/>
    <w:basedOn w:val="DefaultParagraphFont"/>
    <w:rsid w:val="007A7912"/>
  </w:style>
  <w:style w:type="character" w:customStyle="1" w:styleId="UnderlineCharChar1">
    <w:name w:val="Underline Char Char1"/>
    <w:aliases w:val="tag Char,Heading 2 Char Char Char Char Char1,Heading 2 Char Char1 Char Char,Heading 2 Char2 Char1,TAG Char1,Char Ch"/>
    <w:basedOn w:val="DefaultParagraphFont"/>
    <w:qFormat/>
    <w:rsid w:val="007A7912"/>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7A7912"/>
    <w:rPr>
      <w:rFonts w:asciiTheme="majorHAnsi" w:eastAsiaTheme="majorEastAsia" w:hAnsiTheme="majorHAnsi" w:cstheme="majorBidi"/>
      <w:b/>
      <w:bCs/>
      <w:color w:val="5B9BD5" w:themeColor="accent1"/>
      <w:sz w:val="26"/>
      <w:szCs w:val="26"/>
    </w:rPr>
  </w:style>
  <w:style w:type="character" w:customStyle="1" w:styleId="m4385445901877740177gmail-styleunderline">
    <w:name w:val="m_4385445901877740177gmail-styleunderline"/>
    <w:basedOn w:val="DefaultParagraphFont"/>
    <w:rsid w:val="007A7912"/>
  </w:style>
  <w:style w:type="character" w:customStyle="1" w:styleId="CardsFont12ptCharChar">
    <w:name w:val="Cards + Font: 12 pt Char Char"/>
    <w:basedOn w:val="DefaultParagraphFont"/>
    <w:rsid w:val="007A7912"/>
    <w:rPr>
      <w:sz w:val="24"/>
      <w:szCs w:val="24"/>
      <w:u w:val="thick"/>
      <w:lang w:val="en-US" w:eastAsia="en-US" w:bidi="ar-SA"/>
    </w:rPr>
  </w:style>
  <w:style w:type="character" w:customStyle="1" w:styleId="NothingChar1">
    <w:name w:val="Nothing Char1"/>
    <w:basedOn w:val="DefaultParagraphFont"/>
    <w:rsid w:val="007A7912"/>
    <w:rPr>
      <w:lang w:val="en-US" w:eastAsia="en-US" w:bidi="ar-SA"/>
    </w:rPr>
  </w:style>
  <w:style w:type="paragraph" w:customStyle="1" w:styleId="useless">
    <w:name w:val="useless"/>
    <w:basedOn w:val="Normal"/>
    <w:uiPriority w:val="99"/>
    <w:qFormat/>
    <w:rsid w:val="007A7912"/>
    <w:rPr>
      <w:rFonts w:ascii="Times New Roman" w:eastAsia="Times New Roman" w:hAnsi="Times New Roman"/>
      <w:sz w:val="12"/>
    </w:rPr>
  </w:style>
  <w:style w:type="character" w:customStyle="1" w:styleId="DDIUnderline">
    <w:name w:val="DDI Underline"/>
    <w:qFormat/>
    <w:rsid w:val="007A7912"/>
    <w:rPr>
      <w:rFonts w:ascii="Times New Roman" w:hAnsi="Times New Roman"/>
      <w:sz w:val="24"/>
      <w:u w:val="single"/>
    </w:rPr>
  </w:style>
  <w:style w:type="paragraph" w:customStyle="1" w:styleId="ALLCAPS">
    <w:name w:val="ALL CAPS"/>
    <w:basedOn w:val="Normal"/>
    <w:link w:val="ALLCAPSChar"/>
    <w:qFormat/>
    <w:rsid w:val="007A7912"/>
    <w:rPr>
      <w:rFonts w:ascii="Times New Roman" w:eastAsia="Times New Roman" w:hAnsi="Times New Roman"/>
      <w:b/>
      <w:caps/>
    </w:rPr>
  </w:style>
  <w:style w:type="character" w:customStyle="1" w:styleId="ALLCAPSChar">
    <w:name w:val="ALL CAPS Char"/>
    <w:basedOn w:val="DefaultParagraphFont"/>
    <w:link w:val="ALLCAPS"/>
    <w:rsid w:val="007A7912"/>
    <w:rPr>
      <w:rFonts w:ascii="Times New Roman" w:eastAsia="Times New Roman" w:hAnsi="Times New Roman" w:cs="Calibri"/>
      <w:b/>
      <w:caps/>
    </w:rPr>
  </w:style>
  <w:style w:type="paragraph" w:customStyle="1" w:styleId="TagCharCharCharCharCharCharChar0">
    <w:name w:val="Tag Char Char Char Char Char Char Char"/>
    <w:basedOn w:val="Normal"/>
    <w:link w:val="TagCharCharCharCharCharCharCharChar"/>
    <w:qFormat/>
    <w:rsid w:val="007A7912"/>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7A7912"/>
    <w:rPr>
      <w:rFonts w:ascii="Times New Roman" w:eastAsia="Times New Roman" w:hAnsi="Times New Roman" w:cs="Calibri"/>
      <w:b/>
      <w:sz w:val="24"/>
    </w:rPr>
  </w:style>
  <w:style w:type="character" w:customStyle="1" w:styleId="10ptnotbold">
    <w:name w:val="10ptnotbold"/>
    <w:basedOn w:val="DefaultParagraphFont"/>
    <w:rsid w:val="007A7912"/>
    <w:rPr>
      <w:sz w:val="20"/>
    </w:rPr>
  </w:style>
  <w:style w:type="character" w:customStyle="1" w:styleId="Cites-AuthorDate">
    <w:name w:val="Cites-Author/Date"/>
    <w:rsid w:val="007A7912"/>
    <w:rPr>
      <w:rFonts w:ascii="Helvetica" w:hAnsi="Helvetica"/>
      <w:b/>
      <w:sz w:val="22"/>
      <w:szCs w:val="24"/>
      <w:u w:val="thick"/>
    </w:rPr>
  </w:style>
  <w:style w:type="paragraph" w:customStyle="1" w:styleId="CiteTag">
    <w:name w:val="Cite/Tag"/>
    <w:basedOn w:val="Normal"/>
    <w:uiPriority w:val="99"/>
    <w:qFormat/>
    <w:rsid w:val="007A7912"/>
    <w:rPr>
      <w:rFonts w:ascii="Times New Roman" w:eastAsia="Cambria" w:hAnsi="Times New Roman"/>
      <w:b/>
    </w:rPr>
  </w:style>
  <w:style w:type="character" w:customStyle="1" w:styleId="CardsFont6ptChar1">
    <w:name w:val="Cards + Font: 6 pt Char1"/>
    <w:basedOn w:val="CardsChar"/>
    <w:link w:val="CardsFont6pt"/>
    <w:rsid w:val="007A7912"/>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7A7912"/>
  </w:style>
  <w:style w:type="character" w:customStyle="1" w:styleId="m489902567989944824gmail-styleunderline">
    <w:name w:val="m_489902567989944824gmail-styleunderline"/>
    <w:basedOn w:val="DefaultParagraphFont"/>
    <w:rsid w:val="007A7912"/>
  </w:style>
  <w:style w:type="character" w:customStyle="1" w:styleId="UnresolvedMention2">
    <w:name w:val="Unresolved Mention2"/>
    <w:basedOn w:val="DefaultParagraphFont"/>
    <w:uiPriority w:val="99"/>
    <w:rsid w:val="007A7912"/>
    <w:rPr>
      <w:color w:val="808080"/>
      <w:shd w:val="clear" w:color="auto" w:fill="E6E6E6"/>
    </w:rPr>
  </w:style>
  <w:style w:type="character" w:customStyle="1" w:styleId="swauthor">
    <w:name w:val="sw_author"/>
    <w:rsid w:val="007A7912"/>
  </w:style>
  <w:style w:type="character" w:customStyle="1" w:styleId="UnderlineCharChar3">
    <w:name w:val="Underline Char Char3"/>
    <w:rsid w:val="007A7912"/>
    <w:rPr>
      <w:szCs w:val="24"/>
      <w:u w:val="single"/>
      <w:lang w:val="en-US" w:eastAsia="en-US" w:bidi="ar-SA"/>
    </w:rPr>
  </w:style>
  <w:style w:type="character" w:customStyle="1" w:styleId="tl8wme">
    <w:name w:val="tl8wme"/>
    <w:basedOn w:val="DefaultParagraphFont"/>
    <w:rsid w:val="007A7912"/>
  </w:style>
  <w:style w:type="character" w:customStyle="1" w:styleId="Mention3">
    <w:name w:val="Mention3"/>
    <w:basedOn w:val="DefaultParagraphFont"/>
    <w:uiPriority w:val="99"/>
    <w:semiHidden/>
    <w:unhideWhenUsed/>
    <w:rsid w:val="007A7912"/>
    <w:rPr>
      <w:color w:val="2B579A"/>
      <w:shd w:val="clear" w:color="auto" w:fill="E6E6E6"/>
    </w:rPr>
  </w:style>
  <w:style w:type="character" w:customStyle="1" w:styleId="m-5251091010484660064gmail-style13ptbold">
    <w:name w:val="m_-5251091010484660064gmail-style13ptbold"/>
    <w:basedOn w:val="DefaultParagraphFont"/>
    <w:rsid w:val="007A7912"/>
  </w:style>
  <w:style w:type="character" w:customStyle="1" w:styleId="m-5251091010484660064gmail-styleunderline">
    <w:name w:val="m_-5251091010484660064gmail-styleunderline"/>
    <w:basedOn w:val="DefaultParagraphFont"/>
    <w:rsid w:val="007A7912"/>
  </w:style>
  <w:style w:type="character" w:customStyle="1" w:styleId="tablecaption">
    <w:name w:val="tablecaption"/>
    <w:basedOn w:val="DefaultParagraphFont"/>
    <w:rsid w:val="007A7912"/>
  </w:style>
  <w:style w:type="character" w:customStyle="1" w:styleId="StyleLatinHelvetica105ptBlack">
    <w:name w:val="Style (Latin) Helvetica 10.5 pt Black"/>
    <w:basedOn w:val="DefaultParagraphFont"/>
    <w:rsid w:val="007A7912"/>
    <w:rPr>
      <w:rFonts w:ascii="Times New Roman" w:hAnsi="Times New Roman"/>
      <w:color w:val="000000"/>
      <w:sz w:val="21"/>
    </w:rPr>
  </w:style>
  <w:style w:type="character" w:customStyle="1" w:styleId="m-413333960618644972gmail-style13ptbold">
    <w:name w:val="m_-413333960618644972gmail-style13ptbold"/>
    <w:basedOn w:val="DefaultParagraphFont"/>
    <w:rsid w:val="007A7912"/>
  </w:style>
  <w:style w:type="character" w:customStyle="1" w:styleId="m-413333960618644972gmail-styleunderline">
    <w:name w:val="m_-413333960618644972gmail-styleunderline"/>
    <w:basedOn w:val="DefaultParagraphFont"/>
    <w:rsid w:val="007A7912"/>
  </w:style>
  <w:style w:type="character" w:customStyle="1" w:styleId="m8314098763611656848gmail-stylestylebold12pt">
    <w:name w:val="m_8314098763611656848gmail-stylestylebold12pt"/>
    <w:basedOn w:val="DefaultParagraphFont"/>
    <w:rsid w:val="007A7912"/>
  </w:style>
  <w:style w:type="character" w:customStyle="1" w:styleId="m8314098763611656848gmail-styleboldunderline">
    <w:name w:val="m_8314098763611656848gmail-styleboldunderline"/>
    <w:basedOn w:val="DefaultParagraphFont"/>
    <w:rsid w:val="007A7912"/>
  </w:style>
  <w:style w:type="paragraph" w:customStyle="1" w:styleId="Spacer">
    <w:name w:val="Spacer"/>
    <w:basedOn w:val="Heading1"/>
    <w:link w:val="SpacerChar"/>
    <w:autoRedefine/>
    <w:uiPriority w:val="4"/>
    <w:qFormat/>
    <w:rsid w:val="007A7912"/>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7A7912"/>
    <w:rPr>
      <w:rFonts w:ascii="Georgia" w:eastAsiaTheme="majorEastAsia" w:hAnsi="Georgia" w:cstheme="majorBidi"/>
      <w:b/>
      <w:sz w:val="24"/>
      <w:szCs w:val="32"/>
    </w:rPr>
  </w:style>
  <w:style w:type="paragraph" w:customStyle="1" w:styleId="msonormal0">
    <w:name w:val="msonormal"/>
    <w:basedOn w:val="Normal"/>
    <w:qFormat/>
    <w:rsid w:val="007A7912"/>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7A7912"/>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7A7912"/>
    <w:rPr>
      <w:rFonts w:ascii="Georgia" w:eastAsia="Times New Roman" w:hAnsi="Georgia" w:cs="Arial" w:hint="default"/>
      <w:b/>
      <w:bCs/>
      <w:kern w:val="32"/>
      <w:sz w:val="28"/>
      <w:szCs w:val="32"/>
    </w:rPr>
  </w:style>
  <w:style w:type="character" w:customStyle="1" w:styleId="SmallChar0">
    <w:name w:val="Small Char"/>
    <w:aliases w:val="Debate Text Char1,No Spacing2 Char1,No Spacing11 Char1,Read stuff Char"/>
    <w:qFormat/>
    <w:rsid w:val="007A7912"/>
    <w:rPr>
      <w:rFonts w:ascii="Arial Narrow" w:hAnsi="Arial Narrow" w:cs="Times New Roman"/>
      <w:color w:val="000000"/>
      <w:sz w:val="16"/>
    </w:rPr>
  </w:style>
  <w:style w:type="character" w:customStyle="1" w:styleId="CiteReal0">
    <w:name w:val="CiteReal"/>
    <w:uiPriority w:val="1"/>
    <w:qFormat/>
    <w:rsid w:val="007A7912"/>
    <w:rPr>
      <w:rFonts w:ascii="Arial" w:hAnsi="Arial"/>
      <w:b/>
      <w:sz w:val="24"/>
      <w:u w:val="single"/>
    </w:rPr>
  </w:style>
  <w:style w:type="character" w:customStyle="1" w:styleId="dropcap1">
    <w:name w:val="dropcap1"/>
    <w:rsid w:val="007A7912"/>
  </w:style>
  <w:style w:type="paragraph" w:customStyle="1" w:styleId="Style31">
    <w:name w:val="Style31"/>
    <w:basedOn w:val="Normal"/>
    <w:uiPriority w:val="99"/>
    <w:rsid w:val="007A7912"/>
    <w:pPr>
      <w:spacing w:line="197" w:lineRule="exact"/>
      <w:jc w:val="both"/>
    </w:pPr>
    <w:rPr>
      <w:rFonts w:ascii="Palatino Linotype" w:hAnsi="Palatino Linotype" w:cs="Palatino Linotype"/>
    </w:rPr>
  </w:style>
  <w:style w:type="paragraph" w:customStyle="1" w:styleId="Style42">
    <w:name w:val="Style42"/>
    <w:basedOn w:val="Normal"/>
    <w:uiPriority w:val="99"/>
    <w:rsid w:val="007A7912"/>
    <w:pPr>
      <w:spacing w:line="202" w:lineRule="exact"/>
      <w:jc w:val="both"/>
    </w:pPr>
    <w:rPr>
      <w:rFonts w:ascii="Palatino Linotype" w:hAnsi="Palatino Linotype" w:cs="Palatino Linotype"/>
    </w:rPr>
  </w:style>
  <w:style w:type="paragraph" w:customStyle="1" w:styleId="Style51">
    <w:name w:val="Style51"/>
    <w:basedOn w:val="Normal"/>
    <w:uiPriority w:val="99"/>
    <w:rsid w:val="007A7912"/>
    <w:pPr>
      <w:spacing w:line="200" w:lineRule="exact"/>
      <w:jc w:val="both"/>
    </w:pPr>
    <w:rPr>
      <w:rFonts w:ascii="Palatino Linotype" w:hAnsi="Palatino Linotype" w:cs="Palatino Linotype"/>
    </w:rPr>
  </w:style>
  <w:style w:type="character" w:customStyle="1" w:styleId="FontStyle72">
    <w:name w:val="Font Style72"/>
    <w:uiPriority w:val="99"/>
    <w:rsid w:val="007A7912"/>
    <w:rPr>
      <w:rFonts w:ascii="Cambria" w:hAnsi="Cambria" w:cs="Cambria" w:hint="default"/>
      <w:sz w:val="16"/>
      <w:szCs w:val="16"/>
    </w:rPr>
  </w:style>
  <w:style w:type="character" w:customStyle="1" w:styleId="FontStyle73">
    <w:name w:val="Font Style73"/>
    <w:uiPriority w:val="99"/>
    <w:rsid w:val="007A7912"/>
    <w:rPr>
      <w:rFonts w:ascii="Cambria" w:hAnsi="Cambria" w:cs="Cambria" w:hint="default"/>
      <w:i/>
      <w:iCs/>
      <w:sz w:val="16"/>
      <w:szCs w:val="16"/>
    </w:rPr>
  </w:style>
  <w:style w:type="character" w:customStyle="1" w:styleId="UnderlinestyleChar2">
    <w:name w:val="Underline style Char2"/>
    <w:rsid w:val="007A7912"/>
    <w:rPr>
      <w:sz w:val="22"/>
      <w:szCs w:val="24"/>
      <w:u w:val="single"/>
      <w:lang w:val="en-US" w:eastAsia="en-US" w:bidi="ar-SA"/>
    </w:rPr>
  </w:style>
  <w:style w:type="paragraph" w:customStyle="1" w:styleId="CitationCharChar">
    <w:name w:val="Citation Char Char"/>
    <w:basedOn w:val="Normal"/>
    <w:uiPriority w:val="6"/>
    <w:qFormat/>
    <w:rsid w:val="007A7912"/>
    <w:pPr>
      <w:ind w:left="1440" w:right="1440"/>
    </w:pPr>
    <w:rPr>
      <w:rFonts w:ascii="Cambria" w:eastAsia="Verdana" w:hAnsi="Cambria" w:cs="Cambria"/>
      <w:szCs w:val="20"/>
      <w:u w:val="single"/>
    </w:rPr>
  </w:style>
  <w:style w:type="character" w:customStyle="1" w:styleId="FontStyle49">
    <w:name w:val="Font Style49"/>
    <w:uiPriority w:val="99"/>
    <w:rsid w:val="007A7912"/>
    <w:rPr>
      <w:rFonts w:ascii="Cambria" w:hAnsi="Cambria" w:cs="Cambria"/>
      <w:sz w:val="20"/>
      <w:szCs w:val="20"/>
    </w:rPr>
  </w:style>
  <w:style w:type="character" w:customStyle="1" w:styleId="FontStyle50">
    <w:name w:val="Font Style50"/>
    <w:uiPriority w:val="99"/>
    <w:rsid w:val="007A7912"/>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7A7912"/>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7A7912"/>
    <w:rPr>
      <w:rFonts w:ascii="Cambria" w:eastAsia="Cambria" w:hAnsi="Cambria" w:cs="Cambria"/>
      <w:spacing w:val="-3"/>
      <w:szCs w:val="20"/>
    </w:rPr>
  </w:style>
  <w:style w:type="character" w:customStyle="1" w:styleId="kn">
    <w:name w:val="kn"/>
    <w:basedOn w:val="DefaultParagraphFont"/>
    <w:rsid w:val="007A7912"/>
  </w:style>
  <w:style w:type="character" w:customStyle="1" w:styleId="StyleStyleUnderlineUnderlineStyleBoldUnderlineIntenseEmphas">
    <w:name w:val="Style Style UnderlineUnderlineStyle Bold UnderlineIntense Emphas..."/>
    <w:basedOn w:val="DefaultParagraphFont"/>
    <w:rsid w:val="007A7912"/>
    <w:rPr>
      <w:b/>
      <w:bCs/>
      <w:sz w:val="26"/>
      <w:u w:val="single"/>
    </w:rPr>
  </w:style>
  <w:style w:type="character" w:customStyle="1" w:styleId="articoloinside">
    <w:name w:val="articolo_inside"/>
    <w:rsid w:val="007A7912"/>
  </w:style>
  <w:style w:type="paragraph" w:customStyle="1" w:styleId="pagetools">
    <w:name w:val="pagetools"/>
    <w:basedOn w:val="Normal"/>
    <w:rsid w:val="007A7912"/>
    <w:pPr>
      <w:spacing w:before="100" w:beforeAutospacing="1" w:after="100" w:afterAutospacing="1"/>
    </w:pPr>
    <w:rPr>
      <w:rFonts w:ascii="Cambria" w:eastAsia="Cambria" w:hAnsi="Cambria"/>
      <w:sz w:val="24"/>
    </w:rPr>
  </w:style>
  <w:style w:type="character" w:customStyle="1" w:styleId="desc">
    <w:name w:val="desc"/>
    <w:basedOn w:val="DefaultParagraphFont"/>
    <w:rsid w:val="007A7912"/>
  </w:style>
  <w:style w:type="character" w:customStyle="1" w:styleId="job">
    <w:name w:val="job"/>
    <w:basedOn w:val="DefaultParagraphFont"/>
    <w:rsid w:val="007A7912"/>
  </w:style>
  <w:style w:type="character" w:customStyle="1" w:styleId="publisher">
    <w:name w:val="publisher"/>
    <w:basedOn w:val="DefaultParagraphFont"/>
    <w:rsid w:val="007A7912"/>
  </w:style>
  <w:style w:type="character" w:customStyle="1" w:styleId="pubyear">
    <w:name w:val="pubyear"/>
    <w:basedOn w:val="DefaultParagraphFont"/>
    <w:rsid w:val="007A7912"/>
  </w:style>
  <w:style w:type="character" w:customStyle="1" w:styleId="pubcity">
    <w:name w:val="pubcity"/>
    <w:basedOn w:val="DefaultParagraphFont"/>
    <w:rsid w:val="007A7912"/>
  </w:style>
  <w:style w:type="character" w:customStyle="1" w:styleId="bodycontentlink">
    <w:name w:val="bodycontentlink"/>
    <w:basedOn w:val="DefaultParagraphFont"/>
    <w:rsid w:val="007A7912"/>
  </w:style>
  <w:style w:type="paragraph" w:customStyle="1" w:styleId="C-Text">
    <w:name w:val="C-Text"/>
    <w:basedOn w:val="Normal"/>
    <w:rsid w:val="007A7912"/>
    <w:pPr>
      <w:tabs>
        <w:tab w:val="num" w:pos="720"/>
      </w:tabs>
      <w:ind w:left="720" w:hanging="360"/>
    </w:pPr>
    <w:rPr>
      <w:rFonts w:ascii="Book Antiqua" w:hAnsi="Book Antiqua"/>
      <w:sz w:val="24"/>
    </w:rPr>
  </w:style>
  <w:style w:type="character" w:customStyle="1" w:styleId="ecdate">
    <w:name w:val="ec_date"/>
    <w:basedOn w:val="DefaultParagraphFont"/>
    <w:rsid w:val="007A7912"/>
    <w:rPr>
      <w:rFonts w:ascii="Symbol" w:hAnsi="Symbol" w:hint="default"/>
      <w:sz w:val="20"/>
      <w:szCs w:val="20"/>
      <w:shd w:val="clear" w:color="auto" w:fill="FFFFFF"/>
    </w:rPr>
  </w:style>
  <w:style w:type="paragraph" w:customStyle="1" w:styleId="ecmsonormal">
    <w:name w:val="ec_msonormal"/>
    <w:basedOn w:val="Normal"/>
    <w:rsid w:val="007A7912"/>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7A7912"/>
  </w:style>
  <w:style w:type="character" w:customStyle="1" w:styleId="articleheadline">
    <w:name w:val="articleheadline"/>
    <w:basedOn w:val="DefaultParagraphFont"/>
    <w:rsid w:val="007A7912"/>
  </w:style>
  <w:style w:type="paragraph" w:customStyle="1" w:styleId="u-intro">
    <w:name w:val="u-intro"/>
    <w:basedOn w:val="Normal"/>
    <w:rsid w:val="007A7912"/>
    <w:pPr>
      <w:spacing w:before="100" w:beforeAutospacing="1" w:after="100" w:afterAutospacing="1"/>
    </w:pPr>
    <w:rPr>
      <w:rFonts w:ascii="Georgia" w:hAnsi="Georgia"/>
      <w:sz w:val="24"/>
    </w:rPr>
  </w:style>
  <w:style w:type="character" w:customStyle="1" w:styleId="u-byline">
    <w:name w:val="u-byline"/>
    <w:basedOn w:val="DefaultParagraphFont"/>
    <w:rsid w:val="007A7912"/>
  </w:style>
  <w:style w:type="character" w:customStyle="1" w:styleId="articlebya">
    <w:name w:val="articleby_a"/>
    <w:basedOn w:val="DefaultParagraphFont"/>
    <w:rsid w:val="007A7912"/>
  </w:style>
  <w:style w:type="character" w:customStyle="1" w:styleId="popupwinby">
    <w:name w:val="popupwinby"/>
    <w:basedOn w:val="DefaultParagraphFont"/>
    <w:rsid w:val="007A7912"/>
  </w:style>
  <w:style w:type="character" w:customStyle="1" w:styleId="storyheader">
    <w:name w:val="storyheader"/>
    <w:basedOn w:val="DefaultParagraphFont"/>
    <w:rsid w:val="007A7912"/>
  </w:style>
  <w:style w:type="character" w:customStyle="1" w:styleId="marron">
    <w:name w:val="marron"/>
    <w:basedOn w:val="DefaultParagraphFont"/>
    <w:rsid w:val="007A7912"/>
  </w:style>
  <w:style w:type="paragraph" w:customStyle="1" w:styleId="StyleNormalWeb10pt">
    <w:name w:val="Style Normal (Web) + 10 pt"/>
    <w:basedOn w:val="NormalWeb"/>
    <w:next w:val="Normal"/>
    <w:rsid w:val="007A7912"/>
    <w:rPr>
      <w:rFonts w:ascii="Bookman Old Style" w:eastAsiaTheme="minorHAnsi" w:hAnsi="Bookman Old Style"/>
      <w:sz w:val="20"/>
      <w:lang w:bidi="ar-SA"/>
    </w:rPr>
  </w:style>
  <w:style w:type="character" w:customStyle="1" w:styleId="StyleNormalWeb10ptChar">
    <w:name w:val="Style Normal (Web) + 10 pt Char"/>
    <w:basedOn w:val="DefaultParagraphFont"/>
    <w:rsid w:val="007A7912"/>
    <w:rPr>
      <w:szCs w:val="24"/>
      <w:lang w:val="en-US" w:eastAsia="en-US" w:bidi="ar-SA"/>
    </w:rPr>
  </w:style>
  <w:style w:type="paragraph" w:customStyle="1" w:styleId="TagCiteShells">
    <w:name w:val="Tag/Cite/Shells"/>
    <w:basedOn w:val="Normal"/>
    <w:rsid w:val="007A7912"/>
    <w:rPr>
      <w:rFonts w:ascii="Georgia" w:hAnsi="Georgia"/>
      <w:b/>
    </w:rPr>
  </w:style>
  <w:style w:type="paragraph" w:customStyle="1" w:styleId="DefinitionTerm">
    <w:name w:val="Definition Term"/>
    <w:basedOn w:val="Normal"/>
    <w:next w:val="Normal"/>
    <w:rsid w:val="007A7912"/>
    <w:rPr>
      <w:rFonts w:ascii="Georgia" w:hAnsi="Georgia"/>
      <w:snapToGrid w:val="0"/>
      <w:sz w:val="24"/>
    </w:rPr>
  </w:style>
  <w:style w:type="character" w:customStyle="1" w:styleId="Style3CharChar">
    <w:name w:val="Style3 Char Char"/>
    <w:basedOn w:val="DefaultParagraphFont"/>
    <w:rsid w:val="007A7912"/>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7A7912"/>
    <w:pPr>
      <w:spacing w:after="60"/>
    </w:pPr>
    <w:rPr>
      <w:rFonts w:ascii="Georgia" w:eastAsia="Segoe UI" w:hAnsi="Georgia" w:cs="Cambria"/>
      <w:caps/>
      <w:sz w:val="20"/>
      <w:lang w:eastAsia="zh-CN"/>
    </w:rPr>
  </w:style>
  <w:style w:type="character" w:customStyle="1" w:styleId="NormalChar0">
    <w:name w:val="Normal Char"/>
    <w:basedOn w:val="DefaultParagraphFont"/>
    <w:rsid w:val="007A7912"/>
    <w:rPr>
      <w:lang w:eastAsia="en-US"/>
    </w:rPr>
  </w:style>
  <w:style w:type="character" w:customStyle="1" w:styleId="BoldUnderlineChar2">
    <w:name w:val="Bold + Underline Char"/>
    <w:basedOn w:val="DefaultParagraphFont"/>
    <w:rsid w:val="007A7912"/>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link w:val="CardsFont12ptCharCharCharCharCharCharCharCharCharChar"/>
    <w:rsid w:val="007A7912"/>
    <w:pPr>
      <w:autoSpaceDE w:val="0"/>
      <w:autoSpaceDN w:val="0"/>
      <w:adjustRightInd w:val="0"/>
      <w:ind w:left="432" w:right="432"/>
      <w:jc w:val="both"/>
    </w:pPr>
    <w:rPr>
      <w:rFonts w:ascii="Georgia" w:hAnsi="Georgia"/>
      <w:sz w:val="24"/>
      <w:u w:val="thick"/>
    </w:rPr>
  </w:style>
  <w:style w:type="character" w:customStyle="1" w:styleId="citationiacgale">
    <w:name w:val="citation iac gale"/>
    <w:basedOn w:val="DefaultParagraphFont"/>
    <w:rsid w:val="007A7912"/>
  </w:style>
  <w:style w:type="character" w:customStyle="1" w:styleId="CharacterStyle7">
    <w:name w:val="Character Style 7"/>
    <w:rsid w:val="007A7912"/>
    <w:rPr>
      <w:rFonts w:ascii="Trebuchet MS" w:hAnsi="Trebuchet MS" w:cs="Trebuchet MS"/>
      <w:sz w:val="20"/>
      <w:szCs w:val="20"/>
      <w:u w:val="single"/>
    </w:rPr>
  </w:style>
  <w:style w:type="character" w:customStyle="1" w:styleId="StyleStyle4Char">
    <w:name w:val="Style Style4 + Char"/>
    <w:basedOn w:val="DefaultParagraphFont"/>
    <w:rsid w:val="007A7912"/>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7A7912"/>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7A7912"/>
    <w:rPr>
      <w:rFonts w:ascii="Symbol" w:hAnsi="Symbol"/>
      <w:sz w:val="21"/>
      <w:szCs w:val="21"/>
      <w:u w:val="thick"/>
    </w:rPr>
  </w:style>
  <w:style w:type="character" w:customStyle="1" w:styleId="UnderlinedEvidenceCharChar">
    <w:name w:val="Underlined Evidence Char Char"/>
    <w:basedOn w:val="DefaultParagraphFont"/>
    <w:rsid w:val="007A7912"/>
    <w:rPr>
      <w:rFonts w:ascii="Symbol" w:hAnsi="Symbol"/>
      <w:sz w:val="21"/>
      <w:szCs w:val="21"/>
      <w:u w:val="thick"/>
      <w:lang w:val="en-US" w:eastAsia="en-US" w:bidi="ar-SA"/>
    </w:rPr>
  </w:style>
  <w:style w:type="character" w:styleId="PlaceholderText">
    <w:name w:val="Placeholder Text"/>
    <w:basedOn w:val="DefaultParagraphFont"/>
    <w:uiPriority w:val="99"/>
    <w:rsid w:val="007A7912"/>
    <w:rPr>
      <w:color w:val="808080"/>
    </w:rPr>
  </w:style>
  <w:style w:type="paragraph" w:customStyle="1" w:styleId="Cite8">
    <w:name w:val="Cite8"/>
    <w:basedOn w:val="Normal"/>
    <w:autoRedefine/>
    <w:qFormat/>
    <w:rsid w:val="007A7912"/>
    <w:rPr>
      <w:rFonts w:ascii="Trebuchet MS" w:eastAsia="Verdana" w:hAnsi="Trebuchet MS" w:cs="Cambria"/>
      <w:sz w:val="16"/>
    </w:rPr>
  </w:style>
  <w:style w:type="paragraph" w:customStyle="1" w:styleId="8font">
    <w:name w:val="8font"/>
    <w:basedOn w:val="Normal"/>
    <w:next w:val="Normal"/>
    <w:autoRedefine/>
    <w:qFormat/>
    <w:rsid w:val="007A7912"/>
    <w:rPr>
      <w:rFonts w:ascii="Georgia" w:eastAsia="Cambria Math" w:hAnsi="Georgia" w:cs="Cambria"/>
      <w:sz w:val="16"/>
      <w:szCs w:val="16"/>
    </w:rPr>
  </w:style>
  <w:style w:type="character" w:customStyle="1" w:styleId="NoterefInText">
    <w:name w:val="_NoterefInText"/>
    <w:uiPriority w:val="99"/>
    <w:rsid w:val="007A7912"/>
    <w:rPr>
      <w:rFonts w:cs="AKDPE C+ Utopia"/>
      <w:color w:val="000000"/>
    </w:rPr>
  </w:style>
  <w:style w:type="character" w:customStyle="1" w:styleId="postauthor">
    <w:name w:val="postauthor"/>
    <w:basedOn w:val="DefaultParagraphFont"/>
    <w:rsid w:val="007A7912"/>
  </w:style>
  <w:style w:type="paragraph" w:customStyle="1" w:styleId="notes-source-hasnotes">
    <w:name w:val="notes-source-hasnotes"/>
    <w:basedOn w:val="Normal"/>
    <w:rsid w:val="007A7912"/>
    <w:pPr>
      <w:spacing w:before="100" w:beforeAutospacing="1" w:after="100" w:afterAutospacing="1"/>
    </w:pPr>
    <w:rPr>
      <w:rFonts w:ascii="Tahoma" w:hAnsi="Tahoma"/>
      <w:szCs w:val="20"/>
    </w:rPr>
  </w:style>
  <w:style w:type="character" w:customStyle="1" w:styleId="span">
    <w:name w:val="span"/>
    <w:basedOn w:val="DefaultParagraphFont"/>
    <w:rsid w:val="007A7912"/>
  </w:style>
  <w:style w:type="character" w:customStyle="1" w:styleId="maintitle">
    <w:name w:val="maintitle"/>
    <w:basedOn w:val="DefaultParagraphFont"/>
    <w:rsid w:val="007A7912"/>
  </w:style>
  <w:style w:type="character" w:customStyle="1" w:styleId="thirdparty-logo">
    <w:name w:val="thirdparty-logo"/>
    <w:basedOn w:val="DefaultParagraphFont"/>
    <w:rsid w:val="007A7912"/>
  </w:style>
  <w:style w:type="character" w:customStyle="1" w:styleId="posted">
    <w:name w:val="posted"/>
    <w:basedOn w:val="DefaultParagraphFont"/>
    <w:rsid w:val="007A7912"/>
  </w:style>
  <w:style w:type="character" w:customStyle="1" w:styleId="ticker">
    <w:name w:val="ticker"/>
    <w:basedOn w:val="DefaultParagraphFont"/>
    <w:rsid w:val="007A7912"/>
  </w:style>
  <w:style w:type="paragraph" w:customStyle="1" w:styleId="articlemeta">
    <w:name w:val="articlemeta"/>
    <w:basedOn w:val="Normal"/>
    <w:rsid w:val="007A7912"/>
    <w:pPr>
      <w:spacing w:before="100" w:beforeAutospacing="1" w:after="100" w:afterAutospacing="1"/>
    </w:pPr>
    <w:rPr>
      <w:rFonts w:ascii="Tahoma" w:hAnsi="Tahoma"/>
      <w:szCs w:val="20"/>
    </w:rPr>
  </w:style>
  <w:style w:type="character" w:customStyle="1" w:styleId="vcard">
    <w:name w:val="vcard"/>
    <w:basedOn w:val="DefaultParagraphFont"/>
    <w:rsid w:val="007A7912"/>
  </w:style>
  <w:style w:type="character" w:customStyle="1" w:styleId="print-footnote">
    <w:name w:val="print-footnote"/>
    <w:basedOn w:val="DefaultParagraphFont"/>
    <w:rsid w:val="007A7912"/>
  </w:style>
  <w:style w:type="character" w:customStyle="1" w:styleId="datestring">
    <w:name w:val="datestring"/>
    <w:basedOn w:val="DefaultParagraphFont"/>
    <w:rsid w:val="007A7912"/>
  </w:style>
  <w:style w:type="paragraph" w:customStyle="1" w:styleId="noindent0">
    <w:name w:val="no_indent"/>
    <w:basedOn w:val="Normal"/>
    <w:rsid w:val="007A7912"/>
    <w:pPr>
      <w:spacing w:before="100" w:beforeAutospacing="1" w:after="100" w:afterAutospacing="1"/>
    </w:pPr>
    <w:rPr>
      <w:rFonts w:ascii="Tahoma" w:hAnsi="Tahoma"/>
      <w:szCs w:val="20"/>
    </w:rPr>
  </w:style>
  <w:style w:type="character" w:customStyle="1" w:styleId="email">
    <w:name w:val="email"/>
    <w:basedOn w:val="DefaultParagraphFont"/>
    <w:rsid w:val="007A7912"/>
  </w:style>
  <w:style w:type="paragraph" w:customStyle="1" w:styleId="left">
    <w:name w:val="left"/>
    <w:basedOn w:val="Normal"/>
    <w:rsid w:val="007A7912"/>
    <w:pPr>
      <w:spacing w:before="100" w:beforeAutospacing="1" w:after="100" w:afterAutospacing="1"/>
    </w:pPr>
    <w:rPr>
      <w:rFonts w:ascii="Tahoma" w:hAnsi="Tahoma"/>
      <w:szCs w:val="20"/>
    </w:rPr>
  </w:style>
  <w:style w:type="paragraph" w:customStyle="1" w:styleId="right">
    <w:name w:val="right"/>
    <w:basedOn w:val="Normal"/>
    <w:rsid w:val="007A7912"/>
    <w:pPr>
      <w:spacing w:before="100" w:beforeAutospacing="1" w:after="100" w:afterAutospacing="1"/>
    </w:pPr>
    <w:rPr>
      <w:rFonts w:ascii="Tahoma" w:hAnsi="Tahoma"/>
      <w:szCs w:val="20"/>
    </w:rPr>
  </w:style>
  <w:style w:type="character" w:customStyle="1" w:styleId="gptad">
    <w:name w:val="gptad"/>
    <w:basedOn w:val="DefaultParagraphFont"/>
    <w:rsid w:val="007A7912"/>
  </w:style>
  <w:style w:type="paragraph" w:customStyle="1" w:styleId="creditpostedmodified">
    <w:name w:val="credit_posted_modified"/>
    <w:basedOn w:val="Normal"/>
    <w:rsid w:val="007A7912"/>
    <w:pPr>
      <w:spacing w:before="100" w:beforeAutospacing="1" w:after="100" w:afterAutospacing="1"/>
    </w:pPr>
    <w:rPr>
      <w:rFonts w:ascii="Tahoma" w:hAnsi="Tahoma"/>
      <w:szCs w:val="20"/>
    </w:rPr>
  </w:style>
  <w:style w:type="character" w:customStyle="1" w:styleId="creditline">
    <w:name w:val="creditline"/>
    <w:basedOn w:val="DefaultParagraphFont"/>
    <w:rsid w:val="007A7912"/>
  </w:style>
  <w:style w:type="character" w:customStyle="1" w:styleId="grd">
    <w:name w:val="grd"/>
    <w:basedOn w:val="DefaultParagraphFont"/>
    <w:rsid w:val="007A7912"/>
  </w:style>
  <w:style w:type="paragraph" w:customStyle="1" w:styleId="hs-text-container">
    <w:name w:val="hs-text-container"/>
    <w:basedOn w:val="Normal"/>
    <w:rsid w:val="007A7912"/>
    <w:pPr>
      <w:spacing w:before="100" w:beforeAutospacing="1" w:after="100" w:afterAutospacing="1"/>
    </w:pPr>
    <w:rPr>
      <w:rFonts w:ascii="Tahoma" w:hAnsi="Tahoma"/>
      <w:szCs w:val="20"/>
    </w:rPr>
  </w:style>
  <w:style w:type="character" w:customStyle="1" w:styleId="created">
    <w:name w:val="created"/>
    <w:basedOn w:val="DefaultParagraphFont"/>
    <w:rsid w:val="007A7912"/>
  </w:style>
  <w:style w:type="character" w:customStyle="1" w:styleId="changed">
    <w:name w:val="changed"/>
    <w:basedOn w:val="DefaultParagraphFont"/>
    <w:rsid w:val="007A7912"/>
  </w:style>
  <w:style w:type="character" w:customStyle="1" w:styleId="article-author-name">
    <w:name w:val="article-author-name"/>
    <w:basedOn w:val="DefaultParagraphFont"/>
    <w:rsid w:val="007A7912"/>
  </w:style>
  <w:style w:type="character" w:customStyle="1" w:styleId="bioexcerpt">
    <w:name w:val="bio_excerpt"/>
    <w:basedOn w:val="DefaultParagraphFont"/>
    <w:rsid w:val="007A7912"/>
  </w:style>
  <w:style w:type="character" w:customStyle="1" w:styleId="commentcount">
    <w:name w:val="comment_count"/>
    <w:basedOn w:val="DefaultParagraphFont"/>
    <w:rsid w:val="007A7912"/>
  </w:style>
  <w:style w:type="character" w:customStyle="1" w:styleId="searchtermshighlighted">
    <w:name w:val="searchtermshighlighted"/>
    <w:basedOn w:val="DefaultParagraphFont"/>
    <w:rsid w:val="007A7912"/>
  </w:style>
  <w:style w:type="character" w:customStyle="1" w:styleId="contributornametrigger">
    <w:name w:val="contributornametrigger"/>
    <w:basedOn w:val="DefaultParagraphFont"/>
    <w:rsid w:val="007A7912"/>
  </w:style>
  <w:style w:type="character" w:customStyle="1" w:styleId="bylinepipe">
    <w:name w:val="bylinepipe"/>
    <w:basedOn w:val="DefaultParagraphFont"/>
    <w:rsid w:val="007A7912"/>
  </w:style>
  <w:style w:type="character" w:customStyle="1" w:styleId="lucenesearchresulturlb">
    <w:name w:val="lucene_search_result_url_b"/>
    <w:basedOn w:val="DefaultParagraphFont"/>
    <w:rsid w:val="007A7912"/>
  </w:style>
  <w:style w:type="character" w:customStyle="1" w:styleId="faculty-title">
    <w:name w:val="faculty-title"/>
    <w:basedOn w:val="DefaultParagraphFont"/>
    <w:rsid w:val="007A7912"/>
  </w:style>
  <w:style w:type="character" w:customStyle="1" w:styleId="count">
    <w:name w:val="count"/>
    <w:basedOn w:val="DefaultParagraphFont"/>
    <w:rsid w:val="007A7912"/>
  </w:style>
  <w:style w:type="character" w:customStyle="1" w:styleId="volume">
    <w:name w:val="volume"/>
    <w:basedOn w:val="DefaultParagraphFont"/>
    <w:rsid w:val="007A7912"/>
  </w:style>
  <w:style w:type="character" w:customStyle="1" w:styleId="issue">
    <w:name w:val="issue"/>
    <w:basedOn w:val="DefaultParagraphFont"/>
    <w:rsid w:val="007A7912"/>
  </w:style>
  <w:style w:type="character" w:customStyle="1" w:styleId="pages">
    <w:name w:val="pages"/>
    <w:basedOn w:val="DefaultParagraphFont"/>
    <w:rsid w:val="007A7912"/>
  </w:style>
  <w:style w:type="character" w:customStyle="1" w:styleId="field-content">
    <w:name w:val="field-content"/>
    <w:basedOn w:val="DefaultParagraphFont"/>
    <w:rsid w:val="007A7912"/>
  </w:style>
  <w:style w:type="character" w:customStyle="1" w:styleId="person">
    <w:name w:val="person"/>
    <w:basedOn w:val="DefaultParagraphFont"/>
    <w:rsid w:val="007A7912"/>
  </w:style>
  <w:style w:type="character" w:customStyle="1" w:styleId="corresponding">
    <w:name w:val="corresponding"/>
    <w:basedOn w:val="DefaultParagraphFont"/>
    <w:rsid w:val="007A7912"/>
  </w:style>
  <w:style w:type="character" w:customStyle="1" w:styleId="entry-date">
    <w:name w:val="entry-date"/>
    <w:basedOn w:val="DefaultParagraphFont"/>
    <w:rsid w:val="007A7912"/>
  </w:style>
  <w:style w:type="paragraph" w:customStyle="1" w:styleId="entry-meta">
    <w:name w:val="entry-meta"/>
    <w:basedOn w:val="Normal"/>
    <w:rsid w:val="007A7912"/>
    <w:pPr>
      <w:spacing w:before="100" w:beforeAutospacing="1" w:after="100" w:afterAutospacing="1"/>
    </w:pPr>
    <w:rPr>
      <w:rFonts w:ascii="Tahoma" w:hAnsi="Tahoma"/>
      <w:szCs w:val="20"/>
    </w:rPr>
  </w:style>
  <w:style w:type="character" w:customStyle="1" w:styleId="post-time">
    <w:name w:val="post-time"/>
    <w:basedOn w:val="DefaultParagraphFont"/>
    <w:rsid w:val="007A7912"/>
  </w:style>
  <w:style w:type="character" w:customStyle="1" w:styleId="post-category">
    <w:name w:val="post-category"/>
    <w:basedOn w:val="DefaultParagraphFont"/>
    <w:rsid w:val="007A7912"/>
  </w:style>
  <w:style w:type="character" w:customStyle="1" w:styleId="post-author">
    <w:name w:val="post-author"/>
    <w:basedOn w:val="DefaultParagraphFont"/>
    <w:rsid w:val="007A7912"/>
  </w:style>
  <w:style w:type="character" w:customStyle="1" w:styleId="A10">
    <w:name w:val="A10"/>
    <w:uiPriority w:val="99"/>
    <w:rsid w:val="007A7912"/>
    <w:rPr>
      <w:rFonts w:cs="MS Mincho"/>
      <w:color w:val="000000"/>
      <w:sz w:val="11"/>
      <w:szCs w:val="11"/>
    </w:rPr>
  </w:style>
  <w:style w:type="paragraph" w:customStyle="1" w:styleId="Pa10">
    <w:name w:val="Pa10"/>
    <w:basedOn w:val="Default"/>
    <w:next w:val="Default"/>
    <w:uiPriority w:val="99"/>
    <w:rsid w:val="007A7912"/>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7A7912"/>
    <w:pPr>
      <w:widowControl w:val="0"/>
      <w:spacing w:line="241" w:lineRule="atLeast"/>
    </w:pPr>
    <w:rPr>
      <w:rFonts w:ascii="Verdana" w:eastAsiaTheme="minorEastAsia" w:hAnsi="Verdana" w:cs="Cambria"/>
      <w:color w:val="auto"/>
    </w:rPr>
  </w:style>
  <w:style w:type="character" w:customStyle="1" w:styleId="A9">
    <w:name w:val="A9"/>
    <w:uiPriority w:val="99"/>
    <w:rsid w:val="007A7912"/>
    <w:rPr>
      <w:rFonts w:cs="MS Mincho"/>
      <w:color w:val="000000"/>
      <w:sz w:val="14"/>
      <w:szCs w:val="14"/>
    </w:rPr>
  </w:style>
  <w:style w:type="paragraph" w:customStyle="1" w:styleId="articledetails">
    <w:name w:val="articledetails"/>
    <w:basedOn w:val="Normal"/>
    <w:rsid w:val="007A7912"/>
    <w:pPr>
      <w:spacing w:before="100" w:beforeAutospacing="1" w:after="100" w:afterAutospacing="1"/>
    </w:pPr>
    <w:rPr>
      <w:rFonts w:ascii="Tahoma" w:hAnsi="Tahoma"/>
      <w:szCs w:val="20"/>
    </w:rPr>
  </w:style>
  <w:style w:type="character" w:customStyle="1" w:styleId="posted-and-updated">
    <w:name w:val="posted-and-updated"/>
    <w:basedOn w:val="DefaultParagraphFont"/>
    <w:rsid w:val="007A7912"/>
  </w:style>
  <w:style w:type="paragraph" w:customStyle="1" w:styleId="aff">
    <w:name w:val="aff"/>
    <w:basedOn w:val="Normal"/>
    <w:rsid w:val="007A7912"/>
    <w:pPr>
      <w:spacing w:before="100" w:beforeAutospacing="1" w:after="100" w:afterAutospacing="1"/>
    </w:pPr>
    <w:rPr>
      <w:rFonts w:ascii="Tahoma" w:hAnsi="Tahoma"/>
      <w:szCs w:val="20"/>
    </w:rPr>
  </w:style>
  <w:style w:type="character" w:customStyle="1" w:styleId="entry-author">
    <w:name w:val="entry-author"/>
    <w:basedOn w:val="DefaultParagraphFont"/>
    <w:rsid w:val="007A7912"/>
  </w:style>
  <w:style w:type="character" w:customStyle="1" w:styleId="entry-author-name">
    <w:name w:val="entry-author-name"/>
    <w:basedOn w:val="DefaultParagraphFont"/>
    <w:rsid w:val="007A7912"/>
  </w:style>
  <w:style w:type="character" w:customStyle="1" w:styleId="arial11">
    <w:name w:val="arial_11"/>
    <w:basedOn w:val="DefaultParagraphFont"/>
    <w:rsid w:val="007A7912"/>
  </w:style>
  <w:style w:type="character" w:customStyle="1" w:styleId="contrib-degrees">
    <w:name w:val="contrib-degrees"/>
    <w:basedOn w:val="DefaultParagraphFont"/>
    <w:rsid w:val="007A7912"/>
  </w:style>
  <w:style w:type="character" w:customStyle="1" w:styleId="contrib-on-behalf-of">
    <w:name w:val="contrib-on-behalf-of"/>
    <w:basedOn w:val="DefaultParagraphFont"/>
    <w:rsid w:val="007A7912"/>
  </w:style>
  <w:style w:type="character" w:customStyle="1" w:styleId="pubtime">
    <w:name w:val="pubtime"/>
    <w:basedOn w:val="DefaultParagraphFont"/>
    <w:rsid w:val="007A7912"/>
  </w:style>
  <w:style w:type="character" w:customStyle="1" w:styleId="time">
    <w:name w:val="time"/>
    <w:basedOn w:val="DefaultParagraphFont"/>
    <w:rsid w:val="007A7912"/>
  </w:style>
  <w:style w:type="character" w:customStyle="1" w:styleId="fbcommentscount">
    <w:name w:val="fb_comments_count"/>
    <w:basedOn w:val="DefaultParagraphFont"/>
    <w:rsid w:val="007A7912"/>
  </w:style>
  <w:style w:type="character" w:customStyle="1" w:styleId="stsharethiscustom">
    <w:name w:val="st_sharethis_custom"/>
    <w:basedOn w:val="DefaultParagraphFont"/>
    <w:rsid w:val="007A7912"/>
  </w:style>
  <w:style w:type="paragraph" w:customStyle="1" w:styleId="permalinkable">
    <w:name w:val="permalinkable"/>
    <w:basedOn w:val="Normal"/>
    <w:rsid w:val="007A7912"/>
    <w:pPr>
      <w:spacing w:before="100" w:beforeAutospacing="1" w:after="100" w:afterAutospacing="1"/>
    </w:pPr>
    <w:rPr>
      <w:rFonts w:ascii="Tahoma" w:hAnsi="Tahoma"/>
      <w:szCs w:val="20"/>
    </w:rPr>
  </w:style>
  <w:style w:type="character" w:customStyle="1" w:styleId="post-date">
    <w:name w:val="post-date"/>
    <w:basedOn w:val="DefaultParagraphFont"/>
    <w:rsid w:val="007A7912"/>
  </w:style>
  <w:style w:type="character" w:customStyle="1" w:styleId="link-external">
    <w:name w:val="link-external"/>
    <w:basedOn w:val="DefaultParagraphFont"/>
    <w:rsid w:val="007A7912"/>
  </w:style>
  <w:style w:type="character" w:customStyle="1" w:styleId="articleauthor">
    <w:name w:val="article_author"/>
    <w:basedOn w:val="DefaultParagraphFont"/>
    <w:rsid w:val="007A7912"/>
  </w:style>
  <w:style w:type="character" w:customStyle="1" w:styleId="articleissue">
    <w:name w:val="article_issue"/>
    <w:basedOn w:val="DefaultParagraphFont"/>
    <w:rsid w:val="007A7912"/>
  </w:style>
  <w:style w:type="character" w:customStyle="1" w:styleId="a-size-large">
    <w:name w:val="a-size-large"/>
    <w:basedOn w:val="DefaultParagraphFont"/>
    <w:rsid w:val="007A7912"/>
  </w:style>
  <w:style w:type="character" w:customStyle="1" w:styleId="a-size-medium">
    <w:name w:val="a-size-medium"/>
    <w:basedOn w:val="DefaultParagraphFont"/>
    <w:rsid w:val="007A7912"/>
  </w:style>
  <w:style w:type="character" w:customStyle="1" w:styleId="contribution">
    <w:name w:val="contribution"/>
    <w:basedOn w:val="DefaultParagraphFont"/>
    <w:rsid w:val="007A7912"/>
  </w:style>
  <w:style w:type="character" w:customStyle="1" w:styleId="a-color-secondary">
    <w:name w:val="a-color-secondary"/>
    <w:basedOn w:val="DefaultParagraphFont"/>
    <w:rsid w:val="007A7912"/>
  </w:style>
  <w:style w:type="paragraph" w:customStyle="1" w:styleId="sbyline">
    <w:name w:val="sbyline"/>
    <w:basedOn w:val="Normal"/>
    <w:rsid w:val="007A7912"/>
    <w:pPr>
      <w:spacing w:before="100" w:beforeAutospacing="1" w:after="100" w:afterAutospacing="1"/>
    </w:pPr>
    <w:rPr>
      <w:rFonts w:ascii="Tahoma" w:hAnsi="Tahoma"/>
      <w:szCs w:val="20"/>
    </w:rPr>
  </w:style>
  <w:style w:type="character" w:customStyle="1" w:styleId="ui-author">
    <w:name w:val="ui-author"/>
    <w:basedOn w:val="DefaultParagraphFont"/>
    <w:rsid w:val="007A7912"/>
  </w:style>
  <w:style w:type="character" w:customStyle="1" w:styleId="ui-staffline">
    <w:name w:val="ui-staffline"/>
    <w:basedOn w:val="DefaultParagraphFont"/>
    <w:rsid w:val="007A7912"/>
  </w:style>
  <w:style w:type="paragraph" w:customStyle="1" w:styleId="promotion-tag-p">
    <w:name w:val="promotion-tag-p"/>
    <w:basedOn w:val="Normal"/>
    <w:rsid w:val="007A7912"/>
    <w:pPr>
      <w:spacing w:before="100" w:beforeAutospacing="1" w:after="100" w:afterAutospacing="1"/>
    </w:pPr>
    <w:rPr>
      <w:rFonts w:ascii="Tahoma" w:hAnsi="Tahoma"/>
      <w:szCs w:val="20"/>
    </w:rPr>
  </w:style>
  <w:style w:type="paragraph" w:customStyle="1" w:styleId="heading">
    <w:name w:val="heading"/>
    <w:basedOn w:val="Normal"/>
    <w:rsid w:val="007A7912"/>
    <w:pPr>
      <w:spacing w:before="100" w:beforeAutospacing="1" w:after="100" w:afterAutospacing="1"/>
    </w:pPr>
    <w:rPr>
      <w:rFonts w:ascii="Tahoma" w:hAnsi="Tahoma"/>
      <w:szCs w:val="20"/>
    </w:rPr>
  </w:style>
  <w:style w:type="character" w:customStyle="1" w:styleId="value">
    <w:name w:val="value"/>
    <w:basedOn w:val="DefaultParagraphFont"/>
    <w:rsid w:val="007A7912"/>
  </w:style>
  <w:style w:type="character" w:customStyle="1" w:styleId="specialissuelabel">
    <w:name w:val="specialissuelabel"/>
    <w:basedOn w:val="DefaultParagraphFont"/>
    <w:rsid w:val="007A7912"/>
  </w:style>
  <w:style w:type="character" w:customStyle="1" w:styleId="referencediv">
    <w:name w:val="referencediv"/>
    <w:basedOn w:val="DefaultParagraphFont"/>
    <w:rsid w:val="007A7912"/>
  </w:style>
  <w:style w:type="character" w:customStyle="1" w:styleId="wp-smiley">
    <w:name w:val="wp-smiley"/>
    <w:basedOn w:val="DefaultParagraphFont"/>
    <w:rsid w:val="007A7912"/>
  </w:style>
  <w:style w:type="character" w:customStyle="1" w:styleId="meta-prep">
    <w:name w:val="meta-prep"/>
    <w:basedOn w:val="DefaultParagraphFont"/>
    <w:rsid w:val="007A7912"/>
  </w:style>
  <w:style w:type="character" w:customStyle="1" w:styleId="artjournal">
    <w:name w:val="art_journal"/>
    <w:basedOn w:val="DefaultParagraphFont"/>
    <w:rsid w:val="007A7912"/>
  </w:style>
  <w:style w:type="character" w:customStyle="1" w:styleId="artdatevolumeissuepart">
    <w:name w:val="art_datevolumeissuepart"/>
    <w:basedOn w:val="DefaultParagraphFont"/>
    <w:rsid w:val="007A7912"/>
  </w:style>
  <w:style w:type="character" w:customStyle="1" w:styleId="artpages">
    <w:name w:val="art_pages"/>
    <w:basedOn w:val="DefaultParagraphFont"/>
    <w:rsid w:val="007A7912"/>
  </w:style>
  <w:style w:type="character" w:customStyle="1" w:styleId="singlehighlightclass">
    <w:name w:val="single_highlight_class"/>
    <w:basedOn w:val="DefaultParagraphFont"/>
    <w:rsid w:val="007A7912"/>
  </w:style>
  <w:style w:type="character" w:customStyle="1" w:styleId="degree">
    <w:name w:val="degree"/>
    <w:basedOn w:val="DefaultParagraphFont"/>
    <w:rsid w:val="007A7912"/>
  </w:style>
  <w:style w:type="character" w:customStyle="1" w:styleId="major">
    <w:name w:val="major"/>
    <w:basedOn w:val="DefaultParagraphFont"/>
    <w:rsid w:val="007A7912"/>
  </w:style>
  <w:style w:type="character" w:customStyle="1" w:styleId="authors">
    <w:name w:val="authors"/>
    <w:basedOn w:val="DefaultParagraphFont"/>
    <w:rsid w:val="007A7912"/>
  </w:style>
  <w:style w:type="character" w:customStyle="1" w:styleId="views">
    <w:name w:val="views"/>
    <w:basedOn w:val="DefaultParagraphFont"/>
    <w:rsid w:val="007A7912"/>
  </w:style>
  <w:style w:type="character" w:customStyle="1" w:styleId="stmainservices">
    <w:name w:val="stmainservices"/>
    <w:basedOn w:val="DefaultParagraphFont"/>
    <w:rsid w:val="007A7912"/>
  </w:style>
  <w:style w:type="character" w:customStyle="1" w:styleId="stbubblehcount">
    <w:name w:val="stbubble_hcount"/>
    <w:basedOn w:val="DefaultParagraphFont"/>
    <w:rsid w:val="007A7912"/>
  </w:style>
  <w:style w:type="paragraph" w:customStyle="1" w:styleId="Document">
    <w:name w:val="_Document"/>
    <w:basedOn w:val="Default"/>
    <w:next w:val="Default"/>
    <w:uiPriority w:val="99"/>
    <w:rsid w:val="007A7912"/>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7A7912"/>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7A7912"/>
    <w:pPr>
      <w:widowControl w:val="0"/>
    </w:pPr>
    <w:rPr>
      <w:rFonts w:ascii="AKDPE C+ Utopia" w:eastAsiaTheme="minorEastAsia" w:hAnsi="AKDPE C+ Utopia" w:cs="Cambria"/>
      <w:color w:val="auto"/>
    </w:rPr>
  </w:style>
  <w:style w:type="paragraph" w:customStyle="1" w:styleId="collapsed-hide">
    <w:name w:val="collapsed-hide"/>
    <w:basedOn w:val="Normal"/>
    <w:rsid w:val="007A7912"/>
    <w:pPr>
      <w:spacing w:before="100" w:beforeAutospacing="1" w:after="100" w:afterAutospacing="1"/>
    </w:pPr>
    <w:rPr>
      <w:rFonts w:ascii="Tahoma" w:hAnsi="Tahoma"/>
      <w:szCs w:val="20"/>
    </w:rPr>
  </w:style>
  <w:style w:type="paragraph" w:customStyle="1" w:styleId="Pa7">
    <w:name w:val="Pa7"/>
    <w:basedOn w:val="Default"/>
    <w:next w:val="Default"/>
    <w:uiPriority w:val="99"/>
    <w:rsid w:val="007A7912"/>
    <w:pPr>
      <w:widowControl w:val="0"/>
      <w:spacing w:line="211" w:lineRule="atLeast"/>
    </w:pPr>
    <w:rPr>
      <w:rFonts w:ascii="Courier New" w:eastAsiaTheme="minorEastAsia" w:hAnsi="Courier New" w:cs="Cambria"/>
      <w:color w:val="auto"/>
    </w:rPr>
  </w:style>
  <w:style w:type="paragraph" w:customStyle="1" w:styleId="odd">
    <w:name w:val="odd"/>
    <w:basedOn w:val="Normal"/>
    <w:rsid w:val="007A7912"/>
    <w:pPr>
      <w:spacing w:before="100" w:beforeAutospacing="1" w:after="100" w:afterAutospacing="1"/>
    </w:pPr>
    <w:rPr>
      <w:rFonts w:ascii="Tahoma" w:hAnsi="Tahoma"/>
      <w:szCs w:val="20"/>
    </w:rPr>
  </w:style>
  <w:style w:type="character" w:customStyle="1" w:styleId="article-date">
    <w:name w:val="article-date"/>
    <w:basedOn w:val="DefaultParagraphFont"/>
    <w:rsid w:val="007A7912"/>
  </w:style>
  <w:style w:type="character" w:customStyle="1" w:styleId="article-author">
    <w:name w:val="article-author"/>
    <w:basedOn w:val="DefaultParagraphFont"/>
    <w:rsid w:val="007A7912"/>
  </w:style>
  <w:style w:type="character" w:customStyle="1" w:styleId="tolocaltime">
    <w:name w:val="tolocaltime"/>
    <w:basedOn w:val="DefaultParagraphFont"/>
    <w:rsid w:val="007A7912"/>
  </w:style>
  <w:style w:type="character" w:customStyle="1" w:styleId="pb-byline">
    <w:name w:val="pb-byline"/>
    <w:basedOn w:val="DefaultParagraphFont"/>
    <w:rsid w:val="007A7912"/>
  </w:style>
  <w:style w:type="character" w:customStyle="1" w:styleId="pb-timestamp">
    <w:name w:val="pb-timestamp"/>
    <w:basedOn w:val="DefaultParagraphFont"/>
    <w:rsid w:val="007A7912"/>
  </w:style>
  <w:style w:type="paragraph" w:customStyle="1" w:styleId="Pa8">
    <w:name w:val="Pa8"/>
    <w:basedOn w:val="Default"/>
    <w:next w:val="Default"/>
    <w:uiPriority w:val="99"/>
    <w:rsid w:val="007A7912"/>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qFormat/>
    <w:rsid w:val="007A7912"/>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7A7912"/>
  </w:style>
  <w:style w:type="character" w:customStyle="1" w:styleId="even">
    <w:name w:val="even"/>
    <w:basedOn w:val="DefaultParagraphFont"/>
    <w:rsid w:val="007A7912"/>
  </w:style>
  <w:style w:type="paragraph" w:customStyle="1" w:styleId="volissue">
    <w:name w:val="volissue"/>
    <w:basedOn w:val="Normal"/>
    <w:rsid w:val="007A7912"/>
    <w:pPr>
      <w:spacing w:before="100" w:beforeAutospacing="1" w:after="100" w:afterAutospacing="1"/>
    </w:pPr>
    <w:rPr>
      <w:rFonts w:ascii="Tahoma" w:hAnsi="Tahoma"/>
      <w:szCs w:val="20"/>
    </w:rPr>
  </w:style>
  <w:style w:type="character" w:customStyle="1" w:styleId="view-count">
    <w:name w:val="view-count"/>
    <w:basedOn w:val="DefaultParagraphFont"/>
    <w:rsid w:val="007A7912"/>
  </w:style>
  <w:style w:type="paragraph" w:customStyle="1" w:styleId="BoldUnderlineChar20">
    <w:name w:val="BoldUnderline Char2"/>
    <w:link w:val="BoldUnderlineChar2Char"/>
    <w:rsid w:val="007A7912"/>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7A7912"/>
    <w:rPr>
      <w:rFonts w:ascii="Times New Roman" w:eastAsia="Times New Roman" w:hAnsi="Times New Roman" w:cs="Times New Roman"/>
      <w:b/>
      <w:sz w:val="20"/>
      <w:szCs w:val="24"/>
      <w:u w:val="single"/>
    </w:rPr>
  </w:style>
  <w:style w:type="character" w:customStyle="1" w:styleId="UnderlineCharChar4">
    <w:name w:val="Underline Char Char4"/>
    <w:rsid w:val="007A7912"/>
    <w:rPr>
      <w:szCs w:val="24"/>
      <w:u w:val="single"/>
      <w:lang w:val="en-US" w:eastAsia="en-US" w:bidi="ar-SA"/>
    </w:rPr>
  </w:style>
  <w:style w:type="character" w:customStyle="1" w:styleId="BoldUnderlineCharChar3">
    <w:name w:val="BoldUnderline Char Char3"/>
    <w:rsid w:val="007A7912"/>
    <w:rPr>
      <w:b/>
      <w:szCs w:val="24"/>
      <w:u w:val="single"/>
      <w:lang w:val="en-US" w:eastAsia="en-US" w:bidi="ar-SA"/>
    </w:rPr>
  </w:style>
  <w:style w:type="character" w:customStyle="1" w:styleId="BoldUnderlineCharChar2">
    <w:name w:val="BoldUnderline Char Char2"/>
    <w:rsid w:val="007A7912"/>
    <w:rPr>
      <w:b/>
      <w:szCs w:val="24"/>
      <w:u w:val="single"/>
      <w:lang w:val="en-US" w:eastAsia="en-US" w:bidi="ar-SA"/>
    </w:rPr>
  </w:style>
  <w:style w:type="paragraph" w:customStyle="1" w:styleId="UnderlineCard0">
    <w:name w:val="UnderlineCard"/>
    <w:basedOn w:val="Heading3"/>
    <w:link w:val="UnderlineCardChar"/>
    <w:qFormat/>
    <w:rsid w:val="007A7912"/>
    <w:pPr>
      <w:keepNext w:val="0"/>
      <w:keepLines w:val="0"/>
      <w:spacing w:before="0"/>
      <w:jc w:val="left"/>
      <w:outlineLvl w:val="9"/>
    </w:pPr>
    <w:rPr>
      <w:rFonts w:ascii="Georgia" w:eastAsia="Calibri" w:hAnsi="Georgia" w:cs="Times New Roman"/>
      <w:b w:val="0"/>
      <w:bCs/>
      <w:sz w:val="20"/>
      <w:szCs w:val="20"/>
      <w:lang w:val="x-none" w:eastAsia="x-none"/>
    </w:rPr>
  </w:style>
  <w:style w:type="character" w:customStyle="1" w:styleId="UnderlineCardChar">
    <w:name w:val="UnderlineCard Char"/>
    <w:link w:val="UnderlineCard0"/>
    <w:rsid w:val="007A7912"/>
    <w:rPr>
      <w:rFonts w:ascii="Georgia" w:eastAsia="Calibri" w:hAnsi="Georgia" w:cs="Times New Roman"/>
      <w:bCs/>
      <w:sz w:val="20"/>
      <w:szCs w:val="20"/>
      <w:u w:val="single"/>
      <w:lang w:val="x-none" w:eastAsia="x-none"/>
    </w:rPr>
  </w:style>
  <w:style w:type="character" w:customStyle="1" w:styleId="5Notunderlined">
    <w:name w:val="5 Not underlined"/>
    <w:rsid w:val="007A7912"/>
    <w:rPr>
      <w:rFonts w:ascii="Times New Roman" w:hAnsi="Times New Roman"/>
      <w:sz w:val="16"/>
    </w:rPr>
  </w:style>
  <w:style w:type="character" w:customStyle="1" w:styleId="volume-issue">
    <w:name w:val="volume-issue"/>
    <w:rsid w:val="007A7912"/>
    <w:rPr>
      <w:rFonts w:cs="Times New Roman"/>
    </w:rPr>
  </w:style>
  <w:style w:type="character" w:customStyle="1" w:styleId="i">
    <w:name w:val="i"/>
    <w:basedOn w:val="DefaultParagraphFont"/>
    <w:uiPriority w:val="99"/>
    <w:rsid w:val="007A7912"/>
  </w:style>
  <w:style w:type="character" w:customStyle="1" w:styleId="storytext">
    <w:name w:val="storytext"/>
    <w:basedOn w:val="DefaultParagraphFont"/>
    <w:rsid w:val="007A7912"/>
  </w:style>
  <w:style w:type="character" w:customStyle="1" w:styleId="heading3char0">
    <w:name w:val="heading3char"/>
    <w:rsid w:val="007A7912"/>
  </w:style>
  <w:style w:type="character" w:customStyle="1" w:styleId="boldness1">
    <w:name w:val="boldness1"/>
    <w:rsid w:val="007A7912"/>
  </w:style>
  <w:style w:type="paragraph" w:customStyle="1" w:styleId="Cardd">
    <w:name w:val="Cardd"/>
    <w:basedOn w:val="Normal"/>
    <w:uiPriority w:val="4"/>
    <w:qFormat/>
    <w:rsid w:val="007A7912"/>
    <w:pPr>
      <w:ind w:left="288" w:right="288"/>
    </w:pPr>
    <w:rPr>
      <w:rFonts w:ascii="Georgia" w:hAnsi="Georgia"/>
    </w:rPr>
  </w:style>
  <w:style w:type="paragraph" w:customStyle="1" w:styleId="document0">
    <w:name w:val="document"/>
    <w:basedOn w:val="Normal"/>
    <w:qFormat/>
    <w:rsid w:val="007A7912"/>
    <w:pPr>
      <w:spacing w:before="100" w:beforeAutospacing="1" w:after="100" w:afterAutospacing="1"/>
    </w:pPr>
    <w:rPr>
      <w:rFonts w:ascii="Georgia" w:eastAsia="Times New Roman" w:hAnsi="Georgia"/>
    </w:rPr>
  </w:style>
  <w:style w:type="character" w:customStyle="1" w:styleId="Heading3CharCharCharChar">
    <w:name w:val="Heading 3 Char Char Char Char"/>
    <w:basedOn w:val="DefaultParagraphFont"/>
    <w:rsid w:val="007A7912"/>
    <w:rPr>
      <w:rFonts w:cs="Arial"/>
      <w:bCs/>
      <w:szCs w:val="26"/>
      <w:u w:val="single"/>
      <w:lang w:val="en-US" w:eastAsia="en-US" w:bidi="ar-SA"/>
    </w:rPr>
  </w:style>
  <w:style w:type="character" w:customStyle="1" w:styleId="current-selection">
    <w:name w:val="current-selection"/>
    <w:basedOn w:val="DefaultParagraphFont"/>
    <w:rsid w:val="007A7912"/>
  </w:style>
  <w:style w:type="character" w:customStyle="1" w:styleId="a2">
    <w:name w:val="_"/>
    <w:basedOn w:val="DefaultParagraphFont"/>
    <w:rsid w:val="007A7912"/>
  </w:style>
  <w:style w:type="paragraph" w:customStyle="1" w:styleId="Shrink6">
    <w:name w:val="Shrink 6"/>
    <w:basedOn w:val="Normal"/>
    <w:qFormat/>
    <w:rsid w:val="007A7912"/>
    <w:rPr>
      <w:rFonts w:ascii="Georgia" w:eastAsia="Calibri" w:hAnsi="Georgia" w:cs="Times New Roman"/>
      <w:sz w:val="12"/>
    </w:rPr>
  </w:style>
  <w:style w:type="character" w:customStyle="1" w:styleId="messagecontent">
    <w:name w:val="message_content"/>
    <w:rsid w:val="007A7912"/>
  </w:style>
  <w:style w:type="character" w:customStyle="1" w:styleId="StyleUnderlineChar">
    <w:name w:val="Style Underline Char"/>
    <w:basedOn w:val="DefaultParagraphFont"/>
    <w:rsid w:val="007A7912"/>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7A7912"/>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7A7912"/>
    <w:rPr>
      <w:rFonts w:ascii="Georgia" w:eastAsia="Times New Roman" w:hAnsi="Georgia" w:cs="Arial"/>
      <w:b/>
      <w:kern w:val="32"/>
      <w:sz w:val="24"/>
      <w:szCs w:val="32"/>
      <w:u w:val="single"/>
    </w:rPr>
  </w:style>
  <w:style w:type="character" w:customStyle="1" w:styleId="twelptblackblack1">
    <w:name w:val="twelptblackblack1"/>
    <w:basedOn w:val="DefaultParagraphFont"/>
    <w:rsid w:val="007A7912"/>
    <w:rPr>
      <w:rFonts w:ascii="Verdana" w:hAnsi="Verdana" w:hint="default"/>
      <w:color w:val="000000"/>
      <w:sz w:val="16"/>
      <w:szCs w:val="16"/>
    </w:rPr>
  </w:style>
  <w:style w:type="character" w:customStyle="1" w:styleId="Heading3CharCharCharChar1">
    <w:name w:val="Heading 3 Char Char Char Char1"/>
    <w:rsid w:val="007A7912"/>
    <w:rPr>
      <w:rFonts w:cs="Arial"/>
      <w:bCs/>
      <w:szCs w:val="26"/>
      <w:u w:val="single"/>
      <w:lang w:val="en-US" w:eastAsia="en-US" w:bidi="ar-SA"/>
    </w:rPr>
  </w:style>
  <w:style w:type="paragraph" w:customStyle="1" w:styleId="conintrotext">
    <w:name w:val="conintrotext"/>
    <w:basedOn w:val="Normal"/>
    <w:uiPriority w:val="99"/>
    <w:rsid w:val="007A7912"/>
    <w:pPr>
      <w:spacing w:before="100" w:beforeAutospacing="1" w:after="100" w:afterAutospacing="1"/>
    </w:pPr>
    <w:rPr>
      <w:rFonts w:ascii="Georgia" w:eastAsia="Times New Roman" w:hAnsi="Georgia"/>
      <w:sz w:val="24"/>
    </w:rPr>
  </w:style>
  <w:style w:type="character" w:customStyle="1" w:styleId="comment-body">
    <w:name w:val="comment-body"/>
    <w:rsid w:val="007A7912"/>
  </w:style>
  <w:style w:type="character" w:customStyle="1" w:styleId="UnderlineCharCharChar1">
    <w:name w:val="Underline Char Char Char1"/>
    <w:rsid w:val="007A7912"/>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7A7912"/>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7A7912"/>
    <w:rPr>
      <w:rFonts w:asciiTheme="minorHAnsi" w:eastAsia="MS Mincho" w:hAnsiTheme="minorHAnsi" w:cstheme="minorBidi"/>
      <w:b/>
      <w:u w:val="single"/>
    </w:rPr>
  </w:style>
  <w:style w:type="character" w:customStyle="1" w:styleId="mw-headline">
    <w:name w:val="mw-headline"/>
    <w:rsid w:val="007A7912"/>
  </w:style>
  <w:style w:type="character" w:customStyle="1" w:styleId="flagicon">
    <w:name w:val="flagicon"/>
    <w:rsid w:val="007A7912"/>
  </w:style>
  <w:style w:type="paragraph" w:customStyle="1" w:styleId="assert">
    <w:name w:val="assert"/>
    <w:basedOn w:val="Normal"/>
    <w:uiPriority w:val="99"/>
    <w:rsid w:val="007A7912"/>
    <w:pPr>
      <w:spacing w:before="100" w:beforeAutospacing="1" w:after="100" w:afterAutospacing="1"/>
    </w:pPr>
    <w:rPr>
      <w:rFonts w:ascii="Georgia" w:eastAsia="Times New Roman" w:hAnsi="Georgia"/>
      <w:sz w:val="24"/>
    </w:rPr>
  </w:style>
  <w:style w:type="character" w:customStyle="1" w:styleId="apturelink">
    <w:name w:val="apturelink"/>
    <w:rsid w:val="007A7912"/>
  </w:style>
  <w:style w:type="character" w:customStyle="1" w:styleId="apturelinkicon">
    <w:name w:val="apturelinkicon"/>
    <w:rsid w:val="007A7912"/>
  </w:style>
  <w:style w:type="paragraph" w:customStyle="1" w:styleId="Default1">
    <w:name w:val="Default1"/>
    <w:basedOn w:val="Default"/>
    <w:next w:val="Default"/>
    <w:uiPriority w:val="99"/>
    <w:rsid w:val="007A7912"/>
    <w:rPr>
      <w:color w:val="auto"/>
    </w:rPr>
  </w:style>
  <w:style w:type="paragraph" w:customStyle="1" w:styleId="center">
    <w:name w:val="center"/>
    <w:basedOn w:val="Normal"/>
    <w:uiPriority w:val="99"/>
    <w:rsid w:val="007A7912"/>
    <w:pPr>
      <w:spacing w:before="100" w:beforeAutospacing="1" w:after="100" w:afterAutospacing="1"/>
    </w:pPr>
    <w:rPr>
      <w:rFonts w:ascii="Georgia" w:eastAsia="Times New Roman" w:hAnsi="Georgia"/>
      <w:sz w:val="24"/>
    </w:rPr>
  </w:style>
  <w:style w:type="character" w:customStyle="1" w:styleId="LittleChar">
    <w:name w:val="Little Char"/>
    <w:link w:val="Little"/>
    <w:rsid w:val="007A7912"/>
    <w:rPr>
      <w:rFonts w:ascii="Garamond" w:eastAsia="Times New Roman" w:hAnsi="Garamond" w:cs="Calibri"/>
      <w:sz w:val="16"/>
    </w:rPr>
  </w:style>
  <w:style w:type="character" w:customStyle="1" w:styleId="UnderlineChar1Char">
    <w:name w:val="Underline Char1 Char"/>
    <w:rsid w:val="007A7912"/>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7A7912"/>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7A7912"/>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7A7912"/>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7A7912"/>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7A7912"/>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7A7912"/>
    <w:rPr>
      <w:rFonts w:asciiTheme="minorHAnsi" w:eastAsia="MS Mincho" w:hAnsiTheme="minorHAnsi" w:cstheme="minorBidi"/>
      <w:b/>
      <w:u w:val="single"/>
    </w:rPr>
  </w:style>
  <w:style w:type="paragraph" w:customStyle="1" w:styleId="CardBody">
    <w:name w:val="Card Body"/>
    <w:basedOn w:val="Normal"/>
    <w:link w:val="CardBodyChar"/>
    <w:qFormat/>
    <w:rsid w:val="007A7912"/>
    <w:rPr>
      <w:rFonts w:ascii="Georgia" w:eastAsia="Times New Roman" w:hAnsi="Georgia"/>
      <w:sz w:val="16"/>
    </w:rPr>
  </w:style>
  <w:style w:type="character" w:customStyle="1" w:styleId="CardBodyChar">
    <w:name w:val="Card Body Char"/>
    <w:link w:val="CardBody"/>
    <w:rsid w:val="007A7912"/>
    <w:rPr>
      <w:rFonts w:ascii="Georgia" w:eastAsia="Times New Roman" w:hAnsi="Georgia" w:cs="Calibri"/>
      <w:sz w:val="16"/>
    </w:rPr>
  </w:style>
  <w:style w:type="character" w:customStyle="1" w:styleId="ptitleinside">
    <w:name w:val="p_title_inside"/>
    <w:rsid w:val="007A7912"/>
  </w:style>
  <w:style w:type="paragraph" w:customStyle="1" w:styleId="StyleBoldandUnderlineChar11ptBorderSinglesolidline">
    <w:name w:val="Style Bold and Underline Char + 11 pt Border: : (Single solid line..."/>
    <w:link w:val="StyleBoldandUnderlineChar11ptBorderSinglesolidlineChar"/>
    <w:qFormat/>
    <w:rsid w:val="007A7912"/>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7A7912"/>
    <w:rPr>
      <w:rFonts w:eastAsia="Times New Roman"/>
      <w:b/>
      <w:bCs/>
      <w:szCs w:val="20"/>
      <w:u w:val="single"/>
      <w:bdr w:val="single" w:sz="4" w:space="0" w:color="auto"/>
    </w:rPr>
  </w:style>
  <w:style w:type="character" w:customStyle="1" w:styleId="Heading1CharChar1">
    <w:name w:val="Heading 1 Char Char1"/>
    <w:rsid w:val="007A7912"/>
    <w:rPr>
      <w:rFonts w:cs="Arial"/>
      <w:b/>
      <w:bCs/>
      <w:szCs w:val="32"/>
      <w:lang w:val="en-US" w:eastAsia="en-US" w:bidi="ar-SA"/>
    </w:rPr>
  </w:style>
  <w:style w:type="paragraph" w:customStyle="1" w:styleId="Indentation">
    <w:name w:val="Indentation"/>
    <w:basedOn w:val="Normal"/>
    <w:uiPriority w:val="99"/>
    <w:rsid w:val="007A7912"/>
    <w:pPr>
      <w:ind w:left="288" w:right="288"/>
    </w:pPr>
    <w:rPr>
      <w:rFonts w:ascii="Georgia" w:hAnsi="Georgia"/>
    </w:rPr>
  </w:style>
  <w:style w:type="character" w:customStyle="1" w:styleId="StyleUnderlineCharChar9ptBold">
    <w:name w:val="Style Underline Char Char + 9 pt Bold"/>
    <w:rsid w:val="007A7912"/>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7A7912"/>
    <w:rPr>
      <w:rFonts w:ascii="Georgia" w:eastAsia="Times New Roman" w:hAnsi="Georgia"/>
      <w:u w:val="single"/>
    </w:rPr>
  </w:style>
  <w:style w:type="character" w:customStyle="1" w:styleId="StyleStyle4ArialNarrow9ptChar">
    <w:name w:val="Style Style4 + Arial Narrow 9 pt Char"/>
    <w:link w:val="StyleStyle4ArialNarrow9pt"/>
    <w:rsid w:val="007A7912"/>
    <w:rPr>
      <w:rFonts w:ascii="Georgia" w:eastAsia="Times New Roman" w:hAnsi="Georgia" w:cs="Calibri"/>
      <w:u w:val="single"/>
    </w:rPr>
  </w:style>
  <w:style w:type="paragraph" w:customStyle="1" w:styleId="StyleStyle4ArialNarrow9ptBold">
    <w:name w:val="Style Style4 + Arial Narrow 9 pt Bold"/>
    <w:basedOn w:val="Normal"/>
    <w:link w:val="StyleStyle4ArialNarrow9ptBoldChar"/>
    <w:rsid w:val="007A7912"/>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7A7912"/>
    <w:rPr>
      <w:rFonts w:ascii="Georgia" w:eastAsia="Times New Roman" w:hAnsi="Georgia" w:cs="Calibri"/>
      <w:b/>
      <w:bCs/>
      <w:u w:val="single"/>
    </w:rPr>
  </w:style>
  <w:style w:type="character" w:customStyle="1" w:styleId="StyleBoldandUnderlineCharChar29pt">
    <w:name w:val="Style Bold and Underline Char Char2 + 9 pt"/>
    <w:rsid w:val="007A7912"/>
    <w:rPr>
      <w:rFonts w:ascii="Times New Roman" w:hAnsi="Times New Roman"/>
      <w:b/>
      <w:bCs/>
      <w:noProof w:val="0"/>
      <w:sz w:val="20"/>
      <w:u w:val="single"/>
    </w:rPr>
  </w:style>
  <w:style w:type="character" w:customStyle="1" w:styleId="StyleUnderlineCharChar19pt">
    <w:name w:val="Style Underline Char Char1 + 9 pt"/>
    <w:rsid w:val="007A7912"/>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7A7912"/>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7A7912"/>
    <w:rPr>
      <w:rFonts w:ascii="Georgia" w:eastAsia="Times New Roman" w:hAnsi="Georgia"/>
      <w:b/>
      <w:smallCaps/>
      <w:sz w:val="24"/>
      <w:szCs w:val="24"/>
      <w:u w:val="single"/>
    </w:rPr>
  </w:style>
  <w:style w:type="character" w:customStyle="1" w:styleId="CardTextCharChar">
    <w:name w:val="Card Text Char Char"/>
    <w:rsid w:val="007A7912"/>
    <w:rPr>
      <w:rFonts w:ascii="Times New Roman" w:eastAsia="Times New Roman" w:hAnsi="Times New Roman" w:cs="Times New Roman"/>
      <w:sz w:val="20"/>
      <w:szCs w:val="20"/>
    </w:rPr>
  </w:style>
  <w:style w:type="character" w:customStyle="1" w:styleId="citeChar1">
    <w:name w:val="cite Char"/>
    <w:locked/>
    <w:rsid w:val="007A7912"/>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7A7912"/>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7A7912"/>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7A7912"/>
    <w:rPr>
      <w:i/>
      <w:iCs/>
      <w:sz w:val="20"/>
      <w:u w:val="single"/>
    </w:rPr>
  </w:style>
  <w:style w:type="character" w:customStyle="1" w:styleId="HIGHLIGHT0">
    <w:name w:val="HIGHLIGHT"/>
    <w:uiPriority w:val="1"/>
    <w:qFormat/>
    <w:rsid w:val="007A7912"/>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7A7912"/>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7A7912"/>
    <w:rPr>
      <w:rFonts w:ascii="Times New Roman" w:eastAsia="Times New Roman" w:hAnsi="Times New Roman" w:cs="Times New Roman"/>
      <w:b/>
      <w:sz w:val="28"/>
      <w:szCs w:val="24"/>
    </w:rPr>
  </w:style>
  <w:style w:type="character" w:customStyle="1" w:styleId="FifthChar">
    <w:name w:val="Fifth Char"/>
    <w:link w:val="Fifth"/>
    <w:rsid w:val="007A7912"/>
    <w:rPr>
      <w:rFonts w:ascii="Calibri" w:eastAsia="Calibri" w:hAnsi="Calibri" w:cs="Calibri"/>
    </w:rPr>
  </w:style>
  <w:style w:type="paragraph" w:customStyle="1" w:styleId="Third">
    <w:name w:val="Third"/>
    <w:basedOn w:val="Normal"/>
    <w:link w:val="ThirdChar"/>
    <w:rsid w:val="007A7912"/>
    <w:rPr>
      <w:rFonts w:ascii="Georgia" w:eastAsia="Times New Roman" w:hAnsi="Georgia"/>
      <w:b/>
      <w:u w:val="single"/>
      <w:lang w:val="x-none" w:eastAsia="x-none"/>
    </w:rPr>
  </w:style>
  <w:style w:type="character" w:customStyle="1" w:styleId="ThirdChar">
    <w:name w:val="Third Char"/>
    <w:link w:val="Third"/>
    <w:rsid w:val="007A7912"/>
    <w:rPr>
      <w:rFonts w:ascii="Georgia" w:eastAsia="Times New Roman" w:hAnsi="Georgia" w:cs="Calibri"/>
      <w:b/>
      <w:u w:val="single"/>
      <w:lang w:val="x-none" w:eastAsia="x-none"/>
    </w:rPr>
  </w:style>
  <w:style w:type="paragraph" w:customStyle="1" w:styleId="CharCharCharCharCharChar1CharCharCharCharChar">
    <w:name w:val="Char Char Char Char Char Char1 Char Char Char Char Char"/>
    <w:aliases w:val="Char Char2"/>
    <w:next w:val="Normal"/>
    <w:rsid w:val="007A7912"/>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7A7912"/>
    <w:rPr>
      <w:rFonts w:ascii="Times New Roman" w:eastAsia="Times New Roman" w:hAnsi="Times New Roman"/>
      <w:szCs w:val="24"/>
    </w:rPr>
  </w:style>
  <w:style w:type="character" w:customStyle="1" w:styleId="article-record-publication-volume-issue">
    <w:name w:val="article-record-publication-volume-issue"/>
    <w:rsid w:val="007A7912"/>
  </w:style>
  <w:style w:type="character" w:customStyle="1" w:styleId="NothingCharChar">
    <w:name w:val="Nothing Char Char"/>
    <w:link w:val="NothingCharCharChar"/>
    <w:rsid w:val="007A7912"/>
  </w:style>
  <w:style w:type="paragraph" w:customStyle="1" w:styleId="DebateUnderlineBoldChar">
    <w:name w:val="Debate Underline Bold Char"/>
    <w:basedOn w:val="Normal"/>
    <w:link w:val="DebateUnderlineBoldCharChar"/>
    <w:rsid w:val="007A7912"/>
    <w:pPr>
      <w:jc w:val="both"/>
    </w:pPr>
    <w:rPr>
      <w:rFonts w:ascii="Georgia" w:eastAsia="Times New Roman" w:hAnsi="Georgia"/>
      <w:b/>
      <w:u w:val="thick"/>
    </w:rPr>
  </w:style>
  <w:style w:type="character" w:customStyle="1" w:styleId="DebateUnderlineBoldCharChar">
    <w:name w:val="Debate Underline Bold Char Char"/>
    <w:link w:val="DebateUnderlineBoldChar"/>
    <w:rsid w:val="007A7912"/>
    <w:rPr>
      <w:rFonts w:ascii="Georgia" w:eastAsia="Times New Roman" w:hAnsi="Georgia" w:cs="Calibri"/>
      <w:b/>
      <w:u w:val="thick"/>
    </w:rPr>
  </w:style>
  <w:style w:type="character" w:customStyle="1" w:styleId="resultbodyblack">
    <w:name w:val="resultbodyblack"/>
    <w:qFormat/>
    <w:rsid w:val="007A7912"/>
    <w:rPr>
      <w:rFonts w:cs="Times New Roman"/>
    </w:rPr>
  </w:style>
  <w:style w:type="paragraph" w:customStyle="1" w:styleId="bloctitles">
    <w:name w:val="bloc titles"/>
    <w:basedOn w:val="Heading1"/>
    <w:next w:val="Normal"/>
    <w:link w:val="bloctitlesChar"/>
    <w:autoRedefine/>
    <w:rsid w:val="007A7912"/>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sz w:val="28"/>
      <w:u w:val="single"/>
    </w:rPr>
  </w:style>
  <w:style w:type="character" w:customStyle="1" w:styleId="bloctitlesChar">
    <w:name w:val="bloc titles Char"/>
    <w:link w:val="bloctitles"/>
    <w:rsid w:val="007A7912"/>
    <w:rPr>
      <w:rFonts w:ascii="Georgia" w:eastAsia="Malgun Gothic" w:hAnsi="Georgia" w:cs="Arial"/>
      <w:b/>
      <w:sz w:val="28"/>
      <w:szCs w:val="32"/>
      <w:u w:val="single"/>
    </w:rPr>
  </w:style>
  <w:style w:type="paragraph" w:customStyle="1" w:styleId="CiteSmallText">
    <w:name w:val="Cite Small Text"/>
    <w:basedOn w:val="Normal"/>
    <w:uiPriority w:val="99"/>
    <w:rsid w:val="007A7912"/>
    <w:pPr>
      <w:widowControl w:val="0"/>
      <w:spacing w:after="200"/>
    </w:pPr>
    <w:rPr>
      <w:rFonts w:ascii="Helvetica Neue" w:hAnsi="Helvetica Neue"/>
      <w:b/>
      <w:sz w:val="18"/>
    </w:rPr>
  </w:style>
  <w:style w:type="character" w:customStyle="1" w:styleId="3TagCite">
    <w:name w:val="3 Tag/Cite"/>
    <w:rsid w:val="007A7912"/>
    <w:rPr>
      <w:rFonts w:ascii="Times New Roman" w:hAnsi="Times New Roman"/>
      <w:b/>
    </w:rPr>
  </w:style>
  <w:style w:type="character" w:customStyle="1" w:styleId="4Qualifications">
    <w:name w:val="4 Qualifications"/>
    <w:rsid w:val="007A7912"/>
    <w:rPr>
      <w:rFonts w:ascii="Times New Roman" w:hAnsi="Times New Roman"/>
      <w:sz w:val="19"/>
    </w:rPr>
  </w:style>
  <w:style w:type="character" w:customStyle="1" w:styleId="6Underlined">
    <w:name w:val="6 Underlined"/>
    <w:rsid w:val="007A7912"/>
    <w:rPr>
      <w:rFonts w:ascii="Times New Roman" w:hAnsi="Times New Roman"/>
      <w:b/>
      <w:sz w:val="21"/>
      <w:u w:val="single"/>
    </w:rPr>
  </w:style>
  <w:style w:type="paragraph" w:customStyle="1" w:styleId="Cards1CharChar">
    <w:name w:val="Cards1 Char Char"/>
    <w:basedOn w:val="Normal"/>
    <w:link w:val="Cards1CharCharChar"/>
    <w:rsid w:val="007A7912"/>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7A7912"/>
    <w:rPr>
      <w:rFonts w:ascii="Georgia" w:hAnsi="Georgia" w:cs="Calibri"/>
      <w:lang w:val="x-none"/>
    </w:rPr>
  </w:style>
  <w:style w:type="character" w:customStyle="1" w:styleId="UnderlineCharCharCharCharCharCharCharChar">
    <w:name w:val="Underline Char Char Char Char Char Char Char Char"/>
    <w:link w:val="UnderlineCharCharCharCharCharCharChar"/>
    <w:rsid w:val="007A7912"/>
    <w:rPr>
      <w:u w:val="single"/>
    </w:rPr>
  </w:style>
  <w:style w:type="paragraph" w:customStyle="1" w:styleId="UnderlineCharCharCharCharCharCharChar">
    <w:name w:val="Underline Char Char Char Char Char Char Char"/>
    <w:basedOn w:val="Normal"/>
    <w:link w:val="UnderlineCharCharCharCharCharCharCharChar"/>
    <w:rsid w:val="007A7912"/>
    <w:rPr>
      <w:rFonts w:asciiTheme="minorHAnsi" w:hAnsiTheme="minorHAnsi" w:cstheme="minorBidi"/>
      <w:u w:val="single"/>
    </w:rPr>
  </w:style>
  <w:style w:type="paragraph" w:customStyle="1" w:styleId="CitesCharChar">
    <w:name w:val="Cites Char Char"/>
    <w:next w:val="Normal"/>
    <w:link w:val="CitesCharCharChar"/>
    <w:rsid w:val="007A7912"/>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7A7912"/>
    <w:rPr>
      <w:rFonts w:ascii="Times New Roman" w:eastAsia="Times New Roman" w:hAnsi="Times New Roman" w:cs="Times New Roman"/>
      <w:sz w:val="20"/>
      <w:szCs w:val="24"/>
    </w:rPr>
  </w:style>
  <w:style w:type="character" w:customStyle="1" w:styleId="nohighlighting">
    <w:name w:val="no highlighting"/>
    <w:rsid w:val="007A7912"/>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7A7912"/>
    <w:rPr>
      <w:rFonts w:ascii="Cambria" w:hAnsi="Cambria" w:hint="default"/>
      <w:sz w:val="21"/>
      <w:u w:val="single"/>
    </w:rPr>
  </w:style>
  <w:style w:type="paragraph" w:customStyle="1" w:styleId="Swag">
    <w:name w:val="Swag"/>
    <w:basedOn w:val="Normal"/>
    <w:link w:val="SwagChar"/>
    <w:qFormat/>
    <w:rsid w:val="007A7912"/>
    <w:rPr>
      <w:rFonts w:ascii="Georgia" w:hAnsi="Georgia"/>
      <w:color w:val="0000FF"/>
      <w:sz w:val="12"/>
      <w:u w:val="single"/>
    </w:rPr>
  </w:style>
  <w:style w:type="character" w:customStyle="1" w:styleId="SwagChar">
    <w:name w:val="Swag Char"/>
    <w:link w:val="Swag"/>
    <w:rsid w:val="007A7912"/>
    <w:rPr>
      <w:rFonts w:ascii="Georgia" w:hAnsi="Georgia" w:cs="Calibri"/>
      <w:color w:val="0000FF"/>
      <w:sz w:val="12"/>
      <w:u w:val="single"/>
    </w:rPr>
  </w:style>
  <w:style w:type="paragraph" w:customStyle="1" w:styleId="StyleUnderlineTimesNewRoman1">
    <w:name w:val="Style Underline + Times New Roman1"/>
    <w:link w:val="StyleUnderlineTimesNewRoman1Char"/>
    <w:rsid w:val="007A7912"/>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7A7912"/>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7A7912"/>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7A7912"/>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qFormat/>
    <w:rsid w:val="007A7912"/>
    <w:rPr>
      <w:rFonts w:ascii="Garamond" w:eastAsia="MS Mincho" w:hAnsi="Garamond"/>
    </w:rPr>
  </w:style>
  <w:style w:type="character" w:customStyle="1" w:styleId="StyleStyleCardTextLeft-075Right0Char">
    <w:name w:val="Style Style Card Text + Left:  -0.75&quot; + Right:  0&quot; Char"/>
    <w:link w:val="StyleStyleCardTextLeft-075Right0"/>
    <w:rsid w:val="007A7912"/>
    <w:rPr>
      <w:rFonts w:ascii="Garamond" w:eastAsia="MS Mincho" w:hAnsi="Garamond" w:cs="Calibri"/>
    </w:rPr>
  </w:style>
  <w:style w:type="character" w:customStyle="1" w:styleId="CharChar61">
    <w:name w:val="Char Char61"/>
    <w:rsid w:val="007A7912"/>
    <w:rPr>
      <w:rFonts w:cs="Arial"/>
      <w:bCs/>
      <w:sz w:val="16"/>
      <w:szCs w:val="26"/>
      <w:lang w:val="en-US" w:eastAsia="en-US" w:bidi="ar-SA"/>
    </w:rPr>
  </w:style>
  <w:style w:type="character" w:customStyle="1" w:styleId="ListBulletChar">
    <w:name w:val="List Bullet Char"/>
    <w:link w:val="ListBullet"/>
    <w:uiPriority w:val="99"/>
    <w:rsid w:val="007A7912"/>
    <w:rPr>
      <w:rFonts w:ascii="Calibri" w:eastAsia="Calibri" w:hAnsi="Calibri" w:cs="Calibri"/>
    </w:rPr>
  </w:style>
  <w:style w:type="paragraph" w:customStyle="1" w:styleId="subhead10">
    <w:name w:val="subhead1"/>
    <w:basedOn w:val="Normal"/>
    <w:uiPriority w:val="99"/>
    <w:rsid w:val="007A7912"/>
    <w:pPr>
      <w:spacing w:before="100" w:beforeAutospacing="1" w:after="100" w:afterAutospacing="1"/>
    </w:pPr>
    <w:rPr>
      <w:rFonts w:ascii="Georgia" w:eastAsia="Times New Roman" w:hAnsi="Georgia"/>
      <w:sz w:val="24"/>
    </w:rPr>
  </w:style>
  <w:style w:type="character" w:customStyle="1" w:styleId="styledate">
    <w:name w:val="styledate"/>
    <w:rsid w:val="007A7912"/>
  </w:style>
  <w:style w:type="character" w:customStyle="1" w:styleId="BoldandUnderlineChar1">
    <w:name w:val="Bold and Underline Char1"/>
    <w:rsid w:val="007A7912"/>
    <w:rPr>
      <w:b/>
      <w:szCs w:val="24"/>
      <w:u w:val="single"/>
      <w:lang w:val="en-US" w:eastAsia="en-US" w:bidi="ar-SA"/>
    </w:rPr>
  </w:style>
  <w:style w:type="character" w:customStyle="1" w:styleId="BoldandUnderlineChar1Char2">
    <w:name w:val="Bold and Underline Char1 Char2"/>
    <w:rsid w:val="007A7912"/>
    <w:rPr>
      <w:b/>
      <w:szCs w:val="24"/>
      <w:u w:val="single"/>
      <w:lang w:val="en-US" w:eastAsia="en-US" w:bidi="ar-SA"/>
    </w:rPr>
  </w:style>
  <w:style w:type="character" w:customStyle="1" w:styleId="BoldandUnderlineCharChar1">
    <w:name w:val="Bold and Underline Char Char1"/>
    <w:rsid w:val="007A7912"/>
    <w:rPr>
      <w:b/>
      <w:szCs w:val="24"/>
      <w:u w:val="single"/>
      <w:lang w:val="en-US" w:eastAsia="en-US" w:bidi="ar-SA"/>
    </w:rPr>
  </w:style>
  <w:style w:type="character" w:customStyle="1" w:styleId="BoldandUnderlineChar6">
    <w:name w:val="Bold and Underline Char6"/>
    <w:rsid w:val="007A7912"/>
    <w:rPr>
      <w:b/>
      <w:szCs w:val="24"/>
      <w:u w:val="single"/>
      <w:lang w:val="en-US" w:eastAsia="en-US" w:bidi="ar-SA"/>
    </w:rPr>
  </w:style>
  <w:style w:type="character" w:customStyle="1" w:styleId="title-link-wrapper">
    <w:name w:val="title-link-wrapper"/>
    <w:rsid w:val="007A7912"/>
  </w:style>
  <w:style w:type="character" w:customStyle="1" w:styleId="medium-font">
    <w:name w:val="medium-font"/>
    <w:rsid w:val="007A7912"/>
  </w:style>
  <w:style w:type="paragraph" w:customStyle="1" w:styleId="abstract">
    <w:name w:val="abstract"/>
    <w:basedOn w:val="Normal"/>
    <w:uiPriority w:val="99"/>
    <w:rsid w:val="007A7912"/>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qFormat/>
    <w:rsid w:val="007A7912"/>
    <w:rPr>
      <w:rFonts w:ascii="Georgia" w:eastAsia="Times New Roman" w:hAnsi="Georgia"/>
      <w:b/>
      <w:bCs/>
      <w:u w:val="single"/>
    </w:rPr>
  </w:style>
  <w:style w:type="character" w:customStyle="1" w:styleId="StyleUnderlineChar11ptBold2Char">
    <w:name w:val="Style Underline Char + 11 pt Bold2 Char"/>
    <w:link w:val="StyleUnderlineChar11ptBold2"/>
    <w:rsid w:val="007A7912"/>
    <w:rPr>
      <w:rFonts w:ascii="Georgia" w:eastAsia="Times New Roman" w:hAnsi="Georgia" w:cs="Calibri"/>
      <w:b/>
      <w:bCs/>
      <w:u w:val="single"/>
    </w:rPr>
  </w:style>
  <w:style w:type="character" w:customStyle="1" w:styleId="ReallySamllTextChar">
    <w:name w:val="ReallySamllText Char"/>
    <w:link w:val="ReallySamllText"/>
    <w:rsid w:val="007A7912"/>
    <w:rPr>
      <w:sz w:val="12"/>
    </w:rPr>
  </w:style>
  <w:style w:type="paragraph" w:customStyle="1" w:styleId="StyleStyleUnderlineTimesNewRoman11pt">
    <w:name w:val="Style Style Underline + Times New Roman + 11 pt"/>
    <w:basedOn w:val="Normal"/>
    <w:link w:val="StyleStyleUnderlineTimesNewRoman11ptChar"/>
    <w:rsid w:val="007A7912"/>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7A7912"/>
    <w:rPr>
      <w:rFonts w:ascii="Georgia" w:eastAsia="Times New Roman" w:hAnsi="Georgia" w:cs="Calibri"/>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7A7912"/>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7A7912"/>
    <w:rPr>
      <w:rFonts w:ascii="Georgia" w:eastAsia="Times New Roman" w:hAnsi="Georgia" w:cs="Calibri"/>
      <w:u w:val="single"/>
    </w:rPr>
  </w:style>
  <w:style w:type="character" w:customStyle="1" w:styleId="style10">
    <w:name w:val="style1"/>
    <w:rsid w:val="007A7912"/>
  </w:style>
  <w:style w:type="character" w:customStyle="1" w:styleId="pmtermsel">
    <w:name w:val="pmtermsel"/>
    <w:rsid w:val="007A7912"/>
  </w:style>
  <w:style w:type="character" w:customStyle="1" w:styleId="showipapr">
    <w:name w:val="show_ipapr"/>
    <w:rsid w:val="007A7912"/>
  </w:style>
  <w:style w:type="character" w:customStyle="1" w:styleId="dnindex">
    <w:name w:val="dnindex"/>
    <w:rsid w:val="007A7912"/>
  </w:style>
  <w:style w:type="character" w:customStyle="1" w:styleId="23">
    <w:name w:val="23"/>
    <w:rsid w:val="007A7912"/>
    <w:rPr>
      <w:rFonts w:ascii="Times New Roman" w:hAnsi="Times New Roman" w:cs="Arial"/>
      <w:bCs/>
      <w:sz w:val="20"/>
      <w:u w:val="single"/>
      <w:lang w:val="en-US" w:eastAsia="en-US" w:bidi="ar-SA"/>
    </w:rPr>
  </w:style>
  <w:style w:type="character" w:customStyle="1" w:styleId="33">
    <w:name w:val="33"/>
    <w:rsid w:val="007A7912"/>
    <w:rPr>
      <w:rFonts w:ascii="Times New Roman" w:hAnsi="Times New Roman" w:cs="Arial"/>
      <w:b/>
      <w:bCs/>
      <w:sz w:val="20"/>
      <w:u w:val="single"/>
      <w:lang w:val="en-US" w:eastAsia="en-US" w:bidi="ar-SA"/>
    </w:rPr>
  </w:style>
  <w:style w:type="character" w:customStyle="1" w:styleId="55">
    <w:name w:val="55"/>
    <w:rsid w:val="007A7912"/>
    <w:rPr>
      <w:rFonts w:cs="Arial"/>
      <w:bCs/>
      <w:sz w:val="20"/>
      <w:u w:val="single"/>
      <w:lang w:val="en-US" w:eastAsia="en-US" w:bidi="ar-SA"/>
    </w:rPr>
  </w:style>
  <w:style w:type="character" w:customStyle="1" w:styleId="authoraffil">
    <w:name w:val="authoraffil"/>
    <w:rsid w:val="007A7912"/>
  </w:style>
  <w:style w:type="character" w:customStyle="1" w:styleId="CharChar8">
    <w:name w:val="Char Char8"/>
    <w:rsid w:val="007A7912"/>
    <w:rPr>
      <w:rFonts w:ascii="Georgia" w:eastAsia="Times New Roman" w:hAnsi="Georgia"/>
      <w:b/>
      <w:bCs/>
      <w:sz w:val="30"/>
      <w:szCs w:val="28"/>
      <w:u w:val="single"/>
    </w:rPr>
  </w:style>
  <w:style w:type="character" w:customStyle="1" w:styleId="FontStyle13">
    <w:name w:val="Font Style13"/>
    <w:uiPriority w:val="99"/>
    <w:rsid w:val="007A7912"/>
    <w:rPr>
      <w:rFonts w:ascii="Constantia" w:hAnsi="Constantia" w:cs="Constantia"/>
      <w:sz w:val="18"/>
      <w:szCs w:val="18"/>
    </w:rPr>
  </w:style>
  <w:style w:type="character" w:customStyle="1" w:styleId="TagsCharCharCharChar">
    <w:name w:val="Tags Char Char Char Char"/>
    <w:rsid w:val="007A7912"/>
    <w:rPr>
      <w:rFonts w:ascii="Times New Roman" w:eastAsia="Times New Roman" w:hAnsi="Times New Roman" w:cs="Times New Roman"/>
      <w:b/>
      <w:sz w:val="24"/>
      <w:szCs w:val="24"/>
    </w:rPr>
  </w:style>
  <w:style w:type="character" w:customStyle="1" w:styleId="Citation1Char">
    <w:name w:val="Citation1 Char"/>
    <w:link w:val="Citation10"/>
    <w:locked/>
    <w:rsid w:val="007A7912"/>
    <w:rPr>
      <w:rFonts w:ascii="Georgia" w:hAnsi="Georgia"/>
      <w:b/>
      <w:u w:val="single"/>
    </w:rPr>
  </w:style>
  <w:style w:type="paragraph" w:customStyle="1" w:styleId="Citation10">
    <w:name w:val="Citation1"/>
    <w:basedOn w:val="Normal"/>
    <w:link w:val="Citation1Char"/>
    <w:qFormat/>
    <w:rsid w:val="007A7912"/>
    <w:rPr>
      <w:rFonts w:ascii="Georgia" w:hAnsi="Georgia" w:cstheme="minorBidi"/>
      <w:b/>
      <w:u w:val="single"/>
    </w:rPr>
  </w:style>
  <w:style w:type="character" w:customStyle="1" w:styleId="TaglineChar">
    <w:name w:val="Tagline Char"/>
    <w:link w:val="Tagline0"/>
    <w:locked/>
    <w:rsid w:val="007A7912"/>
    <w:rPr>
      <w:rFonts w:ascii="Georgia" w:hAnsi="Georgia"/>
      <w:b/>
    </w:rPr>
  </w:style>
  <w:style w:type="paragraph" w:customStyle="1" w:styleId="Tagline0">
    <w:name w:val="Tagline"/>
    <w:basedOn w:val="Normal"/>
    <w:link w:val="TaglineChar"/>
    <w:qFormat/>
    <w:rsid w:val="007A7912"/>
    <w:rPr>
      <w:rFonts w:ascii="Georgia" w:hAnsi="Georgia" w:cstheme="minorBidi"/>
      <w:b/>
    </w:rPr>
  </w:style>
  <w:style w:type="paragraph" w:customStyle="1" w:styleId="NothingCharCharChar">
    <w:name w:val="Nothing Char Char Char"/>
    <w:link w:val="NothingCharChar"/>
    <w:rsid w:val="007A7912"/>
    <w:pPr>
      <w:spacing w:after="0" w:line="240" w:lineRule="auto"/>
      <w:jc w:val="both"/>
    </w:pPr>
  </w:style>
  <w:style w:type="paragraph" w:customStyle="1" w:styleId="StyleLeft021">
    <w:name w:val="Style Left:  0.2&quot;1"/>
    <w:basedOn w:val="Normal"/>
    <w:uiPriority w:val="99"/>
    <w:rsid w:val="007A7912"/>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7A7912"/>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7A7912"/>
    <w:rPr>
      <w:rFonts w:ascii="Georgia" w:eastAsia="Times New Roman" w:hAnsi="Georgia" w:cs="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7A7912"/>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7A7912"/>
    <w:rPr>
      <w:rFonts w:ascii="Georgia" w:eastAsia="Times New Roman" w:hAnsi="Georgia" w:cs="Calibri"/>
      <w:u w:val="single"/>
      <w:bdr w:val="single" w:sz="4" w:space="0" w:color="auto"/>
    </w:rPr>
  </w:style>
  <w:style w:type="character" w:customStyle="1" w:styleId="boldcitationChar">
    <w:name w:val="bold citation Char"/>
    <w:rsid w:val="007A7912"/>
    <w:rPr>
      <w:rFonts w:ascii="Arial" w:hAnsi="Arial"/>
      <w:b/>
      <w:sz w:val="28"/>
      <w:szCs w:val="24"/>
      <w:u w:val="thick"/>
      <w:lang w:val="en-US" w:eastAsia="en-US" w:bidi="ar-SA"/>
    </w:rPr>
  </w:style>
  <w:style w:type="paragraph" w:customStyle="1" w:styleId="BlockTitle20">
    <w:name w:val="Block Title #2"/>
    <w:basedOn w:val="Normal"/>
    <w:uiPriority w:val="99"/>
    <w:rsid w:val="007A7912"/>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
    <w:name w:val="Tagstyle"/>
    <w:basedOn w:val="Normal"/>
    <w:next w:val="Normal"/>
    <w:rsid w:val="007A7912"/>
    <w:rPr>
      <w:rFonts w:ascii="Georgia" w:hAnsi="Georgia"/>
      <w:b/>
    </w:rPr>
  </w:style>
  <w:style w:type="character" w:customStyle="1" w:styleId="BoldunderlineChar3">
    <w:name w:val="Bold/underline Char"/>
    <w:rsid w:val="007A7912"/>
    <w:rPr>
      <w:rFonts w:eastAsia="SimSun"/>
      <w:b/>
      <w:noProof w:val="0"/>
      <w:sz w:val="24"/>
      <w:szCs w:val="24"/>
      <w:u w:val="single"/>
      <w:lang w:val="en-US" w:eastAsia="zh-CN" w:bidi="ar-SA"/>
    </w:rPr>
  </w:style>
  <w:style w:type="character" w:customStyle="1" w:styleId="underlinetextchar0">
    <w:name w:val="underlinetextchar"/>
    <w:rsid w:val="007A7912"/>
  </w:style>
  <w:style w:type="character" w:customStyle="1" w:styleId="boldciteChar1">
    <w:name w:val="bold cite Char1"/>
    <w:rsid w:val="007A7912"/>
    <w:rPr>
      <w:b/>
      <w:sz w:val="28"/>
      <w:u w:val="thick" w:color="000000"/>
    </w:rPr>
  </w:style>
  <w:style w:type="character" w:customStyle="1" w:styleId="tagCharCharChar1">
    <w:name w:val="tag Char Char Char1"/>
    <w:rsid w:val="007A7912"/>
    <w:rPr>
      <w:b/>
      <w:sz w:val="24"/>
      <w:lang w:val="en-US" w:eastAsia="en-US" w:bidi="ar-SA"/>
    </w:rPr>
  </w:style>
  <w:style w:type="character" w:customStyle="1" w:styleId="underlinecardChar0">
    <w:name w:val="underline card Char"/>
    <w:rsid w:val="007A7912"/>
    <w:rPr>
      <w:rFonts w:ascii="Arial" w:hAnsi="Arial"/>
      <w:sz w:val="18"/>
      <w:szCs w:val="24"/>
      <w:u w:val="single"/>
      <w:lang w:val="en-US" w:eastAsia="en-US" w:bidi="ar-SA"/>
    </w:rPr>
  </w:style>
  <w:style w:type="paragraph" w:customStyle="1" w:styleId="date-comments">
    <w:name w:val="date-comments"/>
    <w:basedOn w:val="Normal"/>
    <w:uiPriority w:val="99"/>
    <w:rsid w:val="007A7912"/>
    <w:pPr>
      <w:spacing w:before="100" w:beforeAutospacing="1" w:after="100" w:afterAutospacing="1"/>
    </w:pPr>
    <w:rPr>
      <w:rFonts w:ascii="Times" w:hAnsi="Times"/>
      <w:szCs w:val="20"/>
    </w:rPr>
  </w:style>
  <w:style w:type="character" w:customStyle="1" w:styleId="articleauthor0">
    <w:name w:val="articleauthor"/>
    <w:rsid w:val="007A7912"/>
  </w:style>
  <w:style w:type="character" w:customStyle="1" w:styleId="bodysubtoc">
    <w:name w:val="bodysubtoc"/>
    <w:rsid w:val="007A7912"/>
  </w:style>
  <w:style w:type="character" w:customStyle="1" w:styleId="lefttitlesmaller">
    <w:name w:val="lefttitlesmaller"/>
    <w:rsid w:val="007A7912"/>
  </w:style>
  <w:style w:type="character" w:customStyle="1" w:styleId="mb">
    <w:name w:val="mb"/>
    <w:rsid w:val="007A7912"/>
  </w:style>
  <w:style w:type="character" w:customStyle="1" w:styleId="submitted-date">
    <w:name w:val="submitted-date"/>
    <w:rsid w:val="007A7912"/>
  </w:style>
  <w:style w:type="character" w:customStyle="1" w:styleId="submitted-time">
    <w:name w:val="submitted-time"/>
    <w:rsid w:val="007A7912"/>
  </w:style>
  <w:style w:type="character" w:customStyle="1" w:styleId="A20">
    <w:name w:val="A2"/>
    <w:uiPriority w:val="99"/>
    <w:rsid w:val="007A7912"/>
    <w:rPr>
      <w:rFonts w:ascii="Sabon LT Std" w:hAnsi="Sabon LT Std" w:cs="Sabon LT Std" w:hint="default"/>
      <w:color w:val="000000"/>
      <w:sz w:val="15"/>
      <w:szCs w:val="15"/>
    </w:rPr>
  </w:style>
  <w:style w:type="character" w:customStyle="1" w:styleId="searchword">
    <w:name w:val="searchword"/>
    <w:rsid w:val="007A7912"/>
  </w:style>
  <w:style w:type="paragraph" w:customStyle="1" w:styleId="Heading2Char2CharChar12">
    <w:name w:val="Heading 2 Char2 Char Char12"/>
    <w:aliases w:val="Char Char Char Char Char Char1 Char Char Char Char Char1,Char Char22"/>
    <w:next w:val="Normal"/>
    <w:uiPriority w:val="99"/>
    <w:rsid w:val="007A7912"/>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7A7912"/>
    <w:rPr>
      <w:rFonts w:ascii="Times New Roman" w:hAnsi="Times New Roman" w:cs="Times New Roman"/>
      <w:sz w:val="18"/>
      <w:szCs w:val="18"/>
    </w:rPr>
  </w:style>
  <w:style w:type="character" w:customStyle="1" w:styleId="bylines">
    <w:name w:val="bylines"/>
    <w:basedOn w:val="DefaultParagraphFont"/>
    <w:rsid w:val="007A7912"/>
  </w:style>
  <w:style w:type="character" w:customStyle="1" w:styleId="StyleStyleBoldUnderlineUnderlineIntenseEmphasis1apple-style-2">
    <w:name w:val="Style Style Bold UnderlineUnderlineIntense Emphasis1apple-style-...2"/>
    <w:basedOn w:val="DefaultParagraphFont"/>
    <w:rsid w:val="007A7912"/>
    <w:rPr>
      <w:b w:val="0"/>
      <w:bCs/>
      <w:sz w:val="22"/>
      <w:u w:val="single"/>
    </w:rPr>
  </w:style>
  <w:style w:type="character" w:customStyle="1" w:styleId="FontStyle57">
    <w:name w:val="Font Style57"/>
    <w:rsid w:val="007A7912"/>
    <w:rPr>
      <w:rFonts w:ascii="Georgia" w:hAnsi="Georgia" w:cs="Georgia"/>
      <w:b/>
      <w:bCs/>
      <w:sz w:val="14"/>
      <w:szCs w:val="14"/>
    </w:rPr>
  </w:style>
  <w:style w:type="character" w:customStyle="1" w:styleId="FontStyle89">
    <w:name w:val="Font Style89"/>
    <w:rsid w:val="007A7912"/>
    <w:rPr>
      <w:rFonts w:ascii="Times New Roman" w:hAnsi="Times New Roman" w:cs="Times New Roman"/>
      <w:b/>
      <w:bCs/>
      <w:smallCaps/>
      <w:spacing w:val="40"/>
      <w:sz w:val="16"/>
      <w:szCs w:val="16"/>
    </w:rPr>
  </w:style>
  <w:style w:type="character" w:customStyle="1" w:styleId="style3Char0">
    <w:name w:val="style 3 Char"/>
    <w:rsid w:val="007A7912"/>
    <w:rPr>
      <w:sz w:val="18"/>
      <w:szCs w:val="24"/>
      <w:lang w:val="en-US" w:eastAsia="en-US" w:bidi="ar-SA"/>
    </w:rPr>
  </w:style>
  <w:style w:type="paragraph" w:customStyle="1" w:styleId="003Cite">
    <w:name w:val="003Cite"/>
    <w:basedOn w:val="Normal"/>
    <w:qFormat/>
    <w:rsid w:val="007A7912"/>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7A7912"/>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7A7912"/>
    <w:rPr>
      <w:rFonts w:ascii="Georgia" w:hAnsi="Georgia" w:cs="Calibri"/>
      <w:b/>
      <w:color w:val="000000"/>
      <w:u w:val="single"/>
    </w:rPr>
  </w:style>
  <w:style w:type="paragraph" w:customStyle="1" w:styleId="StyleCards12ptThickunderline">
    <w:name w:val="Style Cards + 12 pt Thick underline"/>
    <w:basedOn w:val="Normal"/>
    <w:link w:val="StyleCards12ptThickunderlineChar2"/>
    <w:rsid w:val="007A7912"/>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7A7912"/>
    <w:rPr>
      <w:rFonts w:ascii="Times New Roman" w:eastAsia="Times New Roman" w:hAnsi="Times New Roman" w:cs="Times New Roman"/>
      <w:sz w:val="24"/>
      <w:u w:val="thick"/>
      <w:lang w:val="x-none" w:eastAsia="x-none"/>
    </w:rPr>
  </w:style>
  <w:style w:type="character" w:customStyle="1" w:styleId="BlockHeadingsChar1">
    <w:name w:val="Block Headings Char1"/>
    <w:rsid w:val="007A7912"/>
    <w:rPr>
      <w:b/>
      <w:caps/>
    </w:rPr>
  </w:style>
  <w:style w:type="character" w:customStyle="1" w:styleId="Longcite">
    <w:name w:val="Longcite"/>
    <w:rsid w:val="007A7912"/>
    <w:rPr>
      <w:sz w:val="16"/>
    </w:rPr>
  </w:style>
  <w:style w:type="paragraph" w:customStyle="1" w:styleId="NormalUnderline0">
    <w:name w:val="Normal + Underline"/>
    <w:basedOn w:val="Normal"/>
    <w:link w:val="NormalUnderlineChar0"/>
    <w:rsid w:val="007A7912"/>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7A7912"/>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7A7912"/>
    <w:rPr>
      <w:rFonts w:ascii="Bookman Old Style" w:hAnsi="Bookman Old Style" w:cs="Bookman Old Style"/>
      <w:sz w:val="16"/>
      <w:szCs w:val="16"/>
    </w:rPr>
  </w:style>
  <w:style w:type="character" w:customStyle="1" w:styleId="FontStyle17">
    <w:name w:val="Font Style17"/>
    <w:uiPriority w:val="99"/>
    <w:rsid w:val="007A7912"/>
    <w:rPr>
      <w:rFonts w:ascii="Book Antiqua" w:hAnsi="Book Antiqua" w:cs="Book Antiqua"/>
      <w:i/>
      <w:iCs/>
      <w:spacing w:val="10"/>
      <w:sz w:val="22"/>
      <w:szCs w:val="22"/>
    </w:rPr>
  </w:style>
  <w:style w:type="character" w:customStyle="1" w:styleId="FontStyle329">
    <w:name w:val="Font Style329"/>
    <w:basedOn w:val="DefaultParagraphFont"/>
    <w:uiPriority w:val="99"/>
    <w:rsid w:val="007A7912"/>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7A7912"/>
  </w:style>
  <w:style w:type="character" w:customStyle="1" w:styleId="DateTimeChar">
    <w:name w:val="DateTime Char"/>
    <w:basedOn w:val="DefaultParagraphFont"/>
    <w:link w:val="DateTime"/>
    <w:uiPriority w:val="4"/>
    <w:rsid w:val="007A7912"/>
    <w:rPr>
      <w:rFonts w:ascii="Calibri" w:hAnsi="Calibri" w:cs="Calibri"/>
    </w:rPr>
  </w:style>
  <w:style w:type="paragraph" w:customStyle="1" w:styleId="Lecture">
    <w:name w:val="Lecture"/>
    <w:next w:val="BodyText"/>
    <w:link w:val="LectureChar"/>
    <w:autoRedefine/>
    <w:uiPriority w:val="4"/>
    <w:qFormat/>
    <w:rsid w:val="007A7912"/>
    <w:pPr>
      <w:spacing w:after="0"/>
      <w:outlineLvl w:val="5"/>
    </w:pPr>
    <w:rPr>
      <w:rFonts w:ascii="Arial" w:hAnsi="Arial" w:cs="Arial"/>
      <w:spacing w:val="-10"/>
    </w:rPr>
  </w:style>
  <w:style w:type="character" w:customStyle="1" w:styleId="LectureChar">
    <w:name w:val="Lecture Char"/>
    <w:basedOn w:val="DateTimeChar"/>
    <w:link w:val="Lecture"/>
    <w:uiPriority w:val="4"/>
    <w:rsid w:val="007A7912"/>
    <w:rPr>
      <w:rFonts w:ascii="Arial" w:hAnsi="Arial" w:cs="Arial"/>
      <w:spacing w:val="-10"/>
    </w:rPr>
  </w:style>
  <w:style w:type="character" w:customStyle="1" w:styleId="Mention4">
    <w:name w:val="Mention4"/>
    <w:basedOn w:val="DefaultParagraphFont"/>
    <w:uiPriority w:val="99"/>
    <w:semiHidden/>
    <w:unhideWhenUsed/>
    <w:rsid w:val="007A7912"/>
    <w:rPr>
      <w:color w:val="2B579A"/>
      <w:shd w:val="clear" w:color="auto" w:fill="E6E6E6"/>
    </w:rPr>
  </w:style>
  <w:style w:type="character" w:customStyle="1" w:styleId="UnresolvedMention3">
    <w:name w:val="Unresolved Mention3"/>
    <w:basedOn w:val="DefaultParagraphFont"/>
    <w:uiPriority w:val="99"/>
    <w:unhideWhenUsed/>
    <w:rsid w:val="007A7912"/>
    <w:rPr>
      <w:color w:val="808080"/>
      <w:shd w:val="clear" w:color="auto" w:fill="E6E6E6"/>
    </w:rPr>
  </w:style>
  <w:style w:type="character" w:customStyle="1" w:styleId="m-895152127622952443gmail-style13ptbold">
    <w:name w:val="m_-895152127622952443gmail-style13ptbold"/>
    <w:basedOn w:val="DefaultParagraphFont"/>
    <w:rsid w:val="007A7912"/>
  </w:style>
  <w:style w:type="character" w:customStyle="1" w:styleId="m4133802843404377303gmail-style13ptbold">
    <w:name w:val="m_4133802843404377303gmail-style13ptbold"/>
    <w:basedOn w:val="DefaultParagraphFont"/>
    <w:rsid w:val="007A7912"/>
  </w:style>
  <w:style w:type="character" w:customStyle="1" w:styleId="m4133802843404377303gmail-styleunderline">
    <w:name w:val="m_4133802843404377303gmail-styleunderline"/>
    <w:basedOn w:val="DefaultParagraphFont"/>
    <w:rsid w:val="007A7912"/>
  </w:style>
  <w:style w:type="character" w:customStyle="1" w:styleId="m1864609289044096952gmail-style13ptbold">
    <w:name w:val="m_1864609289044096952gmail-style13ptbold"/>
    <w:basedOn w:val="DefaultParagraphFont"/>
    <w:rsid w:val="007A7912"/>
  </w:style>
  <w:style w:type="character" w:customStyle="1" w:styleId="m-2434640214339110092gmail-style13ptbold">
    <w:name w:val="m_-2434640214339110092gmail-style13ptbold"/>
    <w:basedOn w:val="DefaultParagraphFont"/>
    <w:rsid w:val="007A7912"/>
  </w:style>
  <w:style w:type="character" w:customStyle="1" w:styleId="m-2434640214339110092gmail-styleunderline">
    <w:name w:val="m_-2434640214339110092gmail-styleunderline"/>
    <w:basedOn w:val="DefaultParagraphFont"/>
    <w:rsid w:val="007A7912"/>
  </w:style>
  <w:style w:type="character" w:customStyle="1" w:styleId="articlepage-articlebody-firstletter">
    <w:name w:val="articlepage-articlebody-firstletter"/>
    <w:basedOn w:val="DefaultParagraphFont"/>
    <w:rsid w:val="007A7912"/>
  </w:style>
  <w:style w:type="character" w:customStyle="1" w:styleId="UnresolvedMention32">
    <w:name w:val="Unresolved Mention32"/>
    <w:basedOn w:val="DefaultParagraphFont"/>
    <w:uiPriority w:val="99"/>
    <w:semiHidden/>
    <w:unhideWhenUsed/>
    <w:rsid w:val="007A7912"/>
    <w:rPr>
      <w:color w:val="605E5C"/>
      <w:shd w:val="clear" w:color="auto" w:fill="E1DFDD"/>
    </w:rPr>
  </w:style>
  <w:style w:type="character" w:customStyle="1" w:styleId="AnalyticsChar">
    <w:name w:val="Analytics Char"/>
    <w:basedOn w:val="DefaultParagraphFont"/>
    <w:link w:val="Analytics"/>
    <w:uiPriority w:val="4"/>
    <w:rsid w:val="007A7912"/>
    <w:rPr>
      <w:rFonts w:ascii="Calibri" w:eastAsia="Calibri" w:hAnsi="Calibri" w:cs="Calibri"/>
      <w:b/>
      <w:sz w:val="24"/>
    </w:rPr>
  </w:style>
  <w:style w:type="character" w:customStyle="1" w:styleId="m-2745674872889869693gmail-style13ptbold">
    <w:name w:val="m_-2745674872889869693gmail-style13ptbold"/>
    <w:basedOn w:val="DefaultParagraphFont"/>
    <w:rsid w:val="007A7912"/>
  </w:style>
  <w:style w:type="character" w:customStyle="1" w:styleId="m-2745674872889869693gmail-styleunderline">
    <w:name w:val="m_-2745674872889869693gmail-styleunderline"/>
    <w:basedOn w:val="DefaultParagraphFont"/>
    <w:rsid w:val="007A7912"/>
  </w:style>
  <w:style w:type="character" w:customStyle="1" w:styleId="UnresolvedMention31">
    <w:name w:val="Unresolved Mention31"/>
    <w:basedOn w:val="DefaultParagraphFont"/>
    <w:uiPriority w:val="99"/>
    <w:semiHidden/>
    <w:unhideWhenUsed/>
    <w:rsid w:val="007A7912"/>
    <w:rPr>
      <w:color w:val="808080"/>
      <w:shd w:val="clear" w:color="auto" w:fill="E6E6E6"/>
    </w:rPr>
  </w:style>
  <w:style w:type="character" w:customStyle="1" w:styleId="UnresolvedMention4">
    <w:name w:val="Unresolved Mention4"/>
    <w:basedOn w:val="DefaultParagraphFont"/>
    <w:uiPriority w:val="99"/>
    <w:semiHidden/>
    <w:unhideWhenUsed/>
    <w:rsid w:val="007A7912"/>
    <w:rPr>
      <w:color w:val="808080"/>
      <w:shd w:val="clear" w:color="auto" w:fill="E6E6E6"/>
    </w:rPr>
  </w:style>
  <w:style w:type="character" w:customStyle="1" w:styleId="m-8082899869479211226gmail-styleunderline">
    <w:name w:val="m_-8082899869479211226gmail-styleunderline"/>
    <w:basedOn w:val="DefaultParagraphFont"/>
    <w:rsid w:val="007A7912"/>
  </w:style>
  <w:style w:type="paragraph" w:customStyle="1" w:styleId="NoteLevel23">
    <w:name w:val="Note Level 23"/>
    <w:basedOn w:val="Normal"/>
    <w:next w:val="Normal"/>
    <w:uiPriority w:val="99"/>
    <w:qFormat/>
    <w:rsid w:val="007A7912"/>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7A7912"/>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7A7912"/>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7A7912"/>
    <w:rPr>
      <w:color w:val="605E5C"/>
      <w:shd w:val="clear" w:color="auto" w:fill="E1DFDD"/>
    </w:rPr>
  </w:style>
  <w:style w:type="character" w:customStyle="1" w:styleId="UnresolvedMention6">
    <w:name w:val="Unresolved Mention6"/>
    <w:basedOn w:val="DefaultParagraphFont"/>
    <w:uiPriority w:val="99"/>
    <w:semiHidden/>
    <w:unhideWhenUsed/>
    <w:rsid w:val="007A7912"/>
    <w:rPr>
      <w:color w:val="605E5C"/>
      <w:shd w:val="clear" w:color="auto" w:fill="E1DFDD"/>
    </w:rPr>
  </w:style>
  <w:style w:type="character" w:customStyle="1" w:styleId="footnote">
    <w:name w:val="footnote"/>
    <w:basedOn w:val="DefaultParagraphFont"/>
    <w:rsid w:val="007A7912"/>
  </w:style>
  <w:style w:type="character" w:customStyle="1" w:styleId="hubidentifier">
    <w:name w:val="hub_identifier"/>
    <w:basedOn w:val="DefaultParagraphFont"/>
    <w:rsid w:val="007A7912"/>
  </w:style>
  <w:style w:type="paragraph" w:customStyle="1" w:styleId="standardeinzug">
    <w:name w:val="standardeinzug"/>
    <w:basedOn w:val="Normal"/>
    <w:rsid w:val="007A7912"/>
    <w:pPr>
      <w:spacing w:before="100" w:beforeAutospacing="1" w:after="100" w:afterAutospacing="1"/>
    </w:pPr>
    <w:rPr>
      <w:rFonts w:ascii="Times New Roman" w:eastAsia="Times New Roman" w:hAnsi="Times New Roman" w:cs="Times New Roman"/>
      <w:sz w:val="24"/>
    </w:rPr>
  </w:style>
  <w:style w:type="paragraph" w:customStyle="1" w:styleId="aufzhlungnormal">
    <w:name w:val="aufzhlungnormal"/>
    <w:basedOn w:val="Normal"/>
    <w:rsid w:val="007A7912"/>
    <w:pPr>
      <w:spacing w:before="100" w:beforeAutospacing="1" w:after="100" w:afterAutospacing="1"/>
    </w:pPr>
    <w:rPr>
      <w:rFonts w:ascii="Times New Roman" w:eastAsia="Times New Roman" w:hAnsi="Times New Roman" w:cs="Times New Roman"/>
      <w:sz w:val="24"/>
    </w:rPr>
  </w:style>
  <w:style w:type="character" w:customStyle="1" w:styleId="auszeichnungkursiv">
    <w:name w:val="auszeichnungkursiv"/>
    <w:basedOn w:val="DefaultParagraphFont"/>
    <w:rsid w:val="007A7912"/>
  </w:style>
  <w:style w:type="paragraph" w:customStyle="1" w:styleId="entrefilet">
    <w:name w:val="entrefilet"/>
    <w:basedOn w:val="Normal"/>
    <w:rsid w:val="007A7912"/>
    <w:pPr>
      <w:spacing w:before="100" w:beforeAutospacing="1" w:after="100" w:afterAutospacing="1"/>
    </w:pPr>
    <w:rPr>
      <w:rFonts w:ascii="Times New Roman" w:eastAsia="Times New Roman" w:hAnsi="Times New Roman" w:cs="Times New Roman"/>
      <w:sz w:val="24"/>
    </w:rPr>
  </w:style>
  <w:style w:type="paragraph" w:customStyle="1" w:styleId="kapitelreferenzkopf">
    <w:name w:val="kapitelreferenzkopf"/>
    <w:basedOn w:val="Normal"/>
    <w:rsid w:val="007A7912"/>
    <w:pPr>
      <w:spacing w:before="100" w:beforeAutospacing="1" w:after="100" w:afterAutospacing="1"/>
    </w:pPr>
    <w:rPr>
      <w:rFonts w:ascii="Times New Roman" w:eastAsia="Times New Roman" w:hAnsi="Times New Roman" w:cs="Times New Roman"/>
      <w:sz w:val="24"/>
    </w:rPr>
  </w:style>
  <w:style w:type="paragraph" w:customStyle="1" w:styleId="tabberschrift">
    <w:name w:val="tabberschrift"/>
    <w:basedOn w:val="Normal"/>
    <w:rsid w:val="007A7912"/>
    <w:pPr>
      <w:spacing w:before="100" w:beforeAutospacing="1" w:after="100" w:afterAutospacing="1"/>
    </w:pPr>
    <w:rPr>
      <w:rFonts w:ascii="Times New Roman" w:eastAsia="Times New Roman" w:hAnsi="Times New Roman" w:cs="Times New Roman"/>
      <w:sz w:val="24"/>
    </w:rPr>
  </w:style>
  <w:style w:type="character" w:customStyle="1" w:styleId="tabgrafikformalbezeichnungnr">
    <w:name w:val="tabgrafikformalbezeichnungnr"/>
    <w:basedOn w:val="DefaultParagraphFont"/>
    <w:rsid w:val="007A7912"/>
  </w:style>
  <w:style w:type="character" w:customStyle="1" w:styleId="m-268162420547309261gmail-stylestylebold12pt">
    <w:name w:val="m_-268162420547309261gmail-stylestylebold12pt"/>
    <w:basedOn w:val="DefaultParagraphFont"/>
    <w:rsid w:val="007A7912"/>
  </w:style>
  <w:style w:type="character" w:customStyle="1" w:styleId="m-268162420547309261gmail-styleboldunderline">
    <w:name w:val="m_-268162420547309261gmail-styleboldunderline"/>
    <w:basedOn w:val="DefaultParagraphFont"/>
    <w:rsid w:val="007A7912"/>
  </w:style>
  <w:style w:type="character" w:customStyle="1" w:styleId="m-5621139387307470627gmail-style13ptbold">
    <w:name w:val="m_-5621139387307470627gmail-style13ptbold"/>
    <w:basedOn w:val="DefaultParagraphFont"/>
    <w:rsid w:val="007A7912"/>
  </w:style>
  <w:style w:type="character" w:customStyle="1" w:styleId="m-5621139387307470627gmail-styleunderline">
    <w:name w:val="m_-5621139387307470627gmail-styleunderline"/>
    <w:basedOn w:val="DefaultParagraphFont"/>
    <w:rsid w:val="007A7912"/>
  </w:style>
  <w:style w:type="character" w:customStyle="1" w:styleId="m-4930835733434609408gmail-style13ptbold">
    <w:name w:val="m_-4930835733434609408gmail-style13ptbold"/>
    <w:basedOn w:val="DefaultParagraphFont"/>
    <w:rsid w:val="007A7912"/>
  </w:style>
  <w:style w:type="character" w:customStyle="1" w:styleId="m-4930835733434609408gmail-styleunderline">
    <w:name w:val="m_-4930835733434609408gmail-styleunderline"/>
    <w:basedOn w:val="DefaultParagraphFont"/>
    <w:rsid w:val="007A7912"/>
  </w:style>
  <w:style w:type="character" w:customStyle="1" w:styleId="m-2456650549122369157gmail-style13ptbold">
    <w:name w:val="m_-2456650549122369157gmail-style13ptbold"/>
    <w:basedOn w:val="DefaultParagraphFont"/>
    <w:rsid w:val="007A7912"/>
  </w:style>
  <w:style w:type="character" w:customStyle="1" w:styleId="m-2456650549122369157gmail-styleunderline">
    <w:name w:val="m_-2456650549122369157gmail-styleunderline"/>
    <w:basedOn w:val="DefaultParagraphFont"/>
    <w:rsid w:val="007A7912"/>
  </w:style>
  <w:style w:type="character" w:customStyle="1" w:styleId="hvr">
    <w:name w:val="hvr"/>
    <w:basedOn w:val="DefaultParagraphFont"/>
    <w:rsid w:val="007A7912"/>
  </w:style>
  <w:style w:type="character" w:customStyle="1" w:styleId="m-3350902899047358468gmail-styleunderline">
    <w:name w:val="m_-3350902899047358468gmail-styleunderline"/>
    <w:basedOn w:val="DefaultParagraphFont"/>
    <w:rsid w:val="007A7912"/>
  </w:style>
  <w:style w:type="paragraph" w:customStyle="1" w:styleId="Style5pt">
    <w:name w:val="Style 5 pt"/>
    <w:basedOn w:val="Normal"/>
    <w:link w:val="Style5ptChar"/>
    <w:rsid w:val="007A7912"/>
    <w:pPr>
      <w:widowControl w:val="0"/>
      <w:autoSpaceDE w:val="0"/>
      <w:autoSpaceDN w:val="0"/>
      <w:adjustRightInd w:val="0"/>
      <w:ind w:left="720"/>
    </w:pPr>
    <w:rPr>
      <w:rFonts w:eastAsia="Times New Roman"/>
      <w:sz w:val="10"/>
      <w:szCs w:val="10"/>
    </w:rPr>
  </w:style>
  <w:style w:type="character" w:customStyle="1" w:styleId="Style5ptChar">
    <w:name w:val="Style 5 pt Char"/>
    <w:basedOn w:val="DefaultParagraphFont"/>
    <w:link w:val="Style5pt"/>
    <w:rsid w:val="007A7912"/>
    <w:rPr>
      <w:rFonts w:ascii="Calibri" w:eastAsia="Times New Roman" w:hAnsi="Calibri" w:cs="Calibri"/>
      <w:sz w:val="10"/>
      <w:szCs w:val="10"/>
    </w:rPr>
  </w:style>
  <w:style w:type="character" w:customStyle="1" w:styleId="m462447500549623171gmail-style13ptbold">
    <w:name w:val="m_462447500549623171gmail-style13ptbold"/>
    <w:basedOn w:val="DefaultParagraphFont"/>
    <w:rsid w:val="007A7912"/>
  </w:style>
  <w:style w:type="paragraph" w:customStyle="1" w:styleId="m462447500549623171gmail-msonormal">
    <w:name w:val="m_462447500549623171gmail-msonormal"/>
    <w:basedOn w:val="Normal"/>
    <w:uiPriority w:val="99"/>
    <w:rsid w:val="007A7912"/>
    <w:pPr>
      <w:spacing w:before="100" w:beforeAutospacing="1" w:after="100" w:afterAutospacing="1" w:line="240" w:lineRule="auto"/>
    </w:pPr>
    <w:rPr>
      <w:rFonts w:ascii="Times New Roman" w:eastAsia="Times New Roman" w:hAnsi="Times New Roman" w:cs="Times New Roman"/>
      <w:sz w:val="24"/>
    </w:rPr>
  </w:style>
  <w:style w:type="character" w:customStyle="1" w:styleId="m462447500549623171gmail-styleunderline">
    <w:name w:val="m_462447500549623171gmail-styleunderline"/>
    <w:basedOn w:val="DefaultParagraphFont"/>
    <w:rsid w:val="007A7912"/>
  </w:style>
  <w:style w:type="character" w:customStyle="1" w:styleId="SmallerReal">
    <w:name w:val="SmallerReal"/>
    <w:basedOn w:val="DefaultParagraphFont"/>
    <w:uiPriority w:val="1"/>
    <w:qFormat/>
    <w:rsid w:val="007A7912"/>
    <w:rPr>
      <w:rFonts w:ascii="Garamond" w:hAnsi="Garamond" w:hint="default"/>
      <w:sz w:val="16"/>
    </w:rPr>
  </w:style>
  <w:style w:type="paragraph" w:styleId="HTMLAddress">
    <w:name w:val="HTML Address"/>
    <w:basedOn w:val="Normal"/>
    <w:link w:val="HTMLAddressChar"/>
    <w:uiPriority w:val="99"/>
    <w:unhideWhenUsed/>
    <w:rsid w:val="007A7912"/>
    <w:pPr>
      <w:spacing w:after="0" w:line="240" w:lineRule="auto"/>
    </w:pPr>
    <w:rPr>
      <w:rFonts w:ascii="Times New Roman" w:eastAsia="Times New Roman" w:hAnsi="Times New Roman" w:cs="Times New Roman"/>
      <w:i/>
      <w:iCs/>
      <w:sz w:val="24"/>
    </w:rPr>
  </w:style>
  <w:style w:type="character" w:customStyle="1" w:styleId="HTMLAddressChar">
    <w:name w:val="HTML Address Char"/>
    <w:basedOn w:val="DefaultParagraphFont"/>
    <w:link w:val="HTMLAddress"/>
    <w:uiPriority w:val="99"/>
    <w:rsid w:val="007A7912"/>
    <w:rPr>
      <w:rFonts w:ascii="Times New Roman" w:eastAsia="Times New Roman" w:hAnsi="Times New Roman" w:cs="Times New Roman"/>
      <w:i/>
      <w:iCs/>
      <w:sz w:val="24"/>
    </w:rPr>
  </w:style>
  <w:style w:type="character" w:customStyle="1" w:styleId="separator">
    <w:name w:val="separator"/>
    <w:basedOn w:val="DefaultParagraphFont"/>
    <w:rsid w:val="007A7912"/>
  </w:style>
  <w:style w:type="paragraph" w:customStyle="1" w:styleId="dek">
    <w:name w:val="dek"/>
    <w:basedOn w:val="Normal"/>
    <w:uiPriority w:val="99"/>
    <w:rsid w:val="007A7912"/>
    <w:pPr>
      <w:spacing w:before="100" w:beforeAutospacing="1" w:after="100" w:afterAutospacing="1" w:line="240" w:lineRule="auto"/>
    </w:pPr>
    <w:rPr>
      <w:rFonts w:ascii="Times New Roman" w:eastAsia="Times New Roman" w:hAnsi="Times New Roman" w:cs="Times New Roman"/>
      <w:sz w:val="24"/>
    </w:rPr>
  </w:style>
  <w:style w:type="character" w:customStyle="1" w:styleId="arttitle">
    <w:name w:val="art_title"/>
    <w:basedOn w:val="DefaultParagraphFont"/>
    <w:rsid w:val="007A7912"/>
  </w:style>
  <w:style w:type="character" w:customStyle="1" w:styleId="serialtitle">
    <w:name w:val="serial_title"/>
    <w:basedOn w:val="DefaultParagraphFont"/>
    <w:rsid w:val="007A7912"/>
  </w:style>
  <w:style w:type="character" w:customStyle="1" w:styleId="volumeissue">
    <w:name w:val="volume_issue"/>
    <w:basedOn w:val="DefaultParagraphFont"/>
    <w:rsid w:val="007A7912"/>
  </w:style>
  <w:style w:type="character" w:customStyle="1" w:styleId="pagerange">
    <w:name w:val="page_range"/>
    <w:basedOn w:val="DefaultParagraphFont"/>
    <w:rsid w:val="007A7912"/>
  </w:style>
  <w:style w:type="character" w:customStyle="1" w:styleId="doilink">
    <w:name w:val="doi_link"/>
    <w:basedOn w:val="DefaultParagraphFont"/>
    <w:rsid w:val="007A7912"/>
  </w:style>
  <w:style w:type="paragraph" w:customStyle="1" w:styleId="para">
    <w:name w:val="para"/>
    <w:basedOn w:val="Normal"/>
    <w:rsid w:val="007A7912"/>
    <w:pPr>
      <w:spacing w:before="100" w:beforeAutospacing="1" w:after="100" w:afterAutospacing="1" w:line="256" w:lineRule="auto"/>
    </w:pPr>
    <w:rPr>
      <w:rFonts w:ascii="Times New Roman" w:eastAsia="Times New Roman" w:hAnsi="Times New Roman" w:cs="Times New Roman"/>
      <w:sz w:val="24"/>
    </w:rPr>
  </w:style>
  <w:style w:type="character" w:customStyle="1" w:styleId="headingnumber">
    <w:name w:val="headingnumber"/>
    <w:basedOn w:val="DefaultParagraphFont"/>
    <w:rsid w:val="007A7912"/>
  </w:style>
  <w:style w:type="character" w:customStyle="1" w:styleId="internalref">
    <w:name w:val="internalref"/>
    <w:basedOn w:val="DefaultParagraphFont"/>
    <w:rsid w:val="007A7912"/>
  </w:style>
  <w:style w:type="paragraph" w:customStyle="1" w:styleId="Analyitc">
    <w:name w:val="Analyitc"/>
    <w:basedOn w:val="Normal"/>
    <w:uiPriority w:val="4"/>
    <w:qFormat/>
    <w:rsid w:val="007A7912"/>
    <w:rPr>
      <w:b/>
      <w:color w:val="0070C0"/>
      <w:sz w:val="28"/>
    </w:rPr>
  </w:style>
  <w:style w:type="character" w:customStyle="1" w:styleId="l7">
    <w:name w:val="l7"/>
    <w:basedOn w:val="DefaultParagraphFont"/>
    <w:rsid w:val="007A7912"/>
  </w:style>
  <w:style w:type="character" w:customStyle="1" w:styleId="l6">
    <w:name w:val="l6"/>
    <w:basedOn w:val="DefaultParagraphFont"/>
    <w:rsid w:val="007A7912"/>
  </w:style>
  <w:style w:type="character" w:customStyle="1" w:styleId="l8">
    <w:name w:val="l8"/>
    <w:basedOn w:val="DefaultParagraphFont"/>
    <w:rsid w:val="007A7912"/>
  </w:style>
  <w:style w:type="character" w:customStyle="1" w:styleId="l9">
    <w:name w:val="l9"/>
    <w:basedOn w:val="DefaultParagraphFont"/>
    <w:rsid w:val="007A7912"/>
  </w:style>
  <w:style w:type="character" w:customStyle="1" w:styleId="m-134349766280542120gmail-style13ptbold">
    <w:name w:val="m_-134349766280542120gmail-style13ptbold"/>
    <w:basedOn w:val="DefaultParagraphFont"/>
    <w:rsid w:val="007A7912"/>
  </w:style>
  <w:style w:type="character" w:customStyle="1" w:styleId="m-134349766280542120gmail-msohyperlink">
    <w:name w:val="m_-134349766280542120gmail-msohyperlink"/>
    <w:basedOn w:val="DefaultParagraphFont"/>
    <w:rsid w:val="007A7912"/>
  </w:style>
  <w:style w:type="character" w:customStyle="1" w:styleId="m-134349766280542120gmail-styleunderline">
    <w:name w:val="m_-134349766280542120gmail-styleunderline"/>
    <w:basedOn w:val="DefaultParagraphFont"/>
    <w:rsid w:val="007A7912"/>
  </w:style>
  <w:style w:type="character" w:customStyle="1" w:styleId="m-134349766280542120gmail-cite">
    <w:name w:val="m_-134349766280542120gmail-cite"/>
    <w:basedOn w:val="DefaultParagraphFont"/>
    <w:rsid w:val="007A7912"/>
  </w:style>
  <w:style w:type="character" w:customStyle="1" w:styleId="m-134349766280542120gmail-underline">
    <w:name w:val="m_-134349766280542120gmail-underline"/>
    <w:basedOn w:val="DefaultParagraphFont"/>
    <w:rsid w:val="007A7912"/>
  </w:style>
  <w:style w:type="character" w:customStyle="1" w:styleId="m-134349766280542120gmail-underline0">
    <w:name w:val="m_-134349766280542120gmail-underline0"/>
    <w:basedOn w:val="DefaultParagraphFont"/>
    <w:rsid w:val="007A7912"/>
  </w:style>
  <w:style w:type="paragraph" w:customStyle="1" w:styleId="element">
    <w:name w:val="element"/>
    <w:basedOn w:val="Normal"/>
    <w:rsid w:val="007A7912"/>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p1">
    <w:name w:val="p1"/>
    <w:basedOn w:val="Normal"/>
    <w:rsid w:val="007A7912"/>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p3">
    <w:name w:val="p3"/>
    <w:basedOn w:val="Normal"/>
    <w:rsid w:val="007A7912"/>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p5">
    <w:name w:val="p5"/>
    <w:basedOn w:val="Normal"/>
    <w:rsid w:val="007A7912"/>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p7">
    <w:name w:val="p7"/>
    <w:basedOn w:val="Normal"/>
    <w:rsid w:val="007A7912"/>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p9">
    <w:name w:val="p9"/>
    <w:basedOn w:val="Normal"/>
    <w:rsid w:val="007A7912"/>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p11">
    <w:name w:val="p11"/>
    <w:basedOn w:val="Normal"/>
    <w:rsid w:val="007A7912"/>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p2">
    <w:name w:val="p2"/>
    <w:basedOn w:val="Normal"/>
    <w:rsid w:val="007A7912"/>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p4">
    <w:name w:val="p4"/>
    <w:basedOn w:val="Normal"/>
    <w:rsid w:val="007A7912"/>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p6">
    <w:name w:val="p6"/>
    <w:basedOn w:val="Normal"/>
    <w:rsid w:val="007A7912"/>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p8">
    <w:name w:val="p8"/>
    <w:basedOn w:val="Normal"/>
    <w:rsid w:val="007A7912"/>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p10">
    <w:name w:val="p10"/>
    <w:basedOn w:val="Normal"/>
    <w:rsid w:val="007A7912"/>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p12">
    <w:name w:val="p12"/>
    <w:basedOn w:val="Normal"/>
    <w:rsid w:val="007A7912"/>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p14">
    <w:name w:val="p14"/>
    <w:basedOn w:val="Normal"/>
    <w:rsid w:val="007A7912"/>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wsj-article-caption-content">
    <w:name w:val="wsj-article-caption-content"/>
    <w:basedOn w:val="DefaultParagraphFont"/>
    <w:rsid w:val="007A7912"/>
  </w:style>
  <w:style w:type="character" w:customStyle="1" w:styleId="wsj-article-credit">
    <w:name w:val="wsj-article-credit"/>
    <w:basedOn w:val="DefaultParagraphFont"/>
    <w:rsid w:val="007A7912"/>
  </w:style>
  <w:style w:type="character" w:customStyle="1" w:styleId="wsj-article-credit-tag">
    <w:name w:val="wsj-article-credit-tag"/>
    <w:basedOn w:val="DefaultParagraphFont"/>
    <w:rsid w:val="007A7912"/>
  </w:style>
  <w:style w:type="paragraph" w:customStyle="1" w:styleId="initial">
    <w:name w:val="initial"/>
    <w:basedOn w:val="Normal"/>
    <w:rsid w:val="007A7912"/>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speakable-paragraph">
    <w:name w:val="speakable-paragraph"/>
    <w:basedOn w:val="Normal"/>
    <w:rsid w:val="007A7912"/>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CardUnderlinedCharChar0">
    <w:name w:val="Card Underlined Char Char"/>
    <w:rsid w:val="007A7912"/>
    <w:rPr>
      <w:rFonts w:ascii="Arial Narrow" w:hAnsi="Arial Narrow"/>
      <w:sz w:val="22"/>
      <w:szCs w:val="24"/>
      <w:u w:val="single"/>
      <w:lang w:val="en-US" w:eastAsia="en-US" w:bidi="ar-SA"/>
    </w:rPr>
  </w:style>
  <w:style w:type="paragraph" w:customStyle="1" w:styleId="detailsub">
    <w:name w:val="detail__sub"/>
    <w:basedOn w:val="Normal"/>
    <w:rsid w:val="007A7912"/>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flfc">
    <w:name w:val="flfc"/>
    <w:basedOn w:val="Normal"/>
    <w:rsid w:val="007A7912"/>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m-299895914748161361gmail-style13ptbold">
    <w:name w:val="m_-299895914748161361gmail-style13ptbold"/>
    <w:basedOn w:val="DefaultParagraphFont"/>
    <w:rsid w:val="007A7912"/>
  </w:style>
  <w:style w:type="character" w:customStyle="1" w:styleId="m-299895914748161361gmail-styleunderline">
    <w:name w:val="m_-299895914748161361gmail-styleunderline"/>
    <w:basedOn w:val="DefaultParagraphFont"/>
    <w:rsid w:val="007A7912"/>
  </w:style>
  <w:style w:type="paragraph" w:customStyle="1" w:styleId="counter-paragraph">
    <w:name w:val="counter-paragraph"/>
    <w:basedOn w:val="Normal"/>
    <w:rsid w:val="007A7912"/>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m-266642551691440061gmail-cites">
    <w:name w:val="m_-266642551691440061gmail-cites"/>
    <w:basedOn w:val="Normal"/>
    <w:rsid w:val="007A7912"/>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m-266642551691440061gmail-author-date">
    <w:name w:val="m_-266642551691440061gmail-author-date"/>
    <w:basedOn w:val="DefaultParagraphFont"/>
    <w:rsid w:val="007A7912"/>
  </w:style>
  <w:style w:type="paragraph" w:customStyle="1" w:styleId="m-266642551691440061gmail-cards">
    <w:name w:val="m_-266642551691440061gmail-cards"/>
    <w:basedOn w:val="Normal"/>
    <w:rsid w:val="007A7912"/>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m-266642551691440061gmail-debateunderline">
    <w:name w:val="m_-266642551691440061gmail-debateunderline"/>
    <w:basedOn w:val="DefaultParagraphFont"/>
    <w:rsid w:val="007A7912"/>
  </w:style>
  <w:style w:type="paragraph" w:customStyle="1" w:styleId="listingexcerpt">
    <w:name w:val="listing__excerpt"/>
    <w:basedOn w:val="Normal"/>
    <w:rsid w:val="007A7912"/>
    <w:pPr>
      <w:spacing w:before="100" w:beforeAutospacing="1" w:after="100" w:afterAutospacing="1" w:line="240" w:lineRule="auto"/>
    </w:pPr>
    <w:rPr>
      <w:rFonts w:eastAsia="Times New Roman"/>
      <w:lang w:eastAsia="zh-CN"/>
    </w:rPr>
  </w:style>
  <w:style w:type="character" w:customStyle="1" w:styleId="listingauthor">
    <w:name w:val="listing__author"/>
    <w:basedOn w:val="DefaultParagraphFont"/>
    <w:rsid w:val="007A7912"/>
  </w:style>
  <w:style w:type="paragraph" w:customStyle="1" w:styleId="specialbutton">
    <w:name w:val="special__button"/>
    <w:basedOn w:val="Normal"/>
    <w:rsid w:val="007A7912"/>
    <w:pPr>
      <w:spacing w:before="100" w:beforeAutospacing="1" w:after="100" w:afterAutospacing="1" w:line="240" w:lineRule="auto"/>
    </w:pPr>
    <w:rPr>
      <w:rFonts w:eastAsia="Times New Roman"/>
      <w:lang w:eastAsia="zh-CN"/>
    </w:rPr>
  </w:style>
  <w:style w:type="character" w:customStyle="1" w:styleId="rollover-people">
    <w:name w:val="rollover-people"/>
    <w:basedOn w:val="DefaultParagraphFont"/>
    <w:rsid w:val="007A7912"/>
  </w:style>
  <w:style w:type="character" w:customStyle="1" w:styleId="StyleUnderliningChar9ptBold">
    <w:name w:val="Style Underlining Char + 9 pt Bold"/>
    <w:rsid w:val="007A7912"/>
    <w:rPr>
      <w:rFonts w:ascii="Times New Roman" w:hAnsi="Times New Roman"/>
      <w:b/>
      <w:bCs/>
      <w:sz w:val="20"/>
      <w:szCs w:val="24"/>
      <w:u w:val="single"/>
    </w:rPr>
  </w:style>
  <w:style w:type="character" w:customStyle="1" w:styleId="StyleUnderliningChar9pt">
    <w:name w:val="Style Underlining Char + 9 pt"/>
    <w:rsid w:val="007A7912"/>
    <w:rPr>
      <w:rFonts w:ascii="Times New Roman" w:hAnsi="Times New Roman"/>
      <w:sz w:val="20"/>
      <w:szCs w:val="24"/>
      <w:u w:val="single"/>
    </w:rPr>
  </w:style>
  <w:style w:type="character" w:customStyle="1" w:styleId="m8134770803914199681gmail-styleunderline">
    <w:name w:val="m_8134770803914199681gmail-styleunderline"/>
    <w:basedOn w:val="DefaultParagraphFont"/>
    <w:rsid w:val="007A7912"/>
  </w:style>
  <w:style w:type="paragraph" w:customStyle="1" w:styleId="font--body">
    <w:name w:val="font--body"/>
    <w:basedOn w:val="Normal"/>
    <w:rsid w:val="007A7912"/>
    <w:pPr>
      <w:spacing w:before="100" w:beforeAutospacing="1" w:after="100" w:afterAutospacing="1" w:line="240" w:lineRule="auto"/>
    </w:pPr>
    <w:rPr>
      <w:rFonts w:ascii="Times New Roman" w:eastAsia="Times New Roman" w:hAnsi="Times New Roman" w:cs="Times New Roman"/>
      <w:sz w:val="24"/>
    </w:rPr>
  </w:style>
  <w:style w:type="character" w:customStyle="1" w:styleId="tweetinfo-heartstat">
    <w:name w:val="tweetinfo-heartstat"/>
    <w:basedOn w:val="DefaultParagraphFont"/>
    <w:rsid w:val="007A7912"/>
  </w:style>
  <w:style w:type="character" w:customStyle="1" w:styleId="playbutton-flyout">
    <w:name w:val="playbutton-flyout"/>
    <w:basedOn w:val="DefaultParagraphFont"/>
    <w:rsid w:val="007A7912"/>
  </w:style>
  <w:style w:type="character" w:customStyle="1" w:styleId="inlinevideo-videolabel">
    <w:name w:val="inlinevideo-videolabel"/>
    <w:basedOn w:val="DefaultParagraphFont"/>
    <w:rsid w:val="007A7912"/>
  </w:style>
  <w:style w:type="character" w:customStyle="1" w:styleId="inlinevideo-videoduration">
    <w:name w:val="inlinevideo-videoduration"/>
    <w:basedOn w:val="DefaultParagraphFont"/>
    <w:rsid w:val="007A7912"/>
  </w:style>
  <w:style w:type="character" w:customStyle="1" w:styleId="m2037045589135560752gmail-style13ptbold">
    <w:name w:val="m_2037045589135560752gmail-style13ptbold"/>
    <w:basedOn w:val="DefaultParagraphFont"/>
    <w:rsid w:val="007A7912"/>
  </w:style>
  <w:style w:type="paragraph" w:customStyle="1" w:styleId="css-exrw3m">
    <w:name w:val="css-exrw3m"/>
    <w:basedOn w:val="Normal"/>
    <w:rsid w:val="007A7912"/>
    <w:pPr>
      <w:spacing w:before="100" w:beforeAutospacing="1" w:after="100" w:afterAutospacing="1" w:line="240" w:lineRule="auto"/>
    </w:pPr>
    <w:rPr>
      <w:rFonts w:ascii="Times New Roman" w:eastAsia="Times New Roman" w:hAnsi="Times New Roman" w:cs="Times New Roman"/>
      <w:sz w:val="24"/>
    </w:rPr>
  </w:style>
  <w:style w:type="character" w:customStyle="1" w:styleId="m5672147096563703424gmail-style13ptbold">
    <w:name w:val="m_5672147096563703424gmail-style13ptbold"/>
    <w:basedOn w:val="DefaultParagraphFont"/>
    <w:rsid w:val="007A7912"/>
  </w:style>
  <w:style w:type="character" w:customStyle="1" w:styleId="m5672147096563703424gmail-styleunderline">
    <w:name w:val="m_5672147096563703424gmail-styleunderline"/>
    <w:basedOn w:val="DefaultParagraphFont"/>
    <w:rsid w:val="007A7912"/>
  </w:style>
  <w:style w:type="character" w:customStyle="1" w:styleId="m-4276249887353823691gmail-style13ptbold">
    <w:name w:val="m_-4276249887353823691gmail-style13ptbold"/>
    <w:basedOn w:val="DefaultParagraphFont"/>
    <w:rsid w:val="007A7912"/>
  </w:style>
  <w:style w:type="character" w:customStyle="1" w:styleId="m-4276249887353823691gmail-styleunderline">
    <w:name w:val="m_-4276249887353823691gmail-styleunderline"/>
    <w:basedOn w:val="DefaultParagraphFont"/>
    <w:rsid w:val="007A7912"/>
  </w:style>
  <w:style w:type="character" w:customStyle="1" w:styleId="legacybig">
    <w:name w:val="legacybig"/>
    <w:basedOn w:val="DefaultParagraphFont"/>
    <w:rsid w:val="007A7912"/>
  </w:style>
  <w:style w:type="character" w:customStyle="1" w:styleId="art-author">
    <w:name w:val="art-author"/>
    <w:basedOn w:val="DefaultParagraphFont"/>
    <w:rsid w:val="007A7912"/>
  </w:style>
  <w:style w:type="character" w:customStyle="1" w:styleId="CitationCharCharCharCharChar">
    <w:name w:val="Citation Char Char Char Char Char"/>
    <w:aliases w:val="Citation Char1 Char Char Char,Heading 3 Char Char1 Char"/>
    <w:basedOn w:val="DefaultParagraphFont"/>
    <w:qFormat/>
    <w:rsid w:val="007A7912"/>
    <w:rPr>
      <w:rFonts w:ascii="Arial Narrow" w:hAnsi="Arial Narrow" w:cs="Times New Roman"/>
      <w:sz w:val="20"/>
      <w:u w:val="thick"/>
    </w:rPr>
  </w:style>
  <w:style w:type="paragraph" w:customStyle="1" w:styleId="first">
    <w:name w:val="first"/>
    <w:basedOn w:val="Normal"/>
    <w:qFormat/>
    <w:rsid w:val="007A7912"/>
    <w:pPr>
      <w:spacing w:before="100" w:beforeAutospacing="1" w:after="100" w:afterAutospacing="1"/>
    </w:pPr>
    <w:rPr>
      <w:rFonts w:eastAsia="Times New Roman"/>
    </w:rPr>
  </w:style>
  <w:style w:type="character" w:customStyle="1" w:styleId="fpred">
    <w:name w:val="fp_red"/>
    <w:basedOn w:val="DefaultParagraphFont"/>
    <w:rsid w:val="007A7912"/>
  </w:style>
  <w:style w:type="paragraph" w:customStyle="1" w:styleId="Style30">
    <w:name w:val="Style 3"/>
    <w:qFormat/>
    <w:rsid w:val="007A7912"/>
    <w:pPr>
      <w:widowControl w:val="0"/>
      <w:autoSpaceDE w:val="0"/>
      <w:autoSpaceDN w:val="0"/>
      <w:spacing w:after="0" w:line="266" w:lineRule="auto"/>
      <w:ind w:firstLine="360"/>
      <w:jc w:val="both"/>
    </w:pPr>
    <w:rPr>
      <w:rFonts w:ascii="Times New Roman" w:eastAsia="Times New Roman" w:hAnsi="Times New Roman" w:cs="Times New Roman"/>
      <w:sz w:val="24"/>
      <w:szCs w:val="24"/>
    </w:rPr>
  </w:style>
  <w:style w:type="paragraph" w:customStyle="1" w:styleId="Style5">
    <w:name w:val="Style 5"/>
    <w:qFormat/>
    <w:rsid w:val="007A7912"/>
    <w:pPr>
      <w:widowControl w:val="0"/>
      <w:autoSpaceDE w:val="0"/>
      <w:autoSpaceDN w:val="0"/>
      <w:spacing w:after="0" w:line="271" w:lineRule="auto"/>
      <w:ind w:right="72" w:firstLine="360"/>
      <w:jc w:val="both"/>
    </w:pPr>
    <w:rPr>
      <w:rFonts w:ascii="Times New Roman" w:eastAsia="Times New Roman" w:hAnsi="Times New Roman" w:cs="Times New Roman"/>
      <w:sz w:val="24"/>
      <w:szCs w:val="24"/>
    </w:rPr>
  </w:style>
  <w:style w:type="character" w:customStyle="1" w:styleId="twoce">
    <w:name w:val="twoce"/>
    <w:basedOn w:val="DefaultParagraphFont"/>
    <w:rsid w:val="007A7912"/>
  </w:style>
  <w:style w:type="character" w:customStyle="1" w:styleId="snapnoshots">
    <w:name w:val="snap_noshots"/>
    <w:basedOn w:val="DefaultParagraphFont"/>
    <w:rsid w:val="007A7912"/>
  </w:style>
  <w:style w:type="character" w:customStyle="1" w:styleId="typarticle">
    <w:name w:val="typ_article"/>
    <w:basedOn w:val="DefaultParagraphFont"/>
    <w:rsid w:val="007A7912"/>
  </w:style>
  <w:style w:type="paragraph" w:customStyle="1" w:styleId="normalweb1">
    <w:name w:val="normalweb1"/>
    <w:basedOn w:val="Normal"/>
    <w:qFormat/>
    <w:rsid w:val="007A7912"/>
    <w:pPr>
      <w:spacing w:before="100" w:beforeAutospacing="1" w:after="100" w:afterAutospacing="1"/>
    </w:pPr>
    <w:rPr>
      <w:rFonts w:eastAsia="Times New Roman"/>
    </w:rPr>
  </w:style>
  <w:style w:type="character" w:customStyle="1" w:styleId="dispurl">
    <w:name w:val="dispurl"/>
    <w:basedOn w:val="DefaultParagraphFont"/>
    <w:rsid w:val="007A7912"/>
  </w:style>
  <w:style w:type="character" w:customStyle="1" w:styleId="resultbodyitalic">
    <w:name w:val="resultbodyitalic"/>
    <w:basedOn w:val="DefaultParagraphFont"/>
    <w:rsid w:val="007A7912"/>
  </w:style>
  <w:style w:type="character" w:customStyle="1" w:styleId="resultbody">
    <w:name w:val="resultbody"/>
    <w:basedOn w:val="DefaultParagraphFont"/>
    <w:qFormat/>
    <w:rsid w:val="007A7912"/>
  </w:style>
  <w:style w:type="paragraph" w:customStyle="1" w:styleId="10">
    <w:name w:val="... 1"/>
    <w:basedOn w:val="Default"/>
    <w:next w:val="Default"/>
    <w:qFormat/>
    <w:rsid w:val="007A7912"/>
    <w:rPr>
      <w:color w:val="auto"/>
    </w:rPr>
  </w:style>
  <w:style w:type="paragraph" w:customStyle="1" w:styleId="aa">
    <w:name w:val=".."/>
    <w:basedOn w:val="Default"/>
    <w:next w:val="Default"/>
    <w:qFormat/>
    <w:rsid w:val="007A7912"/>
    <w:rPr>
      <w:color w:val="auto"/>
    </w:rPr>
  </w:style>
  <w:style w:type="paragraph" w:customStyle="1" w:styleId="ac">
    <w:name w:val="...."/>
    <w:basedOn w:val="Default"/>
    <w:next w:val="Default"/>
    <w:qFormat/>
    <w:rsid w:val="007A7912"/>
    <w:rPr>
      <w:color w:val="auto"/>
    </w:rPr>
  </w:style>
  <w:style w:type="paragraph" w:customStyle="1" w:styleId="s0">
    <w:name w:val="s0"/>
    <w:basedOn w:val="Normal"/>
    <w:qFormat/>
    <w:rsid w:val="007A7912"/>
    <w:pPr>
      <w:spacing w:before="100" w:beforeAutospacing="1" w:after="100" w:afterAutospacing="1"/>
    </w:pPr>
    <w:rPr>
      <w:rFonts w:eastAsia="Times New Roman"/>
    </w:rPr>
  </w:style>
  <w:style w:type="character" w:customStyle="1" w:styleId="Header2">
    <w:name w:val="Header2"/>
    <w:basedOn w:val="DefaultParagraphFont"/>
    <w:rsid w:val="007A7912"/>
  </w:style>
  <w:style w:type="numbering" w:customStyle="1" w:styleId="NoList12">
    <w:name w:val="No List12"/>
    <w:next w:val="NoList"/>
    <w:uiPriority w:val="99"/>
    <w:semiHidden/>
    <w:unhideWhenUsed/>
    <w:rsid w:val="007A7912"/>
  </w:style>
  <w:style w:type="numbering" w:customStyle="1" w:styleId="NoList13">
    <w:name w:val="No List13"/>
    <w:next w:val="NoList"/>
    <w:uiPriority w:val="99"/>
    <w:semiHidden/>
    <w:unhideWhenUsed/>
    <w:rsid w:val="007A7912"/>
  </w:style>
  <w:style w:type="numbering" w:customStyle="1" w:styleId="NoList14">
    <w:name w:val="No List14"/>
    <w:next w:val="NoList"/>
    <w:uiPriority w:val="99"/>
    <w:semiHidden/>
    <w:unhideWhenUsed/>
    <w:rsid w:val="007A7912"/>
  </w:style>
  <w:style w:type="numbering" w:customStyle="1" w:styleId="NoList15">
    <w:name w:val="No List15"/>
    <w:next w:val="NoList"/>
    <w:uiPriority w:val="99"/>
    <w:semiHidden/>
    <w:unhideWhenUsed/>
    <w:rsid w:val="007A7912"/>
  </w:style>
  <w:style w:type="numbering" w:customStyle="1" w:styleId="NoList16">
    <w:name w:val="No List16"/>
    <w:next w:val="NoList"/>
    <w:uiPriority w:val="99"/>
    <w:semiHidden/>
    <w:unhideWhenUsed/>
    <w:rsid w:val="007A7912"/>
  </w:style>
  <w:style w:type="numbering" w:customStyle="1" w:styleId="NoList21">
    <w:name w:val="No List21"/>
    <w:next w:val="NoList"/>
    <w:uiPriority w:val="99"/>
    <w:semiHidden/>
    <w:unhideWhenUsed/>
    <w:rsid w:val="007A7912"/>
  </w:style>
  <w:style w:type="numbering" w:customStyle="1" w:styleId="NoList31">
    <w:name w:val="No List31"/>
    <w:next w:val="NoList"/>
    <w:uiPriority w:val="99"/>
    <w:semiHidden/>
    <w:unhideWhenUsed/>
    <w:rsid w:val="007A7912"/>
  </w:style>
  <w:style w:type="numbering" w:customStyle="1" w:styleId="NoList121">
    <w:name w:val="No List121"/>
    <w:next w:val="NoList"/>
    <w:uiPriority w:val="99"/>
    <w:semiHidden/>
    <w:unhideWhenUsed/>
    <w:rsid w:val="007A7912"/>
  </w:style>
  <w:style w:type="numbering" w:customStyle="1" w:styleId="NoList41">
    <w:name w:val="No List41"/>
    <w:next w:val="NoList"/>
    <w:uiPriority w:val="99"/>
    <w:semiHidden/>
    <w:unhideWhenUsed/>
    <w:rsid w:val="007A7912"/>
  </w:style>
  <w:style w:type="numbering" w:customStyle="1" w:styleId="NoList131">
    <w:name w:val="No List131"/>
    <w:next w:val="NoList"/>
    <w:uiPriority w:val="99"/>
    <w:semiHidden/>
    <w:unhideWhenUsed/>
    <w:rsid w:val="007A7912"/>
  </w:style>
  <w:style w:type="numbering" w:customStyle="1" w:styleId="NoList51">
    <w:name w:val="No List51"/>
    <w:next w:val="NoList"/>
    <w:uiPriority w:val="99"/>
    <w:semiHidden/>
    <w:unhideWhenUsed/>
    <w:rsid w:val="007A7912"/>
  </w:style>
  <w:style w:type="numbering" w:customStyle="1" w:styleId="NoList141">
    <w:name w:val="No List141"/>
    <w:next w:val="NoList"/>
    <w:uiPriority w:val="99"/>
    <w:semiHidden/>
    <w:unhideWhenUsed/>
    <w:rsid w:val="007A7912"/>
  </w:style>
  <w:style w:type="numbering" w:customStyle="1" w:styleId="NoList61">
    <w:name w:val="No List61"/>
    <w:next w:val="NoList"/>
    <w:uiPriority w:val="99"/>
    <w:semiHidden/>
    <w:unhideWhenUsed/>
    <w:rsid w:val="007A7912"/>
  </w:style>
  <w:style w:type="numbering" w:customStyle="1" w:styleId="NoList151">
    <w:name w:val="No List151"/>
    <w:next w:val="NoList"/>
    <w:uiPriority w:val="99"/>
    <w:semiHidden/>
    <w:unhideWhenUsed/>
    <w:rsid w:val="007A7912"/>
  </w:style>
  <w:style w:type="numbering" w:customStyle="1" w:styleId="NoList8">
    <w:name w:val="No List8"/>
    <w:next w:val="NoList"/>
    <w:uiPriority w:val="99"/>
    <w:semiHidden/>
    <w:unhideWhenUsed/>
    <w:rsid w:val="007A7912"/>
  </w:style>
  <w:style w:type="numbering" w:customStyle="1" w:styleId="NoList17">
    <w:name w:val="No List17"/>
    <w:next w:val="NoList"/>
    <w:uiPriority w:val="99"/>
    <w:semiHidden/>
    <w:unhideWhenUsed/>
    <w:rsid w:val="007A7912"/>
  </w:style>
  <w:style w:type="numbering" w:customStyle="1" w:styleId="NoList22">
    <w:name w:val="No List22"/>
    <w:next w:val="NoList"/>
    <w:uiPriority w:val="99"/>
    <w:semiHidden/>
    <w:unhideWhenUsed/>
    <w:rsid w:val="007A7912"/>
  </w:style>
  <w:style w:type="numbering" w:customStyle="1" w:styleId="NoList112">
    <w:name w:val="No List112"/>
    <w:next w:val="NoList"/>
    <w:uiPriority w:val="99"/>
    <w:semiHidden/>
    <w:unhideWhenUsed/>
    <w:rsid w:val="007A7912"/>
  </w:style>
  <w:style w:type="numbering" w:customStyle="1" w:styleId="NoList32">
    <w:name w:val="No List32"/>
    <w:next w:val="NoList"/>
    <w:uiPriority w:val="99"/>
    <w:semiHidden/>
    <w:unhideWhenUsed/>
    <w:rsid w:val="007A7912"/>
  </w:style>
  <w:style w:type="numbering" w:customStyle="1" w:styleId="NoList122">
    <w:name w:val="No List122"/>
    <w:next w:val="NoList"/>
    <w:uiPriority w:val="99"/>
    <w:semiHidden/>
    <w:unhideWhenUsed/>
    <w:rsid w:val="007A7912"/>
  </w:style>
  <w:style w:type="numbering" w:customStyle="1" w:styleId="NoList42">
    <w:name w:val="No List42"/>
    <w:next w:val="NoList"/>
    <w:uiPriority w:val="99"/>
    <w:semiHidden/>
    <w:unhideWhenUsed/>
    <w:rsid w:val="007A7912"/>
  </w:style>
  <w:style w:type="numbering" w:customStyle="1" w:styleId="NoList132">
    <w:name w:val="No List132"/>
    <w:next w:val="NoList"/>
    <w:uiPriority w:val="99"/>
    <w:semiHidden/>
    <w:unhideWhenUsed/>
    <w:rsid w:val="007A7912"/>
  </w:style>
  <w:style w:type="numbering" w:customStyle="1" w:styleId="NoList52">
    <w:name w:val="No List52"/>
    <w:next w:val="NoList"/>
    <w:uiPriority w:val="99"/>
    <w:semiHidden/>
    <w:unhideWhenUsed/>
    <w:rsid w:val="007A7912"/>
  </w:style>
  <w:style w:type="numbering" w:customStyle="1" w:styleId="NoList142">
    <w:name w:val="No List142"/>
    <w:next w:val="NoList"/>
    <w:uiPriority w:val="99"/>
    <w:semiHidden/>
    <w:unhideWhenUsed/>
    <w:rsid w:val="007A7912"/>
  </w:style>
  <w:style w:type="numbering" w:customStyle="1" w:styleId="NoList62">
    <w:name w:val="No List62"/>
    <w:next w:val="NoList"/>
    <w:uiPriority w:val="99"/>
    <w:semiHidden/>
    <w:unhideWhenUsed/>
    <w:rsid w:val="007A7912"/>
  </w:style>
  <w:style w:type="numbering" w:customStyle="1" w:styleId="NoList152">
    <w:name w:val="No List152"/>
    <w:next w:val="NoList"/>
    <w:uiPriority w:val="99"/>
    <w:semiHidden/>
    <w:unhideWhenUsed/>
    <w:rsid w:val="007A7912"/>
  </w:style>
  <w:style w:type="character" w:customStyle="1" w:styleId="oldTagChar">
    <w:name w:val="oldTag Char"/>
    <w:link w:val="oldTag"/>
    <w:locked/>
    <w:rsid w:val="007A7912"/>
    <w:rPr>
      <w:rFonts w:ascii="Times New Roman" w:hAnsi="Times New Roman" w:cs="Times New Roman"/>
      <w:b/>
    </w:rPr>
  </w:style>
  <w:style w:type="paragraph" w:customStyle="1" w:styleId="oldTag">
    <w:name w:val="oldTag"/>
    <w:basedOn w:val="Normal"/>
    <w:next w:val="Normal"/>
    <w:link w:val="oldTagChar"/>
    <w:qFormat/>
    <w:rsid w:val="007A7912"/>
    <w:pPr>
      <w:spacing w:line="256" w:lineRule="auto"/>
      <w:outlineLvl w:val="2"/>
    </w:pPr>
    <w:rPr>
      <w:rFonts w:ascii="Times New Roman" w:hAnsi="Times New Roman" w:cs="Times New Roman"/>
      <w:b/>
    </w:rPr>
  </w:style>
  <w:style w:type="paragraph" w:customStyle="1" w:styleId="StyletagPalatinoLinotype10pt">
    <w:name w:val="Style tag + Palatino Linotype 10 pt"/>
    <w:basedOn w:val="oldTag"/>
    <w:uiPriority w:val="99"/>
    <w:qFormat/>
    <w:rsid w:val="007A7912"/>
    <w:rPr>
      <w:bCs/>
      <w:caps/>
      <w:sz w:val="20"/>
    </w:rPr>
  </w:style>
  <w:style w:type="paragraph" w:customStyle="1" w:styleId="FakeHeader">
    <w:name w:val="Fake Header"/>
    <w:basedOn w:val="Smalltext"/>
    <w:uiPriority w:val="99"/>
    <w:qFormat/>
    <w:rsid w:val="007A7912"/>
    <w:pPr>
      <w:spacing w:line="256" w:lineRule="auto"/>
      <w:jc w:val="center"/>
    </w:pPr>
    <w:rPr>
      <w:b/>
      <w:sz w:val="36"/>
      <w:szCs w:val="26"/>
      <w:u w:val="single"/>
    </w:rPr>
  </w:style>
  <w:style w:type="paragraph" w:customStyle="1" w:styleId="Tagging">
    <w:name w:val="Tagging"/>
    <w:basedOn w:val="Normal"/>
    <w:autoRedefine/>
    <w:uiPriority w:val="99"/>
    <w:qFormat/>
    <w:rsid w:val="007A7912"/>
    <w:pPr>
      <w:spacing w:line="256" w:lineRule="auto"/>
    </w:pPr>
    <w:rPr>
      <w:rFonts w:eastAsia="Times New Roman"/>
      <w:b/>
    </w:rPr>
  </w:style>
  <w:style w:type="paragraph" w:customStyle="1" w:styleId="NormalWeb10">
    <w:name w:val="Normal (Web)1"/>
    <w:basedOn w:val="Normal"/>
    <w:uiPriority w:val="99"/>
    <w:qFormat/>
    <w:rsid w:val="007A7912"/>
    <w:pPr>
      <w:spacing w:before="100" w:beforeAutospacing="1" w:after="100" w:afterAutospacing="1" w:line="256" w:lineRule="auto"/>
    </w:pPr>
    <w:rPr>
      <w:rFonts w:ascii="Arial Unicode MS" w:eastAsia="Arial Unicode MS" w:hAnsi="Arial Unicode MS" w:cs="Arial Unicode MS"/>
      <w:szCs w:val="20"/>
    </w:rPr>
  </w:style>
  <w:style w:type="paragraph" w:customStyle="1" w:styleId="Number">
    <w:name w:val="Number"/>
    <w:basedOn w:val="Heading2"/>
    <w:uiPriority w:val="99"/>
    <w:qFormat/>
    <w:rsid w:val="007A7912"/>
    <w:pPr>
      <w:keepLines w:val="0"/>
      <w:pageBreakBefore w:val="0"/>
      <w:numPr>
        <w:numId w:val="15"/>
      </w:numPr>
      <w:tabs>
        <w:tab w:val="left" w:pos="144"/>
      </w:tabs>
      <w:spacing w:before="240" w:after="240" w:line="256" w:lineRule="auto"/>
      <w:jc w:val="left"/>
    </w:pPr>
    <w:rPr>
      <w:rFonts w:eastAsia="SimSun" w:cs="Arial"/>
      <w:iCs/>
      <w:sz w:val="24"/>
      <w:szCs w:val="28"/>
      <w:u w:val="none"/>
      <w:lang w:eastAsia="zh-CN"/>
    </w:rPr>
  </w:style>
  <w:style w:type="paragraph" w:customStyle="1" w:styleId="BlockTitleCharChar1">
    <w:name w:val="Block Title Char Char1"/>
    <w:basedOn w:val="Normal"/>
    <w:next w:val="Normal"/>
    <w:uiPriority w:val="99"/>
    <w:qFormat/>
    <w:rsid w:val="007A7912"/>
    <w:pPr>
      <w:spacing w:after="120" w:line="256" w:lineRule="auto"/>
      <w:jc w:val="center"/>
      <w:outlineLvl w:val="0"/>
    </w:pPr>
    <w:rPr>
      <w:rFonts w:eastAsia="Times New Roman"/>
      <w:b/>
      <w:sz w:val="32"/>
      <w:szCs w:val="20"/>
      <w:u w:val="single"/>
    </w:rPr>
  </w:style>
  <w:style w:type="paragraph" w:customStyle="1" w:styleId="title-chair">
    <w:name w:val="title-chair"/>
    <w:basedOn w:val="Normal"/>
    <w:uiPriority w:val="99"/>
    <w:qFormat/>
    <w:rsid w:val="007A7912"/>
    <w:pPr>
      <w:spacing w:before="100" w:beforeAutospacing="1" w:after="100" w:afterAutospacing="1" w:line="256" w:lineRule="auto"/>
    </w:pPr>
    <w:rPr>
      <w:rFonts w:eastAsia="Times New Roman"/>
    </w:rPr>
  </w:style>
  <w:style w:type="paragraph" w:customStyle="1" w:styleId="StyleUnderline9pt10">
    <w:name w:val="Style Underline + 9 pt1"/>
    <w:uiPriority w:val="99"/>
    <w:qFormat/>
    <w:rsid w:val="007A7912"/>
    <w:pPr>
      <w:spacing w:after="200" w:line="276" w:lineRule="auto"/>
    </w:pPr>
    <w:rPr>
      <w:u w:val="single"/>
    </w:rPr>
  </w:style>
  <w:style w:type="character" w:customStyle="1" w:styleId="StyleUnderline9pt2Char">
    <w:name w:val="Style Underline + 9 pt2 Char"/>
    <w:basedOn w:val="UnderlineChar20"/>
    <w:link w:val="StyleUnderline9pt2"/>
    <w:locked/>
    <w:rsid w:val="007A7912"/>
    <w:rPr>
      <w:rFonts w:ascii="Arial Narrow" w:hAnsi="Arial Narrow" w:hint="default"/>
      <w:sz w:val="18"/>
      <w:u w:val="single"/>
      <w:lang w:val="en-US" w:eastAsia="zh-CN" w:bidi="ar-SA"/>
    </w:rPr>
  </w:style>
  <w:style w:type="paragraph" w:customStyle="1" w:styleId="StyleUnderline9pt2">
    <w:name w:val="Style Underline + 9 pt2"/>
    <w:link w:val="StyleUnderline9pt2Char"/>
    <w:qFormat/>
    <w:rsid w:val="007A7912"/>
    <w:pPr>
      <w:spacing w:after="200" w:line="276" w:lineRule="auto"/>
    </w:pPr>
    <w:rPr>
      <w:rFonts w:ascii="Arial Narrow" w:hAnsi="Arial Narrow"/>
      <w:sz w:val="18"/>
      <w:u w:val="single"/>
      <w:lang w:eastAsia="zh-CN"/>
    </w:rPr>
  </w:style>
  <w:style w:type="character" w:customStyle="1" w:styleId="EmphasisTextChar">
    <w:name w:val="Emphasis Text Char"/>
    <w:link w:val="EmphasisText"/>
    <w:locked/>
    <w:rsid w:val="007A7912"/>
    <w:rPr>
      <w:b/>
      <w:u w:val="single"/>
    </w:rPr>
  </w:style>
  <w:style w:type="paragraph" w:customStyle="1" w:styleId="EmphasisText">
    <w:name w:val="Emphasis Text"/>
    <w:basedOn w:val="UnderlinedText"/>
    <w:link w:val="EmphasisTextChar"/>
    <w:qFormat/>
    <w:rsid w:val="007A7912"/>
    <w:rPr>
      <w:rFonts w:asciiTheme="minorHAnsi" w:eastAsiaTheme="minorHAnsi" w:hAnsiTheme="minorHAnsi" w:cstheme="minorBidi"/>
      <w:szCs w:val="22"/>
      <w:u w:val="single"/>
    </w:rPr>
  </w:style>
  <w:style w:type="character" w:customStyle="1" w:styleId="StyleStyle49pt1Char">
    <w:name w:val="Style Style4 + 9 pt1 Char"/>
    <w:basedOn w:val="Style4Char"/>
    <w:link w:val="StyleStyle49pt1"/>
    <w:locked/>
    <w:rsid w:val="007A7912"/>
    <w:rPr>
      <w:rFonts w:ascii="Arial Narrow" w:eastAsia="Times New Roman" w:hAnsi="Arial Narrow" w:cs="Calibri"/>
      <w:sz w:val="20"/>
      <w:u w:val="single"/>
    </w:rPr>
  </w:style>
  <w:style w:type="paragraph" w:customStyle="1" w:styleId="StyleStyle49pt1">
    <w:name w:val="Style Style4 + 9 pt1"/>
    <w:basedOn w:val="Style4"/>
    <w:link w:val="StyleStyle49pt1Char"/>
    <w:qFormat/>
    <w:rsid w:val="007A7912"/>
    <w:pPr>
      <w:spacing w:line="256" w:lineRule="auto"/>
    </w:pPr>
    <w:rPr>
      <w:rFonts w:ascii="Arial Narrow" w:hAnsi="Arial Narrow"/>
      <w:sz w:val="20"/>
    </w:rPr>
  </w:style>
  <w:style w:type="character" w:customStyle="1" w:styleId="StyleStyle49ptBold1Char">
    <w:name w:val="Style Style4 + 9 pt Bold1 Char"/>
    <w:link w:val="StyleStyle49ptBold1"/>
    <w:locked/>
    <w:rsid w:val="007A7912"/>
    <w:rPr>
      <w:b/>
      <w:bCs/>
      <w:u w:val="single"/>
    </w:rPr>
  </w:style>
  <w:style w:type="paragraph" w:customStyle="1" w:styleId="StyleStyle49ptBold1">
    <w:name w:val="Style Style4 + 9 pt Bold1"/>
    <w:basedOn w:val="Style4"/>
    <w:link w:val="StyleStyle49ptBold1Char"/>
    <w:qFormat/>
    <w:rsid w:val="007A7912"/>
    <w:pPr>
      <w:spacing w:line="256" w:lineRule="auto"/>
    </w:pPr>
    <w:rPr>
      <w:rFonts w:asciiTheme="minorHAnsi" w:eastAsiaTheme="minorHAnsi" w:hAnsiTheme="minorHAnsi" w:cstheme="minorBidi"/>
      <w:b/>
      <w:bCs/>
    </w:rPr>
  </w:style>
  <w:style w:type="character" w:customStyle="1" w:styleId="StyleStyle49pt2Char">
    <w:name w:val="Style Style4 + 9 pt2 Char"/>
    <w:basedOn w:val="Style4Char"/>
    <w:link w:val="StyleStyle49pt2"/>
    <w:locked/>
    <w:rsid w:val="007A7912"/>
    <w:rPr>
      <w:rFonts w:ascii="Arial Narrow" w:eastAsia="Times New Roman" w:hAnsi="Arial Narrow" w:cs="Calibri"/>
      <w:sz w:val="20"/>
      <w:u w:val="single"/>
    </w:rPr>
  </w:style>
  <w:style w:type="paragraph" w:customStyle="1" w:styleId="StyleStyle49pt2">
    <w:name w:val="Style Style4 + 9 pt2"/>
    <w:basedOn w:val="Style4"/>
    <w:link w:val="StyleStyle49pt2Char"/>
    <w:qFormat/>
    <w:rsid w:val="007A7912"/>
    <w:pPr>
      <w:spacing w:line="256" w:lineRule="auto"/>
    </w:pPr>
    <w:rPr>
      <w:rFonts w:ascii="Arial Narrow" w:hAnsi="Arial Narrow"/>
      <w:sz w:val="20"/>
    </w:rPr>
  </w:style>
  <w:style w:type="character" w:customStyle="1" w:styleId="StyleStyle49ptBold2Char">
    <w:name w:val="Style Style4 + 9 pt Bold2 Char"/>
    <w:link w:val="StyleStyle49ptBold2"/>
    <w:locked/>
    <w:rsid w:val="007A7912"/>
    <w:rPr>
      <w:b/>
      <w:bCs/>
      <w:u w:val="single"/>
    </w:rPr>
  </w:style>
  <w:style w:type="paragraph" w:customStyle="1" w:styleId="StyleStyle49ptBold2">
    <w:name w:val="Style Style4 + 9 pt Bold2"/>
    <w:basedOn w:val="Style4"/>
    <w:link w:val="StyleStyle49ptBold2Char"/>
    <w:qFormat/>
    <w:rsid w:val="007A7912"/>
    <w:pPr>
      <w:spacing w:line="256" w:lineRule="auto"/>
    </w:pPr>
    <w:rPr>
      <w:rFonts w:asciiTheme="minorHAnsi" w:eastAsiaTheme="minorHAnsi" w:hAnsiTheme="minorHAnsi" w:cstheme="minorBidi"/>
      <w:b/>
      <w:bCs/>
    </w:rPr>
  </w:style>
  <w:style w:type="character" w:customStyle="1" w:styleId="CiteBodyChar">
    <w:name w:val="Cite Body Char"/>
    <w:link w:val="CiteBody"/>
    <w:locked/>
    <w:rsid w:val="007A7912"/>
    <w:rPr>
      <w:szCs w:val="16"/>
    </w:rPr>
  </w:style>
  <w:style w:type="paragraph" w:customStyle="1" w:styleId="CiteBody">
    <w:name w:val="Cite Body"/>
    <w:basedOn w:val="Normal"/>
    <w:link w:val="CiteBodyChar"/>
    <w:qFormat/>
    <w:rsid w:val="007A7912"/>
    <w:pPr>
      <w:spacing w:line="256" w:lineRule="auto"/>
    </w:pPr>
    <w:rPr>
      <w:rFonts w:asciiTheme="minorHAnsi" w:hAnsiTheme="minorHAnsi" w:cstheme="minorBidi"/>
      <w:szCs w:val="16"/>
    </w:rPr>
  </w:style>
  <w:style w:type="character" w:customStyle="1" w:styleId="CiteBoldChar">
    <w:name w:val="Cite Bold Char"/>
    <w:link w:val="CiteBold"/>
    <w:locked/>
    <w:rsid w:val="007A7912"/>
    <w:rPr>
      <w:b/>
      <w:szCs w:val="16"/>
    </w:rPr>
  </w:style>
  <w:style w:type="paragraph" w:customStyle="1" w:styleId="CiteBold">
    <w:name w:val="Cite Bold"/>
    <w:basedOn w:val="CiteBody"/>
    <w:link w:val="CiteBoldChar"/>
    <w:qFormat/>
    <w:rsid w:val="007A7912"/>
    <w:rPr>
      <w:b/>
    </w:rPr>
  </w:style>
  <w:style w:type="character" w:customStyle="1" w:styleId="StyleCardBody11ptUnderlineChar">
    <w:name w:val="Style Card Body + 11 pt Underline Char"/>
    <w:link w:val="StyleCardBody11ptUnderline"/>
    <w:locked/>
    <w:rsid w:val="007A7912"/>
    <w:rPr>
      <w:u w:val="single"/>
    </w:rPr>
  </w:style>
  <w:style w:type="paragraph" w:customStyle="1" w:styleId="StyleCardBody11ptUnderline">
    <w:name w:val="Style Card Body + 11 pt Underline"/>
    <w:basedOn w:val="CardBody"/>
    <w:link w:val="StyleCardBody11ptUnderlineChar"/>
    <w:qFormat/>
    <w:rsid w:val="007A7912"/>
    <w:pPr>
      <w:spacing w:line="256" w:lineRule="auto"/>
    </w:pPr>
    <w:rPr>
      <w:rFonts w:asciiTheme="minorHAnsi" w:eastAsiaTheme="minorHAnsi" w:hAnsiTheme="minorHAnsi" w:cstheme="minorBidi"/>
      <w:sz w:val="22"/>
      <w:u w:val="single"/>
    </w:rPr>
  </w:style>
  <w:style w:type="character" w:customStyle="1" w:styleId="StyleStyle49pt4Char">
    <w:name w:val="Style Style4 + 9 pt4 Char"/>
    <w:basedOn w:val="Style4Char"/>
    <w:link w:val="StyleStyle49pt4"/>
    <w:locked/>
    <w:rsid w:val="007A7912"/>
    <w:rPr>
      <w:rFonts w:ascii="Arial Narrow" w:eastAsia="Times New Roman" w:hAnsi="Arial Narrow" w:cs="Calibri"/>
      <w:sz w:val="20"/>
      <w:u w:val="single"/>
    </w:rPr>
  </w:style>
  <w:style w:type="paragraph" w:customStyle="1" w:styleId="StyleStyle49pt4">
    <w:name w:val="Style Style4 + 9 pt4"/>
    <w:basedOn w:val="Style4"/>
    <w:link w:val="StyleStyle49pt4Char"/>
    <w:qFormat/>
    <w:rsid w:val="007A7912"/>
    <w:pPr>
      <w:spacing w:line="256" w:lineRule="auto"/>
    </w:pPr>
    <w:rPr>
      <w:rFonts w:ascii="Arial Narrow" w:hAnsi="Arial Narrow"/>
      <w:sz w:val="20"/>
    </w:rPr>
  </w:style>
  <w:style w:type="character" w:customStyle="1" w:styleId="StyleStyle49ptBold4Char">
    <w:name w:val="Style Style4 + 9 pt Bold4 Char"/>
    <w:link w:val="StyleStyle49ptBold4"/>
    <w:locked/>
    <w:rsid w:val="007A7912"/>
    <w:rPr>
      <w:b/>
      <w:bCs/>
      <w:u w:val="single"/>
    </w:rPr>
  </w:style>
  <w:style w:type="paragraph" w:customStyle="1" w:styleId="StyleStyle49ptBold4">
    <w:name w:val="Style Style4 + 9 pt Bold4"/>
    <w:basedOn w:val="Style4"/>
    <w:link w:val="StyleStyle49ptBold4Char"/>
    <w:qFormat/>
    <w:rsid w:val="007A7912"/>
    <w:pPr>
      <w:spacing w:line="256" w:lineRule="auto"/>
    </w:pPr>
    <w:rPr>
      <w:rFonts w:asciiTheme="minorHAnsi" w:eastAsiaTheme="minorHAnsi" w:hAnsiTheme="minorHAnsi" w:cstheme="minorBidi"/>
      <w:b/>
      <w:bCs/>
    </w:rPr>
  </w:style>
  <w:style w:type="character" w:customStyle="1" w:styleId="StyleStyle49pt5Char">
    <w:name w:val="Style Style4 + 9 pt5 Char"/>
    <w:basedOn w:val="Style4Char"/>
    <w:link w:val="StyleStyle49pt5"/>
    <w:locked/>
    <w:rsid w:val="007A7912"/>
    <w:rPr>
      <w:rFonts w:ascii="Arial Narrow" w:eastAsia="Times New Roman" w:hAnsi="Arial Narrow" w:cs="Calibri"/>
      <w:sz w:val="20"/>
      <w:u w:val="single"/>
    </w:rPr>
  </w:style>
  <w:style w:type="paragraph" w:customStyle="1" w:styleId="StyleStyle49pt5">
    <w:name w:val="Style Style4 + 9 pt5"/>
    <w:basedOn w:val="Style4"/>
    <w:link w:val="StyleStyle49pt5Char"/>
    <w:qFormat/>
    <w:rsid w:val="007A7912"/>
    <w:pPr>
      <w:spacing w:line="256" w:lineRule="auto"/>
    </w:pPr>
    <w:rPr>
      <w:rFonts w:ascii="Arial Narrow" w:hAnsi="Arial Narrow"/>
      <w:sz w:val="20"/>
    </w:rPr>
  </w:style>
  <w:style w:type="character" w:customStyle="1" w:styleId="StyleStyle49ptBold5Char">
    <w:name w:val="Style Style4 + 9 pt Bold5 Char"/>
    <w:link w:val="StyleStyle49ptBold5"/>
    <w:locked/>
    <w:rsid w:val="007A7912"/>
    <w:rPr>
      <w:b/>
      <w:bCs/>
      <w:u w:val="single"/>
    </w:rPr>
  </w:style>
  <w:style w:type="paragraph" w:customStyle="1" w:styleId="StyleStyle49ptBold5">
    <w:name w:val="Style Style4 + 9 pt Bold5"/>
    <w:basedOn w:val="Style4"/>
    <w:link w:val="StyleStyle49ptBold5Char"/>
    <w:qFormat/>
    <w:rsid w:val="007A7912"/>
    <w:pPr>
      <w:spacing w:line="256" w:lineRule="auto"/>
    </w:pPr>
    <w:rPr>
      <w:rFonts w:asciiTheme="minorHAnsi" w:eastAsiaTheme="minorHAnsi" w:hAnsiTheme="minorHAnsi" w:cstheme="minorBidi"/>
      <w:b/>
      <w:bCs/>
    </w:rPr>
  </w:style>
  <w:style w:type="character" w:customStyle="1" w:styleId="StyleStyle49pt7Char">
    <w:name w:val="Style Style4 + 9 pt7 Char"/>
    <w:basedOn w:val="Style4Char"/>
    <w:link w:val="StyleStyle49pt7"/>
    <w:locked/>
    <w:rsid w:val="007A7912"/>
    <w:rPr>
      <w:rFonts w:ascii="Arial Narrow" w:eastAsia="Times New Roman" w:hAnsi="Arial Narrow" w:cs="Calibri"/>
      <w:sz w:val="20"/>
      <w:u w:val="single"/>
    </w:rPr>
  </w:style>
  <w:style w:type="paragraph" w:customStyle="1" w:styleId="StyleStyle49pt7">
    <w:name w:val="Style Style4 + 9 pt7"/>
    <w:basedOn w:val="Style4"/>
    <w:link w:val="StyleStyle49pt7Char"/>
    <w:qFormat/>
    <w:rsid w:val="007A7912"/>
    <w:pPr>
      <w:spacing w:line="256" w:lineRule="auto"/>
    </w:pPr>
    <w:rPr>
      <w:rFonts w:ascii="Arial Narrow" w:hAnsi="Arial Narrow"/>
      <w:sz w:val="20"/>
    </w:rPr>
  </w:style>
  <w:style w:type="paragraph" w:customStyle="1" w:styleId="FONT7">
    <w:name w:val="FONT 7"/>
    <w:uiPriority w:val="99"/>
    <w:qFormat/>
    <w:rsid w:val="007A7912"/>
    <w:pPr>
      <w:spacing w:after="0" w:line="240" w:lineRule="auto"/>
    </w:pPr>
    <w:rPr>
      <w:rFonts w:ascii="Times New Roman" w:eastAsia="Times New Roman" w:hAnsi="Times New Roman" w:cs="Arial"/>
      <w:bCs/>
      <w:iCs/>
      <w:sz w:val="14"/>
      <w:szCs w:val="28"/>
    </w:rPr>
  </w:style>
  <w:style w:type="paragraph" w:customStyle="1" w:styleId="StyleStyle49pt8">
    <w:name w:val="Style Style4 + 9 pt8"/>
    <w:basedOn w:val="Style4"/>
    <w:uiPriority w:val="99"/>
    <w:qFormat/>
    <w:rsid w:val="007A7912"/>
    <w:pPr>
      <w:spacing w:line="256" w:lineRule="auto"/>
    </w:pPr>
    <w:rPr>
      <w:rFonts w:asciiTheme="minorHAnsi" w:eastAsiaTheme="minorHAnsi" w:hAnsiTheme="minorHAnsi"/>
    </w:rPr>
  </w:style>
  <w:style w:type="character" w:customStyle="1" w:styleId="StyleCardText11ptBoldUnderlineChar">
    <w:name w:val="Style Card Text + 11 pt Bold Underline Char"/>
    <w:link w:val="StyleCardText11ptBoldUnderline"/>
    <w:locked/>
    <w:rsid w:val="007A7912"/>
    <w:rPr>
      <w:b/>
      <w:bCs/>
      <w:u w:val="single"/>
    </w:rPr>
  </w:style>
  <w:style w:type="paragraph" w:customStyle="1" w:styleId="StyleCardText11ptBoldUnderline">
    <w:name w:val="Style Card Text + 11 pt Bold Underline"/>
    <w:basedOn w:val="Normal"/>
    <w:link w:val="StyleCardText11ptBoldUnderlineChar"/>
    <w:qFormat/>
    <w:rsid w:val="007A7912"/>
    <w:pPr>
      <w:spacing w:line="256" w:lineRule="auto"/>
    </w:pPr>
    <w:rPr>
      <w:rFonts w:asciiTheme="minorHAnsi" w:hAnsiTheme="minorHAnsi" w:cstheme="minorBidi"/>
      <w:b/>
      <w:bCs/>
      <w:u w:val="single"/>
    </w:rPr>
  </w:style>
  <w:style w:type="character" w:customStyle="1" w:styleId="StyleStyle49pt9Char">
    <w:name w:val="Style Style4 + 9 pt9 Char"/>
    <w:basedOn w:val="Style4Char"/>
    <w:link w:val="StyleStyle49pt9"/>
    <w:locked/>
    <w:rsid w:val="007A7912"/>
    <w:rPr>
      <w:rFonts w:ascii="Arial Narrow" w:eastAsia="Times New Roman" w:hAnsi="Arial Narrow" w:cs="Calibri"/>
      <w:sz w:val="20"/>
      <w:u w:val="single"/>
    </w:rPr>
  </w:style>
  <w:style w:type="paragraph" w:customStyle="1" w:styleId="StyleStyle49pt9">
    <w:name w:val="Style Style4 + 9 pt9"/>
    <w:basedOn w:val="Style4"/>
    <w:link w:val="StyleStyle49pt9Char"/>
    <w:qFormat/>
    <w:rsid w:val="007A7912"/>
    <w:pPr>
      <w:spacing w:line="256" w:lineRule="auto"/>
    </w:pPr>
    <w:rPr>
      <w:rFonts w:ascii="Arial Narrow" w:hAnsi="Arial Narrow"/>
      <w:sz w:val="20"/>
    </w:rPr>
  </w:style>
  <w:style w:type="character" w:customStyle="1" w:styleId="StyleStyle49ptBold6Char">
    <w:name w:val="Style Style4 + 9 pt Bold6 Char"/>
    <w:link w:val="StyleStyle49ptBold6"/>
    <w:locked/>
    <w:rsid w:val="007A7912"/>
    <w:rPr>
      <w:b/>
      <w:bCs/>
      <w:u w:val="single"/>
    </w:rPr>
  </w:style>
  <w:style w:type="paragraph" w:customStyle="1" w:styleId="StyleStyle49ptBold6">
    <w:name w:val="Style Style4 + 9 pt Bold6"/>
    <w:basedOn w:val="Style4"/>
    <w:link w:val="StyleStyle49ptBold6Char"/>
    <w:qFormat/>
    <w:rsid w:val="007A7912"/>
    <w:pPr>
      <w:spacing w:line="256" w:lineRule="auto"/>
    </w:pPr>
    <w:rPr>
      <w:rFonts w:asciiTheme="minorHAnsi" w:eastAsiaTheme="minorHAnsi" w:hAnsiTheme="minorHAnsi" w:cstheme="minorBidi"/>
      <w:b/>
      <w:bCs/>
    </w:rPr>
  </w:style>
  <w:style w:type="character" w:customStyle="1" w:styleId="StyleCircled11ptBorderSinglesolidlineAuto05ptChar">
    <w:name w:val="Style Circled + 11 pt Border: : (Single solid line Auto  0.5 pt ... Char"/>
    <w:link w:val="StyleCircled11ptBorderSinglesolidlineAuto05pt"/>
    <w:locked/>
    <w:rsid w:val="007A7912"/>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7A7912"/>
    <w:pPr>
      <w:pBdr>
        <w:top w:val="single" w:sz="4" w:space="0" w:color="auto"/>
        <w:left w:val="single" w:sz="4" w:space="0" w:color="auto"/>
        <w:bottom w:val="single" w:sz="4" w:space="0" w:color="auto"/>
        <w:right w:val="single" w:sz="4" w:space="0" w:color="auto"/>
      </w:pBdr>
      <w:spacing w:after="160" w:line="256" w:lineRule="auto"/>
    </w:pPr>
    <w:rPr>
      <w:rFonts w:asciiTheme="minorHAnsi" w:eastAsiaTheme="minorHAnsi" w:hAnsiTheme="minorHAnsi" w:cstheme="minorBidi"/>
      <w:bCs/>
      <w:szCs w:val="22"/>
      <w:bdr w:val="single" w:sz="4" w:space="0" w:color="auto" w:frame="1"/>
      <w:lang w:eastAsia="en-US"/>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7A7912"/>
    <w:pPr>
      <w:spacing w:line="256" w:lineRule="auto"/>
    </w:pPr>
    <w:rPr>
      <w:rFonts w:asciiTheme="minorHAnsi" w:hAnsiTheme="minorHAnsi" w:cstheme="minorBidi"/>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7A7912"/>
    <w:pPr>
      <w:spacing w:line="256" w:lineRule="auto"/>
    </w:pPr>
    <w:rPr>
      <w:rFonts w:asciiTheme="minorHAnsi" w:hAnsiTheme="minorHAnsi" w:cstheme="minorBidi"/>
      <w:b/>
      <w:u w:val="single"/>
    </w:rPr>
  </w:style>
  <w:style w:type="character" w:customStyle="1" w:styleId="textboldCharChar">
    <w:name w:val="text bold Char Char"/>
    <w:link w:val="textboldChar"/>
    <w:locked/>
    <w:rsid w:val="007A7912"/>
    <w:rPr>
      <w:b/>
      <w:u w:val="thick"/>
    </w:rPr>
  </w:style>
  <w:style w:type="paragraph" w:customStyle="1" w:styleId="textboldChar">
    <w:name w:val="text bold Char"/>
    <w:basedOn w:val="Normal"/>
    <w:link w:val="textboldCharChar"/>
    <w:qFormat/>
    <w:rsid w:val="007A7912"/>
    <w:pPr>
      <w:spacing w:line="256" w:lineRule="auto"/>
      <w:ind w:left="720"/>
    </w:pPr>
    <w:rPr>
      <w:rFonts w:asciiTheme="minorHAnsi" w:hAnsiTheme="minorHAnsi" w:cstheme="minorBidi"/>
      <w:b/>
      <w:u w:val="thick"/>
    </w:rPr>
  </w:style>
  <w:style w:type="character" w:customStyle="1" w:styleId="StyleHeading2UnderlineChar">
    <w:name w:val="Style Heading 2 + Underline Char"/>
    <w:link w:val="StyleHeading2Underline"/>
    <w:locked/>
    <w:rsid w:val="007A7912"/>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7A7912"/>
    <w:pPr>
      <w:widowControl w:val="0"/>
      <w:spacing w:line="256" w:lineRule="auto"/>
    </w:pPr>
    <w:rPr>
      <w:rFonts w:ascii="Times New Roman" w:eastAsia="Times New Roman" w:hAnsi="Times New Roman" w:cs="Times New Roman"/>
      <w:szCs w:val="20"/>
    </w:rPr>
  </w:style>
  <w:style w:type="paragraph" w:customStyle="1" w:styleId="Card10f2">
    <w:name w:val="Card.10.f2"/>
    <w:basedOn w:val="Normal"/>
    <w:autoRedefine/>
    <w:uiPriority w:val="99"/>
    <w:qFormat/>
    <w:rsid w:val="007A7912"/>
    <w:pPr>
      <w:spacing w:line="256" w:lineRule="auto"/>
    </w:pPr>
    <w:rPr>
      <w:rFonts w:eastAsia="Calibri"/>
      <w:szCs w:val="20"/>
    </w:rPr>
  </w:style>
  <w:style w:type="paragraph" w:customStyle="1" w:styleId="StyleStyle1">
    <w:name w:val="Style Style1 +"/>
    <w:basedOn w:val="Normal"/>
    <w:uiPriority w:val="99"/>
    <w:qFormat/>
    <w:rsid w:val="007A7912"/>
    <w:pPr>
      <w:spacing w:line="256" w:lineRule="auto"/>
    </w:pPr>
    <w:rPr>
      <w:rFonts w:eastAsia="Calibri"/>
    </w:rPr>
  </w:style>
  <w:style w:type="paragraph" w:customStyle="1" w:styleId="StyleLinespacingDouble">
    <w:name w:val="Style Line spacing:  Double"/>
    <w:basedOn w:val="Normal"/>
    <w:uiPriority w:val="99"/>
    <w:qFormat/>
    <w:rsid w:val="007A7912"/>
    <w:pPr>
      <w:spacing w:after="240" w:line="480" w:lineRule="auto"/>
    </w:pPr>
    <w:rPr>
      <w:rFonts w:ascii="Cambria" w:eastAsia="Calibri" w:hAnsi="Cambria"/>
      <w:szCs w:val="20"/>
    </w:rPr>
  </w:style>
  <w:style w:type="paragraph" w:customStyle="1" w:styleId="Normalspacing">
    <w:name w:val="Normal + spacing"/>
    <w:basedOn w:val="StyleLinespacingDouble"/>
    <w:uiPriority w:val="99"/>
    <w:qFormat/>
    <w:rsid w:val="007A7912"/>
  </w:style>
  <w:style w:type="paragraph" w:customStyle="1" w:styleId="CardTextUnderlined">
    <w:name w:val="Card Text Underlined"/>
    <w:basedOn w:val="Normal"/>
    <w:uiPriority w:val="99"/>
    <w:qFormat/>
    <w:rsid w:val="007A7912"/>
    <w:pPr>
      <w:spacing w:line="256" w:lineRule="auto"/>
    </w:pPr>
    <w:rPr>
      <w:rFonts w:ascii="Arial Narrow" w:eastAsia="Calibri" w:hAnsi="Arial Narrow"/>
      <w:u w:val="single"/>
    </w:rPr>
  </w:style>
  <w:style w:type="paragraph" w:customStyle="1" w:styleId="normalChar1">
    <w:name w:val="normal Char"/>
    <w:basedOn w:val="Normal"/>
    <w:uiPriority w:val="99"/>
    <w:qFormat/>
    <w:rsid w:val="007A7912"/>
    <w:pPr>
      <w:spacing w:line="256" w:lineRule="auto"/>
    </w:pPr>
    <w:rPr>
      <w:rFonts w:eastAsia="Calibri"/>
    </w:rPr>
  </w:style>
  <w:style w:type="character" w:customStyle="1" w:styleId="MicroMicroTextChar">
    <w:name w:val="MicroMicroText Char"/>
    <w:link w:val="MicroMicroText"/>
    <w:locked/>
    <w:rsid w:val="007A7912"/>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7A7912"/>
    <w:pPr>
      <w:spacing w:line="256" w:lineRule="auto"/>
    </w:pPr>
    <w:rPr>
      <w:rFonts w:ascii="Times New Roman" w:eastAsia="Calibri" w:hAnsi="Times New Roman" w:cs="Times New Roman"/>
      <w:sz w:val="8"/>
    </w:rPr>
  </w:style>
  <w:style w:type="character" w:customStyle="1" w:styleId="StyleSmallTimesNewRoman11ptBoldThickunderlineBorder1Char">
    <w:name w:val="Style Small + Times New Roman 11 pt Bold Thick underline Border...1 Char"/>
    <w:link w:val="StyleSmallTimesNewRoman11ptBoldThickunderlineBorder1"/>
    <w:locked/>
    <w:rsid w:val="007A7912"/>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7A7912"/>
    <w:pPr>
      <w:pBdr>
        <w:top w:val="single" w:sz="4" w:space="0" w:color="auto"/>
        <w:left w:val="single" w:sz="4" w:space="0" w:color="auto"/>
        <w:bottom w:val="single" w:sz="4" w:space="0" w:color="auto"/>
        <w:right w:val="single" w:sz="4" w:space="0" w:color="auto"/>
      </w:pBdr>
    </w:pPr>
    <w:rPr>
      <w:rFonts w:ascii="Times New Roman" w:hAnsi="Times New Roman" w:cs="Times New Roman"/>
      <w:b/>
      <w:bCs/>
      <w:sz w:val="20"/>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7A7912"/>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7A7912"/>
    <w:rPr>
      <w:rFonts w:ascii="Times New Roman" w:hAnsi="Times New Roman" w:cs="Times New Roman"/>
      <w:b/>
      <w:bCs/>
      <w:sz w:val="20"/>
      <w:u w:val="thick"/>
    </w:rPr>
  </w:style>
  <w:style w:type="character" w:customStyle="1" w:styleId="StyleSmallTimesNewRoman11ptChar">
    <w:name w:val="Style Small + Times New Roman 11 pt Char"/>
    <w:basedOn w:val="DefaultParagraphFont"/>
    <w:link w:val="StyleSmallTimesNewRoman11pt"/>
    <w:locked/>
    <w:rsid w:val="007A7912"/>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7A7912"/>
    <w:rPr>
      <w:rFonts w:ascii="Times New Roman" w:hAnsi="Times New Roman" w:cs="Times New Roman"/>
      <w:sz w:val="20"/>
    </w:rPr>
  </w:style>
  <w:style w:type="character" w:customStyle="1" w:styleId="StyleSmallTimesNewRoman11ptThickunderlineChar">
    <w:name w:val="Style Small + Times New Roman 11 pt Thick underline Char"/>
    <w:link w:val="StyleSmallTimesNewRoman11ptThickunderline"/>
    <w:locked/>
    <w:rsid w:val="007A7912"/>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7A7912"/>
    <w:rPr>
      <w:rFonts w:ascii="Times New Roman" w:hAnsi="Times New Roman" w:cs="Times New Roman"/>
      <w:sz w:val="20"/>
      <w:u w:val="thick"/>
    </w:rPr>
  </w:style>
  <w:style w:type="paragraph" w:customStyle="1" w:styleId="article-text">
    <w:name w:val="article-text"/>
    <w:basedOn w:val="Normal"/>
    <w:next w:val="Normal"/>
    <w:autoRedefine/>
    <w:qFormat/>
    <w:rsid w:val="007A7912"/>
    <w:pPr>
      <w:spacing w:before="100" w:beforeAutospacing="1" w:after="100" w:afterAutospacing="1" w:line="254" w:lineRule="auto"/>
    </w:pPr>
    <w:rPr>
      <w:rFonts w:eastAsia="Times New Roman"/>
    </w:rPr>
  </w:style>
  <w:style w:type="paragraph" w:customStyle="1" w:styleId="HeaderStyle">
    <w:name w:val="Header Style"/>
    <w:basedOn w:val="Normal"/>
    <w:next w:val="Normal"/>
    <w:autoRedefine/>
    <w:qFormat/>
    <w:rsid w:val="007A7912"/>
    <w:pPr>
      <w:jc w:val="center"/>
    </w:pPr>
    <w:rPr>
      <w:rFonts w:eastAsia="Times New Roman"/>
      <w:b/>
      <w:szCs w:val="20"/>
      <w:u w:val="single"/>
    </w:rPr>
  </w:style>
  <w:style w:type="paragraph" w:customStyle="1" w:styleId="TagStyle0">
    <w:name w:val="Tag Style"/>
    <w:basedOn w:val="Normal"/>
    <w:next w:val="Normal"/>
    <w:autoRedefine/>
    <w:qFormat/>
    <w:rsid w:val="007A7912"/>
    <w:rPr>
      <w:rFonts w:eastAsia="Times New Roman"/>
      <w:b/>
      <w:szCs w:val="20"/>
    </w:rPr>
  </w:style>
  <w:style w:type="paragraph" w:customStyle="1" w:styleId="Pa19">
    <w:name w:val="Pa19"/>
    <w:basedOn w:val="Normal"/>
    <w:next w:val="Normal"/>
    <w:autoRedefine/>
    <w:qFormat/>
    <w:rsid w:val="007A7912"/>
    <w:pPr>
      <w:autoSpaceDE w:val="0"/>
      <w:autoSpaceDN w:val="0"/>
      <w:adjustRightInd w:val="0"/>
      <w:spacing w:line="441" w:lineRule="atLeast"/>
    </w:pPr>
    <w:rPr>
      <w:rFonts w:ascii="Baskerville" w:eastAsia="Times New Roman" w:hAnsi="Baskerville"/>
    </w:rPr>
  </w:style>
  <w:style w:type="paragraph" w:customStyle="1" w:styleId="Pa48">
    <w:name w:val="Pa48"/>
    <w:basedOn w:val="Normal"/>
    <w:next w:val="Normal"/>
    <w:autoRedefine/>
    <w:qFormat/>
    <w:rsid w:val="007A7912"/>
    <w:pPr>
      <w:autoSpaceDE w:val="0"/>
      <w:autoSpaceDN w:val="0"/>
      <w:adjustRightInd w:val="0"/>
      <w:spacing w:line="441" w:lineRule="atLeast"/>
    </w:pPr>
    <w:rPr>
      <w:rFonts w:ascii="Baskerville" w:eastAsia="Times New Roman" w:hAnsi="Baskerville"/>
    </w:rPr>
  </w:style>
  <w:style w:type="paragraph" w:customStyle="1" w:styleId="Pa37">
    <w:name w:val="Pa37"/>
    <w:basedOn w:val="Normal"/>
    <w:next w:val="Normal"/>
    <w:autoRedefine/>
    <w:qFormat/>
    <w:rsid w:val="007A7912"/>
    <w:pPr>
      <w:autoSpaceDE w:val="0"/>
      <w:autoSpaceDN w:val="0"/>
      <w:adjustRightInd w:val="0"/>
      <w:spacing w:line="141" w:lineRule="atLeast"/>
    </w:pPr>
    <w:rPr>
      <w:rFonts w:ascii="Baskerville" w:eastAsia="Times New Roman" w:hAnsi="Baskerville"/>
    </w:rPr>
  </w:style>
  <w:style w:type="paragraph" w:customStyle="1" w:styleId="Coverintroduction">
    <w:name w:val="Cover introduction"/>
    <w:basedOn w:val="Default"/>
    <w:next w:val="Default"/>
    <w:autoRedefine/>
    <w:qFormat/>
    <w:rsid w:val="007A7912"/>
    <w:rPr>
      <w:rFonts w:ascii="Arial" w:hAnsi="Arial"/>
      <w:color w:val="auto"/>
    </w:rPr>
  </w:style>
  <w:style w:type="paragraph" w:customStyle="1" w:styleId="prnewsp">
    <w:name w:val="prnews_p"/>
    <w:basedOn w:val="Normal"/>
    <w:qFormat/>
    <w:rsid w:val="007A7912"/>
    <w:pPr>
      <w:spacing w:before="100" w:beforeAutospacing="1" w:after="100" w:afterAutospacing="1"/>
    </w:pPr>
    <w:rPr>
      <w:rFonts w:eastAsia="Times New Roman"/>
    </w:rPr>
  </w:style>
  <w:style w:type="character" w:customStyle="1" w:styleId="author-bio-box">
    <w:name w:val="author-bio-box"/>
    <w:basedOn w:val="DefaultParagraphFont"/>
    <w:rsid w:val="007A7912"/>
  </w:style>
  <w:style w:type="character" w:customStyle="1" w:styleId="CharChar32">
    <w:name w:val="Char Char32"/>
    <w:basedOn w:val="DefaultParagraphFont"/>
    <w:rsid w:val="007A7912"/>
    <w:rPr>
      <w:rFonts w:ascii="Arial" w:hAnsi="Arial" w:cs="Arial" w:hint="default"/>
      <w:b/>
      <w:bCs/>
      <w:iCs/>
      <w:lang w:val="en-US" w:eastAsia="en-US" w:bidi="ar-SA"/>
    </w:rPr>
  </w:style>
  <w:style w:type="character" w:customStyle="1" w:styleId="CharChar13">
    <w:name w:val="Char Char13"/>
    <w:rsid w:val="007A7912"/>
    <w:rPr>
      <w:rFonts w:ascii="Arial" w:hAnsi="Arial" w:cs="Arial" w:hint="default"/>
      <w:b/>
      <w:bCs/>
      <w:iCs/>
      <w:sz w:val="22"/>
      <w:szCs w:val="28"/>
      <w:lang w:val="en-US" w:eastAsia="en-US" w:bidi="ar-SA"/>
    </w:rPr>
  </w:style>
  <w:style w:type="character" w:customStyle="1" w:styleId="CharChar116">
    <w:name w:val="Char Char116"/>
    <w:rsid w:val="007A7912"/>
    <w:rPr>
      <w:rFonts w:ascii="Arial" w:hAnsi="Arial" w:cs="Arial" w:hint="default"/>
      <w:bCs/>
      <w:szCs w:val="26"/>
      <w:u w:val="single"/>
      <w:lang w:val="en-US" w:eastAsia="en-US" w:bidi="ar-SA"/>
    </w:rPr>
  </w:style>
  <w:style w:type="character" w:customStyle="1" w:styleId="CharChar12">
    <w:name w:val="Char Char12"/>
    <w:rsid w:val="007A7912"/>
    <w:rPr>
      <w:rFonts w:ascii="Arial" w:hAnsi="Arial" w:cs="Arial" w:hint="default"/>
      <w:bCs/>
      <w:szCs w:val="26"/>
      <w:u w:val="single"/>
      <w:lang w:val="en-US" w:eastAsia="en-US" w:bidi="ar-SA"/>
    </w:rPr>
  </w:style>
  <w:style w:type="character" w:customStyle="1" w:styleId="CharChar115">
    <w:name w:val="Char Char115"/>
    <w:rsid w:val="007A7912"/>
    <w:rPr>
      <w:rFonts w:ascii="Arial" w:hAnsi="Arial" w:cs="Arial" w:hint="default"/>
      <w:bCs/>
      <w:szCs w:val="26"/>
      <w:u w:val="single"/>
      <w:lang w:val="en-US" w:eastAsia="en-US" w:bidi="ar-SA"/>
    </w:rPr>
  </w:style>
  <w:style w:type="character" w:customStyle="1" w:styleId="StylePalatinoLinotype6pt">
    <w:name w:val="Style Palatino Linotype 6 pt"/>
    <w:rsid w:val="007A7912"/>
    <w:rPr>
      <w:rFonts w:ascii="Times New Roman" w:hAnsi="Times New Roman" w:cs="Times New Roman" w:hint="default"/>
      <w:sz w:val="20"/>
    </w:rPr>
  </w:style>
  <w:style w:type="character" w:customStyle="1" w:styleId="Highighted-New">
    <w:name w:val="Highighted - New"/>
    <w:rsid w:val="007A7912"/>
    <w:rPr>
      <w:rFonts w:ascii="Arial Narrow" w:hAnsi="Arial Narrow" w:hint="default"/>
      <w:sz w:val="16"/>
      <w:u w:val="single"/>
      <w:bdr w:val="none" w:sz="0" w:space="0" w:color="auto" w:frame="1"/>
      <w:shd w:val="clear" w:color="auto" w:fill="00FF00"/>
    </w:rPr>
  </w:style>
  <w:style w:type="character" w:customStyle="1" w:styleId="tagCharCharCharChar0">
    <w:name w:val="tag Char Char Char Char"/>
    <w:rsid w:val="007A7912"/>
    <w:rPr>
      <w:b/>
      <w:bCs w:val="0"/>
      <w:sz w:val="24"/>
    </w:rPr>
  </w:style>
  <w:style w:type="character" w:customStyle="1" w:styleId="CiteCharCharCharChar">
    <w:name w:val="Cite Char Char Char Char"/>
    <w:aliases w:val="Cite Char Char Char Char Char Char Char,Cite Char Char Char Char Char Char Char Char"/>
    <w:rsid w:val="007A7912"/>
    <w:rPr>
      <w:rFonts w:ascii="Arial" w:hAnsi="Arial" w:cs="Arial" w:hint="default"/>
      <w:b/>
      <w:bCs/>
      <w:sz w:val="24"/>
      <w:szCs w:val="26"/>
      <w:lang w:val="en-US" w:eastAsia="en-US" w:bidi="ar-SA"/>
    </w:rPr>
  </w:style>
  <w:style w:type="character" w:customStyle="1" w:styleId="cardCharChar10">
    <w:name w:val="card Char Char1"/>
    <w:rsid w:val="007A7912"/>
    <w:rPr>
      <w:lang w:val="en-US" w:eastAsia="en-US" w:bidi="ar-SA"/>
    </w:rPr>
  </w:style>
  <w:style w:type="character" w:customStyle="1" w:styleId="BlockTitleCharChar1Char">
    <w:name w:val="Block Title Char Char1 Char"/>
    <w:rsid w:val="007A7912"/>
    <w:rPr>
      <w:b/>
      <w:bCs w:val="0"/>
      <w:sz w:val="32"/>
      <w:u w:val="single"/>
    </w:rPr>
  </w:style>
  <w:style w:type="character" w:customStyle="1" w:styleId="Header1Char">
    <w:name w:val="Header1 Char"/>
    <w:rsid w:val="007A7912"/>
    <w:rPr>
      <w:rFonts w:ascii="Arial" w:hAnsi="Arial" w:cs="Arial" w:hint="default"/>
      <w:b/>
      <w:bCs/>
      <w:caps/>
      <w:kern w:val="32"/>
      <w:sz w:val="28"/>
      <w:szCs w:val="28"/>
    </w:rPr>
  </w:style>
  <w:style w:type="character" w:customStyle="1" w:styleId="StyleArial12ptBoldItalic">
    <w:name w:val="Style Arial 12 pt Bold Italic"/>
    <w:rsid w:val="007A7912"/>
    <w:rPr>
      <w:rFonts w:ascii="Times New Roman" w:hAnsi="Times New Roman" w:cs="Times New Roman" w:hint="default"/>
      <w:b/>
      <w:bCs/>
      <w:iCs/>
      <w:sz w:val="24"/>
    </w:rPr>
  </w:style>
  <w:style w:type="character" w:customStyle="1" w:styleId="Styleunderline12pt">
    <w:name w:val="Style underline + 12 pt"/>
    <w:rsid w:val="007A7912"/>
    <w:rPr>
      <w:rFonts w:ascii="Times New Roman" w:hAnsi="Times New Roman" w:cs="Times New Roman" w:hint="default"/>
      <w:bCs/>
      <w:sz w:val="20"/>
      <w:u w:val="single"/>
    </w:rPr>
  </w:style>
  <w:style w:type="character" w:customStyle="1" w:styleId="StyleUnderlineChar19pt">
    <w:name w:val="Style Underline Char1 + 9 pt"/>
    <w:basedOn w:val="UnderlineChar1"/>
    <w:rsid w:val="007A7912"/>
    <w:rPr>
      <w:rFonts w:ascii="Times New Roman" w:hAnsi="Times New Roman" w:cs="Times New Roman" w:hint="default"/>
      <w:sz w:val="20"/>
      <w:szCs w:val="24"/>
      <w:u w:val="single"/>
      <w:lang w:val="en-US" w:eastAsia="en-US" w:bidi="ar-SA"/>
    </w:rPr>
  </w:style>
  <w:style w:type="character" w:customStyle="1" w:styleId="StyleUnderlineChar19pt1">
    <w:name w:val="Style Underline Char1 + 9 pt1"/>
    <w:basedOn w:val="UnderlineChar1"/>
    <w:rsid w:val="007A7912"/>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7A7912"/>
    <w:rPr>
      <w:rFonts w:ascii="Times New Roman" w:hAnsi="Times New Roman" w:cs="Times New Roman" w:hint="default"/>
      <w:sz w:val="20"/>
      <w:u w:val="single"/>
      <w:lang w:val="en-US" w:eastAsia="en-US" w:bidi="ar-SA"/>
    </w:rPr>
  </w:style>
  <w:style w:type="character" w:customStyle="1" w:styleId="Style9ptUnderline1">
    <w:name w:val="Style 9 pt Underline1"/>
    <w:rsid w:val="007A7912"/>
    <w:rPr>
      <w:sz w:val="20"/>
      <w:u w:val="single"/>
    </w:rPr>
  </w:style>
  <w:style w:type="character" w:customStyle="1" w:styleId="StyleUnderlineChar19pt2">
    <w:name w:val="Style Underline Char1 + 9 pt2"/>
    <w:basedOn w:val="UnderlineChar1"/>
    <w:rsid w:val="007A7912"/>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7A7912"/>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7A7912"/>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7A7912"/>
    <w:rPr>
      <w:rFonts w:ascii="Times New Roman" w:hAnsi="Times New Roman" w:cs="Times New Roman" w:hint="default"/>
      <w:b/>
      <w:bCs/>
      <w:sz w:val="20"/>
      <w:szCs w:val="24"/>
      <w:u w:val="single"/>
      <w:lang w:val="en-US" w:eastAsia="en-US" w:bidi="ar-SA"/>
    </w:rPr>
  </w:style>
  <w:style w:type="character" w:customStyle="1" w:styleId="content">
    <w:name w:val="content"/>
    <w:basedOn w:val="DefaultParagraphFont"/>
    <w:rsid w:val="007A7912"/>
  </w:style>
  <w:style w:type="character" w:customStyle="1" w:styleId="3">
    <w:name w:val="3"/>
    <w:rsid w:val="007A7912"/>
    <w:rPr>
      <w:rFonts w:ascii="Arial" w:hAnsi="Arial" w:cs="Arial" w:hint="default"/>
      <w:bCs/>
      <w:sz w:val="20"/>
      <w:u w:val="single"/>
      <w:lang w:val="en-US" w:eastAsia="en-US" w:bidi="ar-SA"/>
    </w:rPr>
  </w:style>
  <w:style w:type="character" w:customStyle="1" w:styleId="4">
    <w:name w:val="4"/>
    <w:rsid w:val="007A7912"/>
    <w:rPr>
      <w:rFonts w:ascii="Arial" w:hAnsi="Arial" w:cs="Arial" w:hint="default"/>
      <w:bCs/>
      <w:sz w:val="20"/>
      <w:u w:val="single"/>
      <w:lang w:val="en-US" w:eastAsia="en-US" w:bidi="ar-SA"/>
    </w:rPr>
  </w:style>
  <w:style w:type="character" w:customStyle="1" w:styleId="7">
    <w:name w:val="7"/>
    <w:rsid w:val="007A7912"/>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7A7912"/>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7A7912"/>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7A7912"/>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7A7912"/>
    <w:rPr>
      <w:sz w:val="20"/>
      <w:u w:val="single"/>
    </w:rPr>
  </w:style>
  <w:style w:type="character" w:customStyle="1" w:styleId="StyleUnderlineChar9ptBold1">
    <w:name w:val="Style Underline Char + 9 pt Bold1"/>
    <w:rsid w:val="007A7912"/>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7A7912"/>
    <w:rPr>
      <w:sz w:val="20"/>
      <w:u w:val="single"/>
    </w:rPr>
  </w:style>
  <w:style w:type="character" w:customStyle="1" w:styleId="Styleunderline9ptBold">
    <w:name w:val="Style underline + 9 pt Bold"/>
    <w:rsid w:val="007A7912"/>
    <w:rPr>
      <w:b/>
      <w:bCs/>
      <w:sz w:val="20"/>
      <w:u w:val="single"/>
    </w:rPr>
  </w:style>
  <w:style w:type="character" w:customStyle="1" w:styleId="newsstorytitle">
    <w:name w:val="news_story_title"/>
    <w:basedOn w:val="DefaultParagraphFont"/>
    <w:rsid w:val="007A7912"/>
  </w:style>
  <w:style w:type="character" w:customStyle="1" w:styleId="34">
    <w:name w:val="34"/>
    <w:rsid w:val="007A7912"/>
    <w:rPr>
      <w:rFonts w:ascii="Times New Roman" w:hAnsi="Times New Roman" w:cs="Arial" w:hint="default"/>
      <w:bCs/>
      <w:sz w:val="20"/>
      <w:u w:val="single"/>
      <w:lang w:val="en-US" w:eastAsia="en-US" w:bidi="ar-SA"/>
    </w:rPr>
  </w:style>
  <w:style w:type="character" w:customStyle="1" w:styleId="45">
    <w:name w:val="45"/>
    <w:rsid w:val="007A7912"/>
    <w:rPr>
      <w:rFonts w:ascii="Times New Roman" w:hAnsi="Times New Roman" w:cs="Arial" w:hint="default"/>
      <w:b/>
      <w:bCs/>
      <w:sz w:val="20"/>
      <w:u w:val="single"/>
      <w:lang w:val="en-US" w:eastAsia="en-US" w:bidi="ar-SA"/>
    </w:rPr>
  </w:style>
  <w:style w:type="character" w:customStyle="1" w:styleId="Style9ptUnderline5">
    <w:name w:val="Style 9 pt Underline5"/>
    <w:rsid w:val="007A7912"/>
    <w:rPr>
      <w:rFonts w:ascii="Times New Roman" w:hAnsi="Times New Roman" w:cs="Times New Roman" w:hint="default"/>
      <w:sz w:val="20"/>
      <w:u w:val="single"/>
    </w:rPr>
  </w:style>
  <w:style w:type="character" w:customStyle="1" w:styleId="Style9ptBoldUnderline2">
    <w:name w:val="Style 9 pt Bold Underline2"/>
    <w:rsid w:val="007A7912"/>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7A7912"/>
    <w:rPr>
      <w:rFonts w:ascii="Times New Roman" w:hAnsi="Times New Roman" w:cs="Times New Roman" w:hint="default"/>
      <w:b/>
      <w:bCs/>
      <w:i/>
      <w:iCs/>
      <w:sz w:val="20"/>
      <w:u w:val="single"/>
      <w:bdr w:val="single" w:sz="4" w:space="0" w:color="auto" w:frame="1"/>
    </w:rPr>
  </w:style>
  <w:style w:type="character" w:customStyle="1" w:styleId="StyleArialNarrow9pt">
    <w:name w:val="Style Arial Narrow 9 pt"/>
    <w:rsid w:val="007A7912"/>
    <w:rPr>
      <w:rFonts w:ascii="Times New Roman" w:hAnsi="Times New Roman" w:cs="Times New Roman" w:hint="default"/>
      <w:sz w:val="20"/>
    </w:rPr>
  </w:style>
  <w:style w:type="character" w:customStyle="1" w:styleId="StyleUnderlineCharChar9pt2">
    <w:name w:val="Style Underline Char Char + 9 pt2"/>
    <w:basedOn w:val="UnderlineCharChar"/>
    <w:rsid w:val="007A7912"/>
    <w:rPr>
      <w:rFonts w:ascii="Calibri" w:eastAsia="Times New Roman" w:hAnsi="Calibri" w:cs="Calibri" w:hint="default"/>
      <w:noProof w:val="0"/>
      <w:sz w:val="20"/>
      <w:szCs w:val="24"/>
      <w:u w:val="single"/>
      <w:lang w:val="en-US" w:eastAsia="en-US" w:bidi="ar-SA"/>
    </w:rPr>
  </w:style>
  <w:style w:type="character" w:customStyle="1" w:styleId="StyleUnderlineCharChar9ptBold2">
    <w:name w:val="Style Underline Char Char + 9 pt Bold2"/>
    <w:rsid w:val="007A7912"/>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7A7912"/>
    <w:rPr>
      <w:b/>
      <w:bCs/>
      <w:sz w:val="20"/>
      <w:u w:val="single"/>
      <w:bdr w:val="single" w:sz="4" w:space="0" w:color="auto" w:frame="1"/>
    </w:rPr>
  </w:style>
  <w:style w:type="character" w:customStyle="1" w:styleId="Style9ptUnderline7">
    <w:name w:val="Style 9 pt Underline7"/>
    <w:rsid w:val="007A7912"/>
    <w:rPr>
      <w:sz w:val="20"/>
      <w:u w:val="single"/>
    </w:rPr>
  </w:style>
  <w:style w:type="character" w:customStyle="1" w:styleId="Style9ptBoldUnderline3">
    <w:name w:val="Style 9 pt Bold Underline3"/>
    <w:rsid w:val="007A7912"/>
    <w:rPr>
      <w:b/>
      <w:bCs/>
      <w:sz w:val="20"/>
      <w:u w:val="single"/>
    </w:rPr>
  </w:style>
  <w:style w:type="character" w:customStyle="1" w:styleId="Style9ptUnderline8">
    <w:name w:val="Style 9 pt Underline8"/>
    <w:rsid w:val="007A7912"/>
    <w:rPr>
      <w:sz w:val="20"/>
      <w:u w:val="single"/>
    </w:rPr>
  </w:style>
  <w:style w:type="character" w:customStyle="1" w:styleId="66">
    <w:name w:val="66"/>
    <w:rsid w:val="007A7912"/>
    <w:rPr>
      <w:rFonts w:ascii="Arial" w:hAnsi="Arial" w:cs="Arial" w:hint="default"/>
      <w:bCs/>
      <w:sz w:val="20"/>
      <w:u w:val="single"/>
      <w:lang w:val="en-US" w:eastAsia="en-US" w:bidi="ar-SA"/>
    </w:rPr>
  </w:style>
  <w:style w:type="character" w:customStyle="1" w:styleId="Style9ptUnderline9">
    <w:name w:val="Style 9 pt Underline9"/>
    <w:rsid w:val="007A7912"/>
    <w:rPr>
      <w:sz w:val="20"/>
      <w:u w:val="single"/>
    </w:rPr>
  </w:style>
  <w:style w:type="character" w:customStyle="1" w:styleId="Style9ptBoldUnderline4">
    <w:name w:val="Style 9 pt Bold Underline4"/>
    <w:rsid w:val="007A7912"/>
    <w:rPr>
      <w:b/>
      <w:bCs/>
      <w:sz w:val="20"/>
      <w:u w:val="single"/>
    </w:rPr>
  </w:style>
  <w:style w:type="character" w:customStyle="1" w:styleId="titleblue14">
    <w:name w:val="titleblue14"/>
    <w:basedOn w:val="DefaultParagraphFont"/>
    <w:rsid w:val="007A7912"/>
  </w:style>
  <w:style w:type="character" w:customStyle="1" w:styleId="b">
    <w:name w:val="b"/>
    <w:basedOn w:val="DefaultParagraphFont"/>
    <w:rsid w:val="007A7912"/>
  </w:style>
  <w:style w:type="character" w:customStyle="1" w:styleId="StyleUnderlineCharChar9pt3">
    <w:name w:val="Style Underline Char Char + 9 pt3"/>
    <w:basedOn w:val="UnderlineCharChar"/>
    <w:rsid w:val="007A7912"/>
    <w:rPr>
      <w:rFonts w:ascii="Calibri" w:eastAsia="Times New Roman" w:hAnsi="Calibri" w:cs="Calibri" w:hint="default"/>
      <w:noProof w:val="0"/>
      <w:sz w:val="20"/>
      <w:szCs w:val="24"/>
      <w:u w:val="single"/>
      <w:lang w:val="en-US" w:eastAsia="en-US" w:bidi="ar-SA"/>
    </w:rPr>
  </w:style>
  <w:style w:type="character" w:customStyle="1" w:styleId="Style9ptUnderline10">
    <w:name w:val="Style 9 pt Underline10"/>
    <w:rsid w:val="007A7912"/>
    <w:rPr>
      <w:sz w:val="20"/>
      <w:u w:val="single"/>
    </w:rPr>
  </w:style>
  <w:style w:type="character" w:customStyle="1" w:styleId="manchettebig2">
    <w:name w:val="manchettebig2"/>
    <w:basedOn w:val="DefaultParagraphFont"/>
    <w:rsid w:val="007A7912"/>
  </w:style>
  <w:style w:type="character" w:customStyle="1" w:styleId="ln2">
    <w:name w:val="ln2"/>
    <w:basedOn w:val="DefaultParagraphFont"/>
    <w:rsid w:val="007A7912"/>
  </w:style>
  <w:style w:type="character" w:customStyle="1" w:styleId="Aunderline1">
    <w:name w:val="Aunderline"/>
    <w:basedOn w:val="DefaultParagraphFont"/>
    <w:qFormat/>
    <w:rsid w:val="007A7912"/>
    <w:rPr>
      <w:rFonts w:ascii="Times New Roman" w:hAnsi="Times New Roman" w:cs="Times New Roman" w:hint="default"/>
      <w:w w:val="106"/>
      <w:sz w:val="20"/>
      <w:szCs w:val="20"/>
      <w:u w:val="single"/>
    </w:rPr>
  </w:style>
  <w:style w:type="character" w:customStyle="1" w:styleId="StyleStyle1Char">
    <w:name w:val="Style Style1 + Char"/>
    <w:basedOn w:val="Style1Char"/>
    <w:rsid w:val="007A7912"/>
    <w:rPr>
      <w:rFonts w:ascii="Times New Roman" w:eastAsiaTheme="majorEastAsia" w:hAnsi="Times New Roman" w:cs="Times New Roman" w:hint="default"/>
      <w:b/>
      <w:bCs/>
      <w:kern w:val="32"/>
      <w:sz w:val="20"/>
      <w:szCs w:val="20"/>
      <w:u w:val="single"/>
      <w:lang w:eastAsia="zh-CN"/>
    </w:rPr>
  </w:style>
  <w:style w:type="character" w:customStyle="1" w:styleId="editorname">
    <w:name w:val="editorname"/>
    <w:basedOn w:val="DefaultParagraphFont"/>
    <w:rsid w:val="007A7912"/>
  </w:style>
  <w:style w:type="character" w:customStyle="1" w:styleId="Card10f2Char">
    <w:name w:val="Card.10.f2 Char"/>
    <w:basedOn w:val="DefaultParagraphFont"/>
    <w:rsid w:val="007A7912"/>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7A7912"/>
    <w:rPr>
      <w:rFonts w:ascii="Cambria" w:hAnsi="Cambria" w:cs="Times New Roman" w:hint="default"/>
      <w:sz w:val="20"/>
      <w:szCs w:val="20"/>
    </w:rPr>
  </w:style>
  <w:style w:type="character" w:customStyle="1" w:styleId="NormalspacingChar">
    <w:name w:val="Normal + spacing Char"/>
    <w:basedOn w:val="StyleLinespacingDoubleChar"/>
    <w:rsid w:val="007A7912"/>
    <w:rPr>
      <w:rFonts w:ascii="Cambria" w:hAnsi="Cambria" w:cs="Times New Roman" w:hint="default"/>
      <w:sz w:val="20"/>
      <w:szCs w:val="20"/>
    </w:rPr>
  </w:style>
  <w:style w:type="character" w:customStyle="1" w:styleId="textbold0">
    <w:name w:val="textbold"/>
    <w:basedOn w:val="DefaultParagraphFont"/>
    <w:rsid w:val="007A7912"/>
  </w:style>
  <w:style w:type="character" w:customStyle="1" w:styleId="textitalics">
    <w:name w:val="textitalics"/>
    <w:basedOn w:val="DefaultParagraphFont"/>
    <w:rsid w:val="007A7912"/>
  </w:style>
  <w:style w:type="character" w:customStyle="1" w:styleId="cardtextsmallCharChar">
    <w:name w:val="card text small Char Char"/>
    <w:basedOn w:val="DefaultParagraphFont"/>
    <w:rsid w:val="007A7912"/>
    <w:rPr>
      <w:rFonts w:ascii="Arial Narrow" w:hAnsi="Arial Narrow" w:cs="Times New Roman" w:hint="default"/>
      <w:sz w:val="16"/>
    </w:rPr>
  </w:style>
  <w:style w:type="character" w:customStyle="1" w:styleId="reportbody1">
    <w:name w:val="reportbody1"/>
    <w:basedOn w:val="DefaultParagraphFont"/>
    <w:rsid w:val="007A7912"/>
    <w:rPr>
      <w:rFonts w:ascii="Tahoma" w:hAnsi="Tahoma" w:cs="Tahoma" w:hint="default"/>
      <w:color w:val="000000"/>
      <w:sz w:val="14"/>
      <w:szCs w:val="14"/>
    </w:rPr>
  </w:style>
  <w:style w:type="character" w:customStyle="1" w:styleId="UNDERLINECharChar0">
    <w:name w:val="UNDERLINE Char Char"/>
    <w:rsid w:val="007A7912"/>
    <w:rPr>
      <w:bCs/>
      <w:kern w:val="28"/>
      <w:szCs w:val="32"/>
      <w:u w:val="single"/>
    </w:rPr>
  </w:style>
  <w:style w:type="character" w:customStyle="1" w:styleId="Bold12">
    <w:name w:val="Bold12"/>
    <w:uiPriority w:val="1"/>
    <w:qFormat/>
    <w:rsid w:val="007A7912"/>
    <w:rPr>
      <w:rFonts w:ascii="Times New Roman" w:hAnsi="Times New Roman" w:cs="Times New Roman" w:hint="default"/>
      <w:b/>
      <w:bCs w:val="0"/>
      <w:sz w:val="24"/>
    </w:rPr>
  </w:style>
  <w:style w:type="character" w:customStyle="1" w:styleId="NotBold10Final">
    <w:name w:val="NotBold10Final"/>
    <w:uiPriority w:val="1"/>
    <w:qFormat/>
    <w:rsid w:val="007A7912"/>
    <w:rPr>
      <w:rFonts w:ascii="Times New Roman" w:hAnsi="Times New Roman" w:cs="Times New Roman" w:hint="default"/>
      <w:b w:val="0"/>
      <w:bCs w:val="0"/>
      <w:i w:val="0"/>
      <w:iCs w:val="0"/>
      <w:sz w:val="20"/>
    </w:rPr>
  </w:style>
  <w:style w:type="character" w:customStyle="1" w:styleId="gsstx">
    <w:name w:val="gsstx"/>
    <w:rsid w:val="007A7912"/>
  </w:style>
  <w:style w:type="character" w:customStyle="1" w:styleId="StyleBox12ptBold">
    <w:name w:val="Style Box + 12 pt Bold"/>
    <w:basedOn w:val="DefaultParagraphFont"/>
    <w:rsid w:val="007A7912"/>
    <w:rPr>
      <w:rFonts w:ascii="Georgia" w:hAnsi="Georgia" w:hint="default"/>
      <w:b/>
      <w:bCs/>
      <w:sz w:val="22"/>
      <w:u w:val="single"/>
      <w:bdr w:val="none" w:sz="0" w:space="0" w:color="auto" w:frame="1"/>
    </w:rPr>
  </w:style>
  <w:style w:type="character" w:customStyle="1" w:styleId="StyleBox12pt">
    <w:name w:val="Style Box + 12 pt"/>
    <w:basedOn w:val="DefaultParagraphFont"/>
    <w:rsid w:val="007A7912"/>
    <w:rPr>
      <w:rFonts w:ascii="Georgia" w:hAnsi="Georgia" w:hint="default"/>
      <w:b w:val="0"/>
      <w:bCs w:val="0"/>
      <w:sz w:val="22"/>
      <w:u w:val="single"/>
      <w:bdr w:val="none" w:sz="0" w:space="0" w:color="auto" w:frame="1"/>
    </w:rPr>
  </w:style>
  <w:style w:type="character" w:customStyle="1" w:styleId="StyleEmphasisEvidenceMinimizedminimizedHighlightedtag2Size1">
    <w:name w:val="Style EmphasisEvidenceMinimizedminimizedHighlightedtag2Size 1..."/>
    <w:basedOn w:val="Emphasis"/>
    <w:rsid w:val="007A7912"/>
    <w:rPr>
      <w:rFonts w:ascii="Georgia" w:hAnsi="Georgia" w:cs="Calibri"/>
      <w:b w:val="0"/>
      <w:bCs/>
      <w:i/>
      <w:iCs/>
      <w:sz w:val="22"/>
      <w:u w:val="single"/>
      <w:bdr w:val="none" w:sz="0" w:space="0" w:color="auto" w:frame="1"/>
    </w:rPr>
  </w:style>
  <w:style w:type="character" w:customStyle="1" w:styleId="bcktital">
    <w:name w:val="bckt_ital"/>
    <w:rsid w:val="007A7912"/>
  </w:style>
  <w:style w:type="character" w:customStyle="1" w:styleId="StyleGaramondText1">
    <w:name w:val="Style Garamond Text 1"/>
    <w:basedOn w:val="DefaultParagraphFont"/>
    <w:rsid w:val="007A7912"/>
    <w:rPr>
      <w:rFonts w:ascii="Georgia" w:hAnsi="Georgia" w:hint="default"/>
      <w:color w:val="0D0D0D" w:themeColor="text1" w:themeTint="F2"/>
      <w:sz w:val="22"/>
    </w:rPr>
  </w:style>
  <w:style w:type="character" w:customStyle="1" w:styleId="StyleGaramondText1Underline">
    <w:name w:val="Style Garamond Text 1 Underline"/>
    <w:basedOn w:val="DefaultParagraphFont"/>
    <w:rsid w:val="007A7912"/>
    <w:rPr>
      <w:rFonts w:ascii="Georgia" w:hAnsi="Georgia" w:hint="default"/>
      <w:color w:val="0D0D0D" w:themeColor="text1" w:themeTint="F2"/>
      <w:sz w:val="22"/>
      <w:u w:val="single"/>
    </w:rPr>
  </w:style>
  <w:style w:type="character" w:customStyle="1" w:styleId="CardChar2">
    <w:name w:val="Card Char2"/>
    <w:basedOn w:val="DefaultParagraphFont"/>
    <w:rsid w:val="007A7912"/>
    <w:rPr>
      <w:rFonts w:ascii="Times New Roman" w:eastAsia="Times New Roman" w:hAnsi="Times New Roman" w:cs="Times New Roman" w:hint="default"/>
      <w:bCs/>
      <w:color w:val="000000"/>
      <w:sz w:val="20"/>
      <w:szCs w:val="20"/>
    </w:rPr>
  </w:style>
  <w:style w:type="character" w:customStyle="1" w:styleId="A13">
    <w:name w:val="A13"/>
    <w:rsid w:val="007A7912"/>
    <w:rPr>
      <w:rFonts w:ascii="Baskerville" w:hAnsi="Baskerville" w:cs="Baskerville" w:hint="default"/>
      <w:color w:val="000000"/>
      <w:sz w:val="106"/>
      <w:szCs w:val="106"/>
    </w:rPr>
  </w:style>
  <w:style w:type="character" w:customStyle="1" w:styleId="A17">
    <w:name w:val="A17"/>
    <w:rsid w:val="007A7912"/>
    <w:rPr>
      <w:rFonts w:ascii="Baskerville" w:hAnsi="Baskerville" w:cs="Baskerville" w:hint="default"/>
      <w:color w:val="000000"/>
      <w:sz w:val="12"/>
      <w:szCs w:val="12"/>
    </w:rPr>
  </w:style>
  <w:style w:type="character" w:customStyle="1" w:styleId="A14">
    <w:name w:val="A14"/>
    <w:rsid w:val="007A7912"/>
    <w:rPr>
      <w:rFonts w:ascii="Frutiger 45 Light" w:hAnsi="Frutiger 45 Light" w:cs="Frutiger 45 Light" w:hint="default"/>
      <w:b/>
      <w:bCs/>
      <w:i/>
      <w:iCs/>
      <w:color w:val="000000"/>
      <w:sz w:val="36"/>
      <w:szCs w:val="36"/>
    </w:rPr>
  </w:style>
  <w:style w:type="character" w:customStyle="1" w:styleId="A200">
    <w:name w:val="A20"/>
    <w:rsid w:val="007A7912"/>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7A7912"/>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7A7912"/>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7A7912"/>
    <w:rPr>
      <w:rFonts w:ascii="Arial" w:hAnsi="Arial" w:cs="Arial" w:hint="default"/>
      <w:b/>
      <w:bCs/>
      <w:iCs/>
      <w:sz w:val="36"/>
      <w:szCs w:val="28"/>
      <w:u w:val="single"/>
      <w:lang w:val="en-US" w:eastAsia="en-US" w:bidi="ar-SA"/>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7A7912"/>
    <w:rPr>
      <w:rFonts w:ascii="Arial" w:hAnsi="Arial" w:cs="Arial" w:hint="default"/>
      <w:b/>
      <w:bCs/>
      <w:sz w:val="24"/>
      <w:szCs w:val="26"/>
      <w:lang w:val="en-US" w:eastAsia="en-US" w:bidi="ar-SA"/>
    </w:rPr>
  </w:style>
  <w:style w:type="character" w:customStyle="1" w:styleId="brief-smalltext0">
    <w:name w:val="brief-smalltext"/>
    <w:basedOn w:val="DefaultParagraphFont"/>
    <w:rsid w:val="007A7912"/>
  </w:style>
  <w:style w:type="character" w:customStyle="1" w:styleId="style52">
    <w:name w:val="style5"/>
    <w:basedOn w:val="DefaultParagraphFont"/>
    <w:rsid w:val="007A7912"/>
  </w:style>
  <w:style w:type="character" w:customStyle="1" w:styleId="TagCharCharCharCharCharChar">
    <w:name w:val="Tag Char Char Char Char Char Char"/>
    <w:rsid w:val="007A7912"/>
    <w:rPr>
      <w:rFonts w:ascii="Arial" w:hAnsi="Arial" w:cs="Arial" w:hint="default"/>
      <w:b/>
      <w:bCs/>
      <w:sz w:val="24"/>
      <w:szCs w:val="26"/>
      <w:lang w:val="en-US" w:eastAsia="en-US" w:bidi="ar-SA"/>
    </w:rPr>
  </w:style>
  <w:style w:type="character" w:customStyle="1" w:styleId="pmterms2">
    <w:name w:val="pmterms2"/>
    <w:basedOn w:val="DefaultParagraphFont"/>
    <w:rsid w:val="007A7912"/>
  </w:style>
  <w:style w:type="character" w:customStyle="1" w:styleId="pmterms3">
    <w:name w:val="pmterms3"/>
    <w:basedOn w:val="DefaultParagraphFont"/>
    <w:rsid w:val="007A7912"/>
  </w:style>
  <w:style w:type="character" w:customStyle="1" w:styleId="interiorheadline">
    <w:name w:val="interiorheadline"/>
    <w:basedOn w:val="DefaultParagraphFont"/>
    <w:rsid w:val="007A7912"/>
  </w:style>
  <w:style w:type="character" w:customStyle="1" w:styleId="Heading31CharCharCharChar1">
    <w:name w:val="Heading 31 Char Char Char Char1"/>
    <w:rsid w:val="007A7912"/>
    <w:rPr>
      <w:rFonts w:ascii="Arial" w:hAnsi="Arial" w:cs="Arial" w:hint="default"/>
      <w:b/>
      <w:bCs/>
      <w:sz w:val="24"/>
      <w:szCs w:val="26"/>
      <w:lang w:val="en-US" w:eastAsia="en-US" w:bidi="ar-SA"/>
    </w:rPr>
  </w:style>
  <w:style w:type="character" w:customStyle="1" w:styleId="Heading31CharCharChar">
    <w:name w:val="Heading 31 Char Char Char"/>
    <w:rsid w:val="007A7912"/>
    <w:rPr>
      <w:rFonts w:ascii="Arial" w:hAnsi="Arial" w:cs="Arial" w:hint="default"/>
      <w:b/>
      <w:bCs/>
      <w:sz w:val="24"/>
      <w:szCs w:val="26"/>
      <w:lang w:val="en-US" w:eastAsia="en-US" w:bidi="ar-SA"/>
    </w:rPr>
  </w:style>
  <w:style w:type="character" w:customStyle="1" w:styleId="CharChar33">
    <w:name w:val="Char Char33"/>
    <w:rsid w:val="007A7912"/>
    <w:rPr>
      <w:rFonts w:ascii="Arial" w:hAnsi="Arial" w:cs="Arial" w:hint="default"/>
      <w:b/>
      <w:bCs/>
      <w:szCs w:val="32"/>
      <w:lang w:val="en-US" w:eastAsia="en-US" w:bidi="ar-SA"/>
    </w:rPr>
  </w:style>
  <w:style w:type="character" w:customStyle="1" w:styleId="CharChar117">
    <w:name w:val="Char Char117"/>
    <w:rsid w:val="007A7912"/>
    <w:rPr>
      <w:rFonts w:ascii="Arial" w:hAnsi="Arial" w:cs="Arial" w:hint="default"/>
      <w:bCs/>
      <w:szCs w:val="26"/>
      <w:u w:val="single"/>
      <w:lang w:val="en-US" w:eastAsia="en-US" w:bidi="ar-SA"/>
    </w:rPr>
  </w:style>
  <w:style w:type="character" w:customStyle="1" w:styleId="prnewsspan">
    <w:name w:val="prnews_span"/>
    <w:basedOn w:val="DefaultParagraphFont"/>
    <w:rsid w:val="007A7912"/>
  </w:style>
  <w:style w:type="table" w:customStyle="1" w:styleId="ColorfulGrid-Accent11">
    <w:name w:val="Colorful Grid - Accent 11"/>
    <w:basedOn w:val="TableNormal"/>
    <w:uiPriority w:val="29"/>
    <w:semiHidden/>
    <w:rsid w:val="007A7912"/>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
    <w:name w:val="Table Grid1"/>
    <w:basedOn w:val="TableNormal"/>
    <w:rsid w:val="007A7912"/>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7A7912"/>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ColorfulGrid-Accent12">
    <w:name w:val="Colorful Grid - Accent 12"/>
    <w:basedOn w:val="TableNormal"/>
    <w:uiPriority w:val="29"/>
    <w:semiHidden/>
    <w:rsid w:val="007A7912"/>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2">
    <w:name w:val="Table Grid2"/>
    <w:basedOn w:val="TableNormal"/>
    <w:rsid w:val="007A7912"/>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7A7912"/>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1">
    <w:name w:val="Table Grid11"/>
    <w:basedOn w:val="TableNormal"/>
    <w:rsid w:val="007A7912"/>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7A7912"/>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3">
    <w:name w:val="Table Grid3"/>
    <w:basedOn w:val="TableNormal"/>
    <w:rsid w:val="007A7912"/>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7A7912"/>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2">
    <w:name w:val="Table Grid12"/>
    <w:basedOn w:val="TableNormal"/>
    <w:rsid w:val="007A7912"/>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7A7912"/>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4">
    <w:name w:val="Table Grid4"/>
    <w:basedOn w:val="TableNormal"/>
    <w:rsid w:val="007A7912"/>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7A7912"/>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Grid13">
    <w:name w:val="Table Grid13"/>
    <w:basedOn w:val="TableNormal"/>
    <w:rsid w:val="007A7912"/>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lineCharChar2CharCharCharChar">
    <w:name w:val="Underline Char Char2 Char Char Char Char"/>
    <w:basedOn w:val="Normal"/>
    <w:link w:val="UnderlineCharChar2CharCharCharCharChar"/>
    <w:qFormat/>
    <w:rsid w:val="007A7912"/>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7A7912"/>
    <w:rPr>
      <w:rFonts w:ascii="Calibri" w:eastAsia="MS Mincho" w:hAnsi="Calibri" w:cs="Calibri"/>
      <w:u w:val="single"/>
    </w:rPr>
  </w:style>
  <w:style w:type="paragraph" w:customStyle="1" w:styleId="BoldandUnderlineCharChar1Char">
    <w:name w:val="Bold and Underline Char Char1 Char"/>
    <w:basedOn w:val="Normal"/>
    <w:link w:val="BoldandUnderlineCharChar1CharChar"/>
    <w:qFormat/>
    <w:rsid w:val="007A7912"/>
    <w:rPr>
      <w:rFonts w:eastAsia="MS Mincho"/>
      <w:b/>
      <w:u w:val="single"/>
    </w:rPr>
  </w:style>
  <w:style w:type="character" w:customStyle="1" w:styleId="BoldandUnderlineCharChar1CharChar">
    <w:name w:val="Bold and Underline Char Char1 Char Char"/>
    <w:basedOn w:val="DefaultParagraphFont"/>
    <w:link w:val="BoldandUnderlineCharChar1Char"/>
    <w:rsid w:val="007A7912"/>
    <w:rPr>
      <w:rFonts w:ascii="Calibri" w:eastAsia="MS Mincho" w:hAnsi="Calibri" w:cs="Calibri"/>
      <w:b/>
      <w:u w:val="single"/>
    </w:rPr>
  </w:style>
  <w:style w:type="character" w:customStyle="1" w:styleId="SubtitleChar2">
    <w:name w:val="Subtitle Char2"/>
    <w:basedOn w:val="DefaultParagraphFont"/>
    <w:uiPriority w:val="11"/>
    <w:rsid w:val="007A7912"/>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7A7912"/>
  </w:style>
  <w:style w:type="character" w:customStyle="1" w:styleId="m1575249786560259391gmail-style13ptbold">
    <w:name w:val="m_1575249786560259391gmail-style13ptbold"/>
    <w:basedOn w:val="DefaultParagraphFont"/>
    <w:rsid w:val="007A7912"/>
  </w:style>
  <w:style w:type="paragraph" w:customStyle="1" w:styleId="m-8120030040935583278gmail-msonospacing">
    <w:name w:val="m_-8120030040935583278gmail-msonospacing"/>
    <w:basedOn w:val="Normal"/>
    <w:qFormat/>
    <w:rsid w:val="007A7912"/>
    <w:pPr>
      <w:spacing w:before="100" w:beforeAutospacing="1" w:after="100" w:afterAutospacing="1"/>
    </w:pPr>
    <w:rPr>
      <w:rFonts w:eastAsia="Times New Roman"/>
      <w:sz w:val="24"/>
    </w:rPr>
  </w:style>
  <w:style w:type="character" w:customStyle="1" w:styleId="m-8120030040935583278gmail-style13ptbold">
    <w:name w:val="m_-8120030040935583278gmail-style13ptbold"/>
    <w:basedOn w:val="DefaultParagraphFont"/>
    <w:rsid w:val="007A7912"/>
  </w:style>
  <w:style w:type="character" w:customStyle="1" w:styleId="m-8120030040935583278gmail-styleunderline">
    <w:name w:val="m_-8120030040935583278gmail-styleunderline"/>
    <w:basedOn w:val="DefaultParagraphFont"/>
    <w:rsid w:val="007A7912"/>
  </w:style>
  <w:style w:type="character" w:customStyle="1" w:styleId="m3640724044946509868gmail-m-753298044461936151gmail-style13ptbold">
    <w:name w:val="m_3640724044946509868gmail-m_-753298044461936151gmail-style13ptbold"/>
    <w:basedOn w:val="DefaultParagraphFont"/>
    <w:rsid w:val="007A7912"/>
  </w:style>
  <w:style w:type="character" w:customStyle="1" w:styleId="m3640724044946509868gmail-m-753298044461936151gmail-styleunderline">
    <w:name w:val="m_3640724044946509868gmail-m_-753298044461936151gmail-styleunderline"/>
    <w:basedOn w:val="DefaultParagraphFont"/>
    <w:rsid w:val="007A7912"/>
  </w:style>
  <w:style w:type="character" w:customStyle="1" w:styleId="m6193703118997007224gmail-style13ptbold">
    <w:name w:val="m_6193703118997007224gmail-style13ptbold"/>
    <w:basedOn w:val="DefaultParagraphFont"/>
    <w:rsid w:val="007A7912"/>
  </w:style>
  <w:style w:type="character" w:customStyle="1" w:styleId="m6193703118997007224gmail-styleunderline">
    <w:name w:val="m_6193703118997007224gmail-styleunderline"/>
    <w:basedOn w:val="DefaultParagraphFont"/>
    <w:rsid w:val="007A7912"/>
  </w:style>
  <w:style w:type="character" w:customStyle="1" w:styleId="m-1239616313416637319gmail-style13ptbold">
    <w:name w:val="m_-1239616313416637319gmail-style13ptbold"/>
    <w:basedOn w:val="DefaultParagraphFont"/>
    <w:rsid w:val="007A7912"/>
  </w:style>
  <w:style w:type="character" w:customStyle="1" w:styleId="m-1239616313416637319gmail-styleunderline">
    <w:name w:val="m_-1239616313416637319gmail-styleunderline"/>
    <w:basedOn w:val="DefaultParagraphFont"/>
    <w:rsid w:val="007A7912"/>
  </w:style>
  <w:style w:type="paragraph" w:customStyle="1" w:styleId="m-5451374272084387600gmail-msonormal">
    <w:name w:val="m_-5451374272084387600gmail-msonormal"/>
    <w:basedOn w:val="Normal"/>
    <w:qFormat/>
    <w:rsid w:val="007A7912"/>
    <w:pPr>
      <w:spacing w:before="100" w:beforeAutospacing="1" w:after="100" w:afterAutospacing="1"/>
    </w:pPr>
    <w:rPr>
      <w:rFonts w:eastAsia="Times New Roman"/>
      <w:sz w:val="24"/>
    </w:rPr>
  </w:style>
  <w:style w:type="character" w:customStyle="1" w:styleId="m-5451374272084387600gmail-style13ptbold">
    <w:name w:val="m_-5451374272084387600gmail-style13ptbold"/>
    <w:basedOn w:val="DefaultParagraphFont"/>
    <w:rsid w:val="007A7912"/>
  </w:style>
  <w:style w:type="character" w:customStyle="1" w:styleId="m-5451374272084387600gmail-styleunderline">
    <w:name w:val="m_-5451374272084387600gmail-styleunderline"/>
    <w:basedOn w:val="DefaultParagraphFont"/>
    <w:rsid w:val="007A7912"/>
  </w:style>
  <w:style w:type="character" w:customStyle="1" w:styleId="standardtext1b">
    <w:name w:val="standardtext1b"/>
    <w:basedOn w:val="DefaultParagraphFont"/>
    <w:rsid w:val="007A7912"/>
  </w:style>
  <w:style w:type="character" w:customStyle="1" w:styleId="postsubtitle">
    <w:name w:val="post_subtitle"/>
    <w:basedOn w:val="DefaultParagraphFont"/>
    <w:rsid w:val="007A7912"/>
  </w:style>
  <w:style w:type="character" w:customStyle="1" w:styleId="m8349405746915611004gmail-styleunderline">
    <w:name w:val="m_8349405746915611004gmail-styleunderline"/>
    <w:basedOn w:val="DefaultParagraphFont"/>
    <w:rsid w:val="007A7912"/>
  </w:style>
  <w:style w:type="character" w:customStyle="1" w:styleId="m-8890476860932431250gmail-styleunderline">
    <w:name w:val="m_-8890476860932431250gmail-styleunderline"/>
    <w:basedOn w:val="DefaultParagraphFont"/>
    <w:rsid w:val="007A7912"/>
  </w:style>
  <w:style w:type="character" w:customStyle="1" w:styleId="m-7985672042231231606gmail-style13ptbold">
    <w:name w:val="m_-7985672042231231606gmail-style13ptbold"/>
    <w:basedOn w:val="DefaultParagraphFont"/>
    <w:rsid w:val="007A7912"/>
  </w:style>
  <w:style w:type="character" w:customStyle="1" w:styleId="m-7985672042231231606gmail-styleunderline">
    <w:name w:val="m_-7985672042231231606gmail-styleunderline"/>
    <w:basedOn w:val="DefaultParagraphFont"/>
    <w:rsid w:val="007A7912"/>
  </w:style>
  <w:style w:type="paragraph" w:customStyle="1" w:styleId="StylecardArialNarrow9pt">
    <w:name w:val="Style card + Arial Narrow 9 pt"/>
    <w:basedOn w:val="Normal"/>
    <w:link w:val="StylecardArialNarrow9ptChar"/>
    <w:qFormat/>
    <w:rsid w:val="007A7912"/>
    <w:pPr>
      <w:ind w:left="288" w:right="288"/>
    </w:pPr>
    <w:rPr>
      <w:rFonts w:eastAsia="Times New Roman"/>
      <w:sz w:val="16"/>
    </w:rPr>
  </w:style>
  <w:style w:type="character" w:customStyle="1" w:styleId="StylecardArialNarrow9ptChar">
    <w:name w:val="Style card + Arial Narrow 9 pt Char"/>
    <w:link w:val="StylecardArialNarrow9pt"/>
    <w:rsid w:val="007A7912"/>
    <w:rPr>
      <w:rFonts w:ascii="Calibri" w:eastAsia="Times New Roman" w:hAnsi="Calibri" w:cs="Calibri"/>
      <w:sz w:val="16"/>
    </w:rPr>
  </w:style>
  <w:style w:type="character" w:customStyle="1" w:styleId="StyleunderlineArialNarrow9pt">
    <w:name w:val="Style underline + Arial Narrow 9 pt"/>
    <w:basedOn w:val="underline"/>
    <w:rsid w:val="007A7912"/>
    <w:rPr>
      <w:rFonts w:ascii="Calibri" w:hAnsi="Calibri"/>
      <w:b/>
      <w:iCs/>
      <w:sz w:val="20"/>
      <w:u w:val="single"/>
    </w:rPr>
  </w:style>
  <w:style w:type="character" w:customStyle="1" w:styleId="StyleMinimizeCharArialNarrow9pt">
    <w:name w:val="Style Minimize Char + Arial Narrow 9 pt"/>
    <w:basedOn w:val="MinimizeChar"/>
    <w:rsid w:val="007A7912"/>
    <w:rPr>
      <w:rFonts w:ascii="Arial" w:eastAsia="Times New Roman" w:hAnsi="Arial" w:cs="Calibri"/>
      <w:color w:val="000000"/>
      <w:sz w:val="20"/>
      <w:szCs w:val="20"/>
      <w:lang w:val="en-US" w:eastAsia="en-US" w:bidi="ar-SA"/>
    </w:rPr>
  </w:style>
  <w:style w:type="character" w:customStyle="1" w:styleId="Bodytext5">
    <w:name w:val="Body text_"/>
    <w:basedOn w:val="DefaultParagraphFont"/>
    <w:rsid w:val="007A7912"/>
    <w:rPr>
      <w:rFonts w:ascii="Palatino Linotype" w:eastAsia="Palatino Linotype" w:hAnsi="Palatino Linotype" w:cs="Palatino Linotype"/>
      <w:sz w:val="17"/>
      <w:szCs w:val="17"/>
      <w:shd w:val="clear" w:color="auto" w:fill="FFFFFF"/>
    </w:rPr>
  </w:style>
  <w:style w:type="paragraph" w:customStyle="1" w:styleId="slate-paragraph">
    <w:name w:val="slate-paragraph"/>
    <w:basedOn w:val="Normal"/>
    <w:qFormat/>
    <w:rsid w:val="007A7912"/>
    <w:pPr>
      <w:spacing w:before="100" w:beforeAutospacing="1" w:after="100" w:afterAutospacing="1"/>
    </w:pPr>
    <w:rPr>
      <w:rFonts w:eastAsia="Times New Roman"/>
      <w:sz w:val="24"/>
    </w:rPr>
  </w:style>
  <w:style w:type="paragraph" w:customStyle="1" w:styleId="CardText20">
    <w:name w:val="Card Text2"/>
    <w:basedOn w:val="Normal"/>
    <w:uiPriority w:val="4"/>
    <w:qFormat/>
    <w:rsid w:val="007A7912"/>
    <w:pPr>
      <w:ind w:left="288" w:right="288"/>
    </w:pPr>
    <w:rPr>
      <w:sz w:val="16"/>
    </w:rPr>
  </w:style>
  <w:style w:type="character" w:customStyle="1" w:styleId="StyletinyBoldChar">
    <w:name w:val="Style tiny + Bold Char"/>
    <w:basedOn w:val="tinyChar"/>
    <w:link w:val="StyletinyBold"/>
    <w:locked/>
    <w:rsid w:val="007A7912"/>
    <w:rPr>
      <w:rFonts w:ascii="Georgia" w:eastAsia="Malgun Gothic" w:hAnsi="Georgia" w:cs="Times New Roman"/>
      <w:bCs/>
      <w:sz w:val="12"/>
      <w:szCs w:val="24"/>
      <w:lang w:eastAsia="ko-KR"/>
    </w:rPr>
  </w:style>
  <w:style w:type="paragraph" w:customStyle="1" w:styleId="StyletinyBold">
    <w:name w:val="Style tiny + Bold"/>
    <w:basedOn w:val="tiny"/>
    <w:link w:val="StyletinyBoldChar"/>
    <w:qFormat/>
    <w:rsid w:val="007A7912"/>
    <w:rPr>
      <w:rFonts w:ascii="Georgia" w:hAnsi="Georgia"/>
      <w:bCs/>
      <w:lang w:eastAsia="ko-KR"/>
    </w:rPr>
  </w:style>
  <w:style w:type="character" w:customStyle="1" w:styleId="m-7723935538954412833gmail-styleunderline">
    <w:name w:val="m_-7723935538954412833gmail-styleunderline"/>
    <w:basedOn w:val="DefaultParagraphFont"/>
    <w:rsid w:val="007A7912"/>
  </w:style>
  <w:style w:type="character" w:customStyle="1" w:styleId="m8315103747088905037gmail-style13ptbold">
    <w:name w:val="m_8315103747088905037gmail-style13ptbold"/>
    <w:basedOn w:val="DefaultParagraphFont"/>
    <w:rsid w:val="007A7912"/>
  </w:style>
  <w:style w:type="character" w:customStyle="1" w:styleId="m8315103747088905037gmail-styleunderline">
    <w:name w:val="m_8315103747088905037gmail-styleunderline"/>
    <w:basedOn w:val="DefaultParagraphFont"/>
    <w:rsid w:val="007A7912"/>
  </w:style>
  <w:style w:type="character" w:customStyle="1" w:styleId="m-5918764401038664981gmail-heading4char">
    <w:name w:val="m_-5918764401038664981gmail-heading4char"/>
    <w:basedOn w:val="DefaultParagraphFont"/>
    <w:rsid w:val="007A7912"/>
  </w:style>
  <w:style w:type="character" w:customStyle="1" w:styleId="m-5918764401038664981gmail-styleunderline">
    <w:name w:val="m_-5918764401038664981gmail-styleunderline"/>
    <w:basedOn w:val="DefaultParagraphFont"/>
    <w:rsid w:val="007A7912"/>
  </w:style>
  <w:style w:type="character" w:customStyle="1" w:styleId="SmallFont5pt">
    <w:name w:val="Small Font (5 pt)"/>
    <w:rsid w:val="007A7912"/>
    <w:rPr>
      <w:sz w:val="10"/>
    </w:rPr>
  </w:style>
  <w:style w:type="character" w:customStyle="1" w:styleId="11">
    <w:name w:val="11"/>
    <w:rsid w:val="007A7912"/>
    <w:rPr>
      <w:rFonts w:ascii="Arial" w:hAnsi="Arial" w:cs="Arial" w:hint="default"/>
      <w:bCs/>
      <w:sz w:val="20"/>
      <w:u w:val="single"/>
      <w:lang w:val="en-US" w:eastAsia="en-US" w:bidi="ar-SA"/>
    </w:rPr>
  </w:style>
  <w:style w:type="paragraph" w:customStyle="1" w:styleId="card2">
    <w:name w:val="%card"/>
    <w:basedOn w:val="Normal"/>
    <w:link w:val="cardChar3"/>
    <w:uiPriority w:val="99"/>
    <w:qFormat/>
    <w:rsid w:val="007A7912"/>
    <w:pPr>
      <w:ind w:left="288" w:right="288"/>
    </w:pPr>
    <w:rPr>
      <w:rFonts w:ascii="Times New Roman" w:eastAsia="Times New Roman" w:hAnsi="Times New Roman"/>
      <w:sz w:val="20"/>
      <w:szCs w:val="20"/>
    </w:rPr>
  </w:style>
  <w:style w:type="character" w:customStyle="1" w:styleId="cardChar3">
    <w:name w:val="%card Char"/>
    <w:link w:val="card2"/>
    <w:uiPriority w:val="99"/>
    <w:rsid w:val="007A7912"/>
    <w:rPr>
      <w:rFonts w:ascii="Times New Roman" w:eastAsia="Times New Roman" w:hAnsi="Times New Roman" w:cs="Calibri"/>
      <w:sz w:val="20"/>
      <w:szCs w:val="20"/>
    </w:rPr>
  </w:style>
  <w:style w:type="paragraph" w:customStyle="1" w:styleId="p">
    <w:name w:val="p"/>
    <w:basedOn w:val="Normal"/>
    <w:rsid w:val="007A7912"/>
    <w:pPr>
      <w:spacing w:before="100" w:beforeAutospacing="1" w:after="100" w:afterAutospacing="1" w:line="240" w:lineRule="auto"/>
    </w:pPr>
    <w:rPr>
      <w:rFonts w:ascii="Times New Roman" w:eastAsia="Times New Roman" w:hAnsi="Times New Roman" w:cs="Times New Roman"/>
      <w:sz w:val="24"/>
    </w:rPr>
  </w:style>
  <w:style w:type="paragraph" w:customStyle="1" w:styleId="Caption4">
    <w:name w:val="Caption4"/>
    <w:basedOn w:val="Normal"/>
    <w:rsid w:val="007A7912"/>
    <w:pPr>
      <w:spacing w:before="100" w:beforeAutospacing="1" w:after="100" w:afterAutospacing="1" w:line="240" w:lineRule="auto"/>
    </w:pPr>
    <w:rPr>
      <w:rFonts w:ascii="Times New Roman" w:eastAsia="Times New Roman" w:hAnsi="Times New Roman" w:cs="Times New Roman"/>
      <w:sz w:val="24"/>
    </w:rPr>
  </w:style>
  <w:style w:type="character" w:customStyle="1" w:styleId="enhanced-reference">
    <w:name w:val="enhanced-reference"/>
    <w:basedOn w:val="DefaultParagraphFont"/>
    <w:rsid w:val="007A7912"/>
  </w:style>
  <w:style w:type="character" w:customStyle="1" w:styleId="ff1">
    <w:name w:val="ff1"/>
    <w:basedOn w:val="DefaultParagraphFont"/>
    <w:rsid w:val="007A7912"/>
  </w:style>
  <w:style w:type="character" w:customStyle="1" w:styleId="ff2">
    <w:name w:val="ff2"/>
    <w:basedOn w:val="DefaultParagraphFont"/>
    <w:rsid w:val="007A7912"/>
  </w:style>
  <w:style w:type="character" w:customStyle="1" w:styleId="display">
    <w:name w:val="display"/>
    <w:basedOn w:val="DefaultParagraphFont"/>
    <w:rsid w:val="007A7912"/>
  </w:style>
  <w:style w:type="character" w:customStyle="1" w:styleId="titlechar0">
    <w:name w:val="titlechar"/>
    <w:basedOn w:val="DefaultParagraphFont"/>
    <w:rsid w:val="007A7912"/>
  </w:style>
  <w:style w:type="character" w:customStyle="1" w:styleId="vm-hook">
    <w:name w:val="vm-hook"/>
    <w:basedOn w:val="DefaultParagraphFont"/>
    <w:rsid w:val="007A7912"/>
  </w:style>
  <w:style w:type="character" w:customStyle="1" w:styleId="dfm-title">
    <w:name w:val="dfm-title"/>
    <w:basedOn w:val="DefaultParagraphFont"/>
    <w:rsid w:val="007A7912"/>
  </w:style>
  <w:style w:type="character" w:customStyle="1" w:styleId="StyleLatinBodyCalibri8pt">
    <w:name w:val="Style (Latin) +Body (Calibri) 8 pt"/>
    <w:basedOn w:val="DefaultParagraphFont"/>
    <w:rsid w:val="007A7912"/>
    <w:rPr>
      <w:rFonts w:asciiTheme="minorHAnsi" w:hAnsiTheme="minorHAnsi"/>
      <w:sz w:val="22"/>
    </w:rPr>
  </w:style>
  <w:style w:type="character" w:customStyle="1" w:styleId="ListLabel12">
    <w:name w:val="ListLabel 12"/>
    <w:qFormat/>
    <w:rsid w:val="007A7912"/>
    <w:rPr>
      <w:strike w:val="0"/>
      <w:dstrike w:val="0"/>
      <w:color w:val="000000"/>
      <w:spacing w:val="0"/>
      <w:w w:val="100"/>
      <w:sz w:val="16"/>
      <w:lang w:val="en-US"/>
    </w:rPr>
  </w:style>
  <w:style w:type="character" w:customStyle="1" w:styleId="ListLabel11">
    <w:name w:val="ListLabel 11"/>
    <w:qFormat/>
    <w:rsid w:val="007A7912"/>
    <w:rPr>
      <w:strike w:val="0"/>
      <w:dstrike w:val="0"/>
      <w:color w:val="000000"/>
      <w:spacing w:val="70"/>
      <w:w w:val="100"/>
      <w:sz w:val="16"/>
      <w:lang w:val="en-US"/>
    </w:rPr>
  </w:style>
  <w:style w:type="character" w:customStyle="1" w:styleId="ListLabel10">
    <w:name w:val="ListLabel 10"/>
    <w:qFormat/>
    <w:rsid w:val="007A7912"/>
    <w:rPr>
      <w:strike w:val="0"/>
      <w:dstrike w:val="0"/>
      <w:color w:val="000000"/>
      <w:spacing w:val="0"/>
      <w:w w:val="100"/>
      <w:sz w:val="18"/>
      <w:lang w:val="en-US"/>
    </w:rPr>
  </w:style>
  <w:style w:type="character" w:customStyle="1" w:styleId="ListLabel9">
    <w:name w:val="ListLabel 9"/>
    <w:qFormat/>
    <w:rsid w:val="007A7912"/>
    <w:rPr>
      <w:strike w:val="0"/>
      <w:dstrike w:val="0"/>
      <w:color w:val="000000"/>
      <w:spacing w:val="0"/>
      <w:w w:val="100"/>
      <w:sz w:val="21"/>
      <w:lang w:val="en-US"/>
    </w:rPr>
  </w:style>
  <w:style w:type="character" w:customStyle="1" w:styleId="ListLabel8">
    <w:name w:val="ListLabel 8"/>
    <w:qFormat/>
    <w:rsid w:val="007A7912"/>
    <w:rPr>
      <w:strike w:val="0"/>
      <w:dstrike w:val="0"/>
      <w:color w:val="000000"/>
      <w:spacing w:val="0"/>
      <w:w w:val="100"/>
      <w:sz w:val="20"/>
      <w:lang w:val="en-US"/>
    </w:rPr>
  </w:style>
  <w:style w:type="character" w:customStyle="1" w:styleId="ListLabel7">
    <w:name w:val="ListLabel 7"/>
    <w:qFormat/>
    <w:rsid w:val="007A7912"/>
    <w:rPr>
      <w:strike w:val="0"/>
      <w:dstrike w:val="0"/>
      <w:color w:val="000000"/>
      <w:spacing w:val="0"/>
      <w:w w:val="100"/>
      <w:sz w:val="20"/>
      <w:lang w:val="en-US"/>
    </w:rPr>
  </w:style>
  <w:style w:type="character" w:customStyle="1" w:styleId="ListLabel6">
    <w:name w:val="ListLabel 6"/>
    <w:qFormat/>
    <w:rsid w:val="007A7912"/>
    <w:rPr>
      <w:i/>
      <w:strike w:val="0"/>
      <w:dstrike w:val="0"/>
      <w:color w:val="000000"/>
      <w:spacing w:val="0"/>
      <w:w w:val="100"/>
      <w:sz w:val="20"/>
      <w:lang w:val="en-US"/>
    </w:rPr>
  </w:style>
  <w:style w:type="character" w:customStyle="1" w:styleId="ListLabel5">
    <w:name w:val="ListLabel 5"/>
    <w:qFormat/>
    <w:rsid w:val="007A7912"/>
    <w:rPr>
      <w:strike w:val="0"/>
      <w:dstrike w:val="0"/>
      <w:color w:val="000000"/>
      <w:spacing w:val="0"/>
      <w:w w:val="100"/>
      <w:sz w:val="20"/>
      <w:lang w:val="en-US"/>
    </w:rPr>
  </w:style>
  <w:style w:type="character" w:customStyle="1" w:styleId="ListLabel4">
    <w:name w:val="ListLabel 4"/>
    <w:qFormat/>
    <w:rsid w:val="007A7912"/>
    <w:rPr>
      <w:strike w:val="0"/>
      <w:dstrike w:val="0"/>
      <w:color w:val="000000"/>
      <w:spacing w:val="0"/>
      <w:w w:val="100"/>
      <w:sz w:val="19"/>
      <w:lang w:val="en-US"/>
    </w:rPr>
  </w:style>
  <w:style w:type="character" w:customStyle="1" w:styleId="ListLabel3">
    <w:name w:val="ListLabel 3"/>
    <w:qFormat/>
    <w:rsid w:val="007A7912"/>
    <w:rPr>
      <w:i/>
      <w:strike w:val="0"/>
      <w:dstrike w:val="0"/>
      <w:color w:val="000000"/>
      <w:spacing w:val="0"/>
      <w:w w:val="100"/>
      <w:sz w:val="20"/>
      <w:lang w:val="en-US"/>
    </w:rPr>
  </w:style>
  <w:style w:type="character" w:customStyle="1" w:styleId="ListLabel2">
    <w:name w:val="ListLabel 2"/>
    <w:qFormat/>
    <w:rsid w:val="007A7912"/>
    <w:rPr>
      <w:strike w:val="0"/>
      <w:dstrike w:val="0"/>
      <w:color w:val="000000"/>
      <w:spacing w:val="0"/>
      <w:w w:val="100"/>
      <w:sz w:val="20"/>
      <w:lang w:val="en-US"/>
    </w:rPr>
  </w:style>
  <w:style w:type="character" w:customStyle="1" w:styleId="ListLabel1">
    <w:name w:val="ListLabel 1"/>
    <w:qFormat/>
    <w:rsid w:val="007A7912"/>
    <w:rPr>
      <w:i/>
      <w:strike w:val="0"/>
      <w:dstrike w:val="0"/>
      <w:color w:val="000000"/>
      <w:spacing w:val="0"/>
      <w:w w:val="100"/>
      <w:sz w:val="18"/>
      <w:lang w:val="en-US"/>
    </w:rPr>
  </w:style>
  <w:style w:type="character" w:customStyle="1" w:styleId="tabtitle">
    <w:name w:val="tabtitle"/>
    <w:basedOn w:val="DefaultParagraphFont"/>
    <w:qFormat/>
    <w:rsid w:val="007A7912"/>
    <w:rPr>
      <w:rFonts w:cs="Times New Roman"/>
    </w:rPr>
  </w:style>
  <w:style w:type="character" w:customStyle="1" w:styleId="resultbodysmallitalic">
    <w:name w:val="resultbodysmallitalic"/>
    <w:basedOn w:val="DefaultParagraphFont"/>
    <w:qFormat/>
    <w:rsid w:val="007A7912"/>
    <w:rPr>
      <w:rFonts w:cs="Times New Roman"/>
    </w:rPr>
  </w:style>
  <w:style w:type="character" w:customStyle="1" w:styleId="resultpron">
    <w:name w:val="resultpron"/>
    <w:basedOn w:val="DefaultParagraphFont"/>
    <w:qFormat/>
    <w:rsid w:val="007A7912"/>
    <w:rPr>
      <w:rFonts w:cs="Times New Roman"/>
    </w:rPr>
  </w:style>
  <w:style w:type="character" w:customStyle="1" w:styleId="NumberingSymbols">
    <w:name w:val="Numbering Symbols"/>
    <w:qFormat/>
    <w:rsid w:val="007A7912"/>
  </w:style>
  <w:style w:type="character" w:customStyle="1" w:styleId="StrongEmphasis">
    <w:name w:val="Strong Emphasis"/>
    <w:qFormat/>
    <w:rsid w:val="007A7912"/>
    <w:rPr>
      <w:b/>
      <w:bCs/>
    </w:rPr>
  </w:style>
  <w:style w:type="character" w:customStyle="1" w:styleId="senselabel">
    <w:name w:val="sense_label"/>
    <w:basedOn w:val="DefaultParagraphFont"/>
    <w:qFormat/>
    <w:rsid w:val="007A7912"/>
  </w:style>
  <w:style w:type="character" w:customStyle="1" w:styleId="HTMLTypewriter3">
    <w:name w:val="HTML Typewriter3"/>
    <w:basedOn w:val="DefaultParagraphFont"/>
    <w:qFormat/>
    <w:rsid w:val="007A7912"/>
    <w:rPr>
      <w:rFonts w:ascii="Courier New" w:eastAsia="SimSun" w:hAnsi="Courier New" w:cs="Courier New"/>
      <w:sz w:val="20"/>
      <w:szCs w:val="20"/>
    </w:rPr>
  </w:style>
  <w:style w:type="character" w:customStyle="1" w:styleId="VisitedInternetLink">
    <w:name w:val="Visited Internet Link"/>
    <w:basedOn w:val="DefaultParagraphFont"/>
    <w:rsid w:val="007A7912"/>
    <w:rPr>
      <w:color w:val="800080"/>
      <w:u w:val="single"/>
    </w:rPr>
  </w:style>
  <w:style w:type="character" w:customStyle="1" w:styleId="domtooltips">
    <w:name w:val="domtooltips"/>
    <w:basedOn w:val="DefaultParagraphFont"/>
    <w:qFormat/>
    <w:rsid w:val="007A7912"/>
  </w:style>
  <w:style w:type="paragraph" w:customStyle="1" w:styleId="Index">
    <w:name w:val="Index"/>
    <w:basedOn w:val="Normal"/>
    <w:qFormat/>
    <w:rsid w:val="007A7912"/>
    <w:pPr>
      <w:suppressLineNumbers/>
      <w:suppressAutoHyphens/>
      <w:overflowPunct w:val="0"/>
    </w:pPr>
    <w:rPr>
      <w:rFonts w:ascii="Liberation Sans" w:eastAsia="Droid Sans Fallback" w:hAnsi="Liberation Sans" w:cs="FreeSans"/>
      <w:color w:val="00000A"/>
    </w:rPr>
  </w:style>
  <w:style w:type="paragraph" w:customStyle="1" w:styleId="Quotations">
    <w:name w:val="Quotations"/>
    <w:basedOn w:val="Normal"/>
    <w:qFormat/>
    <w:rsid w:val="007A7912"/>
    <w:pPr>
      <w:suppressAutoHyphens/>
      <w:overflowPunct w:val="0"/>
    </w:pPr>
    <w:rPr>
      <w:rFonts w:ascii="Liberation Sans" w:eastAsia="Droid Sans Fallback" w:hAnsi="Liberation Sans" w:cs="Times New Roman"/>
      <w:color w:val="00000A"/>
    </w:rPr>
  </w:style>
  <w:style w:type="paragraph" w:customStyle="1" w:styleId="FrameContents">
    <w:name w:val="Frame Contents"/>
    <w:basedOn w:val="Normal"/>
    <w:qFormat/>
    <w:rsid w:val="007A7912"/>
    <w:pPr>
      <w:suppressAutoHyphens/>
      <w:overflowPunct w:val="0"/>
    </w:pPr>
    <w:rPr>
      <w:rFonts w:ascii="Liberation Sans" w:eastAsia="Droid Sans Fallback" w:hAnsi="Liberation Sans" w:cs="Times New Roman"/>
      <w:color w:val="00000A"/>
    </w:rPr>
  </w:style>
  <w:style w:type="paragraph" w:customStyle="1" w:styleId="TAGLINE1">
    <w:name w:val="TAG LINE"/>
    <w:next w:val="Normal"/>
    <w:qFormat/>
    <w:rsid w:val="007A7912"/>
    <w:pPr>
      <w:spacing w:after="0" w:line="240" w:lineRule="auto"/>
    </w:pPr>
    <w:rPr>
      <w:rFonts w:ascii="Times New Roman" w:eastAsia="Times New Roman" w:hAnsi="Times New Roman" w:cs="Arial"/>
      <w:bCs/>
      <w:caps/>
      <w:color w:val="00000A"/>
      <w:sz w:val="20"/>
      <w:szCs w:val="20"/>
    </w:rPr>
  </w:style>
  <w:style w:type="character" w:customStyle="1" w:styleId="StyleGaramond">
    <w:name w:val="Style Garamond"/>
    <w:qFormat/>
    <w:rsid w:val="007A7912"/>
    <w:rPr>
      <w:rFonts w:ascii="Garamond" w:hAnsi="Garamond" w:cs="Garamond"/>
    </w:rPr>
  </w:style>
  <w:style w:type="character" w:customStyle="1" w:styleId="StyletagGaramondChar">
    <w:name w:val="Style tag + Garamond Char"/>
    <w:qFormat/>
    <w:rsid w:val="007A7912"/>
    <w:rPr>
      <w:rFonts w:ascii="Garamond" w:hAnsi="Garamond" w:cs="Garamond"/>
      <w:b/>
      <w:bCs/>
      <w:sz w:val="24"/>
      <w:szCs w:val="24"/>
      <w:lang w:val="en-US" w:bidi="ar-SA"/>
    </w:rPr>
  </w:style>
  <w:style w:type="character" w:customStyle="1" w:styleId="StylecardGaramond12ptUnderlineChar">
    <w:name w:val="Style card + Garamond 12 pt Underline Char"/>
    <w:qFormat/>
    <w:rsid w:val="007A7912"/>
    <w:rPr>
      <w:rFonts w:ascii="Garamond" w:hAnsi="Garamond" w:cs="Garamond"/>
      <w:sz w:val="24"/>
      <w:szCs w:val="24"/>
      <w:u w:val="single"/>
      <w:lang w:val="en-US" w:bidi="ar-SA"/>
    </w:rPr>
  </w:style>
  <w:style w:type="character" w:customStyle="1" w:styleId="WW8Num2z0">
    <w:name w:val="WW8Num2z0"/>
    <w:qFormat/>
    <w:rsid w:val="007A7912"/>
  </w:style>
  <w:style w:type="character" w:customStyle="1" w:styleId="WW8Num2z1">
    <w:name w:val="WW8Num2z1"/>
    <w:qFormat/>
    <w:rsid w:val="007A7912"/>
  </w:style>
  <w:style w:type="character" w:customStyle="1" w:styleId="WW8Num2z2">
    <w:name w:val="WW8Num2z2"/>
    <w:qFormat/>
    <w:rsid w:val="007A7912"/>
  </w:style>
  <w:style w:type="character" w:customStyle="1" w:styleId="WW8Num2z3">
    <w:name w:val="WW8Num2z3"/>
    <w:qFormat/>
    <w:rsid w:val="007A7912"/>
  </w:style>
  <w:style w:type="character" w:customStyle="1" w:styleId="WW8Num2z4">
    <w:name w:val="WW8Num2z4"/>
    <w:qFormat/>
    <w:rsid w:val="007A7912"/>
  </w:style>
  <w:style w:type="character" w:customStyle="1" w:styleId="WW8Num2z5">
    <w:name w:val="WW8Num2z5"/>
    <w:qFormat/>
    <w:rsid w:val="007A7912"/>
  </w:style>
  <w:style w:type="character" w:customStyle="1" w:styleId="WW8Num2z6">
    <w:name w:val="WW8Num2z6"/>
    <w:qFormat/>
    <w:rsid w:val="007A7912"/>
  </w:style>
  <w:style w:type="character" w:customStyle="1" w:styleId="WW8Num2z7">
    <w:name w:val="WW8Num2z7"/>
    <w:qFormat/>
    <w:rsid w:val="007A7912"/>
  </w:style>
  <w:style w:type="character" w:customStyle="1" w:styleId="WW8Num2z8">
    <w:name w:val="WW8Num2z8"/>
    <w:qFormat/>
    <w:rsid w:val="007A7912"/>
  </w:style>
  <w:style w:type="character" w:customStyle="1" w:styleId="WW8Num5z0">
    <w:name w:val="WW8Num5z0"/>
    <w:qFormat/>
    <w:rsid w:val="007A7912"/>
  </w:style>
  <w:style w:type="character" w:customStyle="1" w:styleId="WW8Num5z1">
    <w:name w:val="WW8Num5z1"/>
    <w:qFormat/>
    <w:rsid w:val="007A7912"/>
  </w:style>
  <w:style w:type="character" w:customStyle="1" w:styleId="WW8Num5z2">
    <w:name w:val="WW8Num5z2"/>
    <w:qFormat/>
    <w:rsid w:val="007A7912"/>
  </w:style>
  <w:style w:type="character" w:customStyle="1" w:styleId="WW8Num5z3">
    <w:name w:val="WW8Num5z3"/>
    <w:qFormat/>
    <w:rsid w:val="007A7912"/>
  </w:style>
  <w:style w:type="character" w:customStyle="1" w:styleId="WW8Num5z4">
    <w:name w:val="WW8Num5z4"/>
    <w:qFormat/>
    <w:rsid w:val="007A7912"/>
  </w:style>
  <w:style w:type="character" w:customStyle="1" w:styleId="WW8Num5z5">
    <w:name w:val="WW8Num5z5"/>
    <w:qFormat/>
    <w:rsid w:val="007A7912"/>
  </w:style>
  <w:style w:type="character" w:customStyle="1" w:styleId="WW8Num5z6">
    <w:name w:val="WW8Num5z6"/>
    <w:qFormat/>
    <w:rsid w:val="007A7912"/>
  </w:style>
  <w:style w:type="character" w:customStyle="1" w:styleId="WW8Num5z7">
    <w:name w:val="WW8Num5z7"/>
    <w:qFormat/>
    <w:rsid w:val="007A7912"/>
  </w:style>
  <w:style w:type="character" w:customStyle="1" w:styleId="WW8Num5z8">
    <w:name w:val="WW8Num5z8"/>
    <w:qFormat/>
    <w:rsid w:val="007A7912"/>
  </w:style>
  <w:style w:type="character" w:customStyle="1" w:styleId="CardsFont12ptCharCharCharCharCharCharCharCharCharChar">
    <w:name w:val="Cards + Font: 12 pt Char Char Char Char Char Char Char Char Char Char"/>
    <w:link w:val="CardsFont12ptCharCharCharCharCharCharCharCharChar"/>
    <w:qFormat/>
    <w:rsid w:val="007A7912"/>
    <w:rPr>
      <w:rFonts w:ascii="Georgia" w:hAnsi="Georgia" w:cs="Calibri"/>
      <w:sz w:val="24"/>
      <w:u w:val="thick"/>
    </w:rPr>
  </w:style>
  <w:style w:type="character" w:customStyle="1" w:styleId="ListLabel19">
    <w:name w:val="ListLabel 19"/>
    <w:qFormat/>
    <w:rsid w:val="007A7912"/>
    <w:rPr>
      <w:b/>
      <w:i/>
      <w:strike w:val="0"/>
      <w:dstrike w:val="0"/>
      <w:spacing w:val="0"/>
      <w:w w:val="100"/>
      <w:sz w:val="26"/>
    </w:rPr>
  </w:style>
  <w:style w:type="numbering" w:customStyle="1" w:styleId="WW8Num2">
    <w:name w:val="WW8Num2"/>
    <w:qFormat/>
    <w:rsid w:val="007A7912"/>
  </w:style>
  <w:style w:type="numbering" w:customStyle="1" w:styleId="WW8Num5">
    <w:name w:val="WW8Num5"/>
    <w:qFormat/>
    <w:rsid w:val="007A7912"/>
  </w:style>
  <w:style w:type="paragraph" w:customStyle="1" w:styleId="NewDebate">
    <w:name w:val="New Debate"/>
    <w:basedOn w:val="Heading4"/>
    <w:link w:val="NewDebateChar"/>
    <w:uiPriority w:val="4"/>
    <w:qFormat/>
    <w:rsid w:val="007A7912"/>
    <w:rPr>
      <w:rFonts w:ascii="Times New Roman" w:hAnsi="Times New Roman"/>
    </w:rPr>
  </w:style>
  <w:style w:type="character" w:customStyle="1" w:styleId="NewDebateChar">
    <w:name w:val="New Debate Char"/>
    <w:basedOn w:val="DefaultParagraphFont"/>
    <w:link w:val="NewDebate"/>
    <w:uiPriority w:val="4"/>
    <w:rsid w:val="007A7912"/>
    <w:rPr>
      <w:rFonts w:ascii="Times New Roman" w:eastAsiaTheme="majorEastAsia" w:hAnsi="Times New Roman" w:cstheme="majorBidi"/>
      <w:b/>
      <w:iCs/>
      <w:sz w:val="26"/>
    </w:rPr>
  </w:style>
  <w:style w:type="character" w:customStyle="1" w:styleId="SmallFontCharCharCharChar">
    <w:name w:val="Small Font Char Char Char Char"/>
    <w:basedOn w:val="DefaultParagraphFont"/>
    <w:rsid w:val="007A7912"/>
    <w:rPr>
      <w:rFonts w:ascii="Arial" w:hAnsi="Arial"/>
      <w:sz w:val="12"/>
      <w:szCs w:val="24"/>
    </w:rPr>
  </w:style>
  <w:style w:type="character" w:customStyle="1" w:styleId="regtext">
    <w:name w:val="regtext"/>
    <w:basedOn w:val="DefaultParagraphFont"/>
    <w:rsid w:val="007A7912"/>
  </w:style>
  <w:style w:type="character" w:customStyle="1" w:styleId="bps-topic-ident">
    <w:name w:val="bps-topic-ident"/>
    <w:basedOn w:val="DefaultParagraphFont"/>
    <w:rsid w:val="007A7912"/>
  </w:style>
  <w:style w:type="paragraph" w:customStyle="1" w:styleId="tagcite1">
    <w:name w:val="tagcite"/>
    <w:basedOn w:val="Normal"/>
    <w:qFormat/>
    <w:rsid w:val="007A7912"/>
    <w:rPr>
      <w:rFonts w:ascii="Times New Roman" w:eastAsia="Times New Roman" w:hAnsi="Times New Roman" w:cs="Times New Roman"/>
      <w:b/>
    </w:rPr>
  </w:style>
  <w:style w:type="paragraph" w:customStyle="1" w:styleId="Regular">
    <w:name w:val="Regular"/>
    <w:link w:val="RegularChar"/>
    <w:rsid w:val="007A7912"/>
    <w:pPr>
      <w:spacing w:after="0" w:line="240" w:lineRule="auto"/>
    </w:pPr>
    <w:rPr>
      <w:rFonts w:ascii="Garamond" w:eastAsia="Times New Roman" w:hAnsi="Garamond" w:cs="Arial"/>
      <w:bCs/>
      <w:kern w:val="20"/>
      <w:sz w:val="20"/>
      <w:szCs w:val="32"/>
    </w:rPr>
  </w:style>
  <w:style w:type="paragraph" w:customStyle="1" w:styleId="Boldunderline1">
    <w:name w:val="Bold underline"/>
    <w:basedOn w:val="Normal"/>
    <w:rsid w:val="007A7912"/>
    <w:rPr>
      <w:rFonts w:ascii="Times New Roman" w:eastAsia="Times New Roman" w:hAnsi="Times New Roman"/>
      <w:b/>
      <w:bCs/>
      <w:kern w:val="20"/>
      <w:sz w:val="20"/>
      <w:szCs w:val="32"/>
      <w:u w:val="single"/>
    </w:rPr>
  </w:style>
  <w:style w:type="character" w:customStyle="1" w:styleId="BoldunderlineChar4">
    <w:name w:val="Bold underline Char"/>
    <w:basedOn w:val="DefaultParagraphFont"/>
    <w:rsid w:val="007A7912"/>
    <w:rPr>
      <w:rFonts w:ascii="Garamond" w:hAnsi="Garamond" w:cs="Arial"/>
      <w:b/>
      <w:bCs/>
      <w:kern w:val="20"/>
      <w:szCs w:val="32"/>
      <w:u w:val="single"/>
      <w:lang w:val="en-US" w:eastAsia="en-US" w:bidi="ar-SA"/>
    </w:rPr>
  </w:style>
  <w:style w:type="paragraph" w:customStyle="1" w:styleId="tag1">
    <w:name w:val="tag1"/>
    <w:basedOn w:val="Normal"/>
    <w:qFormat/>
    <w:rsid w:val="007A7912"/>
    <w:rPr>
      <w:rFonts w:ascii="Times New Roman" w:eastAsia="Times New Roman" w:hAnsi="Times New Roman" w:cs="Times New Roman"/>
      <w:b/>
      <w:szCs w:val="20"/>
    </w:rPr>
  </w:style>
  <w:style w:type="paragraph" w:customStyle="1" w:styleId="DebateCardSmall">
    <w:name w:val="Debate Card Small"/>
    <w:basedOn w:val="Normal"/>
    <w:link w:val="DebateCardSmallChar"/>
    <w:qFormat/>
    <w:rsid w:val="007A7912"/>
    <w:pPr>
      <w:autoSpaceDE w:val="0"/>
      <w:autoSpaceDN w:val="0"/>
      <w:adjustRightInd w:val="0"/>
    </w:pPr>
    <w:rPr>
      <w:rFonts w:ascii="Times New Roman" w:eastAsia="Times New Roman" w:hAnsi="Times New Roman" w:cs="Times New Roman"/>
      <w:sz w:val="16"/>
      <w:szCs w:val="16"/>
      <w:lang w:val="x-none" w:eastAsia="x-none"/>
    </w:rPr>
  </w:style>
  <w:style w:type="character" w:customStyle="1" w:styleId="DebateCardSmallChar">
    <w:name w:val="Debate Card Small Char"/>
    <w:link w:val="DebateCardSmall"/>
    <w:rsid w:val="007A7912"/>
    <w:rPr>
      <w:rFonts w:ascii="Times New Roman" w:eastAsia="Times New Roman" w:hAnsi="Times New Roman" w:cs="Times New Roman"/>
      <w:sz w:val="16"/>
      <w:szCs w:val="16"/>
      <w:lang w:val="x-none" w:eastAsia="x-none"/>
    </w:rPr>
  </w:style>
  <w:style w:type="character" w:customStyle="1" w:styleId="asset-metabar-time">
    <w:name w:val="asset-metabar-time"/>
    <w:basedOn w:val="DefaultParagraphFont"/>
    <w:rsid w:val="007A7912"/>
  </w:style>
  <w:style w:type="paragraph" w:customStyle="1" w:styleId="BBCite">
    <w:name w:val="BB Cite"/>
    <w:basedOn w:val="Normal"/>
    <w:autoRedefine/>
    <w:rsid w:val="007A7912"/>
    <w:pPr>
      <w:keepNext/>
      <w:keepLines/>
      <w:widowControl w:val="0"/>
      <w:tabs>
        <w:tab w:val="left" w:pos="8280"/>
      </w:tabs>
      <w:autoSpaceDE w:val="0"/>
      <w:autoSpaceDN w:val="0"/>
      <w:adjustRightInd w:val="0"/>
      <w:spacing w:before="120" w:line="200" w:lineRule="exact"/>
    </w:pPr>
    <w:rPr>
      <w:rFonts w:ascii="Times New Roman" w:eastAsia="Times New Roman" w:hAnsi="Times New Roman" w:cs="Times New Roman"/>
      <w:snapToGrid w:val="0"/>
      <w:color w:val="000000"/>
      <w:sz w:val="20"/>
      <w:szCs w:val="18"/>
    </w:rPr>
  </w:style>
  <w:style w:type="character" w:customStyle="1" w:styleId="pullquote">
    <w:name w:val="pullquote"/>
    <w:basedOn w:val="DefaultParagraphFont"/>
    <w:rsid w:val="007A7912"/>
  </w:style>
  <w:style w:type="character" w:customStyle="1" w:styleId="red-subtitle">
    <w:name w:val="red-subtitle"/>
    <w:basedOn w:val="DefaultParagraphFont"/>
    <w:rsid w:val="007A7912"/>
  </w:style>
  <w:style w:type="paragraph" w:customStyle="1" w:styleId="articlebodynormaltext">
    <w:name w:val="articlebody_normaltext"/>
    <w:basedOn w:val="Normal"/>
    <w:rsid w:val="007A7912"/>
    <w:pPr>
      <w:spacing w:before="100" w:beforeAutospacing="1" w:after="100" w:afterAutospacing="1"/>
    </w:pPr>
    <w:rPr>
      <w:rFonts w:ascii="Georgia" w:hAnsi="Georgia" w:cs="Times New Roman"/>
    </w:rPr>
  </w:style>
  <w:style w:type="character" w:customStyle="1" w:styleId="Bodytext21">
    <w:name w:val="Body text (2)_"/>
    <w:basedOn w:val="DefaultParagraphFont"/>
    <w:link w:val="Bodytext22"/>
    <w:rsid w:val="007A7912"/>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7A7912"/>
    <w:pPr>
      <w:widowControl w:val="0"/>
      <w:shd w:val="clear" w:color="auto" w:fill="FFFFFF"/>
      <w:spacing w:line="374" w:lineRule="exact"/>
      <w:ind w:hanging="400"/>
    </w:pPr>
    <w:rPr>
      <w:rFonts w:ascii="Book Antiqua" w:eastAsia="Book Antiqua" w:hAnsi="Book Antiqua" w:cs="Book Antiqua"/>
      <w:b/>
      <w:bCs/>
      <w:sz w:val="18"/>
      <w:szCs w:val="18"/>
    </w:rPr>
  </w:style>
  <w:style w:type="paragraph" w:customStyle="1" w:styleId="StyleHeading4TagsmalltextBigcardbodyNormalTagNotBold">
    <w:name w:val="Style Heading 4Tagsmall textBig cardbodyNormal Tag + Not Bold"/>
    <w:basedOn w:val="Heading4"/>
    <w:rsid w:val="007A7912"/>
    <w:rPr>
      <w:rFonts w:ascii="Times New Roman" w:hAnsi="Times New Roman"/>
      <w:bCs/>
      <w:sz w:val="22"/>
    </w:rPr>
  </w:style>
  <w:style w:type="paragraph" w:customStyle="1" w:styleId="StyleHeading4TagBigcardNotBold">
    <w:name w:val="Style Heading 4TagBig card + Not Bold"/>
    <w:basedOn w:val="Heading4"/>
    <w:rsid w:val="007A7912"/>
    <w:rPr>
      <w:rFonts w:ascii="Times New Roman" w:hAnsi="Times New Roman"/>
      <w:bCs/>
    </w:rPr>
  </w:style>
  <w:style w:type="character" w:customStyle="1" w:styleId="StyleUnderlineBorderSinglesolidlineAuto05ptLinew">
    <w:name w:val="Style Underline Border: : (Single solid line Auto  0.5 pt Line w..."/>
    <w:basedOn w:val="DefaultParagraphFont"/>
    <w:rsid w:val="007A7912"/>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7A7912"/>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7A7912"/>
    <w:rPr>
      <w:b w:val="0"/>
      <w:bCs w:val="0"/>
      <w:sz w:val="14"/>
      <w:u w:val="none"/>
    </w:rPr>
  </w:style>
  <w:style w:type="character" w:customStyle="1" w:styleId="Style7ptBold">
    <w:name w:val="Style 7 pt Bold"/>
    <w:basedOn w:val="DefaultParagraphFont"/>
    <w:rsid w:val="007A7912"/>
    <w:rPr>
      <w:b w:val="0"/>
      <w:bCs/>
      <w:sz w:val="14"/>
    </w:rPr>
  </w:style>
  <w:style w:type="paragraph" w:customStyle="1" w:styleId="Stylecardtext8pt">
    <w:name w:val="Style card text + 8 pt"/>
    <w:basedOn w:val="Normal"/>
    <w:rsid w:val="007A7912"/>
    <w:pPr>
      <w:ind w:right="288"/>
    </w:pPr>
    <w:rPr>
      <w:rFonts w:ascii="Times New Roman" w:hAnsi="Times New Roman" w:cs="Times New Roman"/>
      <w:sz w:val="16"/>
    </w:rPr>
  </w:style>
  <w:style w:type="paragraph" w:customStyle="1" w:styleId="Stylecardtext5pt">
    <w:name w:val="Style card text + 5 pt"/>
    <w:basedOn w:val="Normal"/>
    <w:rsid w:val="007A7912"/>
    <w:pPr>
      <w:ind w:right="288"/>
    </w:pPr>
    <w:rPr>
      <w:rFonts w:ascii="Times New Roman" w:hAnsi="Times New Roman" w:cs="Times New Roman"/>
      <w:sz w:val="10"/>
    </w:rPr>
  </w:style>
  <w:style w:type="character" w:customStyle="1" w:styleId="StyleStyleBoldUnderlineUnderlineIntenseEmphasis1apple-style-">
    <w:name w:val="Style Style Bold UnderlineUnderlineIntense Emphasis1apple-style-..."/>
    <w:basedOn w:val="DefaultParagraphFont"/>
    <w:rsid w:val="007A7912"/>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7A7912"/>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7A7912"/>
    <w:rPr>
      <w:rFonts w:ascii="Georgia" w:hAnsi="Georgia"/>
      <w:u w:val="single"/>
    </w:rPr>
  </w:style>
  <w:style w:type="paragraph" w:customStyle="1" w:styleId="StyleCardsGeorgia12ptBoldThickunderlineBorderSin">
    <w:name w:val="Style Cards + Georgia 12 pt Bold Thick underline Border: : (Sin..."/>
    <w:basedOn w:val="Normal"/>
    <w:rsid w:val="007A7912"/>
    <w:pPr>
      <w:autoSpaceDE w:val="0"/>
      <w:autoSpaceDN w:val="0"/>
      <w:adjustRightInd w:val="0"/>
      <w:ind w:left="432" w:right="432"/>
      <w:jc w:val="both"/>
    </w:pPr>
    <w:rPr>
      <w:rFonts w:ascii="Times New Roman" w:hAnsi="Times New Roman" w:cs="Times New Roman"/>
      <w:b/>
      <w:bCs/>
      <w:sz w:val="24"/>
      <w:szCs w:val="20"/>
      <w:u w:val="single"/>
      <w:bdr w:val="single" w:sz="4" w:space="0" w:color="auto"/>
    </w:rPr>
  </w:style>
  <w:style w:type="character" w:customStyle="1" w:styleId="StyleGeorgia12ptThickunderline">
    <w:name w:val="Style Georgia 12 pt Thick underline"/>
    <w:basedOn w:val="DefaultParagraphFont"/>
    <w:rsid w:val="007A7912"/>
    <w:rPr>
      <w:rFonts w:ascii="Georgia" w:hAnsi="Georgia"/>
      <w:sz w:val="24"/>
      <w:u w:val="single"/>
    </w:rPr>
  </w:style>
  <w:style w:type="paragraph" w:customStyle="1" w:styleId="StyleCardsGeorgia">
    <w:name w:val="Style Cards + Georgia"/>
    <w:basedOn w:val="Normal"/>
    <w:rsid w:val="007A7912"/>
    <w:pPr>
      <w:autoSpaceDE w:val="0"/>
      <w:autoSpaceDN w:val="0"/>
      <w:adjustRightInd w:val="0"/>
      <w:ind w:left="432" w:right="432"/>
    </w:pPr>
    <w:rPr>
      <w:rFonts w:ascii="Times New Roman" w:hAnsi="Times New Roman" w:cs="Times New Roman"/>
      <w:szCs w:val="20"/>
    </w:rPr>
  </w:style>
  <w:style w:type="paragraph" w:customStyle="1" w:styleId="StyleunderlinedLatinGeorgiaBoldThickunderlineBorder">
    <w:name w:val="Style underlined + (Latin) Georgia Bold Thick underline Border: ..."/>
    <w:rsid w:val="007A7912"/>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7A7912"/>
    <w:pPr>
      <w:spacing w:after="200" w:line="276" w:lineRule="auto"/>
      <w:contextualSpacing/>
    </w:pPr>
    <w:rPr>
      <w:rFonts w:eastAsia="Malgun Gothic"/>
      <w:sz w:val="24"/>
      <w:u w:val="single"/>
    </w:rPr>
  </w:style>
  <w:style w:type="paragraph" w:styleId="Index1">
    <w:name w:val="index 1"/>
    <w:basedOn w:val="Normal"/>
    <w:next w:val="Normal"/>
    <w:autoRedefine/>
    <w:unhideWhenUsed/>
    <w:rsid w:val="007A7912"/>
    <w:pPr>
      <w:ind w:left="220" w:hanging="220"/>
    </w:pPr>
    <w:rPr>
      <w:rFonts w:ascii="Times New Roman" w:hAnsi="Times New Roman" w:cs="Times New Roman"/>
    </w:rPr>
  </w:style>
  <w:style w:type="paragraph" w:customStyle="1" w:styleId="Quote2">
    <w:name w:val="Quote2"/>
    <w:basedOn w:val="Default"/>
    <w:next w:val="Default"/>
    <w:rsid w:val="007A7912"/>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7A7912"/>
    <w:pPr>
      <w:keepNext/>
      <w:keepLines/>
      <w:pageBreakBefore/>
      <w:spacing w:before="480"/>
      <w:jc w:val="center"/>
      <w:outlineLvl w:val="1"/>
    </w:pPr>
    <w:rPr>
      <w:rFonts w:ascii="Times New Roman" w:eastAsia="Times New Roman" w:hAnsi="Times New Roman" w:cs="Times New Roman"/>
      <w:b/>
      <w:bCs/>
      <w:sz w:val="44"/>
      <w:szCs w:val="26"/>
      <w:u w:val="double"/>
    </w:rPr>
  </w:style>
  <w:style w:type="paragraph" w:customStyle="1" w:styleId="Tag10">
    <w:name w:val="Tag1"/>
    <w:basedOn w:val="Normal"/>
    <w:next w:val="Normal"/>
    <w:uiPriority w:val="4"/>
    <w:qFormat/>
    <w:rsid w:val="007A7912"/>
    <w:pPr>
      <w:keepNext/>
      <w:keepLines/>
      <w:spacing w:before="200"/>
      <w:outlineLvl w:val="3"/>
    </w:pPr>
    <w:rPr>
      <w:rFonts w:ascii="Times New Roman" w:eastAsia="Times New Roman" w:hAnsi="Times New Roman" w:cs="Times New Roman"/>
      <w:b/>
      <w:bCs/>
      <w:iCs/>
      <w:sz w:val="26"/>
    </w:rPr>
  </w:style>
  <w:style w:type="paragraph" w:customStyle="1" w:styleId="post-subtitle">
    <w:name w:val="post-subtitle"/>
    <w:basedOn w:val="Normal"/>
    <w:rsid w:val="007A7912"/>
    <w:pPr>
      <w:spacing w:before="100" w:beforeAutospacing="1" w:after="100" w:afterAutospacing="1"/>
    </w:pPr>
    <w:rPr>
      <w:rFonts w:ascii="Times New Roman" w:eastAsia="Times New Roman" w:hAnsi="Times New Roman" w:cs="Times New Roman"/>
    </w:rPr>
  </w:style>
  <w:style w:type="paragraph" w:customStyle="1" w:styleId="Pa1">
    <w:name w:val="Pa1"/>
    <w:basedOn w:val="Default"/>
    <w:next w:val="Default"/>
    <w:uiPriority w:val="99"/>
    <w:rsid w:val="007A7912"/>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tagline2">
    <w:name w:val="tagline"/>
    <w:basedOn w:val="Normal"/>
    <w:rsid w:val="007A7912"/>
    <w:pPr>
      <w:spacing w:before="100" w:beforeAutospacing="1" w:after="100" w:afterAutospacing="1"/>
    </w:pPr>
    <w:rPr>
      <w:rFonts w:ascii="Times New Roman" w:eastAsia="Times New Roman" w:hAnsi="Times New Roman" w:cs="Times New Roman"/>
    </w:rPr>
  </w:style>
  <w:style w:type="paragraph" w:customStyle="1" w:styleId="Block1">
    <w:name w:val="Block1"/>
    <w:basedOn w:val="Normal"/>
    <w:next w:val="Normal"/>
    <w:uiPriority w:val="3"/>
    <w:qFormat/>
    <w:rsid w:val="007A7912"/>
    <w:pPr>
      <w:keepNext/>
      <w:keepLines/>
      <w:pageBreakBefore/>
      <w:spacing w:before="200"/>
      <w:jc w:val="center"/>
      <w:outlineLvl w:val="2"/>
    </w:pPr>
    <w:rPr>
      <w:rFonts w:ascii="Times New Roman" w:eastAsia="Times New Roman" w:hAnsi="Times New Roman" w:cs="Times New Roman"/>
      <w:b/>
      <w:bCs/>
      <w:sz w:val="32"/>
      <w:u w:val="single"/>
    </w:rPr>
  </w:style>
  <w:style w:type="paragraph" w:customStyle="1" w:styleId="TOCHeading1">
    <w:name w:val="TOC Heading1"/>
    <w:basedOn w:val="Heading1"/>
    <w:next w:val="Normal"/>
    <w:uiPriority w:val="39"/>
    <w:qFormat/>
    <w:rsid w:val="007A7912"/>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color w:val="365F91"/>
      <w:sz w:val="28"/>
      <w:lang w:eastAsia="ja-JP"/>
    </w:rPr>
  </w:style>
  <w:style w:type="paragraph" w:customStyle="1" w:styleId="ReallySamllText">
    <w:name w:val="ReallySamllText"/>
    <w:basedOn w:val="Normal"/>
    <w:link w:val="ReallySamllTextChar"/>
    <w:autoRedefine/>
    <w:rsid w:val="007A7912"/>
    <w:rPr>
      <w:rFonts w:asciiTheme="minorHAnsi" w:hAnsiTheme="minorHAnsi" w:cstheme="minorBidi"/>
      <w:sz w:val="12"/>
    </w:rPr>
  </w:style>
  <w:style w:type="paragraph" w:customStyle="1" w:styleId="CardCites">
    <w:name w:val="Card Cites"/>
    <w:basedOn w:val="Normal"/>
    <w:next w:val="Normal"/>
    <w:qFormat/>
    <w:rsid w:val="007A7912"/>
    <w:rPr>
      <w:rFonts w:ascii="Times New Roman" w:eastAsia="Times New Roman" w:hAnsi="Times New Roman" w:cs="Times New Roman"/>
      <w:b/>
      <w:sz w:val="20"/>
    </w:rPr>
  </w:style>
  <w:style w:type="paragraph" w:customStyle="1" w:styleId="NormalWeb3">
    <w:name w:val="Normal (Web)3"/>
    <w:basedOn w:val="Normal"/>
    <w:rsid w:val="007A7912"/>
    <w:pPr>
      <w:spacing w:before="100" w:beforeAutospacing="1" w:after="100" w:afterAutospacing="1" w:line="255" w:lineRule="atLeast"/>
    </w:pPr>
    <w:rPr>
      <w:rFonts w:ascii="Times New Roman" w:eastAsia="Times New Roman" w:hAnsi="Times New Roman" w:cs="Times New Roman"/>
      <w:color w:val="000000"/>
      <w:sz w:val="20"/>
      <w:szCs w:val="20"/>
    </w:rPr>
  </w:style>
  <w:style w:type="paragraph" w:customStyle="1" w:styleId="cardCharCharCharCharChar">
    <w:name w:val="card Char Char Char Char Char"/>
    <w:basedOn w:val="Normal"/>
    <w:rsid w:val="007A7912"/>
    <w:pPr>
      <w:ind w:left="400"/>
    </w:pPr>
    <w:rPr>
      <w:rFonts w:ascii="Times New Roman" w:eastAsia="Times New Roman" w:hAnsi="Times New Roman" w:cs="Times New Roman"/>
    </w:rPr>
  </w:style>
  <w:style w:type="paragraph" w:customStyle="1" w:styleId="TagCiteChar2">
    <w:name w:val="Tag / Cite Char"/>
    <w:basedOn w:val="Normal"/>
    <w:rsid w:val="007A7912"/>
    <w:rPr>
      <w:rFonts w:ascii="Times New Roman" w:eastAsia="Times New Roman" w:hAnsi="Times New Roman" w:cs="Times New Roman"/>
      <w:b/>
      <w:color w:val="000000"/>
    </w:rPr>
  </w:style>
  <w:style w:type="paragraph" w:customStyle="1" w:styleId="PageNumber2">
    <w:name w:val="Page Number2"/>
    <w:basedOn w:val="Normal"/>
    <w:next w:val="Normal"/>
    <w:rsid w:val="007A7912"/>
    <w:rPr>
      <w:rFonts w:ascii="Times New Roman" w:eastAsia="Times New Roman" w:hAnsi="Times New Roman" w:cs="Times New Roman"/>
      <w:sz w:val="20"/>
    </w:rPr>
  </w:style>
  <w:style w:type="paragraph" w:customStyle="1" w:styleId="HeaderFooter">
    <w:name w:val="Header &amp; Footer"/>
    <w:rsid w:val="007A7912"/>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rsid w:val="007A7912"/>
    <w:rPr>
      <w:rFonts w:ascii="Arial Narrow" w:eastAsia="Times New Roman" w:hAnsi="Arial Narrow" w:cs="Times New Roman"/>
      <w:color w:val="000000"/>
      <w:sz w:val="16"/>
    </w:rPr>
  </w:style>
  <w:style w:type="paragraph" w:customStyle="1" w:styleId="HeaderDebate">
    <w:name w:val="Header Debate"/>
    <w:basedOn w:val="Normal"/>
    <w:rsid w:val="007A7912"/>
    <w:pPr>
      <w:jc w:val="center"/>
      <w:outlineLvl w:val="0"/>
    </w:pPr>
    <w:rPr>
      <w:rFonts w:ascii="Times New Roman" w:eastAsia="Times New Roman" w:hAnsi="Times New Roman" w:cs="Times New Roman"/>
      <w:b/>
      <w:sz w:val="48"/>
      <w:u w:val="words"/>
    </w:rPr>
  </w:style>
  <w:style w:type="paragraph" w:customStyle="1" w:styleId="CardTagCharChar">
    <w:name w:val="Card Tag Char Char"/>
    <w:basedOn w:val="Normal"/>
    <w:rsid w:val="007A7912"/>
    <w:rPr>
      <w:rFonts w:ascii="Times New Roman" w:eastAsia="Times New Roman" w:hAnsi="Times New Roman" w:cs="Times New Roman"/>
      <w:b/>
    </w:rPr>
  </w:style>
  <w:style w:type="paragraph" w:customStyle="1" w:styleId="fixed">
    <w:name w:val="fixed"/>
    <w:basedOn w:val="Normal"/>
    <w:rsid w:val="007A7912"/>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7A7912"/>
    <w:pPr>
      <w:spacing w:before="100" w:beforeAutospacing="1" w:after="100" w:afterAutospacing="1"/>
    </w:pPr>
    <w:rPr>
      <w:rFonts w:ascii="Times New Roman" w:eastAsia="Times New Roman" w:hAnsi="Times New Roman" w:cs="Times New Roman"/>
    </w:rPr>
  </w:style>
  <w:style w:type="paragraph" w:customStyle="1" w:styleId="ExecutiveSummarytext">
    <w:name w:val="Executive Summary text"/>
    <w:basedOn w:val="Normal"/>
    <w:next w:val="Normal"/>
    <w:rsid w:val="007A7912"/>
    <w:pPr>
      <w:autoSpaceDE w:val="0"/>
      <w:autoSpaceDN w:val="0"/>
      <w:adjustRightInd w:val="0"/>
    </w:pPr>
    <w:rPr>
      <w:rFonts w:eastAsia="Times New Roman" w:cs="Times New Roman"/>
    </w:rPr>
  </w:style>
  <w:style w:type="character" w:customStyle="1" w:styleId="NormalUnderlineChar1">
    <w:name w:val="Normal Underline Char1"/>
    <w:locked/>
    <w:rsid w:val="007A7912"/>
    <w:rPr>
      <w:u w:val="single"/>
    </w:rPr>
  </w:style>
  <w:style w:type="character" w:customStyle="1" w:styleId="CardUpSize-LightChar">
    <w:name w:val="CardUpSize - Light Char"/>
    <w:link w:val="CardUpSize-Light"/>
    <w:locked/>
    <w:rsid w:val="007A7912"/>
    <w:rPr>
      <w:rFonts w:ascii="Times New Roman" w:eastAsia="Times New Roman" w:hAnsi="Times New Roman"/>
      <w:szCs w:val="32"/>
      <w:u w:val="single"/>
    </w:rPr>
  </w:style>
  <w:style w:type="paragraph" w:customStyle="1" w:styleId="CardUpSize-Light">
    <w:name w:val="CardUpSize - Light"/>
    <w:basedOn w:val="Normal"/>
    <w:link w:val="CardUpSize-LightChar"/>
    <w:rsid w:val="007A7912"/>
    <w:pPr>
      <w:jc w:val="both"/>
    </w:pPr>
    <w:rPr>
      <w:rFonts w:ascii="Times New Roman" w:eastAsia="Times New Roman" w:hAnsi="Times New Roman" w:cstheme="minorBidi"/>
      <w:szCs w:val="32"/>
      <w:u w:val="single"/>
    </w:rPr>
  </w:style>
  <w:style w:type="character" w:customStyle="1" w:styleId="CiteCardUpSize-HeavyChar">
    <w:name w:val="Cite // CardUpSize - Heavy Char"/>
    <w:link w:val="CiteCardUpSize-Heavy"/>
    <w:locked/>
    <w:rsid w:val="007A7912"/>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7A7912"/>
    <w:pPr>
      <w:jc w:val="both"/>
    </w:pPr>
    <w:rPr>
      <w:rFonts w:ascii="Times New Roman" w:eastAsia="Times New Roman" w:hAnsi="Times New Roman" w:cstheme="minorBidi"/>
      <w:b/>
      <w:szCs w:val="32"/>
      <w:u w:val="single"/>
    </w:rPr>
  </w:style>
  <w:style w:type="paragraph" w:customStyle="1" w:styleId="SmallCite">
    <w:name w:val="Small Cite"/>
    <w:basedOn w:val="Normal"/>
    <w:rsid w:val="007A7912"/>
    <w:rPr>
      <w:rFonts w:ascii="Verdana" w:eastAsia="Times New Roman" w:hAnsi="Verdana" w:cs="Times New Roman"/>
      <w:sz w:val="16"/>
    </w:rPr>
  </w:style>
  <w:style w:type="paragraph" w:customStyle="1" w:styleId="clearformatting">
    <w:name w:val="clear formatting"/>
    <w:basedOn w:val="Heading2"/>
    <w:rsid w:val="007A7912"/>
    <w:pPr>
      <w:keepNext w:val="0"/>
      <w:keepLines w:val="0"/>
      <w:autoSpaceDE w:val="0"/>
      <w:autoSpaceDN w:val="0"/>
      <w:adjustRightInd w:val="0"/>
      <w:spacing w:before="0"/>
      <w:jc w:val="left"/>
      <w:outlineLvl w:val="9"/>
    </w:pPr>
    <w:rPr>
      <w:rFonts w:ascii="Times New Roman" w:hAnsi="Times New Roman"/>
      <w:b w:val="0"/>
      <w:sz w:val="24"/>
      <w:szCs w:val="18"/>
      <w:u w:val="none"/>
    </w:rPr>
  </w:style>
  <w:style w:type="paragraph" w:customStyle="1" w:styleId="Blocktitle3">
    <w:name w:val="Block title"/>
    <w:basedOn w:val="Heading1"/>
    <w:autoRedefine/>
    <w:rsid w:val="007A7912"/>
    <w:pPr>
      <w:keepNext w:val="0"/>
      <w:keepLines w:val="0"/>
      <w:pBdr>
        <w:top w:val="single" w:sz="4" w:space="1" w:color="auto"/>
        <w:left w:val="single" w:sz="4" w:space="4" w:color="auto"/>
        <w:bottom w:val="single" w:sz="4" w:space="1" w:color="auto"/>
        <w:right w:val="single" w:sz="4" w:space="4" w:color="auto"/>
      </w:pBdr>
      <w:spacing w:after="60"/>
    </w:pPr>
    <w:rPr>
      <w:rFonts w:ascii="Times New Roman" w:eastAsia="Cambria" w:hAnsi="Times New Roman"/>
      <w:kern w:val="24"/>
      <w:sz w:val="26"/>
    </w:rPr>
  </w:style>
  <w:style w:type="paragraph" w:customStyle="1" w:styleId="byline1">
    <w:name w:val="byline1"/>
    <w:basedOn w:val="Normal"/>
    <w:rsid w:val="007A7912"/>
    <w:pPr>
      <w:spacing w:after="240" w:line="360" w:lineRule="atLeast"/>
    </w:pPr>
    <w:rPr>
      <w:rFonts w:ascii="Times New Roman" w:eastAsia="Times New Roman" w:hAnsi="Times New Roman" w:cs="Times New Roman"/>
      <w:b/>
      <w:bCs/>
      <w:sz w:val="16"/>
      <w:szCs w:val="16"/>
    </w:rPr>
  </w:style>
  <w:style w:type="paragraph" w:customStyle="1" w:styleId="PlaceholderText1">
    <w:name w:val="Placeholder Text1"/>
    <w:basedOn w:val="Normal"/>
    <w:rsid w:val="007A7912"/>
    <w:pPr>
      <w:keepNext/>
      <w:numPr>
        <w:numId w:val="16"/>
      </w:numPr>
      <w:outlineLvl w:val="0"/>
    </w:pPr>
    <w:rPr>
      <w:rFonts w:ascii="Times New Roman" w:eastAsia="MS Gothic" w:hAnsi="Times New Roman" w:cs="Times New Roman"/>
    </w:rPr>
  </w:style>
  <w:style w:type="character" w:customStyle="1" w:styleId="ImportantTextChar">
    <w:name w:val="Important Text Char"/>
    <w:link w:val="ImportantText"/>
    <w:locked/>
    <w:rsid w:val="007A7912"/>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7A7912"/>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7A7912"/>
    <w:rPr>
      <w:rFonts w:ascii="HNKAOE+Arial" w:hAnsi="HNKAOE+Arial"/>
    </w:rPr>
  </w:style>
  <w:style w:type="paragraph" w:customStyle="1" w:styleId="StyleBodyText11ptBlackUnderline">
    <w:name w:val="Style Body Text + 11 pt Black Underline"/>
    <w:basedOn w:val="BodyText"/>
    <w:link w:val="StyleBodyText11ptBlackUnderlineChar"/>
    <w:rsid w:val="007A7912"/>
    <w:pPr>
      <w:autoSpaceDE w:val="0"/>
      <w:autoSpaceDN w:val="0"/>
      <w:adjustRightInd w:val="0"/>
      <w:spacing w:after="0"/>
    </w:pPr>
    <w:rPr>
      <w:rFonts w:ascii="HNKAOE+Arial" w:hAnsi="HNKAOE+Arial" w:cstheme="minorBidi"/>
    </w:rPr>
  </w:style>
  <w:style w:type="character" w:customStyle="1" w:styleId="StyleBodyText11ptBoldBlackChar">
    <w:name w:val="Style Body Text + 11 pt Bold Black Char"/>
    <w:link w:val="StyleBodyText11ptBoldBlack"/>
    <w:locked/>
    <w:rsid w:val="007A7912"/>
    <w:rPr>
      <w:rFonts w:ascii="HNKAOE+Arial" w:hAnsi="HNKAOE+Arial"/>
    </w:rPr>
  </w:style>
  <w:style w:type="paragraph" w:customStyle="1" w:styleId="StyleBodyText11ptBoldBlack">
    <w:name w:val="Style Body Text + 11 pt Bold Black"/>
    <w:basedOn w:val="BodyText"/>
    <w:link w:val="StyleBodyText11ptBoldBlackChar"/>
    <w:rsid w:val="007A7912"/>
    <w:pPr>
      <w:autoSpaceDE w:val="0"/>
      <w:autoSpaceDN w:val="0"/>
      <w:adjustRightInd w:val="0"/>
      <w:spacing w:after="0"/>
    </w:pPr>
    <w:rPr>
      <w:rFonts w:ascii="HNKAOE+Arial" w:hAnsi="HNKAOE+Arial" w:cstheme="minorBidi"/>
    </w:rPr>
  </w:style>
  <w:style w:type="character" w:customStyle="1" w:styleId="Heading5SizeDownChar">
    <w:name w:val="Heading 5 Size Down Char"/>
    <w:link w:val="Heading5SizeDown"/>
    <w:locked/>
    <w:rsid w:val="007A7912"/>
    <w:rPr>
      <w:rFonts w:ascii="Times New Roman" w:eastAsia="Times New Roman" w:hAnsi="Times New Roman"/>
      <w:szCs w:val="16"/>
    </w:rPr>
  </w:style>
  <w:style w:type="paragraph" w:customStyle="1" w:styleId="Heading5SizeDown">
    <w:name w:val="Heading 5 Size Down"/>
    <w:basedOn w:val="Normal"/>
    <w:link w:val="Heading5SizeDownChar"/>
    <w:autoRedefine/>
    <w:rsid w:val="007A7912"/>
    <w:pPr>
      <w:tabs>
        <w:tab w:val="left" w:pos="1440"/>
      </w:tabs>
      <w:jc w:val="both"/>
    </w:pPr>
    <w:rPr>
      <w:rFonts w:ascii="Times New Roman" w:eastAsia="Times New Roman" w:hAnsi="Times New Roman" w:cstheme="minorBidi"/>
      <w:szCs w:val="16"/>
    </w:rPr>
  </w:style>
  <w:style w:type="character" w:customStyle="1" w:styleId="Normal2BoldChar">
    <w:name w:val="Normal2 + Bold Char"/>
    <w:link w:val="Normal2Bold"/>
    <w:locked/>
    <w:rsid w:val="007A7912"/>
    <w:rPr>
      <w:rFonts w:ascii="Times New Roman" w:eastAsia="Times New Roman" w:hAnsi="Times New Roman" w:cs="Arial"/>
      <w:b/>
      <w:szCs w:val="44"/>
    </w:rPr>
  </w:style>
  <w:style w:type="paragraph" w:customStyle="1" w:styleId="Normal2Bold">
    <w:name w:val="Normal2 + Bold"/>
    <w:basedOn w:val="Normal"/>
    <w:link w:val="Normal2BoldChar"/>
    <w:rsid w:val="007A7912"/>
    <w:pPr>
      <w:tabs>
        <w:tab w:val="left" w:pos="1440"/>
      </w:tabs>
    </w:pPr>
    <w:rPr>
      <w:rFonts w:ascii="Times New Roman" w:eastAsia="Times New Roman" w:hAnsi="Times New Roman" w:cs="Arial"/>
      <w:b/>
      <w:szCs w:val="44"/>
    </w:rPr>
  </w:style>
  <w:style w:type="character" w:customStyle="1" w:styleId="ListContentsChar">
    <w:name w:val="List Contents Char"/>
    <w:link w:val="ListContents"/>
    <w:locked/>
    <w:rsid w:val="007A7912"/>
    <w:rPr>
      <w:rFonts w:ascii="Times New Roman" w:eastAsia="Times New Roman" w:hAnsi="Times New Roman"/>
      <w:lang w:eastAsia="ar-SA"/>
    </w:rPr>
  </w:style>
  <w:style w:type="paragraph" w:customStyle="1" w:styleId="ListContents">
    <w:name w:val="List Contents"/>
    <w:basedOn w:val="Normal"/>
    <w:link w:val="ListContentsChar"/>
    <w:rsid w:val="007A7912"/>
    <w:pPr>
      <w:widowControl w:val="0"/>
      <w:suppressAutoHyphens/>
      <w:ind w:left="567"/>
    </w:pPr>
    <w:rPr>
      <w:rFonts w:ascii="Times New Roman" w:eastAsia="Times New Roman" w:hAnsi="Times New Roman"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7A7912"/>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7A7912"/>
    <w:rPr>
      <w:color w:val="231F20"/>
      <w:u w:val="single"/>
    </w:rPr>
  </w:style>
  <w:style w:type="character" w:customStyle="1" w:styleId="UnimportantCharChar">
    <w:name w:val="Unimportant Char Char"/>
    <w:link w:val="Unimportant"/>
    <w:locked/>
    <w:rsid w:val="007A7912"/>
    <w:rPr>
      <w:rFonts w:ascii="Arial" w:eastAsia="Times New Roman" w:hAnsi="Arial"/>
      <w:sz w:val="12"/>
    </w:rPr>
  </w:style>
  <w:style w:type="paragraph" w:customStyle="1" w:styleId="Unimportant">
    <w:name w:val="Unimportant"/>
    <w:basedOn w:val="Normal"/>
    <w:link w:val="UnimportantCharChar"/>
    <w:rsid w:val="007A7912"/>
    <w:pPr>
      <w:jc w:val="both"/>
    </w:pPr>
    <w:rPr>
      <w:rFonts w:ascii="Arial" w:eastAsia="Times New Roman" w:hAnsi="Arial" w:cstheme="minorBidi"/>
      <w:sz w:val="12"/>
    </w:rPr>
  </w:style>
  <w:style w:type="character" w:customStyle="1" w:styleId="TagCiteChar3">
    <w:name w:val="Tag &amp; Cite Char"/>
    <w:link w:val="TagCite2"/>
    <w:locked/>
    <w:rsid w:val="007A7912"/>
    <w:rPr>
      <w:rFonts w:ascii="Arial" w:eastAsia="Times New Roman" w:hAnsi="Arial"/>
      <w:b/>
    </w:rPr>
  </w:style>
  <w:style w:type="paragraph" w:customStyle="1" w:styleId="TagCite2">
    <w:name w:val="Tag &amp; Cite"/>
    <w:basedOn w:val="Normal"/>
    <w:link w:val="TagCiteChar3"/>
    <w:rsid w:val="007A7912"/>
    <w:pPr>
      <w:jc w:val="both"/>
    </w:pPr>
    <w:rPr>
      <w:rFonts w:ascii="Arial" w:eastAsia="Times New Roman" w:hAnsi="Arial" w:cstheme="minorBidi"/>
      <w:b/>
    </w:rPr>
  </w:style>
  <w:style w:type="character" w:customStyle="1" w:styleId="HighlightedTextChar">
    <w:name w:val="Highlighted Text Char"/>
    <w:link w:val="HighlightedText"/>
    <w:locked/>
    <w:rsid w:val="007A7912"/>
    <w:rPr>
      <w:rFonts w:ascii="Arial" w:eastAsia="Times New Roman" w:hAnsi="Arial"/>
      <w:b/>
      <w:u w:val="thick"/>
    </w:rPr>
  </w:style>
  <w:style w:type="paragraph" w:customStyle="1" w:styleId="HighlightedText">
    <w:name w:val="Highlighted Text"/>
    <w:basedOn w:val="Normal"/>
    <w:link w:val="HighlightedTextChar"/>
    <w:rsid w:val="007A7912"/>
    <w:pPr>
      <w:jc w:val="both"/>
    </w:pPr>
    <w:rPr>
      <w:rFonts w:ascii="Arial" w:eastAsia="Times New Roman" w:hAnsi="Arial" w:cstheme="minorBidi"/>
      <w:b/>
      <w:u w:val="thick"/>
    </w:rPr>
  </w:style>
  <w:style w:type="paragraph" w:customStyle="1" w:styleId="StyleHeading1Justified">
    <w:name w:val="Style Heading 1 + Justified"/>
    <w:basedOn w:val="Normal"/>
    <w:next w:val="Normal"/>
    <w:rsid w:val="007A7912"/>
    <w:rPr>
      <w:rFonts w:eastAsia="Times New Roman" w:cs="Times New Roman"/>
      <w:sz w:val="20"/>
      <w:szCs w:val="20"/>
    </w:rPr>
  </w:style>
  <w:style w:type="paragraph" w:customStyle="1" w:styleId="textunderline0">
    <w:name w:val="text underline"/>
    <w:basedOn w:val="Normal"/>
    <w:link w:val="textunderlineChar0"/>
    <w:autoRedefine/>
    <w:rsid w:val="007A7912"/>
    <w:rPr>
      <w:rFonts w:asciiTheme="minorHAnsi" w:hAnsiTheme="minorHAnsi" w:cstheme="minorBidi"/>
      <w:u w:val="thick"/>
    </w:rPr>
  </w:style>
  <w:style w:type="character" w:customStyle="1" w:styleId="DebateTagChar">
    <w:name w:val="Debate Tag Char"/>
    <w:link w:val="DebateTag"/>
    <w:locked/>
    <w:rsid w:val="007A7912"/>
    <w:rPr>
      <w:rFonts w:ascii="Garamond" w:hAnsi="Garamond"/>
      <w:b/>
    </w:rPr>
  </w:style>
  <w:style w:type="paragraph" w:customStyle="1" w:styleId="DebateTag">
    <w:name w:val="Debate Tag"/>
    <w:basedOn w:val="Normal"/>
    <w:link w:val="DebateTagChar"/>
    <w:autoRedefine/>
    <w:rsid w:val="007A7912"/>
    <w:pPr>
      <w:tabs>
        <w:tab w:val="left" w:pos="270"/>
      </w:tabs>
    </w:pPr>
    <w:rPr>
      <w:rFonts w:ascii="Garamond" w:hAnsi="Garamond" w:cstheme="minorBidi"/>
      <w:b/>
    </w:rPr>
  </w:style>
  <w:style w:type="paragraph" w:customStyle="1" w:styleId="DebateCite">
    <w:name w:val="Debate Cite"/>
    <w:basedOn w:val="Normal"/>
    <w:autoRedefine/>
    <w:rsid w:val="007A7912"/>
    <w:pPr>
      <w:tabs>
        <w:tab w:val="left" w:pos="270"/>
      </w:tabs>
    </w:pPr>
    <w:rPr>
      <w:rFonts w:ascii="Times New Roman" w:eastAsia="Times New Roman" w:hAnsi="Times New Roman" w:cs="Times New Roman"/>
      <w:sz w:val="20"/>
    </w:rPr>
  </w:style>
  <w:style w:type="paragraph" w:customStyle="1" w:styleId="BlockTitle10">
    <w:name w:val="Block Title #1"/>
    <w:basedOn w:val="Heading1"/>
    <w:rsid w:val="007A7912"/>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cs="Arial"/>
      <w:bCs/>
      <w:caps/>
      <w:color w:val="000000"/>
      <w:kern w:val="32"/>
      <w:sz w:val="32"/>
    </w:rPr>
  </w:style>
  <w:style w:type="paragraph" w:customStyle="1" w:styleId="PreformattedText">
    <w:name w:val="Preformatted Text"/>
    <w:basedOn w:val="Normal"/>
    <w:rsid w:val="007A7912"/>
    <w:pPr>
      <w:widowControl w:val="0"/>
      <w:suppressAutoHyphens/>
    </w:pPr>
    <w:rPr>
      <w:rFonts w:ascii="Courier New" w:eastAsia="Courier New" w:hAnsi="Courier New" w:cs="Times New Roman"/>
      <w:sz w:val="20"/>
      <w:szCs w:val="20"/>
    </w:rPr>
  </w:style>
  <w:style w:type="paragraph" w:customStyle="1" w:styleId="MaggieTag">
    <w:name w:val="MaggieTag"/>
    <w:basedOn w:val="Heading2"/>
    <w:rsid w:val="007A7912"/>
    <w:pPr>
      <w:keepNext w:val="0"/>
      <w:keepLines w:val="0"/>
      <w:spacing w:before="0"/>
      <w:jc w:val="left"/>
      <w:outlineLvl w:val="9"/>
    </w:pPr>
    <w:rPr>
      <w:rFonts w:ascii="Times New Roman" w:hAnsi="Times New Roman"/>
      <w:sz w:val="24"/>
      <w:szCs w:val="20"/>
      <w:u w:val="none"/>
    </w:rPr>
  </w:style>
  <w:style w:type="character" w:customStyle="1" w:styleId="Heading4CiteChar">
    <w:name w:val="Heading 4 Cite Char"/>
    <w:link w:val="Heading4Cite"/>
    <w:locked/>
    <w:rsid w:val="007A7912"/>
    <w:rPr>
      <w:rFonts w:ascii="Times New Roman" w:eastAsia="Times New Roman" w:hAnsi="Times New Roman"/>
    </w:rPr>
  </w:style>
  <w:style w:type="paragraph" w:customStyle="1" w:styleId="Heading4Cite">
    <w:name w:val="Heading 4 Cite"/>
    <w:basedOn w:val="Normal"/>
    <w:link w:val="Heading4CiteChar"/>
    <w:autoRedefine/>
    <w:rsid w:val="007A7912"/>
    <w:rPr>
      <w:rFonts w:ascii="Times New Roman" w:eastAsia="Times New Roman" w:hAnsi="Times New Roman" w:cstheme="minorBidi"/>
    </w:rPr>
  </w:style>
  <w:style w:type="character" w:customStyle="1" w:styleId="UnunderlinedTextChar">
    <w:name w:val="Ununderlined Text Char"/>
    <w:link w:val="UnunderlinedText"/>
    <w:locked/>
    <w:rsid w:val="007A7912"/>
    <w:rPr>
      <w:rFonts w:eastAsia="Times New Roman"/>
      <w:bCs/>
      <w:sz w:val="12"/>
    </w:rPr>
  </w:style>
  <w:style w:type="paragraph" w:customStyle="1" w:styleId="UnunderlinedText">
    <w:name w:val="Ununderlined Text"/>
    <w:basedOn w:val="Normal"/>
    <w:link w:val="UnunderlinedTextChar"/>
    <w:autoRedefine/>
    <w:rsid w:val="007A7912"/>
    <w:pPr>
      <w:spacing w:after="200" w:line="276" w:lineRule="auto"/>
    </w:pPr>
    <w:rPr>
      <w:rFonts w:asciiTheme="minorHAnsi" w:eastAsia="Times New Roman" w:hAnsiTheme="minorHAnsi" w:cstheme="minorBidi"/>
      <w:bCs/>
      <w:sz w:val="12"/>
    </w:rPr>
  </w:style>
  <w:style w:type="paragraph" w:customStyle="1" w:styleId="BlockTitle4">
    <w:name w:val="%Block Title"/>
    <w:basedOn w:val="Heading1"/>
    <w:rsid w:val="007A7912"/>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cs="Arial"/>
      <w:kern w:val="32"/>
      <w:sz w:val="28"/>
    </w:rPr>
  </w:style>
  <w:style w:type="paragraph" w:customStyle="1" w:styleId="ThickUnderline">
    <w:name w:val="ThickUnderline"/>
    <w:rsid w:val="007A79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1">
    <w:name w:val="DottedUnderline"/>
    <w:basedOn w:val="Heading3"/>
    <w:rsid w:val="007A7912"/>
    <w:pPr>
      <w:keepNext w:val="0"/>
      <w:keepLines w:val="0"/>
      <w:pageBreakBefore w:val="0"/>
      <w:widowControl w:val="0"/>
      <w:autoSpaceDE w:val="0"/>
      <w:autoSpaceDN w:val="0"/>
      <w:adjustRightInd w:val="0"/>
      <w:spacing w:before="0" w:line="240" w:lineRule="auto"/>
      <w:jc w:val="both"/>
    </w:pPr>
    <w:rPr>
      <w:rFonts w:ascii="Times New Roman" w:eastAsia="Times New Roman" w:hAnsi="Times New Roman" w:cs="Times-Roman"/>
      <w:b w:val="0"/>
      <w:sz w:val="20"/>
      <w:szCs w:val="22"/>
      <w:u w:val="dash"/>
      <w:lang w:bidi="en-US"/>
    </w:rPr>
  </w:style>
  <w:style w:type="character" w:customStyle="1" w:styleId="Card-UnderlineChar">
    <w:name w:val="Card-Underline Char"/>
    <w:link w:val="Card-Underline0"/>
    <w:locked/>
    <w:rsid w:val="007A7912"/>
    <w:rPr>
      <w:rFonts w:ascii="Century Gothic" w:eastAsia="Cambria" w:hAnsi="Century Gothic"/>
      <w:u w:val="thick"/>
    </w:rPr>
  </w:style>
  <w:style w:type="paragraph" w:customStyle="1" w:styleId="Card-Underline0">
    <w:name w:val="Card-Underline"/>
    <w:basedOn w:val="Normal"/>
    <w:link w:val="Card-UnderlineChar"/>
    <w:qFormat/>
    <w:rsid w:val="007A7912"/>
    <w:rPr>
      <w:rFonts w:ascii="Century Gothic" w:eastAsia="Cambria" w:hAnsi="Century Gothic" w:cstheme="minorBidi"/>
      <w:u w:val="thick"/>
    </w:rPr>
  </w:style>
  <w:style w:type="paragraph" w:customStyle="1" w:styleId="PageNumber3">
    <w:name w:val="Page Number3"/>
    <w:basedOn w:val="Normal"/>
    <w:next w:val="Normal"/>
    <w:rsid w:val="007A7912"/>
    <w:rPr>
      <w:rFonts w:ascii="Times New Roman" w:eastAsia="Times New Roman" w:hAnsi="Times New Roman" w:cs="Times New Roman"/>
      <w:sz w:val="20"/>
    </w:rPr>
  </w:style>
  <w:style w:type="paragraph" w:customStyle="1" w:styleId="PageNumber4">
    <w:name w:val="Page Number4"/>
    <w:basedOn w:val="Normal"/>
    <w:next w:val="Normal"/>
    <w:rsid w:val="007A7912"/>
    <w:rPr>
      <w:rFonts w:ascii="Times New Roman" w:eastAsia="Times New Roman" w:hAnsi="Times New Roman" w:cs="Times New Roman"/>
      <w:sz w:val="20"/>
    </w:rPr>
  </w:style>
  <w:style w:type="paragraph" w:customStyle="1" w:styleId="PageNumber5">
    <w:name w:val="Page Number5"/>
    <w:basedOn w:val="Normal"/>
    <w:next w:val="Normal"/>
    <w:rsid w:val="007A7912"/>
    <w:rPr>
      <w:rFonts w:ascii="Times New Roman" w:eastAsia="Times New Roman" w:hAnsi="Times New Roman" w:cs="Times New Roman"/>
      <w:sz w:val="20"/>
    </w:rPr>
  </w:style>
  <w:style w:type="paragraph" w:customStyle="1" w:styleId="smalltext1">
    <w:name w:val="small text1"/>
    <w:basedOn w:val="Normal"/>
    <w:next w:val="Normal"/>
    <w:uiPriority w:val="4"/>
    <w:qFormat/>
    <w:rsid w:val="007A7912"/>
    <w:pPr>
      <w:keepNext/>
      <w:keepLines/>
      <w:spacing w:before="200"/>
      <w:outlineLvl w:val="3"/>
    </w:pPr>
    <w:rPr>
      <w:rFonts w:ascii="Times New Roman" w:eastAsia="Times New Roman" w:hAnsi="Times New Roman" w:cs="Times New Roman"/>
      <w:b/>
      <w:bCs/>
      <w:iCs/>
      <w:sz w:val="26"/>
    </w:rPr>
  </w:style>
  <w:style w:type="character" w:customStyle="1" w:styleId="CircleChar">
    <w:name w:val="Circle Char"/>
    <w:link w:val="Circle"/>
    <w:locked/>
    <w:rsid w:val="007A7912"/>
    <w:rPr>
      <w:rFonts w:ascii="Times New Roman" w:eastAsia="Times New Roman" w:hAnsi="Times New Roman"/>
      <w:b/>
      <w:u w:val="words"/>
    </w:rPr>
  </w:style>
  <w:style w:type="paragraph" w:customStyle="1" w:styleId="Circle">
    <w:name w:val="Circle"/>
    <w:basedOn w:val="Normal"/>
    <w:link w:val="CircleChar"/>
    <w:rsid w:val="007A7912"/>
    <w:rPr>
      <w:rFonts w:ascii="Times New Roman" w:eastAsia="Times New Roman" w:hAnsi="Times New Roman" w:cstheme="minorBidi"/>
      <w:b/>
      <w:u w:val="words"/>
    </w:rPr>
  </w:style>
  <w:style w:type="paragraph" w:customStyle="1" w:styleId="PageNumber6">
    <w:name w:val="Page Number6"/>
    <w:basedOn w:val="Normal"/>
    <w:next w:val="Normal"/>
    <w:rsid w:val="007A7912"/>
    <w:rPr>
      <w:rFonts w:ascii="Times New Roman" w:eastAsia="Times New Roman" w:hAnsi="Times New Roman" w:cs="Times New Roman"/>
      <w:sz w:val="20"/>
    </w:rPr>
  </w:style>
  <w:style w:type="paragraph" w:customStyle="1" w:styleId="user">
    <w:name w:val="user"/>
    <w:basedOn w:val="Normal"/>
    <w:rsid w:val="007A7912"/>
    <w:pPr>
      <w:spacing w:before="100" w:beforeAutospacing="1" w:after="100" w:afterAutospacing="1"/>
    </w:pPr>
    <w:rPr>
      <w:rFonts w:ascii="Times" w:eastAsia="Times New Roman" w:hAnsi="Times" w:cs="Times New Roman"/>
      <w:sz w:val="20"/>
      <w:szCs w:val="20"/>
    </w:rPr>
  </w:style>
  <w:style w:type="paragraph" w:customStyle="1" w:styleId="lastupdated">
    <w:name w:val="lastupdated"/>
    <w:basedOn w:val="Normal"/>
    <w:rsid w:val="007A7912"/>
    <w:pPr>
      <w:spacing w:before="100" w:beforeAutospacing="1" w:after="100" w:afterAutospacing="1"/>
    </w:pPr>
    <w:rPr>
      <w:rFonts w:ascii="Times" w:eastAsia="Times New Roman" w:hAnsi="Times" w:cs="Times New Roman"/>
      <w:sz w:val="20"/>
      <w:szCs w:val="20"/>
    </w:rPr>
  </w:style>
  <w:style w:type="paragraph" w:customStyle="1" w:styleId="hn-byline">
    <w:name w:val="hn-byline"/>
    <w:basedOn w:val="Normal"/>
    <w:rsid w:val="007A7912"/>
    <w:pPr>
      <w:spacing w:before="100" w:beforeAutospacing="1" w:after="100" w:afterAutospacing="1"/>
    </w:pPr>
    <w:rPr>
      <w:rFonts w:ascii="Times" w:eastAsia="Times New Roman" w:hAnsi="Times" w:cs="Times New Roman"/>
      <w:sz w:val="20"/>
      <w:szCs w:val="20"/>
    </w:rPr>
  </w:style>
  <w:style w:type="paragraph" w:customStyle="1" w:styleId="articleinfo">
    <w:name w:val="articleinfo"/>
    <w:basedOn w:val="Normal"/>
    <w:rsid w:val="007A7912"/>
    <w:pPr>
      <w:spacing w:before="100" w:beforeAutospacing="1" w:after="100" w:afterAutospacing="1"/>
    </w:pPr>
    <w:rPr>
      <w:rFonts w:ascii="Times" w:eastAsia="Times New Roman" w:hAnsi="Times" w:cs="Times New Roman"/>
      <w:sz w:val="20"/>
      <w:szCs w:val="20"/>
    </w:rPr>
  </w:style>
  <w:style w:type="character" w:customStyle="1" w:styleId="StyleStyle16ptChar">
    <w:name w:val="Style Style1 + 6 pt Char"/>
    <w:link w:val="StyleStyle16pt"/>
    <w:locked/>
    <w:rsid w:val="007A7912"/>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7A7912"/>
    <w:pPr>
      <w:tabs>
        <w:tab w:val="center" w:pos="4320"/>
        <w:tab w:val="right" w:pos="8640"/>
      </w:tabs>
    </w:pPr>
    <w:rPr>
      <w:rFonts w:ascii="Garamond" w:eastAsia="Times New Roman" w:hAnsi="Garamond"/>
      <w:sz w:val="12"/>
      <w:szCs w:val="14"/>
      <w:u w:val="single"/>
      <w:lang w:eastAsia="zh-CN"/>
    </w:rPr>
  </w:style>
  <w:style w:type="paragraph" w:customStyle="1" w:styleId="PageNumber7">
    <w:name w:val="Page Number7"/>
    <w:basedOn w:val="Normal"/>
    <w:next w:val="Normal"/>
    <w:rsid w:val="007A7912"/>
    <w:rPr>
      <w:rFonts w:ascii="Times New Roman" w:eastAsia="Times New Roman" w:hAnsi="Times New Roman" w:cs="Times New Roman"/>
      <w:sz w:val="20"/>
    </w:rPr>
  </w:style>
  <w:style w:type="paragraph" w:customStyle="1" w:styleId="DebateTag0">
    <w:name w:val="DebateTag"/>
    <w:basedOn w:val="Normal"/>
    <w:qFormat/>
    <w:rsid w:val="007A7912"/>
    <w:rPr>
      <w:rFonts w:ascii="Times New Roman" w:hAnsi="Times New Roman" w:cs="Times New Roman"/>
      <w:b/>
    </w:rPr>
  </w:style>
  <w:style w:type="character" w:customStyle="1" w:styleId="Style8ptChar">
    <w:name w:val="Style 8 pt Char"/>
    <w:rsid w:val="007A7912"/>
    <w:rPr>
      <w:rFonts w:ascii="Garamond" w:eastAsia="Calibri" w:hAnsi="Garamond" w:hint="default"/>
      <w:sz w:val="16"/>
      <w:szCs w:val="22"/>
    </w:rPr>
  </w:style>
  <w:style w:type="character" w:customStyle="1" w:styleId="message-item">
    <w:name w:val="message-item"/>
    <w:rsid w:val="007A7912"/>
  </w:style>
  <w:style w:type="character" w:customStyle="1" w:styleId="lightheader">
    <w:name w:val="lightheader"/>
    <w:rsid w:val="007A7912"/>
  </w:style>
  <w:style w:type="character" w:customStyle="1" w:styleId="datestamp">
    <w:name w:val="datestamp"/>
    <w:rsid w:val="007A7912"/>
  </w:style>
  <w:style w:type="character" w:customStyle="1" w:styleId="forenames">
    <w:name w:val="forenames"/>
    <w:rsid w:val="007A7912"/>
  </w:style>
  <w:style w:type="character" w:customStyle="1" w:styleId="surname">
    <w:name w:val="surname"/>
    <w:rsid w:val="007A7912"/>
  </w:style>
  <w:style w:type="character" w:customStyle="1" w:styleId="refpreview">
    <w:name w:val="refpreview"/>
    <w:rsid w:val="007A7912"/>
  </w:style>
  <w:style w:type="character" w:customStyle="1" w:styleId="loose1">
    <w:name w:val="loose1"/>
    <w:rsid w:val="007A7912"/>
  </w:style>
  <w:style w:type="character" w:customStyle="1" w:styleId="gsa">
    <w:name w:val="gs_a"/>
    <w:rsid w:val="007A7912"/>
  </w:style>
  <w:style w:type="character" w:customStyle="1" w:styleId="goohl1">
    <w:name w:val="goohl1"/>
    <w:rsid w:val="007A7912"/>
  </w:style>
  <w:style w:type="character" w:customStyle="1" w:styleId="mainarttitle">
    <w:name w:val="mainarttitle"/>
    <w:rsid w:val="007A7912"/>
  </w:style>
  <w:style w:type="character" w:customStyle="1" w:styleId="mainartauthor">
    <w:name w:val="mainartauthor"/>
    <w:rsid w:val="007A7912"/>
  </w:style>
  <w:style w:type="character" w:customStyle="1" w:styleId="mainartdate">
    <w:name w:val="mainartdate"/>
    <w:rsid w:val="007A7912"/>
  </w:style>
  <w:style w:type="character" w:customStyle="1" w:styleId="gsggs">
    <w:name w:val="gs_ggs"/>
    <w:rsid w:val="007A7912"/>
  </w:style>
  <w:style w:type="character" w:customStyle="1" w:styleId="ahead">
    <w:name w:val="a_head"/>
    <w:rsid w:val="007A7912"/>
  </w:style>
  <w:style w:type="character" w:customStyle="1" w:styleId="docbody">
    <w:name w:val="docbody"/>
    <w:rsid w:val="007A7912"/>
  </w:style>
  <w:style w:type="character" w:customStyle="1" w:styleId="superscript">
    <w:name w:val="superscript"/>
    <w:rsid w:val="007A7912"/>
  </w:style>
  <w:style w:type="character" w:customStyle="1" w:styleId="bwxsm">
    <w:name w:val="b w xsm"/>
    <w:rsid w:val="007A7912"/>
  </w:style>
  <w:style w:type="character" w:customStyle="1" w:styleId="fstd">
    <w:name w:val="f std"/>
    <w:rsid w:val="007A7912"/>
  </w:style>
  <w:style w:type="character" w:customStyle="1" w:styleId="heading2char2charchar1">
    <w:name w:val="heading2char2charchar1"/>
    <w:rsid w:val="007A7912"/>
  </w:style>
  <w:style w:type="character" w:customStyle="1" w:styleId="charchar60">
    <w:name w:val="charchar6"/>
    <w:rsid w:val="007A7912"/>
  </w:style>
  <w:style w:type="character" w:customStyle="1" w:styleId="bio1">
    <w:name w:val="bio1"/>
    <w:rsid w:val="007A7912"/>
    <w:rPr>
      <w:rFonts w:ascii="Arial" w:hAnsi="Arial" w:cs="Arial" w:hint="default"/>
      <w:i/>
      <w:iCs/>
      <w:color w:val="000000"/>
      <w:sz w:val="20"/>
      <w:szCs w:val="20"/>
    </w:rPr>
  </w:style>
  <w:style w:type="character" w:customStyle="1" w:styleId="cardCharCharCharCharCharChar">
    <w:name w:val="card Char Char Char Char Char Char"/>
    <w:rsid w:val="007A7912"/>
    <w:rPr>
      <w:sz w:val="24"/>
      <w:szCs w:val="24"/>
      <w:lang w:val="en-US" w:eastAsia="en-US" w:bidi="ar-SA"/>
    </w:rPr>
  </w:style>
  <w:style w:type="character" w:customStyle="1" w:styleId="Style24ptBoldUnderlineCenteredCharChar">
    <w:name w:val="Style 24 pt Bold Underline Centered Char Char"/>
    <w:rsid w:val="007A7912"/>
    <w:rPr>
      <w:b/>
      <w:bCs/>
      <w:sz w:val="48"/>
      <w:szCs w:val="24"/>
      <w:u w:val="single"/>
      <w:lang w:val="en-US" w:eastAsia="en-US" w:bidi="ar-SA"/>
    </w:rPr>
  </w:style>
  <w:style w:type="character" w:customStyle="1" w:styleId="TagCiteCharChar0">
    <w:name w:val="Tag / Cite Char Char"/>
    <w:rsid w:val="007A7912"/>
    <w:rPr>
      <w:b/>
      <w:bCs w:val="0"/>
      <w:color w:val="000000"/>
      <w:sz w:val="24"/>
      <w:szCs w:val="24"/>
      <w:lang w:val="en-US" w:eastAsia="en-US" w:bidi="ar-SA"/>
    </w:rPr>
  </w:style>
  <w:style w:type="character" w:customStyle="1" w:styleId="CardTextUnderlinedCharChar">
    <w:name w:val="Card Text Underlined Char Char"/>
    <w:rsid w:val="007A7912"/>
    <w:rPr>
      <w:rFonts w:ascii="Arial Narrow" w:hAnsi="Arial Narrow" w:hint="default"/>
      <w:szCs w:val="24"/>
      <w:u w:val="single"/>
      <w:lang w:val="en-US" w:eastAsia="en-US" w:bidi="ar-SA"/>
    </w:rPr>
  </w:style>
  <w:style w:type="character" w:customStyle="1" w:styleId="CardTagCharCharChar">
    <w:name w:val="Card Tag Char Char Char"/>
    <w:rsid w:val="007A7912"/>
    <w:rPr>
      <w:b/>
      <w:bCs w:val="0"/>
      <w:sz w:val="24"/>
      <w:szCs w:val="24"/>
      <w:lang w:val="en-US" w:eastAsia="en-US" w:bidi="ar-SA"/>
    </w:rPr>
  </w:style>
  <w:style w:type="character" w:customStyle="1" w:styleId="mainbody">
    <w:name w:val="mainbody"/>
    <w:rsid w:val="007A7912"/>
  </w:style>
  <w:style w:type="character" w:customStyle="1" w:styleId="UnderlineStyleChar20">
    <w:name w:val="Underline Style Char2"/>
    <w:rsid w:val="007A7912"/>
    <w:rPr>
      <w:rFonts w:ascii="Garamond" w:hAnsi="Garamond" w:hint="default"/>
      <w:sz w:val="22"/>
      <w:szCs w:val="24"/>
      <w:u w:val="single"/>
      <w:lang w:val="en-US" w:eastAsia="en-US" w:bidi="ar-SA"/>
    </w:rPr>
  </w:style>
  <w:style w:type="character" w:customStyle="1" w:styleId="Style1Char2">
    <w:name w:val="Style1 Char2"/>
    <w:rsid w:val="007A7912"/>
    <w:rPr>
      <w:szCs w:val="24"/>
    </w:rPr>
  </w:style>
  <w:style w:type="character" w:customStyle="1" w:styleId="t13">
    <w:name w:val="t13"/>
    <w:rsid w:val="007A7912"/>
  </w:style>
  <w:style w:type="character" w:customStyle="1" w:styleId="lead">
    <w:name w:val="lead"/>
    <w:rsid w:val="007A7912"/>
  </w:style>
  <w:style w:type="paragraph" w:customStyle="1" w:styleId="CardDownx1">
    <w:name w:val="CardDown x1"/>
    <w:basedOn w:val="Normal"/>
    <w:link w:val="CardDownx1Char"/>
    <w:rsid w:val="007A7912"/>
    <w:rPr>
      <w:rFonts w:ascii="Times New Roman" w:hAnsi="Times New Roman" w:cs="Times New Roman"/>
    </w:rPr>
  </w:style>
  <w:style w:type="character" w:customStyle="1" w:styleId="CardDownx1Char">
    <w:name w:val="CardDown x1 Char"/>
    <w:link w:val="CardDownx1"/>
    <w:locked/>
    <w:rsid w:val="007A7912"/>
    <w:rPr>
      <w:rFonts w:ascii="Times New Roman" w:hAnsi="Times New Roman" w:cs="Times New Roman"/>
    </w:rPr>
  </w:style>
  <w:style w:type="character" w:customStyle="1" w:styleId="CharChar17">
    <w:name w:val="Char Char17"/>
    <w:locked/>
    <w:rsid w:val="007A7912"/>
    <w:rPr>
      <w:rFonts w:ascii="Arial" w:hAnsi="Arial" w:cs="Arial" w:hint="default"/>
      <w:b/>
      <w:bCs/>
      <w:sz w:val="26"/>
      <w:szCs w:val="26"/>
    </w:rPr>
  </w:style>
  <w:style w:type="character" w:customStyle="1" w:styleId="address">
    <w:name w:val="address"/>
    <w:rsid w:val="007A7912"/>
  </w:style>
  <w:style w:type="character" w:customStyle="1" w:styleId="ilspan">
    <w:name w:val="il_span"/>
    <w:rsid w:val="007A7912"/>
  </w:style>
  <w:style w:type="character" w:customStyle="1" w:styleId="articletitle1">
    <w:name w:val="articletitle1"/>
    <w:rsid w:val="007A7912"/>
    <w:rPr>
      <w:rFonts w:ascii="Times New Roman" w:hAnsi="Times New Roman" w:cs="Times New Roman" w:hint="default"/>
      <w:b/>
      <w:bCs/>
      <w:sz w:val="36"/>
      <w:szCs w:val="36"/>
    </w:rPr>
  </w:style>
  <w:style w:type="character" w:customStyle="1" w:styleId="leftidx1">
    <w:name w:val="leftidx1"/>
    <w:rsid w:val="007A7912"/>
    <w:rPr>
      <w:rFonts w:ascii="Verdana" w:hAnsi="Verdana" w:hint="default"/>
      <w:sz w:val="22"/>
      <w:szCs w:val="22"/>
    </w:rPr>
  </w:style>
  <w:style w:type="character" w:customStyle="1" w:styleId="blue1">
    <w:name w:val="blue1"/>
    <w:rsid w:val="007A7912"/>
    <w:rPr>
      <w:color w:val="0000FF"/>
    </w:rPr>
  </w:style>
  <w:style w:type="character" w:customStyle="1" w:styleId="author-link1">
    <w:name w:val="author-link1"/>
    <w:rsid w:val="007A7912"/>
    <w:rPr>
      <w:b w:val="0"/>
      <w:bCs w:val="0"/>
    </w:rPr>
  </w:style>
  <w:style w:type="character" w:customStyle="1" w:styleId="black1">
    <w:name w:val="black1"/>
    <w:rsid w:val="007A7912"/>
    <w:rPr>
      <w:color w:val="000000"/>
    </w:rPr>
  </w:style>
  <w:style w:type="character" w:customStyle="1" w:styleId="StyleunderlinedCharBold">
    <w:name w:val="Style underlined Char + Bold"/>
    <w:rsid w:val="007A7912"/>
    <w:rPr>
      <w:rFonts w:ascii="Times New Roman" w:hAnsi="Times New Roman" w:cs="Times New Roman" w:hint="default"/>
      <w:b/>
      <w:bCs/>
      <w:sz w:val="21"/>
      <w:szCs w:val="24"/>
      <w:u w:val="single"/>
    </w:rPr>
  </w:style>
  <w:style w:type="character" w:customStyle="1" w:styleId="ThickUnderlineCharChar">
    <w:name w:val="Thick Underline Char Char"/>
    <w:rsid w:val="007A7912"/>
    <w:rPr>
      <w:rFonts w:ascii="Calibri" w:eastAsia="Calibri" w:hAnsi="Calibri" w:hint="default"/>
    </w:rPr>
  </w:style>
  <w:style w:type="character" w:customStyle="1" w:styleId="CardUnderline">
    <w:name w:val="Card Underline"/>
    <w:rsid w:val="007A7912"/>
    <w:rPr>
      <w:rFonts w:ascii="Times New Roman" w:hAnsi="Times New Roman" w:cs="Times New Roman" w:hint="default"/>
      <w:sz w:val="20"/>
      <w:u w:val="single"/>
    </w:rPr>
  </w:style>
  <w:style w:type="character" w:customStyle="1" w:styleId="lingoregion">
    <w:name w:val="lingo_region"/>
    <w:rsid w:val="007A7912"/>
  </w:style>
  <w:style w:type="character" w:customStyle="1" w:styleId="cite0">
    <w:name w:val="%cite"/>
    <w:rsid w:val="007A7912"/>
    <w:rPr>
      <w:rFonts w:ascii="Times New Roman" w:hAnsi="Times New Roman" w:cs="Times New Roman" w:hint="default"/>
      <w:b/>
      <w:bCs w:val="0"/>
      <w:sz w:val="24"/>
    </w:rPr>
  </w:style>
  <w:style w:type="character" w:customStyle="1" w:styleId="Emphasis21">
    <w:name w:val="%Emphasis2"/>
    <w:rsid w:val="007A7912"/>
    <w:rPr>
      <w:rFonts w:ascii="Cooper Black" w:hAnsi="Cooper Black" w:hint="default"/>
      <w:iCs/>
      <w:u w:val="single"/>
    </w:rPr>
  </w:style>
  <w:style w:type="character" w:customStyle="1" w:styleId="AAAcite">
    <w:name w:val="AAAcite"/>
    <w:rsid w:val="007A7912"/>
    <w:rPr>
      <w:rFonts w:ascii="Times New Roman" w:hAnsi="Times New Roman" w:cs="Times New Roman" w:hint="default"/>
      <w:b/>
      <w:bCs w:val="0"/>
      <w:sz w:val="24"/>
    </w:rPr>
  </w:style>
  <w:style w:type="character" w:customStyle="1" w:styleId="tmplheaderlink">
    <w:name w:val="tmplheaderlink"/>
    <w:rsid w:val="007A7912"/>
    <w:rPr>
      <w:rFonts w:ascii="Times New Roman" w:hAnsi="Times New Roman" w:cs="Times New Roman" w:hint="default"/>
    </w:rPr>
  </w:style>
  <w:style w:type="character" w:customStyle="1" w:styleId="role">
    <w:name w:val="role"/>
    <w:rsid w:val="007A7912"/>
  </w:style>
  <w:style w:type="character" w:customStyle="1" w:styleId="pagination">
    <w:name w:val="pagination"/>
    <w:rsid w:val="007A7912"/>
  </w:style>
  <w:style w:type="character" w:customStyle="1" w:styleId="doi">
    <w:name w:val="doi"/>
    <w:rsid w:val="007A7912"/>
  </w:style>
  <w:style w:type="character" w:customStyle="1" w:styleId="bodycontents">
    <w:name w:val="bodycontents"/>
    <w:rsid w:val="007A7912"/>
  </w:style>
  <w:style w:type="character" w:customStyle="1" w:styleId="comma">
    <w:name w:val="comma"/>
    <w:rsid w:val="007A7912"/>
  </w:style>
  <w:style w:type="character" w:customStyle="1" w:styleId="pad5right">
    <w:name w:val="pad5right"/>
    <w:rsid w:val="007A7912"/>
  </w:style>
  <w:style w:type="character" w:customStyle="1" w:styleId="divider">
    <w:name w:val="divider"/>
    <w:rsid w:val="007A7912"/>
  </w:style>
  <w:style w:type="character" w:customStyle="1" w:styleId="blogdate">
    <w:name w:val="blogdate"/>
    <w:rsid w:val="007A7912"/>
  </w:style>
  <w:style w:type="character" w:customStyle="1" w:styleId="dot">
    <w:name w:val="dot"/>
    <w:rsid w:val="007A7912"/>
  </w:style>
  <w:style w:type="character" w:customStyle="1" w:styleId="hn-date">
    <w:name w:val="hn-date"/>
    <w:rsid w:val="007A7912"/>
  </w:style>
  <w:style w:type="character" w:customStyle="1" w:styleId="location">
    <w:name w:val="location"/>
    <w:rsid w:val="007A7912"/>
  </w:style>
  <w:style w:type="character" w:customStyle="1" w:styleId="dropcap-letter">
    <w:name w:val="dropcap-letter"/>
    <w:rsid w:val="007A7912"/>
  </w:style>
  <w:style w:type="character" w:customStyle="1" w:styleId="offscreen">
    <w:name w:val="offscreen"/>
    <w:rsid w:val="007A7912"/>
  </w:style>
  <w:style w:type="character" w:customStyle="1" w:styleId="linked-in">
    <w:name w:val="linked-in"/>
    <w:rsid w:val="007A7912"/>
  </w:style>
  <w:style w:type="character" w:customStyle="1" w:styleId="in-widget">
    <w:name w:val="in-widget"/>
    <w:rsid w:val="007A7912"/>
  </w:style>
  <w:style w:type="character" w:customStyle="1" w:styleId="in-right">
    <w:name w:val="in-right"/>
    <w:rsid w:val="007A7912"/>
  </w:style>
  <w:style w:type="character" w:customStyle="1" w:styleId="tickerwrap">
    <w:name w:val="ticker_wrap"/>
    <w:rsid w:val="007A7912"/>
  </w:style>
  <w:style w:type="character" w:customStyle="1" w:styleId="divs">
    <w:name w:val="divs"/>
    <w:rsid w:val="007A7912"/>
  </w:style>
  <w:style w:type="character" w:customStyle="1" w:styleId="in-top">
    <w:name w:val="in-top"/>
    <w:rsid w:val="007A7912"/>
  </w:style>
  <w:style w:type="numbering" w:customStyle="1" w:styleId="1ai1">
    <w:name w:val="1 / a / i1"/>
    <w:rsid w:val="007A7912"/>
    <w:pPr>
      <w:numPr>
        <w:numId w:val="16"/>
      </w:numPr>
    </w:pPr>
  </w:style>
  <w:style w:type="numbering" w:styleId="1ai">
    <w:name w:val="Outline List 1"/>
    <w:basedOn w:val="NoList"/>
    <w:unhideWhenUsed/>
    <w:rsid w:val="007A7912"/>
    <w:pPr>
      <w:numPr>
        <w:numId w:val="17"/>
      </w:numPr>
    </w:pPr>
  </w:style>
  <w:style w:type="character" w:customStyle="1" w:styleId="FontStyle310">
    <w:name w:val="Font Style310"/>
    <w:uiPriority w:val="99"/>
    <w:rsid w:val="007A7912"/>
    <w:rPr>
      <w:rFonts w:ascii="Times New Roman" w:hAnsi="Times New Roman" w:cs="Times New Roman"/>
      <w:b/>
      <w:bCs/>
      <w:i/>
      <w:iCs/>
      <w:spacing w:val="-10"/>
      <w:sz w:val="18"/>
      <w:szCs w:val="18"/>
    </w:rPr>
  </w:style>
  <w:style w:type="character" w:customStyle="1" w:styleId="FontStyle370">
    <w:name w:val="Font Style370"/>
    <w:uiPriority w:val="99"/>
    <w:rsid w:val="007A7912"/>
    <w:rPr>
      <w:rFonts w:ascii="Cambria" w:hAnsi="Cambria" w:cs="Cambria"/>
      <w:b/>
      <w:bCs/>
      <w:spacing w:val="-10"/>
      <w:sz w:val="18"/>
      <w:szCs w:val="18"/>
    </w:rPr>
  </w:style>
  <w:style w:type="character" w:customStyle="1" w:styleId="FontStyle302">
    <w:name w:val="Font Style302"/>
    <w:uiPriority w:val="99"/>
    <w:rsid w:val="007A7912"/>
    <w:rPr>
      <w:rFonts w:ascii="Times New Roman" w:hAnsi="Times New Roman" w:cs="Times New Roman"/>
      <w:b/>
      <w:bCs/>
      <w:sz w:val="22"/>
      <w:szCs w:val="22"/>
    </w:rPr>
  </w:style>
  <w:style w:type="character" w:customStyle="1" w:styleId="FontStyle347">
    <w:name w:val="Font Style347"/>
    <w:uiPriority w:val="99"/>
    <w:rsid w:val="007A7912"/>
    <w:rPr>
      <w:rFonts w:ascii="Times New Roman" w:hAnsi="Times New Roman" w:cs="Times New Roman"/>
      <w:b/>
      <w:bCs/>
      <w:spacing w:val="-10"/>
      <w:sz w:val="20"/>
      <w:szCs w:val="20"/>
    </w:rPr>
  </w:style>
  <w:style w:type="paragraph" w:customStyle="1" w:styleId="Style27">
    <w:name w:val="Style27"/>
    <w:basedOn w:val="Normal"/>
    <w:uiPriority w:val="99"/>
    <w:rsid w:val="007A7912"/>
    <w:pPr>
      <w:widowControl w:val="0"/>
      <w:autoSpaceDE w:val="0"/>
      <w:autoSpaceDN w:val="0"/>
      <w:adjustRightInd w:val="0"/>
      <w:spacing w:line="223" w:lineRule="exact"/>
    </w:pPr>
    <w:rPr>
      <w:rFonts w:ascii="Times New Roman" w:eastAsia="Times New Roman" w:hAnsi="Times New Roman" w:cs="Times New Roman"/>
      <w:sz w:val="24"/>
    </w:rPr>
  </w:style>
  <w:style w:type="character" w:customStyle="1" w:styleId="FontStyle303">
    <w:name w:val="Font Style303"/>
    <w:uiPriority w:val="99"/>
    <w:rsid w:val="007A7912"/>
    <w:rPr>
      <w:rFonts w:ascii="Times New Roman" w:hAnsi="Times New Roman" w:cs="Times New Roman"/>
      <w:spacing w:val="-10"/>
      <w:sz w:val="18"/>
      <w:szCs w:val="18"/>
    </w:rPr>
  </w:style>
  <w:style w:type="character" w:customStyle="1" w:styleId="FontStyle312">
    <w:name w:val="Font Style312"/>
    <w:uiPriority w:val="99"/>
    <w:rsid w:val="007A7912"/>
    <w:rPr>
      <w:rFonts w:ascii="Times New Roman" w:hAnsi="Times New Roman" w:cs="Times New Roman"/>
      <w:b/>
      <w:bCs/>
      <w:spacing w:val="-10"/>
      <w:sz w:val="16"/>
      <w:szCs w:val="16"/>
    </w:rPr>
  </w:style>
  <w:style w:type="character" w:customStyle="1" w:styleId="FontStyle346">
    <w:name w:val="Font Style346"/>
    <w:uiPriority w:val="99"/>
    <w:rsid w:val="007A7912"/>
    <w:rPr>
      <w:rFonts w:ascii="Times New Roman" w:hAnsi="Times New Roman" w:cs="Times New Roman"/>
      <w:b/>
      <w:bCs/>
      <w:spacing w:val="-10"/>
      <w:sz w:val="18"/>
      <w:szCs w:val="18"/>
    </w:rPr>
  </w:style>
  <w:style w:type="character" w:customStyle="1" w:styleId="FontStyle330">
    <w:name w:val="Font Style330"/>
    <w:uiPriority w:val="99"/>
    <w:rsid w:val="007A7912"/>
    <w:rPr>
      <w:rFonts w:ascii="Times New Roman" w:hAnsi="Times New Roman" w:cs="Times New Roman"/>
      <w:b/>
      <w:bCs/>
      <w:sz w:val="16"/>
      <w:szCs w:val="16"/>
    </w:rPr>
  </w:style>
  <w:style w:type="character" w:customStyle="1" w:styleId="FontStyle372">
    <w:name w:val="Font Style372"/>
    <w:uiPriority w:val="99"/>
    <w:rsid w:val="007A7912"/>
    <w:rPr>
      <w:rFonts w:ascii="Times New Roman" w:hAnsi="Times New Roman" w:cs="Times New Roman"/>
      <w:b/>
      <w:bCs/>
      <w:sz w:val="16"/>
      <w:szCs w:val="16"/>
    </w:rPr>
  </w:style>
  <w:style w:type="paragraph" w:customStyle="1" w:styleId="Style59">
    <w:name w:val="Style59"/>
    <w:basedOn w:val="Normal"/>
    <w:uiPriority w:val="99"/>
    <w:rsid w:val="007A7912"/>
    <w:pPr>
      <w:widowControl w:val="0"/>
      <w:autoSpaceDE w:val="0"/>
      <w:autoSpaceDN w:val="0"/>
      <w:adjustRightInd w:val="0"/>
      <w:spacing w:line="236" w:lineRule="exact"/>
    </w:pPr>
    <w:rPr>
      <w:rFonts w:ascii="Times New Roman" w:eastAsia="Times New Roman" w:hAnsi="Times New Roman" w:cs="Times New Roman"/>
      <w:sz w:val="24"/>
    </w:rPr>
  </w:style>
  <w:style w:type="character" w:customStyle="1" w:styleId="FontStyle315">
    <w:name w:val="Font Style315"/>
    <w:uiPriority w:val="99"/>
    <w:rsid w:val="007A7912"/>
    <w:rPr>
      <w:rFonts w:ascii="Times New Roman" w:hAnsi="Times New Roman" w:cs="Times New Roman"/>
      <w:b/>
      <w:bCs/>
      <w:i/>
      <w:iCs/>
      <w:sz w:val="16"/>
      <w:szCs w:val="16"/>
    </w:rPr>
  </w:style>
  <w:style w:type="paragraph" w:customStyle="1" w:styleId="Style200">
    <w:name w:val="Style20"/>
    <w:basedOn w:val="Normal"/>
    <w:uiPriority w:val="99"/>
    <w:rsid w:val="007A7912"/>
    <w:pPr>
      <w:widowControl w:val="0"/>
      <w:autoSpaceDE w:val="0"/>
      <w:autoSpaceDN w:val="0"/>
      <w:adjustRightInd w:val="0"/>
      <w:spacing w:line="232" w:lineRule="exact"/>
    </w:pPr>
    <w:rPr>
      <w:rFonts w:ascii="Times New Roman" w:eastAsia="Times New Roman" w:hAnsi="Times New Roman" w:cs="Times New Roman"/>
      <w:sz w:val="24"/>
    </w:rPr>
  </w:style>
  <w:style w:type="character" w:customStyle="1" w:styleId="FontStyle313">
    <w:name w:val="Font Style313"/>
    <w:uiPriority w:val="99"/>
    <w:rsid w:val="007A7912"/>
    <w:rPr>
      <w:rFonts w:ascii="Times New Roman" w:hAnsi="Times New Roman" w:cs="Times New Roman"/>
      <w:smallCaps/>
      <w:sz w:val="14"/>
      <w:szCs w:val="14"/>
    </w:rPr>
  </w:style>
  <w:style w:type="paragraph" w:customStyle="1" w:styleId="Style89">
    <w:name w:val="Style89"/>
    <w:basedOn w:val="Normal"/>
    <w:uiPriority w:val="99"/>
    <w:rsid w:val="007A7912"/>
    <w:pPr>
      <w:widowControl w:val="0"/>
      <w:autoSpaceDE w:val="0"/>
      <w:autoSpaceDN w:val="0"/>
      <w:adjustRightInd w:val="0"/>
      <w:spacing w:line="270" w:lineRule="exact"/>
      <w:jc w:val="both"/>
    </w:pPr>
    <w:rPr>
      <w:rFonts w:ascii="Times New Roman" w:eastAsia="Times New Roman" w:hAnsi="Times New Roman" w:cs="Times New Roman"/>
      <w:sz w:val="24"/>
    </w:rPr>
  </w:style>
  <w:style w:type="character" w:customStyle="1" w:styleId="FontStyle319">
    <w:name w:val="Font Style319"/>
    <w:uiPriority w:val="99"/>
    <w:rsid w:val="007A7912"/>
    <w:rPr>
      <w:rFonts w:ascii="Times New Roman" w:hAnsi="Times New Roman" w:cs="Times New Roman"/>
      <w:b/>
      <w:bCs/>
      <w:spacing w:val="-10"/>
      <w:sz w:val="22"/>
      <w:szCs w:val="22"/>
    </w:rPr>
  </w:style>
  <w:style w:type="character" w:customStyle="1" w:styleId="FontStyle320">
    <w:name w:val="Font Style320"/>
    <w:uiPriority w:val="99"/>
    <w:rsid w:val="007A7912"/>
    <w:rPr>
      <w:rFonts w:ascii="Times New Roman" w:hAnsi="Times New Roman" w:cs="Times New Roman"/>
      <w:b/>
      <w:bCs/>
      <w:spacing w:val="-10"/>
      <w:sz w:val="22"/>
      <w:szCs w:val="22"/>
    </w:rPr>
  </w:style>
  <w:style w:type="character" w:customStyle="1" w:styleId="FontStyle352">
    <w:name w:val="Font Style352"/>
    <w:uiPriority w:val="99"/>
    <w:rsid w:val="007A7912"/>
    <w:rPr>
      <w:rFonts w:ascii="Times New Roman" w:hAnsi="Times New Roman" w:cs="Times New Roman"/>
      <w:b/>
      <w:bCs/>
      <w:sz w:val="16"/>
      <w:szCs w:val="16"/>
    </w:rPr>
  </w:style>
  <w:style w:type="character" w:customStyle="1" w:styleId="FontStyle356">
    <w:name w:val="Font Style356"/>
    <w:uiPriority w:val="99"/>
    <w:rsid w:val="007A7912"/>
    <w:rPr>
      <w:rFonts w:ascii="Times New Roman" w:hAnsi="Times New Roman" w:cs="Times New Roman"/>
      <w:b/>
      <w:bCs/>
      <w:spacing w:val="-10"/>
      <w:sz w:val="22"/>
      <w:szCs w:val="22"/>
    </w:rPr>
  </w:style>
  <w:style w:type="character" w:customStyle="1" w:styleId="FontStyle298">
    <w:name w:val="Font Style298"/>
    <w:uiPriority w:val="99"/>
    <w:rsid w:val="007A7912"/>
    <w:rPr>
      <w:rFonts w:ascii="Times New Roman" w:hAnsi="Times New Roman" w:cs="Times New Roman"/>
      <w:sz w:val="18"/>
      <w:szCs w:val="18"/>
    </w:rPr>
  </w:style>
  <w:style w:type="character" w:customStyle="1" w:styleId="FontStyle311">
    <w:name w:val="Font Style311"/>
    <w:uiPriority w:val="99"/>
    <w:rsid w:val="007A7912"/>
    <w:rPr>
      <w:rFonts w:ascii="Times New Roman" w:hAnsi="Times New Roman" w:cs="Times New Roman"/>
      <w:b/>
      <w:bCs/>
      <w:spacing w:val="-10"/>
      <w:sz w:val="18"/>
      <w:szCs w:val="18"/>
    </w:rPr>
  </w:style>
  <w:style w:type="character" w:customStyle="1" w:styleId="FontStyle332">
    <w:name w:val="Font Style332"/>
    <w:uiPriority w:val="99"/>
    <w:rsid w:val="007A7912"/>
    <w:rPr>
      <w:rFonts w:ascii="Times New Roman" w:hAnsi="Times New Roman" w:cs="Times New Roman"/>
      <w:b/>
      <w:bCs/>
      <w:i/>
      <w:iCs/>
      <w:spacing w:val="-10"/>
      <w:sz w:val="20"/>
      <w:szCs w:val="20"/>
    </w:rPr>
  </w:style>
  <w:style w:type="character" w:customStyle="1" w:styleId="FontStyle371">
    <w:name w:val="Font Style371"/>
    <w:uiPriority w:val="99"/>
    <w:rsid w:val="007A7912"/>
    <w:rPr>
      <w:rFonts w:ascii="Times New Roman" w:hAnsi="Times New Roman" w:cs="Times New Roman"/>
      <w:sz w:val="16"/>
      <w:szCs w:val="16"/>
    </w:rPr>
  </w:style>
  <w:style w:type="character" w:customStyle="1" w:styleId="FontStyle350">
    <w:name w:val="Font Style350"/>
    <w:uiPriority w:val="99"/>
    <w:rsid w:val="007A7912"/>
    <w:rPr>
      <w:rFonts w:ascii="Times New Roman" w:hAnsi="Times New Roman" w:cs="Times New Roman"/>
      <w:b/>
      <w:bCs/>
      <w:i/>
      <w:iCs/>
      <w:sz w:val="20"/>
      <w:szCs w:val="20"/>
    </w:rPr>
  </w:style>
  <w:style w:type="paragraph" w:customStyle="1" w:styleId="Style8">
    <w:name w:val="Style8"/>
    <w:basedOn w:val="Normal"/>
    <w:uiPriority w:val="99"/>
    <w:rsid w:val="007A7912"/>
    <w:pPr>
      <w:widowControl w:val="0"/>
      <w:autoSpaceDE w:val="0"/>
      <w:autoSpaceDN w:val="0"/>
      <w:adjustRightInd w:val="0"/>
    </w:pPr>
    <w:rPr>
      <w:rFonts w:ascii="Times New Roman" w:eastAsia="Times New Roman" w:hAnsi="Times New Roman" w:cs="Times New Roman"/>
      <w:sz w:val="24"/>
    </w:rPr>
  </w:style>
  <w:style w:type="paragraph" w:customStyle="1" w:styleId="Style53">
    <w:name w:val="Style5"/>
    <w:basedOn w:val="Normal"/>
    <w:link w:val="Style5Char"/>
    <w:qFormat/>
    <w:rsid w:val="007A7912"/>
    <w:pPr>
      <w:widowControl w:val="0"/>
      <w:autoSpaceDE w:val="0"/>
      <w:autoSpaceDN w:val="0"/>
      <w:adjustRightInd w:val="0"/>
      <w:spacing w:line="230" w:lineRule="exact"/>
      <w:jc w:val="both"/>
    </w:pPr>
    <w:rPr>
      <w:rFonts w:ascii="Times New Roman" w:eastAsia="Times New Roman" w:hAnsi="Times New Roman" w:cs="Times New Roman"/>
      <w:sz w:val="24"/>
    </w:rPr>
  </w:style>
  <w:style w:type="character" w:customStyle="1" w:styleId="FontStyle351">
    <w:name w:val="Font Style351"/>
    <w:uiPriority w:val="99"/>
    <w:rsid w:val="007A7912"/>
    <w:rPr>
      <w:rFonts w:ascii="Times New Roman" w:hAnsi="Times New Roman" w:cs="Times New Roman"/>
      <w:b/>
      <w:bCs/>
      <w:sz w:val="22"/>
      <w:szCs w:val="22"/>
    </w:rPr>
  </w:style>
  <w:style w:type="paragraph" w:customStyle="1" w:styleId="Style100">
    <w:name w:val="Style10"/>
    <w:basedOn w:val="Normal"/>
    <w:link w:val="Style10Char"/>
    <w:qFormat/>
    <w:rsid w:val="007A7912"/>
    <w:pPr>
      <w:widowControl w:val="0"/>
      <w:autoSpaceDE w:val="0"/>
      <w:autoSpaceDN w:val="0"/>
      <w:adjustRightInd w:val="0"/>
      <w:spacing w:line="230" w:lineRule="exact"/>
    </w:pPr>
    <w:rPr>
      <w:rFonts w:ascii="Times New Roman" w:eastAsia="Times New Roman" w:hAnsi="Times New Roman" w:cs="Times New Roman"/>
      <w:sz w:val="24"/>
    </w:rPr>
  </w:style>
  <w:style w:type="paragraph" w:customStyle="1" w:styleId="Style130">
    <w:name w:val="Style130"/>
    <w:basedOn w:val="Normal"/>
    <w:uiPriority w:val="99"/>
    <w:rsid w:val="007A7912"/>
    <w:pPr>
      <w:widowControl w:val="0"/>
      <w:autoSpaceDE w:val="0"/>
      <w:autoSpaceDN w:val="0"/>
      <w:adjustRightInd w:val="0"/>
      <w:jc w:val="both"/>
    </w:pPr>
    <w:rPr>
      <w:rFonts w:ascii="Times New Roman" w:eastAsia="Times New Roman" w:hAnsi="Times New Roman" w:cs="Times New Roman"/>
      <w:sz w:val="24"/>
    </w:rPr>
  </w:style>
  <w:style w:type="character" w:customStyle="1" w:styleId="FontStyle369">
    <w:name w:val="Font Style369"/>
    <w:uiPriority w:val="99"/>
    <w:rsid w:val="007A7912"/>
    <w:rPr>
      <w:rFonts w:ascii="Times New Roman" w:hAnsi="Times New Roman" w:cs="Times New Roman"/>
      <w:b/>
      <w:bCs/>
      <w:spacing w:val="-10"/>
      <w:sz w:val="20"/>
      <w:szCs w:val="20"/>
    </w:rPr>
  </w:style>
  <w:style w:type="character" w:customStyle="1" w:styleId="FontStyle357">
    <w:name w:val="Font Style357"/>
    <w:uiPriority w:val="99"/>
    <w:rsid w:val="007A7912"/>
    <w:rPr>
      <w:rFonts w:ascii="Times New Roman" w:hAnsi="Times New Roman" w:cs="Times New Roman"/>
      <w:b/>
      <w:bCs/>
      <w:spacing w:val="-10"/>
      <w:sz w:val="22"/>
      <w:szCs w:val="22"/>
    </w:rPr>
  </w:style>
  <w:style w:type="paragraph" w:customStyle="1" w:styleId="Style67">
    <w:name w:val="Style67"/>
    <w:basedOn w:val="Normal"/>
    <w:uiPriority w:val="99"/>
    <w:rsid w:val="007A7912"/>
    <w:pPr>
      <w:widowControl w:val="0"/>
      <w:autoSpaceDE w:val="0"/>
      <w:autoSpaceDN w:val="0"/>
      <w:adjustRightInd w:val="0"/>
      <w:spacing w:line="274" w:lineRule="exact"/>
      <w:jc w:val="both"/>
    </w:pPr>
    <w:rPr>
      <w:rFonts w:ascii="Times New Roman" w:eastAsia="Times New Roman" w:hAnsi="Times New Roman" w:cs="Times New Roman"/>
      <w:sz w:val="24"/>
    </w:rPr>
  </w:style>
  <w:style w:type="character" w:customStyle="1" w:styleId="FontStyle360">
    <w:name w:val="Font Style360"/>
    <w:uiPriority w:val="99"/>
    <w:rsid w:val="007A7912"/>
    <w:rPr>
      <w:rFonts w:ascii="Times New Roman" w:hAnsi="Times New Roman" w:cs="Times New Roman"/>
      <w:sz w:val="20"/>
      <w:szCs w:val="20"/>
    </w:rPr>
  </w:style>
  <w:style w:type="character" w:customStyle="1" w:styleId="FontStyle374">
    <w:name w:val="Font Style374"/>
    <w:uiPriority w:val="99"/>
    <w:rsid w:val="007A7912"/>
    <w:rPr>
      <w:rFonts w:ascii="Times New Roman" w:hAnsi="Times New Roman" w:cs="Times New Roman"/>
      <w:b/>
      <w:bCs/>
      <w:spacing w:val="-10"/>
      <w:sz w:val="22"/>
      <w:szCs w:val="22"/>
    </w:rPr>
  </w:style>
  <w:style w:type="paragraph" w:customStyle="1" w:styleId="Style300">
    <w:name w:val="Style30"/>
    <w:basedOn w:val="Normal"/>
    <w:uiPriority w:val="99"/>
    <w:rsid w:val="007A7912"/>
    <w:pPr>
      <w:widowControl w:val="0"/>
      <w:autoSpaceDE w:val="0"/>
      <w:autoSpaceDN w:val="0"/>
      <w:adjustRightInd w:val="0"/>
      <w:spacing w:line="191" w:lineRule="exact"/>
      <w:jc w:val="both"/>
    </w:pPr>
    <w:rPr>
      <w:rFonts w:ascii="Times New Roman" w:eastAsia="Times New Roman" w:hAnsi="Times New Roman" w:cs="Times New Roman"/>
      <w:sz w:val="24"/>
    </w:rPr>
  </w:style>
  <w:style w:type="character" w:customStyle="1" w:styleId="FontStyle314">
    <w:name w:val="Font Style314"/>
    <w:uiPriority w:val="99"/>
    <w:rsid w:val="007A7912"/>
    <w:rPr>
      <w:rFonts w:ascii="Times New Roman" w:hAnsi="Times New Roman" w:cs="Times New Roman"/>
      <w:smallCaps/>
      <w:sz w:val="16"/>
      <w:szCs w:val="16"/>
    </w:rPr>
  </w:style>
  <w:style w:type="paragraph" w:customStyle="1" w:styleId="Style93">
    <w:name w:val="Style93"/>
    <w:basedOn w:val="Normal"/>
    <w:uiPriority w:val="99"/>
    <w:rsid w:val="007A7912"/>
    <w:pPr>
      <w:widowControl w:val="0"/>
      <w:autoSpaceDE w:val="0"/>
      <w:autoSpaceDN w:val="0"/>
      <w:adjustRightInd w:val="0"/>
      <w:spacing w:line="229" w:lineRule="exact"/>
    </w:pPr>
    <w:rPr>
      <w:rFonts w:ascii="Times New Roman" w:eastAsia="Times New Roman" w:hAnsi="Times New Roman" w:cs="Times New Roman"/>
      <w:sz w:val="24"/>
    </w:rPr>
  </w:style>
  <w:style w:type="paragraph" w:customStyle="1" w:styleId="Style176">
    <w:name w:val="Style176"/>
    <w:basedOn w:val="Normal"/>
    <w:uiPriority w:val="99"/>
    <w:rsid w:val="007A7912"/>
    <w:pPr>
      <w:widowControl w:val="0"/>
      <w:autoSpaceDE w:val="0"/>
      <w:autoSpaceDN w:val="0"/>
      <w:adjustRightInd w:val="0"/>
      <w:spacing w:line="207" w:lineRule="exact"/>
    </w:pPr>
    <w:rPr>
      <w:rFonts w:ascii="Times New Roman" w:eastAsia="Times New Roman" w:hAnsi="Times New Roman" w:cs="Times New Roman"/>
      <w:sz w:val="24"/>
    </w:rPr>
  </w:style>
  <w:style w:type="character" w:customStyle="1" w:styleId="ReallyfuckingsmallCharCharCharChar">
    <w:name w:val="Really fucking small Char Char Char Char"/>
    <w:rsid w:val="007A7912"/>
    <w:rPr>
      <w:sz w:val="10"/>
      <w:szCs w:val="24"/>
      <w:lang w:val="en-US" w:eastAsia="en-US" w:bidi="ar-SA"/>
    </w:rPr>
  </w:style>
  <w:style w:type="character" w:customStyle="1" w:styleId="SmalltextCharCharCharChar0">
    <w:name w:val="Small text Char Char Char Char"/>
    <w:rsid w:val="007A7912"/>
    <w:rPr>
      <w:sz w:val="16"/>
      <w:szCs w:val="24"/>
      <w:lang w:val="en-US" w:eastAsia="en-US" w:bidi="ar-SA"/>
    </w:rPr>
  </w:style>
  <w:style w:type="paragraph" w:customStyle="1" w:styleId="boldcitation">
    <w:name w:val="bold citation"/>
    <w:basedOn w:val="Normal"/>
    <w:rsid w:val="007A7912"/>
    <w:rPr>
      <w:rFonts w:eastAsia="Times New Roman" w:cs="Times New Roman"/>
      <w:b/>
      <w:sz w:val="28"/>
      <w:u w:val="thick"/>
    </w:rPr>
  </w:style>
  <w:style w:type="character" w:customStyle="1" w:styleId="CardsCharCharChar">
    <w:name w:val="Cards Char Char Char"/>
    <w:rsid w:val="007A7912"/>
    <w:rPr>
      <w:szCs w:val="24"/>
      <w:lang w:val="en-US" w:eastAsia="en-US" w:bidi="ar-SA"/>
    </w:rPr>
  </w:style>
  <w:style w:type="character" w:customStyle="1" w:styleId="CardsCharCharCharChar">
    <w:name w:val="Cards Char Char Char Char"/>
    <w:rsid w:val="007A7912"/>
    <w:rPr>
      <w:szCs w:val="24"/>
      <w:lang w:val="en-US" w:eastAsia="en-US" w:bidi="ar-SA"/>
    </w:rPr>
  </w:style>
  <w:style w:type="character" w:customStyle="1" w:styleId="BlockHeadingsCharChar">
    <w:name w:val="Block Headings Char Char"/>
    <w:rsid w:val="007A7912"/>
    <w:rPr>
      <w:b/>
      <w:sz w:val="36"/>
      <w:szCs w:val="24"/>
      <w:u w:val="single"/>
      <w:lang w:val="en-US" w:eastAsia="en-US" w:bidi="ar-SA"/>
    </w:rPr>
  </w:style>
  <w:style w:type="paragraph" w:customStyle="1" w:styleId="NoSpacingCharCharChar">
    <w:name w:val="No Spacing Char Char Char"/>
    <w:next w:val="Normal"/>
    <w:rsid w:val="007A7912"/>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7A7912"/>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character" w:customStyle="1" w:styleId="RegularChar">
    <w:name w:val="Regular Char"/>
    <w:link w:val="Regular"/>
    <w:rsid w:val="007A7912"/>
    <w:rPr>
      <w:rFonts w:ascii="Garamond" w:eastAsia="Times New Roman" w:hAnsi="Garamond" w:cs="Arial"/>
      <w:bCs/>
      <w:kern w:val="20"/>
      <w:sz w:val="20"/>
      <w:szCs w:val="32"/>
    </w:rPr>
  </w:style>
  <w:style w:type="character" w:customStyle="1" w:styleId="StyleTimesNewRoman">
    <w:name w:val="Style Times New Roman"/>
    <w:rsid w:val="007A7912"/>
    <w:rPr>
      <w:rFonts w:ascii="Garamond" w:hAnsi="Garamond"/>
    </w:rPr>
  </w:style>
  <w:style w:type="paragraph" w:customStyle="1" w:styleId="INDENTEDPARAGRAPH">
    <w:name w:val="INDENTED PARAGRAPH"/>
    <w:rsid w:val="007A7912"/>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7A7912"/>
    <w:rPr>
      <w:rFonts w:cs="Arial"/>
      <w:bCs/>
      <w:caps/>
      <w:color w:val="FFFFFF"/>
      <w:sz w:val="2"/>
      <w:szCs w:val="2"/>
      <w:lang w:val="en-US" w:eastAsia="en-US" w:bidi="ar-SA"/>
    </w:rPr>
  </w:style>
  <w:style w:type="paragraph" w:customStyle="1" w:styleId="Numbering">
    <w:name w:val="Numbering"/>
    <w:basedOn w:val="Normal"/>
    <w:next w:val="Normal"/>
    <w:rsid w:val="007A7912"/>
    <w:pPr>
      <w:widowControl w:val="0"/>
      <w:numPr>
        <w:numId w:val="22"/>
      </w:numPr>
      <w:suppressAutoHyphens/>
      <w:spacing w:after="200"/>
    </w:pPr>
    <w:rPr>
      <w:rFonts w:ascii="Times New Roman" w:eastAsia="Times New Roman" w:hAnsi="Times New Roman" w:cs="Times New Roman"/>
      <w:b/>
      <w:sz w:val="24"/>
      <w:szCs w:val="18"/>
    </w:rPr>
  </w:style>
  <w:style w:type="paragraph" w:customStyle="1" w:styleId="Un-IndexedHeading">
    <w:name w:val="Un-Indexed Heading"/>
    <w:basedOn w:val="Heading1"/>
    <w:next w:val="Normal"/>
    <w:rsid w:val="007A7912"/>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ascii="Times New Roman" w:eastAsia="Times New Roman" w:hAnsi="Times New Roman" w:cs="Arial"/>
      <w:bCs/>
      <w:kern w:val="32"/>
      <w:sz w:val="32"/>
      <w:u w:val="thick"/>
    </w:rPr>
  </w:style>
  <w:style w:type="paragraph" w:customStyle="1" w:styleId="PageHeader">
    <w:name w:val="Page Header"/>
    <w:basedOn w:val="Normal"/>
    <w:rsid w:val="007A7912"/>
    <w:pPr>
      <w:widowControl w:val="0"/>
      <w:numPr>
        <w:numId w:val="24"/>
      </w:numPr>
      <w:tabs>
        <w:tab w:val="clear" w:pos="360"/>
        <w:tab w:val="left" w:pos="10080"/>
      </w:tabs>
      <w:suppressAutoHyphens/>
      <w:ind w:left="0" w:firstLine="0"/>
      <w:jc w:val="both"/>
    </w:pPr>
    <w:rPr>
      <w:rFonts w:ascii="Times New Roman" w:eastAsia="Times New Roman" w:hAnsi="Times New Roman" w:cs="Times New Roman"/>
      <w:b/>
      <w:sz w:val="24"/>
      <w:szCs w:val="18"/>
    </w:rPr>
  </w:style>
  <w:style w:type="paragraph" w:customStyle="1" w:styleId="IndentedLettering">
    <w:name w:val="Indented Lettering"/>
    <w:basedOn w:val="Numbering"/>
    <w:next w:val="Normal"/>
    <w:rsid w:val="007A7912"/>
  </w:style>
  <w:style w:type="paragraph" w:customStyle="1" w:styleId="Lettering">
    <w:name w:val="Lettering"/>
    <w:basedOn w:val="Numbering"/>
    <w:next w:val="Normal"/>
    <w:rsid w:val="007A7912"/>
    <w:pPr>
      <w:numPr>
        <w:numId w:val="18"/>
      </w:numPr>
    </w:pPr>
    <w:rPr>
      <w:szCs w:val="22"/>
    </w:rPr>
  </w:style>
  <w:style w:type="paragraph" w:customStyle="1" w:styleId="FileName">
    <w:name w:val="File Name"/>
    <w:basedOn w:val="Normal"/>
    <w:next w:val="Normal"/>
    <w:rsid w:val="007A7912"/>
    <w:pPr>
      <w:widowControl w:val="0"/>
      <w:numPr>
        <w:numId w:val="19"/>
      </w:numPr>
      <w:suppressAutoHyphens/>
      <w:spacing w:after="120"/>
      <w:ind w:left="0" w:firstLine="0"/>
      <w:contextualSpacing/>
      <w:jc w:val="center"/>
    </w:pPr>
    <w:rPr>
      <w:rFonts w:ascii="Times New Roman" w:eastAsia="Times New Roman" w:hAnsi="Times New Roman" w:cs="Times New Roman"/>
      <w:b/>
      <w:caps/>
      <w:sz w:val="28"/>
      <w:szCs w:val="20"/>
    </w:rPr>
  </w:style>
  <w:style w:type="paragraph" w:customStyle="1" w:styleId="Pagination0">
    <w:name w:val="Pagination"/>
    <w:basedOn w:val="Normal"/>
    <w:next w:val="Normal"/>
    <w:rsid w:val="007A7912"/>
    <w:pPr>
      <w:widowControl w:val="0"/>
      <w:tabs>
        <w:tab w:val="num" w:pos="0"/>
      </w:tabs>
      <w:suppressAutoHyphens/>
      <w:jc w:val="right"/>
    </w:pPr>
    <w:rPr>
      <w:rFonts w:ascii="Times New Roman" w:eastAsia="Times New Roman" w:hAnsi="Times New Roman" w:cs="Times New Roman"/>
      <w:b/>
      <w:sz w:val="28"/>
      <w:szCs w:val="18"/>
    </w:rPr>
  </w:style>
  <w:style w:type="paragraph" w:customStyle="1" w:styleId="IndentedNumbering">
    <w:name w:val="Indented Numbering"/>
    <w:basedOn w:val="IndentedLettering"/>
    <w:next w:val="Normal"/>
    <w:rsid w:val="007A7912"/>
    <w:pPr>
      <w:numPr>
        <w:numId w:val="21"/>
      </w:numPr>
      <w:tabs>
        <w:tab w:val="num" w:pos="360"/>
      </w:tabs>
      <w:ind w:left="360"/>
    </w:pPr>
  </w:style>
  <w:style w:type="paragraph" w:customStyle="1" w:styleId="CardContinued1">
    <w:name w:val="Card Continued 1"/>
    <w:basedOn w:val="Normal"/>
    <w:next w:val="Normal"/>
    <w:rsid w:val="007A7912"/>
    <w:pPr>
      <w:widowControl w:val="0"/>
      <w:numPr>
        <w:numId w:val="23"/>
      </w:numPr>
      <w:tabs>
        <w:tab w:val="clear" w:pos="1080"/>
      </w:tabs>
      <w:suppressAutoHyphens/>
      <w:spacing w:before="120"/>
      <w:ind w:left="0" w:firstLine="0"/>
      <w:contextualSpacing/>
      <w:jc w:val="right"/>
    </w:pPr>
    <w:rPr>
      <w:rFonts w:ascii="Times New Roman" w:eastAsia="Times New Roman" w:hAnsi="Times New Roman" w:cs="Times New Roman"/>
      <w:b/>
      <w:caps/>
      <w:sz w:val="20"/>
      <w:szCs w:val="18"/>
    </w:rPr>
  </w:style>
  <w:style w:type="paragraph" w:customStyle="1" w:styleId="CardContinued2">
    <w:name w:val="Card Continued 2"/>
    <w:basedOn w:val="CardContinued1"/>
    <w:next w:val="Normal"/>
    <w:rsid w:val="007A7912"/>
    <w:pPr>
      <w:numPr>
        <w:numId w:val="0"/>
      </w:numPr>
      <w:spacing w:before="0" w:after="120"/>
      <w:jc w:val="left"/>
    </w:pPr>
  </w:style>
  <w:style w:type="paragraph" w:customStyle="1" w:styleId="Clearformatting0">
    <w:name w:val="Clear formatting"/>
    <w:basedOn w:val="Normal"/>
    <w:rsid w:val="007A7912"/>
    <w:pPr>
      <w:keepNext/>
      <w:tabs>
        <w:tab w:val="num" w:pos="0"/>
      </w:tabs>
      <w:outlineLvl w:val="2"/>
    </w:pPr>
    <w:rPr>
      <w:rFonts w:ascii="Arial Narrow" w:eastAsia="Times New Roman" w:hAnsi="Arial Narrow"/>
      <w:b/>
      <w:bCs/>
      <w:sz w:val="24"/>
      <w:szCs w:val="26"/>
    </w:rPr>
  </w:style>
  <w:style w:type="character" w:customStyle="1" w:styleId="justify">
    <w:name w:val="justify"/>
    <w:basedOn w:val="DefaultParagraphFont"/>
    <w:rsid w:val="007A7912"/>
  </w:style>
  <w:style w:type="paragraph" w:customStyle="1" w:styleId="SmallCardText">
    <w:name w:val="Small Card Text"/>
    <w:rsid w:val="007A7912"/>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7A7912"/>
    <w:rPr>
      <w:sz w:val="16"/>
      <w:szCs w:val="16"/>
      <w:lang w:val="en-US" w:eastAsia="en-US" w:bidi="ar-SA"/>
    </w:rPr>
  </w:style>
  <w:style w:type="paragraph" w:customStyle="1" w:styleId="TAGFONT">
    <w:name w:val="TAG FONT"/>
    <w:basedOn w:val="Normal"/>
    <w:autoRedefine/>
    <w:rsid w:val="007A7912"/>
    <w:rPr>
      <w:rFonts w:ascii="Times New Roman" w:eastAsia="Times New Roman" w:hAnsi="Times New Roman" w:cs="Times New Roman"/>
      <w:sz w:val="24"/>
    </w:rPr>
  </w:style>
  <w:style w:type="character" w:customStyle="1" w:styleId="mainarttxt">
    <w:name w:val="mainarttxt"/>
    <w:basedOn w:val="DefaultParagraphFont"/>
    <w:rsid w:val="007A7912"/>
  </w:style>
  <w:style w:type="paragraph" w:customStyle="1" w:styleId="TagChar1CharCharCharChar">
    <w:name w:val="Tag Char1 Char Char Char Char"/>
    <w:basedOn w:val="Normal"/>
    <w:rsid w:val="007A7912"/>
    <w:pPr>
      <w:overflowPunct w:val="0"/>
      <w:autoSpaceDE w:val="0"/>
      <w:autoSpaceDN w:val="0"/>
      <w:adjustRightInd w:val="0"/>
      <w:textAlignment w:val="baseline"/>
    </w:pPr>
    <w:rPr>
      <w:rFonts w:ascii="Palatino Linotype" w:eastAsia="Times New Roman" w:hAnsi="Palatino Linotype" w:cs="Times New Roman"/>
      <w:b/>
      <w:sz w:val="24"/>
      <w:szCs w:val="20"/>
    </w:rPr>
  </w:style>
  <w:style w:type="character" w:customStyle="1" w:styleId="Style10pt">
    <w:name w:val="Style 10 pt"/>
    <w:rsid w:val="007A7912"/>
    <w:rPr>
      <w:sz w:val="20"/>
    </w:rPr>
  </w:style>
  <w:style w:type="character" w:customStyle="1" w:styleId="highlightChar">
    <w:name w:val="highlight Char"/>
    <w:rsid w:val="007A7912"/>
    <w:rPr>
      <w:sz w:val="24"/>
      <w:szCs w:val="24"/>
      <w:u w:val="single"/>
      <w:lang w:val="en-US" w:eastAsia="en-US" w:bidi="ar-SA"/>
    </w:rPr>
  </w:style>
  <w:style w:type="paragraph" w:customStyle="1" w:styleId="formfldssel">
    <w:name w:val="formfldssel"/>
    <w:basedOn w:val="Normal"/>
    <w:rsid w:val="007A7912"/>
    <w:pPr>
      <w:spacing w:before="100" w:beforeAutospacing="1" w:after="100" w:afterAutospacing="1"/>
    </w:pPr>
    <w:rPr>
      <w:rFonts w:eastAsia="Arial Unicode MS"/>
      <w:color w:val="000000"/>
      <w:sz w:val="20"/>
      <w:szCs w:val="20"/>
    </w:rPr>
  </w:style>
  <w:style w:type="paragraph" w:customStyle="1" w:styleId="hpleftlk">
    <w:name w:val="hpleftlk"/>
    <w:basedOn w:val="Normal"/>
    <w:rsid w:val="007A7912"/>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7A7912"/>
    <w:pPr>
      <w:spacing w:before="100" w:beforeAutospacing="1" w:after="100" w:afterAutospacing="1"/>
    </w:pPr>
    <w:rPr>
      <w:rFonts w:eastAsia="Arial Unicode MS"/>
      <w:b/>
      <w:bCs/>
      <w:sz w:val="20"/>
      <w:szCs w:val="20"/>
    </w:rPr>
  </w:style>
  <w:style w:type="character" w:customStyle="1" w:styleId="StyleCardTextUnderline3Char">
    <w:name w:val="Style Card Text + Underline3 Char"/>
    <w:rsid w:val="007A7912"/>
    <w:rPr>
      <w:rFonts w:eastAsia="SimSun"/>
      <w:szCs w:val="24"/>
      <w:u w:val="thick"/>
      <w:lang w:val="en-US" w:eastAsia="zh-CN" w:bidi="ar-SA"/>
    </w:rPr>
  </w:style>
  <w:style w:type="character" w:customStyle="1" w:styleId="BoldandUnderlineChar1Char2CharChar">
    <w:name w:val="Bold and Underline Char1 Char2 Char Char"/>
    <w:rsid w:val="007A7912"/>
    <w:rPr>
      <w:b/>
      <w:noProof w:val="0"/>
      <w:szCs w:val="24"/>
      <w:u w:val="single"/>
      <w:lang w:val="en-US" w:eastAsia="en-US" w:bidi="ar-SA"/>
    </w:rPr>
  </w:style>
  <w:style w:type="character" w:customStyle="1" w:styleId="UnderlineChar1Char1">
    <w:name w:val="Underline Char1 Char1"/>
    <w:rsid w:val="007A7912"/>
    <w:rPr>
      <w:noProof w:val="0"/>
      <w:szCs w:val="24"/>
      <w:u w:val="single"/>
      <w:lang w:val="en-US" w:eastAsia="en-US" w:bidi="ar-SA"/>
    </w:rPr>
  </w:style>
  <w:style w:type="paragraph" w:customStyle="1" w:styleId="Underlinestyle1">
    <w:name w:val="Underlinestyle"/>
    <w:basedOn w:val="Normal"/>
    <w:rsid w:val="007A7912"/>
    <w:pPr>
      <w:tabs>
        <w:tab w:val="left" w:pos="720"/>
      </w:tabs>
      <w:ind w:left="720"/>
    </w:pPr>
    <w:rPr>
      <w:rFonts w:ascii="Times New Roman" w:eastAsia="Times New Roman" w:hAnsi="Times New Roman" w:cs="Times New Roman"/>
      <w:szCs w:val="20"/>
      <w:u w:val="single"/>
    </w:rPr>
  </w:style>
  <w:style w:type="character" w:customStyle="1" w:styleId="featurecontentgray1">
    <w:name w:val="featurecontentgray1"/>
    <w:rsid w:val="007A7912"/>
    <w:rPr>
      <w:rFonts w:ascii="Arial" w:hAnsi="Arial" w:cs="Arial" w:hint="default"/>
      <w:color w:val="666666"/>
    </w:rPr>
  </w:style>
  <w:style w:type="character" w:customStyle="1" w:styleId="CardCharCharChar0">
    <w:name w:val="Card Char Char Char"/>
    <w:rsid w:val="007A7912"/>
    <w:rPr>
      <w:rFonts w:ascii="Book Antiqua" w:hAnsi="Book Antiqua"/>
      <w:szCs w:val="24"/>
      <w:lang w:val="en-US" w:eastAsia="en-US" w:bidi="ar-SA"/>
    </w:rPr>
  </w:style>
  <w:style w:type="character" w:customStyle="1" w:styleId="big1">
    <w:name w:val="big1"/>
    <w:rsid w:val="007A7912"/>
    <w:rPr>
      <w:sz w:val="28"/>
      <w:szCs w:val="28"/>
    </w:rPr>
  </w:style>
  <w:style w:type="character" w:customStyle="1" w:styleId="prodgeneral">
    <w:name w:val="prodgeneral"/>
    <w:basedOn w:val="DefaultParagraphFont"/>
    <w:rsid w:val="007A7912"/>
  </w:style>
  <w:style w:type="character" w:customStyle="1" w:styleId="StyleUnderlineChar0">
    <w:name w:val="Style Underline + Char"/>
    <w:rsid w:val="007A7912"/>
    <w:rPr>
      <w:rFonts w:eastAsia="SimSun" w:cs="Arial"/>
      <w:b/>
      <w:bCs/>
      <w:iCs/>
      <w:caps/>
      <w:sz w:val="24"/>
      <w:szCs w:val="24"/>
      <w:u w:val="single"/>
      <w:lang w:val="en-US" w:eastAsia="en-US" w:bidi="ar-SA"/>
    </w:rPr>
  </w:style>
  <w:style w:type="character" w:customStyle="1" w:styleId="StyleciteChar">
    <w:name w:val="Style cite + Char"/>
    <w:basedOn w:val="citeChar1"/>
    <w:rsid w:val="007A7912"/>
    <w:rPr>
      <w:rFonts w:ascii="Times New Roman" w:hAnsi="Times New Roman" w:cs="Times New Roman"/>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7A7912"/>
    <w:rPr>
      <w:rFonts w:ascii="Times New Roman" w:eastAsia="Times New Roman" w:hAnsi="Times New Roman" w:cs="Times New Roman"/>
      <w:b/>
      <w:sz w:val="24"/>
    </w:rPr>
  </w:style>
  <w:style w:type="paragraph" w:customStyle="1" w:styleId="RepeatHeader">
    <w:name w:val="Repeat Header"/>
    <w:basedOn w:val="HeaderDebate"/>
    <w:rsid w:val="007A7912"/>
    <w:pPr>
      <w:outlineLvl w:val="1"/>
    </w:pPr>
    <w:rPr>
      <w:szCs w:val="48"/>
    </w:rPr>
  </w:style>
  <w:style w:type="character" w:customStyle="1" w:styleId="sectiontitle">
    <w:name w:val="sectiontitle"/>
    <w:basedOn w:val="DefaultParagraphFont"/>
    <w:rsid w:val="007A7912"/>
  </w:style>
  <w:style w:type="character" w:customStyle="1" w:styleId="sectionsubtitle">
    <w:name w:val="sectionsubtitle"/>
    <w:basedOn w:val="DefaultParagraphFont"/>
    <w:rsid w:val="007A7912"/>
  </w:style>
  <w:style w:type="character" w:customStyle="1" w:styleId="EvidenceTag">
    <w:name w:val="Evidence Tag"/>
    <w:rsid w:val="007A7912"/>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7A7912"/>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7A7912"/>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7A7912"/>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7A7912"/>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7A7912"/>
    <w:rPr>
      <w:rFonts w:ascii="Times New Roman" w:eastAsia="Times New Roman" w:hAnsi="Times New Roman" w:cs="Times New Roman"/>
      <w:sz w:val="16"/>
    </w:rPr>
  </w:style>
  <w:style w:type="paragraph" w:customStyle="1" w:styleId="citationunderline">
    <w:name w:val="citation/underline"/>
    <w:autoRedefine/>
    <w:rsid w:val="007A7912"/>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7A7912"/>
  </w:style>
  <w:style w:type="character" w:customStyle="1" w:styleId="inside-head1">
    <w:name w:val="inside-head1"/>
    <w:rsid w:val="007A7912"/>
    <w:rPr>
      <w:rFonts w:ascii="Arial" w:hAnsi="Arial" w:cs="Arial" w:hint="default"/>
      <w:b/>
      <w:bCs/>
      <w:color w:val="000000"/>
      <w:spacing w:val="-15"/>
      <w:sz w:val="45"/>
      <w:szCs w:val="45"/>
    </w:rPr>
  </w:style>
  <w:style w:type="character" w:customStyle="1" w:styleId="datestamp1">
    <w:name w:val="datestamp1"/>
    <w:rsid w:val="007A7912"/>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7A7912"/>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7A7912"/>
  </w:style>
  <w:style w:type="paragraph" w:customStyle="1" w:styleId="links1">
    <w:name w:val="links1"/>
    <w:basedOn w:val="Normal"/>
    <w:rsid w:val="007A7912"/>
    <w:pPr>
      <w:spacing w:before="100" w:beforeAutospacing="1" w:after="100" w:afterAutospacing="1"/>
    </w:pPr>
    <w:rPr>
      <w:rFonts w:ascii="Times New Roman" w:eastAsia="Times New Roman" w:hAnsi="Times New Roman" w:cs="Times New Roman"/>
      <w:color w:val="FFFFFF"/>
      <w:sz w:val="16"/>
      <w:szCs w:val="16"/>
    </w:rPr>
  </w:style>
  <w:style w:type="paragraph" w:customStyle="1" w:styleId="endtext">
    <w:name w:val="endtext"/>
    <w:basedOn w:val="Normal"/>
    <w:rsid w:val="007A7912"/>
    <w:pPr>
      <w:spacing w:before="100" w:beforeAutospacing="1" w:after="100" w:afterAutospacing="1"/>
      <w:ind w:left="300"/>
    </w:pPr>
    <w:rPr>
      <w:rFonts w:eastAsia="Times New Roman"/>
      <w:sz w:val="20"/>
      <w:szCs w:val="20"/>
    </w:rPr>
  </w:style>
  <w:style w:type="character" w:customStyle="1" w:styleId="storyheading31">
    <w:name w:val="storyheading31"/>
    <w:rsid w:val="007A7912"/>
    <w:rPr>
      <w:rFonts w:ascii="Verdana" w:hAnsi="Verdana" w:hint="default"/>
      <w:b/>
      <w:bCs/>
      <w:sz w:val="32"/>
      <w:szCs w:val="32"/>
    </w:rPr>
  </w:style>
  <w:style w:type="character" w:customStyle="1" w:styleId="storydeck31">
    <w:name w:val="storydeck31"/>
    <w:rsid w:val="007A7912"/>
    <w:rPr>
      <w:rFonts w:ascii="Verdana" w:hAnsi="Verdana" w:hint="default"/>
      <w:i w:val="0"/>
      <w:iCs w:val="0"/>
      <w:sz w:val="21"/>
      <w:szCs w:val="21"/>
    </w:rPr>
  </w:style>
  <w:style w:type="character" w:customStyle="1" w:styleId="subtitle10">
    <w:name w:val="subtitle1"/>
    <w:rsid w:val="007A7912"/>
    <w:rPr>
      <w:rFonts w:ascii="Verdana" w:hAnsi="Verdana" w:hint="default"/>
      <w:b w:val="0"/>
      <w:bCs w:val="0"/>
      <w:vanish w:val="0"/>
      <w:webHidden w:val="0"/>
      <w:color w:val="484848"/>
      <w:sz w:val="14"/>
      <w:szCs w:val="14"/>
      <w:specVanish w:val="0"/>
    </w:rPr>
  </w:style>
  <w:style w:type="paragraph" w:customStyle="1" w:styleId="g">
    <w:name w:val="g"/>
    <w:basedOn w:val="Normal"/>
    <w:rsid w:val="007A7912"/>
    <w:pPr>
      <w:spacing w:before="240" w:after="240"/>
    </w:pPr>
    <w:rPr>
      <w:rFonts w:ascii="Times New Roman" w:eastAsia="Times New Roman" w:hAnsi="Times New Roman" w:cs="Times New Roman"/>
      <w:sz w:val="24"/>
    </w:rPr>
  </w:style>
  <w:style w:type="character" w:customStyle="1" w:styleId="clsbiolink">
    <w:name w:val="clsbiolink"/>
    <w:basedOn w:val="DefaultParagraphFont"/>
    <w:rsid w:val="007A7912"/>
  </w:style>
  <w:style w:type="character" w:customStyle="1" w:styleId="clssmaller">
    <w:name w:val="clssmaller"/>
    <w:basedOn w:val="DefaultParagraphFont"/>
    <w:rsid w:val="007A7912"/>
  </w:style>
  <w:style w:type="character" w:customStyle="1" w:styleId="sm1">
    <w:name w:val="sm1"/>
    <w:rsid w:val="007A7912"/>
    <w:rPr>
      <w:rFonts w:ascii="Verdana" w:hAnsi="Verdana" w:hint="default"/>
      <w:i w:val="0"/>
      <w:iCs w:val="0"/>
      <w:smallCaps w:val="0"/>
      <w:color w:val="000000"/>
      <w:sz w:val="17"/>
      <w:szCs w:val="17"/>
    </w:rPr>
  </w:style>
  <w:style w:type="character" w:customStyle="1" w:styleId="noindentChar">
    <w:name w:val="noindent Char"/>
    <w:rsid w:val="007A7912"/>
    <w:rPr>
      <w:rFonts w:ascii="Arial" w:hAnsi="Arial" w:cs="Arial"/>
      <w:sz w:val="24"/>
      <w:szCs w:val="24"/>
      <w:lang w:val="en-US" w:eastAsia="en-US" w:bidi="ar-SA"/>
    </w:rPr>
  </w:style>
  <w:style w:type="character" w:customStyle="1" w:styleId="SmallChar1">
    <w:name w:val="Small Char1"/>
    <w:rsid w:val="007A7912"/>
    <w:rPr>
      <w:sz w:val="16"/>
      <w:szCs w:val="24"/>
      <w:lang w:val="en-US" w:eastAsia="en-US" w:bidi="ar-SA"/>
    </w:rPr>
  </w:style>
  <w:style w:type="character" w:customStyle="1" w:styleId="fullcite0">
    <w:name w:val="fullcite"/>
    <w:basedOn w:val="DefaultParagraphFont"/>
    <w:rsid w:val="007A7912"/>
  </w:style>
  <w:style w:type="character" w:customStyle="1" w:styleId="Style9ptThickunderline">
    <w:name w:val="Style 9 pt Thick underline"/>
    <w:rsid w:val="007A7912"/>
    <w:rPr>
      <w:sz w:val="24"/>
      <w:u w:val="thick"/>
    </w:rPr>
  </w:style>
  <w:style w:type="paragraph" w:customStyle="1" w:styleId="Repeatheader0">
    <w:name w:val="Repeat header"/>
    <w:basedOn w:val="Normal"/>
    <w:autoRedefine/>
    <w:rsid w:val="007A7912"/>
    <w:pPr>
      <w:jc w:val="center"/>
    </w:pPr>
    <w:rPr>
      <w:rFonts w:ascii="Century Gothic" w:eastAsia="Times New Roman" w:hAnsi="Century Gothic" w:cs="Times New Roman"/>
      <w:b/>
      <w:i/>
      <w:sz w:val="40"/>
      <w:u w:val="words"/>
    </w:rPr>
  </w:style>
  <w:style w:type="paragraph" w:customStyle="1" w:styleId="StyleCardNotUnderlined8pt">
    <w:name w:val="Style Card Not Underlined + 8 pt"/>
    <w:basedOn w:val="CardNotUnderlined"/>
    <w:rsid w:val="007A7912"/>
    <w:rPr>
      <w:rFonts w:ascii="Times New Roman" w:eastAsia="Times New Roman" w:hAnsi="Times New Roman" w:cs="Times New Roman"/>
      <w:sz w:val="16"/>
    </w:rPr>
  </w:style>
  <w:style w:type="character" w:customStyle="1" w:styleId="CardNotUnderlinedChar">
    <w:name w:val="Card Not Underlined Char"/>
    <w:rsid w:val="007A7912"/>
    <w:rPr>
      <w:sz w:val="16"/>
      <w:lang w:val="en-US" w:eastAsia="en-US" w:bidi="ar-SA"/>
    </w:rPr>
  </w:style>
  <w:style w:type="paragraph" w:customStyle="1" w:styleId="CardNotUnderlined3">
    <w:name w:val="Card Not Underlined 3"/>
    <w:basedOn w:val="CardNotUnderlined"/>
    <w:rsid w:val="007A7912"/>
    <w:rPr>
      <w:rFonts w:ascii="Times New Roman" w:eastAsia="Times New Roman" w:hAnsi="Times New Roman" w:cs="Times New Roman"/>
      <w:sz w:val="18"/>
    </w:rPr>
  </w:style>
  <w:style w:type="paragraph" w:customStyle="1" w:styleId="CardNotUnderlinedFinal">
    <w:name w:val="Card Not Underlined Final"/>
    <w:basedOn w:val="CardNotUnderlined3"/>
    <w:rsid w:val="007A7912"/>
    <w:rPr>
      <w:sz w:val="20"/>
    </w:rPr>
  </w:style>
  <w:style w:type="character" w:customStyle="1" w:styleId="tagChar30">
    <w:name w:val="tag Char3"/>
    <w:rsid w:val="007A7912"/>
    <w:rPr>
      <w:b/>
      <w:sz w:val="24"/>
      <w:szCs w:val="24"/>
      <w:lang w:val="en-US" w:eastAsia="en-US" w:bidi="ar-SA"/>
    </w:rPr>
  </w:style>
  <w:style w:type="character" w:customStyle="1" w:styleId="link-mailto">
    <w:name w:val="link-mailto"/>
    <w:basedOn w:val="DefaultParagraphFont"/>
    <w:rsid w:val="007A7912"/>
  </w:style>
  <w:style w:type="character" w:customStyle="1" w:styleId="StyleUnderlineUnderlineChar">
    <w:name w:val="Style Underline + Underline Char"/>
    <w:rsid w:val="007A7912"/>
    <w:rPr>
      <w:rFonts w:ascii="Trebuchet MS" w:hAnsi="Trebuchet MS"/>
      <w:szCs w:val="18"/>
      <w:u w:val="single"/>
      <w:lang w:val="en-US" w:eastAsia="en-US" w:bidi="ar-SA"/>
    </w:rPr>
  </w:style>
  <w:style w:type="paragraph" w:customStyle="1" w:styleId="formfld">
    <w:name w:val="formfld"/>
    <w:basedOn w:val="Normal"/>
    <w:rsid w:val="007A7912"/>
    <w:pPr>
      <w:spacing w:before="100" w:beforeAutospacing="1" w:after="100" w:afterAutospacing="1"/>
    </w:pPr>
    <w:rPr>
      <w:rFonts w:eastAsia="Arial Unicode MS"/>
      <w:sz w:val="20"/>
      <w:szCs w:val="20"/>
    </w:rPr>
  </w:style>
  <w:style w:type="paragraph" w:customStyle="1" w:styleId="UnderlineCards">
    <w:name w:val="Underline Cards"/>
    <w:basedOn w:val="Cards"/>
    <w:link w:val="UnderlineCardsChar"/>
    <w:rsid w:val="007A7912"/>
    <w:pPr>
      <w:autoSpaceDE/>
      <w:autoSpaceDN/>
      <w:adjustRightInd/>
      <w:spacing w:after="0" w:line="240" w:lineRule="auto"/>
      <w:ind w:left="288" w:right="0"/>
      <w:jc w:val="left"/>
    </w:pPr>
    <w:rPr>
      <w:rFonts w:ascii="Times New Roman" w:hAnsi="Times New Roman"/>
      <w:szCs w:val="24"/>
      <w:u w:val="thick"/>
    </w:rPr>
  </w:style>
  <w:style w:type="character" w:customStyle="1" w:styleId="UnderlineCardsChar">
    <w:name w:val="Underline Cards Char"/>
    <w:link w:val="UnderlineCards"/>
    <w:rsid w:val="007A7912"/>
    <w:rPr>
      <w:rFonts w:ascii="Times New Roman" w:eastAsia="Times New Roman" w:hAnsi="Times New Roman" w:cs="Times New Roman"/>
      <w:sz w:val="20"/>
      <w:szCs w:val="24"/>
      <w:u w:val="thick"/>
    </w:rPr>
  </w:style>
  <w:style w:type="paragraph" w:customStyle="1" w:styleId="SmallCards">
    <w:name w:val="Small Cards"/>
    <w:basedOn w:val="Cards"/>
    <w:link w:val="SmallCardsChar"/>
    <w:rsid w:val="007A7912"/>
    <w:pPr>
      <w:autoSpaceDE/>
      <w:autoSpaceDN/>
      <w:adjustRightInd/>
      <w:spacing w:after="0" w:line="240" w:lineRule="auto"/>
      <w:ind w:left="288" w:right="0"/>
      <w:jc w:val="left"/>
    </w:pPr>
    <w:rPr>
      <w:rFonts w:ascii="Times New Roman" w:hAnsi="Times New Roman"/>
      <w:sz w:val="14"/>
      <w:szCs w:val="24"/>
    </w:rPr>
  </w:style>
  <w:style w:type="character" w:customStyle="1" w:styleId="SmallCardsChar">
    <w:name w:val="Small Cards Char"/>
    <w:link w:val="SmallCards"/>
    <w:rsid w:val="007A7912"/>
    <w:rPr>
      <w:rFonts w:ascii="Times New Roman" w:eastAsia="Times New Roman" w:hAnsi="Times New Roman" w:cs="Times New Roman"/>
      <w:sz w:val="14"/>
      <w:szCs w:val="24"/>
    </w:rPr>
  </w:style>
  <w:style w:type="paragraph" w:customStyle="1" w:styleId="ReadingCites">
    <w:name w:val="Reading Cites"/>
    <w:basedOn w:val="Normal"/>
    <w:link w:val="ReadingCitesChar"/>
    <w:rsid w:val="007A7912"/>
    <w:rPr>
      <w:rFonts w:ascii="Times New Roman" w:eastAsia="Times New Roman" w:hAnsi="Times New Roman" w:cs="Times New Roman"/>
      <w:b/>
      <w:sz w:val="20"/>
      <w:szCs w:val="20"/>
    </w:rPr>
  </w:style>
  <w:style w:type="character" w:customStyle="1" w:styleId="ReadingCitesChar">
    <w:name w:val="Reading Cites Char"/>
    <w:link w:val="ReadingCites"/>
    <w:rsid w:val="007A7912"/>
    <w:rPr>
      <w:rFonts w:ascii="Times New Roman" w:eastAsia="Times New Roman" w:hAnsi="Times New Roman" w:cs="Times New Roman"/>
      <w:b/>
      <w:sz w:val="20"/>
      <w:szCs w:val="20"/>
    </w:rPr>
  </w:style>
  <w:style w:type="paragraph" w:customStyle="1" w:styleId="ContentsHeading">
    <w:name w:val="Contents Heading"/>
    <w:basedOn w:val="Heading1"/>
    <w:next w:val="Normal"/>
    <w:rsid w:val="007A7912"/>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bCs/>
      <w:sz w:val="24"/>
      <w:lang w:eastAsia="ar-SA"/>
    </w:rPr>
  </w:style>
  <w:style w:type="paragraph" w:customStyle="1" w:styleId="links">
    <w:name w:val="links"/>
    <w:basedOn w:val="Normal"/>
    <w:rsid w:val="007A7912"/>
    <w:pPr>
      <w:spacing w:before="100" w:beforeAutospacing="1" w:after="100" w:afterAutospacing="1"/>
    </w:pPr>
    <w:rPr>
      <w:rFonts w:ascii="Times New Roman" w:eastAsia="Times New Roman" w:hAnsi="Times New Roman" w:cs="Times New Roman"/>
      <w:sz w:val="20"/>
    </w:rPr>
  </w:style>
  <w:style w:type="character" w:customStyle="1" w:styleId="CharacterStyle8">
    <w:name w:val="Character Style 8"/>
    <w:rsid w:val="007A7912"/>
    <w:rPr>
      <w:sz w:val="22"/>
      <w:szCs w:val="22"/>
    </w:rPr>
  </w:style>
  <w:style w:type="paragraph" w:customStyle="1" w:styleId="Style110">
    <w:name w:val="Style 11"/>
    <w:rsid w:val="007A7912"/>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7A7912"/>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rsid w:val="007A7912"/>
    <w:rPr>
      <w:rFonts w:ascii="Arial Narrow" w:hAnsi="Arial Narrow"/>
      <w:color w:val="000000"/>
      <w:sz w:val="22"/>
      <w:szCs w:val="22"/>
      <w:u w:val="single"/>
      <w:lang w:val="en-US" w:eastAsia="en-US" w:bidi="ar-SA"/>
    </w:rPr>
  </w:style>
  <w:style w:type="character" w:customStyle="1" w:styleId="CardText1Char1">
    <w:name w:val="Card Text 1 Char1"/>
    <w:rsid w:val="007A7912"/>
    <w:rPr>
      <w:rFonts w:ascii="Arial Narrow" w:hAnsi="Arial Narrow"/>
      <w:color w:val="000000"/>
      <w:sz w:val="22"/>
      <w:szCs w:val="22"/>
      <w:u w:val="single"/>
      <w:lang w:val="en-US" w:eastAsia="en-US" w:bidi="ar-SA"/>
    </w:rPr>
  </w:style>
  <w:style w:type="paragraph" w:customStyle="1" w:styleId="Style70">
    <w:name w:val="Style 7"/>
    <w:rsid w:val="007A791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7A7912"/>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7A7912"/>
  </w:style>
  <w:style w:type="character" w:customStyle="1" w:styleId="arttitle1">
    <w:name w:val="arttitle1"/>
    <w:rsid w:val="007A7912"/>
    <w:rPr>
      <w:b/>
      <w:bCs/>
      <w:color w:val="695B54"/>
    </w:rPr>
  </w:style>
  <w:style w:type="paragraph" w:customStyle="1" w:styleId="Heading11">
    <w:name w:val="Heading 11"/>
    <w:basedOn w:val="Normal"/>
    <w:next w:val="Normal"/>
    <w:rsid w:val="007A7912"/>
    <w:pPr>
      <w:keepNext/>
      <w:widowControl w:val="0"/>
      <w:suppressAutoHyphens/>
      <w:jc w:val="center"/>
    </w:pPr>
    <w:rPr>
      <w:rFonts w:ascii="Times New Roman" w:eastAsia="Tahoma" w:hAnsi="Times New Roman" w:cs="Times New Roman"/>
      <w:b/>
      <w:sz w:val="48"/>
      <w:szCs w:val="32"/>
      <w:u w:val="single"/>
    </w:rPr>
  </w:style>
  <w:style w:type="paragraph" w:customStyle="1" w:styleId="TextHeading">
    <w:name w:val="Text Heading"/>
    <w:basedOn w:val="Heading3"/>
    <w:rsid w:val="007A7912"/>
    <w:pPr>
      <w:keepLines w:val="0"/>
      <w:pageBreakBefore w:val="0"/>
      <w:spacing w:before="0"/>
      <w:jc w:val="left"/>
    </w:pPr>
    <w:rPr>
      <w:rFonts w:ascii="Times New Roman" w:eastAsia="Times New Roman" w:hAnsi="Times New Roman" w:cs="Arial"/>
      <w:bCs/>
      <w:sz w:val="22"/>
      <w:szCs w:val="26"/>
    </w:rPr>
  </w:style>
  <w:style w:type="character" w:customStyle="1" w:styleId="TextHeadingChar">
    <w:name w:val="Text Heading Char"/>
    <w:rsid w:val="007A7912"/>
    <w:rPr>
      <w:rFonts w:cs="Arial"/>
      <w:b/>
      <w:bCs/>
      <w:sz w:val="22"/>
      <w:szCs w:val="26"/>
      <w:u w:val="single"/>
      <w:lang w:val="en-US" w:eastAsia="en-US" w:bidi="ar-SA"/>
    </w:rPr>
  </w:style>
  <w:style w:type="character" w:customStyle="1" w:styleId="FootnoteCharacters">
    <w:name w:val="Footnote Characters"/>
    <w:rsid w:val="007A7912"/>
    <w:rPr>
      <w:vertAlign w:val="superscript"/>
    </w:rPr>
  </w:style>
  <w:style w:type="paragraph" w:customStyle="1" w:styleId="StyleHeading1BlockTitleHeading1Char1ALEXHeadingBrief-He2">
    <w:name w:val="Style Heading 1Block TitleHeading 1 Char1ALEXHeadingBrief - He...2"/>
    <w:basedOn w:val="Heading1"/>
    <w:autoRedefine/>
    <w:rsid w:val="007A7912"/>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7A7912"/>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qFormat/>
    <w:rsid w:val="007A7912"/>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Analyticals">
    <w:name w:val="Analyticals"/>
    <w:basedOn w:val="Normal"/>
    <w:rsid w:val="007A7912"/>
    <w:rPr>
      <w:rFonts w:eastAsia="Times New Roman" w:cs="Times New Roman"/>
      <w:smallCaps/>
    </w:rPr>
  </w:style>
  <w:style w:type="paragraph" w:customStyle="1" w:styleId="DebateBody">
    <w:name w:val="Debate Body"/>
    <w:basedOn w:val="Normal"/>
    <w:qFormat/>
    <w:rsid w:val="007A7912"/>
    <w:rPr>
      <w:rFonts w:ascii="Cambria" w:eastAsia="Cambria" w:hAnsi="Cambria" w:cs="Times New Roman"/>
      <w:b/>
      <w:caps/>
      <w:sz w:val="24"/>
    </w:rPr>
  </w:style>
  <w:style w:type="paragraph" w:customStyle="1" w:styleId="StyleDebateBodyBefore12pt">
    <w:name w:val="Style Debate Body + Before:  12 pt"/>
    <w:basedOn w:val="Normal"/>
    <w:next w:val="Normal"/>
    <w:rsid w:val="007A7912"/>
    <w:pPr>
      <w:spacing w:before="240"/>
    </w:pPr>
    <w:rPr>
      <w:rFonts w:ascii="Times New Roman" w:eastAsia="Times New Roman" w:hAnsi="Times New Roman" w:cs="Times New Roman"/>
      <w:bCs/>
      <w:sz w:val="20"/>
      <w:szCs w:val="20"/>
    </w:rPr>
  </w:style>
  <w:style w:type="paragraph" w:customStyle="1" w:styleId="StyleDebateBodyBefore12pt1">
    <w:name w:val="Style Debate Body + Before:  12 pt1"/>
    <w:basedOn w:val="Normal"/>
    <w:rsid w:val="007A7912"/>
    <w:pPr>
      <w:spacing w:before="240"/>
    </w:pPr>
    <w:rPr>
      <w:rFonts w:ascii="Times New Roman" w:eastAsia="Times New Roman" w:hAnsi="Times New Roman" w:cs="Times New Roman"/>
      <w:bCs/>
      <w:sz w:val="20"/>
      <w:szCs w:val="20"/>
    </w:rPr>
  </w:style>
  <w:style w:type="paragraph" w:customStyle="1" w:styleId="PageNumber11">
    <w:name w:val="Page Number11"/>
    <w:basedOn w:val="Normal"/>
    <w:next w:val="Normal"/>
    <w:rsid w:val="007A7912"/>
    <w:rPr>
      <w:rFonts w:ascii="Times New Roman" w:eastAsia="Times New Roman" w:hAnsi="Times New Roman" w:cs="Times New Roman"/>
      <w:sz w:val="20"/>
    </w:rPr>
  </w:style>
  <w:style w:type="character" w:customStyle="1" w:styleId="Heading2CharCharCharCharCharCharCharCharCharCharCharCharCharChar1">
    <w:name w:val="Heading 2 Char Char Char Char Char Char Char Char Char Char Char Char Char Char1"/>
    <w:rsid w:val="007A7912"/>
    <w:rPr>
      <w:rFonts w:eastAsia="SimSun" w:cs="Arial"/>
      <w:b/>
      <w:bCs/>
      <w:iCs/>
      <w:sz w:val="24"/>
      <w:szCs w:val="28"/>
      <w:lang w:val="en-US" w:eastAsia="zh-CN" w:bidi="ar-SA"/>
    </w:rPr>
  </w:style>
  <w:style w:type="character" w:customStyle="1" w:styleId="Char31">
    <w:name w:val="Char31"/>
    <w:rsid w:val="007A7912"/>
    <w:rPr>
      <w:rFonts w:cs="Arial"/>
      <w:bCs/>
      <w:u w:val="thick"/>
      <w:lang w:val="en-US" w:eastAsia="en-US" w:bidi="ar-SA"/>
    </w:rPr>
  </w:style>
  <w:style w:type="paragraph" w:customStyle="1" w:styleId="StyleHeading1Centered">
    <w:name w:val="Style Heading 1 + Centered"/>
    <w:basedOn w:val="Heading1"/>
    <w:rsid w:val="007A7912"/>
    <w:pPr>
      <w:keepLines w:val="0"/>
      <w:pageBreakBefore w:val="0"/>
      <w:pBdr>
        <w:top w:val="none" w:sz="0" w:space="0" w:color="auto"/>
        <w:left w:val="none" w:sz="0" w:space="0" w:color="auto"/>
        <w:bottom w:val="none" w:sz="0" w:space="0" w:color="auto"/>
        <w:right w:val="none" w:sz="0" w:space="0" w:color="auto"/>
      </w:pBdr>
      <w:spacing w:after="60"/>
    </w:pPr>
    <w:rPr>
      <w:rFonts w:ascii="Times New Roman" w:eastAsia="Times New Roman" w:hAnsi="Times New Roman" w:cs="Times New Roman"/>
      <w:bCs/>
      <w:kern w:val="32"/>
      <w:sz w:val="24"/>
      <w:szCs w:val="20"/>
      <w:u w:val="single"/>
    </w:rPr>
  </w:style>
  <w:style w:type="paragraph" w:customStyle="1" w:styleId="StyleHeading1Centered1">
    <w:name w:val="Style Heading 1 + Centered1"/>
    <w:basedOn w:val="Heading1"/>
    <w:rsid w:val="007A7912"/>
    <w:pPr>
      <w:keepLines w:val="0"/>
      <w:pageBreakBefore w:val="0"/>
      <w:pBdr>
        <w:top w:val="none" w:sz="0" w:space="0" w:color="auto"/>
        <w:left w:val="none" w:sz="0" w:space="0" w:color="auto"/>
        <w:bottom w:val="none" w:sz="0" w:space="0" w:color="auto"/>
        <w:right w:val="none" w:sz="0" w:space="0" w:color="auto"/>
      </w:pBdr>
      <w:spacing w:after="60"/>
    </w:pPr>
    <w:rPr>
      <w:rFonts w:ascii="Times New Roman" w:eastAsia="Times New Roman" w:hAnsi="Times New Roman" w:cs="Times New Roman"/>
      <w:bCs/>
      <w:kern w:val="32"/>
      <w:sz w:val="24"/>
      <w:szCs w:val="20"/>
      <w:u w:val="single"/>
    </w:rPr>
  </w:style>
  <w:style w:type="paragraph" w:customStyle="1" w:styleId="StyleHeading1Centered2">
    <w:name w:val="Style Heading 1 + Centered2"/>
    <w:basedOn w:val="Heading1"/>
    <w:next w:val="StyleHeading1Centered"/>
    <w:rsid w:val="007A7912"/>
    <w:pPr>
      <w:keepLines w:val="0"/>
      <w:pageBreakBefore w:val="0"/>
      <w:pBdr>
        <w:top w:val="none" w:sz="0" w:space="0" w:color="auto"/>
        <w:left w:val="none" w:sz="0" w:space="0" w:color="auto"/>
        <w:bottom w:val="none" w:sz="0" w:space="0" w:color="auto"/>
        <w:right w:val="none" w:sz="0" w:space="0" w:color="auto"/>
      </w:pBdr>
      <w:spacing w:after="60"/>
    </w:pPr>
    <w:rPr>
      <w:rFonts w:ascii="Times New Roman" w:eastAsia="Times New Roman" w:hAnsi="Times New Roman" w:cs="Times New Roman"/>
      <w:bCs/>
      <w:kern w:val="32"/>
      <w:sz w:val="24"/>
      <w:szCs w:val="20"/>
      <w:u w:val="single"/>
    </w:rPr>
  </w:style>
  <w:style w:type="paragraph" w:styleId="TOAHeading">
    <w:name w:val="toa heading"/>
    <w:basedOn w:val="Normal"/>
    <w:next w:val="Normal"/>
    <w:rsid w:val="007A7912"/>
    <w:pPr>
      <w:spacing w:before="120"/>
    </w:pPr>
    <w:rPr>
      <w:rFonts w:ascii="Times New Roman" w:eastAsia="Times New Roman" w:hAnsi="Times New Roman" w:cs="Times New Roman"/>
      <w:sz w:val="20"/>
    </w:rPr>
  </w:style>
  <w:style w:type="character" w:customStyle="1" w:styleId="underliningChar0">
    <w:name w:val="underlining Char"/>
    <w:rsid w:val="007A7912"/>
    <w:rPr>
      <w:b/>
      <w:szCs w:val="24"/>
      <w:u w:val="single"/>
      <w:lang w:val="en-US" w:eastAsia="en-US" w:bidi="ar-SA"/>
    </w:rPr>
  </w:style>
  <w:style w:type="character" w:customStyle="1" w:styleId="notreadChar">
    <w:name w:val="not read Char"/>
    <w:rsid w:val="007A7912"/>
    <w:rPr>
      <w:sz w:val="18"/>
      <w:szCs w:val="24"/>
      <w:lang w:val="en-US" w:eastAsia="en-US" w:bidi="ar-SA"/>
    </w:rPr>
  </w:style>
  <w:style w:type="paragraph" w:customStyle="1" w:styleId="StyleStrong10ptNotBold">
    <w:name w:val="Style Strong + 10 pt Not Bold"/>
    <w:basedOn w:val="Normal"/>
    <w:autoRedefine/>
    <w:rsid w:val="007A7912"/>
    <w:pPr>
      <w:ind w:left="720" w:hanging="360"/>
    </w:pPr>
    <w:rPr>
      <w:rFonts w:ascii="Times New Roman" w:eastAsia="Times New Roman" w:hAnsi="Times New Roman" w:cs="Times New Roman"/>
      <w:sz w:val="26"/>
      <w:szCs w:val="26"/>
    </w:rPr>
  </w:style>
  <w:style w:type="character" w:customStyle="1" w:styleId="prbodytext1">
    <w:name w:val="pr_bodytext1"/>
    <w:rsid w:val="007A7912"/>
    <w:rPr>
      <w:rFonts w:ascii="Arial" w:hAnsi="Arial" w:cs="Arial" w:hint="default"/>
      <w:sz w:val="20"/>
      <w:szCs w:val="20"/>
    </w:rPr>
  </w:style>
  <w:style w:type="character" w:customStyle="1" w:styleId="smallCharChar">
    <w:name w:val="small Char Char"/>
    <w:rsid w:val="007A7912"/>
    <w:rPr>
      <w:rFonts w:ascii="Times New Roman" w:eastAsia="Times New Roman" w:hAnsi="Times New Roman" w:cs="Times New Roman"/>
      <w:sz w:val="12"/>
      <w:szCs w:val="16"/>
    </w:rPr>
  </w:style>
  <w:style w:type="character" w:customStyle="1" w:styleId="Undlerine">
    <w:name w:val="Undlerine"/>
    <w:qFormat/>
    <w:rsid w:val="007A7912"/>
    <w:rPr>
      <w:rFonts w:ascii="Times New Roman" w:hAnsi="Times New Roman"/>
      <w:w w:val="110"/>
      <w:sz w:val="20"/>
      <w:szCs w:val="20"/>
      <w:u w:val="single"/>
      <w:bdr w:val="none" w:sz="0" w:space="0" w:color="auto"/>
      <w:lang w:bidi="he-IL"/>
    </w:rPr>
  </w:style>
  <w:style w:type="character" w:customStyle="1" w:styleId="Boxes">
    <w:name w:val="Boxes"/>
    <w:qFormat/>
    <w:rsid w:val="007A7912"/>
    <w:rPr>
      <w:rFonts w:ascii="Times New Roman" w:hAnsi="Times New Roman"/>
      <w:sz w:val="20"/>
      <w:u w:val="single"/>
      <w:bdr w:val="single" w:sz="4" w:space="0" w:color="auto"/>
    </w:rPr>
  </w:style>
  <w:style w:type="character" w:customStyle="1" w:styleId="tim">
    <w:name w:val="tim"/>
    <w:qFormat/>
    <w:rsid w:val="007A7912"/>
    <w:rPr>
      <w:rFonts w:ascii="Times New Roman" w:hAnsi="Times New Roman"/>
      <w:sz w:val="20"/>
      <w:u w:val="single"/>
    </w:rPr>
  </w:style>
  <w:style w:type="character" w:customStyle="1" w:styleId="hl">
    <w:name w:val="hl"/>
    <w:basedOn w:val="DefaultParagraphFont"/>
    <w:rsid w:val="007A7912"/>
  </w:style>
  <w:style w:type="character" w:customStyle="1" w:styleId="clock1">
    <w:name w:val="clock1"/>
    <w:rsid w:val="007A7912"/>
    <w:rPr>
      <w:color w:val="B51B1B"/>
    </w:rPr>
  </w:style>
  <w:style w:type="character" w:customStyle="1" w:styleId="smallChar10">
    <w:name w:val="small Char1"/>
    <w:rsid w:val="007A7912"/>
    <w:rPr>
      <w:sz w:val="12"/>
      <w:szCs w:val="16"/>
      <w:lang w:val="en-US" w:eastAsia="en-US" w:bidi="ar-SA"/>
    </w:rPr>
  </w:style>
  <w:style w:type="character" w:customStyle="1" w:styleId="SmallCardsCharChar">
    <w:name w:val="Small Cards Char Char"/>
    <w:rsid w:val="007A7912"/>
    <w:rPr>
      <w:sz w:val="14"/>
      <w:szCs w:val="24"/>
      <w:lang w:val="en-US" w:eastAsia="en-US" w:bidi="ar-SA"/>
    </w:rPr>
  </w:style>
  <w:style w:type="paragraph" w:customStyle="1" w:styleId="NormalCards">
    <w:name w:val="Normal Cards"/>
    <w:basedOn w:val="Normal"/>
    <w:rsid w:val="007A7912"/>
    <w:pPr>
      <w:ind w:left="288"/>
    </w:pPr>
    <w:rPr>
      <w:rFonts w:ascii="Times New Roman" w:eastAsia="Times New Roman" w:hAnsi="Times New Roman" w:cs="Times New Roman"/>
      <w:sz w:val="20"/>
    </w:rPr>
  </w:style>
  <w:style w:type="character" w:customStyle="1" w:styleId="iniciales">
    <w:name w:val="iniciales"/>
    <w:basedOn w:val="DefaultParagraphFont"/>
    <w:rsid w:val="007A7912"/>
  </w:style>
  <w:style w:type="character" w:customStyle="1" w:styleId="Style10ptBoldUnderline">
    <w:name w:val="Style 10 pt Bold Underline"/>
    <w:rsid w:val="007A7912"/>
    <w:rPr>
      <w:b/>
      <w:bCs/>
      <w:sz w:val="20"/>
      <w:u w:val="single"/>
    </w:rPr>
  </w:style>
  <w:style w:type="paragraph" w:customStyle="1" w:styleId="outdent">
    <w:name w:val="outdent"/>
    <w:basedOn w:val="Normal"/>
    <w:rsid w:val="007A7912"/>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7A7912"/>
    <w:pPr>
      <w:spacing w:before="100" w:beforeAutospacing="1" w:after="100" w:afterAutospacing="1"/>
    </w:pPr>
    <w:rPr>
      <w:rFonts w:ascii="Times New Roman" w:eastAsia="Times New Roman" w:hAnsi="Times New Roman" w:cs="Times New Roman"/>
      <w:sz w:val="24"/>
    </w:rPr>
  </w:style>
  <w:style w:type="paragraph" w:customStyle="1" w:styleId="bulletfollow">
    <w:name w:val="bulletfollow"/>
    <w:basedOn w:val="Normal"/>
    <w:rsid w:val="007A7912"/>
    <w:pPr>
      <w:spacing w:before="100" w:beforeAutospacing="1" w:after="100" w:afterAutospacing="1"/>
    </w:pPr>
    <w:rPr>
      <w:rFonts w:ascii="Times New Roman" w:eastAsia="Times New Roman" w:hAnsi="Times New Roman" w:cs="Times New Roman"/>
      <w:sz w:val="24"/>
    </w:rPr>
  </w:style>
  <w:style w:type="paragraph" w:customStyle="1" w:styleId="bulleted">
    <w:name w:val="bulleted"/>
    <w:basedOn w:val="Normal"/>
    <w:rsid w:val="007A7912"/>
    <w:pPr>
      <w:spacing w:before="100" w:beforeAutospacing="1" w:after="100" w:afterAutospacing="1"/>
    </w:pPr>
    <w:rPr>
      <w:rFonts w:ascii="Times New Roman" w:eastAsia="Times New Roman" w:hAnsi="Times New Roman" w:cs="Times New Roman"/>
      <w:sz w:val="24"/>
    </w:rPr>
  </w:style>
  <w:style w:type="paragraph" w:customStyle="1" w:styleId="Strikethrough0">
    <w:name w:val="Strikethrough"/>
    <w:next w:val="Normal"/>
    <w:link w:val="StrikethroughChar"/>
    <w:rsid w:val="007A7912"/>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7A7912"/>
    <w:rPr>
      <w:rFonts w:ascii="Times New Roman" w:eastAsia="Times New Roman" w:hAnsi="Times New Roman" w:cs="Times New Roman"/>
      <w:strike/>
      <w:sz w:val="20"/>
      <w:szCs w:val="20"/>
    </w:rPr>
  </w:style>
  <w:style w:type="character" w:customStyle="1" w:styleId="UnderlineCardsCharChar">
    <w:name w:val="Underline Cards Char Char"/>
    <w:rsid w:val="007A7912"/>
    <w:rPr>
      <w:rFonts w:eastAsia="SimSun"/>
      <w:szCs w:val="24"/>
      <w:u w:val="thick"/>
      <w:lang w:val="en-US" w:eastAsia="en-US" w:bidi="ar-SA"/>
    </w:rPr>
  </w:style>
  <w:style w:type="character" w:customStyle="1" w:styleId="head">
    <w:name w:val="head"/>
    <w:basedOn w:val="DefaultParagraphFont"/>
    <w:rsid w:val="007A7912"/>
  </w:style>
  <w:style w:type="paragraph" w:customStyle="1" w:styleId="authorgroup">
    <w:name w:val="authorgroup"/>
    <w:basedOn w:val="Normal"/>
    <w:rsid w:val="007A7912"/>
    <w:pPr>
      <w:spacing w:before="100" w:beforeAutospacing="1" w:after="100" w:afterAutospacing="1"/>
    </w:pPr>
    <w:rPr>
      <w:rFonts w:ascii="Times New Roman" w:eastAsia="Calibri" w:hAnsi="Times New Roman" w:cs="Times New Roman"/>
      <w:sz w:val="24"/>
    </w:rPr>
  </w:style>
  <w:style w:type="paragraph" w:customStyle="1" w:styleId="affiliation1">
    <w:name w:val="affiliation1"/>
    <w:basedOn w:val="Normal"/>
    <w:rsid w:val="007A7912"/>
    <w:pPr>
      <w:spacing w:before="100" w:beforeAutospacing="1" w:after="100" w:afterAutospacing="1"/>
    </w:pPr>
    <w:rPr>
      <w:rFonts w:ascii="Times New Roman" w:eastAsia="Calibri" w:hAnsi="Times New Roman" w:cs="Times New Roman"/>
      <w:sz w:val="24"/>
    </w:rPr>
  </w:style>
  <w:style w:type="paragraph" w:customStyle="1" w:styleId="norm">
    <w:name w:val="norm"/>
    <w:basedOn w:val="Normal"/>
    <w:rsid w:val="007A7912"/>
    <w:pPr>
      <w:spacing w:before="100" w:beforeAutospacing="1" w:after="100" w:afterAutospacing="1"/>
    </w:pPr>
    <w:rPr>
      <w:rFonts w:ascii="Times New Roman" w:eastAsia="Calibri" w:hAnsi="Times New Roman" w:cs="Times New Roman"/>
      <w:sz w:val="24"/>
    </w:rPr>
  </w:style>
  <w:style w:type="character" w:customStyle="1" w:styleId="smallcapitals">
    <w:name w:val="smallcapitals"/>
    <w:basedOn w:val="DefaultParagraphFont"/>
    <w:rsid w:val="007A7912"/>
  </w:style>
  <w:style w:type="character" w:customStyle="1" w:styleId="number0">
    <w:name w:val="number"/>
    <w:basedOn w:val="DefaultParagraphFont"/>
    <w:rsid w:val="007A7912"/>
  </w:style>
  <w:style w:type="character" w:customStyle="1" w:styleId="articlebody1">
    <w:name w:val="articlebody1"/>
    <w:rsid w:val="007A7912"/>
  </w:style>
  <w:style w:type="character" w:customStyle="1" w:styleId="small1">
    <w:name w:val="small1"/>
    <w:rsid w:val="007A7912"/>
  </w:style>
  <w:style w:type="paragraph" w:customStyle="1" w:styleId="AuthorDate2">
    <w:name w:val="Author/Date"/>
    <w:basedOn w:val="Normal"/>
    <w:link w:val="AuthorDateChar1"/>
    <w:rsid w:val="007A7912"/>
    <w:rPr>
      <w:rFonts w:ascii="Times New Roman" w:eastAsia="Times New Roman" w:hAnsi="Times New Roman" w:cs="Times New Roman"/>
      <w:b/>
      <w:sz w:val="24"/>
      <w:u w:val="single"/>
    </w:rPr>
  </w:style>
  <w:style w:type="character" w:customStyle="1" w:styleId="AuthorDateChar1">
    <w:name w:val="Author/Date Char1"/>
    <w:link w:val="AuthorDate2"/>
    <w:rsid w:val="007A7912"/>
    <w:rPr>
      <w:rFonts w:ascii="Times New Roman" w:eastAsia="Times New Roman" w:hAnsi="Times New Roman" w:cs="Times New Roman"/>
      <w:b/>
      <w:sz w:val="24"/>
      <w:u w:val="single"/>
    </w:rPr>
  </w:style>
  <w:style w:type="character" w:customStyle="1" w:styleId="Shortcite">
    <w:name w:val="Shortcite"/>
    <w:basedOn w:val="DefaultParagraphFont"/>
    <w:rsid w:val="007A7912"/>
    <w:rPr>
      <w:rFonts w:ascii="Times New Roman" w:hAnsi="Times New Roman"/>
      <w:b/>
      <w:bCs/>
      <w:sz w:val="20"/>
    </w:rPr>
  </w:style>
  <w:style w:type="character" w:customStyle="1" w:styleId="Normal30">
    <w:name w:val="Normal3"/>
    <w:basedOn w:val="DefaultParagraphFont"/>
    <w:rsid w:val="007A7912"/>
  </w:style>
  <w:style w:type="paragraph" w:customStyle="1" w:styleId="PageNumber8">
    <w:name w:val="Page Number8"/>
    <w:basedOn w:val="Normal"/>
    <w:next w:val="Normal"/>
    <w:rsid w:val="007A7912"/>
    <w:rPr>
      <w:rFonts w:ascii="Times New Roman" w:eastAsia="Times New Roman" w:hAnsi="Times New Roman" w:cs="Times New Roman"/>
      <w:sz w:val="20"/>
    </w:rPr>
  </w:style>
  <w:style w:type="paragraph" w:customStyle="1" w:styleId="Heading12">
    <w:name w:val="Heading 12"/>
    <w:basedOn w:val="Normal"/>
    <w:next w:val="Normal"/>
    <w:rsid w:val="007A7912"/>
    <w:pPr>
      <w:keepNext/>
      <w:widowControl w:val="0"/>
      <w:suppressAutoHyphens/>
      <w:jc w:val="center"/>
    </w:pPr>
    <w:rPr>
      <w:rFonts w:ascii="Times New Roman" w:eastAsia="Tahoma" w:hAnsi="Times New Roman" w:cs="Times New Roman"/>
      <w:b/>
      <w:sz w:val="48"/>
      <w:szCs w:val="32"/>
      <w:u w:val="single"/>
    </w:rPr>
  </w:style>
  <w:style w:type="character" w:customStyle="1" w:styleId="cat-date-line4">
    <w:name w:val="cat-date-line4"/>
    <w:basedOn w:val="DefaultParagraphFont"/>
    <w:rsid w:val="007A7912"/>
  </w:style>
  <w:style w:type="character" w:customStyle="1" w:styleId="articledate">
    <w:name w:val="articledate"/>
    <w:basedOn w:val="DefaultParagraphFont"/>
    <w:rsid w:val="007A7912"/>
  </w:style>
  <w:style w:type="character" w:customStyle="1" w:styleId="post-byline">
    <w:name w:val="post-byline"/>
    <w:basedOn w:val="DefaultParagraphFont"/>
    <w:rsid w:val="007A7912"/>
  </w:style>
  <w:style w:type="character" w:customStyle="1" w:styleId="metadate">
    <w:name w:val="meta_date"/>
    <w:basedOn w:val="DefaultParagraphFont"/>
    <w:rsid w:val="007A7912"/>
  </w:style>
  <w:style w:type="character" w:customStyle="1" w:styleId="fa">
    <w:name w:val="fa"/>
    <w:basedOn w:val="DefaultParagraphFont"/>
    <w:rsid w:val="007A7912"/>
  </w:style>
  <w:style w:type="character" w:customStyle="1" w:styleId="longname">
    <w:name w:val="longname"/>
    <w:basedOn w:val="DefaultParagraphFont"/>
    <w:rsid w:val="007A7912"/>
  </w:style>
  <w:style w:type="character" w:customStyle="1" w:styleId="echocontainer">
    <w:name w:val="echo_container"/>
    <w:basedOn w:val="DefaultParagraphFont"/>
    <w:rsid w:val="007A7912"/>
  </w:style>
  <w:style w:type="character" w:customStyle="1" w:styleId="comment-display">
    <w:name w:val="comment-display"/>
    <w:basedOn w:val="DefaultParagraphFont"/>
    <w:rsid w:val="007A7912"/>
  </w:style>
  <w:style w:type="paragraph" w:customStyle="1" w:styleId="comment-count-label">
    <w:name w:val="comment-count-label"/>
    <w:basedOn w:val="Normal"/>
    <w:rsid w:val="007A7912"/>
    <w:pPr>
      <w:spacing w:before="100" w:beforeAutospacing="1" w:after="100" w:afterAutospacing="1"/>
    </w:pPr>
    <w:rPr>
      <w:rFonts w:ascii="Times" w:hAnsi="Times" w:cs="Times New Roman"/>
      <w:sz w:val="20"/>
      <w:szCs w:val="20"/>
    </w:rPr>
  </w:style>
  <w:style w:type="character" w:customStyle="1" w:styleId="echo-counter">
    <w:name w:val="echo-counter"/>
    <w:basedOn w:val="DefaultParagraphFont"/>
    <w:rsid w:val="007A7912"/>
  </w:style>
  <w:style w:type="character" w:customStyle="1" w:styleId="discussion-policy">
    <w:name w:val="discussion-policy"/>
    <w:basedOn w:val="DefaultParagraphFont"/>
    <w:rsid w:val="007A7912"/>
  </w:style>
  <w:style w:type="character" w:customStyle="1" w:styleId="echo-apps-conversations-streamcaption">
    <w:name w:val="echo-apps-conversations-streamcaption"/>
    <w:basedOn w:val="DefaultParagraphFont"/>
    <w:rsid w:val="007A7912"/>
  </w:style>
  <w:style w:type="character" w:customStyle="1" w:styleId="echo-streamserver-controls-stream-item-text">
    <w:name w:val="echo-streamserver-controls-stream-item-text"/>
    <w:basedOn w:val="DefaultParagraphFont"/>
    <w:rsid w:val="007A7912"/>
  </w:style>
  <w:style w:type="character" w:customStyle="1" w:styleId="echo-streamserver-controls-facepile-more">
    <w:name w:val="echo-streamserver-controls-facepile-more"/>
    <w:basedOn w:val="DefaultParagraphFont"/>
    <w:rsid w:val="007A7912"/>
  </w:style>
  <w:style w:type="character" w:customStyle="1" w:styleId="echo-primaryfont">
    <w:name w:val="echo-primaryfont"/>
    <w:basedOn w:val="DefaultParagraphFont"/>
    <w:rsid w:val="007A7912"/>
  </w:style>
  <w:style w:type="character" w:customStyle="1" w:styleId="section">
    <w:name w:val="section"/>
    <w:basedOn w:val="DefaultParagraphFont"/>
    <w:rsid w:val="007A7912"/>
  </w:style>
  <w:style w:type="character" w:customStyle="1" w:styleId="wpsr-txt-headline">
    <w:name w:val="wpsr-txt-headline"/>
    <w:basedOn w:val="DefaultParagraphFont"/>
    <w:rsid w:val="007A7912"/>
  </w:style>
  <w:style w:type="character" w:customStyle="1" w:styleId="asset-metabar-author">
    <w:name w:val="asset-metabar-author"/>
    <w:basedOn w:val="DefaultParagraphFont"/>
    <w:rsid w:val="007A7912"/>
  </w:style>
  <w:style w:type="character" w:customStyle="1" w:styleId="eza-dateline">
    <w:name w:val="eza-dateline"/>
    <w:basedOn w:val="DefaultParagraphFont"/>
    <w:rsid w:val="007A7912"/>
  </w:style>
  <w:style w:type="character" w:customStyle="1" w:styleId="eza-authors">
    <w:name w:val="eza-authors"/>
    <w:basedOn w:val="DefaultParagraphFont"/>
    <w:rsid w:val="007A7912"/>
  </w:style>
  <w:style w:type="character" w:customStyle="1" w:styleId="csmstaff">
    <w:name w:val="csm_staff"/>
    <w:basedOn w:val="DefaultParagraphFont"/>
    <w:rsid w:val="007A7912"/>
  </w:style>
  <w:style w:type="paragraph" w:customStyle="1" w:styleId="mol-para-with-font">
    <w:name w:val="mol-para-with-font"/>
    <w:basedOn w:val="Normal"/>
    <w:rsid w:val="007A7912"/>
    <w:pPr>
      <w:spacing w:before="100" w:beforeAutospacing="1" w:after="100" w:afterAutospacing="1"/>
    </w:pPr>
    <w:rPr>
      <w:rFonts w:ascii="Times" w:hAnsi="Times" w:cs="Times New Roman"/>
      <w:sz w:val="20"/>
      <w:szCs w:val="20"/>
    </w:rPr>
  </w:style>
  <w:style w:type="character" w:customStyle="1" w:styleId="article-timestamp">
    <w:name w:val="article-timestamp"/>
    <w:basedOn w:val="DefaultParagraphFont"/>
    <w:rsid w:val="007A7912"/>
  </w:style>
  <w:style w:type="character" w:customStyle="1" w:styleId="byline-text">
    <w:name w:val="byline-text"/>
    <w:basedOn w:val="DefaultParagraphFont"/>
    <w:rsid w:val="007A7912"/>
  </w:style>
  <w:style w:type="character" w:customStyle="1" w:styleId="itemauthor">
    <w:name w:val="itemauthor"/>
    <w:basedOn w:val="DefaultParagraphFont"/>
    <w:rsid w:val="007A7912"/>
  </w:style>
  <w:style w:type="character" w:customStyle="1" w:styleId="itemdatecreated">
    <w:name w:val="itemdatecreated"/>
    <w:basedOn w:val="DefaultParagraphFont"/>
    <w:rsid w:val="007A7912"/>
  </w:style>
  <w:style w:type="character" w:customStyle="1" w:styleId="slug-metadata-note">
    <w:name w:val="slug-metadata-note"/>
    <w:basedOn w:val="DefaultParagraphFont"/>
    <w:rsid w:val="007A7912"/>
  </w:style>
  <w:style w:type="character" w:customStyle="1" w:styleId="drop-capped">
    <w:name w:val="drop-capped"/>
    <w:basedOn w:val="DefaultParagraphFont"/>
    <w:rsid w:val="007A7912"/>
  </w:style>
  <w:style w:type="character" w:customStyle="1" w:styleId="published">
    <w:name w:val="published"/>
    <w:basedOn w:val="DefaultParagraphFont"/>
    <w:rsid w:val="007A7912"/>
  </w:style>
  <w:style w:type="paragraph" w:customStyle="1" w:styleId="articleopinion-standfirst">
    <w:name w:val="articleopinion-standfirst"/>
    <w:basedOn w:val="Normal"/>
    <w:rsid w:val="007A7912"/>
    <w:pPr>
      <w:spacing w:before="100" w:beforeAutospacing="1" w:after="100" w:afterAutospacing="1"/>
    </w:pPr>
    <w:rPr>
      <w:rFonts w:ascii="Times" w:hAnsi="Times" w:cs="Times New Roman"/>
      <w:sz w:val="20"/>
      <w:szCs w:val="20"/>
    </w:rPr>
  </w:style>
  <w:style w:type="paragraph" w:customStyle="1" w:styleId="snippet">
    <w:name w:val="snippet"/>
    <w:basedOn w:val="Normal"/>
    <w:rsid w:val="007A7912"/>
    <w:pPr>
      <w:spacing w:before="100" w:beforeAutospacing="1" w:after="100" w:afterAutospacing="1"/>
    </w:pPr>
    <w:rPr>
      <w:rFonts w:ascii="Times" w:hAnsi="Times" w:cs="Times New Roman"/>
      <w:sz w:val="20"/>
      <w:szCs w:val="20"/>
    </w:rPr>
  </w:style>
  <w:style w:type="character" w:customStyle="1" w:styleId="thetitle">
    <w:name w:val="the_title"/>
    <w:basedOn w:val="DefaultParagraphFont"/>
    <w:rsid w:val="007A7912"/>
  </w:style>
  <w:style w:type="character" w:customStyle="1" w:styleId="rupee">
    <w:name w:val="rupee"/>
    <w:basedOn w:val="DefaultParagraphFont"/>
    <w:rsid w:val="007A7912"/>
  </w:style>
  <w:style w:type="character" w:customStyle="1" w:styleId="grey1">
    <w:name w:val="grey1"/>
    <w:basedOn w:val="DefaultParagraphFont"/>
    <w:rsid w:val="007A7912"/>
  </w:style>
  <w:style w:type="paragraph" w:customStyle="1" w:styleId="Pa13">
    <w:name w:val="Pa13"/>
    <w:basedOn w:val="Default"/>
    <w:next w:val="Default"/>
    <w:uiPriority w:val="99"/>
    <w:rsid w:val="007A7912"/>
    <w:pPr>
      <w:widowControl w:val="0"/>
      <w:spacing w:line="201" w:lineRule="atLeast"/>
    </w:pPr>
    <w:rPr>
      <w:rFonts w:eastAsiaTheme="minorEastAsia"/>
      <w:color w:val="auto"/>
    </w:rPr>
  </w:style>
  <w:style w:type="paragraph" w:customStyle="1" w:styleId="Pa14">
    <w:name w:val="Pa14"/>
    <w:basedOn w:val="Default"/>
    <w:next w:val="Default"/>
    <w:uiPriority w:val="99"/>
    <w:rsid w:val="007A7912"/>
    <w:pPr>
      <w:widowControl w:val="0"/>
      <w:spacing w:line="241" w:lineRule="atLeast"/>
    </w:pPr>
    <w:rPr>
      <w:rFonts w:eastAsiaTheme="minorEastAsia"/>
      <w:color w:val="auto"/>
    </w:rPr>
  </w:style>
  <w:style w:type="paragraph" w:customStyle="1" w:styleId="Pa9">
    <w:name w:val="Pa9"/>
    <w:basedOn w:val="Default"/>
    <w:next w:val="Default"/>
    <w:uiPriority w:val="99"/>
    <w:rsid w:val="007A7912"/>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7A7912"/>
  </w:style>
  <w:style w:type="character" w:customStyle="1" w:styleId="reporttitle">
    <w:name w:val="report_title"/>
    <w:basedOn w:val="DefaultParagraphFont"/>
    <w:rsid w:val="007A7912"/>
  </w:style>
  <w:style w:type="character" w:customStyle="1" w:styleId="documenttype-longreleases">
    <w:name w:val="document_type_-_long_releases"/>
    <w:basedOn w:val="DefaultParagraphFont"/>
    <w:rsid w:val="007A7912"/>
  </w:style>
  <w:style w:type="character" w:customStyle="1" w:styleId="alt-date">
    <w:name w:val="alt-date"/>
    <w:basedOn w:val="DefaultParagraphFont"/>
    <w:rsid w:val="007A7912"/>
  </w:style>
  <w:style w:type="character" w:customStyle="1" w:styleId="entry-byline">
    <w:name w:val="entry-byline"/>
    <w:basedOn w:val="DefaultParagraphFont"/>
    <w:rsid w:val="007A7912"/>
  </w:style>
  <w:style w:type="character" w:customStyle="1" w:styleId="taglinecontrib">
    <w:name w:val="tagline_contrib"/>
    <w:basedOn w:val="DefaultParagraphFont"/>
    <w:rsid w:val="007A7912"/>
  </w:style>
  <w:style w:type="character" w:customStyle="1" w:styleId="articledate0">
    <w:name w:val="article_date"/>
    <w:basedOn w:val="DefaultParagraphFont"/>
    <w:rsid w:val="007A7912"/>
  </w:style>
  <w:style w:type="paragraph" w:customStyle="1" w:styleId="hg-daily">
    <w:name w:val="hg-daily"/>
    <w:basedOn w:val="Normal"/>
    <w:rsid w:val="007A7912"/>
    <w:pPr>
      <w:spacing w:before="100" w:beforeAutospacing="1" w:after="100" w:afterAutospacing="1"/>
    </w:pPr>
    <w:rPr>
      <w:rFonts w:ascii="Times" w:hAnsi="Times" w:cs="Times New Roman"/>
      <w:sz w:val="20"/>
      <w:szCs w:val="20"/>
    </w:rPr>
  </w:style>
  <w:style w:type="character" w:customStyle="1" w:styleId="cit">
    <w:name w:val="cit"/>
    <w:basedOn w:val="DefaultParagraphFont"/>
    <w:rsid w:val="007A7912"/>
  </w:style>
  <w:style w:type="paragraph" w:customStyle="1" w:styleId="buttonheading">
    <w:name w:val="buttonheading"/>
    <w:basedOn w:val="Normal"/>
    <w:rsid w:val="007A7912"/>
    <w:pPr>
      <w:spacing w:before="100" w:beforeAutospacing="1" w:after="100" w:afterAutospacing="1"/>
    </w:pPr>
    <w:rPr>
      <w:rFonts w:ascii="Times" w:hAnsi="Times" w:cs="Times New Roman"/>
      <w:sz w:val="20"/>
      <w:szCs w:val="20"/>
    </w:rPr>
  </w:style>
  <w:style w:type="character" w:customStyle="1" w:styleId="createdate">
    <w:name w:val="createdate"/>
    <w:basedOn w:val="DefaultParagraphFont"/>
    <w:rsid w:val="007A7912"/>
  </w:style>
  <w:style w:type="character" w:customStyle="1" w:styleId="text-label">
    <w:name w:val="text-label"/>
    <w:basedOn w:val="DefaultParagraphFont"/>
    <w:rsid w:val="007A7912"/>
  </w:style>
  <w:style w:type="paragraph" w:customStyle="1" w:styleId="TOC3Char">
    <w:name w:val="TOC 3 Char"/>
    <w:basedOn w:val="Normal"/>
    <w:next w:val="Normal"/>
    <w:rsid w:val="007A7912"/>
    <w:rPr>
      <w:rFonts w:ascii="Times New Roman" w:eastAsia="Times New Roman" w:hAnsi="Times New Roman" w:cs="Times New Roman"/>
      <w:sz w:val="24"/>
      <w:szCs w:val="20"/>
    </w:rPr>
  </w:style>
  <w:style w:type="paragraph" w:customStyle="1" w:styleId="TOC1Char">
    <w:name w:val="TOC 1 Char"/>
    <w:basedOn w:val="Normal"/>
    <w:next w:val="Normal"/>
    <w:rsid w:val="007A7912"/>
    <w:rPr>
      <w:rFonts w:ascii="Times New Roman" w:eastAsia="Times New Roman" w:hAnsi="Times New Roman" w:cs="Times New Roman"/>
      <w:b/>
      <w:sz w:val="24"/>
      <w:szCs w:val="20"/>
    </w:rPr>
  </w:style>
  <w:style w:type="character" w:customStyle="1" w:styleId="StyleCardtextChar10pt">
    <w:name w:val="Style Card text Char + 10 pt"/>
    <w:rsid w:val="007A7912"/>
    <w:rPr>
      <w:rFonts w:ascii="Georgia" w:eastAsia="Calibri" w:hAnsi="Georgia"/>
      <w:sz w:val="20"/>
      <w:u w:val="single"/>
      <w:lang w:bidi="ar-SA"/>
    </w:rPr>
  </w:style>
  <w:style w:type="paragraph" w:customStyle="1" w:styleId="ColorfulList-Accent11">
    <w:name w:val="Colorful List - Accent 11"/>
    <w:basedOn w:val="Normal"/>
    <w:uiPriority w:val="34"/>
    <w:qFormat/>
    <w:rsid w:val="007A7912"/>
    <w:pPr>
      <w:ind w:left="720"/>
      <w:contextualSpacing/>
      <w:jc w:val="both"/>
    </w:pPr>
    <w:rPr>
      <w:rFonts w:ascii="Times New Roman" w:eastAsia="Times New Roman" w:hAnsi="Times New Roman" w:cs="Times New Roman"/>
      <w:sz w:val="20"/>
      <w:szCs w:val="20"/>
    </w:rPr>
  </w:style>
  <w:style w:type="paragraph" w:customStyle="1" w:styleId="NoteLevel11">
    <w:name w:val="Note Level 11"/>
    <w:basedOn w:val="Normal"/>
    <w:uiPriority w:val="99"/>
    <w:rsid w:val="007A7912"/>
    <w:pPr>
      <w:keepNext/>
      <w:tabs>
        <w:tab w:val="num" w:pos="360"/>
      </w:tabs>
      <w:ind w:left="360" w:hanging="360"/>
      <w:contextualSpacing/>
      <w:outlineLvl w:val="0"/>
    </w:pPr>
    <w:rPr>
      <w:rFonts w:ascii="Verdana" w:eastAsia="MS Gothic" w:hAnsi="Verdana" w:cs="Times New Roman"/>
      <w:sz w:val="20"/>
    </w:rPr>
  </w:style>
  <w:style w:type="paragraph" w:customStyle="1" w:styleId="NoteLevel31">
    <w:name w:val="Note Level 31"/>
    <w:basedOn w:val="Normal"/>
    <w:rsid w:val="007A7912"/>
    <w:pPr>
      <w:keepNext/>
      <w:tabs>
        <w:tab w:val="num" w:pos="1440"/>
      </w:tabs>
      <w:ind w:left="1800" w:hanging="360"/>
      <w:outlineLvl w:val="2"/>
    </w:pPr>
    <w:rPr>
      <w:rFonts w:ascii="Times New Roman" w:eastAsia="MS Gothic" w:hAnsi="Times New Roman" w:cs="Times New Roman"/>
    </w:rPr>
  </w:style>
  <w:style w:type="paragraph" w:customStyle="1" w:styleId="NoteLevel41">
    <w:name w:val="Note Level 41"/>
    <w:basedOn w:val="Normal"/>
    <w:rsid w:val="007A7912"/>
    <w:pPr>
      <w:keepNext/>
      <w:tabs>
        <w:tab w:val="num" w:pos="2160"/>
      </w:tabs>
      <w:ind w:left="2520" w:hanging="360"/>
      <w:outlineLvl w:val="3"/>
    </w:pPr>
    <w:rPr>
      <w:rFonts w:ascii="Times New Roman" w:eastAsia="MS Gothic" w:hAnsi="Times New Roman" w:cs="Times New Roman"/>
    </w:rPr>
  </w:style>
  <w:style w:type="paragraph" w:customStyle="1" w:styleId="NoteLevel51">
    <w:name w:val="Note Level 51"/>
    <w:basedOn w:val="Normal"/>
    <w:rsid w:val="007A7912"/>
    <w:pPr>
      <w:keepNext/>
      <w:tabs>
        <w:tab w:val="num" w:pos="2880"/>
      </w:tabs>
      <w:ind w:left="3240" w:hanging="360"/>
      <w:outlineLvl w:val="4"/>
    </w:pPr>
    <w:rPr>
      <w:rFonts w:ascii="Times New Roman" w:eastAsia="MS Gothic" w:hAnsi="Times New Roman" w:cs="Times New Roman"/>
    </w:rPr>
  </w:style>
  <w:style w:type="paragraph" w:customStyle="1" w:styleId="NoteLevel61">
    <w:name w:val="Note Level 61"/>
    <w:basedOn w:val="Normal"/>
    <w:rsid w:val="007A7912"/>
    <w:pPr>
      <w:keepNext/>
      <w:tabs>
        <w:tab w:val="num" w:pos="3600"/>
      </w:tabs>
      <w:ind w:left="3960" w:hanging="360"/>
      <w:outlineLvl w:val="5"/>
    </w:pPr>
    <w:rPr>
      <w:rFonts w:ascii="Times New Roman" w:eastAsia="MS Gothic" w:hAnsi="Times New Roman" w:cs="Times New Roman"/>
    </w:rPr>
  </w:style>
  <w:style w:type="paragraph" w:customStyle="1" w:styleId="NoteLevel71">
    <w:name w:val="Note Level 71"/>
    <w:basedOn w:val="Normal"/>
    <w:rsid w:val="007A7912"/>
    <w:pPr>
      <w:keepNext/>
      <w:tabs>
        <w:tab w:val="num" w:pos="4320"/>
      </w:tabs>
      <w:ind w:left="4680" w:hanging="360"/>
      <w:outlineLvl w:val="6"/>
    </w:pPr>
    <w:rPr>
      <w:rFonts w:ascii="Times New Roman" w:eastAsia="MS Gothic" w:hAnsi="Times New Roman" w:cs="Times New Roman"/>
    </w:rPr>
  </w:style>
  <w:style w:type="paragraph" w:customStyle="1" w:styleId="NoteLevel81">
    <w:name w:val="Note Level 81"/>
    <w:basedOn w:val="Normal"/>
    <w:rsid w:val="007A7912"/>
    <w:pPr>
      <w:keepNext/>
      <w:tabs>
        <w:tab w:val="num" w:pos="5040"/>
      </w:tabs>
      <w:ind w:left="5400" w:hanging="360"/>
      <w:outlineLvl w:val="7"/>
    </w:pPr>
    <w:rPr>
      <w:rFonts w:ascii="Times New Roman" w:eastAsia="MS Gothic" w:hAnsi="Times New Roman" w:cs="Times New Roman"/>
    </w:rPr>
  </w:style>
  <w:style w:type="paragraph" w:customStyle="1" w:styleId="NoteLevel91">
    <w:name w:val="Note Level 91"/>
    <w:basedOn w:val="Normal"/>
    <w:rsid w:val="007A7912"/>
    <w:pPr>
      <w:keepNext/>
      <w:tabs>
        <w:tab w:val="num" w:pos="5760"/>
      </w:tabs>
      <w:ind w:left="6120" w:hanging="360"/>
      <w:outlineLvl w:val="8"/>
    </w:pPr>
    <w:rPr>
      <w:rFonts w:ascii="Times New Roman" w:eastAsia="MS Gothic" w:hAnsi="Times New Roman" w:cs="Times New Roman"/>
    </w:rPr>
  </w:style>
  <w:style w:type="paragraph" w:styleId="Index2">
    <w:name w:val="index 2"/>
    <w:basedOn w:val="Normal"/>
    <w:next w:val="Normal"/>
    <w:autoRedefine/>
    <w:rsid w:val="007A7912"/>
    <w:pPr>
      <w:spacing w:after="200" w:line="276" w:lineRule="auto"/>
      <w:ind w:left="400" w:hanging="200"/>
    </w:pPr>
    <w:rPr>
      <w:rFonts w:ascii="Times New Roman" w:eastAsia="Times New Roman" w:hAnsi="Times New Roman" w:cs="Times New Roman"/>
      <w:bCs/>
    </w:rPr>
  </w:style>
  <w:style w:type="paragraph" w:styleId="Index3">
    <w:name w:val="index 3"/>
    <w:basedOn w:val="Normal"/>
    <w:next w:val="Normal"/>
    <w:autoRedefine/>
    <w:rsid w:val="007A7912"/>
    <w:pPr>
      <w:spacing w:after="200" w:line="276" w:lineRule="auto"/>
      <w:ind w:left="600" w:hanging="200"/>
    </w:pPr>
    <w:rPr>
      <w:rFonts w:ascii="Times New Roman" w:eastAsia="Times New Roman" w:hAnsi="Times New Roman" w:cs="Times New Roman"/>
      <w:bCs/>
    </w:rPr>
  </w:style>
  <w:style w:type="paragraph" w:styleId="Index4">
    <w:name w:val="index 4"/>
    <w:basedOn w:val="Normal"/>
    <w:next w:val="Normal"/>
    <w:autoRedefine/>
    <w:rsid w:val="007A7912"/>
    <w:pPr>
      <w:spacing w:after="200" w:line="276" w:lineRule="auto"/>
      <w:ind w:left="800" w:hanging="200"/>
    </w:pPr>
    <w:rPr>
      <w:rFonts w:ascii="Times New Roman" w:eastAsia="Times New Roman" w:hAnsi="Times New Roman" w:cs="Times New Roman"/>
      <w:bCs/>
    </w:rPr>
  </w:style>
  <w:style w:type="paragraph" w:styleId="Index5">
    <w:name w:val="index 5"/>
    <w:basedOn w:val="Normal"/>
    <w:next w:val="Normal"/>
    <w:autoRedefine/>
    <w:rsid w:val="007A7912"/>
    <w:pPr>
      <w:spacing w:after="200" w:line="276" w:lineRule="auto"/>
      <w:ind w:left="1000" w:hanging="200"/>
    </w:pPr>
    <w:rPr>
      <w:rFonts w:ascii="Times New Roman" w:eastAsia="Times New Roman" w:hAnsi="Times New Roman" w:cs="Times New Roman"/>
      <w:bCs/>
    </w:rPr>
  </w:style>
  <w:style w:type="paragraph" w:styleId="Index6">
    <w:name w:val="index 6"/>
    <w:basedOn w:val="Normal"/>
    <w:next w:val="Normal"/>
    <w:autoRedefine/>
    <w:rsid w:val="007A7912"/>
    <w:pPr>
      <w:spacing w:after="200" w:line="276" w:lineRule="auto"/>
      <w:ind w:left="1200" w:hanging="200"/>
    </w:pPr>
    <w:rPr>
      <w:rFonts w:ascii="Times New Roman" w:eastAsia="Times New Roman" w:hAnsi="Times New Roman" w:cs="Times New Roman"/>
      <w:bCs/>
    </w:rPr>
  </w:style>
  <w:style w:type="paragraph" w:styleId="Index7">
    <w:name w:val="index 7"/>
    <w:basedOn w:val="Normal"/>
    <w:next w:val="Normal"/>
    <w:autoRedefine/>
    <w:rsid w:val="007A7912"/>
    <w:pPr>
      <w:spacing w:after="200" w:line="276" w:lineRule="auto"/>
      <w:ind w:left="1400" w:hanging="200"/>
    </w:pPr>
    <w:rPr>
      <w:rFonts w:ascii="Times New Roman" w:eastAsia="Times New Roman" w:hAnsi="Times New Roman" w:cs="Times New Roman"/>
      <w:bCs/>
    </w:rPr>
  </w:style>
  <w:style w:type="paragraph" w:styleId="Index8">
    <w:name w:val="index 8"/>
    <w:basedOn w:val="Normal"/>
    <w:next w:val="Normal"/>
    <w:autoRedefine/>
    <w:rsid w:val="007A7912"/>
    <w:pPr>
      <w:spacing w:after="200" w:line="276" w:lineRule="auto"/>
      <w:ind w:left="1600" w:hanging="200"/>
    </w:pPr>
    <w:rPr>
      <w:rFonts w:ascii="Times New Roman" w:eastAsia="Times New Roman" w:hAnsi="Times New Roman" w:cs="Times New Roman"/>
      <w:bCs/>
    </w:rPr>
  </w:style>
  <w:style w:type="paragraph" w:styleId="Index9">
    <w:name w:val="index 9"/>
    <w:basedOn w:val="Normal"/>
    <w:next w:val="Normal"/>
    <w:autoRedefine/>
    <w:rsid w:val="007A7912"/>
    <w:pPr>
      <w:spacing w:after="200" w:line="276" w:lineRule="auto"/>
      <w:ind w:left="1800" w:hanging="200"/>
    </w:pPr>
    <w:rPr>
      <w:rFonts w:ascii="Times New Roman" w:eastAsia="Times New Roman" w:hAnsi="Times New Roman" w:cs="Times New Roman"/>
      <w:bCs/>
    </w:rPr>
  </w:style>
  <w:style w:type="paragraph" w:styleId="IndexHeading">
    <w:name w:val="index heading"/>
    <w:basedOn w:val="Normal"/>
    <w:next w:val="Index1"/>
    <w:rsid w:val="007A7912"/>
    <w:pPr>
      <w:spacing w:after="200" w:line="276" w:lineRule="auto"/>
    </w:pPr>
    <w:rPr>
      <w:rFonts w:ascii="Times New Roman" w:eastAsia="Times New Roman" w:hAnsi="Times New Roman" w:cs="Times New Roman"/>
      <w:bCs/>
    </w:rPr>
  </w:style>
  <w:style w:type="character" w:customStyle="1" w:styleId="MediumGrid11">
    <w:name w:val="Medium Grid 11"/>
    <w:uiPriority w:val="99"/>
    <w:rsid w:val="007A7912"/>
    <w:rPr>
      <w:color w:val="808080"/>
    </w:rPr>
  </w:style>
  <w:style w:type="numbering" w:customStyle="1" w:styleId="NoList9">
    <w:name w:val="No List9"/>
    <w:next w:val="NoList"/>
    <w:semiHidden/>
    <w:unhideWhenUsed/>
    <w:rsid w:val="007A7912"/>
  </w:style>
  <w:style w:type="numbering" w:customStyle="1" w:styleId="NoList10">
    <w:name w:val="No List10"/>
    <w:next w:val="NoList"/>
    <w:semiHidden/>
    <w:unhideWhenUsed/>
    <w:rsid w:val="007A7912"/>
  </w:style>
  <w:style w:type="numbering" w:customStyle="1" w:styleId="NoList18">
    <w:name w:val="No List18"/>
    <w:next w:val="NoList"/>
    <w:uiPriority w:val="99"/>
    <w:semiHidden/>
    <w:unhideWhenUsed/>
    <w:rsid w:val="007A7912"/>
  </w:style>
  <w:style w:type="numbering" w:customStyle="1" w:styleId="NoList19">
    <w:name w:val="No List19"/>
    <w:next w:val="NoList"/>
    <w:uiPriority w:val="99"/>
    <w:semiHidden/>
    <w:unhideWhenUsed/>
    <w:rsid w:val="007A7912"/>
  </w:style>
  <w:style w:type="numbering" w:customStyle="1" w:styleId="NoList20">
    <w:name w:val="No List20"/>
    <w:next w:val="NoList"/>
    <w:semiHidden/>
    <w:unhideWhenUsed/>
    <w:rsid w:val="007A7912"/>
  </w:style>
  <w:style w:type="paragraph" w:customStyle="1" w:styleId="PlaceholderText2">
    <w:name w:val="Placeholder Text2"/>
    <w:basedOn w:val="Normal"/>
    <w:uiPriority w:val="99"/>
    <w:rsid w:val="007A7912"/>
    <w:pPr>
      <w:keepNext/>
      <w:tabs>
        <w:tab w:val="num" w:pos="360"/>
      </w:tabs>
      <w:ind w:left="360" w:hanging="360"/>
      <w:contextualSpacing/>
      <w:outlineLvl w:val="0"/>
    </w:pPr>
    <w:rPr>
      <w:rFonts w:ascii="Verdana" w:eastAsia="MS Gothic" w:hAnsi="Verdana" w:cs="Times New Roman"/>
      <w:sz w:val="20"/>
    </w:rPr>
  </w:style>
  <w:style w:type="paragraph" w:customStyle="1" w:styleId="LightShading1">
    <w:name w:val="Light Shading1"/>
    <w:basedOn w:val="Normal"/>
    <w:rsid w:val="007A7912"/>
    <w:pPr>
      <w:keepNext/>
      <w:tabs>
        <w:tab w:val="num" w:pos="1440"/>
      </w:tabs>
      <w:ind w:left="1800" w:hanging="360"/>
      <w:outlineLvl w:val="2"/>
    </w:pPr>
    <w:rPr>
      <w:rFonts w:ascii="Times New Roman" w:eastAsia="MS Gothic" w:hAnsi="Times New Roman" w:cs="Times New Roman"/>
      <w:sz w:val="24"/>
    </w:rPr>
  </w:style>
  <w:style w:type="paragraph" w:customStyle="1" w:styleId="LightList1">
    <w:name w:val="Light List1"/>
    <w:basedOn w:val="Normal"/>
    <w:rsid w:val="007A7912"/>
    <w:pPr>
      <w:keepNext/>
      <w:tabs>
        <w:tab w:val="num" w:pos="2160"/>
      </w:tabs>
      <w:ind w:left="2520" w:hanging="360"/>
      <w:outlineLvl w:val="3"/>
    </w:pPr>
    <w:rPr>
      <w:rFonts w:ascii="Times New Roman" w:eastAsia="MS Gothic" w:hAnsi="Times New Roman" w:cs="Times New Roman"/>
      <w:sz w:val="24"/>
    </w:rPr>
  </w:style>
  <w:style w:type="paragraph" w:customStyle="1" w:styleId="LightGrid1">
    <w:name w:val="Light Grid1"/>
    <w:basedOn w:val="Normal"/>
    <w:rsid w:val="007A7912"/>
    <w:pPr>
      <w:keepNext/>
      <w:tabs>
        <w:tab w:val="num" w:pos="2880"/>
      </w:tabs>
      <w:ind w:left="3240" w:hanging="360"/>
      <w:outlineLvl w:val="4"/>
    </w:pPr>
    <w:rPr>
      <w:rFonts w:ascii="Times New Roman" w:eastAsia="MS Gothic" w:hAnsi="Times New Roman" w:cs="Times New Roman"/>
      <w:sz w:val="24"/>
    </w:rPr>
  </w:style>
  <w:style w:type="paragraph" w:customStyle="1" w:styleId="MediumShading11">
    <w:name w:val="Medium Shading 11"/>
    <w:basedOn w:val="Normal"/>
    <w:rsid w:val="007A7912"/>
    <w:pPr>
      <w:keepNext/>
      <w:tabs>
        <w:tab w:val="num" w:pos="3600"/>
      </w:tabs>
      <w:ind w:left="3960" w:hanging="360"/>
      <w:outlineLvl w:val="5"/>
    </w:pPr>
    <w:rPr>
      <w:rFonts w:ascii="Times New Roman" w:eastAsia="MS Gothic" w:hAnsi="Times New Roman" w:cs="Times New Roman"/>
      <w:sz w:val="24"/>
    </w:rPr>
  </w:style>
  <w:style w:type="paragraph" w:customStyle="1" w:styleId="MediumShading21">
    <w:name w:val="Medium Shading 21"/>
    <w:basedOn w:val="Normal"/>
    <w:rsid w:val="007A7912"/>
    <w:pPr>
      <w:keepNext/>
      <w:tabs>
        <w:tab w:val="num" w:pos="4320"/>
      </w:tabs>
      <w:ind w:left="4680" w:hanging="360"/>
      <w:outlineLvl w:val="6"/>
    </w:pPr>
    <w:rPr>
      <w:rFonts w:ascii="Times New Roman" w:eastAsia="MS Gothic" w:hAnsi="Times New Roman" w:cs="Times New Roman"/>
      <w:sz w:val="24"/>
    </w:rPr>
  </w:style>
  <w:style w:type="paragraph" w:customStyle="1" w:styleId="MediumList11">
    <w:name w:val="Medium List 11"/>
    <w:basedOn w:val="Normal"/>
    <w:rsid w:val="007A7912"/>
    <w:pPr>
      <w:keepNext/>
      <w:tabs>
        <w:tab w:val="num" w:pos="5040"/>
      </w:tabs>
      <w:ind w:left="5400" w:hanging="360"/>
      <w:outlineLvl w:val="7"/>
    </w:pPr>
    <w:rPr>
      <w:rFonts w:ascii="Times New Roman" w:eastAsia="MS Gothic" w:hAnsi="Times New Roman" w:cs="Times New Roman"/>
      <w:sz w:val="24"/>
    </w:rPr>
  </w:style>
  <w:style w:type="paragraph" w:customStyle="1" w:styleId="MediumList21">
    <w:name w:val="Medium List 21"/>
    <w:basedOn w:val="Normal"/>
    <w:rsid w:val="007A7912"/>
    <w:pPr>
      <w:keepNext/>
      <w:tabs>
        <w:tab w:val="num" w:pos="5760"/>
      </w:tabs>
      <w:ind w:left="6120" w:hanging="360"/>
      <w:outlineLvl w:val="8"/>
    </w:pPr>
    <w:rPr>
      <w:rFonts w:ascii="Times New Roman" w:eastAsia="MS Gothic" w:hAnsi="Times New Roman" w:cs="Times New Roman"/>
      <w:sz w:val="24"/>
    </w:rPr>
  </w:style>
  <w:style w:type="character" w:customStyle="1" w:styleId="SmallCharChar0">
    <w:name w:val="Small Char Char"/>
    <w:basedOn w:val="DefaultParagraphFont"/>
    <w:rsid w:val="007A7912"/>
    <w:rPr>
      <w:sz w:val="17"/>
      <w:szCs w:val="24"/>
      <w:lang w:val="en-US" w:eastAsia="en-US" w:bidi="ar-SA"/>
    </w:rPr>
  </w:style>
  <w:style w:type="paragraph" w:customStyle="1" w:styleId="TagsFutura">
    <w:name w:val="TagsFutura"/>
    <w:basedOn w:val="Normal"/>
    <w:next w:val="Heading3"/>
    <w:rsid w:val="007A7912"/>
    <w:rPr>
      <w:rFonts w:ascii="Futura" w:eastAsia="Times" w:hAnsi="Futura" w:cs="Times New Roman"/>
      <w:b/>
      <w:caps/>
      <w:sz w:val="18"/>
      <w:szCs w:val="20"/>
    </w:rPr>
  </w:style>
  <w:style w:type="character" w:customStyle="1" w:styleId="italics">
    <w:name w:val="italics"/>
    <w:basedOn w:val="DefaultParagraphFont"/>
    <w:rsid w:val="007A7912"/>
  </w:style>
  <w:style w:type="character" w:customStyle="1" w:styleId="m-3583723223135346788gmail-style13ptbold">
    <w:name w:val="m_-3583723223135346788gmail-style13ptbold"/>
    <w:basedOn w:val="DefaultParagraphFont"/>
    <w:rsid w:val="007A7912"/>
  </w:style>
  <w:style w:type="character" w:customStyle="1" w:styleId="m-3583723223135346788gmail-styleunderline">
    <w:name w:val="m_-3583723223135346788gmail-styleunderline"/>
    <w:basedOn w:val="DefaultParagraphFont"/>
    <w:rsid w:val="007A7912"/>
  </w:style>
  <w:style w:type="character" w:customStyle="1" w:styleId="BoldUnderline2">
    <w:name w:val="Bold.Underline"/>
    <w:uiPriority w:val="1"/>
    <w:qFormat/>
    <w:rsid w:val="007A7912"/>
    <w:rPr>
      <w:b/>
      <w:u w:val="single"/>
    </w:rPr>
  </w:style>
  <w:style w:type="character" w:customStyle="1" w:styleId="byl">
    <w:name w:val="byl"/>
    <w:rsid w:val="007A7912"/>
  </w:style>
  <w:style w:type="paragraph" w:customStyle="1" w:styleId="css-xhhu0i">
    <w:name w:val="css-xhhu0i"/>
    <w:basedOn w:val="Normal"/>
    <w:rsid w:val="007A7912"/>
    <w:pPr>
      <w:spacing w:before="100" w:beforeAutospacing="1" w:after="100" w:afterAutospacing="1"/>
    </w:pPr>
    <w:rPr>
      <w:rFonts w:ascii="Times New Roman" w:eastAsia="Times New Roman" w:hAnsi="Times New Roman" w:cs="Times New Roman"/>
      <w:sz w:val="24"/>
      <w:lang w:eastAsia="zh-CN"/>
    </w:rPr>
  </w:style>
  <w:style w:type="character" w:customStyle="1" w:styleId="m-8878800405382358272gmail-style13ptbold">
    <w:name w:val="m_-8878800405382358272gmail-style13ptbold"/>
    <w:basedOn w:val="DefaultParagraphFont"/>
    <w:rsid w:val="007A7912"/>
  </w:style>
  <w:style w:type="character" w:customStyle="1" w:styleId="m-8878800405382358272gmail-styleunderline">
    <w:name w:val="m_-8878800405382358272gmail-styleunderline"/>
    <w:basedOn w:val="DefaultParagraphFont"/>
    <w:rsid w:val="007A7912"/>
  </w:style>
  <w:style w:type="character" w:customStyle="1" w:styleId="Quotation">
    <w:name w:val="Quotation"/>
    <w:qFormat/>
    <w:rsid w:val="007A7912"/>
    <w:rPr>
      <w:rFonts w:ascii="Arial" w:hAnsi="Arial"/>
      <w:b/>
      <w:i/>
      <w:iCs/>
      <w:sz w:val="24"/>
      <w:u w:val="single"/>
    </w:rPr>
  </w:style>
  <w:style w:type="character" w:customStyle="1" w:styleId="m-5176787357700846886gmail-style13ptbold">
    <w:name w:val="m_-5176787357700846886gmail-style13ptbold"/>
    <w:basedOn w:val="DefaultParagraphFont"/>
    <w:rsid w:val="007A7912"/>
  </w:style>
  <w:style w:type="character" w:customStyle="1" w:styleId="storylink">
    <w:name w:val="story_link"/>
    <w:basedOn w:val="DefaultParagraphFont"/>
    <w:rsid w:val="007A7912"/>
  </w:style>
  <w:style w:type="paragraph" w:customStyle="1" w:styleId="AnalyticsGBN">
    <w:name w:val="AnalyticsGBN"/>
    <w:basedOn w:val="Normal"/>
    <w:link w:val="AnalyticsGBNChar"/>
    <w:autoRedefine/>
    <w:uiPriority w:val="4"/>
    <w:qFormat/>
    <w:rsid w:val="007A7912"/>
    <w:pPr>
      <w:keepNext/>
      <w:keepLines/>
      <w:spacing w:before="40"/>
      <w:outlineLvl w:val="3"/>
    </w:pPr>
    <w:rPr>
      <w:rFonts w:eastAsiaTheme="majorEastAsia" w:cstheme="majorBidi"/>
      <w:b/>
      <w:iCs/>
      <w:color w:val="7030A0"/>
      <w:sz w:val="26"/>
      <w:szCs w:val="28"/>
    </w:rPr>
  </w:style>
  <w:style w:type="character" w:customStyle="1" w:styleId="AnalyticsGBNChar">
    <w:name w:val="AnalyticsGBN Char"/>
    <w:basedOn w:val="DefaultParagraphFont"/>
    <w:link w:val="AnalyticsGBN"/>
    <w:uiPriority w:val="4"/>
    <w:rsid w:val="007A7912"/>
    <w:rPr>
      <w:rFonts w:ascii="Calibri" w:eastAsiaTheme="majorEastAsia" w:hAnsi="Calibri" w:cstheme="majorBidi"/>
      <w:b/>
      <w:iCs/>
      <w:color w:val="7030A0"/>
      <w:sz w:val="26"/>
      <w:szCs w:val="28"/>
    </w:rPr>
  </w:style>
  <w:style w:type="character" w:customStyle="1" w:styleId="publication-date">
    <w:name w:val="publication-date"/>
    <w:basedOn w:val="DefaultParagraphFont"/>
    <w:rsid w:val="007A7912"/>
  </w:style>
  <w:style w:type="character" w:customStyle="1" w:styleId="article-published-date">
    <w:name w:val="article-published-date"/>
    <w:basedOn w:val="DefaultParagraphFont"/>
    <w:rsid w:val="007A7912"/>
  </w:style>
  <w:style w:type="paragraph" w:customStyle="1" w:styleId="m-6964456894805451263gmail-msonormal">
    <w:name w:val="m_-6964456894805451263gmail-msonormal"/>
    <w:basedOn w:val="Normal"/>
    <w:rsid w:val="007A7912"/>
    <w:pPr>
      <w:spacing w:before="100" w:beforeAutospacing="1" w:after="100" w:afterAutospacing="1"/>
    </w:pPr>
    <w:rPr>
      <w:rFonts w:ascii="Times New Roman" w:eastAsia="Times New Roman" w:hAnsi="Times New Roman" w:cs="Times New Roman"/>
      <w:sz w:val="24"/>
    </w:rPr>
  </w:style>
  <w:style w:type="character" w:customStyle="1" w:styleId="m-6964456894805451263gmail-style13ptbold">
    <w:name w:val="m_-6964456894805451263gmail-style13ptbold"/>
    <w:basedOn w:val="DefaultParagraphFont"/>
    <w:rsid w:val="007A7912"/>
  </w:style>
  <w:style w:type="character" w:customStyle="1" w:styleId="m-2807258978724535836gmail-heading4char">
    <w:name w:val="m_-2807258978724535836gmail-heading4char"/>
    <w:basedOn w:val="DefaultParagraphFont"/>
    <w:rsid w:val="007A7912"/>
  </w:style>
  <w:style w:type="character" w:customStyle="1" w:styleId="m-2807258978724535836gmail-styleunderline">
    <w:name w:val="m_-2807258978724535836gmail-styleunderline"/>
    <w:basedOn w:val="DefaultParagraphFont"/>
    <w:rsid w:val="007A7912"/>
  </w:style>
  <w:style w:type="character" w:customStyle="1" w:styleId="m6004444545773425567gmail-style13ptbold">
    <w:name w:val="m_6004444545773425567gmail-style13ptbold"/>
    <w:basedOn w:val="DefaultParagraphFont"/>
    <w:rsid w:val="007A7912"/>
  </w:style>
  <w:style w:type="character" w:customStyle="1" w:styleId="m6004444545773425567gmail-styleunderline">
    <w:name w:val="m_6004444545773425567gmail-styleunderline"/>
    <w:basedOn w:val="DefaultParagraphFont"/>
    <w:rsid w:val="007A7912"/>
  </w:style>
  <w:style w:type="paragraph" w:customStyle="1" w:styleId="m38239159385702382gmail-msonormal">
    <w:name w:val="m_38239159385702382gmail-msonormal"/>
    <w:basedOn w:val="Normal"/>
    <w:rsid w:val="007A7912"/>
    <w:pPr>
      <w:spacing w:before="100" w:beforeAutospacing="1" w:after="100" w:afterAutospacing="1"/>
    </w:pPr>
    <w:rPr>
      <w:rFonts w:ascii="Times New Roman" w:eastAsia="Times New Roman" w:hAnsi="Times New Roman" w:cs="Times New Roman"/>
      <w:sz w:val="24"/>
    </w:rPr>
  </w:style>
  <w:style w:type="character" w:customStyle="1" w:styleId="m38239159385702382gmail-cite">
    <w:name w:val="m_38239159385702382gmail-cite"/>
    <w:basedOn w:val="DefaultParagraphFont"/>
    <w:rsid w:val="007A7912"/>
  </w:style>
  <w:style w:type="paragraph" w:customStyle="1" w:styleId="m38239159385702382gmail-card">
    <w:name w:val="m_38239159385702382gmail-card"/>
    <w:basedOn w:val="Normal"/>
    <w:rsid w:val="007A7912"/>
    <w:pPr>
      <w:spacing w:before="100" w:beforeAutospacing="1" w:after="100" w:afterAutospacing="1"/>
    </w:pPr>
    <w:rPr>
      <w:rFonts w:ascii="Times New Roman" w:eastAsia="Times New Roman" w:hAnsi="Times New Roman" w:cs="Times New Roman"/>
      <w:sz w:val="24"/>
    </w:rPr>
  </w:style>
  <w:style w:type="character" w:customStyle="1" w:styleId="m38239159385702382gmail-styleunderline">
    <w:name w:val="m_38239159385702382gmail-styleunderline"/>
    <w:basedOn w:val="DefaultParagraphFont"/>
    <w:rsid w:val="007A7912"/>
  </w:style>
  <w:style w:type="character" w:customStyle="1" w:styleId="m38239159385702382gmail-underline">
    <w:name w:val="m_38239159385702382gmail-underline"/>
    <w:basedOn w:val="DefaultParagraphFont"/>
    <w:rsid w:val="007A7912"/>
  </w:style>
  <w:style w:type="character" w:customStyle="1" w:styleId="m-2593922536640332098gmail-style13ptbold">
    <w:name w:val="m_-2593922536640332098gmail-style13ptbold"/>
    <w:basedOn w:val="DefaultParagraphFont"/>
    <w:rsid w:val="007A7912"/>
  </w:style>
  <w:style w:type="character" w:customStyle="1" w:styleId="m-2593922536640332098gmail-styleunderline">
    <w:name w:val="m_-2593922536640332098gmail-styleunderline"/>
    <w:basedOn w:val="DefaultParagraphFont"/>
    <w:rsid w:val="007A7912"/>
  </w:style>
  <w:style w:type="character" w:customStyle="1" w:styleId="m-3222177990783861315gmail-style13ptbold">
    <w:name w:val="m_-3222177990783861315gmail-style13ptbold"/>
    <w:basedOn w:val="DefaultParagraphFont"/>
    <w:rsid w:val="007A7912"/>
  </w:style>
  <w:style w:type="character" w:customStyle="1" w:styleId="m-3222177990783861315gmail-styleunderline">
    <w:name w:val="m_-3222177990783861315gmail-styleunderline"/>
    <w:basedOn w:val="DefaultParagraphFont"/>
    <w:rsid w:val="007A7912"/>
  </w:style>
  <w:style w:type="character" w:customStyle="1" w:styleId="DebateSmallText">
    <w:name w:val="DebateSmallText"/>
    <w:rsid w:val="007A7912"/>
    <w:rPr>
      <w:rFonts w:ascii="Times New Roman" w:hAnsi="Times New Roman"/>
      <w:sz w:val="20"/>
    </w:rPr>
  </w:style>
  <w:style w:type="character" w:customStyle="1" w:styleId="m-3401163095456589440gmail-styleunderline">
    <w:name w:val="m_-3401163095456589440gmail-styleunderline"/>
    <w:basedOn w:val="DefaultParagraphFont"/>
    <w:rsid w:val="007A7912"/>
  </w:style>
  <w:style w:type="character" w:customStyle="1" w:styleId="articleimagecaption">
    <w:name w:val="article__image__caption"/>
    <w:basedOn w:val="DefaultParagraphFont"/>
    <w:rsid w:val="007A7912"/>
  </w:style>
  <w:style w:type="character" w:customStyle="1" w:styleId="articleimagecredits">
    <w:name w:val="article__image__credits"/>
    <w:basedOn w:val="DefaultParagraphFont"/>
    <w:rsid w:val="007A7912"/>
  </w:style>
  <w:style w:type="paragraph" w:customStyle="1" w:styleId="noname">
    <w:name w:val="no_name"/>
    <w:basedOn w:val="Normal"/>
    <w:rsid w:val="007A7912"/>
    <w:pPr>
      <w:spacing w:before="100" w:beforeAutospacing="1" w:after="100" w:afterAutospacing="1"/>
    </w:pPr>
    <w:rPr>
      <w:rFonts w:ascii="Times New Roman" w:eastAsia="Times New Roman" w:hAnsi="Times New Roman" w:cs="Times New Roman"/>
      <w:sz w:val="24"/>
    </w:rPr>
  </w:style>
  <w:style w:type="character" w:customStyle="1" w:styleId="3oh-">
    <w:name w:val="_3oh-"/>
    <w:basedOn w:val="DefaultParagraphFont"/>
    <w:rsid w:val="007A7912"/>
  </w:style>
  <w:style w:type="paragraph" w:customStyle="1" w:styleId="clay-paragraph">
    <w:name w:val="clay-paragraph"/>
    <w:basedOn w:val="Normal"/>
    <w:rsid w:val="007A7912"/>
    <w:pPr>
      <w:spacing w:before="100" w:beforeAutospacing="1" w:after="100" w:afterAutospacing="1"/>
    </w:pPr>
    <w:rPr>
      <w:rFonts w:ascii="Times New Roman" w:eastAsia="Times New Roman" w:hAnsi="Times New Roman" w:cs="Times New Roman"/>
    </w:rPr>
  </w:style>
  <w:style w:type="character" w:customStyle="1" w:styleId="m6213045495989588786gmail-style13ptbold">
    <w:name w:val="m_6213045495989588786gmail-style13ptbold"/>
    <w:basedOn w:val="DefaultParagraphFont"/>
    <w:rsid w:val="007A7912"/>
  </w:style>
  <w:style w:type="character" w:customStyle="1" w:styleId="m-5156237671796814033gmail-styleunderline">
    <w:name w:val="m_-5156237671796814033gmail-styleunderline"/>
    <w:basedOn w:val="DefaultParagraphFont"/>
    <w:rsid w:val="007A7912"/>
  </w:style>
  <w:style w:type="paragraph" w:customStyle="1" w:styleId="css-1i0edl6">
    <w:name w:val="css-1i0edl6"/>
    <w:basedOn w:val="Normal"/>
    <w:rsid w:val="007A7912"/>
    <w:pPr>
      <w:spacing w:before="100" w:beforeAutospacing="1" w:after="100" w:afterAutospacing="1"/>
    </w:pPr>
    <w:rPr>
      <w:rFonts w:ascii="Times" w:hAnsi="Times" w:cs="Times New Roman"/>
      <w:sz w:val="20"/>
      <w:szCs w:val="20"/>
    </w:rPr>
  </w:style>
  <w:style w:type="paragraph" w:customStyle="1" w:styleId="desktop-rev">
    <w:name w:val="desktop-rev"/>
    <w:basedOn w:val="Normal"/>
    <w:rsid w:val="007A7912"/>
    <w:pPr>
      <w:spacing w:before="100" w:beforeAutospacing="1" w:after="100" w:afterAutospacing="1"/>
    </w:pPr>
    <w:rPr>
      <w:rFonts w:ascii="Times New Roman" w:eastAsia="Times New Roman" w:hAnsi="Times New Roman" w:cs="Times New Roman"/>
    </w:rPr>
  </w:style>
  <w:style w:type="character" w:customStyle="1" w:styleId="m-8497948306993107372gmail-style13ptbold">
    <w:name w:val="m_-8497948306993107372gmail-style13ptbold"/>
    <w:basedOn w:val="DefaultParagraphFont"/>
    <w:rsid w:val="007A7912"/>
  </w:style>
  <w:style w:type="character" w:customStyle="1" w:styleId="m-5842435219695499946gmail-style13ptbold">
    <w:name w:val="m_-5842435219695499946gmail-style13ptbold"/>
    <w:basedOn w:val="DefaultParagraphFont"/>
    <w:rsid w:val="007A7912"/>
  </w:style>
  <w:style w:type="paragraph" w:customStyle="1" w:styleId="removeTag">
    <w:name w:val="removeTag"/>
    <w:basedOn w:val="Normal"/>
    <w:link w:val="removeTagChar"/>
    <w:uiPriority w:val="4"/>
    <w:qFormat/>
    <w:rsid w:val="007A7912"/>
    <w:pPr>
      <w:keepNext/>
      <w:keepLines/>
      <w:spacing w:before="40"/>
      <w:outlineLvl w:val="3"/>
    </w:pPr>
    <w:rPr>
      <w:rFonts w:ascii="Times New Roman" w:eastAsiaTheme="majorEastAsia" w:hAnsi="Times New Roman" w:cstheme="majorBidi"/>
      <w:b/>
      <w:iCs/>
      <w:sz w:val="26"/>
    </w:rPr>
  </w:style>
  <w:style w:type="character" w:customStyle="1" w:styleId="removeTagChar">
    <w:name w:val="removeTag Char"/>
    <w:basedOn w:val="DefaultParagraphFont"/>
    <w:link w:val="removeTag"/>
    <w:uiPriority w:val="4"/>
    <w:rsid w:val="007A7912"/>
    <w:rPr>
      <w:rFonts w:ascii="Times New Roman" w:eastAsiaTheme="majorEastAsia" w:hAnsi="Times New Roman" w:cstheme="majorBidi"/>
      <w:b/>
      <w:iCs/>
      <w:sz w:val="26"/>
    </w:rPr>
  </w:style>
  <w:style w:type="paragraph" w:customStyle="1" w:styleId="p402premiuminside">
    <w:name w:val="p402_premiuminside"/>
    <w:basedOn w:val="Normal"/>
    <w:rsid w:val="007A7912"/>
    <w:pPr>
      <w:spacing w:before="100" w:beforeAutospacing="1" w:after="100" w:afterAutospacing="1"/>
    </w:pPr>
    <w:rPr>
      <w:rFonts w:ascii="Times New Roman" w:hAnsi="Times New Roman" w:cs="Times New Roman"/>
    </w:rPr>
  </w:style>
  <w:style w:type="character" w:customStyle="1" w:styleId="xstyle13ptbold">
    <w:name w:val="x_style13ptbold"/>
    <w:basedOn w:val="DefaultParagraphFont"/>
    <w:rsid w:val="007A7912"/>
  </w:style>
  <w:style w:type="paragraph" w:customStyle="1" w:styleId="xmsonormal">
    <w:name w:val="x_msonormal"/>
    <w:basedOn w:val="Normal"/>
    <w:rsid w:val="007A7912"/>
    <w:pPr>
      <w:spacing w:before="100" w:beforeAutospacing="1" w:after="100" w:afterAutospacing="1"/>
    </w:pPr>
    <w:rPr>
      <w:rFonts w:ascii="Times New Roman" w:eastAsia="Times New Roman" w:hAnsi="Times New Roman" w:cs="Times New Roman"/>
      <w:sz w:val="24"/>
    </w:rPr>
  </w:style>
  <w:style w:type="paragraph" w:customStyle="1" w:styleId="paragraph">
    <w:name w:val="paragraph"/>
    <w:basedOn w:val="Normal"/>
    <w:rsid w:val="007A7912"/>
    <w:pPr>
      <w:spacing w:before="100" w:beforeAutospacing="1" w:after="100" w:afterAutospacing="1"/>
    </w:pPr>
    <w:rPr>
      <w:rFonts w:ascii="Times New Roman" w:eastAsia="Times New Roman" w:hAnsi="Times New Roman" w:cs="Times New Roman"/>
      <w:sz w:val="24"/>
    </w:rPr>
  </w:style>
  <w:style w:type="character" w:customStyle="1" w:styleId="normaltextrun">
    <w:name w:val="normaltextrun"/>
    <w:basedOn w:val="DefaultParagraphFont"/>
    <w:rsid w:val="007A7912"/>
  </w:style>
  <w:style w:type="character" w:customStyle="1" w:styleId="eop">
    <w:name w:val="eop"/>
    <w:basedOn w:val="DefaultParagraphFont"/>
    <w:rsid w:val="007A7912"/>
  </w:style>
  <w:style w:type="paragraph" w:customStyle="1" w:styleId="TxBr16p1">
    <w:name w:val="TxBr_16p1"/>
    <w:basedOn w:val="Normal"/>
    <w:rsid w:val="007A7912"/>
    <w:pPr>
      <w:tabs>
        <w:tab w:val="left" w:pos="209"/>
      </w:tabs>
      <w:autoSpaceDE w:val="0"/>
      <w:autoSpaceDN w:val="0"/>
      <w:adjustRightInd w:val="0"/>
      <w:spacing w:line="238" w:lineRule="atLeast"/>
      <w:ind w:firstLine="209"/>
      <w:jc w:val="both"/>
    </w:pPr>
    <w:rPr>
      <w:rFonts w:ascii="Times New Roman" w:eastAsia="Times New Roman" w:hAnsi="Times New Roman" w:cs="Times New Roman"/>
      <w:sz w:val="24"/>
      <w:szCs w:val="20"/>
    </w:rPr>
  </w:style>
  <w:style w:type="paragraph" w:customStyle="1" w:styleId="TxBr43p2">
    <w:name w:val="TxBr_43p2"/>
    <w:basedOn w:val="Normal"/>
    <w:rsid w:val="007A7912"/>
    <w:pPr>
      <w:tabs>
        <w:tab w:val="left" w:pos="204"/>
      </w:tabs>
      <w:autoSpaceDE w:val="0"/>
      <w:autoSpaceDN w:val="0"/>
      <w:adjustRightInd w:val="0"/>
      <w:spacing w:line="238" w:lineRule="atLeast"/>
      <w:ind w:firstLine="204"/>
      <w:jc w:val="both"/>
    </w:pPr>
    <w:rPr>
      <w:rFonts w:ascii="Times New Roman" w:eastAsia="Times New Roman" w:hAnsi="Times New Roman" w:cs="Times New Roman"/>
      <w:sz w:val="24"/>
      <w:szCs w:val="20"/>
    </w:rPr>
  </w:style>
  <w:style w:type="character" w:customStyle="1" w:styleId="Bodytext11">
    <w:name w:val="Body text (11)"/>
    <w:rsid w:val="007A791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7A791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7A7912"/>
  </w:style>
  <w:style w:type="paragraph" w:customStyle="1" w:styleId="StyleJustified">
    <w:name w:val="Style Justified"/>
    <w:basedOn w:val="Normal"/>
    <w:rsid w:val="007A7912"/>
    <w:rPr>
      <w:rFonts w:ascii="Times New Roman" w:eastAsia="Times New Roman" w:hAnsi="Times New Roman" w:cs="Times New Roman"/>
      <w:szCs w:val="20"/>
    </w:rPr>
  </w:style>
  <w:style w:type="character" w:customStyle="1" w:styleId="Style5Char">
    <w:name w:val="Style5 Char"/>
    <w:link w:val="Style53"/>
    <w:rsid w:val="007A7912"/>
    <w:rPr>
      <w:rFonts w:ascii="Times New Roman" w:eastAsia="Times New Roman" w:hAnsi="Times New Roman" w:cs="Times New Roman"/>
      <w:sz w:val="24"/>
    </w:rPr>
  </w:style>
  <w:style w:type="character" w:customStyle="1" w:styleId="Style10Char">
    <w:name w:val="Style10 Char"/>
    <w:link w:val="Style100"/>
    <w:rsid w:val="007A7912"/>
    <w:rPr>
      <w:rFonts w:ascii="Times New Roman" w:eastAsia="Times New Roman" w:hAnsi="Times New Roman" w:cs="Times New Roman"/>
      <w:sz w:val="24"/>
    </w:rPr>
  </w:style>
  <w:style w:type="character" w:customStyle="1" w:styleId="StyleStyleBoldUnderlineUnderlineapple-style-span6ptBoldK">
    <w:name w:val="Style Style Bold UnderlineUnderlineapple-style-span + 6 ptBoldK..."/>
    <w:basedOn w:val="DefaultParagraphFont"/>
    <w:rsid w:val="007A7912"/>
    <w:rPr>
      <w:b w:val="0"/>
      <w:bCs w:val="0"/>
      <w:sz w:val="22"/>
      <w:u w:val="single"/>
      <w:bdr w:val="none" w:sz="0" w:space="0" w:color="auto"/>
    </w:rPr>
  </w:style>
  <w:style w:type="character" w:customStyle="1" w:styleId="Headerorfooter">
    <w:name w:val="Header or footer"/>
    <w:basedOn w:val="DefaultParagraphFont"/>
    <w:rsid w:val="007A7912"/>
    <w:rPr>
      <w:rFonts w:ascii="Franklin Gothic Heavy" w:eastAsia="Franklin Gothic Heavy" w:hAnsi="Franklin Gothic Heavy" w:cs="Franklin Gothic Heavy"/>
      <w:b w:val="0"/>
      <w:bCs w:val="0"/>
      <w:i w:val="0"/>
      <w:iCs w:val="0"/>
      <w:smallCaps w:val="0"/>
      <w:strike w:val="0"/>
      <w:color w:val="000000"/>
      <w:spacing w:val="30"/>
      <w:w w:val="100"/>
      <w:position w:val="0"/>
      <w:sz w:val="16"/>
      <w:szCs w:val="16"/>
      <w:u w:val="none"/>
      <w:lang w:val="en-US"/>
    </w:rPr>
  </w:style>
  <w:style w:type="character" w:customStyle="1" w:styleId="Headerorfooter6pt">
    <w:name w:val="Header or footer + 6 pt"/>
    <w:aliases w:val="Spacing 2 pt"/>
    <w:basedOn w:val="DefaultParagraphFont"/>
    <w:rsid w:val="007A7912"/>
    <w:rPr>
      <w:rFonts w:ascii="Franklin Gothic Heavy" w:eastAsia="Franklin Gothic Heavy" w:hAnsi="Franklin Gothic Heavy" w:cs="Franklin Gothic Heavy"/>
      <w:b w:val="0"/>
      <w:bCs w:val="0"/>
      <w:i w:val="0"/>
      <w:iCs w:val="0"/>
      <w:smallCaps w:val="0"/>
      <w:strike w:val="0"/>
      <w:color w:val="000000"/>
      <w:spacing w:val="30"/>
      <w:w w:val="100"/>
      <w:position w:val="0"/>
      <w:sz w:val="12"/>
      <w:szCs w:val="12"/>
      <w:u w:val="none"/>
      <w:lang w:val="en-US"/>
    </w:rPr>
  </w:style>
  <w:style w:type="paragraph" w:customStyle="1" w:styleId="UnderlinedEv">
    <w:name w:val="Underlined Ev"/>
    <w:basedOn w:val="Normal"/>
    <w:next w:val="Normal"/>
    <w:link w:val="UnderlinedEvChar"/>
    <w:qFormat/>
    <w:rsid w:val="007A7912"/>
    <w:rPr>
      <w:rFonts w:ascii="Times New Roman" w:eastAsia="Times New Roman" w:hAnsi="Times New Roman" w:cs="Times New Roman"/>
      <w:u w:val="single"/>
    </w:rPr>
  </w:style>
  <w:style w:type="character" w:customStyle="1" w:styleId="amp">
    <w:name w:val="amp"/>
    <w:basedOn w:val="DefaultParagraphFont"/>
    <w:rsid w:val="007A7912"/>
  </w:style>
  <w:style w:type="character" w:customStyle="1" w:styleId="StyleUnderlineBorderSinglesolidlineAuto225ptLine">
    <w:name w:val="Style Underline Border: : (Single solid line Auto  2.25 pt Line ..."/>
    <w:basedOn w:val="DefaultParagraphFont"/>
    <w:rsid w:val="007A7912"/>
    <w:rPr>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7A7912"/>
    <w:rPr>
      <w:b w:val="0"/>
      <w:sz w:val="24"/>
      <w:u w:val="single"/>
      <w:bdr w:val="none" w:sz="0" w:space="0" w:color="auto"/>
    </w:rPr>
  </w:style>
  <w:style w:type="character" w:customStyle="1" w:styleId="Bodytext10pt">
    <w:name w:val="Body text + 10 pt"/>
    <w:basedOn w:val="Bodytext5"/>
    <w:rsid w:val="007A7912"/>
    <w:rPr>
      <w:rFonts w:ascii="Times New Roman" w:eastAsia="Times New Roman" w:hAnsi="Times New Roman" w:cs="Times New Roman"/>
      <w:color w:val="000000"/>
      <w:spacing w:val="0"/>
      <w:w w:val="100"/>
      <w:position w:val="0"/>
      <w:sz w:val="20"/>
      <w:szCs w:val="20"/>
      <w:shd w:val="clear" w:color="auto" w:fill="FFFFFF"/>
      <w:lang w:val="en-US" w:eastAsia="en-US" w:bidi="en-US"/>
    </w:rPr>
  </w:style>
  <w:style w:type="character" w:customStyle="1" w:styleId="m4567405558892197225gmail-style13ptbold">
    <w:name w:val="m_4567405558892197225gmail-style13ptbold"/>
    <w:basedOn w:val="DefaultParagraphFont"/>
    <w:rsid w:val="007A7912"/>
  </w:style>
  <w:style w:type="character" w:customStyle="1" w:styleId="m4567405558892197225gmail-styleunderline">
    <w:name w:val="m_4567405558892197225gmail-styleunderline"/>
    <w:basedOn w:val="DefaultParagraphFont"/>
    <w:rsid w:val="007A7912"/>
  </w:style>
  <w:style w:type="character" w:customStyle="1" w:styleId="m2942784716910838910gmail-style13ptbold">
    <w:name w:val="m_2942784716910838910gmail-style13ptbold"/>
    <w:basedOn w:val="DefaultParagraphFont"/>
    <w:rsid w:val="007A7912"/>
  </w:style>
  <w:style w:type="character" w:customStyle="1" w:styleId="m2942784716910838910gmail-msohyperlink">
    <w:name w:val="m_2942784716910838910gmail-msohyperlink"/>
    <w:basedOn w:val="DefaultParagraphFont"/>
    <w:rsid w:val="007A7912"/>
  </w:style>
  <w:style w:type="character" w:customStyle="1" w:styleId="m2942784716910838910gmail-styleunderline">
    <w:name w:val="m_2942784716910838910gmail-styleunderline"/>
    <w:basedOn w:val="DefaultParagraphFont"/>
    <w:rsid w:val="007A7912"/>
  </w:style>
  <w:style w:type="paragraph" w:customStyle="1" w:styleId="font8">
    <w:name w:val="font_8"/>
    <w:basedOn w:val="Normal"/>
    <w:rsid w:val="007A7912"/>
    <w:pPr>
      <w:spacing w:before="100" w:beforeAutospacing="1" w:after="100" w:afterAutospacing="1"/>
    </w:pPr>
    <w:rPr>
      <w:rFonts w:ascii="Times New Roman" w:hAnsi="Times New Roman" w:cs="Times New Roman"/>
    </w:rPr>
  </w:style>
  <w:style w:type="paragraph" w:customStyle="1" w:styleId="font9">
    <w:name w:val="font_9"/>
    <w:basedOn w:val="Normal"/>
    <w:rsid w:val="007A7912"/>
    <w:pPr>
      <w:spacing w:before="100" w:beforeAutospacing="1" w:after="100" w:afterAutospacing="1"/>
    </w:pPr>
    <w:rPr>
      <w:rFonts w:ascii="Times New Roman" w:hAnsi="Times New Roman" w:cs="Times New Roman"/>
    </w:rPr>
  </w:style>
  <w:style w:type="character" w:customStyle="1" w:styleId="m-750723176661811423gmail-style13ptbold">
    <w:name w:val="m_-750723176661811423gmail-style13ptbold"/>
    <w:basedOn w:val="DefaultParagraphFont"/>
    <w:rsid w:val="007A7912"/>
  </w:style>
  <w:style w:type="character" w:customStyle="1" w:styleId="m-1958352629725285173style13ptbold">
    <w:name w:val="m_-1958352629725285173style13ptbold"/>
    <w:basedOn w:val="DefaultParagraphFont"/>
    <w:rsid w:val="007A7912"/>
  </w:style>
  <w:style w:type="character" w:customStyle="1" w:styleId="m-1958352629725285173styleunderline">
    <w:name w:val="m_-1958352629725285173styleunderline"/>
    <w:basedOn w:val="DefaultParagraphFont"/>
    <w:rsid w:val="007A7912"/>
  </w:style>
  <w:style w:type="paragraph" w:customStyle="1" w:styleId="generic-articlebody">
    <w:name w:val="generic-article__body"/>
    <w:basedOn w:val="Normal"/>
    <w:rsid w:val="007A7912"/>
    <w:pPr>
      <w:spacing w:before="100" w:beforeAutospacing="1" w:after="100" w:afterAutospacing="1"/>
    </w:pPr>
    <w:rPr>
      <w:rFonts w:ascii="Times New Roman" w:eastAsia="Times New Roman" w:hAnsi="Times New Roman" w:cs="Times New Roman"/>
      <w:sz w:val="24"/>
    </w:rPr>
  </w:style>
  <w:style w:type="character" w:customStyle="1" w:styleId="m-502935383083095544gmail-style13ptbold">
    <w:name w:val="m_-502935383083095544gmail-style13ptbold"/>
    <w:basedOn w:val="DefaultParagraphFont"/>
    <w:rsid w:val="007A7912"/>
  </w:style>
  <w:style w:type="paragraph" w:customStyle="1" w:styleId="Genealogy">
    <w:name w:val="Genealogy"/>
    <w:basedOn w:val="Heading4"/>
    <w:autoRedefine/>
    <w:qFormat/>
    <w:rsid w:val="007A7912"/>
    <w:rPr>
      <w:rFonts w:ascii="Times New Roman" w:hAnsi="Times New Roman" w:cs="Calibri"/>
      <w:bCs/>
      <w:iCs w:val="0"/>
    </w:rPr>
  </w:style>
  <w:style w:type="paragraph" w:customStyle="1" w:styleId="AuthorQuals">
    <w:name w:val="Author Quals"/>
    <w:basedOn w:val="Normal"/>
    <w:link w:val="AuthorQualsChar"/>
    <w:autoRedefine/>
    <w:uiPriority w:val="4"/>
    <w:qFormat/>
    <w:rsid w:val="007A7912"/>
    <w:rPr>
      <w:sz w:val="16"/>
      <w:szCs w:val="10"/>
    </w:rPr>
  </w:style>
  <w:style w:type="character" w:customStyle="1" w:styleId="AuthorQualsChar">
    <w:name w:val="Author Quals Char"/>
    <w:basedOn w:val="DefaultParagraphFont"/>
    <w:link w:val="AuthorQuals"/>
    <w:uiPriority w:val="4"/>
    <w:rsid w:val="007A7912"/>
    <w:rPr>
      <w:rFonts w:ascii="Calibri" w:hAnsi="Calibri" w:cs="Calibri"/>
      <w:sz w:val="16"/>
      <w:szCs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zocleantech.com/article.aspx?ArticleID=1193" TargetMode="External"/><Relationship Id="rId3" Type="http://schemas.openxmlformats.org/officeDocument/2006/relationships/styles" Target="styles.xml"/><Relationship Id="rId7" Type="http://schemas.openxmlformats.org/officeDocument/2006/relationships/hyperlink" Target="https://spacenews.com/spacex-to-explore-ways-to-provide-weather-data-to-u-s-militar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andfonline.com/doi/pdf/10.1080/00455091.2016.1278150?needAccess=true"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ei.org/publication/winning-the-space-r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un%20Kodumur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66</TotalTime>
  <Pages>1</Pages>
  <Words>11537</Words>
  <Characters>65767</Characters>
  <Application>Microsoft Office Word</Application>
  <DocSecurity>0</DocSecurity>
  <Lines>548</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Kodumuru</dc:creator>
  <cp:keywords>5.1.1</cp:keywords>
  <dc:description/>
  <cp:lastModifiedBy>Vishnumurthy Kodumuru</cp:lastModifiedBy>
  <cp:revision>5</cp:revision>
  <dcterms:created xsi:type="dcterms:W3CDTF">2022-01-29T18:02:00Z</dcterms:created>
  <dcterms:modified xsi:type="dcterms:W3CDTF">2022-01-29T19:14:00Z</dcterms:modified>
</cp:coreProperties>
</file>