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8F9F" w14:textId="1B871C79" w:rsidR="00A95652" w:rsidRDefault="00A3241C" w:rsidP="00A3241C">
      <w:pPr>
        <w:pStyle w:val="Heading1"/>
      </w:pPr>
      <w:r>
        <w:t>Columbia Quarters</w:t>
      </w:r>
    </w:p>
    <w:p w14:paraId="295C1537" w14:textId="4CA6AEDB" w:rsidR="00A3241C" w:rsidRDefault="00A3241C" w:rsidP="00A3241C"/>
    <w:p w14:paraId="318ED32A" w14:textId="170A84DD" w:rsidR="00A3241C" w:rsidRDefault="00A3241C" w:rsidP="00A3241C">
      <w:pPr>
        <w:pStyle w:val="Heading1"/>
      </w:pPr>
      <w:r>
        <w:t>1NC</w:t>
      </w:r>
    </w:p>
    <w:p w14:paraId="0997E037" w14:textId="371C4DE0" w:rsidR="00A3241C" w:rsidRDefault="00A3241C" w:rsidP="00A3241C"/>
    <w:p w14:paraId="79CEBBB4" w14:textId="77777777" w:rsidR="00A3241C" w:rsidRDefault="00A3241C" w:rsidP="00A3241C">
      <w:pPr>
        <w:pStyle w:val="Heading3"/>
      </w:pPr>
      <w:r>
        <w:t>1AC – Fwrk</w:t>
      </w:r>
    </w:p>
    <w:p w14:paraId="0B03E766" w14:textId="77777777" w:rsidR="00A3241C" w:rsidRDefault="00A3241C" w:rsidP="00A3241C">
      <w:pPr>
        <w:pStyle w:val="Heading4"/>
      </w:pPr>
      <w:r>
        <w:t>I negate the resolution resolved – the appropriation of outer space by private entities is unjust</w:t>
      </w:r>
    </w:p>
    <w:p w14:paraId="2FD0E309" w14:textId="77777777" w:rsidR="00A3241C" w:rsidRPr="00E81FF7" w:rsidRDefault="00A3241C" w:rsidP="00A3241C"/>
    <w:p w14:paraId="7BA2A5D6" w14:textId="77777777" w:rsidR="00A3241C" w:rsidRDefault="00A3241C" w:rsidP="00A3241C">
      <w:pPr>
        <w:pStyle w:val="Heading4"/>
      </w:pPr>
      <w:r>
        <w:t>My value is morality as per the word justice in the resolution</w:t>
      </w:r>
    </w:p>
    <w:p w14:paraId="29C0ED38" w14:textId="77777777" w:rsidR="00A3241C" w:rsidRDefault="00A3241C" w:rsidP="00A3241C">
      <w:pPr>
        <w:pStyle w:val="Heading4"/>
      </w:pPr>
      <w:r>
        <w:t>My value criterion is maximizing expected wellbeing</w:t>
      </w:r>
    </w:p>
    <w:p w14:paraId="6959352A" w14:textId="77777777" w:rsidR="00A3241C" w:rsidRPr="00E81FF7" w:rsidRDefault="00A3241C" w:rsidP="00A3241C">
      <w:pPr>
        <w:pStyle w:val="Heading4"/>
      </w:pPr>
      <w:r>
        <w:t xml:space="preserve">Prefer for the following reasons – </w:t>
      </w:r>
    </w:p>
    <w:p w14:paraId="1E597276" w14:textId="77777777" w:rsidR="00A3241C" w:rsidRDefault="00A3241C" w:rsidP="00A3241C">
      <w:pPr>
        <w:pStyle w:val="Heading4"/>
      </w:pPr>
      <w:r>
        <w:t>1] Space appropriation are an issue of governmental policies, and because all people are equal, governments are always obligated help as many people as possible when making decisions.</w:t>
      </w:r>
    </w:p>
    <w:p w14:paraId="6888E96A" w14:textId="77777777" w:rsidR="00A3241C" w:rsidRPr="00184437" w:rsidRDefault="00A3241C" w:rsidP="00A3241C">
      <w:pPr>
        <w:pStyle w:val="Heading4"/>
        <w:rPr>
          <w:rStyle w:val="Emphasis"/>
          <w:b/>
          <w:iCs/>
          <w:sz w:val="26"/>
          <w:u w:val="none"/>
        </w:rPr>
      </w:pPr>
      <w:r>
        <w:t>2] Morality</w:t>
      </w:r>
      <w:r w:rsidRPr="00267E8E">
        <w:t xml:space="preserve"> is impossible in a world where the maj</w:t>
      </w:r>
      <w:r>
        <w:t>ority of individuals are harmed.</w:t>
      </w:r>
    </w:p>
    <w:p w14:paraId="676F6B76" w14:textId="77777777" w:rsidR="00A3241C" w:rsidRPr="00A63042" w:rsidRDefault="00A3241C" w:rsidP="00A3241C">
      <w:pPr>
        <w:pStyle w:val="Heading4"/>
      </w:pPr>
      <w:r>
        <w:t xml:space="preserve">3] </w:t>
      </w:r>
      <w:r w:rsidRPr="00BB3B12">
        <w:t>Policies can’</w:t>
      </w:r>
      <w:r w:rsidRPr="00A63042">
        <w:t>t account for individual liberties - they must use util</w:t>
      </w:r>
    </w:p>
    <w:p w14:paraId="387A738C" w14:textId="77777777" w:rsidR="00A3241C" w:rsidRPr="00A63042" w:rsidRDefault="00A3241C" w:rsidP="00A3241C">
      <w:r w:rsidRPr="00D47A40">
        <w:rPr>
          <w:rStyle w:val="Style13ptBold"/>
        </w:rPr>
        <w:t>Goodin 90</w:t>
      </w:r>
      <w:r w:rsidRPr="00A63042">
        <w:t xml:space="preserve"> </w:t>
      </w:r>
      <w:r w:rsidRPr="006F7D25">
        <w:t>Robert Goodin, fellow in philosophy, Australian National Defense University, THE UTILITARIAN RESPONSE, 1990, p. 141-2 // Lex CH</w:t>
      </w:r>
    </w:p>
    <w:p w14:paraId="4CAF87FE" w14:textId="77777777" w:rsidR="00A3241C" w:rsidRDefault="00A3241C" w:rsidP="00A3241C">
      <w:pPr>
        <w:rPr>
          <w:sz w:val="12"/>
          <w:szCs w:val="12"/>
        </w:rPr>
      </w:pPr>
      <w:r w:rsidRPr="00A63042">
        <w:rPr>
          <w:sz w:val="12"/>
          <w:szCs w:val="1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Public officials are obliged to make their choices under uncertainty,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RPr="00882E82">
        <w:rPr>
          <w:b/>
          <w:u w:val="single"/>
        </w:rPr>
        <w:t xml:space="preserve">Public </w:t>
      </w:r>
      <w:r w:rsidRPr="004D5E10">
        <w:rPr>
          <w:b/>
          <w:highlight w:val="green"/>
          <w:u w:val="single"/>
        </w:rPr>
        <w:t>officials</w:t>
      </w:r>
      <w:r w:rsidRPr="00A63042">
        <w:rPr>
          <w:sz w:val="12"/>
          <w:szCs w:val="12"/>
        </w:rPr>
        <w:t xml:space="preserve">, in contrast, [they] </w:t>
      </w:r>
      <w:r w:rsidRPr="004D5E10">
        <w:rPr>
          <w:b/>
          <w:highlight w:val="green"/>
          <w:u w:val="single"/>
        </w:rPr>
        <w:t>are</w:t>
      </w:r>
      <w:r w:rsidRPr="00A63042">
        <w:rPr>
          <w:sz w:val="12"/>
          <w:szCs w:val="12"/>
        </w:rPr>
        <w:t xml:space="preserve"> relatively </w:t>
      </w:r>
      <w:r w:rsidRPr="004D5E10">
        <w:rPr>
          <w:b/>
          <w:highlight w:val="green"/>
          <w:u w:val="single"/>
        </w:rPr>
        <w:t xml:space="preserve">poorly informed </w:t>
      </w:r>
      <w:r w:rsidRPr="00882E82">
        <w:rPr>
          <w:b/>
          <w:highlight w:val="green"/>
          <w:u w:val="single"/>
        </w:rPr>
        <w:t>as to th</w:t>
      </w:r>
      <w:r w:rsidRPr="004D5E10">
        <w:rPr>
          <w:b/>
          <w:highlight w:val="green"/>
          <w:u w:val="single"/>
        </w:rPr>
        <w:t xml:space="preserve">e effects that their choices </w:t>
      </w:r>
      <w:r w:rsidRPr="00882E82">
        <w:rPr>
          <w:b/>
          <w:u w:val="single"/>
        </w:rPr>
        <w:t xml:space="preserve">will </w:t>
      </w:r>
      <w:r w:rsidRPr="004D5E10">
        <w:rPr>
          <w:b/>
          <w:highlight w:val="green"/>
          <w:u w:val="single"/>
        </w:rPr>
        <w:t>have on individuals</w:t>
      </w:r>
      <w:r w:rsidRPr="004D5E10">
        <w:rPr>
          <w:highlight w:val="green"/>
          <w:u w:val="single"/>
        </w:rPr>
        <w:t>,</w:t>
      </w:r>
      <w:r w:rsidRPr="00A63042">
        <w:rPr>
          <w:sz w:val="12"/>
          <w:szCs w:val="12"/>
        </w:rPr>
        <w:t xml:space="preserve"> one by one. </w:t>
      </w:r>
      <w:r w:rsidRPr="004D5E10">
        <w:rPr>
          <w:b/>
          <w:highlight w:val="green"/>
          <w:u w:val="single"/>
        </w:rPr>
        <w:t>What they</w:t>
      </w:r>
      <w:r w:rsidRPr="00A63042">
        <w:rPr>
          <w:sz w:val="12"/>
          <w:szCs w:val="12"/>
        </w:rPr>
        <w:t xml:space="preserve"> typically do </w:t>
      </w:r>
      <w:r w:rsidRPr="00A63042">
        <w:rPr>
          <w:b/>
          <w:sz w:val="12"/>
          <w:szCs w:val="12"/>
        </w:rPr>
        <w:t xml:space="preserve">know </w:t>
      </w:r>
      <w:r w:rsidRPr="004D5E10">
        <w:rPr>
          <w:b/>
          <w:highlight w:val="green"/>
          <w:u w:val="single"/>
        </w:rPr>
        <w:t>are</w:t>
      </w:r>
      <w:r w:rsidRPr="00A63042">
        <w:rPr>
          <w:sz w:val="12"/>
          <w:szCs w:val="12"/>
        </w:rPr>
        <w:t xml:space="preserve"> </w:t>
      </w:r>
      <w:r w:rsidRPr="00A63042">
        <w:rPr>
          <w:b/>
          <w:u w:val="single"/>
        </w:rPr>
        <w:t>generalities:</w:t>
      </w:r>
      <w:r w:rsidRPr="00A63042">
        <w:rPr>
          <w:sz w:val="12"/>
          <w:szCs w:val="12"/>
        </w:rPr>
        <w:t xml:space="preserve"> </w:t>
      </w:r>
      <w:r w:rsidRPr="004D5E10">
        <w:rPr>
          <w:b/>
          <w:highlight w:val="green"/>
          <w:u w:val="single"/>
        </w:rPr>
        <w:t xml:space="preserve">averages </w:t>
      </w:r>
      <w:r w:rsidRPr="00882E82">
        <w:rPr>
          <w:b/>
          <w:u w:val="single"/>
        </w:rPr>
        <w:t>and aggregates</w:t>
      </w:r>
      <w:r w:rsidRPr="00A63042">
        <w:rPr>
          <w:sz w:val="12"/>
          <w:szCs w:val="12"/>
        </w:rPr>
        <w:t xml:space="preserve">. They know what will happen most often to most people as a result of their various possible choices, but that is all. </w:t>
      </w:r>
      <w:r w:rsidRPr="00A63042">
        <w:rPr>
          <w:b/>
          <w:sz w:val="12"/>
          <w:szCs w:val="12"/>
        </w:rPr>
        <w:t xml:space="preserve">That is </w:t>
      </w:r>
      <w:r w:rsidRPr="004D5E10">
        <w:rPr>
          <w:b/>
          <w:highlight w:val="green"/>
          <w:u w:val="single"/>
        </w:rPr>
        <w:t>enough to allow</w:t>
      </w:r>
      <w:r w:rsidRPr="00A63042">
        <w:rPr>
          <w:sz w:val="12"/>
          <w:szCs w:val="12"/>
        </w:rPr>
        <w:t xml:space="preserve">[s] public </w:t>
      </w:r>
      <w:r w:rsidRPr="00882E82">
        <w:rPr>
          <w:b/>
          <w:u w:val="single"/>
        </w:rPr>
        <w:t xml:space="preserve">policy-makers to use </w:t>
      </w:r>
      <w:r w:rsidRPr="004D5E10">
        <w:rPr>
          <w:b/>
          <w:highlight w:val="green"/>
          <w:u w:val="single"/>
        </w:rPr>
        <w:t>the utilitarian calculus</w:t>
      </w:r>
      <w:r w:rsidRPr="00A63042">
        <w:rPr>
          <w:u w:val="single"/>
        </w:rPr>
        <w:t xml:space="preserve"> </w:t>
      </w:r>
      <w:r w:rsidRPr="00A63042">
        <w:rPr>
          <w:sz w:val="12"/>
          <w:szCs w:val="12"/>
        </w:rPr>
        <w:t>– assuming they want to use it at all – to chose general rules or conduct.</w:t>
      </w:r>
    </w:p>
    <w:p w14:paraId="0500F5B7" w14:textId="77777777" w:rsidR="00A3241C" w:rsidRDefault="00A3241C" w:rsidP="00A3241C">
      <w:pPr>
        <w:rPr>
          <w:sz w:val="12"/>
          <w:szCs w:val="12"/>
        </w:rPr>
      </w:pPr>
    </w:p>
    <w:p w14:paraId="10DF2A2D" w14:textId="77777777" w:rsidR="00A3241C" w:rsidRPr="00730CE9" w:rsidRDefault="00A3241C" w:rsidP="00A3241C">
      <w:pPr>
        <w:pStyle w:val="Heading4"/>
        <w:rPr>
          <w:rFonts w:cs="Arial"/>
        </w:rPr>
      </w:pPr>
      <w:r>
        <w:rPr>
          <w:rFonts w:cs="Arial"/>
        </w:rPr>
        <w:t>Extinction</w:t>
      </w:r>
      <w:r w:rsidRPr="00730CE9">
        <w:rPr>
          <w:rFonts w:cs="Arial"/>
        </w:rPr>
        <w:t xml:space="preserve"> outweighs---it’s the upmost moral evil and disavowal of the risk makes it more likely.</w:t>
      </w:r>
    </w:p>
    <w:p w14:paraId="5C61B8C4" w14:textId="77777777" w:rsidR="00A3241C" w:rsidRPr="00AE4834" w:rsidRDefault="00A3241C" w:rsidP="00A3241C">
      <w:pPr>
        <w:rPr>
          <w:rStyle w:val="Style13ptBold"/>
          <w:b w:val="0"/>
        </w:rPr>
      </w:pPr>
      <w:r w:rsidRPr="00AE4834">
        <w:rPr>
          <w:rStyle w:val="Style13ptBold"/>
          <w:rFonts w:eastAsia="Calibri"/>
        </w:rPr>
        <w:t>Burns</w:t>
      </w:r>
      <w:r w:rsidRPr="00AE4834">
        <w:rPr>
          <w:rStyle w:val="Style13ptBold"/>
        </w:rPr>
        <w:t xml:space="preserve"> 17</w:t>
      </w:r>
      <w:r>
        <w:rPr>
          <w:rStyle w:val="Style13ptBold"/>
        </w:rPr>
        <w:t xml:space="preserve"> </w:t>
      </w:r>
      <w:r w:rsidRPr="003D7BF6">
        <w:rPr>
          <w:sz w:val="18"/>
          <w:szCs w:val="18"/>
        </w:rPr>
        <w:t xml:space="preserve">(Elizabeth Finneron-Burns is a Teaching Fellow at the University of Warwick and an Affiliated Researcher at the Institute for Futures Studies in Stockholm, What’s wrong with human extinction?, </w:t>
      </w:r>
      <w:hyperlink r:id="rId6" w:history="1">
        <w:r w:rsidRPr="003D7BF6">
          <w:rPr>
            <w:rStyle w:val="Hyperlink"/>
            <w:sz w:val="18"/>
            <w:szCs w:val="18"/>
          </w:rPr>
          <w:t>http://www.tandfonline.com/doi/pdf/10.1080/00455091.2016.1278150?needAccess=true</w:t>
        </w:r>
      </w:hyperlink>
      <w:r w:rsidRPr="003D7BF6">
        <w:rPr>
          <w:sz w:val="18"/>
          <w:szCs w:val="18"/>
        </w:rPr>
        <w:t>, Canadian Journal of Philosophy, 2017)</w:t>
      </w:r>
    </w:p>
    <w:p w14:paraId="2BFA2ECA" w14:textId="77777777" w:rsidR="00A3241C" w:rsidRPr="003D7BF6" w:rsidRDefault="00A3241C" w:rsidP="00A3241C">
      <w:pPr>
        <w:rPr>
          <w:sz w:val="16"/>
        </w:rPr>
      </w:pPr>
      <w:r w:rsidRPr="003D7BF6">
        <w:rPr>
          <w:rFonts w:eastAsia="Calibri"/>
          <w:sz w:val="16"/>
        </w:rPr>
        <w:t>Many</w:t>
      </w:r>
      <w:r w:rsidRPr="003D7BF6">
        <w:rPr>
          <w:sz w:val="16"/>
        </w:rPr>
        <w:t xml:space="preserve">, </w:t>
      </w:r>
      <w:r w:rsidRPr="003D7BF6">
        <w:rPr>
          <w:rFonts w:eastAsia="Calibri"/>
          <w:sz w:val="16"/>
        </w:rPr>
        <w:t>though</w:t>
      </w:r>
      <w:r w:rsidRPr="003D7BF6">
        <w:rPr>
          <w:sz w:val="16"/>
        </w:rPr>
        <w:t xml:space="preserve"> </w:t>
      </w:r>
      <w:r w:rsidRPr="003D7BF6">
        <w:rPr>
          <w:rFonts w:eastAsia="Calibri"/>
          <w:sz w:val="16"/>
        </w:rPr>
        <w:t>certainly</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believe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bring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end</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given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belief</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various</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begin</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considering</w:t>
      </w:r>
      <w:r w:rsidRPr="003D7BF6">
        <w:rPr>
          <w:sz w:val="16"/>
        </w:rPr>
        <w:t xml:space="preserve"> </w:t>
      </w:r>
      <w:r w:rsidRPr="003D7BF6">
        <w:rPr>
          <w:rFonts w:eastAsia="Calibri"/>
          <w:sz w:val="16"/>
        </w:rPr>
        <w:t>four</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given</w:t>
      </w:r>
      <w:r w:rsidRPr="003D7BF6">
        <w:rPr>
          <w:sz w:val="16"/>
        </w:rPr>
        <w:t xml:space="preserve"> </w:t>
      </w:r>
      <w:r w:rsidRPr="003D7BF6">
        <w:rPr>
          <w:rFonts w:eastAsia="Calibri"/>
          <w:sz w:val="16"/>
        </w:rPr>
        <w:t>against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moral</w:t>
      </w:r>
      <w:r w:rsidRPr="003D7BF6">
        <w:rPr>
          <w:sz w:val="16"/>
        </w:rPr>
        <w:t xml:space="preserve"> </w:t>
      </w:r>
      <w:r w:rsidRPr="003D7BF6">
        <w:rPr>
          <w:rFonts w:eastAsia="Calibri"/>
          <w:sz w:val="16"/>
        </w:rPr>
        <w:t>permissibility</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argue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those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knowledge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upcoming</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occurs</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explain</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wrongness</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use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conclusion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then</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cases</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morally</w:t>
      </w:r>
      <w:r w:rsidRPr="003D7BF6">
        <w:rPr>
          <w:sz w:val="16"/>
        </w:rPr>
        <w:t xml:space="preserve"> </w:t>
      </w:r>
      <w:r w:rsidRPr="003D7BF6">
        <w:rPr>
          <w:rFonts w:eastAsia="Calibri"/>
          <w:sz w:val="16"/>
        </w:rPr>
        <w:t>permissible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impermissible</w:t>
      </w:r>
      <w:r w:rsidRPr="003D7BF6">
        <w:rPr>
          <w:sz w:val="16"/>
        </w:rPr>
        <w:t xml:space="preserve">, </w:t>
      </w:r>
      <w:r w:rsidRPr="003D7BF6">
        <w:rPr>
          <w:rFonts w:eastAsia="Calibri"/>
          <w:sz w:val="16"/>
        </w:rPr>
        <w:t>arguing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small</w:t>
      </w:r>
      <w:r w:rsidRPr="003D7BF6">
        <w:rPr>
          <w:sz w:val="16"/>
        </w:rPr>
        <w:t xml:space="preserve"> </w:t>
      </w:r>
      <w:r w:rsidRPr="003D7BF6">
        <w:rPr>
          <w:rFonts w:eastAsia="Calibri"/>
          <w:sz w:val="16"/>
        </w:rPr>
        <w:t>class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cases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the</w:t>
      </w:r>
      <w:r w:rsidRPr="003D7BF6">
        <w:rPr>
          <w:sz w:val="16"/>
        </w:rPr>
        <w:t xml:space="preserve"> </w:t>
      </w:r>
      <w:r w:rsidRPr="00AE4834">
        <w:rPr>
          <w:rStyle w:val="StyleUnderline"/>
          <w:rFonts w:eastAsia="Calibri"/>
        </w:rPr>
        <w:t>extinction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race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allow</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happen</w:t>
      </w:r>
      <w:r w:rsidRPr="003D7BF6">
        <w:rPr>
          <w:sz w:val="16"/>
        </w:rPr>
        <w:t xml:space="preserve">. 2.1. </w:t>
      </w:r>
      <w:r w:rsidRPr="003D7BF6">
        <w:rPr>
          <w:rFonts w:eastAsia="Calibri"/>
          <w:sz w:val="16"/>
        </w:rPr>
        <w:t>It</w:t>
      </w:r>
      <w:r w:rsidRPr="003D7BF6">
        <w:rPr>
          <w:sz w:val="16"/>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3D7BF6">
        <w:rPr>
          <w:sz w:val="16"/>
        </w:rPr>
        <w:t xml:space="preserve"> </w:t>
      </w:r>
      <w:r w:rsidRPr="003D7BF6">
        <w:rPr>
          <w:rFonts w:eastAsia="Calibri"/>
          <w:sz w:val="16"/>
        </w:rPr>
        <w:t>happy</w:t>
      </w:r>
      <w:r w:rsidRPr="003D7BF6">
        <w:rPr>
          <w:sz w:val="16"/>
        </w:rPr>
        <w:t xml:space="preserve"> </w:t>
      </w:r>
      <w:r w:rsidRPr="00AE4834">
        <w:rPr>
          <w:rStyle w:val="StyleUnderline"/>
          <w:rFonts w:eastAsia="Calibri"/>
        </w:rPr>
        <w:t>people</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considered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lies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here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BB3C06">
        <w:rPr>
          <w:rStyle w:val="StyleUnderline"/>
          <w:rFonts w:eastAsia="Calibri"/>
          <w:highlight w:val="green"/>
        </w:rPr>
        <w:t>it</w:t>
      </w:r>
      <w:r w:rsidRPr="00BB3C06">
        <w:rPr>
          <w:rStyle w:val="StyleUnderline"/>
          <w:highlight w:val="green"/>
        </w:rPr>
        <w:t xml:space="preserve"> </w:t>
      </w:r>
      <w:r w:rsidRPr="00BB3C06">
        <w:rPr>
          <w:rStyle w:val="StyleUnderline"/>
          <w:rFonts w:eastAsia="Calibri"/>
          <w:highlight w:val="green"/>
        </w:rPr>
        <w:t>is</w:t>
      </w:r>
      <w:r w:rsidRPr="00BB3C06">
        <w:rPr>
          <w:rStyle w:val="StyleUnderline"/>
          <w:highlight w:val="green"/>
        </w:rPr>
        <w:t xml:space="preserve"> </w:t>
      </w:r>
      <w:r w:rsidRPr="00AE4834">
        <w:rPr>
          <w:rStyle w:val="StyleUnderline"/>
          <w:rFonts w:eastAsia="Calibri"/>
        </w:rPr>
        <w:t>a</w:t>
      </w:r>
      <w:r w:rsidRPr="00AE4834">
        <w:rPr>
          <w:rStyle w:val="StyleUnderline"/>
        </w:rPr>
        <w:t xml:space="preserve"> </w:t>
      </w:r>
      <w:r w:rsidRPr="00BB3C06">
        <w:rPr>
          <w:rStyle w:val="StyleUnderline"/>
          <w:rFonts w:eastAsia="Calibri"/>
          <w:highlight w:val="green"/>
        </w:rPr>
        <w:t>good</w:t>
      </w:r>
      <w:r w:rsidRPr="00BB3C06">
        <w:rPr>
          <w:rStyle w:val="StyleUnderline"/>
          <w:highlight w:val="green"/>
        </w:rPr>
        <w:t xml:space="preserve"> </w:t>
      </w:r>
      <w:r w:rsidRPr="00AE4834">
        <w:rPr>
          <w:rStyle w:val="StyleUnderline"/>
          <w:rFonts w:eastAsia="Calibri"/>
        </w:rPr>
        <w:t>thing</w:t>
      </w:r>
      <w:r w:rsidRPr="00AE4834">
        <w:rPr>
          <w:rStyle w:val="StyleUnderline"/>
        </w:rPr>
        <w:t xml:space="preserve"> </w:t>
      </w:r>
      <w:r w:rsidRPr="00BB3C06">
        <w:rPr>
          <w:rStyle w:val="StyleUnderline"/>
          <w:rFonts w:eastAsia="Calibri"/>
          <w:highlight w:val="green"/>
        </w:rPr>
        <w:t>for</w:t>
      </w:r>
      <w:r w:rsidRPr="00BB3C06">
        <w:rPr>
          <w:rStyle w:val="StyleUnderline"/>
          <w:highlight w:val="green"/>
        </w:rPr>
        <w:t xml:space="preserve"> </w:t>
      </w:r>
      <w:r w:rsidRPr="00BB3C06">
        <w:rPr>
          <w:rStyle w:val="StyleUnderline"/>
          <w:rFonts w:eastAsia="Calibri"/>
          <w:highlight w:val="green"/>
        </w:rPr>
        <w:t>people</w:t>
      </w:r>
      <w:r w:rsidRPr="00BB3C06">
        <w:rPr>
          <w:rStyle w:val="StyleUnderline"/>
          <w:highlight w:val="green"/>
        </w:rPr>
        <w:t xml:space="preserve"> </w:t>
      </w:r>
      <w:r w:rsidRPr="00BB3C06">
        <w:rPr>
          <w:rStyle w:val="StyleUnderline"/>
          <w:rFonts w:eastAsia="Calibri"/>
          <w:highlight w:val="green"/>
        </w:rPr>
        <w:t>to</w:t>
      </w:r>
      <w:r w:rsidRPr="00BB3C06">
        <w:rPr>
          <w:rStyle w:val="StyleUnderline"/>
          <w:highlight w:val="green"/>
        </w:rPr>
        <w:t xml:space="preserve"> </w:t>
      </w:r>
      <w:r w:rsidRPr="00BB3C06">
        <w:rPr>
          <w:rStyle w:val="StyleUnderline"/>
          <w:rFonts w:eastAsia="Calibri"/>
          <w:highlight w:val="green"/>
        </w:rPr>
        <w:t>exist</w:t>
      </w:r>
      <w:r w:rsidRPr="00BB3C06">
        <w:rPr>
          <w:sz w:val="16"/>
          <w:highlight w:val="green"/>
        </w:rPr>
        <w:t xml:space="preserve"> </w:t>
      </w:r>
      <w:r w:rsidRPr="003D7BF6">
        <w:rPr>
          <w:rFonts w:eastAsia="Calibri"/>
          <w:sz w:val="16"/>
        </w:rPr>
        <w:t>and</w:t>
      </w:r>
      <w:r w:rsidRPr="003D7BF6">
        <w:rPr>
          <w:sz w:val="16"/>
        </w:rPr>
        <w:t xml:space="preserve"> </w:t>
      </w:r>
      <w:r w:rsidRPr="003D7BF6">
        <w:rPr>
          <w:rFonts w:eastAsia="Calibri"/>
          <w:sz w:val="16"/>
        </w:rPr>
        <w:t>enjoy</w:t>
      </w:r>
      <w:r w:rsidRPr="003D7BF6">
        <w:rPr>
          <w:sz w:val="16"/>
        </w:rPr>
        <w:t xml:space="preserve"> </w:t>
      </w:r>
      <w:r w:rsidRPr="003D7BF6">
        <w:rPr>
          <w:rFonts w:eastAsia="Calibri"/>
          <w:sz w:val="16"/>
        </w:rPr>
        <w:t>happy</w:t>
      </w:r>
      <w:r w:rsidRPr="003D7BF6">
        <w:rPr>
          <w:sz w:val="16"/>
        </w:rPr>
        <w:t xml:space="preserve"> </w:t>
      </w:r>
      <w:r w:rsidRPr="003D7BF6">
        <w:rPr>
          <w:rFonts w:eastAsia="Calibri"/>
          <w:sz w:val="16"/>
        </w:rPr>
        <w:t>lives</w:t>
      </w:r>
      <w:r w:rsidRPr="003D7BF6">
        <w:rPr>
          <w:sz w:val="16"/>
        </w:rPr>
        <w:t xml:space="preserve"> </w:t>
      </w:r>
      <w:r w:rsidRPr="00BB3C06">
        <w:rPr>
          <w:rStyle w:val="StyleUnderline"/>
          <w:rFonts w:eastAsia="Calibri"/>
          <w:highlight w:val="green"/>
        </w:rPr>
        <w:t>and</w:t>
      </w:r>
      <w:r w:rsidRPr="00BB3C06">
        <w:rPr>
          <w:rStyle w:val="StyleUnderline"/>
          <w:highlight w:val="green"/>
        </w:rPr>
        <w:t xml:space="preserve"> </w:t>
      </w:r>
      <w:r w:rsidRPr="00BB3C06">
        <w:rPr>
          <w:rStyle w:val="StyleUnderline"/>
          <w:rFonts w:eastAsia="Calibri"/>
          <w:highlight w:val="green"/>
        </w:rPr>
        <w:t>extinction</w:t>
      </w:r>
      <w:r w:rsidRPr="00BB3C06">
        <w:rPr>
          <w:rStyle w:val="StyleUnderline"/>
          <w:highlight w:val="green"/>
        </w:rPr>
        <w:t xml:space="preserve"> </w:t>
      </w:r>
      <w:r w:rsidRPr="00BB3C06">
        <w:rPr>
          <w:rStyle w:val="StyleUnderline"/>
          <w:rFonts w:eastAsia="Calibri"/>
          <w:highlight w:val="green"/>
        </w:rPr>
        <w:t>would</w:t>
      </w:r>
      <w:r w:rsidRPr="00BB3C06">
        <w:rPr>
          <w:rStyle w:val="StyleUnderline"/>
          <w:highlight w:val="green"/>
        </w:rPr>
        <w:t xml:space="preserve"> </w:t>
      </w:r>
      <w:r w:rsidRPr="00BB3C06">
        <w:rPr>
          <w:rStyle w:val="StyleUnderline"/>
          <w:rFonts w:eastAsia="Calibri"/>
          <w:highlight w:val="green"/>
        </w:rPr>
        <w:t>deprive</w:t>
      </w:r>
      <w:r w:rsidRPr="00BB3C06">
        <w:rPr>
          <w:rStyle w:val="StyleUnderline"/>
          <w:highlight w:val="green"/>
        </w:rPr>
        <w:t xml:space="preserve"> </w:t>
      </w:r>
      <w:r w:rsidRPr="00AE4834">
        <w:rPr>
          <w:rStyle w:val="StyleUnderline"/>
          <w:rFonts w:eastAsia="Calibri"/>
        </w:rPr>
        <w:t>more</w:t>
      </w:r>
      <w:r w:rsidRPr="00AE4834">
        <w:rPr>
          <w:rStyle w:val="StyleUnderline"/>
        </w:rPr>
        <w:t xml:space="preserve"> </w:t>
      </w:r>
      <w:r w:rsidRPr="00BB3C06">
        <w:rPr>
          <w:rStyle w:val="StyleUnderline"/>
          <w:rFonts w:eastAsia="Calibri"/>
          <w:highlight w:val="green"/>
        </w:rPr>
        <w:t>people</w:t>
      </w:r>
      <w:r w:rsidRPr="00BB3C06">
        <w:rPr>
          <w:rStyle w:val="StyleUnderline"/>
          <w:highlight w:val="green"/>
        </w:rPr>
        <w:t xml:space="preserve"> </w:t>
      </w:r>
      <w:r w:rsidRPr="00BB3C06">
        <w:rPr>
          <w:rStyle w:val="StyleUnderline"/>
          <w:rFonts w:eastAsia="Calibri"/>
          <w:highlight w:val="green"/>
        </w:rPr>
        <w:t>of</w:t>
      </w:r>
      <w:r w:rsidRPr="00BB3C06">
        <w:rPr>
          <w:rStyle w:val="StyleUnderline"/>
          <w:highlight w:val="green"/>
        </w:rPr>
        <w:t xml:space="preserve"> </w:t>
      </w:r>
      <w:r w:rsidRPr="00AE4834">
        <w:rPr>
          <w:rStyle w:val="StyleUnderline"/>
          <w:rFonts w:eastAsia="Calibri"/>
        </w:rPr>
        <w:t>enjoying</w:t>
      </w:r>
      <w:r w:rsidRPr="00AE4834">
        <w:rPr>
          <w:rStyle w:val="StyleUnderline"/>
        </w:rPr>
        <w:t xml:space="preserve"> </w:t>
      </w:r>
      <w:r w:rsidRPr="00BB3C06">
        <w:rPr>
          <w:rStyle w:val="StyleUnderline"/>
          <w:rFonts w:eastAsia="Calibri"/>
          <w:highlight w:val="green"/>
        </w:rPr>
        <w:t>this</w:t>
      </w:r>
      <w:r w:rsidRPr="00BB3C06">
        <w:rPr>
          <w:sz w:val="16"/>
          <w:highlight w:val="green"/>
        </w:rPr>
        <w:t xml:space="preserve"> </w:t>
      </w:r>
      <w:r w:rsidRPr="003D7BF6">
        <w:rPr>
          <w:rFonts w:eastAsia="Calibri"/>
          <w:sz w:val="16"/>
        </w:rPr>
        <w:t>good</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case</w:t>
      </w:r>
      <w:r w:rsidRPr="003D7BF6">
        <w:rPr>
          <w:sz w:val="16"/>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3D7BF6">
        <w:rPr>
          <w:sz w:val="16"/>
        </w:rPr>
        <w:t xml:space="preserve"> </w:t>
      </w:r>
      <w:r w:rsidRPr="003D7BF6">
        <w:rPr>
          <w:rFonts w:eastAsia="Calibri"/>
          <w:sz w:val="16"/>
        </w:rPr>
        <w:t>According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AE4834">
        <w:rPr>
          <w:rStyle w:val="StyleUnderline"/>
          <w:rFonts w:eastAsia="Calibri"/>
        </w:rPr>
        <w:t>first</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believe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you</w:t>
      </w:r>
      <w:r w:rsidRPr="003D7BF6">
        <w:rPr>
          <w:sz w:val="16"/>
        </w:rPr>
        <w:t xml:space="preserve"> </w:t>
      </w:r>
      <w:r w:rsidRPr="003D7BF6">
        <w:rPr>
          <w:rFonts w:eastAsia="Calibri"/>
          <w:sz w:val="16"/>
        </w:rPr>
        <w:t>benefit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bringing</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hold</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3D7BF6">
        <w:rPr>
          <w:sz w:val="16"/>
        </w:rPr>
        <w:t xml:space="preserve">, </w:t>
      </w:r>
      <w:r w:rsidRPr="003D7BF6">
        <w:rPr>
          <w:rFonts w:eastAsia="Calibri"/>
          <w:sz w:val="16"/>
        </w:rPr>
        <w:t>renders</w:t>
      </w:r>
      <w:r w:rsidRPr="003D7BF6">
        <w:rPr>
          <w:sz w:val="16"/>
        </w:rPr>
        <w:t xml:space="preserve"> </w:t>
      </w:r>
      <w:r w:rsidRPr="003D7BF6">
        <w:rPr>
          <w:rFonts w:eastAsia="Calibri"/>
          <w:sz w:val="16"/>
        </w:rPr>
        <w:t>allowing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take</w:t>
      </w:r>
      <w:r w:rsidRPr="003D7BF6">
        <w:rPr>
          <w:sz w:val="16"/>
        </w:rPr>
        <w:t xml:space="preserve"> </w:t>
      </w:r>
      <w:r w:rsidRPr="003D7BF6">
        <w:rPr>
          <w:rFonts w:eastAsia="Calibri"/>
          <w:sz w:val="16"/>
        </w:rPr>
        <w:t>place</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incidence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wrongdoing</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found</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quotes</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Effective</w:t>
      </w:r>
      <w:r w:rsidRPr="003D7BF6">
        <w:rPr>
          <w:sz w:val="16"/>
        </w:rPr>
        <w:t xml:space="preserve"> </w:t>
      </w:r>
      <w:r w:rsidRPr="003D7BF6">
        <w:rPr>
          <w:rFonts w:eastAsia="Calibri"/>
          <w:sz w:val="16"/>
        </w:rPr>
        <w:t>Altruism</w:t>
      </w:r>
      <w:r w:rsidRPr="003D7BF6">
        <w:rPr>
          <w:sz w:val="16"/>
        </w:rPr>
        <w:t xml:space="preserve"> </w:t>
      </w:r>
      <w:r w:rsidRPr="003D7BF6">
        <w:rPr>
          <w:rFonts w:eastAsia="Calibri"/>
          <w:sz w:val="16"/>
        </w:rPr>
        <w:t>blog</w:t>
      </w:r>
      <w:r w:rsidRPr="003D7BF6">
        <w:rPr>
          <w:sz w:val="16"/>
        </w:rPr>
        <w:t xml:space="preserve"> </w:t>
      </w:r>
      <w:r w:rsidRPr="003D7BF6">
        <w:rPr>
          <w:rFonts w:eastAsia="Calibri"/>
          <w:sz w:val="16"/>
        </w:rPr>
        <w:t>post</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Peter</w:t>
      </w:r>
      <w:r w:rsidRPr="003D7BF6">
        <w:rPr>
          <w:sz w:val="16"/>
        </w:rPr>
        <w:t xml:space="preserve"> </w:t>
      </w:r>
      <w:r w:rsidRPr="003D7BF6">
        <w:rPr>
          <w:rFonts w:eastAsia="Calibri"/>
          <w:sz w:val="16"/>
        </w:rPr>
        <w:t>Singer</w:t>
      </w:r>
      <w:r w:rsidRPr="003D7BF6">
        <w:rPr>
          <w:sz w:val="16"/>
        </w:rPr>
        <w:t xml:space="preserve">, </w:t>
      </w:r>
      <w:r w:rsidRPr="003D7BF6">
        <w:rPr>
          <w:rFonts w:eastAsia="Calibri"/>
          <w:sz w:val="16"/>
        </w:rPr>
        <w:t>Nick</w:t>
      </w:r>
      <w:r w:rsidRPr="003D7BF6">
        <w:rPr>
          <w:sz w:val="16"/>
        </w:rPr>
        <w:t xml:space="preserve"> </w:t>
      </w:r>
      <w:r w:rsidRPr="003D7BF6">
        <w:rPr>
          <w:rFonts w:eastAsia="Calibri"/>
          <w:sz w:val="16"/>
        </w:rPr>
        <w:t>Beckstead</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Matt</w:t>
      </w:r>
      <w:r w:rsidRPr="003D7BF6">
        <w:rPr>
          <w:sz w:val="16"/>
        </w:rPr>
        <w:t xml:space="preserve"> </w:t>
      </w:r>
      <w:r w:rsidRPr="003D7BF6">
        <w:rPr>
          <w:rFonts w:eastAsia="Calibri"/>
          <w:sz w:val="16"/>
        </w:rPr>
        <w:t>Wage</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very</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BB3C06">
        <w:rPr>
          <w:rStyle w:val="Emphasis"/>
          <w:rFonts w:eastAsia="Calibri"/>
          <w:highlight w:val="green"/>
        </w:rPr>
        <w:t>billions</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people</w:t>
      </w:r>
      <w:r w:rsidRPr="00BB3C06">
        <w:rPr>
          <w:rStyle w:val="Emphasis"/>
          <w:highlight w:val="green"/>
        </w:rPr>
        <w:t xml:space="preserve"> </w:t>
      </w:r>
      <w:r w:rsidRPr="00BB3C06">
        <w:rPr>
          <w:rStyle w:val="Emphasis"/>
          <w:rFonts w:eastAsia="Calibri"/>
          <w:highlight w:val="green"/>
        </w:rPr>
        <w:t>would</w:t>
      </w:r>
      <w:r w:rsidRPr="00BB3C06">
        <w:rPr>
          <w:rStyle w:val="Emphasis"/>
          <w:highlight w:val="green"/>
        </w:rPr>
        <w:t xml:space="preserve"> </w:t>
      </w:r>
      <w:r w:rsidRPr="00AE4834">
        <w:rPr>
          <w:rStyle w:val="Emphasis"/>
          <w:rFonts w:eastAsia="Calibri"/>
        </w:rPr>
        <w:t>likely</w:t>
      </w:r>
      <w:r w:rsidRPr="00AE4834">
        <w:rPr>
          <w:rStyle w:val="Emphasis"/>
        </w:rPr>
        <w:t xml:space="preserve"> </w:t>
      </w:r>
      <w:r w:rsidRPr="00BB3C06">
        <w:rPr>
          <w:rStyle w:val="Emphasis"/>
          <w:rFonts w:eastAsia="Calibri"/>
          <w:highlight w:val="green"/>
        </w:rPr>
        <w:t>die</w:t>
      </w:r>
      <w:r w:rsidRPr="00BB3C06">
        <w:rPr>
          <w:rStyle w:val="Emphasis"/>
          <w:highlight w:val="green"/>
        </w:rPr>
        <w:t xml:space="preserve"> </w:t>
      </w:r>
      <w:r w:rsidRPr="00BB3C06">
        <w:rPr>
          <w:rStyle w:val="Emphasis"/>
          <w:rFonts w:eastAsia="Calibri"/>
          <w:highlight w:val="green"/>
        </w:rPr>
        <w:t>painful</w:t>
      </w:r>
      <w:r w:rsidRPr="00BB3C06">
        <w:rPr>
          <w:rStyle w:val="Emphasis"/>
          <w:highlight w:val="green"/>
        </w:rPr>
        <w:t xml:space="preserve"> </w:t>
      </w:r>
      <w:r w:rsidRPr="00BB3C06">
        <w:rPr>
          <w:rStyle w:val="Emphasis"/>
          <w:rFonts w:eastAsia="Calibri"/>
          <w:highlight w:val="green"/>
        </w:rPr>
        <w:t>deaths</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our</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far</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worst</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BB3C06">
        <w:rPr>
          <w:rStyle w:val="StyleUnderline"/>
          <w:rFonts w:eastAsia="Calibri"/>
          <w:highlight w:val="green"/>
        </w:rPr>
        <w:t>there</w:t>
      </w:r>
      <w:r w:rsidRPr="00BB3C06">
        <w:rPr>
          <w:rStyle w:val="StyleUnderline"/>
          <w:highlight w:val="green"/>
        </w:rPr>
        <w:t xml:space="preserve"> </w:t>
      </w:r>
      <w:r w:rsidRPr="00BB3C06">
        <w:rPr>
          <w:rStyle w:val="StyleUnderline"/>
          <w:rFonts w:eastAsia="Calibri"/>
          <w:highlight w:val="green"/>
        </w:rPr>
        <w:t>would</w:t>
      </w:r>
      <w:r w:rsidRPr="00BB3C06">
        <w:rPr>
          <w:rStyle w:val="StyleUnderline"/>
          <w:highlight w:val="green"/>
        </w:rPr>
        <w:t xml:space="preserve"> </w:t>
      </w:r>
      <w:r w:rsidRPr="00BB3C06">
        <w:rPr>
          <w:rStyle w:val="StyleUnderline"/>
          <w:rFonts w:eastAsia="Calibri"/>
          <w:highlight w:val="green"/>
        </w:rPr>
        <w:t>be</w:t>
      </w:r>
      <w:r w:rsidRPr="00BB3C06">
        <w:rPr>
          <w:rStyle w:val="StyleUnderline"/>
          <w:highlight w:val="green"/>
        </w:rPr>
        <w:t xml:space="preserve"> </w:t>
      </w:r>
      <w:r w:rsidRPr="00BB3C06">
        <w:rPr>
          <w:rStyle w:val="StyleUnderline"/>
          <w:rFonts w:eastAsia="Calibri"/>
          <w:highlight w:val="green"/>
        </w:rPr>
        <w:t>no</w:t>
      </w:r>
      <w:r w:rsidRPr="00BB3C06">
        <w:rPr>
          <w:rStyle w:val="StyleUnderline"/>
          <w:highlight w:val="green"/>
        </w:rPr>
        <w:t xml:space="preserve"> </w:t>
      </w:r>
      <w:r w:rsidRPr="00BB3C06">
        <w:rPr>
          <w:rStyle w:val="StyleUnderline"/>
          <w:rFonts w:eastAsia="Calibri"/>
          <w:highlight w:val="green"/>
        </w:rPr>
        <w:t>future</w:t>
      </w:r>
      <w:r w:rsidRPr="00BB3C06">
        <w:rPr>
          <w:rStyle w:val="StyleUnderline"/>
          <w:highlight w:val="green"/>
        </w:rPr>
        <w:t xml:space="preserve"> </w:t>
      </w:r>
      <w:r w:rsidRPr="00BB3C06">
        <w:rPr>
          <w:rStyle w:val="StyleUnderline"/>
          <w:rFonts w:eastAsia="Calibri"/>
          <w:highlight w:val="green"/>
        </w:rPr>
        <w:t>generations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many</w:t>
      </w:r>
      <w:r w:rsidRPr="003D7BF6">
        <w:rPr>
          <w:sz w:val="16"/>
        </w:rPr>
        <w:t xml:space="preserve"> </w:t>
      </w:r>
      <w:r w:rsidRPr="003D7BF6">
        <w:rPr>
          <w:rFonts w:eastAsia="Calibri"/>
          <w:sz w:val="16"/>
        </w:rPr>
        <w:t>generations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our</w:t>
      </w:r>
      <w:r w:rsidRPr="003D7BF6">
        <w:rPr>
          <w:sz w:val="16"/>
        </w:rPr>
        <w:t xml:space="preserve"> </w:t>
      </w:r>
      <w:r w:rsidRPr="003D7BF6">
        <w:rPr>
          <w:rFonts w:eastAsia="Calibri"/>
          <w:sz w:val="16"/>
        </w:rPr>
        <w:t>future</w:t>
      </w:r>
      <w:r w:rsidRPr="003D7BF6">
        <w:rPr>
          <w:sz w:val="16"/>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value</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all</w:t>
      </w:r>
      <w:r w:rsidRPr="00BB3C06">
        <w:rPr>
          <w:rStyle w:val="Emphasis"/>
          <w:highlight w:val="green"/>
        </w:rPr>
        <w:t xml:space="preserve"> </w:t>
      </w:r>
      <w:r w:rsidRPr="00BB3C06">
        <w:rPr>
          <w:rStyle w:val="Emphasis"/>
          <w:rFonts w:eastAsia="Calibri"/>
          <w:highlight w:val="green"/>
        </w:rPr>
        <w:t>those</w:t>
      </w:r>
      <w:r w:rsidRPr="00BB3C06">
        <w:rPr>
          <w:rStyle w:val="Emphasis"/>
          <w:highlight w:val="green"/>
        </w:rPr>
        <w:t xml:space="preserve"> </w:t>
      </w:r>
      <w:r w:rsidRPr="00BB3C06">
        <w:rPr>
          <w:rStyle w:val="Emphasis"/>
          <w:rFonts w:eastAsia="Calibri"/>
          <w:highlight w:val="green"/>
        </w:rPr>
        <w:t>generations</w:t>
      </w:r>
      <w:r w:rsidRPr="00BB3C06">
        <w:rPr>
          <w:rStyle w:val="Emphasis"/>
          <w:highlight w:val="green"/>
        </w:rPr>
        <w:t xml:space="preserve"> </w:t>
      </w:r>
      <w:r w:rsidRPr="00BB3C06">
        <w:rPr>
          <w:rStyle w:val="Emphasis"/>
          <w:rFonts w:eastAsia="Calibri"/>
          <w:highlight w:val="green"/>
        </w:rPr>
        <w:t>together</w:t>
      </w:r>
      <w:r w:rsidRPr="00BB3C06">
        <w:rPr>
          <w:rStyle w:val="Emphasis"/>
          <w:highlight w:val="green"/>
        </w:rPr>
        <w:t xml:space="preserve"> </w:t>
      </w:r>
      <w:r w:rsidRPr="00BB3C06">
        <w:rPr>
          <w:rStyle w:val="Emphasis"/>
          <w:rFonts w:eastAsia="Calibri"/>
          <w:highlight w:val="green"/>
        </w:rPr>
        <w:t>greatly</w:t>
      </w:r>
      <w:r w:rsidRPr="00BB3C06">
        <w:rPr>
          <w:rStyle w:val="Emphasis"/>
          <w:highlight w:val="green"/>
        </w:rPr>
        <w:t xml:space="preserve"> </w:t>
      </w:r>
      <w:r w:rsidRPr="00BB3C06">
        <w:rPr>
          <w:rStyle w:val="Emphasis"/>
          <w:rFonts w:eastAsia="Calibri"/>
          <w:highlight w:val="green"/>
        </w:rPr>
        <w:t>exceeds</w:t>
      </w:r>
      <w:r w:rsidRPr="00BB3C06">
        <w:rPr>
          <w:rStyle w:val="Emphasis"/>
          <w:highlight w:val="green"/>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value</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current</w:t>
      </w:r>
      <w:r w:rsidRPr="00BB3C06">
        <w:rPr>
          <w:rStyle w:val="Emphasis"/>
          <w:highlight w:val="green"/>
        </w:rPr>
        <w:t xml:space="preserve"> </w:t>
      </w:r>
      <w:r w:rsidRPr="00BB3C06">
        <w:rPr>
          <w:rStyle w:val="Emphasis"/>
          <w:rFonts w:eastAsia="Calibri"/>
          <w:highlight w:val="green"/>
        </w:rPr>
        <w:t>generation</w:t>
      </w:r>
      <w:r w:rsidRPr="003D7BF6">
        <w:rPr>
          <w:sz w:val="16"/>
        </w:rPr>
        <w:t>. (</w:t>
      </w:r>
      <w:r w:rsidRPr="003D7BF6">
        <w:rPr>
          <w:rFonts w:eastAsia="Calibri"/>
          <w:sz w:val="16"/>
        </w:rPr>
        <w:t>Beckstead</w:t>
      </w:r>
      <w:r w:rsidRPr="003D7BF6">
        <w:rPr>
          <w:sz w:val="16"/>
        </w:rPr>
        <w:t xml:space="preserve">, </w:t>
      </w:r>
      <w:r w:rsidRPr="003D7BF6">
        <w:rPr>
          <w:rFonts w:eastAsia="Calibri"/>
          <w:sz w:val="16"/>
        </w:rPr>
        <w:t>Singer</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Wage</w:t>
      </w:r>
      <w:r w:rsidRPr="003D7BF6">
        <w:rPr>
          <w:sz w:val="16"/>
        </w:rPr>
        <w:t xml:space="preserve"> 2013) </w:t>
      </w:r>
      <w:r w:rsidRPr="003D7BF6">
        <w:rPr>
          <w:rFonts w:eastAsia="Calibri"/>
          <w:sz w:val="16"/>
        </w:rPr>
        <w:t>The</w:t>
      </w:r>
      <w:r w:rsidRPr="003D7BF6">
        <w:rPr>
          <w:sz w:val="16"/>
        </w:rPr>
        <w:t xml:space="preserve"> </w:t>
      </w:r>
      <w:r w:rsidRPr="003D7BF6">
        <w:rPr>
          <w:rFonts w:eastAsia="Calibri"/>
          <w:sz w:val="16"/>
        </w:rPr>
        <w:t>authors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making</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claims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first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3D7BF6">
        <w:rPr>
          <w:sz w:val="16"/>
        </w:rPr>
        <w:t xml:space="preserve"> </w:t>
      </w:r>
      <w:r w:rsidRPr="003D7BF6">
        <w:rPr>
          <w:rFonts w:eastAsia="Calibri"/>
          <w:sz w:val="16"/>
        </w:rPr>
        <w:t>also</w:t>
      </w:r>
      <w:r w:rsidRPr="003D7BF6">
        <w:rPr>
          <w:sz w:val="16"/>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gives</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do</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furthermore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very</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did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do</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actually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worst</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happy</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number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ever</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far</w:t>
      </w:r>
      <w:r w:rsidRPr="003D7BF6">
        <w:rPr>
          <w:sz w:val="16"/>
        </w:rPr>
        <w:t xml:space="preserve"> </w:t>
      </w:r>
      <w:r w:rsidRPr="003D7BF6">
        <w:rPr>
          <w:rFonts w:eastAsia="Calibri"/>
          <w:sz w:val="16"/>
        </w:rPr>
        <w:t>greater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number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were</w:t>
      </w:r>
      <w:r w:rsidRPr="003D7BF6">
        <w:rPr>
          <w:sz w:val="16"/>
        </w:rPr>
        <w:t xml:space="preserve"> </w:t>
      </w:r>
      <w:r w:rsidRPr="003D7BF6">
        <w:rPr>
          <w:rFonts w:eastAsia="Calibri"/>
          <w:sz w:val="16"/>
        </w:rPr>
        <w:t>brought</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through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painful</w:t>
      </w:r>
      <w:r w:rsidRPr="003D7BF6">
        <w:rPr>
          <w:sz w:val="16"/>
        </w:rPr>
        <w:t xml:space="preserve"> </w:t>
      </w:r>
      <w:r w:rsidRPr="003D7BF6">
        <w:rPr>
          <w:rFonts w:eastAsia="Calibri"/>
          <w:sz w:val="16"/>
        </w:rPr>
        <w:t>deaths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currently</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former</w:t>
      </w:r>
      <w:r w:rsidRPr="003D7BF6">
        <w:rPr>
          <w:sz w:val="16"/>
        </w:rPr>
        <w:t>’</w:t>
      </w:r>
      <w:r w:rsidRPr="003D7BF6">
        <w:rPr>
          <w:rFonts w:eastAsia="Calibri"/>
          <w:sz w:val="16"/>
        </w:rPr>
        <w:t>s</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greater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latter</w:t>
      </w:r>
      <w:r w:rsidRPr="003D7BF6">
        <w:rPr>
          <w:sz w:val="16"/>
        </w:rPr>
        <w:t>’</w:t>
      </w:r>
      <w:r w:rsidRPr="003D7BF6">
        <w:rPr>
          <w:rFonts w:eastAsia="Calibri"/>
          <w:sz w:val="16"/>
        </w:rPr>
        <w:t>s</w:t>
      </w:r>
      <w:r w:rsidRPr="003D7BF6">
        <w:rPr>
          <w:sz w:val="16"/>
        </w:rPr>
        <w:t xml:space="preserve">. </w:t>
      </w:r>
      <w:r w:rsidRPr="003D7BF6">
        <w:rPr>
          <w:rFonts w:eastAsia="Calibri"/>
          <w:sz w:val="16"/>
        </w:rPr>
        <w:t>Both</w:t>
      </w:r>
      <w:r w:rsidRPr="003D7BF6">
        <w:rPr>
          <w:sz w:val="16"/>
        </w:rPr>
        <w:t xml:space="preserve"> </w:t>
      </w:r>
      <w:r w:rsidRPr="003D7BF6">
        <w:rPr>
          <w:rFonts w:eastAsia="Calibri"/>
          <w:sz w:val="16"/>
        </w:rPr>
        <w:t>claims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assuming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intrinsic</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claim</w:t>
      </w:r>
      <w:r w:rsidRPr="003D7BF6">
        <w:rPr>
          <w:sz w:val="16"/>
        </w:rPr>
        <w:t xml:space="preserve"> </w:t>
      </w:r>
      <w:r w:rsidRPr="003D7BF6">
        <w:rPr>
          <w:rFonts w:eastAsia="Calibri"/>
          <w:sz w:val="16"/>
        </w:rPr>
        <w:t>makes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further</w:t>
      </w:r>
      <w:r w:rsidRPr="003D7BF6">
        <w:rPr>
          <w:sz w:val="16"/>
        </w:rPr>
        <w:t xml:space="preserve"> </w:t>
      </w:r>
      <w:r w:rsidRPr="003D7BF6">
        <w:rPr>
          <w:rFonts w:eastAsia="Calibri"/>
          <w:sz w:val="16"/>
        </w:rPr>
        <w:t>assumption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forgone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lived</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greater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disvalue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accrued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through</w:t>
      </w:r>
      <w:r w:rsidRPr="003D7BF6">
        <w:rPr>
          <w:sz w:val="16"/>
        </w:rPr>
        <w:t xml:space="preserve"> </w:t>
      </w:r>
      <w:r w:rsidRPr="003D7BF6">
        <w:rPr>
          <w:rFonts w:eastAsia="Calibri"/>
          <w:sz w:val="16"/>
        </w:rPr>
        <w:t>suffering</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painful</w:t>
      </w:r>
      <w:r w:rsidRPr="003D7BF6">
        <w:rPr>
          <w:sz w:val="16"/>
        </w:rPr>
        <w:t xml:space="preserve"> </w:t>
      </w:r>
      <w:r w:rsidRPr="003D7BF6">
        <w:rPr>
          <w:rFonts w:eastAsia="Calibri"/>
          <w:sz w:val="16"/>
        </w:rPr>
        <w:t>and</w:t>
      </w:r>
      <w:r w:rsidRPr="003D7BF6">
        <w:rPr>
          <w:sz w:val="16"/>
        </w:rPr>
        <w:t>/</w:t>
      </w:r>
      <w:r w:rsidRPr="003D7BF6">
        <w:rPr>
          <w:rFonts w:eastAsia="Calibri"/>
          <w:sz w:val="16"/>
        </w:rPr>
        <w:t>or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best</w:t>
      </w:r>
      <w:r w:rsidRPr="003D7BF6">
        <w:rPr>
          <w:sz w:val="16"/>
        </w:rPr>
        <w:t>-</w:t>
      </w:r>
      <w:r w:rsidRPr="003D7BF6">
        <w:rPr>
          <w:rFonts w:eastAsia="Calibri"/>
          <w:sz w:val="16"/>
        </w:rPr>
        <w:t>known</w:t>
      </w:r>
      <w:r w:rsidRPr="003D7BF6">
        <w:rPr>
          <w:sz w:val="16"/>
        </w:rPr>
        <w:t xml:space="preserve"> </w:t>
      </w:r>
      <w:r w:rsidRPr="003D7BF6">
        <w:rPr>
          <w:rFonts w:eastAsia="Calibri"/>
          <w:sz w:val="16"/>
        </w:rPr>
        <w:t>author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post</w:t>
      </w:r>
      <w:r w:rsidRPr="003D7BF6">
        <w:rPr>
          <w:sz w:val="16"/>
        </w:rPr>
        <w:t xml:space="preserve">, </w:t>
      </w:r>
      <w:r w:rsidRPr="003D7BF6">
        <w:rPr>
          <w:rFonts w:eastAsia="Calibri"/>
          <w:sz w:val="16"/>
        </w:rPr>
        <w:t>Peter</w:t>
      </w:r>
      <w:r w:rsidRPr="003D7BF6">
        <w:rPr>
          <w:sz w:val="16"/>
        </w:rPr>
        <w:t xml:space="preserve"> </w:t>
      </w:r>
      <w:r w:rsidRPr="003D7BF6">
        <w:rPr>
          <w:rFonts w:eastAsia="Calibri"/>
          <w:sz w:val="16"/>
        </w:rPr>
        <w:t>Singer</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prominent</w:t>
      </w:r>
      <w:r w:rsidRPr="003D7BF6">
        <w:rPr>
          <w:sz w:val="16"/>
        </w:rPr>
        <w:t xml:space="preserve"> </w:t>
      </w:r>
      <w:r w:rsidRPr="003D7BF6">
        <w:rPr>
          <w:rFonts w:eastAsia="Calibri"/>
          <w:sz w:val="16"/>
        </w:rPr>
        <w:t>utilitarian</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surprising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lament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lack</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per</w:t>
      </w:r>
      <w:r w:rsidRPr="003D7BF6">
        <w:rPr>
          <w:sz w:val="16"/>
        </w:rPr>
        <w:t xml:space="preserve"> </w:t>
      </w:r>
      <w:r w:rsidRPr="003D7BF6">
        <w:rPr>
          <w:rFonts w:eastAsia="Calibri"/>
          <w:sz w:val="16"/>
        </w:rPr>
        <w:t>se</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utilitarians</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share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implicitly</w:t>
      </w:r>
      <w:r w:rsidRPr="003D7BF6">
        <w:rPr>
          <w:sz w:val="16"/>
        </w:rPr>
        <w:t xml:space="preserve">. </w:t>
      </w:r>
      <w:r w:rsidRPr="003D7BF6">
        <w:rPr>
          <w:rFonts w:eastAsia="Calibri"/>
          <w:sz w:val="16"/>
        </w:rPr>
        <w:t>Indeed</w:t>
      </w:r>
      <w:r w:rsidRPr="003D7BF6">
        <w:rPr>
          <w:sz w:val="16"/>
        </w:rPr>
        <w:t xml:space="preserve">, </w:t>
      </w:r>
      <w:r w:rsidRPr="003D7BF6">
        <w:rPr>
          <w:rFonts w:eastAsia="Calibri"/>
          <w:sz w:val="16"/>
        </w:rPr>
        <w:t>other</w:t>
      </w:r>
      <w:r w:rsidRPr="003D7BF6">
        <w:rPr>
          <w:sz w:val="16"/>
        </w:rPr>
        <w:t xml:space="preserve"> </w:t>
      </w:r>
      <w:r w:rsidRPr="003D7BF6">
        <w:rPr>
          <w:rFonts w:eastAsia="Calibri"/>
          <w:sz w:val="16"/>
        </w:rPr>
        <w:t>philosophers</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seem</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imply</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share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intuition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something</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causing</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failing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having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opportunity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Stephen</w:t>
      </w:r>
      <w:r w:rsidRPr="003D7BF6">
        <w:rPr>
          <w:sz w:val="16"/>
        </w:rPr>
        <w:t xml:space="preserve"> </w:t>
      </w:r>
      <w:r w:rsidRPr="003D7BF6">
        <w:rPr>
          <w:rFonts w:eastAsia="Calibri"/>
          <w:sz w:val="16"/>
        </w:rPr>
        <w:t>Gardiner</w:t>
      </w:r>
      <w:r w:rsidRPr="003D7BF6">
        <w:rPr>
          <w:sz w:val="16"/>
        </w:rPr>
        <w:t xml:space="preserve"> (2009) </w:t>
      </w:r>
      <w:r w:rsidRPr="003D7BF6">
        <w:rPr>
          <w:rFonts w:eastAsia="Calibri"/>
          <w:sz w:val="16"/>
        </w:rPr>
        <w:t>and</w:t>
      </w:r>
      <w:r w:rsidRPr="003D7BF6">
        <w:rPr>
          <w:sz w:val="16"/>
        </w:rPr>
        <w:t xml:space="preserve"> </w:t>
      </w:r>
      <w:r w:rsidRPr="003D7BF6">
        <w:rPr>
          <w:rFonts w:eastAsia="Calibri"/>
          <w:sz w:val="16"/>
        </w:rPr>
        <w:t>Martin</w:t>
      </w:r>
      <w:r w:rsidRPr="003D7BF6">
        <w:rPr>
          <w:sz w:val="16"/>
        </w:rPr>
        <w:t xml:space="preserve"> </w:t>
      </w:r>
      <w:r w:rsidRPr="003D7BF6">
        <w:rPr>
          <w:rFonts w:eastAsia="Calibri"/>
          <w:sz w:val="16"/>
        </w:rPr>
        <w:t>O</w:t>
      </w:r>
      <w:r w:rsidRPr="003D7BF6">
        <w:rPr>
          <w:sz w:val="16"/>
        </w:rPr>
        <w:t>’</w:t>
      </w:r>
      <w:r w:rsidRPr="003D7BF6">
        <w:rPr>
          <w:rFonts w:eastAsia="Calibri"/>
          <w:sz w:val="16"/>
        </w:rPr>
        <w:t>Neill</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correspondence</w:t>
      </w:r>
      <w:r w:rsidRPr="003D7BF6">
        <w:rPr>
          <w:sz w:val="16"/>
        </w:rPr>
        <w:t xml:space="preserve">), </w:t>
      </w:r>
      <w:r w:rsidRPr="003D7BF6">
        <w:rPr>
          <w:rFonts w:eastAsia="Calibri"/>
          <w:sz w:val="16"/>
        </w:rPr>
        <w:t>both</w:t>
      </w:r>
      <w:r w:rsidRPr="003D7BF6">
        <w:rPr>
          <w:sz w:val="16"/>
        </w:rPr>
        <w:t xml:space="preserve"> </w:t>
      </w:r>
      <w:r w:rsidRPr="003D7BF6">
        <w:rPr>
          <w:rFonts w:eastAsia="Calibri"/>
          <w:sz w:val="16"/>
        </w:rPr>
        <w:t>sympathetic</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contract</w:t>
      </w:r>
      <w:r w:rsidRPr="003D7BF6">
        <w:rPr>
          <w:sz w:val="16"/>
        </w:rPr>
        <w:t xml:space="preserve"> </w:t>
      </w:r>
      <w:r w:rsidRPr="003D7BF6">
        <w:rPr>
          <w:rFonts w:eastAsia="Calibri"/>
          <w:sz w:val="16"/>
        </w:rPr>
        <w:t>theory</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find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intuitive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should</w:t>
      </w:r>
      <w:r w:rsidRPr="003D7BF6">
        <w:rPr>
          <w:sz w:val="16"/>
        </w:rPr>
        <w:t xml:space="preserve"> </w:t>
      </w:r>
      <w:r w:rsidRPr="003D7BF6">
        <w:rPr>
          <w:rFonts w:eastAsia="Calibri"/>
          <w:sz w:val="16"/>
        </w:rPr>
        <w:t>want</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generations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opportunity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assuming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find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plausible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many</w:t>
      </w:r>
      <w:r w:rsidRPr="003D7BF6">
        <w:rPr>
          <w:sz w:val="16"/>
        </w:rPr>
        <w:t xml:space="preserve"> </w:t>
      </w:r>
      <w:r w:rsidRPr="003D7BF6">
        <w:rPr>
          <w:rFonts w:eastAsia="Calibri"/>
          <w:sz w:val="16"/>
        </w:rPr>
        <w:t>other</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philosophers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non</w:t>
      </w:r>
      <w:r w:rsidRPr="003D7BF6">
        <w:rPr>
          <w:sz w:val="16"/>
        </w:rPr>
        <w:t>-</w:t>
      </w:r>
      <w:r w:rsidRPr="003D7BF6">
        <w:rPr>
          <w:rFonts w:eastAsia="Calibri"/>
          <w:sz w:val="16"/>
        </w:rPr>
        <w:t>philosophers</w:t>
      </w:r>
      <w:r w:rsidRPr="003D7BF6">
        <w:rPr>
          <w:sz w:val="16"/>
        </w:rPr>
        <w:t xml:space="preserve"> </w:t>
      </w:r>
      <w:r w:rsidRPr="003D7BF6">
        <w:rPr>
          <w:rFonts w:eastAsia="Calibri"/>
          <w:sz w:val="16"/>
        </w:rPr>
        <w:t>alike</w:t>
      </w:r>
      <w:r w:rsidRPr="003D7BF6">
        <w:rPr>
          <w:sz w:val="16"/>
        </w:rPr>
        <w:t xml:space="preserve">) </w:t>
      </w:r>
      <w:r w:rsidRPr="003D7BF6">
        <w:rPr>
          <w:rFonts w:eastAsia="Calibri"/>
          <w:sz w:val="16"/>
        </w:rPr>
        <w:t>probably</w:t>
      </w:r>
      <w:r w:rsidRPr="003D7BF6">
        <w:rPr>
          <w:sz w:val="16"/>
        </w:rPr>
        <w:t xml:space="preserve"> </w:t>
      </w:r>
      <w:r w:rsidRPr="003D7BF6">
        <w:rPr>
          <w:rFonts w:eastAsia="Calibri"/>
          <w:sz w:val="16"/>
        </w:rPr>
        <w:t>share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intuition</w:t>
      </w:r>
      <w:r w:rsidRPr="003D7BF6">
        <w:rPr>
          <w:sz w:val="16"/>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3D7BF6">
        <w:rPr>
          <w:sz w:val="16"/>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w:t>
      </w:r>
      <w:r w:rsidRPr="003D7BF6">
        <w:rPr>
          <w:sz w:val="16"/>
        </w:rPr>
        <w:t xml:space="preserve"> </w:t>
      </w:r>
      <w:r w:rsidRPr="00AE4834">
        <w:rPr>
          <w:rStyle w:val="StyleUnderline"/>
          <w:rFonts w:eastAsia="Calibri"/>
        </w:rPr>
        <w:t>set</w:t>
      </w:r>
      <w:r w:rsidRPr="003D7BF6">
        <w:rPr>
          <w:sz w:val="16"/>
        </w:rPr>
        <w:t xml:space="preserve"> </w:t>
      </w:r>
      <w:r w:rsidRPr="00AE4834">
        <w:rPr>
          <w:rStyle w:val="StyleUnderline"/>
          <w:rFonts w:eastAsia="Calibri"/>
        </w:rPr>
        <w:t>of</w:t>
      </w:r>
      <w:r w:rsidRPr="003D7BF6">
        <w:rPr>
          <w:sz w:val="16"/>
        </w:rPr>
        <w:t xml:space="preserve"> </w:t>
      </w:r>
      <w:r w:rsidRPr="003D7BF6">
        <w:rPr>
          <w:rFonts w:eastAsia="Calibri"/>
          <w:sz w:val="16"/>
        </w:rPr>
        <w:t>possible</w:t>
      </w:r>
      <w:r w:rsidRPr="003D7BF6">
        <w:rPr>
          <w:sz w:val="16"/>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say</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either</w:t>
      </w:r>
      <w:r w:rsidRPr="003D7BF6">
        <w:rPr>
          <w:sz w:val="16"/>
        </w:rPr>
        <w:t xml:space="preserve"> </w:t>
      </w:r>
      <w:r w:rsidRPr="003D7BF6">
        <w:rPr>
          <w:rFonts w:eastAsia="Calibri"/>
          <w:sz w:val="16"/>
        </w:rPr>
        <w:t>mean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permitted</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foregone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provides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permits</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make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first</w:t>
      </w:r>
      <w:r w:rsidRPr="003D7BF6">
        <w:rPr>
          <w:sz w:val="16"/>
        </w:rPr>
        <w:t xml:space="preserve"> </w:t>
      </w:r>
      <w:r w:rsidRPr="003D7BF6">
        <w:rPr>
          <w:rFonts w:eastAsia="Calibri"/>
          <w:sz w:val="16"/>
        </w:rPr>
        <w:t>claim</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argue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prevented</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prevented</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particular</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implausible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First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someone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did</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actually</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wronging</w:t>
      </w:r>
      <w:r w:rsidRPr="003D7BF6">
        <w:rPr>
          <w:sz w:val="16"/>
        </w:rPr>
        <w:t xml:space="preserve"> </w:t>
      </w:r>
      <w:r w:rsidRPr="003D7BF6">
        <w:rPr>
          <w:rFonts w:eastAsia="Calibri"/>
          <w:sz w:val="16"/>
        </w:rPr>
        <w:t>involves</w:t>
      </w:r>
      <w:r w:rsidRPr="003D7BF6">
        <w:rPr>
          <w:sz w:val="16"/>
        </w:rPr>
        <w:t xml:space="preserve"> </w:t>
      </w:r>
      <w:r w:rsidRPr="003D7BF6">
        <w:rPr>
          <w:rFonts w:eastAsia="Calibri"/>
          <w:sz w:val="16"/>
        </w:rPr>
        <w:t>failing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take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w:t>
      </w:r>
      <w:r w:rsidRPr="003D7BF6">
        <w:rPr>
          <w:rFonts w:eastAsia="Calibri"/>
          <w:sz w:val="16"/>
        </w:rPr>
        <w:t>s</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account</w:t>
      </w:r>
      <w:r w:rsidRPr="003D7BF6">
        <w:rPr>
          <w:sz w:val="16"/>
        </w:rPr>
        <w:t xml:space="preserve">. </w:t>
      </w:r>
      <w:r w:rsidRPr="003D7BF6">
        <w:rPr>
          <w:rFonts w:eastAsia="Calibri"/>
          <w:sz w:val="16"/>
        </w:rPr>
        <w:t>When</w:t>
      </w:r>
      <w:r w:rsidRPr="003D7BF6">
        <w:rPr>
          <w:sz w:val="16"/>
        </w:rPr>
        <w:t xml:space="preserve"> </w:t>
      </w:r>
      <w:r w:rsidRPr="003D7BF6">
        <w:rPr>
          <w:rFonts w:eastAsia="Calibri"/>
          <w:sz w:val="16"/>
        </w:rPr>
        <w:t>considering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permissibility</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allowing</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X</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take</w:t>
      </w:r>
      <w:r w:rsidRPr="003D7BF6">
        <w:rPr>
          <w:sz w:val="16"/>
        </w:rPr>
        <w:t xml:space="preserve"> </w:t>
      </w:r>
      <w:r w:rsidRPr="003D7BF6">
        <w:rPr>
          <w:rFonts w:eastAsia="Calibri"/>
          <w:sz w:val="16"/>
        </w:rPr>
        <w:t>X</w:t>
      </w:r>
      <w:r w:rsidRPr="003D7BF6">
        <w:rPr>
          <w:sz w:val="16"/>
        </w:rPr>
        <w:t>’</w:t>
      </w:r>
      <w:r w:rsidRPr="003D7BF6">
        <w:rPr>
          <w:rFonts w:eastAsia="Calibri"/>
          <w:sz w:val="16"/>
        </w:rPr>
        <w:t>s</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created</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account</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X</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follow</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considering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standpoint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our</w:t>
      </w:r>
      <w:r w:rsidRPr="003D7BF6">
        <w:rPr>
          <w:sz w:val="16"/>
        </w:rPr>
        <w:t xml:space="preserve"> </w:t>
      </w:r>
      <w:r w:rsidRPr="003D7BF6">
        <w:rPr>
          <w:rFonts w:eastAsia="Calibri"/>
          <w:sz w:val="16"/>
        </w:rPr>
        <w:t>deliberations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burdens</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bear</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result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case</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bear</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burdens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followed</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do</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X</w:t>
      </w:r>
      <w:r w:rsidRPr="003D7BF6">
        <w:rPr>
          <w:sz w:val="16"/>
        </w:rPr>
        <w:t xml:space="preserve">), </w:t>
      </w:r>
      <w:r w:rsidRPr="003D7BF6">
        <w:rPr>
          <w:rFonts w:eastAsia="Calibri"/>
          <w:sz w:val="16"/>
        </w:rPr>
        <w:t>X</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bear</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burdens</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do</w:t>
      </w:r>
      <w:r w:rsidRPr="003D7BF6">
        <w:rPr>
          <w:sz w:val="16"/>
        </w:rPr>
        <w:t>/</w:t>
      </w:r>
      <w:r w:rsidRPr="003D7BF6">
        <w:rPr>
          <w:rFonts w:eastAsia="Calibri"/>
          <w:sz w:val="16"/>
        </w:rPr>
        <w:t>will</w:t>
      </w:r>
      <w:r w:rsidRPr="003D7BF6">
        <w:rPr>
          <w:sz w:val="16"/>
        </w:rPr>
        <w:t xml:space="preserve"> </w:t>
      </w:r>
      <w:r w:rsidRPr="003D7BF6">
        <w:rPr>
          <w:rFonts w:eastAsia="Calibri"/>
          <w:sz w:val="16"/>
        </w:rPr>
        <w:t>actually</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bear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brunt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occupy</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standpoint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owed</w:t>
      </w:r>
      <w:r w:rsidRPr="003D7BF6">
        <w:rPr>
          <w:sz w:val="16"/>
        </w:rPr>
        <w:t xml:space="preserve"> </w:t>
      </w:r>
      <w:r w:rsidRPr="003D7BF6">
        <w:rPr>
          <w:rFonts w:eastAsia="Calibri"/>
          <w:sz w:val="16"/>
        </w:rPr>
        <w:t>justification</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disadvantaged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caused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necessary</w:t>
      </w:r>
      <w:r w:rsidRPr="003D7BF6">
        <w:rPr>
          <w:sz w:val="16"/>
        </w:rPr>
        <w:t xml:space="preserve"> </w:t>
      </w:r>
      <w:r w:rsidRPr="003D7BF6">
        <w:rPr>
          <w:rFonts w:eastAsia="Calibri"/>
          <w:sz w:val="16"/>
        </w:rPr>
        <w:t>requirement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order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Rivka</w:t>
      </w:r>
      <w:r w:rsidRPr="003D7BF6">
        <w:rPr>
          <w:sz w:val="16"/>
        </w:rPr>
        <w:t xml:space="preserve"> </w:t>
      </w:r>
      <w:r w:rsidRPr="003D7BF6">
        <w:rPr>
          <w:rFonts w:eastAsia="Calibri"/>
          <w:sz w:val="16"/>
        </w:rPr>
        <w:t>Weinberg</w:t>
      </w:r>
      <w:r w:rsidRPr="003D7BF6">
        <w:rPr>
          <w:sz w:val="16"/>
        </w:rPr>
        <w:t xml:space="preserve"> </w:t>
      </w:r>
      <w:r w:rsidRPr="003D7BF6">
        <w:rPr>
          <w:rFonts w:eastAsia="Calibri"/>
          <w:sz w:val="16"/>
        </w:rPr>
        <w:t>describes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neutral</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causing</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subject</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itself</w:t>
      </w:r>
      <w:r w:rsidRPr="003D7BF6">
        <w:rPr>
          <w:sz w:val="16"/>
        </w:rPr>
        <w:t xml:space="preserve">.3 </w:t>
      </w:r>
      <w:r w:rsidRPr="003D7BF6">
        <w:rPr>
          <w:rFonts w:eastAsia="Calibri"/>
          <w:sz w:val="16"/>
        </w:rPr>
        <w:t>In</w:t>
      </w:r>
      <w:r w:rsidRPr="003D7BF6">
        <w:rPr>
          <w:sz w:val="16"/>
        </w:rPr>
        <w:t xml:space="preserve"> </w:t>
      </w:r>
      <w:r w:rsidRPr="003D7BF6">
        <w:rPr>
          <w:rFonts w:eastAsia="Calibri"/>
          <w:sz w:val="16"/>
        </w:rPr>
        <w:t>order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disadvantaged</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must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detrimental</w:t>
      </w:r>
      <w:r w:rsidRPr="003D7BF6">
        <w:rPr>
          <w:sz w:val="16"/>
        </w:rPr>
        <w:t xml:space="preserve"> </w:t>
      </w:r>
      <w:r w:rsidRPr="003D7BF6">
        <w:rPr>
          <w:rFonts w:eastAsia="Calibri"/>
          <w:sz w:val="16"/>
        </w:rPr>
        <w:t>effect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your</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disadvantaged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kept</w:t>
      </w:r>
      <w:r w:rsidRPr="003D7BF6">
        <w:rPr>
          <w:sz w:val="16"/>
        </w:rPr>
        <w:t xml:space="preserve"> </w:t>
      </w:r>
      <w:r w:rsidRPr="003D7BF6">
        <w:rPr>
          <w:rFonts w:eastAsia="Calibri"/>
          <w:sz w:val="16"/>
        </w:rPr>
        <w:t>out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Weinberg</w:t>
      </w:r>
      <w:r w:rsidRPr="003D7BF6">
        <w:rPr>
          <w:sz w:val="16"/>
        </w:rPr>
        <w:t xml:space="preserve"> </w:t>
      </w:r>
      <w:r w:rsidRPr="003D7BF6">
        <w:rPr>
          <w:rFonts w:eastAsia="Calibri"/>
          <w:sz w:val="16"/>
        </w:rPr>
        <w:t>points</w:t>
      </w:r>
      <w:r w:rsidRPr="003D7BF6">
        <w:rPr>
          <w:sz w:val="16"/>
        </w:rPr>
        <w:t xml:space="preserve"> </w:t>
      </w:r>
      <w:r w:rsidRPr="003D7BF6">
        <w:rPr>
          <w:rFonts w:eastAsia="Calibri"/>
          <w:sz w:val="16"/>
        </w:rPr>
        <w:t>out</w:t>
      </w:r>
      <w:r w:rsidRPr="003D7BF6">
        <w:rPr>
          <w:sz w:val="16"/>
        </w:rPr>
        <w:t>, ‘</w:t>
      </w:r>
      <w:r w:rsidRPr="003D7BF6">
        <w:rPr>
          <w:rFonts w:eastAsia="Calibri"/>
          <w:sz w:val="16"/>
        </w:rPr>
        <w:t>never</w:t>
      </w:r>
      <w:r w:rsidRPr="003D7BF6">
        <w:rPr>
          <w:sz w:val="16"/>
        </w:rPr>
        <w:t xml:space="preserve"> </w:t>
      </w:r>
      <w:r w:rsidRPr="003D7BF6">
        <w:rPr>
          <w:rFonts w:eastAsia="Calibri"/>
          <w:sz w:val="16"/>
        </w:rPr>
        <w:t>having</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contrary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people</w:t>
      </w:r>
      <w:r w:rsidRPr="003D7BF6">
        <w:rPr>
          <w:sz w:val="16"/>
        </w:rPr>
        <w:t>’</w:t>
      </w:r>
      <w:r w:rsidRPr="003D7BF6">
        <w:rPr>
          <w:rFonts w:eastAsia="Calibri"/>
          <w:sz w:val="16"/>
        </w:rPr>
        <w:t>s</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bearers</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for</w:t>
      </w:r>
      <w:r w:rsidRPr="003D7BF6">
        <w:rPr>
          <w:sz w:val="16"/>
        </w:rPr>
        <w:t>’ (</w:t>
      </w:r>
      <w:r w:rsidRPr="003D7BF6">
        <w:rPr>
          <w:rFonts w:eastAsia="Calibri"/>
          <w:sz w:val="16"/>
        </w:rPr>
        <w:t>Weinberg</w:t>
      </w:r>
      <w:r w:rsidRPr="003D7BF6">
        <w:rPr>
          <w:sz w:val="16"/>
        </w:rPr>
        <w:t xml:space="preserve"> 2008, 13). </w:t>
      </w:r>
      <w:r w:rsidRPr="003D7BF6">
        <w:rPr>
          <w:rFonts w:eastAsia="Calibri"/>
          <w:sz w:val="16"/>
        </w:rPr>
        <w:t>So</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results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never</w:t>
      </w:r>
      <w:r w:rsidRPr="003D7BF6">
        <w:rPr>
          <w:sz w:val="16"/>
        </w:rPr>
        <w:t xml:space="preserve"> </w:t>
      </w:r>
      <w:r w:rsidRPr="003D7BF6">
        <w:rPr>
          <w:rFonts w:eastAsia="Calibri"/>
          <w:sz w:val="16"/>
        </w:rPr>
        <w:t>becoming</w:t>
      </w:r>
      <w:r w:rsidRPr="003D7BF6">
        <w:rPr>
          <w:sz w:val="16"/>
        </w:rPr>
        <w:t xml:space="preserve"> </w:t>
      </w:r>
      <w:r w:rsidRPr="003D7BF6">
        <w:rPr>
          <w:rFonts w:eastAsia="Calibri"/>
          <w:sz w:val="16"/>
        </w:rPr>
        <w:t>actual</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impose</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costs</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those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nobody</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disadvantaged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coming</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existence</w:t>
      </w:r>
      <w:r w:rsidRPr="003D7BF6">
        <w:rPr>
          <w:sz w:val="16"/>
        </w:rPr>
        <w:t xml:space="preserve">.4 </w:t>
      </w:r>
      <w:r w:rsidRPr="003D7BF6">
        <w:rPr>
          <w:rFonts w:eastAsia="Calibri"/>
          <w:sz w:val="16"/>
        </w:rPr>
        <w:t>It</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bring</w:t>
      </w:r>
      <w:r w:rsidRPr="003D7BF6">
        <w:rPr>
          <w:sz w:val="16"/>
        </w:rPr>
        <w:t xml:space="preserve"> </w:t>
      </w:r>
      <w:r w:rsidRPr="003D7BF6">
        <w:rPr>
          <w:rFonts w:eastAsia="Calibri"/>
          <w:sz w:val="16"/>
        </w:rPr>
        <w:t>particular</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mean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acts</w:t>
      </w:r>
      <w:r w:rsidRPr="003D7BF6">
        <w:rPr>
          <w:sz w:val="16"/>
        </w:rPr>
        <w:t xml:space="preserve"> </w:t>
      </w:r>
      <w:r w:rsidRPr="003D7BF6">
        <w:rPr>
          <w:rFonts w:eastAsia="Calibri"/>
          <w:sz w:val="16"/>
        </w:rPr>
        <w:t>wrongly</w:t>
      </w:r>
      <w:r w:rsidRPr="003D7BF6">
        <w:rPr>
          <w:sz w:val="16"/>
        </w:rPr>
        <w:t xml:space="preserve"> </w:t>
      </w:r>
      <w:r w:rsidRPr="003D7BF6">
        <w:rPr>
          <w:rFonts w:eastAsia="Calibri"/>
          <w:sz w:val="16"/>
        </w:rPr>
        <w:t>when</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another</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Writ</w:t>
      </w:r>
      <w:r w:rsidRPr="003D7BF6">
        <w:rPr>
          <w:sz w:val="16"/>
        </w:rPr>
        <w:t xml:space="preserve"> </w:t>
      </w:r>
      <w:r w:rsidRPr="003D7BF6">
        <w:rPr>
          <w:rFonts w:eastAsia="Calibri"/>
          <w:sz w:val="16"/>
        </w:rPr>
        <w:t>large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everybody</w:t>
      </w:r>
      <w:r w:rsidRPr="003D7BF6">
        <w:rPr>
          <w:sz w:val="16"/>
        </w:rPr>
        <w:t xml:space="preserve"> </w:t>
      </w:r>
      <w:r w:rsidRPr="003D7BF6">
        <w:rPr>
          <w:rFonts w:eastAsia="Calibri"/>
          <w:sz w:val="16"/>
        </w:rPr>
        <w:t>decided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exercise</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prerogative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new</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potentially</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consequence</w:t>
      </w:r>
      <w:r w:rsidRPr="003D7BF6">
        <w:rPr>
          <w:sz w:val="16"/>
        </w:rPr>
        <w:t xml:space="preserve">, </w:t>
      </w:r>
      <w:r w:rsidRPr="003D7BF6">
        <w:rPr>
          <w:rFonts w:eastAsia="Calibri"/>
          <w:sz w:val="16"/>
        </w:rPr>
        <w:t>allow</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respond</w:t>
      </w:r>
      <w:r w:rsidRPr="003D7BF6">
        <w:rPr>
          <w:sz w:val="16"/>
        </w:rPr>
        <w:t xml:space="preserve"> </w:t>
      </w:r>
      <w:r w:rsidRPr="003D7BF6">
        <w:rPr>
          <w:rFonts w:eastAsia="Calibri"/>
          <w:sz w:val="16"/>
        </w:rPr>
        <w:t>here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saying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although</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permissible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new</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permissible</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everyone</w:t>
      </w:r>
      <w:r w:rsidRPr="003D7BF6">
        <w:rPr>
          <w:sz w:val="16"/>
        </w:rPr>
        <w:t xml:space="preserve"> </w:t>
      </w:r>
      <w:r w:rsidRPr="003D7BF6">
        <w:rPr>
          <w:rFonts w:eastAsia="Calibri"/>
          <w:sz w:val="16"/>
        </w:rPr>
        <w:t>chooses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do</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allowing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forgo</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huge</w:t>
      </w:r>
      <w:r w:rsidRPr="003D7BF6">
        <w:rPr>
          <w:sz w:val="16"/>
        </w:rPr>
        <w:t xml:space="preserve"> </w:t>
      </w:r>
      <w:r w:rsidRPr="003D7BF6">
        <w:rPr>
          <w:rFonts w:eastAsia="Calibri"/>
          <w:sz w:val="16"/>
        </w:rPr>
        <w:t>amount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takes</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understanding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wrongness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preventing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existing</w:t>
      </w:r>
      <w:r w:rsidRPr="003D7BF6">
        <w:rPr>
          <w:sz w:val="16"/>
        </w:rPr>
        <w:t xml:space="preserve"> — </w:t>
      </w:r>
      <w:r w:rsidRPr="003D7BF6">
        <w:rPr>
          <w:rFonts w:eastAsia="Calibri"/>
          <w:sz w:val="16"/>
        </w:rPr>
        <w:t>the</w:t>
      </w:r>
      <w:r w:rsidRPr="003D7BF6">
        <w:rPr>
          <w:sz w:val="16"/>
        </w:rPr>
        <w:t xml:space="preserve"> </w:t>
      </w:r>
      <w:r w:rsidRPr="003D7BF6">
        <w:rPr>
          <w:rFonts w:eastAsia="Calibri"/>
          <w:sz w:val="16"/>
        </w:rPr>
        <w:t>foregone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provides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prevents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reply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claim</w:t>
      </w:r>
      <w:r w:rsidRPr="003D7BF6">
        <w:rPr>
          <w:sz w:val="16"/>
        </w:rPr>
        <w:t xml:space="preserve"> </w:t>
      </w:r>
      <w:r w:rsidRPr="003D7BF6">
        <w:rPr>
          <w:rFonts w:eastAsia="Calibri"/>
          <w:sz w:val="16"/>
        </w:rPr>
        <w:t>turns</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many</w:t>
      </w:r>
      <w:r w:rsidRPr="003D7BF6">
        <w:rPr>
          <w:sz w:val="16"/>
        </w:rPr>
        <w:t xml:space="preserve"> </w:t>
      </w:r>
      <w:r w:rsidRPr="003D7BF6">
        <w:rPr>
          <w:rFonts w:eastAsia="Calibri"/>
          <w:sz w:val="16"/>
        </w:rPr>
        <w:t>philosophers</w:t>
      </w:r>
      <w:r w:rsidRPr="003D7BF6">
        <w:rPr>
          <w:sz w:val="16"/>
        </w:rPr>
        <w:t xml:space="preserve"> </w:t>
      </w:r>
      <w:r w:rsidRPr="003D7BF6">
        <w:rPr>
          <w:rFonts w:eastAsia="Calibri"/>
          <w:sz w:val="16"/>
        </w:rPr>
        <w:t>acknowledge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best</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individual</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groups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people</w:t>
      </w:r>
      <w:r w:rsidRPr="003D7BF6">
        <w:rPr>
          <w:sz w:val="16"/>
        </w:rPr>
        <w:t>’</w:t>
      </w:r>
      <w:r w:rsidRPr="003D7BF6">
        <w:rPr>
          <w:rFonts w:eastAsia="Calibri"/>
          <w:sz w:val="16"/>
        </w:rPr>
        <w:t>s</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terms</w:t>
      </w:r>
      <w:r w:rsidRPr="003D7BF6">
        <w:rPr>
          <w:sz w:val="16"/>
        </w:rPr>
        <w:t xml:space="preserve"> (</w:t>
      </w:r>
      <w:r w:rsidRPr="003D7BF6">
        <w:rPr>
          <w:rFonts w:eastAsia="Calibri"/>
          <w:sz w:val="16"/>
        </w:rPr>
        <w:t>Parfit</w:t>
      </w:r>
      <w:r w:rsidRPr="003D7BF6">
        <w:rPr>
          <w:sz w:val="16"/>
        </w:rPr>
        <w:t xml:space="preserve"> 1984; </w:t>
      </w:r>
      <w:r w:rsidRPr="003D7BF6">
        <w:rPr>
          <w:rFonts w:eastAsia="Calibri"/>
          <w:sz w:val="16"/>
        </w:rPr>
        <w:t>Reiman</w:t>
      </w:r>
      <w:r w:rsidRPr="003D7BF6">
        <w:rPr>
          <w:sz w:val="16"/>
        </w:rPr>
        <w:t xml:space="preserve"> 2007; </w:t>
      </w:r>
      <w:r w:rsidRPr="003D7BF6">
        <w:rPr>
          <w:rFonts w:eastAsia="Calibri"/>
          <w:sz w:val="16"/>
        </w:rPr>
        <w:t>McMahan</w:t>
      </w:r>
      <w:r w:rsidRPr="003D7BF6">
        <w:rPr>
          <w:sz w:val="16"/>
        </w:rPr>
        <w:t xml:space="preserve"> 2009). </w:t>
      </w:r>
      <w:r w:rsidRPr="003D7BF6">
        <w:rPr>
          <w:rFonts w:eastAsia="Calibri"/>
          <w:sz w:val="16"/>
        </w:rPr>
        <w:t>Jeff</w:t>
      </w:r>
      <w:r w:rsidRPr="003D7BF6">
        <w:rPr>
          <w:sz w:val="16"/>
        </w:rPr>
        <w:t xml:space="preserve"> </w:t>
      </w:r>
      <w:r w:rsidRPr="003D7BF6">
        <w:rPr>
          <w:rFonts w:eastAsia="Calibri"/>
          <w:sz w:val="16"/>
        </w:rPr>
        <w:t>McMahan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writes</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one</w:t>
      </w:r>
      <w:r w:rsidRPr="003D7BF6">
        <w:rPr>
          <w:sz w:val="16"/>
        </w:rPr>
        <w:t>’</w:t>
      </w:r>
      <w:r w:rsidRPr="003D7BF6">
        <w:rPr>
          <w:rFonts w:eastAsia="Calibri"/>
          <w:sz w:val="16"/>
        </w:rPr>
        <w:t>s</w:t>
      </w:r>
      <w:r w:rsidRPr="003D7BF6">
        <w:rPr>
          <w:sz w:val="16"/>
        </w:rPr>
        <w:t xml:space="preserve"> </w:t>
      </w:r>
      <w:r w:rsidRPr="003D7BF6">
        <w:rPr>
          <w:rFonts w:eastAsia="Calibri"/>
          <w:sz w:val="16"/>
        </w:rPr>
        <w:t>choice</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exists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independently</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choice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whose</w:t>
      </w:r>
      <w:r w:rsidRPr="003D7BF6">
        <w:rPr>
          <w:sz w:val="16"/>
        </w:rPr>
        <w:t xml:space="preserve"> </w:t>
      </w:r>
      <w:r w:rsidRPr="003D7BF6">
        <w:rPr>
          <w:rFonts w:eastAsia="Calibri"/>
          <w:sz w:val="16"/>
        </w:rPr>
        <w:t>sake</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acting</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causing</w:t>
      </w:r>
      <w:r w:rsidRPr="003D7BF6">
        <w:rPr>
          <w:sz w:val="16"/>
        </w:rPr>
        <w:t xml:space="preserve"> </w:t>
      </w:r>
      <w:r w:rsidRPr="003D7BF6">
        <w:rPr>
          <w:rFonts w:eastAsia="Calibri"/>
          <w:sz w:val="16"/>
        </w:rPr>
        <w:t>him</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her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 </w:t>
      </w:r>
      <w:r w:rsidRPr="003D7BF6">
        <w:rPr>
          <w:rFonts w:eastAsia="Calibri"/>
          <w:sz w:val="16"/>
        </w:rPr>
        <w:t>it</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individual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 </w:t>
      </w:r>
      <w:r w:rsidRPr="003D7BF6">
        <w:rPr>
          <w:rFonts w:eastAsia="Calibri"/>
          <w:sz w:val="16"/>
        </w:rPr>
        <w:t>is</w:t>
      </w:r>
      <w:r w:rsidRPr="003D7BF6">
        <w:rPr>
          <w:sz w:val="16"/>
        </w:rPr>
        <w:t xml:space="preserve"> </w:t>
      </w:r>
      <w:r w:rsidRPr="003D7BF6">
        <w:rPr>
          <w:rFonts w:eastAsia="Calibri"/>
          <w:sz w:val="16"/>
        </w:rPr>
        <w:t>best</w:t>
      </w:r>
      <w:r w:rsidRPr="003D7BF6">
        <w:rPr>
          <w:sz w:val="16"/>
        </w:rPr>
        <w:t xml:space="preserve"> </w:t>
      </w:r>
      <w:r w:rsidRPr="003D7BF6">
        <w:rPr>
          <w:rFonts w:eastAsia="Calibri"/>
          <w:sz w:val="16"/>
        </w:rPr>
        <w:t>considered</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individual</w:t>
      </w:r>
      <w:r w:rsidRPr="003D7BF6">
        <w:rPr>
          <w:sz w:val="16"/>
        </w:rPr>
        <w:t>-</w:t>
      </w:r>
      <w:r w:rsidRPr="003D7BF6">
        <w:rPr>
          <w:rFonts w:eastAsia="Calibri"/>
          <w:sz w:val="16"/>
        </w:rPr>
        <w:t>affecting</w:t>
      </w:r>
      <w:r w:rsidRPr="003D7BF6">
        <w:rPr>
          <w:sz w:val="16"/>
        </w:rPr>
        <w:t xml:space="preserve"> </w:t>
      </w:r>
      <w:r w:rsidRPr="003D7BF6">
        <w:rPr>
          <w:rFonts w:eastAsia="Calibri"/>
          <w:sz w:val="16"/>
        </w:rPr>
        <w:t>reason</w:t>
      </w:r>
      <w:r w:rsidRPr="003D7BF6">
        <w:rPr>
          <w:sz w:val="16"/>
        </w:rPr>
        <w:t>’ (</w:t>
      </w:r>
      <w:r w:rsidRPr="003D7BF6">
        <w:rPr>
          <w:rFonts w:eastAsia="Calibri"/>
          <w:sz w:val="16"/>
        </w:rPr>
        <w:t>McMahan</w:t>
      </w:r>
      <w:r w:rsidRPr="003D7BF6">
        <w:rPr>
          <w:sz w:val="16"/>
        </w:rPr>
        <w:t xml:space="preserve"> 2009, 52). </w:t>
      </w:r>
      <w:r w:rsidRPr="003D7BF6">
        <w:rPr>
          <w:rFonts w:eastAsia="Calibri"/>
          <w:sz w:val="16"/>
        </w:rPr>
        <w:t>Another</w:t>
      </w:r>
      <w:r w:rsidRPr="003D7BF6">
        <w:rPr>
          <w:sz w:val="16"/>
        </w:rPr>
        <w:t xml:space="preserve"> </w:t>
      </w:r>
      <w:r w:rsidRPr="003D7BF6">
        <w:rPr>
          <w:rFonts w:eastAsia="Calibri"/>
          <w:sz w:val="16"/>
        </w:rPr>
        <w:t>reply</w:t>
      </w:r>
      <w:r w:rsidRPr="003D7BF6">
        <w:rPr>
          <w:sz w:val="16"/>
        </w:rPr>
        <w:t xml:space="preserve"> </w:t>
      </w:r>
      <w:r w:rsidRPr="003D7BF6">
        <w:rPr>
          <w:rFonts w:eastAsia="Calibri"/>
          <w:sz w:val="16"/>
        </w:rPr>
        <w:t>along</w:t>
      </w:r>
      <w:r w:rsidRPr="003D7BF6">
        <w:rPr>
          <w:sz w:val="16"/>
        </w:rPr>
        <w:t xml:space="preserve"> </w:t>
      </w:r>
      <w:r w:rsidRPr="003D7BF6">
        <w:rPr>
          <w:rFonts w:eastAsia="Calibri"/>
          <w:sz w:val="16"/>
        </w:rPr>
        <w:t>similar</w:t>
      </w:r>
      <w:r w:rsidRPr="003D7BF6">
        <w:rPr>
          <w:sz w:val="16"/>
        </w:rPr>
        <w:t xml:space="preserve"> </w:t>
      </w:r>
      <w:r w:rsidRPr="003D7BF6">
        <w:rPr>
          <w:rFonts w:eastAsia="Calibri"/>
          <w:sz w:val="16"/>
        </w:rPr>
        <w:t>lines</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appeal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lost</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foregone</w:t>
      </w:r>
      <w:r w:rsidRPr="003D7BF6">
        <w:rPr>
          <w:sz w:val="16"/>
        </w:rPr>
        <w:t xml:space="preserve"> </w:t>
      </w:r>
      <w:r w:rsidRPr="003D7BF6">
        <w:rPr>
          <w:rFonts w:eastAsia="Calibri"/>
          <w:sz w:val="16"/>
        </w:rPr>
        <w:t>when</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bring</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next</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several</w:t>
      </w:r>
      <w:r w:rsidRPr="003D7BF6">
        <w:rPr>
          <w:sz w:val="16"/>
        </w:rPr>
        <w:t xml:space="preserve"> </w:t>
      </w:r>
      <w:r w:rsidRPr="003D7BF6">
        <w:rPr>
          <w:rFonts w:eastAsia="Calibri"/>
          <w:sz w:val="16"/>
        </w:rPr>
        <w:t>next</w:t>
      </w:r>
      <w:r w:rsidRPr="003D7BF6">
        <w:rPr>
          <w:sz w:val="16"/>
        </w:rPr>
        <w:t xml:space="preserve">) </w:t>
      </w:r>
      <w:r w:rsidRPr="003D7BF6">
        <w:rPr>
          <w:rFonts w:eastAsia="Calibri"/>
          <w:sz w:val="16"/>
        </w:rPr>
        <w:t>generations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ex</w:t>
      </w:r>
      <w:r w:rsidRPr="003D7BF6">
        <w:rPr>
          <w:sz w:val="16"/>
        </w:rPr>
        <w:t xml:space="preserve"> </w:t>
      </w:r>
      <w:r w:rsidRPr="003D7BF6">
        <w:rPr>
          <w:rFonts w:eastAsia="Calibri"/>
          <w:sz w:val="16"/>
        </w:rPr>
        <w:t>hypothesi</w:t>
      </w:r>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positive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better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worse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fewer</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definition</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creation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deprive</w:t>
      </w:r>
      <w:r w:rsidRPr="003D7BF6">
        <w:rPr>
          <w:sz w:val="16"/>
        </w:rPr>
        <w:t xml:space="preserve">’ </w:t>
      </w:r>
      <w:r w:rsidRPr="003D7BF6">
        <w:rPr>
          <w:rFonts w:eastAsia="Calibri"/>
          <w:sz w:val="16"/>
        </w:rPr>
        <w:t>billions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opportunity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live</w:t>
      </w:r>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reduce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amount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killing</w:t>
      </w:r>
      <w:r w:rsidRPr="003D7BF6">
        <w:rPr>
          <w:sz w:val="16"/>
        </w:rPr>
        <w:t xml:space="preserve"> </w:t>
      </w:r>
      <w:r w:rsidRPr="003D7BF6">
        <w:rPr>
          <w:rFonts w:eastAsia="Calibri"/>
          <w:sz w:val="16"/>
        </w:rPr>
        <w:t>already</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much</w:t>
      </w:r>
      <w:r w:rsidRPr="003D7BF6">
        <w:rPr>
          <w:sz w:val="16"/>
        </w:rPr>
        <w:t xml:space="preserve"> </w:t>
      </w:r>
      <w:r w:rsidRPr="003D7BF6">
        <w:rPr>
          <w:rFonts w:eastAsia="Calibri"/>
          <w:sz w:val="16"/>
        </w:rPr>
        <w:t>vaster</w:t>
      </w:r>
      <w:r w:rsidRPr="003D7BF6">
        <w:rPr>
          <w:sz w:val="16"/>
        </w:rPr>
        <w:t xml:space="preserve"> </w:t>
      </w:r>
      <w:r w:rsidRPr="003D7BF6">
        <w:rPr>
          <w:rFonts w:eastAsia="Calibri"/>
          <w:sz w:val="16"/>
        </w:rPr>
        <w:t>amount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failing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Both</w:t>
      </w:r>
      <w:r w:rsidRPr="003D7BF6">
        <w:rPr>
          <w:sz w:val="16"/>
        </w:rPr>
        <w:t xml:space="preserve"> </w:t>
      </w:r>
      <w:r w:rsidRPr="003D7BF6">
        <w:rPr>
          <w:rFonts w:eastAsia="Calibri"/>
          <w:sz w:val="16"/>
        </w:rPr>
        <w:t>replies</w:t>
      </w:r>
      <w:r w:rsidRPr="003D7BF6">
        <w:rPr>
          <w:sz w:val="16"/>
        </w:rPr>
        <w:t xml:space="preserve"> </w:t>
      </w:r>
      <w:r w:rsidRPr="003D7BF6">
        <w:rPr>
          <w:rFonts w:eastAsia="Calibri"/>
          <w:sz w:val="16"/>
        </w:rPr>
        <w:t>depend</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recall</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contractualism</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values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own</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himself</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although</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strong</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destroy</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flow</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good</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less</w:t>
      </w:r>
      <w:r w:rsidRPr="003D7BF6">
        <w:rPr>
          <w:sz w:val="16"/>
        </w:rPr>
        <w:t xml:space="preserve">’ (104). </w:t>
      </w:r>
      <w:r w:rsidRPr="003D7BF6">
        <w:rPr>
          <w:rFonts w:eastAsia="Calibri"/>
          <w:sz w:val="16"/>
        </w:rPr>
        <w:t>In</w:t>
      </w:r>
      <w:r w:rsidRPr="003D7BF6">
        <w:rPr>
          <w:sz w:val="16"/>
        </w:rPr>
        <w:t xml:space="preserve"> </w:t>
      </w:r>
      <w:r w:rsidRPr="003D7BF6">
        <w:rPr>
          <w:rFonts w:eastAsia="Calibri"/>
          <w:sz w:val="16"/>
        </w:rPr>
        <w:t>contractualism</w:t>
      </w:r>
      <w:r w:rsidRPr="003D7BF6">
        <w:rPr>
          <w:sz w:val="16"/>
        </w:rPr>
        <w:t xml:space="preserve">, </w:t>
      </w:r>
      <w:r w:rsidRPr="003D7BF6">
        <w:rPr>
          <w:rFonts w:eastAsia="Calibri"/>
          <w:sz w:val="16"/>
        </w:rPr>
        <w:t>something</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unless</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Thus</w:t>
      </w:r>
      <w:r w:rsidRPr="003D7BF6">
        <w:rPr>
          <w:sz w:val="16"/>
        </w:rPr>
        <w:t xml:space="preserve">, </w:t>
      </w:r>
      <w:r w:rsidRPr="003D7BF6">
        <w:rPr>
          <w:rFonts w:eastAsia="Calibri"/>
          <w:sz w:val="16"/>
        </w:rPr>
        <w:t>neither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creating</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particular</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nor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writ</w:t>
      </w:r>
      <w:r w:rsidRPr="003D7BF6">
        <w:rPr>
          <w:sz w:val="16"/>
        </w:rPr>
        <w:t xml:space="preserve"> </w:t>
      </w:r>
      <w:r w:rsidRPr="003D7BF6">
        <w:rPr>
          <w:rFonts w:eastAsia="Calibri"/>
          <w:sz w:val="16"/>
        </w:rPr>
        <w:t>large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own</w:t>
      </w:r>
      <w:r w:rsidRPr="003D7BF6">
        <w:rPr>
          <w:sz w:val="16"/>
        </w:rPr>
        <w:t xml:space="preserve"> </w:t>
      </w:r>
      <w:r w:rsidRPr="003D7BF6">
        <w:rPr>
          <w:rFonts w:eastAsia="Calibri"/>
          <w:sz w:val="16"/>
        </w:rPr>
        <w:t>provide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permitting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deprive</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opportunity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live</w:t>
      </w:r>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either</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failing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either</w:t>
      </w:r>
      <w:r w:rsidRPr="003D7BF6">
        <w:rPr>
          <w:sz w:val="16"/>
        </w:rPr>
        <w:t xml:space="preserve"> </w:t>
      </w:r>
      <w:r w:rsidRPr="003D7BF6">
        <w:rPr>
          <w:rFonts w:eastAsia="Calibri"/>
          <w:sz w:val="16"/>
        </w:rPr>
        <w:t>particular</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general</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provide</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Although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lost</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explaining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wrongness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knowledge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possibility</w:t>
      </w:r>
      <w:r w:rsidRPr="003D7BF6">
        <w:rPr>
          <w:sz w:val="16"/>
        </w:rPr>
        <w:t xml:space="preserve"> </w:t>
      </w:r>
      <w:r w:rsidRPr="003D7BF6">
        <w:rPr>
          <w:rFonts w:eastAsia="Calibri"/>
          <w:sz w:val="16"/>
        </w:rPr>
        <w:t>later</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section</w:t>
      </w:r>
      <w:r w:rsidRPr="003D7BF6">
        <w:rPr>
          <w:sz w:val="16"/>
        </w:rPr>
        <w:t xml:space="preserve"> (</w:t>
      </w:r>
      <w:r w:rsidRPr="003D7BF6">
        <w:rPr>
          <w:rFonts w:eastAsia="Calibri"/>
          <w:sz w:val="16"/>
        </w:rPr>
        <w:t>d</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first</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move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per</w:t>
      </w:r>
      <w:r w:rsidRPr="003D7BF6">
        <w:rPr>
          <w:sz w:val="16"/>
        </w:rPr>
        <w:t xml:space="preserve"> </w:t>
      </w:r>
      <w:r w:rsidRPr="003D7BF6">
        <w:rPr>
          <w:rFonts w:eastAsia="Calibri"/>
          <w:sz w:val="16"/>
        </w:rPr>
        <w:t>se</w:t>
      </w:r>
      <w:r w:rsidRPr="003D7BF6">
        <w:rPr>
          <w:sz w:val="16"/>
        </w:rPr>
        <w:t xml:space="preserve">. 2.2. </w:t>
      </w:r>
      <w:r w:rsidRPr="00BB3C06">
        <w:rPr>
          <w:rStyle w:val="Emphasis"/>
          <w:rFonts w:eastAsia="Calibri"/>
          <w:highlight w:val="green"/>
        </w:rPr>
        <w:t>It</w:t>
      </w:r>
      <w:r w:rsidRPr="00BB3C06">
        <w:rPr>
          <w:rStyle w:val="Emphasis"/>
          <w:highlight w:val="green"/>
        </w:rPr>
        <w:t xml:space="preserve"> </w:t>
      </w:r>
      <w:r w:rsidRPr="00BB3C06">
        <w:rPr>
          <w:rStyle w:val="Emphasis"/>
          <w:rFonts w:eastAsia="Calibri"/>
          <w:highlight w:val="green"/>
        </w:rPr>
        <w:t>would</w:t>
      </w:r>
      <w:r w:rsidRPr="00BB3C06">
        <w:rPr>
          <w:rStyle w:val="Emphasis"/>
          <w:highlight w:val="green"/>
        </w:rPr>
        <w:t xml:space="preserve"> </w:t>
      </w:r>
      <w:r w:rsidRPr="00BB3C06">
        <w:rPr>
          <w:rStyle w:val="Emphasis"/>
          <w:rFonts w:eastAsia="Calibri"/>
          <w:highlight w:val="green"/>
        </w:rPr>
        <w:t>mean</w:t>
      </w:r>
      <w:r w:rsidRPr="00BB3C06">
        <w:rPr>
          <w:rStyle w:val="Emphasis"/>
          <w:highlight w:val="green"/>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loss</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only</w:t>
      </w:r>
      <w:r w:rsidRPr="00BB3C06">
        <w:rPr>
          <w:rStyle w:val="Emphasis"/>
          <w:highlight w:val="green"/>
        </w:rPr>
        <w:t xml:space="preserve"> </w:t>
      </w:r>
      <w:r w:rsidRPr="00BB3C06">
        <w:rPr>
          <w:rStyle w:val="Emphasis"/>
          <w:rFonts w:eastAsia="Calibri"/>
          <w:highlight w:val="green"/>
        </w:rPr>
        <w:t>known</w:t>
      </w:r>
      <w:r w:rsidRPr="00BB3C06">
        <w:rPr>
          <w:rStyle w:val="Emphasis"/>
          <w:highlight w:val="green"/>
        </w:rPr>
        <w:t xml:space="preserve"> </w:t>
      </w:r>
      <w:r w:rsidRPr="00BB3C06">
        <w:rPr>
          <w:rStyle w:val="Emphasis"/>
          <w:rFonts w:eastAsia="Calibri"/>
          <w:highlight w:val="green"/>
        </w:rPr>
        <w:t>form</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intelligent</w:t>
      </w:r>
      <w:r w:rsidRPr="00BB3C06">
        <w:rPr>
          <w:rStyle w:val="Emphasis"/>
          <w:highlight w:val="green"/>
        </w:rPr>
        <w:t xml:space="preserve"> </w:t>
      </w:r>
      <w:r w:rsidRPr="00BB3C06">
        <w:rPr>
          <w:rStyle w:val="Emphasis"/>
          <w:rFonts w:eastAsia="Calibri"/>
          <w:highlight w:val="green"/>
        </w:rPr>
        <w:t>life</w:t>
      </w:r>
      <w:r w:rsidRPr="00BB3C06">
        <w:rPr>
          <w:rStyle w:val="Emphasis"/>
          <w:highlight w:val="gree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occur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known</w:t>
      </w:r>
      <w:r w:rsidRPr="003D7BF6">
        <w:rPr>
          <w:sz w:val="16"/>
        </w:rPr>
        <w:t xml:space="preserve">) </w:t>
      </w:r>
      <w:r w:rsidRPr="003D7BF6">
        <w:rPr>
          <w:rFonts w:eastAsia="Calibri"/>
          <w:sz w:val="16"/>
        </w:rPr>
        <w:t>form</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knowledge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civilization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form</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has</w:t>
      </w:r>
      <w:r w:rsidRPr="003D7BF6">
        <w:rPr>
          <w:sz w:val="16"/>
        </w:rPr>
        <w:t xml:space="preserve"> </w:t>
      </w:r>
      <w:r w:rsidRPr="003D7BF6">
        <w:rPr>
          <w:rFonts w:eastAsia="Calibri"/>
          <w:sz w:val="16"/>
        </w:rPr>
        <w:t>created</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here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destroy</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individual</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heritage</w:t>
      </w:r>
      <w:r w:rsidRPr="003D7BF6">
        <w:rPr>
          <w:sz w:val="16"/>
        </w:rPr>
        <w:t xml:space="preserve"> </w:t>
      </w:r>
      <w:r w:rsidRPr="003D7BF6">
        <w:rPr>
          <w:rFonts w:eastAsia="Calibri"/>
          <w:sz w:val="16"/>
        </w:rPr>
        <w:t>monument</w:t>
      </w:r>
      <w:r w:rsidRPr="003D7BF6">
        <w:rPr>
          <w:sz w:val="16"/>
        </w:rPr>
        <w:t xml:space="preserve"> </w:t>
      </w:r>
      <w:r w:rsidRPr="003D7BF6">
        <w:rPr>
          <w:rFonts w:eastAsia="Calibri"/>
          <w:sz w:val="16"/>
        </w:rPr>
        <w:t>like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Sphinx</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advances</w:t>
      </w:r>
      <w:r w:rsidRPr="003D7BF6">
        <w:rPr>
          <w:sz w:val="16"/>
        </w:rPr>
        <w:t xml:space="preserve"> </w:t>
      </w:r>
      <w:r w:rsidRPr="003D7BF6">
        <w:rPr>
          <w:rFonts w:eastAsia="Calibri"/>
          <w:sz w:val="16"/>
        </w:rPr>
        <w:t>made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over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past</w:t>
      </w:r>
      <w:r w:rsidRPr="003D7BF6">
        <w:rPr>
          <w:sz w:val="16"/>
        </w:rPr>
        <w:t xml:space="preserve"> </w:t>
      </w:r>
      <w:r w:rsidRPr="003D7BF6">
        <w:rPr>
          <w:rFonts w:eastAsia="Calibri"/>
          <w:sz w:val="16"/>
        </w:rPr>
        <w:t>few</w:t>
      </w:r>
      <w:r w:rsidRPr="003D7BF6">
        <w:rPr>
          <w:sz w:val="16"/>
        </w:rPr>
        <w:t xml:space="preserve"> </w:t>
      </w:r>
      <w:r w:rsidRPr="003D7BF6">
        <w:rPr>
          <w:rFonts w:eastAsia="Calibri"/>
          <w:sz w:val="16"/>
        </w:rPr>
        <w:t>millennia</w:t>
      </w:r>
      <w:r w:rsidRPr="003D7BF6">
        <w:rPr>
          <w:sz w:val="16"/>
        </w:rPr>
        <w:t xml:space="preserve"> </w:t>
      </w:r>
      <w:r w:rsidRPr="003D7BF6">
        <w:rPr>
          <w:rFonts w:eastAsia="Calibri"/>
          <w:sz w:val="16"/>
        </w:rPr>
        <w:t>were</w:t>
      </w:r>
      <w:r w:rsidRPr="003D7BF6">
        <w:rPr>
          <w:sz w:val="16"/>
        </w:rPr>
        <w:t xml:space="preserve"> </w:t>
      </w:r>
      <w:r w:rsidRPr="003D7BF6">
        <w:rPr>
          <w:rFonts w:eastAsia="Calibri"/>
          <w:sz w:val="16"/>
        </w:rPr>
        <w:t>lost</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prevented</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progressing</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related</w:t>
      </w:r>
      <w:r w:rsidRPr="003D7BF6">
        <w:rPr>
          <w:sz w:val="16"/>
        </w:rPr>
        <w:t xml:space="preserve"> </w:t>
      </w:r>
      <w:r w:rsidRPr="003D7BF6">
        <w:rPr>
          <w:rFonts w:eastAsia="Calibri"/>
          <w:sz w:val="16"/>
        </w:rPr>
        <w:t>argument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made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those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feel</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something</w:t>
      </w:r>
      <w:r w:rsidRPr="003D7BF6">
        <w:rPr>
          <w:sz w:val="16"/>
        </w:rPr>
        <w:t xml:space="preserve"> </w:t>
      </w:r>
      <w:r w:rsidRPr="003D7BF6">
        <w:rPr>
          <w:rFonts w:eastAsia="Calibri"/>
          <w:sz w:val="16"/>
        </w:rPr>
        <w:t>special</w:t>
      </w:r>
      <w:r w:rsidRPr="003D7BF6">
        <w:rPr>
          <w:sz w:val="16"/>
        </w:rPr>
        <w:t xml:space="preserve"> </w:t>
      </w:r>
      <w:r w:rsidRPr="003D7BF6">
        <w:rPr>
          <w:rFonts w:eastAsia="Calibri"/>
          <w:sz w:val="16"/>
        </w:rPr>
        <w:t>about</w:t>
      </w:r>
      <w:r w:rsidRPr="003D7BF6">
        <w:rPr>
          <w:sz w:val="16"/>
        </w:rPr>
        <w:t xml:space="preserve"> </w:t>
      </w:r>
      <w:r w:rsidRPr="00BB3C06">
        <w:rPr>
          <w:rStyle w:val="StyleUnderline"/>
          <w:rFonts w:eastAsia="Calibri"/>
          <w:highlight w:val="green"/>
        </w:rPr>
        <w:t>humans</w:t>
      </w:r>
      <w:r w:rsidRPr="00BB3C06">
        <w:rPr>
          <w:rStyle w:val="StyleUnderline"/>
          <w:highlight w:val="green"/>
        </w:rPr>
        <w:t xml:space="preserve">’ </w:t>
      </w:r>
      <w:r w:rsidRPr="00BB3C06">
        <w:rPr>
          <w:rStyle w:val="StyleUnderline"/>
          <w:rFonts w:eastAsia="Calibri"/>
          <w:highlight w:val="green"/>
        </w:rPr>
        <w:t>capacity</w:t>
      </w:r>
      <w:r w:rsidRPr="00BB3C06">
        <w:rPr>
          <w:rStyle w:val="StyleUnderline"/>
          <w:highlight w:val="green"/>
        </w:rPr>
        <w:t xml:space="preserve"> </w:t>
      </w:r>
      <w:r w:rsidRPr="00BB3C06">
        <w:rPr>
          <w:rStyle w:val="StyleUnderline"/>
          <w:rFonts w:eastAsia="Calibri"/>
          <w:highlight w:val="green"/>
        </w:rPr>
        <w:t>for</w:t>
      </w:r>
      <w:r w:rsidRPr="00BB3C06">
        <w:rPr>
          <w:rStyle w:val="StyleUnderline"/>
          <w:highlight w:val="green"/>
        </w:rPr>
        <w:t xml:space="preserve"> </w:t>
      </w:r>
      <w:r w:rsidRPr="00BB3C06">
        <w:rPr>
          <w:rStyle w:val="StyleUnderline"/>
          <w:rFonts w:eastAsia="Calibri"/>
          <w:highlight w:val="green"/>
        </w:rPr>
        <w:t>rationality</w:t>
      </w:r>
      <w:r w:rsidRPr="00BB3C06">
        <w:rPr>
          <w:sz w:val="16"/>
          <w:highlight w:val="green"/>
        </w:rPr>
        <w:t xml:space="preserve"> </w:t>
      </w:r>
      <w:r w:rsidRPr="003D7BF6">
        <w:rPr>
          <w:rFonts w:eastAsia="Calibri"/>
          <w:sz w:val="16"/>
        </w:rPr>
        <w:t>which</w:t>
      </w:r>
      <w:r w:rsidRPr="003D7BF6">
        <w:rPr>
          <w:sz w:val="16"/>
        </w:rPr>
        <w:t xml:space="preserve"> </w:t>
      </w:r>
      <w:r w:rsidRPr="00BB3C06">
        <w:rPr>
          <w:rStyle w:val="StyleUnderline"/>
          <w:rFonts w:eastAsia="Calibri"/>
          <w:highlight w:val="green"/>
        </w:rPr>
        <w:t>is</w:t>
      </w:r>
      <w:r w:rsidRPr="00BB3C06">
        <w:rPr>
          <w:rStyle w:val="StyleUnderline"/>
          <w:highlight w:val="green"/>
        </w:rPr>
        <w:t xml:space="preserve"> </w:t>
      </w:r>
      <w:r w:rsidRPr="00BB3C06">
        <w:rPr>
          <w:rStyle w:val="StyleUnderline"/>
          <w:rFonts w:eastAsia="Calibri"/>
          <w:highlight w:val="green"/>
        </w:rPr>
        <w:t>valuable</w:t>
      </w:r>
      <w:r w:rsidRPr="00BB3C06">
        <w:rPr>
          <w:rStyle w:val="StyleUnderline"/>
          <w:highlight w:val="green"/>
        </w:rPr>
        <w:t xml:space="preserve"> </w:t>
      </w:r>
      <w:r w:rsidRPr="00BB3C06">
        <w:rPr>
          <w:rStyle w:val="StyleUnderline"/>
          <w:rFonts w:eastAsia="Calibri"/>
          <w:highlight w:val="green"/>
        </w:rPr>
        <w:t>in</w:t>
      </w:r>
      <w:r w:rsidRPr="00BB3C06">
        <w:rPr>
          <w:rStyle w:val="StyleUnderline"/>
          <w:highlight w:val="green"/>
        </w:rPr>
        <w:t xml:space="preserve"> </w:t>
      </w:r>
      <w:r w:rsidRPr="00BB3C06">
        <w:rPr>
          <w:rStyle w:val="StyleUnderline"/>
          <w:rFonts w:eastAsia="Calibri"/>
          <w:highlight w:val="green"/>
        </w:rPr>
        <w:t>itself</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intelligent</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know</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end</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admit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struggle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fully</w:t>
      </w:r>
      <w:r w:rsidRPr="003D7BF6">
        <w:rPr>
          <w:sz w:val="16"/>
        </w:rPr>
        <w:t xml:space="preserve"> </w:t>
      </w:r>
      <w:r w:rsidRPr="003D7BF6">
        <w:rPr>
          <w:rFonts w:eastAsia="Calibri"/>
          <w:sz w:val="16"/>
        </w:rPr>
        <w:t>appreciate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me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Henry</w:t>
      </w:r>
      <w:r w:rsidRPr="003D7BF6">
        <w:rPr>
          <w:sz w:val="16"/>
        </w:rPr>
        <w:t xml:space="preserve"> </w:t>
      </w:r>
      <w:r w:rsidRPr="003D7BF6">
        <w:rPr>
          <w:rFonts w:eastAsia="Calibri"/>
          <w:sz w:val="16"/>
        </w:rPr>
        <w:t>Sidgwick</w:t>
      </w:r>
      <w:r w:rsidRPr="003D7BF6">
        <w:rPr>
          <w:sz w:val="16"/>
        </w:rPr>
        <w:t xml:space="preserve"> </w:t>
      </w:r>
      <w:r w:rsidRPr="003D7BF6">
        <w:rPr>
          <w:rFonts w:eastAsia="Calibri"/>
          <w:sz w:val="16"/>
        </w:rPr>
        <w:t>was</w:t>
      </w:r>
      <w:r w:rsidRPr="003D7BF6">
        <w:rPr>
          <w:sz w:val="16"/>
        </w:rPr>
        <w:t xml:space="preserve"> </w:t>
      </w:r>
      <w:r w:rsidRPr="003D7BF6">
        <w:rPr>
          <w:rFonts w:eastAsia="Calibri"/>
          <w:sz w:val="16"/>
        </w:rPr>
        <w:t>correct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thinking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things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important</w:t>
      </w:r>
      <w:r w:rsidRPr="003D7BF6">
        <w:rPr>
          <w:sz w:val="16"/>
        </w:rPr>
        <w:t xml:space="preserve"> </w:t>
      </w:r>
      <w:r w:rsidRPr="003D7BF6">
        <w:rPr>
          <w:rFonts w:eastAsia="Calibri"/>
          <w:sz w:val="16"/>
        </w:rPr>
        <w:t>insofar</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important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Sidgwick</w:t>
      </w:r>
      <w:r w:rsidRPr="003D7BF6">
        <w:rPr>
          <w:sz w:val="16"/>
        </w:rPr>
        <w:t xml:space="preserve"> 1874, </w:t>
      </w:r>
      <w:r w:rsidRPr="003D7BF6">
        <w:rPr>
          <w:rFonts w:eastAsia="Calibri"/>
          <w:sz w:val="16"/>
        </w:rPr>
        <w:t>I</w:t>
      </w:r>
      <w:r w:rsidRPr="003D7BF6">
        <w:rPr>
          <w:sz w:val="16"/>
        </w:rPr>
        <w:t>.</w:t>
      </w:r>
      <w:r w:rsidRPr="003D7BF6">
        <w:rPr>
          <w:rFonts w:eastAsia="Calibri"/>
          <w:sz w:val="16"/>
        </w:rPr>
        <w:t>IX</w:t>
      </w:r>
      <w:r w:rsidRPr="003D7BF6">
        <w:rPr>
          <w:sz w:val="16"/>
        </w:rPr>
        <w:t xml:space="preserve">.4).5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form</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intelligent</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lament</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intelligent</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form</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capable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appreciating</w:t>
      </w:r>
      <w:r w:rsidRPr="003D7BF6">
        <w:rPr>
          <w:sz w:val="16"/>
        </w:rPr>
        <w:t xml:space="preserve"> </w:t>
      </w:r>
      <w:r w:rsidRPr="003D7BF6">
        <w:rPr>
          <w:rFonts w:eastAsia="Calibri"/>
          <w:sz w:val="16"/>
        </w:rPr>
        <w:t>intelligence</w:t>
      </w:r>
      <w:r w:rsidRPr="003D7BF6">
        <w:rPr>
          <w:sz w:val="16"/>
        </w:rPr>
        <w:t xml:space="preserve">? </w:t>
      </w:r>
      <w:r w:rsidRPr="003D7BF6">
        <w:rPr>
          <w:rFonts w:eastAsia="Calibri"/>
          <w:sz w:val="16"/>
        </w:rPr>
        <w:t>Similarly</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capacity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appreciate</w:t>
      </w:r>
      <w:r w:rsidRPr="003D7BF6">
        <w:rPr>
          <w:sz w:val="16"/>
        </w:rPr>
        <w:t xml:space="preserve"> </w:t>
      </w:r>
      <w:r w:rsidRPr="003D7BF6">
        <w:rPr>
          <w:rFonts w:eastAsia="Calibri"/>
          <w:sz w:val="16"/>
        </w:rPr>
        <w:t>historic</w:t>
      </w:r>
      <w:r w:rsidRPr="003D7BF6">
        <w:rPr>
          <w:sz w:val="16"/>
        </w:rPr>
        <w:t xml:space="preserve"> </w:t>
      </w:r>
      <w:r w:rsidRPr="003D7BF6">
        <w:rPr>
          <w:rFonts w:eastAsia="Calibri"/>
          <w:sz w:val="16"/>
        </w:rPr>
        <w:t>monuments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civil</w:t>
      </w:r>
      <w:r w:rsidRPr="003D7BF6">
        <w:rPr>
          <w:sz w:val="16"/>
        </w:rPr>
        <w:t xml:space="preserve"> </w:t>
      </w:r>
      <w:r w:rsidRPr="003D7BF6">
        <w:rPr>
          <w:rFonts w:eastAsia="Calibri"/>
          <w:sz w:val="16"/>
        </w:rPr>
        <w:t>progress</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negatively</w:t>
      </w:r>
      <w:r w:rsidRPr="003D7BF6">
        <w:rPr>
          <w:sz w:val="16"/>
        </w:rPr>
        <w:t xml:space="preserve"> </w:t>
      </w:r>
      <w:r w:rsidRPr="003D7BF6">
        <w:rPr>
          <w:rFonts w:eastAsia="Calibri"/>
          <w:sz w:val="16"/>
        </w:rPr>
        <w:t>affected</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notice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?6 </w:t>
      </w:r>
      <w:r w:rsidRPr="003D7BF6">
        <w:rPr>
          <w:rFonts w:eastAsia="Calibri"/>
          <w:sz w:val="16"/>
        </w:rPr>
        <w:t>However</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nothing</w:t>
      </w:r>
      <w:r w:rsidRPr="003D7BF6">
        <w:rPr>
          <w:sz w:val="16"/>
        </w:rPr>
        <w:t xml:space="preserve"> </w:t>
      </w:r>
      <w:r w:rsidRPr="003D7BF6">
        <w:rPr>
          <w:rFonts w:eastAsia="Calibri"/>
          <w:sz w:val="16"/>
        </w:rPr>
        <w:t>special</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rationality</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try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nonhuman</w:t>
      </w:r>
      <w:r w:rsidRPr="003D7BF6">
        <w:rPr>
          <w:sz w:val="16"/>
        </w:rPr>
        <w:t xml:space="preserve"> </w:t>
      </w:r>
      <w:r w:rsidRPr="003D7BF6">
        <w:rPr>
          <w:rFonts w:eastAsia="Calibri"/>
          <w:sz w:val="16"/>
        </w:rPr>
        <w:t>animal</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well</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earlier</w:t>
      </w:r>
      <w:r w:rsidRPr="003D7BF6">
        <w:rPr>
          <w:sz w:val="16"/>
        </w:rPr>
        <w:t xml:space="preserve"> </w:t>
      </w:r>
      <w:r w:rsidRPr="003D7BF6">
        <w:rPr>
          <w:rFonts w:eastAsia="Calibri"/>
          <w:sz w:val="16"/>
        </w:rPr>
        <w:t>examples</w:t>
      </w:r>
      <w:r w:rsidRPr="003D7BF6">
        <w:rPr>
          <w:sz w:val="16"/>
        </w:rPr>
        <w:t xml:space="preserve">, </w:t>
      </w:r>
      <w:r w:rsidRPr="003D7BF6">
        <w:rPr>
          <w:rFonts w:eastAsia="Calibri"/>
          <w:sz w:val="16"/>
        </w:rPr>
        <w:t>must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somehow</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were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though</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whom</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understand</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impersonally</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concerned</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wrongness</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badness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must</w:t>
      </w:r>
      <w:r w:rsidRPr="003D7BF6">
        <w:rPr>
          <w:sz w:val="16"/>
        </w:rPr>
        <w:t xml:space="preserve"> </w:t>
      </w:r>
      <w:r w:rsidRPr="003D7BF6">
        <w:rPr>
          <w:rFonts w:eastAsia="Calibri"/>
          <w:sz w:val="16"/>
        </w:rPr>
        <w:t>ask</w:t>
      </w:r>
      <w:r w:rsidRPr="003D7BF6">
        <w:rPr>
          <w:sz w:val="16"/>
        </w:rPr>
        <w:t xml:space="preserve"> </w:t>
      </w:r>
      <w:r w:rsidRPr="003D7BF6">
        <w:rPr>
          <w:rFonts w:eastAsia="Calibri"/>
          <w:sz w:val="16"/>
        </w:rPr>
        <w:t>whether</w:t>
      </w:r>
      <w:r w:rsidRPr="003D7BF6">
        <w:rPr>
          <w:sz w:val="16"/>
        </w:rPr>
        <w:t xml:space="preserve"> </w:t>
      </w:r>
      <w:r w:rsidRPr="003D7BF6">
        <w:rPr>
          <w:rFonts w:eastAsia="Calibri"/>
          <w:sz w:val="16"/>
        </w:rPr>
        <w:t>something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impacts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w:t>
      </w:r>
      <w:r w:rsidRPr="003D7BF6">
        <w:rPr>
          <w:rFonts w:eastAsia="Calibri"/>
          <w:sz w:val="16"/>
        </w:rPr>
        <w:t>s</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status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claims</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saw</w:t>
      </w:r>
      <w:r w:rsidRPr="003D7BF6">
        <w:rPr>
          <w:sz w:val="16"/>
        </w:rPr>
        <w:t xml:space="preserve"> </w:t>
      </w:r>
      <w:r w:rsidRPr="003D7BF6">
        <w:rPr>
          <w:rFonts w:eastAsia="Calibri"/>
          <w:sz w:val="16"/>
        </w:rPr>
        <w:t>earlier</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contractualist</w:t>
      </w:r>
      <w:r w:rsidRPr="003D7BF6">
        <w:rPr>
          <w:sz w:val="16"/>
        </w:rPr>
        <w:t xml:space="preserve"> </w:t>
      </w:r>
      <w:r w:rsidRPr="003D7BF6">
        <w:rPr>
          <w:rFonts w:eastAsia="Calibri"/>
          <w:sz w:val="16"/>
        </w:rPr>
        <w:t>framework</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must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order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provide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reasonable</w:t>
      </w:r>
      <w:r w:rsidRPr="003D7BF6">
        <w:rPr>
          <w:sz w:val="16"/>
        </w:rPr>
        <w:t xml:space="preserve"> </w:t>
      </w:r>
      <w:r w:rsidRPr="003D7BF6">
        <w:rPr>
          <w:rFonts w:eastAsia="Calibri"/>
          <w:sz w:val="16"/>
        </w:rPr>
        <w:t>rejection</w:t>
      </w:r>
      <w:r w:rsidRPr="003D7BF6">
        <w:rPr>
          <w:sz w:val="16"/>
        </w:rPr>
        <w:t xml:space="preserve"> (</w:t>
      </w:r>
      <w:r w:rsidRPr="003D7BF6">
        <w:rPr>
          <w:rFonts w:eastAsia="Calibri"/>
          <w:sz w:val="16"/>
        </w:rPr>
        <w:t>Scanlon</w:t>
      </w:r>
      <w:r w:rsidRPr="003D7BF6">
        <w:rPr>
          <w:sz w:val="16"/>
        </w:rPr>
        <w:t xml:space="preserve"> 1998, 218–223). </w:t>
      </w:r>
      <w:r w:rsidRPr="003D7BF6">
        <w:rPr>
          <w:rFonts w:eastAsia="Calibri"/>
          <w:sz w:val="16"/>
        </w:rPr>
        <w:t>Since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civilization</w:t>
      </w:r>
      <w:r w:rsidRPr="003D7BF6">
        <w:rPr>
          <w:sz w:val="16"/>
        </w:rPr>
        <w:t xml:space="preserve">, </w:t>
      </w:r>
      <w:r w:rsidRPr="003D7BF6">
        <w:rPr>
          <w:rFonts w:eastAsia="Calibri"/>
          <w:sz w:val="16"/>
        </w:rPr>
        <w:t>intelligent</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biodiversity</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per</w:t>
      </w:r>
      <w:r w:rsidRPr="003D7BF6">
        <w:rPr>
          <w:sz w:val="16"/>
        </w:rPr>
        <w:t xml:space="preserve"> </w:t>
      </w:r>
      <w:r w:rsidRPr="003D7BF6">
        <w:rPr>
          <w:rFonts w:eastAsia="Calibri"/>
          <w:sz w:val="16"/>
        </w:rPr>
        <w:t>se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standpoint</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used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permitted</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causing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civilization</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biodiversity</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2.3. </w:t>
      </w:r>
      <w:r w:rsidRPr="00BB3C06">
        <w:rPr>
          <w:rStyle w:val="Emphasis"/>
          <w:rFonts w:eastAsia="Calibri"/>
          <w:highlight w:val="green"/>
        </w:rPr>
        <w:t>Existing</w:t>
      </w:r>
      <w:r w:rsidRPr="00BB3C06">
        <w:rPr>
          <w:rStyle w:val="Emphasis"/>
          <w:highlight w:val="green"/>
        </w:rPr>
        <w:t xml:space="preserve"> </w:t>
      </w:r>
      <w:r w:rsidRPr="00BB3C06">
        <w:rPr>
          <w:rStyle w:val="Emphasis"/>
          <w:rFonts w:eastAsia="Calibri"/>
          <w:highlight w:val="green"/>
        </w:rPr>
        <w:t>people</w:t>
      </w:r>
      <w:r w:rsidRPr="00BB3C06">
        <w:rPr>
          <w:rStyle w:val="Emphasis"/>
          <w:highlight w:val="green"/>
        </w:rPr>
        <w:t xml:space="preserve"> </w:t>
      </w:r>
      <w:r w:rsidRPr="00BB3C06">
        <w:rPr>
          <w:rStyle w:val="Emphasis"/>
          <w:rFonts w:eastAsia="Calibri"/>
          <w:highlight w:val="green"/>
        </w:rPr>
        <w:t>would</w:t>
      </w:r>
      <w:r w:rsidRPr="00BB3C06">
        <w:rPr>
          <w:rStyle w:val="Emphasis"/>
          <w:highlight w:val="green"/>
        </w:rPr>
        <w:t xml:space="preserve"> </w:t>
      </w:r>
      <w:r w:rsidRPr="00BB3C06">
        <w:rPr>
          <w:rStyle w:val="Emphasis"/>
          <w:rFonts w:eastAsia="Calibri"/>
          <w:highlight w:val="green"/>
        </w:rPr>
        <w:t>endure</w:t>
      </w:r>
      <w:r w:rsidRPr="00BB3C06">
        <w:rPr>
          <w:rStyle w:val="Emphasis"/>
          <w:highlight w:val="green"/>
        </w:rPr>
        <w:t xml:space="preserve"> </w:t>
      </w:r>
      <w:r w:rsidRPr="00BB3C06">
        <w:rPr>
          <w:rStyle w:val="Emphasis"/>
          <w:rFonts w:eastAsia="Calibri"/>
          <w:highlight w:val="green"/>
        </w:rPr>
        <w:t>physical</w:t>
      </w:r>
      <w:r w:rsidRPr="00BB3C06">
        <w:rPr>
          <w:rStyle w:val="Emphasis"/>
          <w:highlight w:val="green"/>
        </w:rPr>
        <w:t xml:space="preserve"> </w:t>
      </w:r>
      <w:r w:rsidRPr="00BB3C06">
        <w:rPr>
          <w:rStyle w:val="Emphasis"/>
          <w:rFonts w:eastAsia="Calibri"/>
          <w:highlight w:val="green"/>
        </w:rPr>
        <w:t>pain</w:t>
      </w:r>
      <w:r w:rsidRPr="00BB3C06">
        <w:rPr>
          <w:rStyle w:val="Emphasis"/>
          <w:highlight w:val="green"/>
        </w:rPr>
        <w:t xml:space="preserve"> </w:t>
      </w:r>
      <w:r w:rsidRPr="00BB3C06">
        <w:rPr>
          <w:rStyle w:val="Emphasis"/>
          <w:rFonts w:eastAsia="Calibri"/>
          <w:highlight w:val="green"/>
        </w:rPr>
        <w:t>and</w:t>
      </w:r>
      <w:r w:rsidRPr="00AE4834">
        <w:rPr>
          <w:rStyle w:val="Emphasis"/>
        </w:rPr>
        <w:t>/</w:t>
      </w:r>
      <w:r w:rsidRPr="00AE4834">
        <w:rPr>
          <w:rStyle w:val="Emphasis"/>
          <w:rFonts w:eastAsia="Calibri"/>
        </w:rPr>
        <w:t>or</w:t>
      </w:r>
      <w:r w:rsidRPr="00AE4834">
        <w:rPr>
          <w:rStyle w:val="Emphasis"/>
        </w:rPr>
        <w:t xml:space="preserve"> </w:t>
      </w:r>
      <w:r w:rsidRPr="00BB3C06">
        <w:rPr>
          <w:rStyle w:val="Emphasis"/>
          <w:rFonts w:eastAsia="Calibri"/>
          <w:highlight w:val="green"/>
        </w:rPr>
        <w:t>painful</w:t>
      </w:r>
      <w:r w:rsidRPr="00BB3C06">
        <w:rPr>
          <w:rStyle w:val="Emphasis"/>
          <w:highlight w:val="gree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BB3C06">
        <w:rPr>
          <w:rStyle w:val="Emphasis"/>
          <w:rFonts w:eastAsia="Calibri"/>
          <w:highlight w:val="green"/>
        </w:rPr>
        <w:t>premature</w:t>
      </w:r>
      <w:r w:rsidRPr="00BB3C06">
        <w:rPr>
          <w:rStyle w:val="Emphasis"/>
          <w:highlight w:val="green"/>
        </w:rPr>
        <w:t xml:space="preserve"> </w:t>
      </w:r>
      <w:r w:rsidRPr="00BB3C06">
        <w:rPr>
          <w:rStyle w:val="Emphasis"/>
          <w:rFonts w:eastAsia="Calibri"/>
          <w:highlight w:val="green"/>
        </w:rPr>
        <w:t>deaths</w:t>
      </w:r>
      <w:r w:rsidRPr="00BB3C06">
        <w:rPr>
          <w:sz w:val="16"/>
          <w:highlight w:val="green"/>
        </w:rPr>
        <w:t xml:space="preserve"> </w:t>
      </w:r>
      <w:r w:rsidRPr="003D7BF6">
        <w:rPr>
          <w:rFonts w:eastAsia="Calibri"/>
          <w:sz w:val="16"/>
        </w:rPr>
        <w:t>Thinking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ways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come</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brings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fore</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occur</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critical</w:t>
      </w:r>
      <w:r w:rsidRPr="003D7BF6">
        <w:rPr>
          <w:sz w:val="16"/>
        </w:rPr>
        <w:t xml:space="preserve"> </w:t>
      </w:r>
      <w:r w:rsidRPr="003D7BF6">
        <w:rPr>
          <w:rFonts w:eastAsia="Calibri"/>
          <w:sz w:val="16"/>
        </w:rPr>
        <w:t>number</w:t>
      </w:r>
      <w:r w:rsidRPr="003D7BF6">
        <w:rPr>
          <w:sz w:val="16"/>
        </w:rPr>
        <w:t xml:space="preserve"> </w:t>
      </w:r>
      <w:r w:rsidRPr="003D7BF6">
        <w:rPr>
          <w:rFonts w:eastAsia="Calibri"/>
          <w:sz w:val="16"/>
        </w:rPr>
        <w:t>needed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unable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replenish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population</w:t>
      </w:r>
      <w:r w:rsidRPr="003D7BF6">
        <w:rPr>
          <w:sz w:val="16"/>
        </w:rPr>
        <w:t xml:space="preserve">, </w:t>
      </w:r>
      <w:r w:rsidRPr="003D7BF6">
        <w:rPr>
          <w:rFonts w:eastAsia="Calibri"/>
          <w:sz w:val="16"/>
        </w:rPr>
        <w:t>leading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eventual</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underwent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sterilization</w:t>
      </w:r>
      <w:r w:rsidRPr="003D7BF6">
        <w:rPr>
          <w:sz w:val="16"/>
        </w:rPr>
        <w:t xml:space="preserve"> </w:t>
      </w:r>
      <w:r w:rsidRPr="003D7BF6">
        <w:rPr>
          <w:rFonts w:eastAsia="Calibri"/>
          <w:sz w:val="16"/>
        </w:rPr>
        <w:t>procedure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perhaps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come</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anthropogenic</w:t>
      </w:r>
      <w:r w:rsidRPr="003D7BF6">
        <w:rPr>
          <w:sz w:val="16"/>
        </w:rPr>
        <w:t xml:space="preserve"> </w:t>
      </w:r>
      <w:r w:rsidRPr="003D7BF6">
        <w:rPr>
          <w:rFonts w:eastAsia="Calibri"/>
          <w:sz w:val="16"/>
        </w:rPr>
        <w:t>climate</w:t>
      </w:r>
      <w:r w:rsidRPr="003D7BF6">
        <w:rPr>
          <w:sz w:val="16"/>
        </w:rPr>
        <w:t xml:space="preserve"> </w:t>
      </w:r>
      <w:r w:rsidRPr="003D7BF6">
        <w:rPr>
          <w:rFonts w:eastAsia="Calibri"/>
          <w:sz w:val="16"/>
        </w:rPr>
        <w:t>change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massive</w:t>
      </w:r>
      <w:r w:rsidRPr="003D7BF6">
        <w:rPr>
          <w:sz w:val="16"/>
        </w:rPr>
        <w:t xml:space="preserve"> </w:t>
      </w:r>
      <w:r w:rsidRPr="003D7BF6">
        <w:rPr>
          <w:rFonts w:eastAsia="Calibri"/>
          <w:sz w:val="16"/>
        </w:rPr>
        <w:t>asteroid</w:t>
      </w:r>
      <w:r w:rsidRPr="003D7BF6">
        <w:rPr>
          <w:sz w:val="16"/>
        </w:rPr>
        <w:t xml:space="preserve"> </w:t>
      </w:r>
      <w:r w:rsidRPr="003D7BF6">
        <w:rPr>
          <w:rFonts w:eastAsia="Calibri"/>
          <w:sz w:val="16"/>
        </w:rPr>
        <w:t>hitting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Earth</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wiping</w:t>
      </w:r>
      <w:r w:rsidRPr="003D7BF6">
        <w:rPr>
          <w:sz w:val="16"/>
        </w:rPr>
        <w:t xml:space="preserve"> </w:t>
      </w:r>
      <w:r w:rsidRPr="003D7BF6">
        <w:rPr>
          <w:rFonts w:eastAsia="Calibri"/>
          <w:sz w:val="16"/>
        </w:rPr>
        <w:t>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same</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did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dinosaurs</w:t>
      </w:r>
      <w:r w:rsidRPr="003D7BF6">
        <w:rPr>
          <w:sz w:val="16"/>
        </w:rPr>
        <w:t xml:space="preserve"> </w:t>
      </w:r>
      <w:r w:rsidRPr="003D7BF6">
        <w:rPr>
          <w:rFonts w:eastAsia="Calibri"/>
          <w:sz w:val="16"/>
        </w:rPr>
        <w:t>millions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years</w:t>
      </w:r>
      <w:r w:rsidRPr="003D7BF6">
        <w:rPr>
          <w:sz w:val="16"/>
        </w:rPr>
        <w:t xml:space="preserve"> </w:t>
      </w:r>
      <w:r w:rsidRPr="003D7BF6">
        <w:rPr>
          <w:rFonts w:eastAsia="Calibri"/>
          <w:sz w:val="16"/>
        </w:rPr>
        <w:t>ago</w:t>
      </w:r>
      <w:r w:rsidRPr="003D7BF6">
        <w:rPr>
          <w:sz w:val="16"/>
        </w:rPr>
        <w:t xml:space="preserve">. </w:t>
      </w:r>
      <w:r w:rsidRPr="00AE4834">
        <w:rPr>
          <w:rStyle w:val="StyleUnderline"/>
          <w:rFonts w:eastAsia="Calibri"/>
        </w:rPr>
        <w:t>Each</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these</w:t>
      </w:r>
      <w:r w:rsidRPr="003D7BF6">
        <w:rPr>
          <w:sz w:val="16"/>
        </w:rPr>
        <w:t xml:space="preserve"> </w:t>
      </w:r>
      <w:r w:rsidRPr="00AE4834">
        <w:rPr>
          <w:rStyle w:val="StyleUnderline"/>
          <w:rFonts w:eastAsia="Calibri"/>
        </w:rPr>
        <w:t>scenario</w:t>
      </w:r>
      <w:r w:rsidRPr="003D7BF6">
        <w:rPr>
          <w:rFonts w:eastAsia="Calibri"/>
          <w:sz w:val="16"/>
        </w:rPr>
        <w:t>s</w:t>
      </w:r>
      <w:r w:rsidRPr="003D7BF6">
        <w:rPr>
          <w:sz w:val="16"/>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3D7BF6">
        <w:rPr>
          <w:sz w:val="16"/>
        </w:rPr>
        <w:t xml:space="preserve"> </w:t>
      </w:r>
      <w:r w:rsidRPr="00AE4834">
        <w:rPr>
          <w:rStyle w:val="StyleUnderline"/>
          <w:rFonts w:eastAsia="Calibri"/>
        </w:rPr>
        <w:t>and</w:t>
      </w:r>
      <w:r w:rsidRPr="00AE4834">
        <w:rPr>
          <w:rStyle w:val="StyleUnderline"/>
        </w:rPr>
        <w:t>/</w:t>
      </w:r>
      <w:r w:rsidRPr="003D7BF6">
        <w:rPr>
          <w:rFonts w:eastAsia="Calibri"/>
          <w:sz w:val="16"/>
        </w:rPr>
        <w:t>or</w:t>
      </w:r>
      <w:r w:rsidRPr="003D7BF6">
        <w:rPr>
          <w:sz w:val="16"/>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Physically</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suffer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possibly</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painful</w:t>
      </w:r>
      <w:r w:rsidRPr="003D7BF6">
        <w:rPr>
          <w:sz w:val="16"/>
        </w:rPr>
        <w:t xml:space="preserve"> </w:t>
      </w:r>
      <w:r w:rsidRPr="003D7BF6">
        <w:rPr>
          <w:rFonts w:eastAsia="Calibri"/>
          <w:sz w:val="16"/>
        </w:rPr>
        <w:t>deaths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hard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imagine</w:t>
      </w:r>
      <w:r w:rsidRPr="003D7BF6">
        <w:rPr>
          <w:sz w:val="16"/>
        </w:rPr>
        <w:t xml:space="preserve"> </w:t>
      </w:r>
      <w:r w:rsidRPr="003D7BF6">
        <w:rPr>
          <w:rFonts w:eastAsia="Calibri"/>
          <w:sz w:val="16"/>
        </w:rPr>
        <w:t>examples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process</w:t>
      </w:r>
      <w:r w:rsidRPr="003D7BF6">
        <w:rPr>
          <w:sz w:val="16"/>
        </w:rPr>
        <w:t xml:space="preserve"> </w:t>
      </w:r>
      <w:r w:rsidRPr="003D7BF6">
        <w:rPr>
          <w:rFonts w:eastAsia="Calibri"/>
          <w:sz w:val="16"/>
        </w:rPr>
        <w:t>of</w:t>
      </w:r>
      <w:r w:rsidRPr="003D7BF6">
        <w:rPr>
          <w:sz w:val="16"/>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3D7BF6">
        <w:rPr>
          <w:sz w:val="16"/>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3D7BF6">
        <w:rPr>
          <w:sz w:val="16"/>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3D7BF6">
        <w:rPr>
          <w:sz w:val="16"/>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3D7BF6">
        <w:rPr>
          <w:sz w:val="16"/>
        </w:rPr>
        <w:t xml:space="preserve">. </w:t>
      </w:r>
      <w:r w:rsidRPr="003D7BF6">
        <w:rPr>
          <w:rFonts w:eastAsia="Calibri"/>
          <w:sz w:val="16"/>
        </w:rPr>
        <w:t>Obviously</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types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themselves</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Every</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dies</w:t>
      </w:r>
      <w:r w:rsidRPr="003D7BF6">
        <w:rPr>
          <w:sz w:val="16"/>
        </w:rPr>
        <w:t xml:space="preserve"> </w:t>
      </w:r>
      <w:r w:rsidRPr="003D7BF6">
        <w:rPr>
          <w:rFonts w:eastAsia="Calibri"/>
          <w:sz w:val="16"/>
        </w:rPr>
        <w:t>eventually</w:t>
      </w:r>
      <w:r w:rsidRPr="003D7BF6">
        <w:rPr>
          <w:sz w:val="16"/>
        </w:rPr>
        <w:t xml:space="preserve">, </w:t>
      </w:r>
      <w:r w:rsidRPr="003D7BF6">
        <w:rPr>
          <w:rFonts w:eastAsia="Calibri"/>
          <w:sz w:val="16"/>
        </w:rPr>
        <w:t>sometimes</w:t>
      </w:r>
      <w:r w:rsidRPr="003D7BF6">
        <w:rPr>
          <w:sz w:val="16"/>
        </w:rPr>
        <w:t xml:space="preserve"> </w:t>
      </w:r>
      <w:r w:rsidRPr="003D7BF6">
        <w:rPr>
          <w:rFonts w:eastAsia="Calibri"/>
          <w:sz w:val="16"/>
        </w:rPr>
        <w:t>earlier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standard</w:t>
      </w:r>
      <w:r w:rsidRPr="003D7BF6">
        <w:rPr>
          <w:sz w:val="16"/>
        </w:rPr>
        <w:t xml:space="preserve"> </w:t>
      </w:r>
      <w:r w:rsidRPr="003D7BF6">
        <w:rPr>
          <w:rFonts w:eastAsia="Calibri"/>
          <w:sz w:val="16"/>
        </w:rPr>
        <w:t>expected</w:t>
      </w:r>
      <w:r w:rsidRPr="003D7BF6">
        <w:rPr>
          <w:sz w:val="16"/>
        </w:rPr>
        <w:t xml:space="preserve"> </w:t>
      </w:r>
      <w:r w:rsidRPr="003D7BF6">
        <w:rPr>
          <w:rFonts w:eastAsia="Calibri"/>
          <w:sz w:val="16"/>
        </w:rPr>
        <w:t>lifespan</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accidents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causes</w:t>
      </w:r>
      <w:r w:rsidRPr="003D7BF6">
        <w:rPr>
          <w:sz w:val="16"/>
        </w:rPr>
        <w:t xml:space="preserve"> </w:t>
      </w:r>
      <w:r w:rsidRPr="003D7BF6">
        <w:rPr>
          <w:rFonts w:eastAsia="Calibri"/>
          <w:sz w:val="16"/>
        </w:rPr>
        <w:t>like</w:t>
      </w:r>
      <w:r w:rsidRPr="003D7BF6">
        <w:rPr>
          <w:sz w:val="16"/>
        </w:rPr>
        <w:t xml:space="preserve"> </w:t>
      </w:r>
      <w:r w:rsidRPr="003D7BF6">
        <w:rPr>
          <w:rFonts w:eastAsia="Calibri"/>
          <w:sz w:val="16"/>
        </w:rPr>
        <w:t>spontaneously</w:t>
      </w:r>
      <w:r w:rsidRPr="003D7BF6">
        <w:rPr>
          <w:sz w:val="16"/>
        </w:rPr>
        <w:t xml:space="preserve"> </w:t>
      </w:r>
      <w:r w:rsidRPr="003D7BF6">
        <w:rPr>
          <w:rFonts w:eastAsia="Calibri"/>
          <w:sz w:val="16"/>
        </w:rPr>
        <w:t>occurring</w:t>
      </w:r>
      <w:r w:rsidRPr="003D7BF6">
        <w:rPr>
          <w:sz w:val="16"/>
        </w:rPr>
        <w:t xml:space="preserve"> </w:t>
      </w:r>
      <w:r w:rsidRPr="003D7BF6">
        <w:rPr>
          <w:rFonts w:eastAsia="Calibri"/>
          <w:sz w:val="16"/>
        </w:rPr>
        <w:t>incurable</w:t>
      </w:r>
      <w:r w:rsidRPr="003D7BF6">
        <w:rPr>
          <w:sz w:val="16"/>
        </w:rPr>
        <w:t xml:space="preserve"> </w:t>
      </w:r>
      <w:r w:rsidRPr="003D7BF6">
        <w:rPr>
          <w:rFonts w:eastAsia="Calibri"/>
          <w:sz w:val="16"/>
        </w:rPr>
        <w:t>cancers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disease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moral</w:t>
      </w:r>
      <w:r w:rsidRPr="003D7BF6">
        <w:rPr>
          <w:sz w:val="16"/>
        </w:rPr>
        <w:t xml:space="preserve"> </w:t>
      </w:r>
      <w:r w:rsidRPr="003D7BF6">
        <w:rPr>
          <w:rFonts w:eastAsia="Calibri"/>
          <w:sz w:val="16"/>
        </w:rPr>
        <w:t>agent</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unavoidably</w:t>
      </w:r>
      <w:r w:rsidRPr="003D7BF6">
        <w:rPr>
          <w:sz w:val="16"/>
        </w:rPr>
        <w:t xml:space="preserve"> </w:t>
      </w:r>
      <w:r w:rsidRPr="003D7BF6">
        <w:rPr>
          <w:rFonts w:eastAsia="Calibri"/>
          <w:sz w:val="16"/>
        </w:rPr>
        <w:t>kills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prematurely</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reduce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w:t>
      </w:r>
      <w:r w:rsidRPr="003D7BF6">
        <w:rPr>
          <w:rFonts w:eastAsia="Calibri"/>
          <w:sz w:val="16"/>
        </w:rPr>
        <w:t>s</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gives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w:t>
      </w:r>
      <w:r w:rsidRPr="003D7BF6">
        <w:rPr>
          <w:rFonts w:eastAsia="Calibri"/>
          <w:sz w:val="16"/>
        </w:rPr>
        <w:t>components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figure</w:t>
      </w:r>
      <w:r w:rsidRPr="003D7BF6">
        <w:rPr>
          <w:sz w:val="16"/>
        </w:rPr>
        <w:t xml:space="preserve"> </w:t>
      </w:r>
      <w:r w:rsidRPr="003D7BF6">
        <w:rPr>
          <w:rFonts w:eastAsia="Calibri"/>
          <w:sz w:val="16"/>
        </w:rPr>
        <w:t>prominently</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reasonable</w:t>
      </w:r>
      <w:r w:rsidRPr="003D7BF6">
        <w:rPr>
          <w:sz w:val="16"/>
        </w:rPr>
        <w:t xml:space="preserve"> </w:t>
      </w:r>
      <w:r w:rsidRPr="003D7BF6">
        <w:rPr>
          <w:rFonts w:eastAsia="Calibri"/>
          <w:sz w:val="16"/>
        </w:rPr>
        <w:t>rejection</w:t>
      </w:r>
      <w:r w:rsidRPr="003D7BF6">
        <w:rPr>
          <w:sz w:val="16"/>
        </w:rPr>
        <w:t>’ (</w:t>
      </w:r>
      <w:r w:rsidRPr="003D7BF6">
        <w:rPr>
          <w:rFonts w:eastAsia="Calibri"/>
          <w:sz w:val="16"/>
        </w:rPr>
        <w:t>Scanlon</w:t>
      </w:r>
      <w:r w:rsidRPr="003D7BF6">
        <w:rPr>
          <w:sz w:val="16"/>
        </w:rPr>
        <w:t xml:space="preserve"> 1998, 214). </w:t>
      </w:r>
      <w:r w:rsidRPr="003D7BF6">
        <w:rPr>
          <w:rFonts w:eastAsia="Calibri"/>
          <w:sz w:val="16"/>
        </w:rPr>
        <w:t>However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settled</w:t>
      </w:r>
      <w:r w:rsidRPr="003D7BF6">
        <w:rPr>
          <w:sz w:val="16"/>
        </w:rPr>
        <w:t xml:space="preserve"> </w:t>
      </w:r>
      <w:r w:rsidRPr="003D7BF6">
        <w:rPr>
          <w:rFonts w:eastAsia="Calibri"/>
          <w:sz w:val="16"/>
        </w:rPr>
        <w:t>yet</w:t>
      </w:r>
      <w:r w:rsidRPr="003D7BF6">
        <w:rPr>
          <w:sz w:val="16"/>
        </w:rPr>
        <w:t xml:space="preserve"> </w:t>
      </w:r>
      <w:r w:rsidRPr="003D7BF6">
        <w:rPr>
          <w:rFonts w:eastAsia="Calibri"/>
          <w:sz w:val="16"/>
        </w:rPr>
        <w:t>whether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setback</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philosophers</w:t>
      </w:r>
      <w:r w:rsidRPr="003D7BF6">
        <w:rPr>
          <w:sz w:val="16"/>
        </w:rPr>
        <w:t xml:space="preserve"> </w:t>
      </w:r>
      <w:r w:rsidRPr="003D7BF6">
        <w:rPr>
          <w:rFonts w:eastAsia="Calibri"/>
          <w:sz w:val="16"/>
        </w:rPr>
        <w:t>hold</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dies</w:t>
      </w:r>
      <w:r w:rsidRPr="003D7BF6">
        <w:rPr>
          <w:sz w:val="16"/>
        </w:rPr>
        <w:t xml:space="preserve">, </w:t>
      </w:r>
      <w:r w:rsidRPr="003D7BF6">
        <w:rPr>
          <w:rFonts w:eastAsia="Calibri"/>
          <w:sz w:val="16"/>
        </w:rPr>
        <w:t>whilst</w:t>
      </w:r>
      <w:r w:rsidRPr="003D7BF6">
        <w:rPr>
          <w:sz w:val="16"/>
        </w:rPr>
        <w:t xml:space="preserve"> </w:t>
      </w:r>
      <w:r w:rsidRPr="003D7BF6">
        <w:rPr>
          <w:rFonts w:eastAsia="Calibri"/>
          <w:sz w:val="16"/>
        </w:rPr>
        <w:t>others</w:t>
      </w:r>
      <w:r w:rsidRPr="003D7BF6">
        <w:rPr>
          <w:sz w:val="16"/>
        </w:rPr>
        <w:t xml:space="preserve"> </w:t>
      </w:r>
      <w:r w:rsidRPr="003D7BF6">
        <w:rPr>
          <w:rFonts w:eastAsia="Calibri"/>
          <w:sz w:val="16"/>
        </w:rPr>
        <w:t>argue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.7 </w:t>
      </w:r>
      <w:r w:rsidRPr="003D7BF6">
        <w:rPr>
          <w:rFonts w:eastAsia="Calibri"/>
          <w:sz w:val="16"/>
        </w:rPr>
        <w:t>I</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argue</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regardless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correct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debate</w:t>
      </w:r>
      <w:r w:rsidRPr="003D7BF6">
        <w:rPr>
          <w:sz w:val="16"/>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recognizing</w:t>
      </w:r>
      <w:r w:rsidRPr="003D7BF6">
        <w:rPr>
          <w:sz w:val="16"/>
        </w:rPr>
        <w:t xml:space="preserve"> </w:t>
      </w:r>
      <w:r w:rsidRPr="003D7BF6">
        <w:rPr>
          <w:rFonts w:eastAsia="Calibri"/>
          <w:sz w:val="16"/>
        </w:rPr>
        <w:t>others</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beings</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involves</w:t>
      </w:r>
      <w:r w:rsidRPr="003D7BF6">
        <w:rPr>
          <w:sz w:val="16"/>
        </w:rPr>
        <w:t xml:space="preserve"> </w:t>
      </w:r>
      <w:r w:rsidRPr="003D7BF6">
        <w:rPr>
          <w:rFonts w:eastAsia="Calibri"/>
          <w:sz w:val="16"/>
        </w:rPr>
        <w:t>seeing</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preserve</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death</w:t>
      </w:r>
      <w:r w:rsidRPr="003D7BF6">
        <w:rPr>
          <w:sz w:val="16"/>
        </w:rPr>
        <w:t>: ‘</w:t>
      </w:r>
      <w:r w:rsidRPr="00AE4834">
        <w:rPr>
          <w:rStyle w:val="StyleUnderline"/>
          <w:rFonts w:eastAsia="Calibri"/>
        </w:rPr>
        <w:t>appreciating</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3D7BF6">
        <w:rPr>
          <w:sz w:val="16"/>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3D7BF6">
        <w:rPr>
          <w:sz w:val="16"/>
        </w:rPr>
        <w:t xml:space="preserve"> </w:t>
      </w:r>
      <w:r w:rsidRPr="003D7BF6">
        <w:rPr>
          <w:rFonts w:eastAsia="Calibri"/>
          <w:sz w:val="16"/>
        </w:rPr>
        <w:t>something</w:t>
      </w:r>
      <w:r w:rsidRPr="003D7BF6">
        <w:rPr>
          <w:sz w:val="16"/>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3D7BF6">
        <w:rPr>
          <w:sz w:val="16"/>
        </w:rPr>
        <w:t xml:space="preserve">, </w:t>
      </w:r>
      <w:r w:rsidRPr="003D7BF6">
        <w:rPr>
          <w:rFonts w:eastAsia="Calibri"/>
          <w:sz w:val="16"/>
        </w:rPr>
        <w:t>where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involves</w:t>
      </w:r>
      <w:r w:rsidRPr="003D7BF6">
        <w:rPr>
          <w:sz w:val="16"/>
        </w:rPr>
        <w:t xml:space="preserve"> </w:t>
      </w:r>
      <w:r w:rsidRPr="003D7BF6">
        <w:rPr>
          <w:rFonts w:eastAsia="Calibri"/>
          <w:sz w:val="16"/>
        </w:rPr>
        <w:t>seeing</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destroy</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protect</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want</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go</w:t>
      </w:r>
      <w:r w:rsidRPr="003D7BF6">
        <w:rPr>
          <w:sz w:val="16"/>
        </w:rPr>
        <w:t xml:space="preserve"> </w:t>
      </w:r>
      <w:r w:rsidRPr="003D7BF6">
        <w:rPr>
          <w:rFonts w:eastAsia="Calibri"/>
          <w:sz w:val="16"/>
        </w:rPr>
        <w:t>well</w:t>
      </w:r>
      <w:r w:rsidRPr="003D7BF6">
        <w:rPr>
          <w:sz w:val="16"/>
        </w:rPr>
        <w:t>’ (</w:t>
      </w:r>
      <w:r w:rsidRPr="003D7BF6">
        <w:rPr>
          <w:rFonts w:eastAsia="Calibri"/>
          <w:sz w:val="16"/>
        </w:rPr>
        <w:t>Scanlon</w:t>
      </w:r>
      <w:r w:rsidRPr="003D7BF6">
        <w:rPr>
          <w:sz w:val="16"/>
        </w:rPr>
        <w:t xml:space="preserve"> 1998, 104). </w:t>
      </w:r>
      <w:r w:rsidRPr="003D7BF6">
        <w:rPr>
          <w:rFonts w:eastAsia="Calibri"/>
          <w:sz w:val="16"/>
        </w:rPr>
        <w:t>The</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case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living</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abstract</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means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sometimes</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protect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acting</w:t>
      </w:r>
      <w:r w:rsidRPr="003D7BF6">
        <w:rPr>
          <w:sz w:val="16"/>
        </w:rPr>
        <w:t xml:space="preserve"> </w:t>
      </w:r>
      <w:r w:rsidRPr="003D7BF6">
        <w:rPr>
          <w:rFonts w:eastAsia="Calibri"/>
          <w:sz w:val="16"/>
        </w:rPr>
        <w:t>wrongfully</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still</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living</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gives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faces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unending</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extreme</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she</w:t>
      </w:r>
      <w:r w:rsidRPr="003D7BF6">
        <w:rPr>
          <w:sz w:val="16"/>
        </w:rPr>
        <w:t xml:space="preserve"> </w:t>
      </w:r>
      <w:r w:rsidRPr="003D7BF6">
        <w:rPr>
          <w:rFonts w:eastAsia="Calibri"/>
          <w:sz w:val="16"/>
        </w:rPr>
        <w:t>wishes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committing</w:t>
      </w:r>
      <w:r w:rsidRPr="003D7BF6">
        <w:rPr>
          <w:sz w:val="16"/>
        </w:rPr>
        <w:t xml:space="preserve"> </w:t>
      </w:r>
      <w:r w:rsidRPr="003D7BF6">
        <w:rPr>
          <w:rFonts w:eastAsia="Calibri"/>
          <w:sz w:val="16"/>
        </w:rPr>
        <w:t>suicide</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suicidal</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shows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lack</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her</w:t>
      </w:r>
      <w:r w:rsidRPr="003D7BF6">
        <w:rPr>
          <w:sz w:val="16"/>
        </w:rPr>
        <w:t xml:space="preserve"> </w:t>
      </w:r>
      <w:r w:rsidRPr="003D7BF6">
        <w:rPr>
          <w:rFonts w:eastAsia="Calibri"/>
          <w:sz w:val="16"/>
        </w:rPr>
        <w:t>own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seeking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whose</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has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want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go</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important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note</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emphasizes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person</w:t>
      </w:r>
      <w:r w:rsidRPr="003D7BF6">
        <w:rPr>
          <w:sz w:val="16"/>
        </w:rPr>
        <w:t>-</w:t>
      </w:r>
      <w:r w:rsidRPr="003D7BF6">
        <w:rPr>
          <w:rFonts w:eastAsia="Calibri"/>
          <w:sz w:val="16"/>
        </w:rPr>
        <w:t>affecting</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murder</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disvalue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general</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because</w:t>
      </w:r>
      <w:r w:rsidRPr="003D7BF6">
        <w:rPr>
          <w:sz w:val="16"/>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supports</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inclusion</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contractualist</w:t>
      </w:r>
      <w:r w:rsidRPr="003D7BF6">
        <w:rPr>
          <w:sz w:val="16"/>
        </w:rPr>
        <w:t xml:space="preserve"> </w:t>
      </w:r>
      <w:r w:rsidRPr="003D7BF6">
        <w:rPr>
          <w:rFonts w:eastAsia="Calibri"/>
          <w:sz w:val="16"/>
        </w:rPr>
        <w:t>formula</w:t>
      </w:r>
      <w:r w:rsidRPr="003D7BF6">
        <w:rPr>
          <w:sz w:val="16"/>
        </w:rPr>
        <w:t xml:space="preserve">, </w:t>
      </w:r>
      <w:r w:rsidRPr="003D7BF6">
        <w:rPr>
          <w:rFonts w:eastAsia="Calibri"/>
          <w:sz w:val="16"/>
        </w:rPr>
        <w:t>regardless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what</w:t>
      </w:r>
      <w:r w:rsidRPr="003D7BF6">
        <w:rPr>
          <w:sz w:val="16"/>
        </w:rPr>
        <w:t xml:space="preserve"> </w:t>
      </w:r>
      <w:r w:rsidRPr="003D7BF6">
        <w:rPr>
          <w:rFonts w:eastAsia="Calibri"/>
          <w:sz w:val="16"/>
        </w:rPr>
        <w:t>side</w:t>
      </w:r>
      <w:r w:rsidRPr="003D7BF6">
        <w:rPr>
          <w:sz w:val="16"/>
        </w:rPr>
        <w:t xml:space="preserve"> </w:t>
      </w:r>
      <w:r w:rsidRPr="003D7BF6">
        <w:rPr>
          <w:rFonts w:eastAsia="Calibri"/>
          <w:sz w:val="16"/>
        </w:rPr>
        <w:t>ends</w:t>
      </w:r>
      <w:r w:rsidRPr="003D7BF6">
        <w:rPr>
          <w:sz w:val="16"/>
        </w:rPr>
        <w:t xml:space="preserve"> </w:t>
      </w:r>
      <w:r w:rsidRPr="003D7BF6">
        <w:rPr>
          <w:rFonts w:eastAsia="Calibri"/>
          <w:sz w:val="16"/>
        </w:rPr>
        <w:t>up</w:t>
      </w:r>
      <w:r w:rsidRPr="003D7BF6">
        <w:rPr>
          <w:sz w:val="16"/>
        </w:rPr>
        <w:t xml:space="preserve"> </w:t>
      </w:r>
      <w:r w:rsidRPr="003D7BF6">
        <w:rPr>
          <w:rFonts w:eastAsia="Calibri"/>
          <w:sz w:val="16"/>
        </w:rPr>
        <w:t>winning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debate</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turns</w:t>
      </w:r>
      <w:r w:rsidRPr="003D7BF6">
        <w:rPr>
          <w:sz w:val="16"/>
        </w:rPr>
        <w:t xml:space="preserve"> </w:t>
      </w:r>
      <w:r w:rsidRPr="003D7BF6">
        <w:rPr>
          <w:rFonts w:eastAsia="Calibri"/>
          <w:sz w:val="16"/>
        </w:rPr>
        <w:t>out</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died</w:t>
      </w:r>
      <w:r w:rsidRPr="003D7BF6">
        <w:rPr>
          <w:sz w:val="16"/>
        </w:rPr>
        <w:t xml:space="preserve">, </w:t>
      </w:r>
      <w:r w:rsidRPr="003D7BF6">
        <w:rPr>
          <w:rFonts w:eastAsia="Calibri"/>
          <w:sz w:val="16"/>
        </w:rPr>
        <w:t>ending</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consent</w:t>
      </w:r>
      <w:r w:rsidRPr="003D7BF6">
        <w:rPr>
          <w:sz w:val="16"/>
        </w:rPr>
        <w:t xml:space="preserve"> </w:t>
      </w:r>
      <w:r w:rsidRPr="003D7BF6">
        <w:rPr>
          <w:rFonts w:eastAsia="Calibri"/>
          <w:sz w:val="16"/>
        </w:rPr>
        <w:t>shows</w:t>
      </w:r>
      <w:r w:rsidRPr="003D7BF6">
        <w:rPr>
          <w:sz w:val="16"/>
        </w:rPr>
        <w:t xml:space="preserve"> </w:t>
      </w:r>
      <w:r w:rsidRPr="003D7BF6">
        <w:rPr>
          <w:rFonts w:eastAsia="Calibri"/>
          <w:sz w:val="16"/>
        </w:rPr>
        <w:t>disrespect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permitting</w:t>
      </w:r>
      <w:r w:rsidRPr="003D7BF6">
        <w:rPr>
          <w:sz w:val="16"/>
        </w:rPr>
        <w:t xml:space="preserve"> </w:t>
      </w:r>
      <w:r w:rsidRPr="003D7BF6">
        <w:rPr>
          <w:rFonts w:eastAsia="Calibri"/>
          <w:sz w:val="16"/>
        </w:rPr>
        <w:t>another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his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her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presumably</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wish</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die</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manner</w:t>
      </w:r>
      <w:r w:rsidRPr="003D7BF6">
        <w:rPr>
          <w:sz w:val="16"/>
        </w:rPr>
        <w:t xml:space="preserve">. </w:t>
      </w:r>
      <w:r w:rsidRPr="003D7BF6">
        <w:rPr>
          <w:rFonts w:eastAsia="Calibri"/>
          <w:sz w:val="16"/>
        </w:rPr>
        <w:t>Thus</w:t>
      </w:r>
      <w:r w:rsidRPr="003D7BF6">
        <w:rPr>
          <w:sz w:val="16"/>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allowed</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.8 </w:t>
      </w:r>
      <w:r w:rsidRPr="003D7BF6">
        <w:rPr>
          <w:rFonts w:eastAsia="Calibri"/>
          <w:sz w:val="16"/>
        </w:rPr>
        <w:t>This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true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case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murder</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caused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killing</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still</w:t>
      </w:r>
      <w:r w:rsidRPr="003D7BF6">
        <w:rPr>
          <w:sz w:val="16"/>
        </w:rPr>
        <w:t xml:space="preserve"> </w:t>
      </w:r>
      <w:r w:rsidRPr="003D7BF6">
        <w:rPr>
          <w:rFonts w:eastAsia="Calibri"/>
          <w:sz w:val="16"/>
        </w:rPr>
        <w:t>resulting</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Imagine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surgically</w:t>
      </w:r>
      <w:r w:rsidRPr="003D7BF6">
        <w:rPr>
          <w:sz w:val="16"/>
        </w:rPr>
        <w:t xml:space="preserve"> </w:t>
      </w:r>
      <w:r w:rsidRPr="003D7BF6">
        <w:rPr>
          <w:rFonts w:eastAsia="Calibri"/>
          <w:sz w:val="16"/>
        </w:rPr>
        <w:t>removing</w:t>
      </w:r>
      <w:r w:rsidRPr="003D7BF6">
        <w:rPr>
          <w:sz w:val="16"/>
        </w:rPr>
        <w:t xml:space="preserve"> </w:t>
      </w:r>
      <w:r w:rsidRPr="003D7BF6">
        <w:rPr>
          <w:rFonts w:eastAsia="Calibri"/>
          <w:sz w:val="16"/>
        </w:rPr>
        <w:t>everyone</w:t>
      </w:r>
      <w:r w:rsidRPr="003D7BF6">
        <w:rPr>
          <w:sz w:val="16"/>
        </w:rPr>
        <w:t>’</w:t>
      </w:r>
      <w:r w:rsidRPr="003D7BF6">
        <w:rPr>
          <w:rFonts w:eastAsia="Calibri"/>
          <w:sz w:val="16"/>
        </w:rPr>
        <w:t>s</w:t>
      </w:r>
      <w:r w:rsidRPr="003D7BF6">
        <w:rPr>
          <w:sz w:val="16"/>
        </w:rPr>
        <w:t xml:space="preserve"> </w:t>
      </w:r>
      <w:r w:rsidRPr="003D7BF6">
        <w:rPr>
          <w:rFonts w:eastAsia="Calibri"/>
          <w:sz w:val="16"/>
        </w:rPr>
        <w:t>reproductive</w:t>
      </w:r>
      <w:r w:rsidRPr="003D7BF6">
        <w:rPr>
          <w:sz w:val="16"/>
        </w:rPr>
        <w:t xml:space="preserve"> </w:t>
      </w:r>
      <w:r w:rsidRPr="003D7BF6">
        <w:rPr>
          <w:rFonts w:eastAsia="Calibri"/>
          <w:sz w:val="16"/>
        </w:rPr>
        <w:t>organs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order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creation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Another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cases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through</w:t>
      </w:r>
      <w:r w:rsidRPr="003D7BF6">
        <w:rPr>
          <w:sz w:val="16"/>
        </w:rPr>
        <w:t xml:space="preserve"> </w:t>
      </w:r>
      <w:r w:rsidRPr="003D7BF6">
        <w:rPr>
          <w:rFonts w:eastAsia="Calibri"/>
          <w:sz w:val="16"/>
        </w:rPr>
        <w:t>surgery</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bombs</w:t>
      </w:r>
      <w:r w:rsidRPr="003D7BF6">
        <w:rPr>
          <w:sz w:val="16"/>
        </w:rPr>
        <w:t xml:space="preserve">) </w:t>
      </w:r>
      <w:r w:rsidRPr="003D7BF6">
        <w:rPr>
          <w:rFonts w:eastAsia="Calibri"/>
          <w:sz w:val="16"/>
        </w:rPr>
        <w:t>was</w:t>
      </w:r>
      <w:r w:rsidRPr="003D7BF6">
        <w:rPr>
          <w:sz w:val="16"/>
        </w:rPr>
        <w:t xml:space="preserve"> </w:t>
      </w:r>
      <w:r w:rsidRPr="003D7BF6">
        <w:rPr>
          <w:rFonts w:eastAsia="Calibri"/>
          <w:sz w:val="16"/>
        </w:rPr>
        <w:t>inflicted</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came</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result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painful</w:t>
      </w:r>
      <w:r w:rsidRPr="003D7BF6">
        <w:rPr>
          <w:sz w:val="16"/>
        </w:rPr>
        <w:t xml:space="preserve"> </w:t>
      </w:r>
      <w:r w:rsidRPr="003D7BF6">
        <w:rPr>
          <w:rFonts w:eastAsia="Calibri"/>
          <w:sz w:val="16"/>
        </w:rPr>
        <w:t>incident</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through</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Furthermore</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imagine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situation</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bomb</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killed</w:t>
      </w:r>
      <w:r w:rsidRPr="003D7BF6">
        <w:rPr>
          <w:sz w:val="16"/>
        </w:rPr>
        <w:t xml:space="preserve"> </w:t>
      </w:r>
      <w:r w:rsidRPr="003D7BF6">
        <w:rPr>
          <w:rFonts w:eastAsia="Calibri"/>
          <w:sz w:val="16"/>
        </w:rPr>
        <w:t>enough</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remained</w:t>
      </w:r>
      <w:r w:rsidRPr="003D7BF6">
        <w:rPr>
          <w:sz w:val="16"/>
        </w:rPr>
        <w:t xml:space="preserve"> </w:t>
      </w:r>
      <w:r w:rsidRPr="003D7BF6">
        <w:rPr>
          <w:rFonts w:eastAsia="Calibri"/>
          <w:sz w:val="16"/>
        </w:rPr>
        <w:t>alive</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terrible</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injuries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uncontroversial</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infliction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Although</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plays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significant</w:t>
      </w:r>
      <w:r w:rsidRPr="003D7BF6">
        <w:rPr>
          <w:sz w:val="16"/>
        </w:rPr>
        <w:t xml:space="preserve"> </w:t>
      </w:r>
      <w:r w:rsidRPr="003D7BF6">
        <w:rPr>
          <w:rFonts w:eastAsia="Calibri"/>
          <w:sz w:val="16"/>
        </w:rPr>
        <w:t>role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indeed</w:t>
      </w:r>
      <w:r w:rsidRPr="003D7BF6">
        <w:rPr>
          <w:sz w:val="16"/>
        </w:rPr>
        <w:t xml:space="preserve">, </w:t>
      </w:r>
      <w:r w:rsidRPr="003D7BF6">
        <w:rPr>
          <w:rFonts w:eastAsia="Calibri"/>
          <w:sz w:val="16"/>
        </w:rPr>
        <w:t>most</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likely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rejected</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negative</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w:t>
      </w:r>
      <w:r w:rsidRPr="003D7BF6">
        <w:rPr>
          <w:rFonts w:eastAsia="Calibri"/>
          <w:sz w:val="16"/>
        </w:rPr>
        <w:t>s</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otherwise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queried</w:t>
      </w:r>
      <w:r w:rsidRPr="003D7BF6">
        <w:rPr>
          <w:sz w:val="16"/>
        </w:rPr>
        <w:t xml:space="preserve"> </w:t>
      </w:r>
      <w:r w:rsidRPr="003D7BF6">
        <w:rPr>
          <w:rFonts w:eastAsia="Calibri"/>
          <w:sz w:val="16"/>
        </w:rPr>
        <w:t>here</w:t>
      </w:r>
      <w:r w:rsidRPr="003D7BF6">
        <w:rPr>
          <w:sz w:val="16"/>
        </w:rPr>
        <w:t xml:space="preserve"> </w:t>
      </w:r>
      <w:r w:rsidRPr="003D7BF6">
        <w:rPr>
          <w:rFonts w:eastAsia="Calibri"/>
          <w:sz w:val="16"/>
        </w:rPr>
        <w:t>whether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actually</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involuntariness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reasonable</w:t>
      </w:r>
      <w:r w:rsidRPr="003D7BF6">
        <w:rPr>
          <w:sz w:val="16"/>
        </w:rPr>
        <w:t xml:space="preserve"> </w:t>
      </w:r>
      <w:r w:rsidRPr="003D7BF6">
        <w:rPr>
          <w:rFonts w:eastAsia="Calibri"/>
          <w:sz w:val="16"/>
        </w:rPr>
        <w:t>rejection</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suffers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imagine</w:t>
      </w:r>
      <w:r w:rsidRPr="003D7BF6">
        <w:rPr>
          <w:sz w:val="16"/>
        </w:rPr>
        <w:t xml:space="preserve"> </w:t>
      </w:r>
      <w:r w:rsidRPr="003D7BF6">
        <w:rPr>
          <w:rFonts w:eastAsia="Calibri"/>
          <w:sz w:val="16"/>
        </w:rPr>
        <w:t>acts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rejectable</w:t>
      </w:r>
      <w:r w:rsidRPr="003D7BF6">
        <w:rPr>
          <w:sz w:val="16"/>
        </w:rPr>
        <w:t xml:space="preserve"> — </w:t>
      </w:r>
      <w:r w:rsidRPr="003D7BF6">
        <w:rPr>
          <w:rFonts w:eastAsia="Calibri"/>
          <w:sz w:val="16"/>
        </w:rPr>
        <w:t>base</w:t>
      </w:r>
      <w:r w:rsidRPr="003D7BF6">
        <w:rPr>
          <w:sz w:val="16"/>
        </w:rPr>
        <w:t xml:space="preserve"> </w:t>
      </w:r>
      <w:r w:rsidRPr="003D7BF6">
        <w:rPr>
          <w:rFonts w:eastAsia="Calibri"/>
          <w:sz w:val="16"/>
        </w:rPr>
        <w:t>jumping</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life</w:t>
      </w:r>
      <w:r w:rsidRPr="003D7BF6">
        <w:rPr>
          <w:sz w:val="16"/>
        </w:rPr>
        <w:t>-</w:t>
      </w:r>
      <w:r w:rsidRPr="003D7BF6">
        <w:rPr>
          <w:rFonts w:eastAsia="Calibri"/>
          <w:sz w:val="16"/>
        </w:rPr>
        <w:t>saving</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improving</w:t>
      </w:r>
      <w:r w:rsidRPr="003D7BF6">
        <w:rPr>
          <w:sz w:val="16"/>
        </w:rPr>
        <w:t xml:space="preserve"> </w:t>
      </w:r>
      <w:r w:rsidRPr="003D7BF6">
        <w:rPr>
          <w:rFonts w:eastAsia="Calibri"/>
          <w:sz w:val="16"/>
        </w:rPr>
        <w:t>surgery</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other</w:t>
      </w:r>
      <w:r w:rsidRPr="003D7BF6">
        <w:rPr>
          <w:sz w:val="16"/>
        </w:rPr>
        <w:t xml:space="preserve"> </w:t>
      </w:r>
      <w:r w:rsidRPr="003D7BF6">
        <w:rPr>
          <w:rFonts w:eastAsia="Calibri"/>
          <w:sz w:val="16"/>
        </w:rPr>
        <w:t>hand</w:t>
      </w:r>
      <w:r w:rsidRPr="003D7BF6">
        <w:rPr>
          <w:sz w:val="16"/>
        </w:rPr>
        <w:t xml:space="preserve">, </w:t>
      </w:r>
      <w:r w:rsidRPr="003D7BF6">
        <w:rPr>
          <w:rFonts w:eastAsia="Calibri"/>
          <w:sz w:val="16"/>
        </w:rPr>
        <w:t>pushing</w:t>
      </w:r>
      <w:r w:rsidRPr="003D7BF6">
        <w:rPr>
          <w:sz w:val="16"/>
        </w:rPr>
        <w:t xml:space="preserve"> </w:t>
      </w:r>
      <w:r w:rsidRPr="003D7BF6">
        <w:rPr>
          <w:rFonts w:eastAsia="Calibri"/>
          <w:sz w:val="16"/>
        </w:rPr>
        <w:t>someone</w:t>
      </w:r>
      <w:r w:rsidRPr="003D7BF6">
        <w:rPr>
          <w:sz w:val="16"/>
        </w:rPr>
        <w:t xml:space="preserve"> </w:t>
      </w:r>
      <w:r w:rsidRPr="003D7BF6">
        <w:rPr>
          <w:rFonts w:eastAsia="Calibri"/>
          <w:sz w:val="16"/>
        </w:rPr>
        <w:t>off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cliff</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cutting</w:t>
      </w:r>
      <w:r w:rsidRPr="003D7BF6">
        <w:rPr>
          <w:sz w:val="16"/>
        </w:rPr>
        <w:t xml:space="preserve"> </w:t>
      </w:r>
      <w:r w:rsidRPr="003D7BF6">
        <w:rPr>
          <w:rFonts w:eastAsia="Calibri"/>
          <w:sz w:val="16"/>
        </w:rPr>
        <w:t>him</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scalpel</w:t>
      </w:r>
      <w:r w:rsidRPr="003D7BF6">
        <w:rPr>
          <w:sz w:val="16"/>
        </w:rPr>
        <w:t xml:space="preserve"> </w:t>
      </w:r>
      <w:r w:rsidRPr="003D7BF6">
        <w:rPr>
          <w:rFonts w:eastAsia="Calibri"/>
          <w:sz w:val="16"/>
        </w:rPr>
        <w:t>against</w:t>
      </w:r>
      <w:r w:rsidRPr="003D7BF6">
        <w:rPr>
          <w:sz w:val="16"/>
        </w:rPr>
        <w:t xml:space="preserve"> </w:t>
      </w:r>
      <w:r w:rsidRPr="003D7BF6">
        <w:rPr>
          <w:rFonts w:eastAsia="Calibri"/>
          <w:sz w:val="16"/>
        </w:rPr>
        <w:t>his</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clearly</w:t>
      </w:r>
      <w:r w:rsidRPr="003D7BF6">
        <w:rPr>
          <w:sz w:val="16"/>
        </w:rPr>
        <w:t xml:space="preserve"> </w:t>
      </w:r>
      <w:r w:rsidRPr="003D7BF6">
        <w:rPr>
          <w:rFonts w:eastAsia="Calibri"/>
          <w:sz w:val="16"/>
        </w:rPr>
        <w:t>rejectable</w:t>
      </w:r>
      <w:r w:rsidRPr="003D7BF6">
        <w:rPr>
          <w:sz w:val="16"/>
        </w:rPr>
        <w:t xml:space="preserve"> </w:t>
      </w:r>
      <w:r w:rsidRPr="003D7BF6">
        <w:rPr>
          <w:rFonts w:eastAsia="Calibri"/>
          <w:sz w:val="16"/>
        </w:rPr>
        <w:t>acts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difference</w:t>
      </w:r>
      <w:r w:rsidRPr="003D7BF6">
        <w:rPr>
          <w:sz w:val="16"/>
        </w:rPr>
        <w:t xml:space="preserve"> </w:t>
      </w:r>
      <w:r w:rsidRPr="003D7BF6">
        <w:rPr>
          <w:rFonts w:eastAsia="Calibri"/>
          <w:sz w:val="16"/>
        </w:rPr>
        <w:t>between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cases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former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having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inflicted</w:t>
      </w:r>
      <w:r w:rsidRPr="003D7BF6">
        <w:rPr>
          <w:sz w:val="16"/>
        </w:rPr>
        <w:t xml:space="preserve"> </w:t>
      </w:r>
      <w:r w:rsidRPr="003D7BF6">
        <w:rPr>
          <w:rFonts w:eastAsia="Calibri"/>
          <w:sz w:val="16"/>
        </w:rPr>
        <w:t>has</w:t>
      </w:r>
      <w:r w:rsidRPr="003D7BF6">
        <w:rPr>
          <w:sz w:val="16"/>
        </w:rPr>
        <w:t xml:space="preserve"> </w:t>
      </w:r>
      <w:r w:rsidRPr="003D7BF6">
        <w:rPr>
          <w:rFonts w:eastAsia="Calibri"/>
          <w:sz w:val="16"/>
        </w:rPr>
        <w:t>consented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risk</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My</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separated</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cases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reasonable</w:t>
      </w:r>
      <w:r w:rsidRPr="003D7BF6">
        <w:rPr>
          <w:sz w:val="16"/>
        </w:rPr>
        <w:t xml:space="preserve"> </w:t>
      </w:r>
      <w:r w:rsidRPr="003D7BF6">
        <w:rPr>
          <w:rFonts w:eastAsia="Calibri"/>
          <w:sz w:val="16"/>
        </w:rPr>
        <w:t>rejection</w:t>
      </w:r>
      <w:r w:rsidRPr="003D7BF6">
        <w:rPr>
          <w:sz w:val="16"/>
        </w:rPr>
        <w:t xml:space="preserve">. </w:t>
      </w:r>
      <w:r w:rsidRPr="003D7BF6">
        <w:rPr>
          <w:rFonts w:eastAsia="Calibri"/>
          <w:sz w:val="16"/>
        </w:rPr>
        <w:t>Thus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allow</w:t>
      </w:r>
      <w:r w:rsidRPr="003D7BF6">
        <w:rPr>
          <w:sz w:val="16"/>
        </w:rPr>
        <w:t xml:space="preserve"> </w:t>
      </w:r>
      <w:r w:rsidRPr="003D7BF6">
        <w:rPr>
          <w:rFonts w:eastAsia="Calibri"/>
          <w:sz w:val="16"/>
        </w:rPr>
        <w:t>unwanted</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gives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subjected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course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mere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causes</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sufficient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declare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rejectable</w:t>
      </w:r>
      <w:r w:rsidRPr="003D7BF6">
        <w:rPr>
          <w:sz w:val="16"/>
        </w:rPr>
        <w:t xml:space="preserve"> — </w:t>
      </w:r>
      <w:r w:rsidRPr="003D7BF6">
        <w:rPr>
          <w:rFonts w:eastAsia="Calibri"/>
          <w:sz w:val="16"/>
        </w:rPr>
        <w:t>there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countervailing</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case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what</w:t>
      </w:r>
      <w:r w:rsidRPr="003D7BF6">
        <w:rPr>
          <w:sz w:val="16"/>
        </w:rPr>
        <w:t xml:space="preserve"> </w:t>
      </w:r>
      <w:r w:rsidRPr="003D7BF6">
        <w:rPr>
          <w:rFonts w:eastAsia="Calibri"/>
          <w:sz w:val="16"/>
        </w:rPr>
        <w:t>countervailing</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offered</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favour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death</w:t>
      </w:r>
      <w:r w:rsidRPr="003D7BF6">
        <w:rPr>
          <w:sz w:val="16"/>
        </w:rPr>
        <w:t>-</w:t>
      </w:r>
      <w:r w:rsidRPr="003D7BF6">
        <w:rPr>
          <w:rFonts w:eastAsia="Calibri"/>
          <w:sz w:val="16"/>
        </w:rPr>
        <w:t>inducing</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offered</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natural</w:t>
      </w:r>
      <w:r w:rsidRPr="003D7BF6">
        <w:rPr>
          <w:sz w:val="16"/>
        </w:rPr>
        <w:t xml:space="preserve"> </w:t>
      </w:r>
      <w:r w:rsidRPr="003D7BF6">
        <w:rPr>
          <w:rFonts w:eastAsia="Calibri"/>
          <w:sz w:val="16"/>
        </w:rPr>
        <w:t>environment</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better</w:t>
      </w:r>
      <w:r w:rsidRPr="003D7BF6">
        <w:rPr>
          <w:sz w:val="16"/>
        </w:rPr>
        <w:t xml:space="preserve"> </w:t>
      </w:r>
      <w:r w:rsidRPr="003D7BF6">
        <w:rPr>
          <w:rFonts w:eastAsia="Calibri"/>
          <w:sz w:val="16"/>
        </w:rPr>
        <w:t>place</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were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rightfully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considered</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all</w:t>
      </w:r>
      <w:r w:rsidRPr="003D7BF6">
        <w:rPr>
          <w:sz w:val="16"/>
        </w:rPr>
        <w:t>-</w:t>
      </w:r>
      <w:r w:rsidRPr="003D7BF6">
        <w:rPr>
          <w:rFonts w:eastAsia="Calibri"/>
          <w:sz w:val="16"/>
        </w:rPr>
        <w:t>things</w:t>
      </w:r>
      <w:r w:rsidRPr="003D7BF6">
        <w:rPr>
          <w:sz w:val="16"/>
        </w:rPr>
        <w:t>-</w:t>
      </w:r>
      <w:r w:rsidRPr="003D7BF6">
        <w:rPr>
          <w:rFonts w:eastAsia="Calibri"/>
          <w:sz w:val="16"/>
        </w:rPr>
        <w:t>considered</w:t>
      </w:r>
      <w:r w:rsidRPr="003D7BF6">
        <w:rPr>
          <w:sz w:val="16"/>
        </w:rPr>
        <w:t xml:space="preserve"> </w:t>
      </w:r>
      <w:r w:rsidRPr="003D7BF6">
        <w:rPr>
          <w:rFonts w:eastAsia="Calibri"/>
          <w:sz w:val="16"/>
        </w:rPr>
        <w:t>hindrance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benefit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given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been</w:t>
      </w:r>
      <w:r w:rsidRPr="003D7BF6">
        <w:rPr>
          <w:sz w:val="16"/>
        </w:rPr>
        <w:t xml:space="preserve"> </w:t>
      </w:r>
      <w:r w:rsidRPr="003D7BF6">
        <w:rPr>
          <w:rFonts w:eastAsia="Calibri"/>
          <w:sz w:val="16"/>
        </w:rPr>
        <w:t>largely</w:t>
      </w:r>
      <w:r w:rsidRPr="003D7BF6">
        <w:rPr>
          <w:sz w:val="16"/>
        </w:rPr>
        <w:t xml:space="preserve"> </w:t>
      </w:r>
      <w:r w:rsidRPr="003D7BF6">
        <w:rPr>
          <w:rFonts w:eastAsia="Calibri"/>
          <w:sz w:val="16"/>
        </w:rPr>
        <w:t>responsible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many</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pollution</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most</w:t>
      </w:r>
      <w:r w:rsidRPr="003D7BF6">
        <w:rPr>
          <w:sz w:val="16"/>
        </w:rPr>
        <w:t xml:space="preserve"> </w:t>
      </w:r>
      <w:r w:rsidRPr="003D7BF6">
        <w:rPr>
          <w:rFonts w:eastAsia="Calibri"/>
          <w:sz w:val="16"/>
        </w:rPr>
        <w:t>recently</w:t>
      </w:r>
      <w:r w:rsidRPr="003D7BF6">
        <w:rPr>
          <w:sz w:val="16"/>
        </w:rPr>
        <w:t xml:space="preserve">, </w:t>
      </w:r>
      <w:r w:rsidRPr="003D7BF6">
        <w:rPr>
          <w:rFonts w:eastAsia="Calibri"/>
          <w:sz w:val="16"/>
        </w:rPr>
        <w:t>climate</w:t>
      </w:r>
      <w:r w:rsidRPr="003D7BF6">
        <w:rPr>
          <w:sz w:val="16"/>
        </w:rPr>
        <w:t xml:space="preserve"> </w:t>
      </w:r>
      <w:r w:rsidRPr="003D7BF6">
        <w:rPr>
          <w:rFonts w:eastAsia="Calibri"/>
          <w:sz w:val="16"/>
        </w:rPr>
        <w:t>change</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negatively</w:t>
      </w:r>
      <w:r w:rsidRPr="003D7BF6">
        <w:rPr>
          <w:sz w:val="16"/>
        </w:rPr>
        <w:t xml:space="preserve"> </w:t>
      </w:r>
      <w:r w:rsidRPr="003D7BF6">
        <w:rPr>
          <w:rFonts w:eastAsia="Calibri"/>
          <w:sz w:val="16"/>
        </w:rPr>
        <w:t>affected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natural</w:t>
      </w:r>
      <w:r w:rsidRPr="003D7BF6">
        <w:rPr>
          <w:sz w:val="16"/>
        </w:rPr>
        <w:t xml:space="preserve"> </w:t>
      </w:r>
      <w:r w:rsidRPr="003D7BF6">
        <w:rPr>
          <w:rFonts w:eastAsia="Calibri"/>
          <w:sz w:val="16"/>
        </w:rPr>
        <w:t>environment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ways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beginning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understand</w:t>
      </w:r>
      <w:r w:rsidRPr="003D7BF6">
        <w:rPr>
          <w:sz w:val="16"/>
        </w:rPr>
        <w:t xml:space="preserve">. </w:t>
      </w:r>
      <w:r w:rsidRPr="003D7BF6">
        <w:rPr>
          <w:rFonts w:eastAsia="Calibri"/>
          <w:sz w:val="16"/>
        </w:rPr>
        <w:t>Thus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improve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natural</w:t>
      </w:r>
      <w:r w:rsidRPr="003D7BF6">
        <w:rPr>
          <w:sz w:val="16"/>
        </w:rPr>
        <w:t xml:space="preserve"> </w:t>
      </w:r>
      <w:r w:rsidRPr="003D7BF6">
        <w:rPr>
          <w:rFonts w:eastAsia="Calibri"/>
          <w:sz w:val="16"/>
        </w:rPr>
        <w:t>environment</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degrading</w:t>
      </w:r>
      <w:r w:rsidRPr="003D7BF6">
        <w:rPr>
          <w:sz w:val="16"/>
        </w:rPr>
        <w:t xml:space="preserve"> </w:t>
      </w:r>
      <w:r w:rsidRPr="003D7BF6">
        <w:rPr>
          <w:rFonts w:eastAsia="Calibri"/>
          <w:sz w:val="16"/>
        </w:rPr>
        <w:t>further</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countervailing</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favour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weighed</w:t>
      </w:r>
      <w:r w:rsidRPr="003D7BF6">
        <w:rPr>
          <w:sz w:val="16"/>
        </w:rPr>
        <w:t xml:space="preserve"> </w:t>
      </w:r>
      <w:r w:rsidRPr="003D7BF6">
        <w:rPr>
          <w:rFonts w:eastAsia="Calibri"/>
          <w:sz w:val="16"/>
        </w:rPr>
        <w:t>against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held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experience</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good</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environment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described</w:t>
      </w:r>
      <w:r w:rsidRPr="003D7BF6">
        <w:rPr>
          <w:sz w:val="16"/>
        </w:rPr>
        <w:t xml:space="preserve"> </w:t>
      </w:r>
      <w:r w:rsidRPr="003D7BF6">
        <w:rPr>
          <w:rFonts w:eastAsia="Calibri"/>
          <w:sz w:val="16"/>
        </w:rPr>
        <w:t>above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definition</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like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civilization</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own</w:t>
      </w:r>
      <w:r w:rsidRPr="003D7BF6">
        <w:rPr>
          <w:sz w:val="16"/>
        </w:rPr>
        <w:t xml:space="preserve"> </w:t>
      </w:r>
      <w:r w:rsidRPr="003D7BF6">
        <w:rPr>
          <w:rFonts w:eastAsia="Calibri"/>
          <w:sz w:val="16"/>
        </w:rPr>
        <w:t>when</w:t>
      </w:r>
      <w:r w:rsidRPr="003D7BF6">
        <w:rPr>
          <w:sz w:val="16"/>
        </w:rPr>
        <w:t xml:space="preserve"> </w:t>
      </w:r>
      <w:r w:rsidRPr="003D7BF6">
        <w:rPr>
          <w:rFonts w:eastAsia="Calibri"/>
          <w:sz w:val="16"/>
        </w:rPr>
        <w:t>determining</w:t>
      </w:r>
      <w:r w:rsidRPr="003D7BF6">
        <w:rPr>
          <w:sz w:val="16"/>
        </w:rPr>
        <w:t xml:space="preserve"> </w:t>
      </w:r>
      <w:r w:rsidRPr="003D7BF6">
        <w:rPr>
          <w:rFonts w:eastAsia="Calibri"/>
          <w:sz w:val="16"/>
        </w:rPr>
        <w:t>what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countervail</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strong</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avoid</w:t>
      </w:r>
      <w:r w:rsidRPr="003D7BF6">
        <w:rPr>
          <w:sz w:val="16"/>
        </w:rPr>
        <w:t xml:space="preserve"> </w:t>
      </w:r>
      <w:r w:rsidRPr="003D7BF6">
        <w:rPr>
          <w:rFonts w:eastAsia="Calibri"/>
          <w:sz w:val="16"/>
        </w:rPr>
        <w:t>pain</w:t>
      </w:r>
      <w:r w:rsidRPr="003D7BF6">
        <w:rPr>
          <w:sz w:val="16"/>
        </w:rPr>
        <w:t>/</w:t>
      </w:r>
      <w:r w:rsidRPr="003D7BF6">
        <w:rPr>
          <w:rFonts w:eastAsia="Calibri"/>
          <w:sz w:val="16"/>
        </w:rPr>
        <w:t>death</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held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suffer</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it</w:t>
      </w:r>
      <w:r w:rsidRPr="003D7BF6">
        <w:rPr>
          <w:sz w:val="16"/>
        </w:rPr>
        <w:t xml:space="preserve">.9 </w:t>
      </w:r>
      <w:r w:rsidRPr="003D7BF6">
        <w:rPr>
          <w:rFonts w:eastAsia="Calibri"/>
          <w:sz w:val="16"/>
        </w:rPr>
        <w:t>Every</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forced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endure</w:t>
      </w:r>
      <w:r w:rsidRPr="003D7BF6">
        <w:rPr>
          <w:sz w:val="16"/>
        </w:rPr>
        <w:t xml:space="preserve"> </w:t>
      </w:r>
      <w:r w:rsidRPr="003D7BF6">
        <w:rPr>
          <w:rFonts w:eastAsia="Calibri"/>
          <w:sz w:val="16"/>
        </w:rPr>
        <w:t>against</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countervailed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considerations</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negative</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earth</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permitted</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accomplished</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caused</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quite</w:t>
      </w:r>
      <w:r w:rsidRPr="003D7BF6">
        <w:rPr>
          <w:sz w:val="16"/>
        </w:rPr>
        <w:t xml:space="preserve"> </w:t>
      </w:r>
      <w:r w:rsidRPr="003D7BF6">
        <w:rPr>
          <w:rFonts w:eastAsia="Calibri"/>
          <w:sz w:val="16"/>
        </w:rPr>
        <w:t>clearly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rejectable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relevant</w:t>
      </w:r>
      <w:r w:rsidRPr="003D7BF6">
        <w:rPr>
          <w:sz w:val="16"/>
        </w:rPr>
        <w:t xml:space="preserve"> </w:t>
      </w:r>
      <w:r w:rsidRPr="003D7BF6">
        <w:rPr>
          <w:rFonts w:eastAsia="Calibri"/>
          <w:sz w:val="16"/>
        </w:rPr>
        <w:t>countervailing</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means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came</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course</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additional</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similar</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now</w:t>
      </w:r>
      <w:r w:rsidRPr="003D7BF6">
        <w:rPr>
          <w:sz w:val="16"/>
        </w:rPr>
        <w:t xml:space="preserve"> </w:t>
      </w:r>
      <w:r w:rsidRPr="003D7BF6">
        <w:rPr>
          <w:rFonts w:eastAsia="Calibri"/>
          <w:sz w:val="16"/>
        </w:rPr>
        <w:t>turn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address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next</w:t>
      </w:r>
      <w:r w:rsidRPr="003D7BF6">
        <w:rPr>
          <w:sz w:val="16"/>
        </w:rPr>
        <w:t xml:space="preserve"> </w:t>
      </w:r>
      <w:r w:rsidRPr="003D7BF6">
        <w:rPr>
          <w:rFonts w:eastAsia="Calibri"/>
          <w:sz w:val="16"/>
        </w:rPr>
        <w:t>section</w:t>
      </w:r>
      <w:r w:rsidRPr="003D7BF6">
        <w:rPr>
          <w:sz w:val="16"/>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said</w:t>
      </w:r>
      <w:r w:rsidRPr="003D7BF6">
        <w:rPr>
          <w:sz w:val="16"/>
        </w:rPr>
        <w:t xml:space="preserve"> </w:t>
      </w:r>
      <w:r w:rsidRPr="003D7BF6">
        <w:rPr>
          <w:rFonts w:eastAsia="Calibri"/>
          <w:sz w:val="16"/>
        </w:rPr>
        <w:t>earlier</w:t>
      </w:r>
      <w:r w:rsidRPr="003D7BF6">
        <w:rPr>
          <w:sz w:val="16"/>
        </w:rPr>
        <w:t xml:space="preserve"> </w:t>
      </w:r>
      <w:r w:rsidRPr="003D7BF6">
        <w:rPr>
          <w:rFonts w:eastAsia="Calibri"/>
          <w:sz w:val="16"/>
        </w:rPr>
        <w:t>than</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EB000D">
        <w:rPr>
          <w:rFonts w:eastAsia="Calibri"/>
          <w:sz w:val="16"/>
        </w:rPr>
        <w:t>principzle</w:t>
      </w:r>
      <w:r w:rsidRPr="00EB000D">
        <w:rPr>
          <w:sz w:val="16"/>
        </w:rPr>
        <w:t xml:space="preserve"> </w:t>
      </w:r>
      <w:r w:rsidRPr="00EB000D">
        <w:rPr>
          <w:rFonts w:eastAsia="Calibri"/>
          <w:sz w:val="16"/>
        </w:rPr>
        <w:t>permitting</w:t>
      </w:r>
      <w:r w:rsidRPr="00EB000D">
        <w:rPr>
          <w:sz w:val="16"/>
        </w:rPr>
        <w:t xml:space="preserve"> </w:t>
      </w:r>
      <w:r w:rsidRPr="00EB000D">
        <w:rPr>
          <w:rFonts w:eastAsia="Calibri"/>
          <w:sz w:val="16"/>
        </w:rPr>
        <w:t>extinction</w:t>
      </w:r>
      <w:r w:rsidRPr="00EB000D">
        <w:rPr>
          <w:sz w:val="16"/>
        </w:rPr>
        <w:t xml:space="preserve">. </w:t>
      </w:r>
      <w:r w:rsidRPr="00EB000D">
        <w:rPr>
          <w:rFonts w:eastAsia="Calibri"/>
          <w:sz w:val="16"/>
        </w:rPr>
        <w:t>However</w:t>
      </w:r>
      <w:r w:rsidRPr="00EB000D">
        <w:rPr>
          <w:sz w:val="16"/>
        </w:rPr>
        <w:t xml:space="preserve">, </w:t>
      </w:r>
      <w:r w:rsidRPr="00EB000D">
        <w:rPr>
          <w:rFonts w:eastAsia="Calibri"/>
          <w:sz w:val="16"/>
        </w:rPr>
        <w:t>this</w:t>
      </w:r>
      <w:r w:rsidRPr="00EB000D">
        <w:rPr>
          <w:sz w:val="16"/>
        </w:rPr>
        <w:t xml:space="preserve"> </w:t>
      </w:r>
      <w:r w:rsidRPr="00EB000D">
        <w:rPr>
          <w:rFonts w:eastAsia="Calibri"/>
          <w:sz w:val="16"/>
        </w:rPr>
        <w:t>impersonal</w:t>
      </w:r>
      <w:r w:rsidRPr="00EB000D">
        <w:rPr>
          <w:sz w:val="16"/>
        </w:rPr>
        <w:t xml:space="preserve"> </w:t>
      </w:r>
      <w:r w:rsidRPr="00EB000D">
        <w:rPr>
          <w:rFonts w:eastAsia="Calibri"/>
          <w:sz w:val="16"/>
        </w:rPr>
        <w:t>reason</w:t>
      </w:r>
      <w:r w:rsidRPr="00EB000D">
        <w:rPr>
          <w:sz w:val="16"/>
        </w:rPr>
        <w:t xml:space="preserve"> </w:t>
      </w:r>
      <w:r w:rsidRPr="00EB000D">
        <w:rPr>
          <w:rStyle w:val="StyleUnderline"/>
          <w:rFonts w:eastAsia="Calibri"/>
        </w:rPr>
        <w:t>could</w:t>
      </w:r>
      <w:r w:rsidRPr="00EB000D">
        <w:rPr>
          <w:rStyle w:val="StyleUnderline"/>
        </w:rPr>
        <w:t xml:space="preserve"> </w:t>
      </w:r>
      <w:r w:rsidRPr="00EB000D">
        <w:rPr>
          <w:rStyle w:val="StyleUnderline"/>
          <w:rFonts w:eastAsia="Calibri"/>
        </w:rPr>
        <w:t>give</w:t>
      </w:r>
      <w:r w:rsidRPr="00EB000D">
        <w:rPr>
          <w:rStyle w:val="StyleUnderline"/>
        </w:rPr>
        <w:t xml:space="preserve"> </w:t>
      </w:r>
      <w:r w:rsidRPr="00EB000D">
        <w:rPr>
          <w:rStyle w:val="StyleUnderline"/>
          <w:rFonts w:eastAsia="Calibri"/>
        </w:rPr>
        <w:t>rise</w:t>
      </w:r>
      <w:r w:rsidRPr="00EB000D">
        <w:rPr>
          <w:rStyle w:val="StyleUnderline"/>
        </w:rPr>
        <w:t xml:space="preserve"> </w:t>
      </w:r>
      <w:r w:rsidRPr="00EB000D">
        <w:rPr>
          <w:rStyle w:val="StyleUnderline"/>
          <w:rFonts w:eastAsia="Calibri"/>
        </w:rPr>
        <w:t>to</w:t>
      </w:r>
      <w:r w:rsidRPr="00EB000D">
        <w:rPr>
          <w:rStyle w:val="StyleUnderline"/>
        </w:rPr>
        <w:t xml:space="preserve"> </w:t>
      </w:r>
      <w:r w:rsidRPr="00EB000D">
        <w:rPr>
          <w:rStyle w:val="StyleUnderline"/>
          <w:rFonts w:eastAsia="Calibri"/>
        </w:rPr>
        <w:t>a</w:t>
      </w:r>
      <w:r w:rsidRPr="00EB000D">
        <w:rPr>
          <w:rStyle w:val="StyleUnderline"/>
        </w:rPr>
        <w:t xml:space="preserve"> </w:t>
      </w:r>
      <w:r w:rsidRPr="00EB000D">
        <w:rPr>
          <w:rStyle w:val="StyleUnderline"/>
          <w:rFonts w:eastAsia="Calibri"/>
        </w:rPr>
        <w:t>personal</w:t>
      </w:r>
      <w:r w:rsidRPr="00EB000D">
        <w:rPr>
          <w:rStyle w:val="StyleUnderline"/>
        </w:rPr>
        <w:t xml:space="preserve"> </w:t>
      </w:r>
      <w:r w:rsidRPr="00EB000D">
        <w:rPr>
          <w:rStyle w:val="StyleUnderline"/>
          <w:rFonts w:eastAsia="Calibri"/>
        </w:rPr>
        <w:t>reason</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admissible</w:t>
      </w:r>
      <w:r w:rsidRPr="00EB000D">
        <w:rPr>
          <w:sz w:val="16"/>
        </w:rPr>
        <w:t xml:space="preserve">. </w:t>
      </w:r>
      <w:r w:rsidRPr="00EB000D">
        <w:rPr>
          <w:rFonts w:eastAsia="Calibri"/>
          <w:sz w:val="16"/>
        </w:rPr>
        <w:t>So</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final</w:t>
      </w:r>
      <w:r w:rsidRPr="00EB000D">
        <w:rPr>
          <w:sz w:val="16"/>
        </w:rPr>
        <w:t xml:space="preserve"> </w:t>
      </w:r>
      <w:r w:rsidRPr="00EB000D">
        <w:rPr>
          <w:rFonts w:eastAsia="Calibri"/>
          <w:sz w:val="16"/>
        </w:rPr>
        <w:t>important</w:t>
      </w:r>
      <w:r w:rsidRPr="00EB000D">
        <w:rPr>
          <w:sz w:val="16"/>
        </w:rPr>
        <w:t xml:space="preserve"> </w:t>
      </w:r>
      <w:r w:rsidRPr="00EB000D">
        <w:rPr>
          <w:rFonts w:eastAsia="Calibri"/>
          <w:sz w:val="16"/>
        </w:rPr>
        <w:t>reason</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might</w:t>
      </w:r>
      <w:r w:rsidRPr="00EB000D">
        <w:rPr>
          <w:sz w:val="16"/>
        </w:rPr>
        <w:t xml:space="preserve"> </w:t>
      </w:r>
      <w:r w:rsidRPr="00EB000D">
        <w:rPr>
          <w:rFonts w:eastAsia="Calibri"/>
          <w:sz w:val="16"/>
        </w:rPr>
        <w:t>think</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human</w:t>
      </w:r>
      <w:r w:rsidRPr="00EB000D">
        <w:rPr>
          <w:sz w:val="16"/>
        </w:rPr>
        <w:t xml:space="preserve"> </w:t>
      </w:r>
      <w:r w:rsidRPr="00EB000D">
        <w:rPr>
          <w:rFonts w:eastAsia="Calibri"/>
          <w:sz w:val="16"/>
        </w:rPr>
        <w:t>extinction</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wrong</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that</w:t>
      </w:r>
      <w:r w:rsidRPr="00EB000D">
        <w:rPr>
          <w:sz w:val="16"/>
        </w:rPr>
        <w:t xml:space="preserve"> </w:t>
      </w:r>
      <w:r w:rsidRPr="00EB000D">
        <w:rPr>
          <w:rStyle w:val="StyleUnderline"/>
          <w:rFonts w:eastAsia="Calibri"/>
        </w:rPr>
        <w:t>there</w:t>
      </w:r>
      <w:r w:rsidRPr="00EB000D">
        <w:rPr>
          <w:rStyle w:val="StyleUnderline"/>
        </w:rPr>
        <w:t xml:space="preserve"> </w:t>
      </w:r>
      <w:r w:rsidRPr="00EB000D">
        <w:rPr>
          <w:rStyle w:val="StyleUnderline"/>
          <w:rFonts w:eastAsia="Calibri"/>
        </w:rPr>
        <w:t>could</w:t>
      </w:r>
      <w:r w:rsidRPr="00EB000D">
        <w:rPr>
          <w:rStyle w:val="StyleUnderline"/>
        </w:rPr>
        <w:t xml:space="preserve"> </w:t>
      </w:r>
      <w:r w:rsidRPr="00EB000D">
        <w:rPr>
          <w:rStyle w:val="StyleUnderline"/>
          <w:rFonts w:eastAsia="Calibri"/>
        </w:rPr>
        <w:t>be</w:t>
      </w:r>
      <w:r w:rsidRPr="00EB000D">
        <w:rPr>
          <w:rStyle w:val="StyleUnderline"/>
        </w:rPr>
        <w:t xml:space="preserve"> </w:t>
      </w:r>
      <w:r w:rsidRPr="00EB000D">
        <w:rPr>
          <w:rStyle w:val="StyleUnderline"/>
          <w:rFonts w:eastAsia="Calibri"/>
        </w:rPr>
        <w:t>various</w:t>
      </w:r>
      <w:r w:rsidRPr="00EB000D">
        <w:rPr>
          <w:rStyle w:val="StyleUnderline"/>
        </w:rPr>
        <w:t xml:space="preserve"> </w:t>
      </w:r>
      <w:r w:rsidRPr="00EB000D">
        <w:rPr>
          <w:rStyle w:val="StyleUnderline"/>
          <w:rFonts w:eastAsia="Calibri"/>
        </w:rPr>
        <w:t>deleterious</w:t>
      </w:r>
      <w:r w:rsidRPr="00EB000D">
        <w:rPr>
          <w:rStyle w:val="StyleUnderline"/>
        </w:rPr>
        <w:t xml:space="preserve"> </w:t>
      </w:r>
      <w:r w:rsidRPr="00EB000D">
        <w:rPr>
          <w:rStyle w:val="StyleUnderline"/>
          <w:rFonts w:eastAsia="Calibri"/>
        </w:rPr>
        <w:t>psychological</w:t>
      </w:r>
      <w:r w:rsidRPr="00EB000D">
        <w:rPr>
          <w:rStyle w:val="StyleUnderline"/>
        </w:rPr>
        <w:t xml:space="preserve"> </w:t>
      </w:r>
      <w:r w:rsidRPr="00EB000D">
        <w:rPr>
          <w:rStyle w:val="StyleUnderline"/>
          <w:rFonts w:eastAsia="Calibri"/>
        </w:rPr>
        <w:t>effects</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endured</w:t>
      </w:r>
      <w:r w:rsidRPr="00EB000D">
        <w:rPr>
          <w:sz w:val="16"/>
        </w:rPr>
        <w:t xml:space="preserve"> </w:t>
      </w:r>
      <w:r w:rsidRPr="00EB000D">
        <w:rPr>
          <w:rFonts w:eastAsia="Calibri"/>
          <w:sz w:val="16"/>
        </w:rPr>
        <w:t>by</w:t>
      </w:r>
      <w:r w:rsidRPr="00EB000D">
        <w:rPr>
          <w:sz w:val="16"/>
        </w:rPr>
        <w:t xml:space="preserve"> </w:t>
      </w:r>
      <w:r w:rsidRPr="00EB000D">
        <w:rPr>
          <w:rFonts w:eastAsia="Calibri"/>
          <w:sz w:val="16"/>
        </w:rPr>
        <w:t>existing</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having</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knowledge</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there</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future</w:t>
      </w:r>
      <w:r w:rsidRPr="00EB000D">
        <w:rPr>
          <w:sz w:val="16"/>
        </w:rPr>
        <w:t xml:space="preserve"> </w:t>
      </w:r>
      <w:r w:rsidRPr="00EB000D">
        <w:rPr>
          <w:rFonts w:eastAsia="Calibri"/>
          <w:sz w:val="16"/>
        </w:rPr>
        <w:t>generations</w:t>
      </w:r>
      <w:r w:rsidRPr="00EB000D">
        <w:rPr>
          <w:sz w:val="16"/>
        </w:rPr>
        <w:t xml:space="preserve">. </w:t>
      </w:r>
      <w:r w:rsidRPr="00EB000D">
        <w:rPr>
          <w:rStyle w:val="StyleUnderline"/>
          <w:rFonts w:eastAsia="Calibri"/>
        </w:rPr>
        <w:t>There</w:t>
      </w:r>
      <w:r w:rsidRPr="00EB000D">
        <w:rPr>
          <w:rStyle w:val="StyleUnderline"/>
        </w:rPr>
        <w:t xml:space="preserve"> </w:t>
      </w:r>
      <w:r w:rsidRPr="00EB000D">
        <w:rPr>
          <w:rStyle w:val="StyleUnderline"/>
          <w:rFonts w:eastAsia="Calibri"/>
        </w:rPr>
        <w:t>are</w:t>
      </w:r>
      <w:r w:rsidRPr="00EB000D">
        <w:rPr>
          <w:rStyle w:val="StyleUnderline"/>
        </w:rPr>
        <w:t xml:space="preserve"> </w:t>
      </w:r>
      <w:r w:rsidRPr="00EB000D">
        <w:rPr>
          <w:rStyle w:val="StyleUnderline"/>
          <w:rFonts w:eastAsia="Calibri"/>
        </w:rPr>
        <w:t>two</w:t>
      </w:r>
      <w:r w:rsidRPr="00EB000D">
        <w:rPr>
          <w:rStyle w:val="StyleUnderline"/>
        </w:rPr>
        <w:t xml:space="preserve"> </w:t>
      </w:r>
      <w:r w:rsidRPr="00EB000D">
        <w:rPr>
          <w:rStyle w:val="StyleUnderline"/>
          <w:rFonts w:eastAsia="Calibri"/>
        </w:rPr>
        <w:t>main</w:t>
      </w:r>
      <w:r w:rsidRPr="00EB000D">
        <w:rPr>
          <w:rStyle w:val="StyleUnderline"/>
        </w:rPr>
        <w:t xml:space="preserve"> </w:t>
      </w:r>
      <w:r w:rsidRPr="00EB000D">
        <w:rPr>
          <w:rStyle w:val="StyleUnderline"/>
          <w:rFonts w:eastAsia="Calibri"/>
        </w:rPr>
        <w:t>sources</w:t>
      </w:r>
      <w:r w:rsidRPr="00EB000D">
        <w:rPr>
          <w:rStyle w:val="StyleUnderline"/>
        </w:rPr>
        <w:t xml:space="preserve"> </w:t>
      </w:r>
      <w:r w:rsidRPr="00EB000D">
        <w:rPr>
          <w:rStyle w:val="StyleUnderline"/>
          <w:rFonts w:eastAsia="Calibri"/>
        </w:rPr>
        <w:t>of</w:t>
      </w:r>
      <w:r w:rsidRPr="00EB000D">
        <w:rPr>
          <w:rStyle w:val="StyleUnderline"/>
        </w:rPr>
        <w:t xml:space="preserve"> </w:t>
      </w:r>
      <w:r w:rsidRPr="00EB000D">
        <w:rPr>
          <w:rStyle w:val="StyleUnderline"/>
          <w:rFonts w:eastAsia="Calibri"/>
        </w:rPr>
        <w:t>this</w:t>
      </w:r>
      <w:r w:rsidRPr="00EB000D">
        <w:rPr>
          <w:rStyle w:val="StyleUnderline"/>
        </w:rPr>
        <w:t xml:space="preserve"> </w:t>
      </w:r>
      <w:r w:rsidRPr="00EB000D">
        <w:rPr>
          <w:rStyle w:val="StyleUnderline"/>
          <w:rFonts w:eastAsia="Calibri"/>
        </w:rPr>
        <w:t>trauma</w:t>
      </w:r>
      <w:r w:rsidRPr="00EB000D">
        <w:rPr>
          <w:sz w:val="16"/>
        </w:rPr>
        <w:t xml:space="preserve">, </w:t>
      </w:r>
      <w:r w:rsidRPr="00EB000D">
        <w:rPr>
          <w:rFonts w:eastAsia="Calibri"/>
          <w:sz w:val="16"/>
        </w:rPr>
        <w:t>both</w:t>
      </w:r>
      <w:r w:rsidRPr="00EB000D">
        <w:rPr>
          <w:sz w:val="16"/>
        </w:rPr>
        <w:t xml:space="preserve"> </w:t>
      </w:r>
      <w:r w:rsidRPr="00EB000D">
        <w:rPr>
          <w:rFonts w:eastAsia="Calibri"/>
          <w:sz w:val="16"/>
        </w:rPr>
        <w:t>arising</w:t>
      </w:r>
      <w:r w:rsidRPr="00EB000D">
        <w:rPr>
          <w:sz w:val="16"/>
        </w:rPr>
        <w:t xml:space="preserve"> </w:t>
      </w:r>
      <w:r w:rsidRPr="00EB000D">
        <w:rPr>
          <w:rFonts w:eastAsia="Calibri"/>
          <w:sz w:val="16"/>
        </w:rPr>
        <w:t>from</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knowledge</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there</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more</w:t>
      </w:r>
      <w:r w:rsidRPr="00EB000D">
        <w:rPr>
          <w:sz w:val="16"/>
        </w:rPr>
        <w:t xml:space="preserve"> </w:t>
      </w:r>
      <w:r w:rsidRPr="00EB000D">
        <w:rPr>
          <w:rFonts w:eastAsia="Calibri"/>
          <w:sz w:val="16"/>
        </w:rPr>
        <w:t>people</w:t>
      </w:r>
      <w:r w:rsidRPr="00EB000D">
        <w:rPr>
          <w:sz w:val="16"/>
        </w:rPr>
        <w:t xml:space="preserve">. </w:t>
      </w:r>
      <w:r w:rsidRPr="00EB000D">
        <w:rPr>
          <w:rStyle w:val="StyleUnderline"/>
          <w:rFonts w:eastAsia="Calibri"/>
        </w:rPr>
        <w:t>The</w:t>
      </w:r>
      <w:r w:rsidRPr="00EB000D">
        <w:rPr>
          <w:rStyle w:val="StyleUnderline"/>
        </w:rPr>
        <w:t xml:space="preserve"> </w:t>
      </w:r>
      <w:r w:rsidRPr="00EB000D">
        <w:rPr>
          <w:rStyle w:val="StyleUnderline"/>
          <w:rFonts w:eastAsia="Calibri"/>
        </w:rPr>
        <w:t>first</w:t>
      </w:r>
      <w:r w:rsidRPr="00EB000D">
        <w:rPr>
          <w:rStyle w:val="StyleUnderline"/>
        </w:rPr>
        <w:t xml:space="preserve"> </w:t>
      </w:r>
      <w:r w:rsidRPr="00EB000D">
        <w:rPr>
          <w:rStyle w:val="StyleUnderline"/>
          <w:rFonts w:eastAsia="Calibri"/>
        </w:rPr>
        <w:t>relates</w:t>
      </w:r>
      <w:r w:rsidRPr="00EB000D">
        <w:rPr>
          <w:rStyle w:val="StyleUnderline"/>
        </w:rPr>
        <w:t xml:space="preserve"> </w:t>
      </w:r>
      <w:r w:rsidRPr="00EB000D">
        <w:rPr>
          <w:rStyle w:val="StyleUnderline"/>
          <w:rFonts w:eastAsia="Calibri"/>
        </w:rPr>
        <w:t>to</w:t>
      </w:r>
      <w:r w:rsidRPr="00EB000D">
        <w:rPr>
          <w:rStyle w:val="StyleUnderline"/>
        </w:rPr>
        <w:t xml:space="preserve"> </w:t>
      </w:r>
      <w:r w:rsidRPr="00EB000D">
        <w:rPr>
          <w:rStyle w:val="StyleUnderline"/>
          <w:rFonts w:eastAsia="Calibri"/>
        </w:rPr>
        <w:t>individual</w:t>
      </w:r>
      <w:r w:rsidRPr="00EB000D">
        <w:rPr>
          <w:rStyle w:val="StyleUnderline"/>
        </w:rPr>
        <w:t xml:space="preserve"> </w:t>
      </w:r>
      <w:r w:rsidRPr="00EB000D">
        <w:rPr>
          <w:rStyle w:val="StyleUnderline"/>
          <w:rFonts w:eastAsia="Calibri"/>
        </w:rPr>
        <w:t>people</w:t>
      </w:r>
      <w:r w:rsidRPr="00EB000D">
        <w:rPr>
          <w:rStyle w:val="StyleUnderline"/>
        </w:rPr>
        <w:t xml:space="preserve"> </w:t>
      </w:r>
      <w:r w:rsidRPr="00EB000D">
        <w:rPr>
          <w:rStyle w:val="StyleUnderline"/>
          <w:rFonts w:eastAsia="Calibri"/>
        </w:rPr>
        <w:t>and</w:t>
      </w:r>
      <w:r w:rsidRPr="00EB000D">
        <w:rPr>
          <w:rStyle w:val="StyleUnderline"/>
        </w:rPr>
        <w:t xml:space="preserve"> </w:t>
      </w:r>
      <w:r w:rsidRPr="00EB000D">
        <w:rPr>
          <w:rStyle w:val="StyleUnderline"/>
          <w:rFonts w:eastAsia="Calibri"/>
        </w:rPr>
        <w:t>the</w:t>
      </w:r>
      <w:r w:rsidRPr="00EB000D">
        <w:rPr>
          <w:rStyle w:val="StyleUnderline"/>
        </w:rPr>
        <w:t xml:space="preserve"> </w:t>
      </w:r>
      <w:r w:rsidRPr="00EB000D">
        <w:rPr>
          <w:rStyle w:val="StyleUnderline"/>
          <w:rFonts w:eastAsia="Calibri"/>
        </w:rPr>
        <w:t>undesired</w:t>
      </w:r>
      <w:r w:rsidRPr="00EB000D">
        <w:rPr>
          <w:rStyle w:val="StyleUnderline"/>
        </w:rPr>
        <w:t xml:space="preserve"> </w:t>
      </w:r>
      <w:r w:rsidRPr="00EB000D">
        <w:rPr>
          <w:rStyle w:val="StyleUnderline"/>
          <w:rFonts w:eastAsia="Calibri"/>
        </w:rPr>
        <w:t>negative</w:t>
      </w:r>
      <w:r w:rsidRPr="00EB000D">
        <w:rPr>
          <w:rStyle w:val="StyleUnderline"/>
        </w:rPr>
        <w:t xml:space="preserve"> </w:t>
      </w:r>
      <w:r w:rsidRPr="00EB000D">
        <w:rPr>
          <w:rStyle w:val="StyleUnderline"/>
          <w:rFonts w:eastAsia="Calibri"/>
        </w:rPr>
        <w:t>effect</w:t>
      </w:r>
      <w:r w:rsidRPr="00EB000D">
        <w:rPr>
          <w:rStyle w:val="StyleUnderline"/>
        </w:rPr>
        <w:t xml:space="preserve"> </w:t>
      </w:r>
      <w:r w:rsidRPr="00EB000D">
        <w:rPr>
          <w:rStyle w:val="StyleUnderline"/>
          <w:rFonts w:eastAsia="Calibri"/>
        </w:rPr>
        <w:t>on</w:t>
      </w:r>
      <w:r w:rsidRPr="00EB000D">
        <w:rPr>
          <w:rStyle w:val="StyleUnderline"/>
        </w:rPr>
        <w:t xml:space="preserve"> </w:t>
      </w:r>
      <w:r w:rsidRPr="00EB000D">
        <w:rPr>
          <w:rStyle w:val="StyleUnderline"/>
          <w:rFonts w:eastAsia="Calibri"/>
        </w:rPr>
        <w:t>well</w:t>
      </w:r>
      <w:r w:rsidRPr="00EB000D">
        <w:rPr>
          <w:rStyle w:val="StyleUnderline"/>
        </w:rPr>
        <w:t>-</w:t>
      </w:r>
      <w:r w:rsidRPr="00EB000D">
        <w:rPr>
          <w:rStyle w:val="StyleUnderline"/>
          <w:rFonts w:eastAsia="Calibri"/>
        </w:rPr>
        <w:t>being</w:t>
      </w:r>
      <w:r w:rsidRPr="00EB000D">
        <w:rPr>
          <w:sz w:val="16"/>
        </w:rPr>
        <w:t xml:space="preserve"> </w:t>
      </w:r>
      <w:r w:rsidRPr="00EB000D">
        <w:rPr>
          <w:rStyle w:val="StyleUnderline"/>
          <w:rFonts w:eastAsia="Calibri"/>
        </w:rPr>
        <w:t>that</w:t>
      </w:r>
      <w:r w:rsidRPr="00EB000D">
        <w:rPr>
          <w:rStyle w:val="StyleUnderline"/>
        </w:rPr>
        <w:t xml:space="preserve"> </w:t>
      </w:r>
      <w:r w:rsidRPr="00EB000D">
        <w:rPr>
          <w:rStyle w:val="StyleUnderline"/>
          <w:rFonts w:eastAsia="Calibri"/>
        </w:rPr>
        <w:t>would</w:t>
      </w:r>
      <w:r w:rsidRPr="00EB000D">
        <w:rPr>
          <w:rStyle w:val="StyleUnderline"/>
        </w:rPr>
        <w:t xml:space="preserve"> </w:t>
      </w:r>
      <w:r w:rsidRPr="00EB000D">
        <w:rPr>
          <w:rStyle w:val="StyleUnderline"/>
          <w:rFonts w:eastAsia="Calibri"/>
        </w:rPr>
        <w:t>be</w:t>
      </w:r>
      <w:r w:rsidRPr="00EB000D">
        <w:rPr>
          <w:rStyle w:val="StyleUnderline"/>
        </w:rPr>
        <w:t xml:space="preserve"> </w:t>
      </w:r>
      <w:r w:rsidRPr="00EB000D">
        <w:rPr>
          <w:rStyle w:val="StyleUnderline"/>
          <w:rFonts w:eastAsia="Calibri"/>
        </w:rPr>
        <w:t>experienced</w:t>
      </w:r>
      <w:r w:rsidRPr="00EB000D">
        <w:rPr>
          <w:rStyle w:val="StyleUnderline"/>
        </w:rPr>
        <w:t xml:space="preserve"> </w:t>
      </w:r>
      <w:r w:rsidRPr="00EB000D">
        <w:rPr>
          <w:rStyle w:val="StyleUnderline"/>
          <w:rFonts w:eastAsia="Calibri"/>
        </w:rPr>
        <w:t>by</w:t>
      </w:r>
      <w:r w:rsidRPr="00EB000D">
        <w:rPr>
          <w:rStyle w:val="StyleUnderline"/>
        </w:rPr>
        <w:t xml:space="preserve"> </w:t>
      </w:r>
      <w:r w:rsidRPr="00EB000D">
        <w:rPr>
          <w:rStyle w:val="StyleUnderline"/>
          <w:rFonts w:eastAsia="Calibri"/>
        </w:rPr>
        <w:t>those</w:t>
      </w:r>
      <w:r w:rsidRPr="00EB000D">
        <w:rPr>
          <w:rStyle w:val="StyleUnderline"/>
        </w:rPr>
        <w:t xml:space="preserve"> </w:t>
      </w:r>
      <w:r w:rsidRPr="00EB000D">
        <w:rPr>
          <w:rStyle w:val="StyleUnderline"/>
          <w:rFonts w:eastAsia="Calibri"/>
        </w:rPr>
        <w:t>who</w:t>
      </w:r>
      <w:r w:rsidRPr="00EB000D">
        <w:rPr>
          <w:rStyle w:val="StyleUnderline"/>
        </w:rPr>
        <w:t xml:space="preserve"> </w:t>
      </w:r>
      <w:r w:rsidRPr="00EB000D">
        <w:rPr>
          <w:rStyle w:val="StyleUnderline"/>
          <w:rFonts w:eastAsia="Calibri"/>
        </w:rPr>
        <w:t>would</w:t>
      </w:r>
      <w:r w:rsidRPr="00EB000D">
        <w:rPr>
          <w:rStyle w:val="StyleUnderline"/>
        </w:rPr>
        <w:t xml:space="preserve"> </w:t>
      </w:r>
      <w:r w:rsidRPr="00EB000D">
        <w:rPr>
          <w:rStyle w:val="StyleUnderline"/>
          <w:rFonts w:eastAsia="Calibri"/>
        </w:rPr>
        <w:t>have</w:t>
      </w:r>
      <w:r w:rsidRPr="00EB000D">
        <w:rPr>
          <w:rStyle w:val="StyleUnderline"/>
        </w:rPr>
        <w:t xml:space="preserve"> </w:t>
      </w:r>
      <w:r w:rsidRPr="00EB000D">
        <w:rPr>
          <w:rStyle w:val="StyleUnderline"/>
          <w:rFonts w:eastAsia="Calibri"/>
        </w:rPr>
        <w:t>wanted</w:t>
      </w:r>
      <w:r w:rsidRPr="00EB000D">
        <w:rPr>
          <w:rStyle w:val="StyleUnderline"/>
        </w:rPr>
        <w:t xml:space="preserve"> </w:t>
      </w:r>
      <w:r w:rsidRPr="00EB000D">
        <w:rPr>
          <w:rStyle w:val="StyleUnderline"/>
          <w:rFonts w:eastAsia="Calibri"/>
        </w:rPr>
        <w:t>to</w:t>
      </w:r>
      <w:r w:rsidRPr="00EB000D">
        <w:rPr>
          <w:rStyle w:val="StyleUnderline"/>
        </w:rPr>
        <w:t xml:space="preserve"> </w:t>
      </w:r>
      <w:r w:rsidRPr="00EB000D">
        <w:rPr>
          <w:rStyle w:val="StyleUnderline"/>
          <w:rFonts w:eastAsia="Calibri"/>
        </w:rPr>
        <w:t>have</w:t>
      </w:r>
      <w:r w:rsidRPr="00EB000D">
        <w:rPr>
          <w:rStyle w:val="StyleUnderline"/>
        </w:rPr>
        <w:t xml:space="preserve"> </w:t>
      </w:r>
      <w:r w:rsidRPr="00EB000D">
        <w:rPr>
          <w:rStyle w:val="StyleUnderline"/>
          <w:rFonts w:eastAsia="Calibri"/>
        </w:rPr>
        <w:t>children</w:t>
      </w:r>
      <w:r w:rsidRPr="00EB000D">
        <w:rPr>
          <w:sz w:val="16"/>
        </w:rPr>
        <w:t xml:space="preserve">. </w:t>
      </w:r>
      <w:r w:rsidRPr="00EB000D">
        <w:rPr>
          <w:rFonts w:eastAsia="Calibri"/>
          <w:sz w:val="16"/>
        </w:rPr>
        <w:t>Whilst</w:t>
      </w:r>
      <w:r w:rsidRPr="00EB000D">
        <w:rPr>
          <w:sz w:val="16"/>
        </w:rPr>
        <w:t xml:space="preserve"> </w:t>
      </w:r>
      <w:r w:rsidRPr="00EB000D">
        <w:rPr>
          <w:rStyle w:val="Emphasis"/>
          <w:rFonts w:eastAsia="Calibri"/>
        </w:rPr>
        <w:t>this</w:t>
      </w:r>
      <w:r w:rsidRPr="00EB000D">
        <w:rPr>
          <w:rStyle w:val="Emphasis"/>
        </w:rPr>
        <w:t xml:space="preserve"> </w:t>
      </w:r>
      <w:r w:rsidRPr="00EB000D">
        <w:rPr>
          <w:rStyle w:val="Emphasis"/>
          <w:rFonts w:eastAsia="Calibri"/>
        </w:rPr>
        <w:t>is</w:t>
      </w:r>
      <w:r w:rsidRPr="00EB000D">
        <w:rPr>
          <w:rStyle w:val="Emphasis"/>
        </w:rPr>
        <w:t xml:space="preserve"> </w:t>
      </w:r>
      <w:r w:rsidRPr="00EB000D">
        <w:rPr>
          <w:rStyle w:val="Emphasis"/>
          <w:rFonts w:eastAsia="Calibri"/>
        </w:rPr>
        <w:t>by</w:t>
      </w:r>
      <w:r w:rsidRPr="00EB000D">
        <w:rPr>
          <w:rStyle w:val="Emphasis"/>
        </w:rPr>
        <w:t xml:space="preserve"> </w:t>
      </w:r>
      <w:r w:rsidRPr="00EB000D">
        <w:rPr>
          <w:rStyle w:val="Emphasis"/>
          <w:rFonts w:eastAsia="Calibri"/>
        </w:rPr>
        <w:t>no</w:t>
      </w:r>
      <w:r w:rsidRPr="00EB000D">
        <w:rPr>
          <w:rStyle w:val="Emphasis"/>
        </w:rPr>
        <w:t xml:space="preserve"> </w:t>
      </w:r>
      <w:r w:rsidRPr="00EB000D">
        <w:rPr>
          <w:rStyle w:val="Emphasis"/>
          <w:rFonts w:eastAsia="Calibri"/>
        </w:rPr>
        <w:t>means</w:t>
      </w:r>
      <w:r w:rsidRPr="00EB000D">
        <w:rPr>
          <w:rStyle w:val="Emphasis"/>
        </w:rPr>
        <w:t xml:space="preserve"> </w:t>
      </w:r>
      <w:r w:rsidRPr="00EB000D">
        <w:rPr>
          <w:rStyle w:val="Emphasis"/>
          <w:rFonts w:eastAsia="Calibri"/>
        </w:rPr>
        <w:t>universa</w:t>
      </w:r>
      <w:r w:rsidRPr="00EB000D">
        <w:rPr>
          <w:rFonts w:eastAsia="Calibri"/>
          <w:sz w:val="16"/>
        </w:rPr>
        <w:t>l</w:t>
      </w:r>
      <w:r w:rsidRPr="00EB000D">
        <w:rPr>
          <w:sz w:val="16"/>
        </w:rPr>
        <w:t xml:space="preserve">, </w:t>
      </w:r>
      <w:r w:rsidRPr="00EB000D">
        <w:rPr>
          <w:rStyle w:val="Emphasis"/>
          <w:rFonts w:eastAsia="Calibri"/>
        </w:rPr>
        <w:t>it</w:t>
      </w:r>
      <w:r w:rsidRPr="00EB000D">
        <w:rPr>
          <w:rStyle w:val="Emphasis"/>
        </w:rPr>
        <w:t xml:space="preserve"> </w:t>
      </w:r>
      <w:r w:rsidRPr="00EB000D">
        <w:rPr>
          <w:rStyle w:val="Emphasis"/>
          <w:rFonts w:eastAsia="Calibri"/>
        </w:rPr>
        <w:t>is</w:t>
      </w:r>
      <w:r w:rsidRPr="00EB000D">
        <w:rPr>
          <w:rStyle w:val="Emphasis"/>
        </w:rPr>
        <w:t xml:space="preserve"> </w:t>
      </w:r>
      <w:r w:rsidRPr="00EB000D">
        <w:rPr>
          <w:rStyle w:val="Emphasis"/>
          <w:rFonts w:eastAsia="Calibri"/>
        </w:rPr>
        <w:t>fair</w:t>
      </w:r>
      <w:r w:rsidRPr="00EB000D">
        <w:rPr>
          <w:rStyle w:val="Emphasis"/>
        </w:rPr>
        <w:t xml:space="preserve"> </w:t>
      </w:r>
      <w:r w:rsidRPr="00EB000D">
        <w:rPr>
          <w:rStyle w:val="Emphasis"/>
          <w:rFonts w:eastAsia="Calibri"/>
        </w:rPr>
        <w:t>to</w:t>
      </w:r>
      <w:r w:rsidRPr="00EB000D">
        <w:rPr>
          <w:rStyle w:val="Emphasis"/>
        </w:rPr>
        <w:t xml:space="preserve"> </w:t>
      </w:r>
      <w:r w:rsidRPr="00EB000D">
        <w:rPr>
          <w:rStyle w:val="Emphasis"/>
          <w:rFonts w:eastAsia="Calibri"/>
        </w:rPr>
        <w:t>say</w:t>
      </w:r>
      <w:r w:rsidRPr="00EB000D">
        <w:rPr>
          <w:rStyle w:val="Emphasis"/>
        </w:rPr>
        <w:t xml:space="preserve"> </w:t>
      </w:r>
      <w:r w:rsidRPr="00EB000D">
        <w:rPr>
          <w:rStyle w:val="Emphasis"/>
          <w:rFonts w:eastAsia="Calibri"/>
        </w:rPr>
        <w:t>that</w:t>
      </w:r>
      <w:r w:rsidRPr="00EB000D">
        <w:rPr>
          <w:rStyle w:val="Emphasis"/>
        </w:rPr>
        <w:t xml:space="preserve"> </w:t>
      </w:r>
      <w:r w:rsidRPr="00EB000D">
        <w:rPr>
          <w:rStyle w:val="Emphasis"/>
          <w:rFonts w:eastAsia="Calibri"/>
        </w:rPr>
        <w:t>a</w:t>
      </w:r>
      <w:r w:rsidRPr="00EB000D">
        <w:rPr>
          <w:rStyle w:val="Emphasis"/>
        </w:rPr>
        <w:t xml:space="preserve"> </w:t>
      </w:r>
      <w:r w:rsidRPr="00EB000D">
        <w:rPr>
          <w:rStyle w:val="Emphasis"/>
          <w:rFonts w:eastAsia="Calibri"/>
        </w:rPr>
        <w:t>good</w:t>
      </w:r>
      <w:r w:rsidRPr="00EB000D">
        <w:rPr>
          <w:rStyle w:val="Emphasis"/>
        </w:rPr>
        <w:t xml:space="preserve"> </w:t>
      </w:r>
      <w:r w:rsidRPr="00EB000D">
        <w:rPr>
          <w:rStyle w:val="Emphasis"/>
          <w:rFonts w:eastAsia="Calibri"/>
        </w:rPr>
        <w:t>proportion</w:t>
      </w:r>
      <w:r w:rsidRPr="00EB000D">
        <w:rPr>
          <w:rStyle w:val="Emphasis"/>
        </w:rPr>
        <w:t xml:space="preserve"> </w:t>
      </w:r>
      <w:r w:rsidRPr="00EB000D">
        <w:rPr>
          <w:rStyle w:val="Emphasis"/>
          <w:rFonts w:eastAsia="Calibri"/>
        </w:rPr>
        <w:t>of</w:t>
      </w:r>
      <w:r w:rsidRPr="00EB000D">
        <w:rPr>
          <w:rStyle w:val="Emphasis"/>
        </w:rPr>
        <w:t xml:space="preserve"> </w:t>
      </w:r>
      <w:r w:rsidRPr="00EB000D">
        <w:rPr>
          <w:rStyle w:val="Emphasis"/>
          <w:rFonts w:eastAsia="Calibri"/>
        </w:rPr>
        <w:t>people</w:t>
      </w:r>
      <w:r w:rsidRPr="00EB000D">
        <w:rPr>
          <w:rStyle w:val="Emphasis"/>
        </w:rPr>
        <w:t xml:space="preserve"> </w:t>
      </w:r>
      <w:r w:rsidRPr="00EB000D">
        <w:rPr>
          <w:rStyle w:val="Emphasis"/>
          <w:rFonts w:eastAsia="Calibri"/>
        </w:rPr>
        <w:t>feel</w:t>
      </w:r>
      <w:r w:rsidRPr="00EB000D">
        <w:rPr>
          <w:rStyle w:val="Emphasis"/>
        </w:rPr>
        <w:t xml:space="preserve"> </w:t>
      </w:r>
      <w:r w:rsidRPr="00EB000D">
        <w:rPr>
          <w:rStyle w:val="Emphasis"/>
          <w:rFonts w:eastAsia="Calibri"/>
        </w:rPr>
        <w:t>a</w:t>
      </w:r>
      <w:r w:rsidRPr="00EB000D">
        <w:rPr>
          <w:rStyle w:val="Emphasis"/>
        </w:rPr>
        <w:t xml:space="preserve"> </w:t>
      </w:r>
      <w:r w:rsidRPr="00EB000D">
        <w:rPr>
          <w:rStyle w:val="Emphasis"/>
          <w:rFonts w:eastAsia="Calibri"/>
        </w:rPr>
        <w:t>strong</w:t>
      </w:r>
      <w:r w:rsidRPr="00EB000D">
        <w:rPr>
          <w:rStyle w:val="Emphasis"/>
        </w:rPr>
        <w:t xml:space="preserve"> </w:t>
      </w:r>
      <w:r w:rsidRPr="00EB000D">
        <w:rPr>
          <w:rStyle w:val="Emphasis"/>
          <w:rFonts w:eastAsia="Calibri"/>
        </w:rPr>
        <w:t>pull</w:t>
      </w:r>
      <w:r w:rsidRPr="00EB000D">
        <w:rPr>
          <w:rStyle w:val="Emphasis"/>
        </w:rPr>
        <w:t xml:space="preserve"> </w:t>
      </w:r>
      <w:r w:rsidRPr="00EB000D">
        <w:rPr>
          <w:rStyle w:val="Emphasis"/>
          <w:rFonts w:eastAsia="Calibri"/>
        </w:rPr>
        <w:t>towards</w:t>
      </w:r>
      <w:r w:rsidRPr="00EB000D">
        <w:rPr>
          <w:rStyle w:val="Emphasis"/>
        </w:rPr>
        <w:t xml:space="preserve"> </w:t>
      </w:r>
      <w:r w:rsidRPr="00EB000D">
        <w:rPr>
          <w:rStyle w:val="Emphasis"/>
          <w:rFonts w:eastAsia="Calibri"/>
        </w:rPr>
        <w:t>reproduction</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having</w:t>
      </w:r>
      <w:r w:rsidRPr="00EB000D">
        <w:rPr>
          <w:sz w:val="16"/>
        </w:rPr>
        <w:t xml:space="preserve"> </w:t>
      </w:r>
      <w:r w:rsidRPr="00EB000D">
        <w:rPr>
          <w:rFonts w:eastAsia="Calibri"/>
          <w:sz w:val="16"/>
        </w:rPr>
        <w:t>their</w:t>
      </w:r>
      <w:r w:rsidRPr="00EB000D">
        <w:rPr>
          <w:sz w:val="16"/>
        </w:rPr>
        <w:t xml:space="preserve"> </w:t>
      </w:r>
      <w:r w:rsidRPr="00EB000D">
        <w:rPr>
          <w:rFonts w:eastAsia="Calibri"/>
          <w:sz w:val="16"/>
        </w:rPr>
        <w:t>lineage</w:t>
      </w:r>
      <w:r w:rsidRPr="00EB000D">
        <w:rPr>
          <w:sz w:val="16"/>
        </w:rPr>
        <w:t xml:space="preserve"> </w:t>
      </w:r>
      <w:r w:rsidRPr="00EB000D">
        <w:rPr>
          <w:rFonts w:eastAsia="Calibri"/>
          <w:sz w:val="16"/>
        </w:rPr>
        <w:t>continue</w:t>
      </w:r>
      <w:r w:rsidRPr="00EB000D">
        <w:rPr>
          <w:sz w:val="16"/>
        </w:rPr>
        <w:t xml:space="preserve"> </w:t>
      </w:r>
      <w:r w:rsidRPr="00EB000D">
        <w:rPr>
          <w:rFonts w:eastAsia="Calibri"/>
          <w:sz w:val="16"/>
        </w:rPr>
        <w:t>in</w:t>
      </w:r>
      <w:r w:rsidRPr="00EB000D">
        <w:rPr>
          <w:sz w:val="16"/>
        </w:rPr>
        <w:t xml:space="preserve"> </w:t>
      </w:r>
      <w:r w:rsidRPr="00EB000D">
        <w:rPr>
          <w:rFonts w:eastAsia="Calibri"/>
          <w:sz w:val="16"/>
        </w:rPr>
        <w:t>some</w:t>
      </w:r>
      <w:r w:rsidRPr="00EB000D">
        <w:rPr>
          <w:sz w:val="16"/>
        </w:rPr>
        <w:t xml:space="preserve"> </w:t>
      </w:r>
      <w:r w:rsidRPr="00EB000D">
        <w:rPr>
          <w:rFonts w:eastAsia="Calibri"/>
          <w:sz w:val="16"/>
        </w:rPr>
        <w:t>way</w:t>
      </w:r>
      <w:r w:rsidRPr="00EB000D">
        <w:rPr>
          <w:sz w:val="16"/>
        </w:rPr>
        <w:t xml:space="preserve">. </w:t>
      </w:r>
      <w:r w:rsidRPr="00EB000D">
        <w:rPr>
          <w:rFonts w:eastAsia="Calibri"/>
          <w:sz w:val="16"/>
        </w:rPr>
        <w:t>Samuel</w:t>
      </w:r>
      <w:r w:rsidRPr="00EB000D">
        <w:rPr>
          <w:sz w:val="16"/>
        </w:rPr>
        <w:t xml:space="preserve"> </w:t>
      </w:r>
      <w:r w:rsidRPr="00EB000D">
        <w:rPr>
          <w:rFonts w:eastAsia="Calibri"/>
          <w:sz w:val="16"/>
        </w:rPr>
        <w:t>Scheffler</w:t>
      </w:r>
      <w:r w:rsidRPr="00EB000D">
        <w:rPr>
          <w:sz w:val="16"/>
        </w:rPr>
        <w:t xml:space="preserve"> </w:t>
      </w:r>
      <w:r w:rsidRPr="00EB000D">
        <w:rPr>
          <w:rFonts w:eastAsia="Calibri"/>
          <w:sz w:val="16"/>
        </w:rPr>
        <w:t>describes</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pull</w:t>
      </w:r>
      <w:r w:rsidRPr="00EB000D">
        <w:rPr>
          <w:sz w:val="16"/>
        </w:rPr>
        <w:t xml:space="preserve"> </w:t>
      </w:r>
      <w:r w:rsidRPr="00EB000D">
        <w:rPr>
          <w:rFonts w:eastAsia="Calibri"/>
          <w:sz w:val="16"/>
        </w:rPr>
        <w:t>towards</w:t>
      </w:r>
      <w:r w:rsidRPr="00EB000D">
        <w:rPr>
          <w:sz w:val="16"/>
        </w:rPr>
        <w:t xml:space="preserve"> </w:t>
      </w:r>
      <w:r w:rsidRPr="00EB000D">
        <w:rPr>
          <w:rFonts w:eastAsia="Calibri"/>
          <w:sz w:val="16"/>
        </w:rPr>
        <w:t>reproduction</w:t>
      </w:r>
      <w:r w:rsidRPr="00EB000D">
        <w:rPr>
          <w:sz w:val="16"/>
        </w:rPr>
        <w:t xml:space="preserve"> </w:t>
      </w:r>
      <w:r w:rsidRPr="00EB000D">
        <w:rPr>
          <w:rFonts w:eastAsia="Calibri"/>
          <w:sz w:val="16"/>
        </w:rPr>
        <w:t>as</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desire</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personalized</w:t>
      </w:r>
      <w:r w:rsidRPr="00EB000D">
        <w:rPr>
          <w:sz w:val="16"/>
        </w:rPr>
        <w:t xml:space="preserve"> </w:t>
      </w:r>
      <w:r w:rsidRPr="00EB000D">
        <w:rPr>
          <w:rFonts w:eastAsia="Calibri"/>
          <w:sz w:val="16"/>
        </w:rPr>
        <w:t>relationship</w:t>
      </w:r>
      <w:r w:rsidRPr="00EB000D">
        <w:rPr>
          <w:sz w:val="16"/>
        </w:rPr>
        <w:t xml:space="preserve"> </w:t>
      </w:r>
      <w:r w:rsidRPr="00EB000D">
        <w:rPr>
          <w:rFonts w:eastAsia="Calibri"/>
          <w:sz w:val="16"/>
        </w:rPr>
        <w:t>with</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future</w:t>
      </w:r>
      <w:r w:rsidRPr="00EB000D">
        <w:rPr>
          <w:sz w:val="16"/>
        </w:rPr>
        <w:t>’ (</w:t>
      </w:r>
      <w:r w:rsidRPr="00EB000D">
        <w:rPr>
          <w:rFonts w:eastAsia="Calibri"/>
          <w:sz w:val="16"/>
        </w:rPr>
        <w:t>Scheffler</w:t>
      </w:r>
      <w:r w:rsidRPr="00EB000D">
        <w:rPr>
          <w:sz w:val="16"/>
        </w:rPr>
        <w:t xml:space="preserve"> 2012, 31). </w:t>
      </w:r>
      <w:r w:rsidRPr="00EB000D">
        <w:rPr>
          <w:rFonts w:eastAsia="Calibri"/>
          <w:sz w:val="16"/>
        </w:rPr>
        <w:t>Reproducing</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widely</w:t>
      </w:r>
      <w:r w:rsidRPr="00EB000D">
        <w:rPr>
          <w:sz w:val="16"/>
        </w:rPr>
        <w:t xml:space="preserve"> </w:t>
      </w:r>
      <w:r w:rsidRPr="00EB000D">
        <w:rPr>
          <w:rFonts w:eastAsia="Calibri"/>
          <w:sz w:val="16"/>
        </w:rPr>
        <w:t>held</w:t>
      </w:r>
      <w:r w:rsidRPr="00EB000D">
        <w:rPr>
          <w:sz w:val="16"/>
        </w:rPr>
        <w:t xml:space="preserve"> </w:t>
      </w:r>
      <w:r w:rsidRPr="00EB000D">
        <w:rPr>
          <w:rFonts w:eastAsia="Calibri"/>
          <w:sz w:val="16"/>
        </w:rPr>
        <w:t>desire</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joys</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parenthood</w:t>
      </w:r>
      <w:r w:rsidRPr="00EB000D">
        <w:rPr>
          <w:sz w:val="16"/>
        </w:rPr>
        <w:t xml:space="preserve"> </w:t>
      </w:r>
      <w:r w:rsidRPr="00EB000D">
        <w:rPr>
          <w:rFonts w:eastAsia="Calibri"/>
          <w:sz w:val="16"/>
        </w:rPr>
        <w:t>are</w:t>
      </w:r>
      <w:r w:rsidRPr="00EB000D">
        <w:rPr>
          <w:sz w:val="16"/>
        </w:rPr>
        <w:t xml:space="preserve"> </w:t>
      </w:r>
      <w:r w:rsidRPr="00EB000D">
        <w:rPr>
          <w:rFonts w:eastAsia="Calibri"/>
          <w:sz w:val="16"/>
        </w:rPr>
        <w:t>ones</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many</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wish</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experience</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these</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knowing</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they</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not</w:t>
      </w:r>
      <w:r w:rsidRPr="00EB000D">
        <w:rPr>
          <w:sz w:val="16"/>
        </w:rPr>
        <w:t xml:space="preserve"> </w:t>
      </w:r>
      <w:r w:rsidRPr="00EB000D">
        <w:rPr>
          <w:rFonts w:eastAsia="Calibri"/>
          <w:sz w:val="16"/>
        </w:rPr>
        <w:t>have</w:t>
      </w:r>
      <w:r w:rsidRPr="00EB000D">
        <w:rPr>
          <w:sz w:val="16"/>
        </w:rPr>
        <w:t xml:space="preserve"> </w:t>
      </w:r>
      <w:r w:rsidRPr="00EB000D">
        <w:rPr>
          <w:rFonts w:eastAsia="Calibri"/>
          <w:sz w:val="16"/>
        </w:rPr>
        <w:t>descendants</w:t>
      </w:r>
      <w:r w:rsidRPr="00EB000D">
        <w:rPr>
          <w:sz w:val="16"/>
        </w:rPr>
        <w:t xml:space="preserve"> (</w:t>
      </w:r>
      <w:r w:rsidRPr="00EB000D">
        <w:rPr>
          <w:rFonts w:eastAsia="Calibri"/>
          <w:sz w:val="16"/>
        </w:rPr>
        <w:t>or</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their</w:t>
      </w:r>
      <w:r w:rsidRPr="00EB000D">
        <w:rPr>
          <w:sz w:val="16"/>
        </w:rPr>
        <w:t xml:space="preserve"> </w:t>
      </w:r>
      <w:r w:rsidRPr="00EB000D">
        <w:rPr>
          <w:rFonts w:eastAsia="Calibri"/>
          <w:sz w:val="16"/>
        </w:rPr>
        <w:t>descendants</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endure</w:t>
      </w:r>
      <w:r w:rsidRPr="00EB000D">
        <w:rPr>
          <w:sz w:val="16"/>
        </w:rPr>
        <w:t xml:space="preserve"> </w:t>
      </w:r>
      <w:r w:rsidRPr="00EB000D">
        <w:rPr>
          <w:rFonts w:eastAsia="Calibri"/>
          <w:sz w:val="16"/>
        </w:rPr>
        <w:t>painful</w:t>
      </w:r>
      <w:r w:rsidRPr="00EB000D">
        <w:rPr>
          <w:sz w:val="16"/>
        </w:rPr>
        <w:t xml:space="preserve"> </w:t>
      </w:r>
      <w:r w:rsidRPr="00EB000D">
        <w:rPr>
          <w:rFonts w:eastAsia="Calibri"/>
          <w:sz w:val="16"/>
        </w:rPr>
        <w:t>and</w:t>
      </w:r>
      <w:r w:rsidRPr="00EB000D">
        <w:rPr>
          <w:sz w:val="16"/>
        </w:rPr>
        <w:t>/</w:t>
      </w:r>
      <w:r w:rsidRPr="00EB000D">
        <w:rPr>
          <w:rFonts w:eastAsia="Calibri"/>
          <w:sz w:val="16"/>
        </w:rPr>
        <w:t>or</w:t>
      </w:r>
      <w:r w:rsidRPr="00EB000D">
        <w:rPr>
          <w:sz w:val="16"/>
        </w:rPr>
        <w:t xml:space="preserve"> </w:t>
      </w:r>
      <w:r w:rsidRPr="00EB000D">
        <w:rPr>
          <w:rFonts w:eastAsia="Calibri"/>
          <w:sz w:val="16"/>
        </w:rPr>
        <w:t>premature</w:t>
      </w:r>
      <w:r w:rsidRPr="00EB000D">
        <w:rPr>
          <w:sz w:val="16"/>
        </w:rPr>
        <w:t xml:space="preserve"> </w:t>
      </w:r>
      <w:r w:rsidRPr="00EB000D">
        <w:rPr>
          <w:rFonts w:eastAsia="Calibri"/>
          <w:sz w:val="16"/>
        </w:rPr>
        <w:t>deaths</w:t>
      </w:r>
      <w:r w:rsidRPr="00EB000D">
        <w:rPr>
          <w:sz w:val="16"/>
        </w:rPr>
        <w:t xml:space="preserve">) </w:t>
      </w:r>
      <w:r w:rsidRPr="00EB000D">
        <w:rPr>
          <w:rFonts w:eastAsia="Calibri"/>
          <w:sz w:val="16"/>
        </w:rPr>
        <w:t>could</w:t>
      </w:r>
      <w:r w:rsidRPr="00EB000D">
        <w:rPr>
          <w:sz w:val="16"/>
        </w:rPr>
        <w:t xml:space="preserve"> </w:t>
      </w:r>
      <w:r w:rsidRPr="00EB000D">
        <w:rPr>
          <w:rFonts w:eastAsia="Calibri"/>
          <w:sz w:val="16"/>
        </w:rPr>
        <w:t>create</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sense</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despair</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pointlessness</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life</w:t>
      </w:r>
      <w:r w:rsidRPr="00EB000D">
        <w:rPr>
          <w:sz w:val="16"/>
        </w:rPr>
        <w:t xml:space="preserve">. </w:t>
      </w:r>
      <w:r w:rsidRPr="00EB000D">
        <w:rPr>
          <w:rFonts w:eastAsia="Calibri"/>
          <w:sz w:val="16"/>
        </w:rPr>
        <w:t>Furthermore</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inability</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reproduce</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have</w:t>
      </w:r>
      <w:r w:rsidRPr="00EB000D">
        <w:rPr>
          <w:sz w:val="16"/>
        </w:rPr>
        <w:t xml:space="preserve"> </w:t>
      </w:r>
      <w:r w:rsidRPr="00EB000D">
        <w:rPr>
          <w:rFonts w:eastAsia="Calibri"/>
          <w:sz w:val="16"/>
        </w:rPr>
        <w:t>your</w:t>
      </w:r>
      <w:r w:rsidRPr="00EB000D">
        <w:rPr>
          <w:sz w:val="16"/>
        </w:rPr>
        <w:t xml:space="preserve"> </w:t>
      </w:r>
      <w:r w:rsidRPr="00EB000D">
        <w:rPr>
          <w:rFonts w:eastAsia="Calibri"/>
          <w:sz w:val="16"/>
        </w:rPr>
        <w:t>own</w:t>
      </w:r>
      <w:r w:rsidRPr="00EB000D">
        <w:rPr>
          <w:sz w:val="16"/>
        </w:rPr>
        <w:t xml:space="preserve"> </w:t>
      </w:r>
      <w:r w:rsidRPr="00EB000D">
        <w:rPr>
          <w:rFonts w:eastAsia="Calibri"/>
          <w:sz w:val="16"/>
        </w:rPr>
        <w:t>children</w:t>
      </w:r>
      <w:r w:rsidRPr="00EB000D">
        <w:rPr>
          <w:sz w:val="16"/>
        </w:rPr>
        <w:t xml:space="preserve"> </w:t>
      </w:r>
      <w:r w:rsidRPr="00EB000D">
        <w:rPr>
          <w:rFonts w:eastAsia="Calibri"/>
          <w:sz w:val="16"/>
        </w:rPr>
        <w:t>because</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principle</w:t>
      </w:r>
      <w:r w:rsidRPr="00EB000D">
        <w:rPr>
          <w:sz w:val="16"/>
        </w:rPr>
        <w:t>/</w:t>
      </w:r>
      <w:r w:rsidRPr="00EB000D">
        <w:rPr>
          <w:rFonts w:eastAsia="Calibri"/>
          <w:sz w:val="16"/>
        </w:rPr>
        <w:t>policy</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prevents</w:t>
      </w:r>
      <w:r w:rsidRPr="00EB000D">
        <w:rPr>
          <w:sz w:val="16"/>
        </w:rPr>
        <w:t xml:space="preserve"> </w:t>
      </w:r>
      <w:r w:rsidRPr="00EB000D">
        <w:rPr>
          <w:rFonts w:eastAsia="Calibri"/>
          <w:sz w:val="16"/>
        </w:rPr>
        <w:t>you</w:t>
      </w:r>
      <w:r w:rsidRPr="00EB000D">
        <w:rPr>
          <w:sz w:val="16"/>
        </w:rPr>
        <w:t xml:space="preserve"> (</w:t>
      </w:r>
      <w:r w:rsidRPr="00EB000D">
        <w:rPr>
          <w:rFonts w:eastAsia="Calibri"/>
          <w:sz w:val="16"/>
        </w:rPr>
        <w:t>either</w:t>
      </w:r>
      <w:r w:rsidRPr="00EB000D">
        <w:rPr>
          <w:sz w:val="16"/>
        </w:rPr>
        <w:t xml:space="preserve"> </w:t>
      </w:r>
      <w:r w:rsidRPr="00EB000D">
        <w:rPr>
          <w:rFonts w:eastAsia="Calibri"/>
          <w:sz w:val="16"/>
        </w:rPr>
        <w:t>through</w:t>
      </w:r>
      <w:r w:rsidRPr="00EB000D">
        <w:rPr>
          <w:sz w:val="16"/>
        </w:rPr>
        <w:t xml:space="preserve"> </w:t>
      </w:r>
      <w:r w:rsidRPr="00EB000D">
        <w:rPr>
          <w:rFonts w:eastAsia="Calibri"/>
          <w:sz w:val="16"/>
        </w:rPr>
        <w:t>bans</w:t>
      </w:r>
      <w:r w:rsidRPr="00EB000D">
        <w:rPr>
          <w:sz w:val="16"/>
        </w:rPr>
        <w:t xml:space="preserve"> </w:t>
      </w:r>
      <w:r w:rsidRPr="00EB000D">
        <w:rPr>
          <w:rFonts w:eastAsia="Calibri"/>
          <w:sz w:val="16"/>
        </w:rPr>
        <w:t>or</w:t>
      </w:r>
      <w:r w:rsidRPr="00EB000D">
        <w:rPr>
          <w:sz w:val="16"/>
        </w:rPr>
        <w:t xml:space="preserve"> </w:t>
      </w:r>
      <w:r w:rsidRPr="00EB000D">
        <w:rPr>
          <w:rFonts w:eastAsia="Calibri"/>
          <w:sz w:val="16"/>
        </w:rPr>
        <w:t>physical</w:t>
      </w:r>
      <w:r w:rsidRPr="00EB000D">
        <w:rPr>
          <w:sz w:val="16"/>
        </w:rPr>
        <w:t xml:space="preserve"> </w:t>
      </w:r>
      <w:r w:rsidRPr="00EB000D">
        <w:rPr>
          <w:rFonts w:eastAsia="Calibri"/>
          <w:sz w:val="16"/>
        </w:rPr>
        <w:t>interventions</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significant</w:t>
      </w:r>
      <w:r w:rsidRPr="00EB000D">
        <w:rPr>
          <w:sz w:val="16"/>
        </w:rPr>
        <w:t xml:space="preserve"> </w:t>
      </w:r>
      <w:r w:rsidRPr="00EB000D">
        <w:rPr>
          <w:rFonts w:eastAsia="Calibri"/>
          <w:sz w:val="16"/>
        </w:rPr>
        <w:t>infringement</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what</w:t>
      </w:r>
      <w:r w:rsidRPr="00EB000D">
        <w:rPr>
          <w:sz w:val="16"/>
        </w:rPr>
        <w:t xml:space="preserve"> </w:t>
      </w:r>
      <w:r w:rsidRPr="00EB000D">
        <w:rPr>
          <w:rFonts w:eastAsia="Calibri"/>
          <w:sz w:val="16"/>
        </w:rPr>
        <w:t>we</w:t>
      </w:r>
      <w:r w:rsidRPr="00EB000D">
        <w:rPr>
          <w:sz w:val="16"/>
        </w:rPr>
        <w:t xml:space="preserve"> </w:t>
      </w:r>
      <w:r w:rsidRPr="00EB000D">
        <w:rPr>
          <w:rFonts w:eastAsia="Calibri"/>
          <w:sz w:val="16"/>
        </w:rPr>
        <w:t>consider</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basic</w:t>
      </w:r>
      <w:r w:rsidRPr="00EB000D">
        <w:rPr>
          <w:sz w:val="16"/>
        </w:rPr>
        <w:t xml:space="preserve"> </w:t>
      </w:r>
      <w:r w:rsidRPr="00EB000D">
        <w:rPr>
          <w:rFonts w:eastAsia="Calibri"/>
          <w:sz w:val="16"/>
        </w:rPr>
        <w:t>right</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control</w:t>
      </w:r>
      <w:r w:rsidRPr="00EB000D">
        <w:rPr>
          <w:sz w:val="16"/>
        </w:rPr>
        <w:t xml:space="preserve"> </w:t>
      </w:r>
      <w:r w:rsidRPr="00EB000D">
        <w:rPr>
          <w:rFonts w:eastAsia="Calibri"/>
          <w:sz w:val="16"/>
        </w:rPr>
        <w:t>what</w:t>
      </w:r>
      <w:r w:rsidRPr="00EB000D">
        <w:rPr>
          <w:sz w:val="16"/>
        </w:rPr>
        <w:t xml:space="preserve"> </w:t>
      </w:r>
      <w:r w:rsidRPr="00EB000D">
        <w:rPr>
          <w:rFonts w:eastAsia="Calibri"/>
          <w:sz w:val="16"/>
        </w:rPr>
        <w:t>happens</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your</w:t>
      </w:r>
      <w:r w:rsidRPr="00EB000D">
        <w:rPr>
          <w:sz w:val="16"/>
        </w:rPr>
        <w:t xml:space="preserve"> </w:t>
      </w:r>
      <w:r w:rsidRPr="00EB000D">
        <w:rPr>
          <w:rFonts w:eastAsia="Calibri"/>
          <w:sz w:val="16"/>
        </w:rPr>
        <w:t>body</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these</w:t>
      </w:r>
      <w:r w:rsidRPr="00EB000D">
        <w:rPr>
          <w:sz w:val="16"/>
        </w:rPr>
        <w:t xml:space="preserve"> </w:t>
      </w:r>
      <w:r w:rsidRPr="00EB000D">
        <w:rPr>
          <w:rFonts w:eastAsia="Calibri"/>
          <w:sz w:val="16"/>
        </w:rPr>
        <w:t>reasons</w:t>
      </w:r>
      <w:r w:rsidRPr="00EB000D">
        <w:rPr>
          <w:sz w:val="16"/>
        </w:rPr>
        <w:t xml:space="preserve">, </w:t>
      </w:r>
      <w:r w:rsidRPr="00EB000D">
        <w:rPr>
          <w:rFonts w:eastAsia="Calibri"/>
          <w:sz w:val="16"/>
        </w:rPr>
        <w:t>knowing</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you</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have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descendants</w:t>
      </w:r>
      <w:r w:rsidRPr="00EB000D">
        <w:rPr>
          <w:sz w:val="16"/>
        </w:rPr>
        <w:t xml:space="preserve"> </w:t>
      </w:r>
      <w:r w:rsidRPr="00EB000D">
        <w:rPr>
          <w:rFonts w:eastAsia="Calibri"/>
          <w:sz w:val="16"/>
        </w:rPr>
        <w:t>could</w:t>
      </w:r>
      <w:r w:rsidRPr="00EB000D">
        <w:rPr>
          <w:sz w:val="16"/>
        </w:rPr>
        <w:t xml:space="preserve"> </w:t>
      </w:r>
      <w:r w:rsidRPr="00EB000D">
        <w:rPr>
          <w:rFonts w:eastAsia="Calibri"/>
          <w:sz w:val="16"/>
        </w:rPr>
        <w:t>cause</w:t>
      </w:r>
      <w:r w:rsidRPr="00EB000D">
        <w:rPr>
          <w:sz w:val="16"/>
        </w:rPr>
        <w:t xml:space="preserve"> </w:t>
      </w:r>
      <w:r w:rsidRPr="00EB000D">
        <w:rPr>
          <w:rFonts w:eastAsia="Calibri"/>
          <w:sz w:val="16"/>
        </w:rPr>
        <w:t>significant</w:t>
      </w:r>
      <w:r w:rsidRPr="00EB000D">
        <w:rPr>
          <w:sz w:val="16"/>
        </w:rPr>
        <w:t xml:space="preserve"> </w:t>
      </w:r>
      <w:r w:rsidRPr="00EB000D">
        <w:rPr>
          <w:rFonts w:eastAsia="Calibri"/>
          <w:sz w:val="16"/>
        </w:rPr>
        <w:t>psychological</w:t>
      </w:r>
      <w:r w:rsidRPr="00EB000D">
        <w:rPr>
          <w:sz w:val="16"/>
        </w:rPr>
        <w:t xml:space="preserve"> </w:t>
      </w:r>
      <w:r w:rsidRPr="00EB000D">
        <w:rPr>
          <w:rFonts w:eastAsia="Calibri"/>
          <w:sz w:val="16"/>
        </w:rPr>
        <w:t>traumas</w:t>
      </w:r>
      <w:r w:rsidRPr="00EB000D">
        <w:rPr>
          <w:sz w:val="16"/>
        </w:rPr>
        <w:t xml:space="preserve"> </w:t>
      </w:r>
      <w:r w:rsidRPr="00EB000D">
        <w:rPr>
          <w:rFonts w:eastAsia="Calibri"/>
          <w:sz w:val="16"/>
        </w:rPr>
        <w:t>or</w:t>
      </w:r>
      <w:r w:rsidRPr="00EB000D">
        <w:rPr>
          <w:sz w:val="16"/>
        </w:rPr>
        <w:t xml:space="preserve"> </w:t>
      </w:r>
      <w:r w:rsidRPr="00EB000D">
        <w:rPr>
          <w:rFonts w:eastAsia="Calibri"/>
          <w:sz w:val="16"/>
        </w:rPr>
        <w:t>harms</w:t>
      </w:r>
      <w:r w:rsidRPr="00EB000D">
        <w:rPr>
          <w:sz w:val="16"/>
        </w:rPr>
        <w:t xml:space="preserve"> </w:t>
      </w:r>
      <w:r w:rsidRPr="00EB000D">
        <w:rPr>
          <w:rFonts w:eastAsia="Calibri"/>
          <w:sz w:val="16"/>
        </w:rPr>
        <w:t>even</w:t>
      </w:r>
      <w:r w:rsidRPr="00EB000D">
        <w:rPr>
          <w:sz w:val="16"/>
        </w:rPr>
        <w:t xml:space="preserve"> </w:t>
      </w:r>
      <w:r w:rsidRPr="00EB000D">
        <w:rPr>
          <w:rFonts w:eastAsia="Calibri"/>
          <w:sz w:val="16"/>
        </w:rPr>
        <w:t>if</w:t>
      </w:r>
      <w:r w:rsidRPr="00EB000D">
        <w:rPr>
          <w:sz w:val="16"/>
        </w:rPr>
        <w:t xml:space="preserve"> </w:t>
      </w:r>
      <w:r w:rsidRPr="00EB000D">
        <w:rPr>
          <w:rFonts w:eastAsia="Calibri"/>
          <w:sz w:val="16"/>
        </w:rPr>
        <w:t>there</w:t>
      </w:r>
      <w:r w:rsidRPr="00EB000D">
        <w:rPr>
          <w:sz w:val="16"/>
        </w:rPr>
        <w:t xml:space="preserve"> </w:t>
      </w:r>
      <w:r w:rsidRPr="00EB000D">
        <w:rPr>
          <w:rFonts w:eastAsia="Calibri"/>
          <w:sz w:val="16"/>
        </w:rPr>
        <w:t>were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associated</w:t>
      </w:r>
      <w:r w:rsidRPr="00EB000D">
        <w:rPr>
          <w:sz w:val="16"/>
        </w:rPr>
        <w:t xml:space="preserve"> </w:t>
      </w:r>
      <w:r w:rsidRPr="00EB000D">
        <w:rPr>
          <w:rFonts w:eastAsia="Calibri"/>
          <w:sz w:val="16"/>
        </w:rPr>
        <w:t>physical</w:t>
      </w:r>
      <w:r w:rsidRPr="00EB000D">
        <w:rPr>
          <w:sz w:val="16"/>
        </w:rPr>
        <w:t xml:space="preserve"> </w:t>
      </w:r>
      <w:r w:rsidRPr="00EB000D">
        <w:rPr>
          <w:rFonts w:eastAsia="Calibri"/>
          <w:sz w:val="16"/>
        </w:rPr>
        <w:t>harm</w:t>
      </w:r>
      <w:r w:rsidRPr="00EB000D">
        <w:rPr>
          <w:sz w:val="16"/>
        </w:rPr>
        <w:t xml:space="preserve">. </w:t>
      </w:r>
      <w:r w:rsidRPr="00EB000D">
        <w:rPr>
          <w:rStyle w:val="StyleUnderline"/>
          <w:rFonts w:eastAsia="Calibri"/>
        </w:rPr>
        <w:t>The</w:t>
      </w:r>
      <w:r w:rsidRPr="00EB000D">
        <w:rPr>
          <w:rStyle w:val="StyleUnderline"/>
        </w:rPr>
        <w:t xml:space="preserve"> </w:t>
      </w:r>
      <w:r w:rsidRPr="00EB000D">
        <w:rPr>
          <w:rStyle w:val="StyleUnderline"/>
          <w:rFonts w:eastAsia="Calibri"/>
        </w:rPr>
        <w:t>second</w:t>
      </w:r>
      <w:r w:rsidRPr="00EB000D">
        <w:rPr>
          <w:rStyle w:val="StyleUnderline"/>
        </w:rPr>
        <w:t xml:space="preserve"> </w:t>
      </w:r>
      <w:r w:rsidRPr="00EB000D">
        <w:rPr>
          <w:rStyle w:val="StyleUnderline"/>
          <w:rFonts w:eastAsia="Calibri"/>
        </w:rPr>
        <w:t>is</w:t>
      </w:r>
      <w:r w:rsidRPr="00EB000D">
        <w:rPr>
          <w:rStyle w:val="StyleUnderline"/>
        </w:rPr>
        <w:t xml:space="preserve"> </w:t>
      </w:r>
      <w:r w:rsidRPr="00EB000D">
        <w:rPr>
          <w:rStyle w:val="StyleUnderline"/>
          <w:rFonts w:eastAsia="Calibri"/>
        </w:rPr>
        <w:t>a</w:t>
      </w:r>
      <w:r w:rsidRPr="00EB000D">
        <w:rPr>
          <w:sz w:val="16"/>
        </w:rPr>
        <w:t xml:space="preserve"> </w:t>
      </w:r>
      <w:r w:rsidRPr="00EB000D">
        <w:rPr>
          <w:rFonts w:eastAsia="Calibri"/>
          <w:sz w:val="16"/>
        </w:rPr>
        <w:t>more</w:t>
      </w:r>
      <w:r w:rsidRPr="00EB000D">
        <w:rPr>
          <w:sz w:val="16"/>
        </w:rPr>
        <w:t xml:space="preserve"> </w:t>
      </w:r>
      <w:r w:rsidRPr="00EB000D">
        <w:rPr>
          <w:rFonts w:eastAsia="Calibri"/>
          <w:sz w:val="16"/>
        </w:rPr>
        <w:t>general</w:t>
      </w:r>
      <w:r w:rsidRPr="00EB000D">
        <w:rPr>
          <w:sz w:val="16"/>
        </w:rPr>
        <w:t xml:space="preserve">, </w:t>
      </w:r>
      <w:r w:rsidRPr="00EB000D">
        <w:rPr>
          <w:rStyle w:val="StyleUnderline"/>
          <w:rFonts w:eastAsia="Calibri"/>
        </w:rPr>
        <w:t>higher</w:t>
      </w:r>
      <w:r w:rsidRPr="00EB000D">
        <w:rPr>
          <w:rStyle w:val="StyleUnderline"/>
        </w:rPr>
        <w:t xml:space="preserve"> </w:t>
      </w:r>
      <w:r w:rsidRPr="00EB000D">
        <w:rPr>
          <w:rStyle w:val="StyleUnderline"/>
          <w:rFonts w:eastAsia="Calibri"/>
        </w:rPr>
        <w:t>level</w:t>
      </w:r>
      <w:r w:rsidRPr="00EB000D">
        <w:rPr>
          <w:rStyle w:val="StyleUnderline"/>
        </w:rPr>
        <w:t xml:space="preserve"> </w:t>
      </w:r>
      <w:r w:rsidRPr="00EB000D">
        <w:rPr>
          <w:rStyle w:val="StyleUnderline"/>
          <w:rFonts w:eastAsia="Calibri"/>
        </w:rPr>
        <w:t>sense</w:t>
      </w:r>
      <w:r w:rsidRPr="00EB000D">
        <w:rPr>
          <w:rStyle w:val="StyleUnderline"/>
        </w:rPr>
        <w:t xml:space="preserve"> </w:t>
      </w:r>
      <w:r w:rsidRPr="00EB000D">
        <w:rPr>
          <w:rStyle w:val="StyleUnderline"/>
          <w:rFonts w:eastAsia="Calibri"/>
        </w:rPr>
        <w:t>of</w:t>
      </w:r>
      <w:r w:rsidRPr="00EB000D">
        <w:rPr>
          <w:rStyle w:val="StyleUnderline"/>
        </w:rPr>
        <w:t xml:space="preserve"> </w:t>
      </w:r>
      <w:r w:rsidRPr="00EB000D">
        <w:rPr>
          <w:rStyle w:val="StyleUnderline"/>
          <w:rFonts w:eastAsia="Calibri"/>
        </w:rPr>
        <w:t>hopelessness</w:t>
      </w:r>
      <w:r w:rsidRPr="00EB000D">
        <w:rPr>
          <w:rStyle w:val="StyleUnderline"/>
        </w:rPr>
        <w:t xml:space="preserve"> </w:t>
      </w:r>
      <w:r w:rsidRPr="00EB000D">
        <w:rPr>
          <w:rStyle w:val="StyleUnderline"/>
          <w:rFonts w:eastAsia="Calibri"/>
        </w:rPr>
        <w:t>or</w:t>
      </w:r>
      <w:r w:rsidRPr="00EB000D">
        <w:rPr>
          <w:rStyle w:val="StyleUnderline"/>
        </w:rPr>
        <w:t xml:space="preserve"> </w:t>
      </w:r>
      <w:r w:rsidRPr="00EB000D">
        <w:rPr>
          <w:rStyle w:val="StyleUnderline"/>
          <w:rFonts w:eastAsia="Calibri"/>
        </w:rPr>
        <w:t>despair</w:t>
      </w:r>
      <w:r w:rsidRPr="00EB000D">
        <w:rPr>
          <w:rStyle w:val="StyleUnderline"/>
        </w:rPr>
        <w:t xml:space="preserve"> </w:t>
      </w:r>
      <w:r w:rsidRPr="00EB000D">
        <w:rPr>
          <w:rStyle w:val="StyleUnderline"/>
          <w:rFonts w:eastAsia="Calibri"/>
        </w:rPr>
        <w:t>that</w:t>
      </w:r>
      <w:r w:rsidRPr="00EB000D">
        <w:rPr>
          <w:rStyle w:val="StyleUnderline"/>
        </w:rPr>
        <w:t xml:space="preserve"> </w:t>
      </w:r>
      <w:r w:rsidRPr="00EB000D">
        <w:rPr>
          <w:rStyle w:val="StyleUnderline"/>
          <w:rFonts w:eastAsia="Calibri"/>
        </w:rPr>
        <w:t>there</w:t>
      </w:r>
      <w:r w:rsidRPr="00EB000D">
        <w:rPr>
          <w:rStyle w:val="StyleUnderline"/>
        </w:rPr>
        <w:t xml:space="preserve"> </w:t>
      </w:r>
      <w:r w:rsidRPr="00EB000D">
        <w:rPr>
          <w:rStyle w:val="StyleUnderline"/>
          <w:rFonts w:eastAsia="Calibri"/>
        </w:rPr>
        <w:t>will</w:t>
      </w:r>
      <w:r w:rsidRPr="00EB000D">
        <w:rPr>
          <w:rStyle w:val="StyleUnderline"/>
        </w:rPr>
        <w:t xml:space="preserve"> </w:t>
      </w:r>
      <w:r w:rsidRPr="00EB000D">
        <w:rPr>
          <w:rStyle w:val="StyleUnderline"/>
          <w:rFonts w:eastAsia="Calibri"/>
        </w:rPr>
        <w:t>be</w:t>
      </w:r>
      <w:r w:rsidRPr="00EB000D">
        <w:rPr>
          <w:rStyle w:val="StyleUnderline"/>
        </w:rPr>
        <w:t xml:space="preserve"> </w:t>
      </w:r>
      <w:r w:rsidRPr="00EB000D">
        <w:rPr>
          <w:rStyle w:val="StyleUnderline"/>
          <w:rFonts w:eastAsia="Calibri"/>
        </w:rPr>
        <w:t>no</w:t>
      </w:r>
      <w:r w:rsidRPr="00EB000D">
        <w:rPr>
          <w:rStyle w:val="StyleUnderline"/>
        </w:rPr>
        <w:t xml:space="preserve"> </w:t>
      </w:r>
      <w:r w:rsidRPr="00EB000D">
        <w:rPr>
          <w:rStyle w:val="StyleUnderline"/>
          <w:rFonts w:eastAsia="Calibri"/>
        </w:rPr>
        <w:t>more</w:t>
      </w:r>
      <w:r w:rsidRPr="00EB000D">
        <w:rPr>
          <w:rStyle w:val="StyleUnderline"/>
        </w:rPr>
        <w:t xml:space="preserve"> </w:t>
      </w:r>
      <w:r w:rsidRPr="00EB000D">
        <w:rPr>
          <w:rStyle w:val="StyleUnderline"/>
          <w:rFonts w:eastAsia="Calibri"/>
        </w:rPr>
        <w:t>humans</w:t>
      </w:r>
      <w:r w:rsidRPr="00EB000D">
        <w:rPr>
          <w:rStyle w:val="StyleUnderline"/>
        </w:rPr>
        <w:t xml:space="preserve"> </w:t>
      </w:r>
      <w:r w:rsidRPr="00EB000D">
        <w:rPr>
          <w:rStyle w:val="StyleUnderline"/>
          <w:rFonts w:eastAsia="Calibri"/>
        </w:rPr>
        <w:t>and</w:t>
      </w:r>
      <w:r w:rsidRPr="00EB000D">
        <w:rPr>
          <w:rStyle w:val="StyleUnderline"/>
        </w:rPr>
        <w:t xml:space="preserve"> </w:t>
      </w:r>
      <w:r w:rsidRPr="00EB000D">
        <w:rPr>
          <w:rStyle w:val="StyleUnderline"/>
          <w:rFonts w:eastAsia="Calibri"/>
        </w:rPr>
        <w:t>that</w:t>
      </w:r>
      <w:r w:rsidRPr="00EB000D">
        <w:rPr>
          <w:rStyle w:val="StyleUnderline"/>
        </w:rPr>
        <w:t xml:space="preserve"> </w:t>
      </w:r>
      <w:r w:rsidRPr="00EB000D">
        <w:rPr>
          <w:rStyle w:val="StyleUnderline"/>
          <w:rFonts w:eastAsia="Calibri"/>
        </w:rPr>
        <w:t>your</w:t>
      </w:r>
      <w:r w:rsidRPr="00EB000D">
        <w:rPr>
          <w:rStyle w:val="StyleUnderline"/>
        </w:rPr>
        <w:t xml:space="preserve"> </w:t>
      </w:r>
      <w:r w:rsidRPr="00EB000D">
        <w:rPr>
          <w:rStyle w:val="StyleUnderline"/>
          <w:rFonts w:eastAsia="Calibri"/>
        </w:rPr>
        <w:t>projects</w:t>
      </w:r>
      <w:r w:rsidRPr="00EB000D">
        <w:rPr>
          <w:rStyle w:val="StyleUnderline"/>
        </w:rPr>
        <w:t xml:space="preserve"> </w:t>
      </w:r>
      <w:r w:rsidRPr="00EB000D">
        <w:rPr>
          <w:rStyle w:val="StyleUnderline"/>
          <w:rFonts w:eastAsia="Calibri"/>
        </w:rPr>
        <w:t>will</w:t>
      </w:r>
      <w:r w:rsidRPr="00EB000D">
        <w:rPr>
          <w:rStyle w:val="StyleUnderline"/>
        </w:rPr>
        <w:t xml:space="preserve"> </w:t>
      </w:r>
      <w:r w:rsidRPr="00EB000D">
        <w:rPr>
          <w:rStyle w:val="StyleUnderline"/>
          <w:rFonts w:eastAsia="Calibri"/>
        </w:rPr>
        <w:t>end</w:t>
      </w:r>
      <w:r w:rsidRPr="00EB000D">
        <w:rPr>
          <w:rStyle w:val="StyleUnderline"/>
        </w:rPr>
        <w:t xml:space="preserve"> </w:t>
      </w:r>
      <w:r w:rsidRPr="00EB000D">
        <w:rPr>
          <w:rStyle w:val="StyleUnderline"/>
          <w:rFonts w:eastAsia="Calibri"/>
        </w:rPr>
        <w:t>with</w:t>
      </w:r>
      <w:r w:rsidRPr="00EB000D">
        <w:rPr>
          <w:rStyle w:val="StyleUnderline"/>
        </w:rPr>
        <w:t xml:space="preserve"> </w:t>
      </w:r>
      <w:r w:rsidRPr="00EB000D">
        <w:rPr>
          <w:rStyle w:val="StyleUnderline"/>
          <w:rFonts w:eastAsia="Calibri"/>
        </w:rPr>
        <w:t>you</w:t>
      </w:r>
      <w:r w:rsidRPr="00EB000D">
        <w:rPr>
          <w:sz w:val="16"/>
        </w:rPr>
        <w:t xml:space="preserve">. </w:t>
      </w:r>
      <w:r w:rsidRPr="00EB000D">
        <w:rPr>
          <w:rStyle w:val="StyleUnderline"/>
          <w:rFonts w:eastAsia="Calibri"/>
        </w:rPr>
        <w:t>Even</w:t>
      </w:r>
      <w:r w:rsidRPr="00EB000D">
        <w:rPr>
          <w:rStyle w:val="StyleUnderline"/>
        </w:rPr>
        <w:t xml:space="preserve"> </w:t>
      </w:r>
      <w:r w:rsidRPr="00EB000D">
        <w:rPr>
          <w:rStyle w:val="StyleUnderline"/>
          <w:rFonts w:eastAsia="Calibri"/>
        </w:rPr>
        <w:t>those</w:t>
      </w:r>
      <w:r w:rsidRPr="00EB000D">
        <w:rPr>
          <w:rStyle w:val="StyleUnderline"/>
        </w:rPr>
        <w:t xml:space="preserve"> </w:t>
      </w:r>
      <w:r w:rsidRPr="00EB000D">
        <w:rPr>
          <w:rStyle w:val="StyleUnderline"/>
          <w:rFonts w:eastAsia="Calibri"/>
        </w:rPr>
        <w:t>who</w:t>
      </w:r>
      <w:r w:rsidRPr="00EB000D">
        <w:rPr>
          <w:rStyle w:val="StyleUnderline"/>
        </w:rPr>
        <w:t xml:space="preserve"> </w:t>
      </w:r>
      <w:r w:rsidRPr="00EB000D">
        <w:rPr>
          <w:rStyle w:val="StyleUnderline"/>
          <w:rFonts w:eastAsia="Calibri"/>
        </w:rPr>
        <w:t>did</w:t>
      </w:r>
      <w:r w:rsidRPr="00EB000D">
        <w:rPr>
          <w:rStyle w:val="StyleUnderline"/>
        </w:rPr>
        <w:t xml:space="preserve"> </w:t>
      </w:r>
      <w:r w:rsidRPr="00EB000D">
        <w:rPr>
          <w:rStyle w:val="StyleUnderline"/>
          <w:rFonts w:eastAsia="Calibri"/>
        </w:rPr>
        <w:t>not</w:t>
      </w:r>
      <w:r w:rsidRPr="00EB000D">
        <w:rPr>
          <w:rStyle w:val="StyleUnderline"/>
        </w:rPr>
        <w:t xml:space="preserve"> </w:t>
      </w:r>
      <w:r w:rsidRPr="00EB000D">
        <w:rPr>
          <w:rStyle w:val="StyleUnderline"/>
          <w:rFonts w:eastAsia="Calibri"/>
        </w:rPr>
        <w:t>feel</w:t>
      </w:r>
      <w:r w:rsidRPr="00EB000D">
        <w:rPr>
          <w:rStyle w:val="StyleUnderline"/>
        </w:rPr>
        <w:t xml:space="preserve"> </w:t>
      </w:r>
      <w:r w:rsidRPr="00EB000D">
        <w:rPr>
          <w:rStyle w:val="StyleUnderline"/>
          <w:rFonts w:eastAsia="Calibri"/>
        </w:rPr>
        <w:t>a</w:t>
      </w:r>
      <w:r w:rsidRPr="00EB000D">
        <w:rPr>
          <w:rStyle w:val="StyleUnderline"/>
        </w:rPr>
        <w:t xml:space="preserve"> </w:t>
      </w:r>
      <w:r w:rsidRPr="00EB000D">
        <w:rPr>
          <w:rStyle w:val="StyleUnderline"/>
          <w:rFonts w:eastAsia="Calibri"/>
        </w:rPr>
        <w:t>strong</w:t>
      </w:r>
      <w:r w:rsidRPr="00EB000D">
        <w:rPr>
          <w:rStyle w:val="StyleUnderline"/>
        </w:rPr>
        <w:t xml:space="preserve"> </w:t>
      </w:r>
      <w:r w:rsidRPr="00EB000D">
        <w:rPr>
          <w:rStyle w:val="StyleUnderline"/>
          <w:rFonts w:eastAsia="Calibri"/>
        </w:rPr>
        <w:t>desire</w:t>
      </w:r>
      <w:r w:rsidRPr="00EB000D">
        <w:rPr>
          <w:rStyle w:val="StyleUnderline"/>
        </w:rPr>
        <w:t xml:space="preserve"> </w:t>
      </w:r>
      <w:r w:rsidRPr="00EB000D">
        <w:rPr>
          <w:rStyle w:val="StyleUnderline"/>
          <w:rFonts w:eastAsia="Calibri"/>
        </w:rPr>
        <w:t>to</w:t>
      </w:r>
      <w:r w:rsidRPr="00EB000D">
        <w:rPr>
          <w:rStyle w:val="StyleUnderline"/>
        </w:rPr>
        <w:t xml:space="preserve"> </w:t>
      </w:r>
      <w:r w:rsidRPr="00EB000D">
        <w:rPr>
          <w:rStyle w:val="StyleUnderline"/>
          <w:rFonts w:eastAsia="Calibri"/>
        </w:rPr>
        <w:t>procreate</w:t>
      </w:r>
      <w:r w:rsidRPr="00EB000D">
        <w:rPr>
          <w:rStyle w:val="StyleUnderline"/>
        </w:rPr>
        <w:t xml:space="preserve"> </w:t>
      </w:r>
      <w:r w:rsidRPr="00EB000D">
        <w:rPr>
          <w:rStyle w:val="StyleUnderline"/>
          <w:rFonts w:eastAsia="Calibri"/>
        </w:rPr>
        <w:t>themselves</w:t>
      </w:r>
      <w:r w:rsidRPr="00EB000D">
        <w:rPr>
          <w:rStyle w:val="StyleUnderline"/>
        </w:rPr>
        <w:t xml:space="preserve"> </w:t>
      </w:r>
      <w:r w:rsidRPr="00EB000D">
        <w:rPr>
          <w:rStyle w:val="StyleUnderline"/>
          <w:rFonts w:eastAsia="Calibri"/>
        </w:rPr>
        <w:t>might</w:t>
      </w:r>
      <w:r w:rsidRPr="00EB000D">
        <w:rPr>
          <w:rStyle w:val="StyleUnderline"/>
        </w:rPr>
        <w:t xml:space="preserve"> </w:t>
      </w:r>
      <w:r w:rsidRPr="00EB000D">
        <w:rPr>
          <w:rStyle w:val="StyleUnderline"/>
          <w:rFonts w:eastAsia="Calibri"/>
        </w:rPr>
        <w:t>feel</w:t>
      </w:r>
      <w:r w:rsidRPr="00EB000D">
        <w:rPr>
          <w:rStyle w:val="StyleUnderline"/>
        </w:rPr>
        <w:t xml:space="preserve"> </w:t>
      </w:r>
      <w:r w:rsidRPr="00EB000D">
        <w:rPr>
          <w:rStyle w:val="StyleUnderline"/>
          <w:rFonts w:eastAsia="Calibri"/>
        </w:rPr>
        <w:t>a</w:t>
      </w:r>
      <w:r w:rsidRPr="00EB000D">
        <w:rPr>
          <w:rStyle w:val="StyleUnderline"/>
        </w:rPr>
        <w:t xml:space="preserve"> </w:t>
      </w:r>
      <w:r w:rsidRPr="00EB000D">
        <w:rPr>
          <w:rStyle w:val="StyleUnderline"/>
          <w:rFonts w:eastAsia="Calibri"/>
        </w:rPr>
        <w:t>sense</w:t>
      </w:r>
      <w:r w:rsidRPr="00EB000D">
        <w:rPr>
          <w:rStyle w:val="StyleUnderline"/>
        </w:rPr>
        <w:t xml:space="preserve"> </w:t>
      </w:r>
      <w:r w:rsidRPr="00EB000D">
        <w:rPr>
          <w:rStyle w:val="StyleUnderline"/>
          <w:rFonts w:eastAsia="Calibri"/>
        </w:rPr>
        <w:t>of</w:t>
      </w:r>
      <w:r w:rsidRPr="00EB000D">
        <w:rPr>
          <w:rStyle w:val="StyleUnderline"/>
        </w:rPr>
        <w:t xml:space="preserve"> </w:t>
      </w:r>
      <w:r w:rsidRPr="00EB000D">
        <w:rPr>
          <w:rStyle w:val="StyleUnderline"/>
          <w:rFonts w:eastAsia="Calibri"/>
        </w:rPr>
        <w:t>hopelessness</w:t>
      </w:r>
      <w:r w:rsidRPr="00EB000D">
        <w:rPr>
          <w:rStyle w:val="StyleUnderline"/>
        </w:rPr>
        <w:t xml:space="preserve"> </w:t>
      </w:r>
      <w:r w:rsidRPr="00EB000D">
        <w:rPr>
          <w:rStyle w:val="StyleUnderline"/>
          <w:rFonts w:eastAsia="Calibri"/>
        </w:rPr>
        <w:t>that</w:t>
      </w:r>
      <w:r w:rsidRPr="00EB000D">
        <w:rPr>
          <w:rStyle w:val="StyleUnderline"/>
        </w:rPr>
        <w:t xml:space="preserve"> </w:t>
      </w:r>
      <w:r w:rsidRPr="00EB000D">
        <w:rPr>
          <w:rStyle w:val="StyleUnderline"/>
          <w:rFonts w:eastAsia="Calibri"/>
        </w:rPr>
        <w:t>any</w:t>
      </w:r>
      <w:r w:rsidRPr="00EB000D">
        <w:rPr>
          <w:rStyle w:val="StyleUnderline"/>
        </w:rPr>
        <w:t xml:space="preserve"> </w:t>
      </w:r>
      <w:r w:rsidRPr="00EB000D">
        <w:rPr>
          <w:rStyle w:val="StyleUnderline"/>
          <w:rFonts w:eastAsia="Calibri"/>
        </w:rPr>
        <w:t>projects</w:t>
      </w:r>
      <w:r w:rsidRPr="00EB000D">
        <w:rPr>
          <w:rStyle w:val="StyleUnderline"/>
        </w:rPr>
        <w:t xml:space="preserve"> </w:t>
      </w:r>
      <w:r w:rsidRPr="00EB000D">
        <w:rPr>
          <w:rStyle w:val="StyleUnderline"/>
          <w:rFonts w:eastAsia="Calibri"/>
        </w:rPr>
        <w:t>or</w:t>
      </w:r>
      <w:r w:rsidRPr="00EB000D">
        <w:rPr>
          <w:rStyle w:val="StyleUnderline"/>
        </w:rPr>
        <w:t xml:space="preserve"> </w:t>
      </w:r>
      <w:r w:rsidRPr="00EB000D">
        <w:rPr>
          <w:rStyle w:val="StyleUnderline"/>
          <w:rFonts w:eastAsia="Calibri"/>
        </w:rPr>
        <w:t>goals</w:t>
      </w:r>
      <w:r w:rsidRPr="00EB000D">
        <w:rPr>
          <w:rStyle w:val="StyleUnderline"/>
        </w:rPr>
        <w:t xml:space="preserve"> </w:t>
      </w:r>
      <w:r w:rsidRPr="00EB000D">
        <w:rPr>
          <w:rStyle w:val="StyleUnderline"/>
          <w:rFonts w:eastAsia="Calibri"/>
        </w:rPr>
        <w:t>they</w:t>
      </w:r>
      <w:r w:rsidRPr="00EB000D">
        <w:rPr>
          <w:rStyle w:val="StyleUnderline"/>
        </w:rPr>
        <w:t xml:space="preserve"> </w:t>
      </w:r>
      <w:r w:rsidRPr="00EB000D">
        <w:rPr>
          <w:rStyle w:val="StyleUnderline"/>
          <w:rFonts w:eastAsia="Calibri"/>
        </w:rPr>
        <w:t>have</w:t>
      </w:r>
      <w:r w:rsidRPr="00EB000D">
        <w:rPr>
          <w:rStyle w:val="StyleUnderline"/>
        </w:rPr>
        <w:t xml:space="preserve"> </w:t>
      </w:r>
      <w:r w:rsidRPr="00EB000D">
        <w:rPr>
          <w:rStyle w:val="StyleUnderline"/>
          <w:rFonts w:eastAsia="Calibri"/>
        </w:rPr>
        <w:t>for</w:t>
      </w:r>
      <w:r w:rsidRPr="00EB000D">
        <w:rPr>
          <w:rStyle w:val="StyleUnderline"/>
        </w:rPr>
        <w:t xml:space="preserve"> </w:t>
      </w:r>
      <w:r w:rsidRPr="00EB000D">
        <w:rPr>
          <w:rStyle w:val="StyleUnderline"/>
          <w:rFonts w:eastAsia="Calibri"/>
        </w:rPr>
        <w:t>the</w:t>
      </w:r>
      <w:r w:rsidRPr="00EB000D">
        <w:rPr>
          <w:rStyle w:val="StyleUnderline"/>
        </w:rPr>
        <w:t xml:space="preserve"> </w:t>
      </w:r>
      <w:r w:rsidRPr="00EB000D">
        <w:rPr>
          <w:rStyle w:val="StyleUnderline"/>
          <w:rFonts w:eastAsia="Calibri"/>
        </w:rPr>
        <w:t>future</w:t>
      </w:r>
      <w:r w:rsidRPr="00EB000D">
        <w:rPr>
          <w:rStyle w:val="StyleUnderline"/>
        </w:rPr>
        <w:t xml:space="preserve"> </w:t>
      </w:r>
      <w:r w:rsidRPr="00EB000D">
        <w:rPr>
          <w:rStyle w:val="StyleUnderline"/>
          <w:rFonts w:eastAsia="Calibri"/>
        </w:rPr>
        <w:t>would</w:t>
      </w:r>
      <w:r w:rsidRPr="00EB000D">
        <w:rPr>
          <w:rStyle w:val="StyleUnderline"/>
        </w:rPr>
        <w:t xml:space="preserve"> </w:t>
      </w:r>
      <w:r w:rsidRPr="00EB000D">
        <w:rPr>
          <w:rStyle w:val="StyleUnderline"/>
          <w:rFonts w:eastAsia="Calibri"/>
        </w:rPr>
        <w:t>not</w:t>
      </w:r>
      <w:r w:rsidRPr="00EB000D">
        <w:rPr>
          <w:rStyle w:val="StyleUnderline"/>
        </w:rPr>
        <w:t xml:space="preserve"> </w:t>
      </w:r>
      <w:r w:rsidRPr="00EB000D">
        <w:rPr>
          <w:rStyle w:val="StyleUnderline"/>
          <w:rFonts w:eastAsia="Calibri"/>
        </w:rPr>
        <w:t>be</w:t>
      </w:r>
      <w:r w:rsidRPr="00EB000D">
        <w:rPr>
          <w:rStyle w:val="StyleUnderline"/>
        </w:rPr>
        <w:t xml:space="preserve"> </w:t>
      </w:r>
      <w:r w:rsidRPr="00EB000D">
        <w:rPr>
          <w:rStyle w:val="StyleUnderline"/>
          <w:rFonts w:eastAsia="Calibri"/>
        </w:rPr>
        <w:t>fulfilled</w:t>
      </w:r>
      <w:r w:rsidRPr="00EB000D">
        <w:rPr>
          <w:sz w:val="16"/>
        </w:rPr>
        <w:t xml:space="preserve">. </w:t>
      </w:r>
      <w:r w:rsidRPr="00EB000D">
        <w:rPr>
          <w:rFonts w:eastAsia="Calibri"/>
          <w:sz w:val="16"/>
        </w:rPr>
        <w:t>Many</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projects</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goals</w:t>
      </w:r>
      <w:r w:rsidRPr="00EB000D">
        <w:rPr>
          <w:sz w:val="16"/>
        </w:rPr>
        <w:t xml:space="preserve"> </w:t>
      </w:r>
      <w:r w:rsidRPr="00EB000D">
        <w:rPr>
          <w:rFonts w:eastAsia="Calibri"/>
          <w:sz w:val="16"/>
        </w:rPr>
        <w:t>we</w:t>
      </w:r>
      <w:r w:rsidRPr="00EB000D">
        <w:rPr>
          <w:sz w:val="16"/>
        </w:rPr>
        <w:t xml:space="preserve"> </w:t>
      </w:r>
      <w:r w:rsidRPr="00EB000D">
        <w:rPr>
          <w:rFonts w:eastAsia="Calibri"/>
          <w:sz w:val="16"/>
        </w:rPr>
        <w:t>work</w:t>
      </w:r>
      <w:r w:rsidRPr="00EB000D">
        <w:rPr>
          <w:sz w:val="16"/>
        </w:rPr>
        <w:t xml:space="preserve"> </w:t>
      </w:r>
      <w:r w:rsidRPr="00EB000D">
        <w:rPr>
          <w:rFonts w:eastAsia="Calibri"/>
          <w:sz w:val="16"/>
        </w:rPr>
        <w:t>towards</w:t>
      </w:r>
      <w:r w:rsidRPr="00EB000D">
        <w:rPr>
          <w:sz w:val="16"/>
        </w:rPr>
        <w:t xml:space="preserve"> </w:t>
      </w:r>
      <w:r w:rsidRPr="00EB000D">
        <w:rPr>
          <w:rFonts w:eastAsia="Calibri"/>
          <w:sz w:val="16"/>
        </w:rPr>
        <w:t>during</w:t>
      </w:r>
      <w:r w:rsidRPr="00EB000D">
        <w:rPr>
          <w:sz w:val="16"/>
        </w:rPr>
        <w:t xml:space="preserve"> </w:t>
      </w:r>
      <w:r w:rsidRPr="00EB000D">
        <w:rPr>
          <w:rFonts w:eastAsia="Calibri"/>
          <w:sz w:val="16"/>
        </w:rPr>
        <w:t>our</w:t>
      </w:r>
      <w:r w:rsidRPr="00EB000D">
        <w:rPr>
          <w:sz w:val="16"/>
        </w:rPr>
        <w:t xml:space="preserve"> </w:t>
      </w:r>
      <w:r w:rsidRPr="00EB000D">
        <w:rPr>
          <w:rFonts w:eastAsia="Calibri"/>
          <w:sz w:val="16"/>
        </w:rPr>
        <w:t>lifetime</w:t>
      </w:r>
      <w:r w:rsidRPr="00EB000D">
        <w:rPr>
          <w:sz w:val="16"/>
        </w:rPr>
        <w:t xml:space="preserve"> </w:t>
      </w:r>
      <w:r w:rsidRPr="00EB000D">
        <w:rPr>
          <w:rFonts w:eastAsia="Calibri"/>
          <w:sz w:val="16"/>
        </w:rPr>
        <w:t>are</w:t>
      </w:r>
      <w:r w:rsidRPr="00EB000D">
        <w:rPr>
          <w:sz w:val="16"/>
        </w:rPr>
        <w:t xml:space="preserve"> </w:t>
      </w:r>
      <w:r w:rsidRPr="00EB000D">
        <w:rPr>
          <w:rFonts w:eastAsia="Calibri"/>
          <w:sz w:val="16"/>
        </w:rPr>
        <w:t>also</w:t>
      </w:r>
      <w:r w:rsidRPr="00EB000D">
        <w:rPr>
          <w:sz w:val="16"/>
        </w:rPr>
        <w:t xml:space="preserve"> </w:t>
      </w:r>
      <w:r w:rsidRPr="00EB000D">
        <w:rPr>
          <w:rFonts w:eastAsia="Calibri"/>
          <w:sz w:val="16"/>
        </w:rPr>
        <w:t>at</w:t>
      </w:r>
      <w:r w:rsidRPr="00EB000D">
        <w:rPr>
          <w:sz w:val="16"/>
        </w:rPr>
        <w:t xml:space="preserve"> </w:t>
      </w:r>
      <w:r w:rsidRPr="00EB000D">
        <w:rPr>
          <w:rFonts w:eastAsia="Calibri"/>
          <w:sz w:val="16"/>
        </w:rPr>
        <w:t>least</w:t>
      </w:r>
      <w:r w:rsidRPr="00EB000D">
        <w:rPr>
          <w:sz w:val="16"/>
        </w:rPr>
        <w:t xml:space="preserve"> </w:t>
      </w:r>
      <w:r w:rsidRPr="00EB000D">
        <w:rPr>
          <w:rFonts w:eastAsia="Calibri"/>
          <w:sz w:val="16"/>
        </w:rPr>
        <w:t>partly</w:t>
      </w:r>
      <w:r w:rsidRPr="00EB000D">
        <w:rPr>
          <w:sz w:val="16"/>
        </w:rPr>
        <w:t xml:space="preserve"> </w:t>
      </w:r>
      <w:r w:rsidRPr="00EB000D">
        <w:rPr>
          <w:rFonts w:eastAsia="Calibri"/>
          <w:sz w:val="16"/>
        </w:rPr>
        <w:t>future</w:t>
      </w:r>
      <w:r w:rsidRPr="00EB000D">
        <w:rPr>
          <w:sz w:val="16"/>
        </w:rPr>
        <w:t>-</w:t>
      </w:r>
      <w:r w:rsidRPr="00EB000D">
        <w:rPr>
          <w:rFonts w:eastAsia="Calibri"/>
          <w:sz w:val="16"/>
        </w:rPr>
        <w:t>oriented</w:t>
      </w:r>
      <w:r w:rsidRPr="00EB000D">
        <w:rPr>
          <w:sz w:val="16"/>
        </w:rPr>
        <w:t xml:space="preserve">. </w:t>
      </w:r>
      <w:r w:rsidRPr="00EB000D">
        <w:rPr>
          <w:rFonts w:eastAsia="Calibri"/>
          <w:sz w:val="16"/>
        </w:rPr>
        <w:t>Why</w:t>
      </w:r>
      <w:r w:rsidRPr="00EB000D">
        <w:rPr>
          <w:sz w:val="16"/>
        </w:rPr>
        <w:t xml:space="preserve"> </w:t>
      </w:r>
      <w:r w:rsidRPr="00EB000D">
        <w:rPr>
          <w:rFonts w:eastAsia="Calibri"/>
          <w:sz w:val="16"/>
        </w:rPr>
        <w:t>bother</w:t>
      </w:r>
      <w:r w:rsidRPr="00EB000D">
        <w:rPr>
          <w:sz w:val="16"/>
        </w:rPr>
        <w:t xml:space="preserve"> </w:t>
      </w:r>
      <w:r w:rsidRPr="00EB000D">
        <w:rPr>
          <w:rFonts w:eastAsia="Calibri"/>
          <w:sz w:val="16"/>
        </w:rPr>
        <w:t>continuing</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search</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cure</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cancer</w:t>
      </w:r>
      <w:r w:rsidRPr="00EB000D">
        <w:rPr>
          <w:sz w:val="16"/>
        </w:rPr>
        <w:t xml:space="preserve"> </w:t>
      </w:r>
      <w:r w:rsidRPr="00EB000D">
        <w:rPr>
          <w:rFonts w:eastAsia="Calibri"/>
          <w:sz w:val="16"/>
        </w:rPr>
        <w:t>if</w:t>
      </w:r>
      <w:r w:rsidRPr="00EB000D">
        <w:rPr>
          <w:sz w:val="16"/>
        </w:rPr>
        <w:t xml:space="preserve"> </w:t>
      </w:r>
      <w:r w:rsidRPr="00EB000D">
        <w:rPr>
          <w:rFonts w:eastAsia="Calibri"/>
          <w:sz w:val="16"/>
        </w:rPr>
        <w:t>either</w:t>
      </w:r>
      <w:r w:rsidRPr="00EB000D">
        <w:rPr>
          <w:sz w:val="16"/>
        </w:rPr>
        <w:t xml:space="preserve"> </w:t>
      </w:r>
      <w:r w:rsidRPr="00EB000D">
        <w:rPr>
          <w:rFonts w:eastAsia="Calibri"/>
          <w:sz w:val="16"/>
        </w:rPr>
        <w:t>it</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not</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found</w:t>
      </w:r>
      <w:r w:rsidRPr="00EB000D">
        <w:rPr>
          <w:sz w:val="16"/>
        </w:rPr>
        <w:t xml:space="preserve"> </w:t>
      </w:r>
      <w:r w:rsidRPr="00EB000D">
        <w:rPr>
          <w:rFonts w:eastAsia="Calibri"/>
          <w:sz w:val="16"/>
        </w:rPr>
        <w:t>within</w:t>
      </w:r>
      <w:r w:rsidRPr="00EB000D">
        <w:rPr>
          <w:sz w:val="16"/>
        </w:rPr>
        <w:t xml:space="preserve"> </w:t>
      </w:r>
      <w:r w:rsidRPr="00EB000D">
        <w:rPr>
          <w:rFonts w:eastAsia="Calibri"/>
          <w:sz w:val="16"/>
        </w:rPr>
        <w:t>humans</w:t>
      </w:r>
      <w:r w:rsidRPr="00EB000D">
        <w:rPr>
          <w:sz w:val="16"/>
        </w:rPr>
        <w:t xml:space="preserve">’ </w:t>
      </w:r>
      <w:r w:rsidRPr="00EB000D">
        <w:rPr>
          <w:rFonts w:eastAsia="Calibri"/>
          <w:sz w:val="16"/>
        </w:rPr>
        <w:t>lifetime</w:t>
      </w:r>
      <w:r w:rsidRPr="00EB000D">
        <w:rPr>
          <w:sz w:val="16"/>
        </w:rPr>
        <w:t xml:space="preserve">, </w:t>
      </w:r>
      <w:r w:rsidRPr="00EB000D">
        <w:rPr>
          <w:rFonts w:eastAsia="Calibri"/>
          <w:sz w:val="16"/>
        </w:rPr>
        <w:t>and</w:t>
      </w:r>
      <w:r w:rsidRPr="00EB000D">
        <w:rPr>
          <w:sz w:val="16"/>
        </w:rPr>
        <w:t>/</w:t>
      </w:r>
      <w:r w:rsidRPr="00EB000D">
        <w:rPr>
          <w:rFonts w:eastAsia="Calibri"/>
          <w:sz w:val="16"/>
        </w:rPr>
        <w:t>or</w:t>
      </w:r>
      <w:r w:rsidRPr="00EB000D">
        <w:rPr>
          <w:sz w:val="16"/>
        </w:rPr>
        <w:t xml:space="preserve"> </w:t>
      </w:r>
      <w:r w:rsidRPr="00EB000D">
        <w:rPr>
          <w:rFonts w:eastAsia="Calibri"/>
          <w:sz w:val="16"/>
        </w:rPr>
        <w:t>there</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future</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benefit</w:t>
      </w:r>
      <w:r w:rsidRPr="00EB000D">
        <w:rPr>
          <w:sz w:val="16"/>
        </w:rPr>
        <w:t xml:space="preserve"> </w:t>
      </w:r>
      <w:r w:rsidRPr="00EB000D">
        <w:rPr>
          <w:rFonts w:eastAsia="Calibri"/>
          <w:sz w:val="16"/>
        </w:rPr>
        <w:t>from</w:t>
      </w:r>
      <w:r w:rsidRPr="00EB000D">
        <w:rPr>
          <w:sz w:val="16"/>
        </w:rPr>
        <w:t xml:space="preserve"> </w:t>
      </w:r>
      <w:r w:rsidRPr="00EB000D">
        <w:rPr>
          <w:rFonts w:eastAsia="Calibri"/>
          <w:sz w:val="16"/>
        </w:rPr>
        <w:t>it</w:t>
      </w:r>
      <w:r w:rsidRPr="00EB000D">
        <w:rPr>
          <w:sz w:val="16"/>
        </w:rPr>
        <w:t xml:space="preserve"> </w:t>
      </w:r>
      <w:r w:rsidRPr="00EB000D">
        <w:rPr>
          <w:rFonts w:eastAsia="Calibri"/>
          <w:sz w:val="16"/>
        </w:rPr>
        <w:t>once</w:t>
      </w:r>
      <w:r w:rsidRPr="00EB000D">
        <w:rPr>
          <w:sz w:val="16"/>
        </w:rPr>
        <w:t xml:space="preserve"> </w:t>
      </w:r>
      <w:r w:rsidRPr="00EB000D">
        <w:rPr>
          <w:rFonts w:eastAsia="Calibri"/>
          <w:sz w:val="16"/>
        </w:rPr>
        <w:t>it</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found</w:t>
      </w:r>
      <w:r w:rsidRPr="00EB000D">
        <w:rPr>
          <w:sz w:val="16"/>
        </w:rPr>
        <w:t xml:space="preserve">? </w:t>
      </w:r>
      <w:r w:rsidRPr="00EB000D">
        <w:rPr>
          <w:rFonts w:eastAsia="Calibri"/>
          <w:sz w:val="16"/>
        </w:rPr>
        <w:t>Similar</w:t>
      </w:r>
      <w:r w:rsidRPr="00EB000D">
        <w:rPr>
          <w:sz w:val="16"/>
        </w:rPr>
        <w:t xml:space="preserve"> </w:t>
      </w:r>
      <w:r w:rsidRPr="00EB000D">
        <w:rPr>
          <w:rFonts w:eastAsia="Calibri"/>
          <w:sz w:val="16"/>
        </w:rPr>
        <w:t>projects</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goals</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might</w:t>
      </w:r>
      <w:r w:rsidRPr="00EB000D">
        <w:rPr>
          <w:sz w:val="16"/>
        </w:rPr>
        <w:t xml:space="preserve"> </w:t>
      </w:r>
      <w:r w:rsidRPr="00EB000D">
        <w:rPr>
          <w:rFonts w:eastAsia="Calibri"/>
          <w:sz w:val="16"/>
        </w:rPr>
        <w:t>lose</w:t>
      </w:r>
      <w:r w:rsidRPr="00EB000D">
        <w:rPr>
          <w:sz w:val="16"/>
        </w:rPr>
        <w:t xml:space="preserve"> </w:t>
      </w:r>
      <w:r w:rsidRPr="00EB000D">
        <w:rPr>
          <w:rFonts w:eastAsia="Calibri"/>
          <w:sz w:val="16"/>
        </w:rPr>
        <w:t>their</w:t>
      </w:r>
      <w:r w:rsidRPr="00EB000D">
        <w:rPr>
          <w:sz w:val="16"/>
        </w:rPr>
        <w:t xml:space="preserve"> </w:t>
      </w:r>
      <w:r w:rsidRPr="00EB000D">
        <w:rPr>
          <w:rFonts w:eastAsia="Calibri"/>
          <w:sz w:val="16"/>
        </w:rPr>
        <w:t>meaning</w:t>
      </w:r>
      <w:r w:rsidRPr="00EB000D">
        <w:rPr>
          <w:sz w:val="16"/>
        </w:rPr>
        <w:t xml:space="preserve"> </w:t>
      </w:r>
      <w:r w:rsidRPr="00EB000D">
        <w:rPr>
          <w:rFonts w:eastAsia="Calibri"/>
          <w:sz w:val="16"/>
        </w:rPr>
        <w:t>when</w:t>
      </w:r>
      <w:r w:rsidRPr="00EB000D">
        <w:rPr>
          <w:sz w:val="16"/>
        </w:rPr>
        <w:t xml:space="preserve"> </w:t>
      </w:r>
      <w:r w:rsidRPr="00EB000D">
        <w:rPr>
          <w:rFonts w:eastAsia="Calibri"/>
          <w:sz w:val="16"/>
        </w:rPr>
        <w:t>confronted</w:t>
      </w:r>
      <w:r w:rsidRPr="00EB000D">
        <w:rPr>
          <w:sz w:val="16"/>
        </w:rPr>
        <w:t xml:space="preserve"> </w:t>
      </w:r>
      <w:r w:rsidRPr="00EB000D">
        <w:rPr>
          <w:rFonts w:eastAsia="Calibri"/>
          <w:sz w:val="16"/>
        </w:rPr>
        <w:t>with</w:t>
      </w:r>
      <w:r w:rsidRPr="00EB000D">
        <w:rPr>
          <w:sz w:val="16"/>
        </w:rPr>
        <w:t xml:space="preserve"> </w:t>
      </w:r>
      <w:r w:rsidRPr="00EB000D">
        <w:rPr>
          <w:rFonts w:eastAsia="Calibri"/>
          <w:sz w:val="16"/>
        </w:rPr>
        <w:t>extinction</w:t>
      </w:r>
      <w:r w:rsidRPr="00EB000D">
        <w:rPr>
          <w:sz w:val="16"/>
        </w:rPr>
        <w:t xml:space="preserve"> </w:t>
      </w:r>
      <w:r w:rsidRPr="00EB000D">
        <w:rPr>
          <w:rFonts w:eastAsia="Calibri"/>
          <w:sz w:val="16"/>
        </w:rPr>
        <w:t>include</w:t>
      </w:r>
      <w:r w:rsidRPr="00EB000D">
        <w:rPr>
          <w:sz w:val="16"/>
        </w:rPr>
        <w:t xml:space="preserve"> </w:t>
      </w:r>
      <w:r w:rsidRPr="00EB000D">
        <w:rPr>
          <w:rFonts w:eastAsia="Calibri"/>
          <w:sz w:val="16"/>
        </w:rPr>
        <w:t>politics</w:t>
      </w:r>
      <w:r w:rsidRPr="00EB000D">
        <w:rPr>
          <w:sz w:val="16"/>
        </w:rPr>
        <w:t xml:space="preserve">, </w:t>
      </w:r>
      <w:r w:rsidRPr="00EB000D">
        <w:rPr>
          <w:rFonts w:eastAsia="Calibri"/>
          <w:sz w:val="16"/>
        </w:rPr>
        <w:t>artistic</w:t>
      </w:r>
      <w:r w:rsidRPr="00EB000D">
        <w:rPr>
          <w:sz w:val="16"/>
        </w:rPr>
        <w:t xml:space="preserve"> </w:t>
      </w:r>
      <w:r w:rsidRPr="00EB000D">
        <w:rPr>
          <w:rFonts w:eastAsia="Calibri"/>
          <w:sz w:val="16"/>
        </w:rPr>
        <w:t>pursuits</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even</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type</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philosophical</w:t>
      </w:r>
      <w:r w:rsidRPr="00EB000D">
        <w:rPr>
          <w:sz w:val="16"/>
        </w:rPr>
        <w:t xml:space="preserve"> </w:t>
      </w:r>
      <w:r w:rsidRPr="00EB000D">
        <w:rPr>
          <w:rFonts w:eastAsia="Calibri"/>
          <w:sz w:val="16"/>
        </w:rPr>
        <w:t>work</w:t>
      </w:r>
      <w:r w:rsidRPr="00EB000D">
        <w:rPr>
          <w:sz w:val="16"/>
        </w:rPr>
        <w:t xml:space="preserve"> </w:t>
      </w:r>
      <w:r w:rsidRPr="00EB000D">
        <w:rPr>
          <w:rFonts w:eastAsia="Calibri"/>
          <w:sz w:val="16"/>
        </w:rPr>
        <w:t>with</w:t>
      </w:r>
      <w:r w:rsidRPr="00EB000D">
        <w:rPr>
          <w:sz w:val="16"/>
        </w:rPr>
        <w:t xml:space="preserve"> </w:t>
      </w:r>
      <w:r w:rsidRPr="00EB000D">
        <w:rPr>
          <w:rFonts w:eastAsia="Calibri"/>
          <w:sz w:val="16"/>
        </w:rPr>
        <w:t>which</w:t>
      </w:r>
      <w:r w:rsidRPr="00EB000D">
        <w:rPr>
          <w:sz w:val="16"/>
        </w:rPr>
        <w:t xml:space="preserve"> </w:t>
      </w:r>
      <w:r w:rsidRPr="00EB000D">
        <w:rPr>
          <w:rFonts w:eastAsia="Calibri"/>
          <w:sz w:val="16"/>
        </w:rPr>
        <w:t>this</w:t>
      </w:r>
      <w:r w:rsidRPr="00EB000D">
        <w:rPr>
          <w:sz w:val="16"/>
        </w:rPr>
        <w:t xml:space="preserve"> </w:t>
      </w:r>
      <w:r w:rsidRPr="00EB000D">
        <w:rPr>
          <w:rFonts w:eastAsia="Calibri"/>
          <w:sz w:val="16"/>
        </w:rPr>
        <w:t>paper</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concerned</w:t>
      </w:r>
      <w:r w:rsidRPr="00EB000D">
        <w:rPr>
          <w:sz w:val="16"/>
        </w:rPr>
        <w:t xml:space="preserve">. </w:t>
      </w:r>
      <w:r w:rsidRPr="00EB000D">
        <w:rPr>
          <w:rFonts w:eastAsia="Calibri"/>
          <w:sz w:val="16"/>
        </w:rPr>
        <w:t>Even</w:t>
      </w:r>
      <w:r w:rsidRPr="00EB000D">
        <w:rPr>
          <w:sz w:val="16"/>
        </w:rPr>
        <w:t xml:space="preserve"> </w:t>
      </w:r>
      <w:r w:rsidRPr="00EB000D">
        <w:rPr>
          <w:rFonts w:eastAsia="Calibri"/>
          <w:sz w:val="16"/>
        </w:rPr>
        <w:t>more</w:t>
      </w:r>
      <w:r w:rsidRPr="00EB000D">
        <w:rPr>
          <w:sz w:val="16"/>
        </w:rPr>
        <w:t xml:space="preserve"> </w:t>
      </w:r>
      <w:r w:rsidRPr="00EB000D">
        <w:rPr>
          <w:rFonts w:eastAsia="Calibri"/>
          <w:sz w:val="16"/>
        </w:rPr>
        <w:t>extreme</w:t>
      </w:r>
      <w:r w:rsidRPr="00EB000D">
        <w:rPr>
          <w:sz w:val="16"/>
        </w:rPr>
        <w:t xml:space="preserve">, </w:t>
      </w:r>
      <w:r w:rsidRPr="00EB000D">
        <w:rPr>
          <w:rFonts w:eastAsia="Calibri"/>
          <w:sz w:val="16"/>
        </w:rPr>
        <w:t>through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words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character</w:t>
      </w:r>
      <w:r w:rsidRPr="003D7BF6">
        <w:rPr>
          <w:sz w:val="16"/>
        </w:rPr>
        <w:t xml:space="preserve"> </w:t>
      </w:r>
      <w:r w:rsidRPr="003D7BF6">
        <w:rPr>
          <w:rFonts w:eastAsia="Calibri"/>
          <w:sz w:val="16"/>
        </w:rPr>
        <w:t>Theo</w:t>
      </w:r>
      <w:r w:rsidRPr="003D7BF6">
        <w:rPr>
          <w:sz w:val="16"/>
        </w:rPr>
        <w:t xml:space="preserve"> </w:t>
      </w:r>
      <w:r w:rsidRPr="003D7BF6">
        <w:rPr>
          <w:rFonts w:eastAsia="Calibri"/>
          <w:sz w:val="16"/>
        </w:rPr>
        <w:t>Faron</w:t>
      </w:r>
      <w:r w:rsidRPr="003D7BF6">
        <w:rPr>
          <w:sz w:val="16"/>
        </w:rPr>
        <w:t xml:space="preserve">, </w:t>
      </w:r>
      <w:r w:rsidRPr="003D7BF6">
        <w:rPr>
          <w:rFonts w:eastAsia="Calibri"/>
          <w:sz w:val="16"/>
        </w:rPr>
        <w:t>P</w:t>
      </w:r>
      <w:r w:rsidRPr="003D7BF6">
        <w:rPr>
          <w:sz w:val="16"/>
        </w:rPr>
        <w:t>.</w:t>
      </w:r>
      <w:r w:rsidRPr="003D7BF6">
        <w:rPr>
          <w:rFonts w:eastAsia="Calibri"/>
          <w:sz w:val="16"/>
        </w:rPr>
        <w:t>D</w:t>
      </w:r>
      <w:r w:rsidRPr="003D7BF6">
        <w:rPr>
          <w:sz w:val="16"/>
        </w:rPr>
        <w:t xml:space="preserve">. </w:t>
      </w:r>
      <w:r w:rsidRPr="003D7BF6">
        <w:rPr>
          <w:rFonts w:eastAsia="Calibri"/>
          <w:sz w:val="16"/>
        </w:rPr>
        <w:t>James</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his</w:t>
      </w:r>
      <w:r w:rsidRPr="003D7BF6">
        <w:rPr>
          <w:sz w:val="16"/>
        </w:rPr>
        <w:t xml:space="preserve"> </w:t>
      </w:r>
      <w:r w:rsidRPr="003D7BF6">
        <w:rPr>
          <w:rFonts w:eastAsia="Calibri"/>
          <w:sz w:val="16"/>
        </w:rPr>
        <w:t>novel</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Children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Men</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ourselves</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assurance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dead</w:t>
      </w:r>
      <w:r w:rsidRPr="003D7BF6">
        <w:rPr>
          <w:sz w:val="16"/>
        </w:rPr>
        <w:t xml:space="preserve"> </w:t>
      </w:r>
      <w:r w:rsidRPr="003D7BF6">
        <w:rPr>
          <w:rFonts w:eastAsia="Calibri"/>
          <w:sz w:val="16"/>
        </w:rPr>
        <w:t>yet</w:t>
      </w:r>
      <w:r w:rsidRPr="003D7BF6">
        <w:rPr>
          <w:sz w:val="16"/>
        </w:rPr>
        <w:t xml:space="preserve"> </w:t>
      </w:r>
      <w:r w:rsidRPr="003D7BF6">
        <w:rPr>
          <w:rFonts w:eastAsia="Calibri"/>
          <w:sz w:val="16"/>
        </w:rPr>
        <w:t>live</w:t>
      </w:r>
      <w:r w:rsidRPr="003D7BF6">
        <w:rPr>
          <w:sz w:val="16"/>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3D7BF6">
        <w:rPr>
          <w:sz w:val="16"/>
        </w:rPr>
        <w:t xml:space="preserve"> (</w:t>
      </w:r>
      <w:r w:rsidRPr="003D7BF6">
        <w:rPr>
          <w:rFonts w:eastAsia="Calibri"/>
          <w:sz w:val="16"/>
        </w:rPr>
        <w:t>James</w:t>
      </w:r>
      <w:r w:rsidRPr="003D7BF6">
        <w:rPr>
          <w:sz w:val="16"/>
        </w:rPr>
        <w:t xml:space="preserve"> 2006, 9).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James</w:t>
      </w:r>
      <w:r w:rsidRPr="003D7BF6">
        <w:rPr>
          <w:sz w:val="16"/>
        </w:rPr>
        <w:t xml:space="preserve">’ </w:t>
      </w:r>
      <w:r w:rsidRPr="003D7BF6">
        <w:rPr>
          <w:rFonts w:eastAsia="Calibri"/>
          <w:sz w:val="16"/>
        </w:rPr>
        <w:t>claim</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bit</w:t>
      </w:r>
      <w:r w:rsidRPr="003D7BF6">
        <w:rPr>
          <w:sz w:val="16"/>
        </w:rPr>
        <w:t xml:space="preserve"> </w:t>
      </w:r>
      <w:r w:rsidRPr="003D7BF6">
        <w:rPr>
          <w:rFonts w:eastAsia="Calibri"/>
          <w:sz w:val="16"/>
        </w:rPr>
        <w:t>hyperbolic</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pleasures</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actually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lost</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agree</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Scheffler</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finding</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implausible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knowledge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was</w:t>
      </w:r>
      <w:r w:rsidRPr="003D7BF6">
        <w:rPr>
          <w:sz w:val="16"/>
        </w:rPr>
        <w:t xml:space="preserve"> </w:t>
      </w:r>
      <w:r w:rsidRPr="003D7BF6">
        <w:rPr>
          <w:rFonts w:eastAsia="Calibri"/>
          <w:sz w:val="16"/>
        </w:rPr>
        <w:t>coming</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general</w:t>
      </w:r>
      <w:r w:rsidRPr="003D7BF6">
        <w:rPr>
          <w:sz w:val="16"/>
        </w:rPr>
        <w:t xml:space="preserve"> </w:t>
      </w:r>
      <w:r w:rsidRPr="003D7BF6">
        <w:rPr>
          <w:rFonts w:eastAsia="Calibri"/>
          <w:sz w:val="16"/>
        </w:rPr>
        <w:t>depressive</w:t>
      </w:r>
      <w:r w:rsidRPr="003D7BF6">
        <w:rPr>
          <w:sz w:val="16"/>
        </w:rPr>
        <w:t xml:space="preserve"> </w:t>
      </w:r>
      <w:r w:rsidRPr="003D7BF6">
        <w:rPr>
          <w:rFonts w:eastAsia="Calibri"/>
          <w:sz w:val="16"/>
        </w:rPr>
        <w:t>effect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people</w:t>
      </w:r>
      <w:r w:rsidRPr="003D7BF6">
        <w:rPr>
          <w:sz w:val="16"/>
        </w:rPr>
        <w:t>’</w:t>
      </w:r>
      <w:r w:rsidRPr="003D7BF6">
        <w:rPr>
          <w:rFonts w:eastAsia="Calibri"/>
          <w:sz w:val="16"/>
        </w:rPr>
        <w:t>s</w:t>
      </w:r>
      <w:r w:rsidRPr="003D7BF6">
        <w:rPr>
          <w:sz w:val="16"/>
        </w:rPr>
        <w:t xml:space="preserve"> </w:t>
      </w:r>
      <w:r w:rsidRPr="003D7BF6">
        <w:rPr>
          <w:rFonts w:eastAsia="Calibri"/>
          <w:sz w:val="16"/>
        </w:rPr>
        <w:t>motivation</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confidence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joy</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activities</w:t>
      </w:r>
      <w:r w:rsidRPr="003D7BF6">
        <w:rPr>
          <w:sz w:val="16"/>
        </w:rPr>
        <w:t xml:space="preserve"> (</w:t>
      </w:r>
      <w:r w:rsidRPr="003D7BF6">
        <w:rPr>
          <w:rFonts w:eastAsia="Calibri"/>
          <w:sz w:val="16"/>
        </w:rPr>
        <w:t>Scheffler</w:t>
      </w:r>
      <w:r w:rsidRPr="003D7BF6">
        <w:rPr>
          <w:sz w:val="16"/>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either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Psychological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inability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pursue</w:t>
      </w:r>
      <w:r w:rsidRPr="003D7BF6">
        <w:rPr>
          <w:sz w:val="16"/>
        </w:rPr>
        <w:t xml:space="preserve"> </w:t>
      </w:r>
      <w:r w:rsidRPr="003D7BF6">
        <w:rPr>
          <w:rFonts w:eastAsia="Calibri"/>
          <w:sz w:val="16"/>
        </w:rPr>
        <w:t>your</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projects</w:t>
      </w:r>
      <w:r w:rsidRPr="003D7BF6">
        <w:rPr>
          <w:sz w:val="16"/>
        </w:rPr>
        <w:t xml:space="preserve">, </w:t>
      </w:r>
      <w:r w:rsidRPr="003D7BF6">
        <w:rPr>
          <w:rFonts w:eastAsia="Calibri"/>
          <w:sz w:val="16"/>
        </w:rPr>
        <w:t>goals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aims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acceptable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contractualist</w:t>
      </w:r>
      <w:r w:rsidRPr="003D7BF6">
        <w:rPr>
          <w:sz w:val="16"/>
        </w:rPr>
        <w:t xml:space="preserve"> </w:t>
      </w:r>
      <w:r w:rsidRPr="003D7BF6">
        <w:rPr>
          <w:rFonts w:eastAsia="Calibri"/>
          <w:sz w:val="16"/>
        </w:rPr>
        <w:t>framework</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too</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infringements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rights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entitlements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accept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important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people</w:t>
      </w:r>
      <w:r w:rsidRPr="003D7BF6">
        <w:rPr>
          <w:sz w:val="16"/>
        </w:rPr>
        <w:t>’</w:t>
      </w:r>
      <w:r w:rsidRPr="003D7BF6">
        <w:rPr>
          <w:rFonts w:eastAsia="Calibri"/>
          <w:sz w:val="16"/>
        </w:rPr>
        <w:t>s</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psychological</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then</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valid</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permitted</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required</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p>
    <w:p w14:paraId="0FFC4A70" w14:textId="77777777" w:rsidR="00D02534" w:rsidRPr="00D02534" w:rsidRDefault="00D02534" w:rsidP="00D02534"/>
    <w:p w14:paraId="67FEEFFC" w14:textId="77777777" w:rsidR="00A3241C" w:rsidRDefault="00A3241C" w:rsidP="00A3241C">
      <w:pPr>
        <w:pStyle w:val="Heading3"/>
      </w:pPr>
      <w:r>
        <w:t>Contention 1 – Star Link</w:t>
      </w:r>
    </w:p>
    <w:p w14:paraId="3A498405" w14:textId="77777777" w:rsidR="00A3241C" w:rsidRDefault="00A3241C" w:rsidP="00A3241C">
      <w:pPr>
        <w:pStyle w:val="Heading4"/>
      </w:pPr>
      <w:r>
        <w:t xml:space="preserve">The affirmative halts Starlink Mega-Constellations which generates </w:t>
      </w:r>
      <w:r>
        <w:rPr>
          <w:u w:val="single"/>
        </w:rPr>
        <w:t>next-level</w:t>
      </w:r>
      <w:r>
        <w:t xml:space="preserve"> advanced Weather Forecasting. </w:t>
      </w:r>
    </w:p>
    <w:p w14:paraId="315A75C1" w14:textId="77777777" w:rsidR="00A3241C" w:rsidRPr="000E77C2" w:rsidRDefault="00A3241C" w:rsidP="00A3241C">
      <w:r w:rsidRPr="000E77C2">
        <w:rPr>
          <w:rStyle w:val="Style13ptBold"/>
        </w:rPr>
        <w:t>Erwin 20</w:t>
      </w:r>
      <w:r>
        <w:t xml:space="preserve"> </w:t>
      </w:r>
      <w:r w:rsidRPr="000E77C2">
        <w:t>Sandra Erwin 10-14-2020 "SpaceX to explore ways to provide weather data to U.S. military"</w:t>
      </w:r>
      <w:r>
        <w:t xml:space="preserve"> </w:t>
      </w:r>
      <w:hyperlink r:id="rId7" w:history="1">
        <w:r w:rsidRPr="005C484B">
          <w:rPr>
            <w:rStyle w:val="Hyperlink"/>
          </w:rPr>
          <w:t>https://spacenews.com/spacex-to-explore-ways-to-provide-weather-data-to-u-s-military/</w:t>
        </w:r>
      </w:hyperlink>
      <w:r>
        <w:t xml:space="preserve"> (</w:t>
      </w:r>
      <w:r w:rsidRPr="000E77C2">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766440F4" w14:textId="77777777" w:rsidR="00A3241C" w:rsidRPr="000A34F0" w:rsidRDefault="00A3241C" w:rsidP="00A3241C">
      <w:pPr>
        <w:rPr>
          <w:sz w:val="16"/>
        </w:rPr>
      </w:pPr>
      <w:r w:rsidRPr="00CB5CE3">
        <w:rPr>
          <w:rStyle w:val="StyleUnderline"/>
        </w:rPr>
        <w:t>The $2 million contract is to “assess the feasibility and long term viability of a ‘weather data as a service business model.”</w:t>
      </w:r>
      <w:r w:rsidRPr="000A34F0">
        <w:rPr>
          <w:sz w:val="16"/>
        </w:rPr>
        <w:t xml:space="preserve"> WASHINGTON — </w:t>
      </w:r>
      <w:r w:rsidRPr="000A34F0">
        <w:rPr>
          <w:rStyle w:val="Emphasis"/>
          <w:highlight w:val="green"/>
        </w:rPr>
        <w:t>SpaceX</w:t>
      </w:r>
      <w:r w:rsidRPr="000A34F0">
        <w:rPr>
          <w:rStyle w:val="StyleUnderline"/>
          <w:highlight w:val="green"/>
        </w:rPr>
        <w:t xml:space="preserve"> </w:t>
      </w:r>
      <w:r w:rsidRPr="00CB5CE3">
        <w:rPr>
          <w:rStyle w:val="StyleUnderline"/>
        </w:rPr>
        <w:t xml:space="preserve">is </w:t>
      </w:r>
      <w:r w:rsidRPr="000A34F0">
        <w:rPr>
          <w:rStyle w:val="Emphasis"/>
          <w:highlight w:val="green"/>
        </w:rPr>
        <w:t>looking</w:t>
      </w:r>
      <w:r w:rsidRPr="000A34F0">
        <w:rPr>
          <w:rStyle w:val="StyleUnderline"/>
          <w:highlight w:val="green"/>
        </w:rPr>
        <w:t xml:space="preserve"> </w:t>
      </w:r>
      <w:r w:rsidRPr="00CB5CE3">
        <w:rPr>
          <w:rStyle w:val="StyleUnderline"/>
        </w:rPr>
        <w:t xml:space="preserve">at </w:t>
      </w:r>
      <w:r w:rsidRPr="000A34F0">
        <w:rPr>
          <w:rStyle w:val="Emphasis"/>
          <w:highlight w:val="green"/>
        </w:rPr>
        <w:t>ways</w:t>
      </w:r>
      <w:r w:rsidRPr="000A34F0">
        <w:rPr>
          <w:rStyle w:val="StyleUnderline"/>
          <w:highlight w:val="green"/>
        </w:rPr>
        <w:t xml:space="preserve"> </w:t>
      </w:r>
      <w:r w:rsidRPr="00CB5CE3">
        <w:rPr>
          <w:rStyle w:val="StyleUnderline"/>
        </w:rPr>
        <w:t xml:space="preserve">it could </w:t>
      </w:r>
      <w:r w:rsidRPr="000A34F0">
        <w:rPr>
          <w:rStyle w:val="Emphasis"/>
          <w:highlight w:val="green"/>
          <w:bdr w:val="single" w:sz="18" w:space="0" w:color="auto"/>
        </w:rPr>
        <w:t>provide weather data</w:t>
      </w:r>
      <w:r w:rsidRPr="000A34F0">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rPr>
          <w:sz w:val="16"/>
        </w:rPr>
        <w:t xml:space="preserve"> Charlotte Gerhart, chief of the Space and Missile Systems Center Production Corps Low Earth Orbit Division, said in a statement to SpaceNews that SpaceX received the contract in July from SMC’s Space Enterprise Consortium. </w:t>
      </w:r>
      <w:r w:rsidRPr="00CB5CE3">
        <w:rPr>
          <w:rStyle w:val="StyleUnderline"/>
        </w:rPr>
        <w:t>The contract is to “assess the feasibility and long term viability of a ‘weather data as a service business model,’” said Gerhart</w:t>
      </w:r>
      <w:r w:rsidRPr="000A34F0">
        <w:rPr>
          <w:sz w:val="16"/>
        </w:rPr>
        <w:t>. SpaceX did not respond to questions from SpaceNews on how the company would leverage the Starlink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0A34F0">
        <w:rPr>
          <w:rStyle w:val="Emphasis"/>
          <w:highlight w:val="green"/>
        </w:rPr>
        <w:t>goal remains to provide</w:t>
      </w:r>
      <w:r w:rsidRPr="000A34F0">
        <w:rPr>
          <w:rStyle w:val="StyleUnderline"/>
          <w:highlight w:val="green"/>
        </w:rPr>
        <w:t xml:space="preserve"> </w:t>
      </w:r>
      <w:r w:rsidRPr="00CB5CE3">
        <w:rPr>
          <w:rStyle w:val="StyleUnderline"/>
        </w:rPr>
        <w:t xml:space="preserve">a more </w:t>
      </w:r>
      <w:r w:rsidRPr="00EB000D">
        <w:rPr>
          <w:rStyle w:val="Emphasis"/>
          <w:bdr w:val="single" w:sz="18" w:space="0" w:color="auto"/>
        </w:rPr>
        <w:t xml:space="preserve">resilient </w:t>
      </w:r>
      <w:r w:rsidRPr="00DA39DE">
        <w:rPr>
          <w:rStyle w:val="Emphasis"/>
          <w:bdr w:val="single" w:sz="18" w:space="0" w:color="auto"/>
        </w:rPr>
        <w:t xml:space="preserve">and higher refresh capability, enhancing </w:t>
      </w:r>
      <w:r w:rsidRPr="000A34F0">
        <w:rPr>
          <w:rStyle w:val="Emphasis"/>
          <w:highlight w:val="green"/>
          <w:bdr w:val="single" w:sz="18" w:space="0" w:color="auto"/>
        </w:rPr>
        <w:t xml:space="preserve">global </w:t>
      </w:r>
      <w:r w:rsidRPr="00DA39DE">
        <w:rPr>
          <w:rStyle w:val="Emphasis"/>
          <w:bdr w:val="single" w:sz="18" w:space="0" w:color="auto"/>
        </w:rPr>
        <w:t xml:space="preserve">terrestrial </w:t>
      </w:r>
      <w:r w:rsidRPr="00EB000D">
        <w:rPr>
          <w:rStyle w:val="Emphasis"/>
          <w:bdr w:val="single" w:sz="18" w:space="0" w:color="auto"/>
        </w:rPr>
        <w:t xml:space="preserve">weather </w:t>
      </w:r>
      <w:r w:rsidRPr="000A34F0">
        <w:rPr>
          <w:rStyle w:val="Emphasis"/>
          <w:highlight w:val="green"/>
          <w:bdr w:val="single" w:sz="18" w:space="0" w:color="auto"/>
        </w:rPr>
        <w:t>capability</w:t>
      </w:r>
      <w:r w:rsidRPr="00CB5CE3">
        <w:rPr>
          <w:rStyle w:val="StyleUnderline"/>
        </w:rPr>
        <w:t xml:space="preserve">,” said Gerhart. </w:t>
      </w:r>
      <w:r w:rsidRPr="000A34F0">
        <w:rPr>
          <w:sz w:val="16"/>
        </w:rPr>
        <w:t xml:space="preserve">The SpEC consortium was created in 2017 to attract commercial space businesses to work with the military. The contracts awarded by SpEC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SpEC said in an email to members. </w:t>
      </w:r>
      <w:r w:rsidRPr="00CB5CE3">
        <w:rPr>
          <w:rStyle w:val="StyleUnderline"/>
        </w:rPr>
        <w:t xml:space="preserve">The EO/IR </w:t>
      </w:r>
      <w:r w:rsidRPr="00D02534">
        <w:rPr>
          <w:rStyle w:val="StyleUnderline"/>
        </w:rPr>
        <w:t xml:space="preserve">EWS program is </w:t>
      </w:r>
      <w:r w:rsidRPr="00D02534">
        <w:rPr>
          <w:rStyle w:val="Emphasis"/>
        </w:rPr>
        <w:t>looking at</w:t>
      </w:r>
      <w:r w:rsidRPr="00D02534">
        <w:rPr>
          <w:rStyle w:val="StyleUnderline"/>
        </w:rPr>
        <w:t xml:space="preserve"> a </w:t>
      </w:r>
      <w:r w:rsidRPr="00D02534">
        <w:rPr>
          <w:rStyle w:val="Emphasis"/>
        </w:rPr>
        <w:t>future</w:t>
      </w:r>
      <w:r w:rsidRPr="00D02534">
        <w:rPr>
          <w:rStyle w:val="StyleUnderline"/>
        </w:rPr>
        <w:t xml:space="preserve"> </w:t>
      </w:r>
      <w:r w:rsidRPr="00D02534">
        <w:rPr>
          <w:rStyle w:val="Emphasis"/>
        </w:rPr>
        <w:t>proliferated</w:t>
      </w:r>
      <w:r w:rsidRPr="00D02534">
        <w:rPr>
          <w:rStyle w:val="StyleUnderline"/>
        </w:rPr>
        <w:t xml:space="preserve"> </w:t>
      </w:r>
      <w:r w:rsidRPr="00D02534">
        <w:rPr>
          <w:rStyle w:val="Emphasis"/>
        </w:rPr>
        <w:t>l</w:t>
      </w:r>
      <w:r w:rsidRPr="00D02534">
        <w:rPr>
          <w:rStyle w:val="StyleUnderline"/>
        </w:rPr>
        <w:t>ow-</w:t>
      </w:r>
      <w:r w:rsidRPr="00D02534">
        <w:rPr>
          <w:rStyle w:val="Emphasis"/>
        </w:rPr>
        <w:t>E</w:t>
      </w:r>
      <w:r w:rsidRPr="00D02534">
        <w:rPr>
          <w:rStyle w:val="StyleUnderline"/>
        </w:rPr>
        <w:t xml:space="preserve">arth </w:t>
      </w:r>
      <w:r w:rsidRPr="00D02534">
        <w:rPr>
          <w:rStyle w:val="Emphasis"/>
        </w:rPr>
        <w:t>o</w:t>
      </w:r>
      <w:r w:rsidRPr="00D02534">
        <w:rPr>
          <w:rStyle w:val="StyleUnderline"/>
        </w:rPr>
        <w:t xml:space="preserve">rbit </w:t>
      </w:r>
      <w:r w:rsidRPr="00D02534">
        <w:rPr>
          <w:rStyle w:val="Emphasis"/>
        </w:rPr>
        <w:t>constellation</w:t>
      </w:r>
      <w:r w:rsidRPr="00D02534">
        <w:rPr>
          <w:rStyle w:val="StyleUnderline"/>
        </w:rPr>
        <w:t xml:space="preserve"> </w:t>
      </w:r>
      <w:r w:rsidRPr="00D02534">
        <w:rPr>
          <w:rStyle w:val="Emphasis"/>
          <w:bdr w:val="single" w:sz="18" w:space="0" w:color="auto"/>
        </w:rPr>
        <w:t>to focus on cloud characterization and theater weather imagery</w:t>
      </w:r>
      <w:r w:rsidRPr="00D02534">
        <w:rPr>
          <w:rStyle w:val="StyleUnderline"/>
        </w:rPr>
        <w:t xml:space="preserve"> that could</w:t>
      </w:r>
      <w:r w:rsidRPr="00CB5CE3">
        <w:rPr>
          <w:rStyle w:val="StyleUnderline"/>
        </w:rPr>
        <w:t xml:space="preserve"> be </w:t>
      </w:r>
      <w:r w:rsidRPr="000A34F0">
        <w:rPr>
          <w:rStyle w:val="Emphasis"/>
          <w:highlight w:val="green"/>
        </w:rPr>
        <w:t>supplemented by commercial services</w:t>
      </w:r>
      <w:r w:rsidRPr="00CB5CE3">
        <w:rPr>
          <w:rStyle w:val="StyleUnderline"/>
        </w:rPr>
        <w:t xml:space="preserve">. SpaceX’s contract is for the “weather data as a service system architecture exploration phase,” said SpEC. Industry sources speculated that </w:t>
      </w:r>
      <w:r w:rsidRPr="000A34F0">
        <w:rPr>
          <w:rStyle w:val="Emphasis"/>
          <w:highlight w:val="green"/>
        </w:rPr>
        <w:t xml:space="preserve">SpaceX </w:t>
      </w:r>
      <w:r w:rsidRPr="00DA39DE">
        <w:rPr>
          <w:rStyle w:val="Emphasis"/>
        </w:rPr>
        <w:t>could</w:t>
      </w:r>
      <w:r w:rsidRPr="00DA39DE">
        <w:rPr>
          <w:rStyle w:val="StyleUnderline"/>
        </w:rPr>
        <w:t xml:space="preserve"> </w:t>
      </w:r>
      <w:r w:rsidRPr="000A34F0">
        <w:rPr>
          <w:rStyle w:val="Emphasis"/>
          <w:highlight w:val="green"/>
        </w:rPr>
        <w:t>provide</w:t>
      </w:r>
      <w:r w:rsidRPr="000A34F0">
        <w:rPr>
          <w:rStyle w:val="StyleUnderline"/>
          <w:highlight w:val="green"/>
        </w:rPr>
        <w:t xml:space="preserve"> </w:t>
      </w:r>
      <w:r w:rsidRPr="00CB5CE3">
        <w:rPr>
          <w:rStyle w:val="StyleUnderline"/>
        </w:rPr>
        <w:t xml:space="preserve">weather </w:t>
      </w:r>
      <w:r w:rsidRPr="000A34F0">
        <w:rPr>
          <w:rStyle w:val="Emphasis"/>
          <w:highlight w:val="green"/>
        </w:rPr>
        <w:t xml:space="preserve">data </w:t>
      </w:r>
      <w:r w:rsidRPr="00DA39DE">
        <w:rPr>
          <w:rStyle w:val="Emphasis"/>
        </w:rPr>
        <w:t xml:space="preserve">collected </w:t>
      </w:r>
      <w:r w:rsidRPr="000A34F0">
        <w:rPr>
          <w:rStyle w:val="Emphasis"/>
          <w:highlight w:val="green"/>
        </w:rPr>
        <w:t>by sensors</w:t>
      </w:r>
      <w:r w:rsidRPr="000A34F0">
        <w:rPr>
          <w:rStyle w:val="StyleUnderline"/>
          <w:highlight w:val="green"/>
        </w:rPr>
        <w:t xml:space="preserve"> </w:t>
      </w:r>
      <w:r w:rsidRPr="00DA39DE">
        <w:rPr>
          <w:rStyle w:val="Emphasis"/>
          <w:bdr w:val="single" w:sz="18" w:space="0" w:color="auto"/>
        </w:rPr>
        <w:t xml:space="preserve">hosted </w:t>
      </w:r>
      <w:r w:rsidRPr="000A34F0">
        <w:rPr>
          <w:rStyle w:val="Emphasis"/>
          <w:highlight w:val="green"/>
          <w:bdr w:val="single" w:sz="18" w:space="0" w:color="auto"/>
        </w:rPr>
        <w:t xml:space="preserve">on its </w:t>
      </w:r>
      <w:r w:rsidRPr="00DA39DE">
        <w:rPr>
          <w:rStyle w:val="Emphasis"/>
          <w:bdr w:val="single" w:sz="18" w:space="0" w:color="auto"/>
        </w:rPr>
        <w:t xml:space="preserve">own </w:t>
      </w:r>
      <w:r w:rsidRPr="000A34F0">
        <w:rPr>
          <w:rStyle w:val="Emphasis"/>
          <w:highlight w:val="green"/>
          <w:bdr w:val="single" w:sz="18" w:space="0" w:color="auto"/>
        </w:rPr>
        <w:t>Starlink satellites</w:t>
      </w:r>
      <w:r w:rsidRPr="00CB5CE3">
        <w:rPr>
          <w:rStyle w:val="StyleUnderline"/>
        </w:rPr>
        <w:t xml:space="preserve">, </w:t>
      </w:r>
      <w:r w:rsidRPr="000A34F0">
        <w:rPr>
          <w:rStyle w:val="Emphasis"/>
          <w:highlight w:val="green"/>
        </w:rPr>
        <w:t>or</w:t>
      </w:r>
      <w:r w:rsidRPr="000A34F0">
        <w:rPr>
          <w:rStyle w:val="StyleUnderline"/>
          <w:highlight w:val="green"/>
        </w:rPr>
        <w:t xml:space="preserve"> </w:t>
      </w:r>
      <w:r w:rsidRPr="00CB5CE3">
        <w:rPr>
          <w:rStyle w:val="StyleUnderline"/>
        </w:rPr>
        <w:t xml:space="preserve">it could team with  a weather data services company and </w:t>
      </w:r>
      <w:r w:rsidRPr="00D02534">
        <w:rPr>
          <w:rStyle w:val="Emphasis"/>
        </w:rPr>
        <w:t>use Starlink</w:t>
      </w:r>
      <w:r w:rsidRPr="000A34F0">
        <w:rPr>
          <w:rStyle w:val="Emphasis"/>
          <w:highlight w:val="green"/>
        </w:rPr>
        <w:t xml:space="preserve"> to distribute </w:t>
      </w:r>
      <w:r w:rsidRPr="00DA39DE">
        <w:rPr>
          <w:rStyle w:val="Emphasis"/>
        </w:rPr>
        <w:t xml:space="preserve">the </w:t>
      </w:r>
      <w:r w:rsidRPr="000A34F0">
        <w:rPr>
          <w:rStyle w:val="Emphasis"/>
          <w:highlight w:val="green"/>
        </w:rPr>
        <w:t>data</w:t>
      </w:r>
      <w:r w:rsidRPr="000A34F0">
        <w:rPr>
          <w:rStyle w:val="StyleUnderline"/>
          <w:highlight w:val="green"/>
        </w:rPr>
        <w:t xml:space="preserve"> </w:t>
      </w:r>
      <w:r w:rsidRPr="00CB5CE3">
        <w:rPr>
          <w:rStyle w:val="StyleUnderline"/>
        </w:rPr>
        <w:t>to customers</w:t>
      </w:r>
      <w:r w:rsidRPr="000A34F0">
        <w:rPr>
          <w:sz w:val="16"/>
        </w:rPr>
        <w:t xml:space="preserve">. One executive </w:t>
      </w:r>
      <w:r w:rsidRPr="00CB5CE3">
        <w:rPr>
          <w:rStyle w:val="StyleUnderline"/>
        </w:rPr>
        <w:t xml:space="preserve">noted that both the U.S. military and the National Oceanic and Atmospheric Administration have </w:t>
      </w:r>
      <w:r w:rsidRPr="00C06617">
        <w:rPr>
          <w:rStyle w:val="Emphasis"/>
        </w:rPr>
        <w:t>growing demands for data</w:t>
      </w:r>
      <w:r w:rsidRPr="00C06617">
        <w:rPr>
          <w:rStyle w:val="StyleUnderline"/>
        </w:rPr>
        <w:t xml:space="preserve"> </w:t>
      </w:r>
      <w:r w:rsidRPr="00CB5CE3">
        <w:rPr>
          <w:rStyle w:val="StyleUnderline"/>
        </w:rPr>
        <w:t xml:space="preserve">that can be </w:t>
      </w:r>
      <w:r w:rsidRPr="00C06617">
        <w:rPr>
          <w:rStyle w:val="Emphasis"/>
        </w:rPr>
        <w:t xml:space="preserve">provided </w:t>
      </w:r>
      <w:r w:rsidRPr="000A34F0">
        <w:rPr>
          <w:rStyle w:val="Emphasis"/>
          <w:highlight w:val="green"/>
        </w:rPr>
        <w:t xml:space="preserve">at </w:t>
      </w:r>
      <w:r w:rsidRPr="00DA39DE">
        <w:rPr>
          <w:rStyle w:val="Emphasis"/>
        </w:rPr>
        <w:t xml:space="preserve">relatively </w:t>
      </w:r>
      <w:r w:rsidRPr="000A34F0">
        <w:rPr>
          <w:rStyle w:val="Emphasis"/>
          <w:highlight w:val="green"/>
        </w:rPr>
        <w:t xml:space="preserve">low cost </w:t>
      </w:r>
      <w:r w:rsidRPr="00DA39DE">
        <w:rPr>
          <w:rStyle w:val="Emphasis"/>
        </w:rPr>
        <w:t xml:space="preserve">from companies that operate </w:t>
      </w:r>
      <w:r w:rsidRPr="00DA39DE">
        <w:rPr>
          <w:rStyle w:val="Emphasis"/>
          <w:bdr w:val="single" w:sz="18" w:space="0" w:color="auto"/>
        </w:rPr>
        <w:t>proliferated LEO systems</w:t>
      </w:r>
      <w:r w:rsidRPr="00CB5CE3">
        <w:rPr>
          <w:rStyle w:val="StyleUnderline"/>
        </w:rPr>
        <w:t>.</w:t>
      </w:r>
    </w:p>
    <w:p w14:paraId="7F1CDAA8" w14:textId="77777777" w:rsidR="00A3241C" w:rsidRDefault="00A3241C" w:rsidP="00A3241C">
      <w:pPr>
        <w:pStyle w:val="Heading4"/>
      </w:pPr>
      <w:r>
        <w:t xml:space="preserve">Advanced Weather Forecasting </w:t>
      </w:r>
      <w:r>
        <w:rPr>
          <w:u w:val="single"/>
        </w:rPr>
        <w:t>solves</w:t>
      </w:r>
      <w:r>
        <w:t xml:space="preserve"> Climate Change. </w:t>
      </w:r>
    </w:p>
    <w:p w14:paraId="10FD4F5A" w14:textId="77777777" w:rsidR="00A3241C" w:rsidRPr="00326AC1" w:rsidRDefault="00A3241C" w:rsidP="00A3241C">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8"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60D9EDF6" w14:textId="77777777" w:rsidR="00A3241C" w:rsidRPr="00D27BAD" w:rsidRDefault="00A3241C" w:rsidP="00A3241C">
      <w:pPr>
        <w:rPr>
          <w:sz w:val="16"/>
        </w:rPr>
      </w:pPr>
      <w:r w:rsidRPr="000A34F0">
        <w:rPr>
          <w:rStyle w:val="Emphasis"/>
          <w:highlight w:val="green"/>
        </w:rPr>
        <w:t>Humankind</w:t>
      </w:r>
      <w:r w:rsidRPr="000A34F0">
        <w:rPr>
          <w:rStyle w:val="StyleUnderline"/>
          <w:highlight w:val="green"/>
        </w:rPr>
        <w:t xml:space="preserve"> </w:t>
      </w:r>
      <w:r w:rsidRPr="00CF5A50">
        <w:rPr>
          <w:rStyle w:val="StyleUnderline"/>
        </w:rPr>
        <w:t xml:space="preserve">is in the </w:t>
      </w:r>
      <w:r w:rsidRPr="000A34F0">
        <w:rPr>
          <w:rStyle w:val="Emphasis"/>
          <w:highlight w:val="green"/>
        </w:rPr>
        <w:t xml:space="preserve">midst of a </w:t>
      </w:r>
      <w:r w:rsidRPr="00EB000D">
        <w:rPr>
          <w:rStyle w:val="Emphasis"/>
        </w:rPr>
        <w:t xml:space="preserve">climate </w:t>
      </w:r>
      <w:r w:rsidRPr="000A34F0">
        <w:rPr>
          <w:rStyle w:val="Emphasis"/>
          <w:highlight w:val="green"/>
        </w:rPr>
        <w:t>crisis</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0A34F0">
        <w:rPr>
          <w:rStyle w:val="Emphasis"/>
          <w:highlight w:val="green"/>
          <w:bdr w:val="single" w:sz="18" w:space="0" w:color="auto"/>
        </w:rPr>
        <w:t xml:space="preserve">several ways </w:t>
      </w:r>
      <w:r w:rsidRPr="00EB000D">
        <w:rPr>
          <w:rStyle w:val="Emphasis"/>
          <w:bdr w:val="single" w:sz="18" w:space="0" w:color="auto"/>
        </w:rPr>
        <w:t xml:space="preserve">weather </w:t>
      </w:r>
      <w:r w:rsidRPr="000A34F0">
        <w:rPr>
          <w:rStyle w:val="Emphasis"/>
          <w:highlight w:val="green"/>
          <w:bdr w:val="single" w:sz="18" w:space="0" w:color="auto"/>
        </w:rPr>
        <w:t xml:space="preserve">monitoring </w:t>
      </w:r>
      <w:r w:rsidRPr="00DA39DE">
        <w:rPr>
          <w:rStyle w:val="Emphasis"/>
          <w:bdr w:val="single" w:sz="18" w:space="0" w:color="auto"/>
        </w:rPr>
        <w:t xml:space="preserve">can </w:t>
      </w:r>
      <w:r w:rsidRPr="000A34F0">
        <w:rPr>
          <w:rStyle w:val="Emphasis"/>
          <w:highlight w:val="green"/>
          <w:bdr w:val="single" w:sz="18" w:space="0" w:color="auto"/>
        </w:rPr>
        <w:t>help solve</w:t>
      </w:r>
      <w:r w:rsidRPr="000A34F0">
        <w:rPr>
          <w:rStyle w:val="Emphasis"/>
          <w:highlight w:val="green"/>
        </w:rPr>
        <w:t xml:space="preserve"> </w:t>
      </w:r>
      <w:r w:rsidRPr="00CF5A50">
        <w:rPr>
          <w:rStyle w:val="StyleUnderline"/>
        </w:rPr>
        <w:t xml:space="preserve">the climate crisis, </w:t>
      </w:r>
      <w:r w:rsidRPr="008C7EED">
        <w:rPr>
          <w:rStyle w:val="Emphasis"/>
          <w:highlight w:val="green"/>
        </w:rPr>
        <w:t>from lowing</w:t>
      </w:r>
      <w:r w:rsidRPr="008C7EED">
        <w:rPr>
          <w:rStyle w:val="StyleUnderline"/>
          <w:highlight w:val="green"/>
        </w:rPr>
        <w:t xml:space="preserve"> </w:t>
      </w:r>
      <w:r w:rsidRPr="00CF5A50">
        <w:rPr>
          <w:rStyle w:val="StyleUnderline"/>
        </w:rPr>
        <w:t xml:space="preserve">transportation </w:t>
      </w:r>
      <w:r w:rsidRPr="008C7EED">
        <w:rPr>
          <w:rStyle w:val="Emphasis"/>
          <w:highlight w:val="green"/>
        </w:rPr>
        <w:t>emissions</w:t>
      </w:r>
      <w:r w:rsidRPr="008C7EED">
        <w:rPr>
          <w:rStyle w:val="StyleUnderline"/>
          <w:highlight w:val="green"/>
        </w:rPr>
        <w:t xml:space="preserve"> </w:t>
      </w:r>
      <w:r w:rsidRPr="008C7EED">
        <w:rPr>
          <w:rStyle w:val="Emphasis"/>
          <w:highlight w:val="green"/>
        </w:rPr>
        <w:t>to</w:t>
      </w:r>
      <w:r w:rsidRPr="008C7EED">
        <w:rPr>
          <w:rStyle w:val="StyleUnderline"/>
          <w:highlight w:val="green"/>
        </w:rPr>
        <w:t xml:space="preserve"> </w:t>
      </w:r>
      <w:r w:rsidRPr="008C7EED">
        <w:rPr>
          <w:rStyle w:val="Emphasis"/>
          <w:highlight w:val="green"/>
        </w:rPr>
        <w:t>pinpointing</w:t>
      </w:r>
      <w:r w:rsidRPr="008C7EED">
        <w:rPr>
          <w:rStyle w:val="StyleUnderline"/>
          <w:highlight w:val="green"/>
        </w:rPr>
        <w:t xml:space="preserve"> </w:t>
      </w:r>
      <w:r w:rsidRPr="00DA39DE">
        <w:rPr>
          <w:rStyle w:val="Emphasis"/>
        </w:rPr>
        <w:t xml:space="preserve">extreme </w:t>
      </w:r>
      <w:r w:rsidRPr="008C7EED">
        <w:rPr>
          <w:rStyle w:val="Emphasis"/>
          <w:highlight w:val="green"/>
        </w:rPr>
        <w:t>weather events</w:t>
      </w:r>
      <w:r w:rsidRPr="008C7EED">
        <w:rPr>
          <w:rStyle w:val="StyleUnderline"/>
          <w:highlight w:val="green"/>
        </w:rPr>
        <w:t xml:space="preserve"> </w:t>
      </w:r>
      <w:r w:rsidRPr="00CF5A50">
        <w:rPr>
          <w:rStyle w:val="StyleUnderline"/>
        </w:rPr>
        <w:t>such as wildfires and extraordinary variations in temperature</w:t>
      </w:r>
      <w:r w:rsidRPr="00D27BAD">
        <w:rPr>
          <w:sz w:val="16"/>
        </w:rPr>
        <w:t xml:space="preserve">. </w:t>
      </w:r>
      <w:r w:rsidRPr="00CF5A50">
        <w:rPr>
          <w:rStyle w:val="StyleUnderline"/>
        </w:rPr>
        <w:t xml:space="preserve">Tackling Emissions </w:t>
      </w:r>
      <w:r w:rsidRPr="008C7EED">
        <w:rPr>
          <w:rStyle w:val="Emphasis"/>
        </w:rPr>
        <w:t xml:space="preserve">Global </w:t>
      </w:r>
      <w:r w:rsidRPr="00D27BAD">
        <w:rPr>
          <w:rStyle w:val="Emphasis"/>
          <w:highlight w:val="green"/>
        </w:rPr>
        <w:t xml:space="preserve">travel </w:t>
      </w:r>
      <w:r w:rsidRPr="00DA39DE">
        <w:rPr>
          <w:rStyle w:val="Emphasis"/>
        </w:rPr>
        <w:t xml:space="preserve">and shipping </w:t>
      </w:r>
      <w:r w:rsidRPr="00D27BAD">
        <w:rPr>
          <w:rStyle w:val="Emphasis"/>
          <w:highlight w:val="green"/>
        </w:rPr>
        <w:t xml:space="preserve">contribute significantly to </w:t>
      </w:r>
      <w:r w:rsidRPr="008C7EED">
        <w:rPr>
          <w:rStyle w:val="Emphasis"/>
        </w:rPr>
        <w:t xml:space="preserve">global </w:t>
      </w:r>
      <w:r w:rsidRPr="00D27BAD">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carbon dioxide emissions, with international flights in 2019 producing 915 million tons of the gas. </w:t>
      </w:r>
      <w:r w:rsidRPr="00D27BAD">
        <w:rPr>
          <w:rStyle w:val="Emphasis"/>
          <w:highlight w:val="green"/>
        </w:rPr>
        <w:t>Weather forecasting</w:t>
      </w:r>
      <w:r w:rsidRPr="00CF5A50">
        <w:rPr>
          <w:rStyle w:val="StyleUnderline"/>
        </w:rPr>
        <w:t xml:space="preserve"> technology </w:t>
      </w:r>
      <w:r w:rsidRPr="00D27BAD">
        <w:rPr>
          <w:rStyle w:val="Emphasis"/>
          <w:highlight w:val="green"/>
        </w:rPr>
        <w:t>providing</w:t>
      </w:r>
      <w:r w:rsidRPr="00D27BAD">
        <w:rPr>
          <w:rStyle w:val="StyleUnderline"/>
          <w:highlight w:val="green"/>
        </w:rPr>
        <w:t xml:space="preserve"> </w:t>
      </w:r>
      <w:r w:rsidRPr="00CF5A50">
        <w:rPr>
          <w:rStyle w:val="StyleUnderline"/>
        </w:rPr>
        <w:t xml:space="preserve">accurate, </w:t>
      </w:r>
      <w:r w:rsidRPr="00D27BAD">
        <w:rPr>
          <w:rStyle w:val="Emphasis"/>
          <w:highlight w:val="green"/>
        </w:rPr>
        <w:t>real-</w:t>
      </w:r>
      <w:r w:rsidRPr="00DA39DE">
        <w:rPr>
          <w:rStyle w:val="Emphasis"/>
        </w:rPr>
        <w:t xml:space="preserve">time </w:t>
      </w:r>
      <w:r w:rsidRPr="00D27BAD">
        <w:rPr>
          <w:rStyle w:val="Emphasis"/>
          <w:highlight w:val="green"/>
        </w:rPr>
        <w:t>data</w:t>
      </w:r>
      <w:r w:rsidRPr="00D27BAD">
        <w:rPr>
          <w:rStyle w:val="StyleUnderline"/>
          <w:highlight w:val="green"/>
        </w:rPr>
        <w:t xml:space="preserve"> </w:t>
      </w:r>
      <w:r w:rsidRPr="00CF5A50">
        <w:rPr>
          <w:rStyle w:val="StyleUnderline"/>
        </w:rPr>
        <w:t xml:space="preserve">on meteorological conditions </w:t>
      </w:r>
      <w:r w:rsidRPr="00DA39DE">
        <w:rPr>
          <w:rStyle w:val="Emphasis"/>
        </w:rPr>
        <w:t xml:space="preserve">can </w:t>
      </w:r>
      <w:r w:rsidRPr="00D27BAD">
        <w:rPr>
          <w:rStyle w:val="Emphasis"/>
          <w:highlight w:val="green"/>
        </w:rPr>
        <w:t>help airlines</w:t>
      </w:r>
      <w:r w:rsidRPr="00D27BAD">
        <w:rPr>
          <w:rStyle w:val="StyleUnderline"/>
          <w:highlight w:val="green"/>
        </w:rPr>
        <w:t xml:space="preserve"> </w:t>
      </w:r>
      <w:r w:rsidRPr="00D27BAD">
        <w:rPr>
          <w:rStyle w:val="Emphasis"/>
          <w:highlight w:val="green"/>
        </w:rPr>
        <w:t>adjust</w:t>
      </w:r>
      <w:r w:rsidRPr="00D27BAD">
        <w:rPr>
          <w:rStyle w:val="StyleUnderline"/>
          <w:highlight w:val="green"/>
        </w:rPr>
        <w:t xml:space="preserve"> </w:t>
      </w:r>
      <w:r w:rsidRPr="00D27BAD">
        <w:rPr>
          <w:rStyle w:val="Emphasis"/>
          <w:highlight w:val="green"/>
        </w:rPr>
        <w:t>routes</w:t>
      </w:r>
      <w:r w:rsidRPr="00D27BAD">
        <w:rPr>
          <w:rStyle w:val="StyleUnderline"/>
          <w:highlight w:val="green"/>
        </w:rPr>
        <w:t xml:space="preserve"> </w:t>
      </w:r>
      <w:r w:rsidRPr="00D27BAD">
        <w:rPr>
          <w:rStyle w:val="Emphasis"/>
          <w:highlight w:val="green"/>
        </w:rPr>
        <w:t>to</w:t>
      </w:r>
      <w:r w:rsidRPr="00D27BAD">
        <w:rPr>
          <w:rStyle w:val="StyleUnderline"/>
          <w:highlight w:val="green"/>
        </w:rPr>
        <w:t xml:space="preserve"> </w:t>
      </w:r>
      <w:r w:rsidRPr="00D27BAD">
        <w:rPr>
          <w:rStyle w:val="Emphasis"/>
          <w:highlight w:val="green"/>
        </w:rPr>
        <w:t xml:space="preserve">avoid headwinds </w:t>
      </w:r>
      <w:r w:rsidRPr="00DA39DE">
        <w:rPr>
          <w:rStyle w:val="Emphasis"/>
        </w:rPr>
        <w:t xml:space="preserve">or take advantage </w:t>
      </w:r>
      <w:r w:rsidRPr="00D27BAD">
        <w:rPr>
          <w:rStyle w:val="Emphasis"/>
          <w:highlight w:val="green"/>
        </w:rPr>
        <w:t>of favorable winds</w:t>
      </w:r>
      <w:r w:rsidRPr="00CF5A50">
        <w:rPr>
          <w:rStyle w:val="StyleUnderline"/>
        </w:rPr>
        <w:t xml:space="preserve">, both of </w:t>
      </w:r>
      <w:r w:rsidRPr="00D27BAD">
        <w:rPr>
          <w:rStyle w:val="Emphasis"/>
          <w:highlight w:val="green"/>
        </w:rPr>
        <w:t xml:space="preserve">which </w:t>
      </w:r>
      <w:r w:rsidRPr="00DA39DE">
        <w:rPr>
          <w:rStyle w:val="Emphasis"/>
        </w:rPr>
        <w:t>can</w:t>
      </w:r>
      <w:r w:rsidRPr="00DA39DE">
        <w:rPr>
          <w:rStyle w:val="StyleUnderline"/>
        </w:rPr>
        <w:t xml:space="preserve"> </w:t>
      </w:r>
      <w:r w:rsidRPr="00CF5A50">
        <w:rPr>
          <w:rStyle w:val="StyleUnderline"/>
        </w:rPr>
        <w:t xml:space="preserve">help </w:t>
      </w:r>
      <w:r w:rsidRPr="00D27BAD">
        <w:rPr>
          <w:rStyle w:val="Emphasis"/>
          <w:highlight w:val="green"/>
          <w:bdr w:val="single" w:sz="18" w:space="0" w:color="auto"/>
        </w:rPr>
        <w:t xml:space="preserve">reduce </w:t>
      </w:r>
      <w:r w:rsidRPr="00DA39DE">
        <w:rPr>
          <w:rStyle w:val="Emphasis"/>
          <w:bdr w:val="single" w:sz="18" w:space="0" w:color="auto"/>
        </w:rPr>
        <w:t xml:space="preserve">fuel consumption and </w:t>
      </w:r>
      <w:r w:rsidRPr="00D27BAD">
        <w:rPr>
          <w:rStyle w:val="Emphasis"/>
          <w:highlight w:val="green"/>
          <w:bdr w:val="single" w:sz="18" w:space="0" w:color="auto"/>
        </w:rPr>
        <w:t>emissions</w:t>
      </w:r>
      <w:r w:rsidRPr="00D27BAD">
        <w:rPr>
          <w:sz w:val="16"/>
        </w:rPr>
        <w:t xml:space="preserve">. </w:t>
      </w:r>
      <w:r w:rsidRPr="00CF5A50">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D27BAD">
        <w:rPr>
          <w:sz w:val="16"/>
        </w:rPr>
        <w:t xml:space="preserve"> states Renny Vandewege, Vice President of Weather Operations at DTN, a company providing decision support tools and forecast insights across many sectors. </w:t>
      </w:r>
      <w:r w:rsidRPr="00CF5A50">
        <w:rPr>
          <w:rStyle w:val="StyleUnderline"/>
        </w:rPr>
        <w:t xml:space="preserve">Shipping discharges a large and growing source of noxious gas but the sector has the potential to drastically cut emissions through </w:t>
      </w:r>
      <w:r w:rsidRPr="00D27BAD">
        <w:rPr>
          <w:rStyle w:val="Emphasis"/>
          <w:highlight w:val="green"/>
        </w:rPr>
        <w:t>fuel-saving techniques</w:t>
      </w:r>
      <w:r w:rsidRPr="00CF5A50">
        <w:rPr>
          <w:rStyle w:val="StyleUnderline"/>
        </w:rPr>
        <w:t xml:space="preserve">. Among the most promising is </w:t>
      </w:r>
      <w:r w:rsidRPr="00DA39DE">
        <w:rPr>
          <w:rStyle w:val="Emphasis"/>
        </w:rPr>
        <w:t>weather routing</w:t>
      </w:r>
      <w:r w:rsidRPr="00CF5A50">
        <w:rPr>
          <w:rStyle w:val="StyleUnderline"/>
        </w:rPr>
        <w:t xml:space="preserve">. “Using weather information and analytics can help mitigate risks today caused by climate change and can also reduce emissions further reducing future impacts”, explains Vandewege, a former director of the Broadcast Meteorology Program at Mississippi State University. Weather </w:t>
      </w:r>
      <w:r w:rsidRPr="00D27BAD">
        <w:rPr>
          <w:rStyle w:val="Emphasis"/>
          <w:highlight w:val="green"/>
        </w:rPr>
        <w:t xml:space="preserve">analytics </w:t>
      </w:r>
      <w:r w:rsidRPr="00DA39DE">
        <w:rPr>
          <w:rStyle w:val="Emphasis"/>
        </w:rPr>
        <w:t xml:space="preserve">can </w:t>
      </w:r>
      <w:r w:rsidRPr="00D27BAD">
        <w:rPr>
          <w:rStyle w:val="Emphasis"/>
          <w:highlight w:val="green"/>
        </w:rPr>
        <w:t>optimize routes</w:t>
      </w:r>
      <w:r w:rsidRPr="00D27BAD">
        <w:rPr>
          <w:rStyle w:val="StyleUnderline"/>
          <w:highlight w:val="green"/>
        </w:rPr>
        <w:t xml:space="preserve"> </w:t>
      </w:r>
      <w:r w:rsidRPr="00CF5A50">
        <w:rPr>
          <w:rStyle w:val="StyleUnderline"/>
        </w:rPr>
        <w:t>and “</w:t>
      </w:r>
      <w:r w:rsidRPr="00D27BAD">
        <w:rPr>
          <w:rStyle w:val="Emphasis"/>
          <w:highlight w:val="green"/>
        </w:rPr>
        <w:t>reduce emissions up to 4% and</w:t>
      </w:r>
      <w:r w:rsidRPr="00D27BAD">
        <w:rPr>
          <w:rStyle w:val="StyleUnderline"/>
          <w:highlight w:val="green"/>
        </w:rPr>
        <w:t xml:space="preserve"> </w:t>
      </w:r>
      <w:r w:rsidRPr="00CF5A50">
        <w:rPr>
          <w:rStyle w:val="StyleUnderline"/>
        </w:rPr>
        <w:t xml:space="preserve">reduce </w:t>
      </w:r>
      <w:r w:rsidRPr="00DA39DE">
        <w:rPr>
          <w:rStyle w:val="Emphasis"/>
        </w:rPr>
        <w:t xml:space="preserve">fuel </w:t>
      </w:r>
      <w:r w:rsidRPr="00D27BAD">
        <w:rPr>
          <w:rStyle w:val="Emphasis"/>
          <w:highlight w:val="green"/>
        </w:rPr>
        <w:t>consumption up to 10%</w:t>
      </w:r>
      <w:r w:rsidRPr="00CF5A50">
        <w:rPr>
          <w:rStyle w:val="StyleUnderline"/>
        </w:rPr>
        <w:t>, depending on the type of vessel, the season, and the conditions,” states Vandewege. “If there’s bad weather ahead, sophisticated algorithms that use information about the ship and its capabilities and the weather effects on that specific ship can make numerous calculations and provide optimal route alternatives for the mariner.</w:t>
      </w:r>
      <w:r w:rsidRPr="00D27BAD">
        <w:rPr>
          <w:sz w:val="16"/>
        </w:rPr>
        <w:t xml:space="preserve">” Extreme Weather Events </w:t>
      </w:r>
      <w:r w:rsidRPr="00CF5A50">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D27BAD">
        <w:rPr>
          <w:sz w:val="16"/>
        </w:rPr>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Vendewege. “</w:t>
      </w:r>
      <w:r w:rsidRPr="00CF5A50">
        <w:rPr>
          <w:rStyle w:val="StyleUnderline"/>
        </w:rPr>
        <w:t>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a means of artificial intelligence, can also be used in conjunction with current forecasting methods to predicts heat waves or cold snaps</w:t>
      </w:r>
      <w:r w:rsidRPr="00D27BAD">
        <w:rPr>
          <w:sz w:val="16"/>
        </w:rPr>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EB000D">
        <w:rPr>
          <w:rStyle w:val="Emphasis"/>
        </w:rPr>
        <w:t>High-tech weather forecasting technology can help</w:t>
      </w:r>
      <w:r w:rsidRPr="00EB000D">
        <w:rPr>
          <w:rStyle w:val="StyleUnderline"/>
        </w:rPr>
        <w:t xml:space="preserve"> </w:t>
      </w:r>
      <w:r w:rsidRPr="00CF5A50">
        <w:rPr>
          <w:rStyle w:val="StyleUnderline"/>
        </w:rPr>
        <w:t xml:space="preserve">in the fight against climate change by monitoring meteorological conditions to </w:t>
      </w:r>
      <w:r w:rsidRPr="00EB000D">
        <w:rPr>
          <w:rStyle w:val="Emphasis"/>
        </w:rPr>
        <w:t>aid decision making</w:t>
      </w:r>
      <w:r w:rsidRPr="00CF5A50">
        <w:rPr>
          <w:rStyle w:val="StyleUnderline"/>
        </w:rPr>
        <w:t xml:space="preserve">, whether that be in the aviation or shipping industry, </w:t>
      </w:r>
      <w:r w:rsidRPr="00EB000D">
        <w:rPr>
          <w:rStyle w:val="Emphasis"/>
        </w:rPr>
        <w:t>or</w:t>
      </w:r>
      <w:r w:rsidRPr="00CF5A50">
        <w:rPr>
          <w:rStyle w:val="StyleUnderline"/>
        </w:rPr>
        <w:t xml:space="preserve"> by helping us </w:t>
      </w:r>
      <w:r w:rsidRPr="00EB000D">
        <w:rPr>
          <w:rStyle w:val="Emphasis"/>
        </w:rPr>
        <w:t>understand</w:t>
      </w:r>
      <w:r w:rsidRPr="00EB000D">
        <w:rPr>
          <w:rStyle w:val="StyleUnderline"/>
        </w:rPr>
        <w:t xml:space="preserve"> </w:t>
      </w:r>
      <w:r w:rsidRPr="00CF5A50">
        <w:rPr>
          <w:rStyle w:val="StyleUnderline"/>
        </w:rPr>
        <w:t xml:space="preserve">and predict </w:t>
      </w:r>
      <w:r w:rsidRPr="00DA39DE">
        <w:rPr>
          <w:rStyle w:val="Emphasis"/>
        </w:rPr>
        <w:t xml:space="preserve">natural </w:t>
      </w:r>
      <w:r w:rsidRPr="00EB000D">
        <w:rPr>
          <w:rStyle w:val="Emphasis"/>
        </w:rPr>
        <w:t>hazards and disasters,</w:t>
      </w:r>
      <w:r w:rsidRPr="00CF5A50">
        <w:rPr>
          <w:rStyle w:val="StyleUnderline"/>
        </w:rPr>
        <w:t xml:space="preserve"> allowing us to reduce the risk of adverse events – and the costs, environmental, economic or otherwise.</w:t>
      </w:r>
    </w:p>
    <w:p w14:paraId="238ACE09" w14:textId="77777777" w:rsidR="00A3241C" w:rsidRDefault="00A3241C" w:rsidP="00A3241C">
      <w:pPr>
        <w:pStyle w:val="Heading4"/>
        <w:rPr>
          <w:rFonts w:cs="Times New Roman"/>
        </w:rPr>
      </w:pPr>
      <w:r>
        <w:rPr>
          <w:rFonts w:cs="Times New Roman"/>
        </w:rPr>
        <w:t>Warming causes Extinction</w:t>
      </w:r>
    </w:p>
    <w:p w14:paraId="1F0EF6AE" w14:textId="77777777" w:rsidR="00A3241C" w:rsidRPr="00601C82" w:rsidRDefault="00A3241C" w:rsidP="00A3241C">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C1A28A9" w14:textId="77777777" w:rsidR="00A3241C" w:rsidRDefault="00A3241C" w:rsidP="00A3241C">
      <w:pPr>
        <w:rPr>
          <w:rFonts w:asciiTheme="minorHAnsi" w:hAnsiTheme="minorHAnsi" w:cstheme="minorHAnsi"/>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u w:val="single"/>
        </w:rPr>
        <w:t>However, the three remaining boundaries (</w:t>
      </w:r>
      <w:r w:rsidRPr="00CF5A50">
        <w:rPr>
          <w:rFonts w:asciiTheme="minorHAnsi" w:hAnsiTheme="minorHAnsi" w:cstheme="minorHAnsi"/>
          <w:b/>
          <w:highlight w:val="green"/>
          <w:u w:val="single"/>
        </w:rPr>
        <w:t>climate</w:t>
      </w:r>
      <w:r w:rsidRPr="00D5251F">
        <w:rPr>
          <w:rFonts w:asciiTheme="minorHAnsi" w:hAnsiTheme="minorHAnsi" w:cstheme="minorHAnsi"/>
          <w:b/>
          <w:u w:val="single"/>
        </w:rPr>
        <w:t xml:space="preserve"> </w:t>
      </w:r>
      <w:r w:rsidRPr="00CF5A50">
        <w:rPr>
          <w:rFonts w:asciiTheme="minorHAnsi" w:hAnsiTheme="minorHAnsi" w:cstheme="minorHAnsi"/>
          <w:b/>
          <w:highlight w:val="green"/>
          <w:u w:val="single"/>
        </w:rPr>
        <w:t>change</w:t>
      </w:r>
      <w:r w:rsidRPr="00D5251F">
        <w:rPr>
          <w:rFonts w:asciiTheme="minorHAnsi" w:hAnsiTheme="minorHAnsi" w:cstheme="minorHAnsi"/>
          <w:u w:val="single"/>
        </w:rPr>
        <w:t xml:space="preserve">, global </w:t>
      </w:r>
      <w:r w:rsidRPr="00CF5A50">
        <w:rPr>
          <w:rFonts w:asciiTheme="minorHAnsi" w:hAnsiTheme="minorHAnsi" w:cstheme="minorHAnsi"/>
          <w:b/>
          <w:highlight w:val="green"/>
          <w:u w:val="single"/>
        </w:rPr>
        <w:t>freshwater</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cycle, </w:t>
      </w:r>
      <w:r w:rsidRPr="00CF5A50">
        <w:rPr>
          <w:rFonts w:asciiTheme="minorHAnsi" w:hAnsiTheme="minorHAnsi" w:cstheme="minorHAnsi"/>
          <w:b/>
          <w:highlight w:val="green"/>
          <w:u w:val="single"/>
        </w:rPr>
        <w:t>and</w:t>
      </w:r>
      <w:r w:rsidRPr="00D5251F">
        <w:rPr>
          <w:rFonts w:asciiTheme="minorHAnsi" w:hAnsiTheme="minorHAnsi" w:cstheme="minorHAnsi"/>
          <w:u w:val="single"/>
        </w:rPr>
        <w:t xml:space="preserve"> ocean </w:t>
      </w:r>
      <w:r w:rsidRPr="00CF5A50">
        <w:rPr>
          <w:rFonts w:asciiTheme="minorHAnsi" w:hAnsiTheme="minorHAnsi" w:cstheme="minorHAnsi"/>
          <w:b/>
          <w:highlight w:val="green"/>
          <w:u w:val="single"/>
        </w:rPr>
        <w:t>acidification</w:t>
      </w:r>
      <w:r w:rsidRPr="00D5251F">
        <w:rPr>
          <w:rFonts w:asciiTheme="minorHAnsi" w:hAnsiTheme="minorHAnsi" w:cstheme="minorHAnsi"/>
          <w:u w:val="single"/>
        </w:rPr>
        <w:t xml:space="preserve">) do </w:t>
      </w:r>
      <w:r w:rsidRPr="00CF5A50">
        <w:rPr>
          <w:rFonts w:asciiTheme="minorHAnsi" w:hAnsiTheme="minorHAnsi" w:cstheme="minorHAnsi"/>
          <w:b/>
          <w:highlight w:val="green"/>
          <w:u w:val="single"/>
          <w:bdr w:val="single" w:sz="18" w:space="0" w:color="auto"/>
        </w:rPr>
        <w:t>pose existential risks</w:t>
      </w:r>
      <w:r w:rsidRPr="00D5251F">
        <w:rPr>
          <w:rFonts w:asciiTheme="minorHAnsi" w:hAnsiTheme="minorHAnsi" w:cstheme="minorHAnsi"/>
          <w:u w:val="single"/>
        </w:rPr>
        <w:t xml:space="preserve">. </w:t>
      </w:r>
      <w:r w:rsidRPr="00CF5A50">
        <w:rPr>
          <w:rFonts w:asciiTheme="minorHAnsi" w:hAnsiTheme="minorHAnsi" w:cstheme="minorHAnsi"/>
          <w:highlight w:val="green"/>
          <w:u w:val="single"/>
        </w:rPr>
        <w:t>This is</w:t>
      </w:r>
      <w:r w:rsidRPr="00D5251F">
        <w:rPr>
          <w:rFonts w:asciiTheme="minorHAnsi" w:hAnsiTheme="minorHAnsi" w:cstheme="minorHAnsi"/>
          <w:u w:val="single"/>
        </w:rPr>
        <w:t xml:space="preserve"> </w:t>
      </w:r>
      <w:r w:rsidRPr="00CF5A50">
        <w:rPr>
          <w:rFonts w:asciiTheme="minorHAnsi" w:hAnsiTheme="minorHAnsi" w:cstheme="minorHAnsi"/>
          <w:b/>
          <w:highlight w:val="green"/>
          <w:u w:val="single"/>
        </w:rPr>
        <w:t>because of</w:t>
      </w:r>
      <w:r w:rsidRPr="00D5251F">
        <w:rPr>
          <w:rFonts w:asciiTheme="minorHAnsi" w:hAnsiTheme="minorHAnsi" w:cstheme="minorHAnsi"/>
          <w:u w:val="single"/>
        </w:rPr>
        <w:t xml:space="preserve"> intrinsic </w:t>
      </w:r>
      <w:r w:rsidRPr="00CF5A50">
        <w:rPr>
          <w:rFonts w:asciiTheme="minorHAnsi" w:hAnsiTheme="minorHAnsi" w:cstheme="minorHAnsi"/>
          <w:b/>
          <w:highlight w:val="green"/>
          <w:u w:val="single"/>
        </w:rPr>
        <w:t>positive feedback loops</w:t>
      </w:r>
      <w:r w:rsidRPr="00D5251F">
        <w:rPr>
          <w:rFonts w:asciiTheme="minorHAnsi" w:hAnsiTheme="minorHAnsi" w:cstheme="minorHAnsi"/>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F5A50">
        <w:rPr>
          <w:rFonts w:asciiTheme="minorHAnsi" w:hAnsiTheme="minorHAnsi" w:cstheme="minorHAnsi"/>
          <w:b/>
          <w:highlight w:val="green"/>
          <w:u w:val="single"/>
        </w:rPr>
        <w:t>directly connected to</w:t>
      </w:r>
      <w:r w:rsidRPr="00D5251F">
        <w:rPr>
          <w:rFonts w:asciiTheme="minorHAnsi" w:hAnsiTheme="minorHAnsi" w:cstheme="minorHAnsi"/>
          <w:b/>
          <w:u w:val="single"/>
        </w:rPr>
        <w:t xml:space="preserve"> </w:t>
      </w:r>
      <w:r w:rsidRPr="00D5251F">
        <w:rPr>
          <w:rFonts w:asciiTheme="minorHAnsi" w:hAnsiTheme="minorHAnsi" w:cstheme="minorHAnsi"/>
          <w:u w:val="single"/>
        </w:rPr>
        <w:t xml:space="preserve">the provision of </w:t>
      </w:r>
      <w:r w:rsidRPr="00CF5A50">
        <w:rPr>
          <w:rFonts w:asciiTheme="minorHAnsi" w:hAnsiTheme="minorHAnsi" w:cstheme="minorHAnsi"/>
          <w:b/>
          <w:highlight w:val="green"/>
          <w:u w:val="single"/>
        </w:rPr>
        <w:t>food and water</w:t>
      </w:r>
      <w:r w:rsidRPr="00D5251F">
        <w:rPr>
          <w:rFonts w:asciiTheme="minorHAnsi" w:hAnsiTheme="minorHAnsi" w:cstheme="minorHAnsi"/>
          <w:u w:val="single"/>
        </w:rPr>
        <w:t xml:space="preserve">, and </w:t>
      </w:r>
      <w:r w:rsidRPr="00CF5A50">
        <w:rPr>
          <w:rFonts w:asciiTheme="minorHAnsi" w:hAnsiTheme="minorHAnsi" w:cstheme="minorHAnsi"/>
          <w:b/>
          <w:highlight w:val="green"/>
          <w:u w:val="single"/>
        </w:rPr>
        <w:t>shortages</w:t>
      </w:r>
      <w:r w:rsidRPr="00D5251F">
        <w:rPr>
          <w:rFonts w:asciiTheme="minorHAnsi" w:hAnsiTheme="minorHAnsi" w:cstheme="minorHAnsi"/>
          <w:u w:val="single"/>
        </w:rPr>
        <w:t xml:space="preserve"> of food and water can </w:t>
      </w:r>
      <w:r w:rsidRPr="00CF5A50">
        <w:rPr>
          <w:rFonts w:asciiTheme="minorHAnsi" w:hAnsiTheme="minorHAnsi" w:cstheme="minorHAnsi"/>
          <w:b/>
          <w:highlight w:val="green"/>
          <w:u w:val="single"/>
        </w:rPr>
        <w:t>create conflict</w:t>
      </w:r>
      <w:r w:rsidRPr="00D5251F">
        <w:rPr>
          <w:rFonts w:asciiTheme="minorHAnsi" w:hAnsiTheme="minorHAnsi" w:cstheme="minorHAnsi"/>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CF5A50">
        <w:rPr>
          <w:rFonts w:asciiTheme="minorHAnsi" w:hAnsiTheme="minorHAnsi" w:cstheme="minorHAnsi"/>
          <w:b/>
          <w:highlight w:val="green"/>
          <w:u w:val="single"/>
        </w:rPr>
        <w:t>Ample clean water</w:t>
      </w:r>
      <w:r w:rsidRPr="00D5251F">
        <w:rPr>
          <w:rFonts w:asciiTheme="minorHAnsi" w:hAnsiTheme="minorHAnsi" w:cstheme="minorHAnsi"/>
          <w:u w:val="single"/>
        </w:rPr>
        <w:t xml:space="preserve"> is not a luxury—it </w:t>
      </w:r>
      <w:r w:rsidRPr="00CF5A50">
        <w:rPr>
          <w:rFonts w:asciiTheme="minorHAnsi" w:hAnsiTheme="minorHAnsi" w:cstheme="minorHAnsi"/>
          <w:b/>
          <w:highlight w:val="green"/>
          <w:u w:val="single"/>
        </w:rPr>
        <w:t>is essential for human survival</w:t>
      </w:r>
      <w:r w:rsidRPr="00D5251F">
        <w:rPr>
          <w:rFonts w:asciiTheme="minorHAnsi" w:hAnsiTheme="minorHAnsi" w:cstheme="minorHAnsi"/>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u w:val="single"/>
        </w:rPr>
        <w:t xml:space="preserve">The combination of positive feedback loops and societal inertia is fertile ground for global environmental catastrophes </w:t>
      </w:r>
      <w:r w:rsidRPr="00CF5A50">
        <w:rPr>
          <w:rFonts w:asciiTheme="minorHAnsi" w:hAnsiTheme="minorHAnsi" w:cstheme="minorHAnsi"/>
          <w:b/>
          <w:highlight w:val="green"/>
          <w:u w:val="single"/>
        </w:rPr>
        <w:t>Humans</w:t>
      </w:r>
      <w:r w:rsidRPr="00D5251F">
        <w:rPr>
          <w:rFonts w:asciiTheme="minorHAnsi" w:hAnsiTheme="minorHAnsi" w:cstheme="minorHAnsi"/>
          <w:u w:val="single"/>
        </w:rPr>
        <w:t xml:space="preserve"> are remarkably ingenious, and </w:t>
      </w:r>
      <w:r w:rsidRPr="00CF5A50">
        <w:rPr>
          <w:rFonts w:asciiTheme="minorHAnsi" w:hAnsiTheme="minorHAnsi" w:cstheme="minorHAnsi"/>
          <w:b/>
          <w:highlight w:val="green"/>
          <w:u w:val="single"/>
        </w:rPr>
        <w:t>have adapted</w:t>
      </w:r>
      <w:r w:rsidRPr="00D5251F">
        <w:rPr>
          <w:rFonts w:asciiTheme="minorHAnsi" w:hAnsiTheme="minorHAnsi" w:cstheme="minorHAnsi"/>
          <w:u w:val="single"/>
        </w:rPr>
        <w:t xml:space="preserve"> to crises </w:t>
      </w:r>
      <w:r w:rsidRPr="00CF5A50">
        <w:rPr>
          <w:rFonts w:asciiTheme="minorHAnsi" w:hAnsiTheme="minorHAnsi" w:cstheme="minorHAnsi"/>
          <w:b/>
          <w:highlight w:val="green"/>
          <w:u w:val="single"/>
        </w:rPr>
        <w:t>throughout</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their </w:t>
      </w:r>
      <w:r w:rsidRPr="00CF5A50">
        <w:rPr>
          <w:rFonts w:asciiTheme="minorHAnsi" w:hAnsiTheme="minorHAnsi" w:cstheme="minorHAnsi"/>
          <w:b/>
          <w:highlight w:val="green"/>
          <w:u w:val="single"/>
        </w:rPr>
        <w:t>history</w:t>
      </w:r>
      <w:r w:rsidRPr="00D5251F">
        <w:rPr>
          <w:rFonts w:asciiTheme="minorHAnsi" w:hAnsiTheme="minorHAnsi" w:cstheme="minorHAnsi"/>
          <w:u w:val="single"/>
        </w:rPr>
        <w:t xml:space="preserve">. Our doom has been repeatedly predicted, only to be averted by innovation (Ridley, 2011). </w:t>
      </w:r>
      <w:r w:rsidRPr="00CF5A50">
        <w:rPr>
          <w:rFonts w:asciiTheme="minorHAnsi" w:hAnsiTheme="minorHAnsi" w:cstheme="minorHAnsi"/>
          <w:b/>
          <w:highlight w:val="green"/>
          <w:u w:val="single"/>
        </w:rPr>
        <w:t>However</w:t>
      </w:r>
      <w:r w:rsidRPr="00D5251F">
        <w:rPr>
          <w:rFonts w:asciiTheme="minorHAnsi" w:hAnsiTheme="minorHAnsi" w:cstheme="minorHAnsi"/>
          <w:u w:val="single"/>
        </w:rPr>
        <w:t xml:space="preserve">, the many </w:t>
      </w:r>
      <w:r w:rsidRPr="00CF5A50">
        <w:rPr>
          <w:rFonts w:asciiTheme="minorHAnsi" w:hAnsiTheme="minorHAnsi" w:cstheme="minorHAnsi"/>
          <w:b/>
          <w:highlight w:val="green"/>
          <w:u w:val="single"/>
        </w:rPr>
        <w:t>stories</w:t>
      </w:r>
      <w:r w:rsidRPr="00CF5A50">
        <w:rPr>
          <w:rFonts w:asciiTheme="minorHAnsi" w:hAnsiTheme="minorHAnsi" w:cstheme="minorHAnsi"/>
          <w:highlight w:val="green"/>
          <w:u w:val="single"/>
        </w:rPr>
        <w:t xml:space="preserve"> </w:t>
      </w:r>
      <w:r w:rsidRPr="00CF5A50">
        <w:rPr>
          <w:rFonts w:asciiTheme="minorHAnsi" w:hAnsiTheme="minorHAnsi" w:cstheme="minorHAnsi"/>
          <w:b/>
          <w:highlight w:val="green"/>
          <w:u w:val="single"/>
        </w:rPr>
        <w:t>of</w:t>
      </w:r>
      <w:r w:rsidRPr="00D5251F">
        <w:rPr>
          <w:rFonts w:asciiTheme="minorHAnsi" w:hAnsiTheme="minorHAnsi" w:cstheme="minorHAnsi"/>
          <w:u w:val="single"/>
        </w:rPr>
        <w:t xml:space="preserve"> human ingenuity </w:t>
      </w:r>
      <w:r w:rsidRPr="00CF5A50">
        <w:rPr>
          <w:rFonts w:asciiTheme="minorHAnsi" w:hAnsiTheme="minorHAnsi" w:cstheme="minorHAnsi"/>
          <w:b/>
          <w:highlight w:val="green"/>
          <w:u w:val="single"/>
        </w:rPr>
        <w:t>successfully</w:t>
      </w:r>
      <w:r w:rsidRPr="00CF5A50">
        <w:rPr>
          <w:rFonts w:asciiTheme="minorHAnsi" w:hAnsiTheme="minorHAnsi" w:cstheme="minorHAnsi"/>
          <w:highlight w:val="green"/>
          <w:u w:val="single"/>
        </w:rPr>
        <w:t xml:space="preserve"> </w:t>
      </w:r>
      <w:r w:rsidRPr="00CF5A50">
        <w:rPr>
          <w:rFonts w:asciiTheme="minorHAnsi" w:hAnsiTheme="minorHAnsi" w:cstheme="minorHAnsi"/>
          <w:b/>
          <w:highlight w:val="green"/>
          <w:u w:val="single"/>
        </w:rPr>
        <w:t>addressing</w:t>
      </w:r>
      <w:r w:rsidRPr="00CF5A50">
        <w:rPr>
          <w:rFonts w:asciiTheme="minorHAnsi" w:hAnsiTheme="minorHAnsi" w:cstheme="minorHAnsi"/>
          <w:highlight w:val="green"/>
          <w:u w:val="single"/>
        </w:rPr>
        <w:t xml:space="preserve"> </w:t>
      </w:r>
      <w:r w:rsidRPr="00CF5A50">
        <w:rPr>
          <w:rFonts w:asciiTheme="minorHAnsi" w:hAnsiTheme="minorHAnsi" w:cstheme="minorHAnsi"/>
          <w:b/>
          <w:highlight w:val="green"/>
          <w:u w:val="single"/>
        </w:rPr>
        <w:t>existential risks</w:t>
      </w:r>
      <w:r w:rsidRPr="00D5251F">
        <w:rPr>
          <w:rFonts w:asciiTheme="minorHAnsi" w:hAnsiTheme="minorHAnsi" w:cstheme="minorHAnsi"/>
          <w:u w:val="single"/>
        </w:rPr>
        <w:t xml:space="preserve"> such as global famine or extreme air pollution </w:t>
      </w:r>
      <w:r w:rsidRPr="00CF5A50">
        <w:rPr>
          <w:rFonts w:asciiTheme="minorHAnsi" w:hAnsiTheme="minorHAnsi" w:cstheme="minorHAnsi"/>
          <w:b/>
          <w:highlight w:val="green"/>
          <w:u w:val="single"/>
        </w:rPr>
        <w:t>represent</w:t>
      </w:r>
      <w:r w:rsidRPr="00D5251F">
        <w:rPr>
          <w:rFonts w:asciiTheme="minorHAnsi" w:hAnsiTheme="minorHAnsi" w:cstheme="minorHAnsi"/>
          <w:u w:val="single"/>
        </w:rPr>
        <w:t xml:space="preserve"> environmental </w:t>
      </w:r>
      <w:r w:rsidRPr="00CF5A50">
        <w:rPr>
          <w:rFonts w:asciiTheme="minorHAnsi" w:hAnsiTheme="minorHAnsi" w:cstheme="minorHAnsi"/>
          <w:highlight w:val="green"/>
          <w:u w:val="single"/>
        </w:rPr>
        <w:t>c</w:t>
      </w:r>
      <w:r w:rsidRPr="00CF5A50">
        <w:rPr>
          <w:rFonts w:asciiTheme="minorHAnsi" w:hAnsiTheme="minorHAnsi" w:cstheme="minorHAnsi"/>
          <w:b/>
          <w:highlight w:val="green"/>
          <w:u w:val="single"/>
        </w:rPr>
        <w:t>hallenges that are</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largely </w:t>
      </w:r>
      <w:r w:rsidRPr="00CF5A50">
        <w:rPr>
          <w:rFonts w:asciiTheme="minorHAnsi" w:hAnsiTheme="minorHAnsi" w:cstheme="minorHAnsi"/>
          <w:b/>
          <w:highlight w:val="green"/>
          <w:u w:val="single"/>
        </w:rPr>
        <w:t>linear</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have immediate consequences, </w:t>
      </w:r>
      <w:r w:rsidRPr="00CF5A50">
        <w:rPr>
          <w:rFonts w:asciiTheme="minorHAnsi" w:hAnsiTheme="minorHAnsi" w:cstheme="minorHAnsi"/>
          <w:b/>
          <w:highlight w:val="green"/>
          <w:u w:val="single"/>
        </w:rPr>
        <w:t>and operate without positive feedbacks</w:t>
      </w:r>
      <w:r w:rsidRPr="00D5251F">
        <w:rPr>
          <w:rFonts w:asciiTheme="minorHAnsi" w:hAnsiTheme="minorHAnsi" w:cstheme="minorHAnsi"/>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u w:val="single"/>
        </w:rPr>
        <w:t xml:space="preserve">/). Secondly, unlike past environmental challenges, </w:t>
      </w:r>
      <w:r w:rsidRPr="00D5251F">
        <w:rPr>
          <w:rFonts w:asciiTheme="minorHAnsi" w:hAnsiTheme="minorHAnsi" w:cstheme="minorHAnsi"/>
          <w:b/>
          <w:bCs/>
          <w:u w:val="single"/>
        </w:rPr>
        <w:t>the Earth’s climate system is rife with positive feedback loops</w:t>
      </w:r>
      <w:r w:rsidRPr="00D5251F">
        <w:rPr>
          <w:rFonts w:asciiTheme="minorHAnsi" w:hAnsiTheme="minorHAnsi" w:cstheme="minorHAnsi"/>
          <w:u w:val="single"/>
        </w:rPr>
        <w:t xml:space="preserve">. In particular, as CO2 increases and the climate warms, that </w:t>
      </w:r>
      <w:r w:rsidRPr="00D5251F">
        <w:rPr>
          <w:rFonts w:asciiTheme="minorHAnsi" w:hAnsiTheme="minorHAnsi" w:cstheme="minorHAnsi"/>
          <w:b/>
          <w:bCs/>
          <w:u w:val="single"/>
        </w:rPr>
        <w:t>very warming can cause more CO2 release</w:t>
      </w:r>
      <w:r w:rsidRPr="00D5251F">
        <w:rPr>
          <w:rFonts w:asciiTheme="minorHAnsi" w:hAnsiTheme="minorHAnsi" w:cstheme="minorHAnsi"/>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w:t>
      </w:r>
      <w:r w:rsidRPr="00EB000D">
        <w:rPr>
          <w:rFonts w:asciiTheme="minorHAnsi" w:hAnsiTheme="minorHAnsi" w:cstheme="minorHAnsi"/>
          <w:sz w:val="16"/>
        </w:rPr>
        <w:t xml:space="preserve">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EB000D">
        <w:rPr>
          <w:rFonts w:asciiTheme="minorHAnsi" w:hAnsiTheme="minorHAnsi" w:cstheme="minorHAnsi"/>
          <w:b/>
          <w:u w:val="single"/>
        </w:rPr>
        <w:t>forest fires will become more frequent</w:t>
      </w:r>
      <w:r w:rsidRPr="00EB000D">
        <w:rPr>
          <w:rFonts w:asciiTheme="minorHAnsi" w:hAnsiTheme="minorHAnsi" w:cstheme="minorHAnsi"/>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EB000D">
        <w:rPr>
          <w:rFonts w:asciiTheme="minorHAnsi" w:hAnsiTheme="minorHAnsi" w:cstheme="minorHAnsi"/>
          <w:u w:val="single"/>
        </w:rPr>
        <w:t xml:space="preserve">This </w:t>
      </w:r>
      <w:r w:rsidRPr="00EB000D">
        <w:rPr>
          <w:rFonts w:asciiTheme="minorHAnsi" w:hAnsiTheme="minorHAnsi" w:cstheme="minorHAnsi"/>
          <w:b/>
          <w:u w:val="single"/>
        </w:rPr>
        <w:t>catastrophic fire</w:t>
      </w:r>
      <w:r w:rsidRPr="00EB000D">
        <w:rPr>
          <w:rFonts w:asciiTheme="minorHAnsi" w:hAnsiTheme="minorHAnsi" w:cstheme="minorHAnsi"/>
          <w:u w:val="single"/>
        </w:rPr>
        <w:t xml:space="preserve"> embodies the sorts of positive feedbacks and interacting factors that </w:t>
      </w:r>
      <w:r w:rsidRPr="00EB000D">
        <w:rPr>
          <w:rFonts w:asciiTheme="minorHAnsi" w:hAnsiTheme="minorHAnsi" w:cstheme="minorHAnsi"/>
          <w:b/>
          <w:u w:val="single"/>
        </w:rPr>
        <w:t>could catch humanity off-guard and produce a</w:t>
      </w:r>
      <w:r w:rsidRPr="00EB000D">
        <w:rPr>
          <w:rFonts w:asciiTheme="minorHAnsi" w:hAnsiTheme="minorHAnsi" w:cstheme="minorHAnsi"/>
          <w:u w:val="single"/>
        </w:rPr>
        <w:t xml:space="preserve"> true </w:t>
      </w:r>
      <w:r w:rsidRPr="00EB000D">
        <w:rPr>
          <w:rFonts w:asciiTheme="minorHAnsi" w:hAnsiTheme="minorHAnsi" w:cstheme="minorHAnsi"/>
          <w:b/>
          <w:u w:val="single"/>
        </w:rPr>
        <w:t>apocalyptic event.</w:t>
      </w:r>
      <w:r w:rsidRPr="00EB000D">
        <w:rPr>
          <w:rFonts w:asciiTheme="minorHAnsi" w:hAnsiTheme="minorHAnsi" w:cstheme="minorHAnsi"/>
          <w:u w:val="single"/>
        </w:rPr>
        <w:t xml:space="preserve"> Record-breaking rains produced an extraordinary flush of new vegetation, that then dried out as record heat waves and dry conditions took hold, coupled with stronger than normal winds, and ignition.</w:t>
      </w:r>
      <w:r w:rsidRPr="00EB000D">
        <w:rPr>
          <w:rFonts w:asciiTheme="minorHAnsi" w:hAnsiTheme="minorHAnsi" w:cstheme="minorHAnsi"/>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w:t>
      </w:r>
      <w:r w:rsidRPr="00D5251F">
        <w:rPr>
          <w:rFonts w:asciiTheme="minorHAnsi" w:hAnsiTheme="minorHAnsi" w:cstheme="minorHAnsi"/>
          <w:sz w:val="16"/>
        </w:rPr>
        <w:t xml:space="preserve">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w:t>
      </w:r>
      <w:r w:rsidRPr="00EB000D">
        <w:rPr>
          <w:rFonts w:asciiTheme="minorHAnsi" w:hAnsiTheme="minorHAnsi" w:cstheme="minorHAnsi"/>
          <w:sz w:val="16"/>
        </w:rPr>
        <w:t xml:space="preserve">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EB000D">
        <w:rPr>
          <w:rFonts w:asciiTheme="minorHAnsi" w:hAnsiTheme="minorHAnsi" w:cstheme="minorHAnsi"/>
          <w:u w:val="single"/>
        </w:rPr>
        <w:t xml:space="preserve">The key lesson from the long list of potentially positive feedbacks and their interactions is that </w:t>
      </w:r>
      <w:r w:rsidRPr="00EB000D">
        <w:rPr>
          <w:rFonts w:asciiTheme="minorHAnsi" w:hAnsiTheme="minorHAnsi" w:cstheme="minorHAnsi"/>
          <w:b/>
          <w:u w:val="single"/>
        </w:rPr>
        <w:t>runaway climate change,</w:t>
      </w:r>
      <w:r w:rsidRPr="00EB000D">
        <w:rPr>
          <w:rFonts w:asciiTheme="minorHAnsi" w:hAnsiTheme="minorHAnsi" w:cstheme="minorHAnsi"/>
          <w:u w:val="single"/>
        </w:rPr>
        <w:t xml:space="preserve"> and runaway perturbations have to be taken as a serious possibility</w:t>
      </w:r>
      <w:r w:rsidRPr="00EB000D">
        <w:rPr>
          <w:rFonts w:asciiTheme="minorHAnsi" w:hAnsiTheme="minorHAnsi" w:cstheme="minorHAnsi"/>
          <w:sz w:val="16"/>
        </w:rPr>
        <w:t>. Table 2 is just a snapshot of the type of feedbacks that have been identified (see Supplementary material for a more thorough explanation of positive feedback loops).</w:t>
      </w:r>
      <w:r w:rsidRPr="00EB000D">
        <w:rPr>
          <w:rFonts w:asciiTheme="minorHAnsi" w:hAnsiTheme="minorHAnsi" w:cstheme="minorHAnsi"/>
          <w:u w:val="single"/>
        </w:rPr>
        <w:t xml:space="preserve"> However, this list is not exhaustive and the possibility of undiscovered positive feedbacks </w:t>
      </w:r>
      <w:r w:rsidRPr="00EB000D">
        <w:rPr>
          <w:rFonts w:asciiTheme="minorHAnsi" w:hAnsiTheme="minorHAnsi" w:cstheme="minorHAnsi"/>
          <w:b/>
          <w:u w:val="single"/>
        </w:rPr>
        <w:t>portends</w:t>
      </w:r>
      <w:r w:rsidRPr="00EB000D">
        <w:rPr>
          <w:rFonts w:asciiTheme="minorHAnsi" w:hAnsiTheme="minorHAnsi" w:cstheme="minorHAnsi"/>
          <w:u w:val="single"/>
        </w:rPr>
        <w:t xml:space="preserve"> even greater </w:t>
      </w:r>
      <w:r w:rsidRPr="00EB000D">
        <w:rPr>
          <w:rFonts w:asciiTheme="minorHAnsi" w:hAnsiTheme="minorHAnsi" w:cstheme="minorHAnsi"/>
          <w:b/>
          <w:u w:val="single"/>
        </w:rPr>
        <w:t>existential risks</w:t>
      </w:r>
      <w:r w:rsidRPr="00EB000D">
        <w:rPr>
          <w:rFonts w:asciiTheme="minorHAnsi" w:hAnsiTheme="minorHAnsi" w:cstheme="minorHAnsi"/>
          <w:u w:val="single"/>
        </w:rPr>
        <w:t>. The many environmental crises humankind has previously averted (famine, ozone depletion, London fog, water pollution, etc.) were averted because of</w:t>
      </w:r>
      <w:r w:rsidRPr="00D5251F">
        <w:rPr>
          <w:rFonts w:asciiTheme="minorHAnsi" w:hAnsiTheme="minorHAnsi" w:cstheme="minorHAnsi"/>
          <w:u w:val="single"/>
        </w:rPr>
        <w:t xml:space="preserve"> political will based on solid scientific understanding. We cannot count on complete scientific understanding when it comes to positive feedback loops and climate change.</w:t>
      </w:r>
    </w:p>
    <w:p w14:paraId="32969EC2" w14:textId="77777777" w:rsidR="00A3241C" w:rsidRDefault="00A3241C" w:rsidP="00A3241C">
      <w:pPr>
        <w:pStyle w:val="Heading3"/>
      </w:pPr>
      <w:r>
        <w:t>Contention 2 – Innovation</w:t>
      </w:r>
    </w:p>
    <w:p w14:paraId="57553744" w14:textId="77777777" w:rsidR="00A3241C" w:rsidRPr="00100A2B" w:rsidRDefault="00A3241C" w:rsidP="00A3241C">
      <w:pPr>
        <w:pStyle w:val="Heading4"/>
      </w:pPr>
      <w:r w:rsidRPr="00100A2B">
        <w:t>The US commercial space industry is booming – private space companies are driving innovation</w:t>
      </w:r>
      <w:r>
        <w:t xml:space="preserve">. </w:t>
      </w:r>
    </w:p>
    <w:p w14:paraId="7B360DC8" w14:textId="77777777" w:rsidR="00A3241C" w:rsidRPr="00100A2B" w:rsidRDefault="00A3241C" w:rsidP="00A3241C">
      <w:r w:rsidRPr="00100A2B">
        <w:rPr>
          <w:b/>
          <w:bCs/>
          <w:sz w:val="26"/>
          <w:szCs w:val="26"/>
        </w:rPr>
        <w:t>Lindzon 2</w:t>
      </w:r>
      <w:r>
        <w:rPr>
          <w:b/>
          <w:bCs/>
          <w:sz w:val="26"/>
          <w:szCs w:val="26"/>
        </w:rPr>
        <w:t>1</w:t>
      </w:r>
      <w:r w:rsidRPr="00100A2B">
        <w:t xml:space="preserve"> </w:t>
      </w:r>
      <w:r w:rsidRPr="0081015D">
        <w:rPr>
          <w:sz w:val="18"/>
          <w:szCs w:val="18"/>
        </w:rPr>
        <w:t>[(Jared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3BBA8F1" w14:textId="77777777" w:rsidR="00A3241C" w:rsidRPr="00063802" w:rsidRDefault="00A3241C" w:rsidP="00A3241C">
      <w:pPr>
        <w:rPr>
          <w:sz w:val="16"/>
        </w:rPr>
      </w:pPr>
      <w:r w:rsidRPr="00063802">
        <w:rPr>
          <w:sz w:val="16"/>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C64E9E">
        <w:rPr>
          <w:rStyle w:val="StyleUnderline"/>
        </w:rPr>
        <w:t>Before space became a frontier for innovation and development for privately held companies, opportunities were limited to nation states and the private defense contractors who supported them. In recent years</w:t>
      </w:r>
      <w:r w:rsidRPr="00063802">
        <w:rPr>
          <w:sz w:val="16"/>
        </w:rPr>
        <w:t>, however,</w:t>
      </w:r>
      <w:r w:rsidRPr="00C64E9E">
        <w:rPr>
          <w:rStyle w:val="StyleUnderline"/>
        </w:rPr>
        <w:t xml:space="preserve"> </w:t>
      </w:r>
      <w:r w:rsidRPr="00523E28">
        <w:rPr>
          <w:rStyle w:val="StyleUnderline"/>
          <w:highlight w:val="green"/>
        </w:rPr>
        <w:t xml:space="preserve">billionaires </w:t>
      </w:r>
      <w:r w:rsidRPr="00C64E9E">
        <w:rPr>
          <w:rStyle w:val="StyleUnderline"/>
        </w:rPr>
        <w:t xml:space="preserve">such as Bezos, Elon Musk, and Richard Branson have </w:t>
      </w:r>
      <w:r w:rsidRPr="00523E28">
        <w:rPr>
          <w:rStyle w:val="StyleUnderline"/>
          <w:highlight w:val="green"/>
        </w:rPr>
        <w:t>lowered the barrier to entry</w:t>
      </w:r>
      <w:r w:rsidRPr="00C64E9E">
        <w:rPr>
          <w:rStyle w:val="StyleUnderline"/>
        </w:rPr>
        <w:t xml:space="preserve">. Since the launch of its first rocket, Falcon 1, in September of 2008, Musk’s commercial space transportation company SpaceX has gradually but significantly reduced the cost and complexity of innovation </w:t>
      </w:r>
      <w:r w:rsidRPr="00523E28">
        <w:rPr>
          <w:rStyle w:val="StyleUnderline"/>
          <w:highlight w:val="green"/>
        </w:rPr>
        <w:t>beyond the Earth’s atmosphere</w:t>
      </w:r>
      <w:r w:rsidRPr="00C64E9E">
        <w:rPr>
          <w:rStyle w:val="StyleUnderline"/>
        </w:rPr>
        <w:t xml:space="preserve">. With Bezos’s announcement, many in the space sector are excited by the prospect of those barriers being lowered even further, </w:t>
      </w:r>
      <w:r w:rsidRPr="00523E28">
        <w:rPr>
          <w:rStyle w:val="Emphasis"/>
          <w:highlight w:val="green"/>
        </w:rPr>
        <w:t xml:space="preserve">creating </w:t>
      </w:r>
      <w:r w:rsidRPr="00EB000D">
        <w:rPr>
          <w:rStyle w:val="Emphasis"/>
        </w:rPr>
        <w:t xml:space="preserve">a </w:t>
      </w:r>
      <w:r w:rsidRPr="00523E28">
        <w:rPr>
          <w:rStyle w:val="Emphasis"/>
          <w:highlight w:val="green"/>
        </w:rPr>
        <w:t xml:space="preserve">new </w:t>
      </w:r>
      <w:r w:rsidRPr="00EB000D">
        <w:rPr>
          <w:rStyle w:val="Emphasis"/>
        </w:rPr>
        <w:t xml:space="preserve">wave of </w:t>
      </w:r>
      <w:r w:rsidRPr="00523E28">
        <w:rPr>
          <w:rStyle w:val="Emphasis"/>
          <w:highlight w:val="green"/>
        </w:rPr>
        <w:t>innovation</w:t>
      </w:r>
      <w:r w:rsidRPr="00C64E9E">
        <w:rPr>
          <w:rStyle w:val="Emphasis"/>
        </w:rPr>
        <w:t xml:space="preserve"> in its wake.</w:t>
      </w:r>
      <w:r w:rsidRPr="00C64E9E">
        <w:rPr>
          <w:rStyle w:val="StyleUnderline"/>
        </w:rPr>
        <w:t xml:space="preserve"> </w:t>
      </w:r>
      <w:r w:rsidRPr="00063802">
        <w:rPr>
          <w:sz w:val="16"/>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C64E9E">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063802">
        <w:rPr>
          <w:sz w:val="16"/>
        </w:rPr>
        <w:t xml:space="preserve">. THE NEXT FRONTIER FOR ENTREPRENEURSHIP </w:t>
      </w:r>
      <w:r w:rsidRPr="00C64E9E">
        <w:rPr>
          <w:rStyle w:val="StyleUnderline"/>
        </w:rPr>
        <w:t xml:space="preserve">According to the latest Space Investment Quarterly report published by Space Capital, </w:t>
      </w:r>
      <w:r w:rsidRPr="00523E28">
        <w:rPr>
          <w:rStyle w:val="StyleUnderline"/>
          <w:highlight w:val="green"/>
        </w:rPr>
        <w:t>the fourth quarter of 2020 saw a record $5.7 billion</w:t>
      </w:r>
      <w:r w:rsidRPr="00C64E9E">
        <w:rPr>
          <w:rStyle w:val="StyleUnderline"/>
        </w:rPr>
        <w:t xml:space="preserve"> invested into 80 space-related companies, bringing the year’s total capital investments in space innovation to more than $25 billion. Overall, </w:t>
      </w:r>
      <w:r w:rsidRPr="00523E28">
        <w:rPr>
          <w:rStyle w:val="StyleUnderline"/>
          <w:highlight w:val="green"/>
        </w:rPr>
        <w:t>more than $177 billion of equity investments have been made in</w:t>
      </w:r>
      <w:r w:rsidRPr="00C64E9E">
        <w:rPr>
          <w:rStyle w:val="StyleUnderline"/>
        </w:rPr>
        <w:t xml:space="preserve"> 1,343 individual companies in the space economy over the past </w:t>
      </w:r>
      <w:r w:rsidRPr="00523E28">
        <w:rPr>
          <w:rStyle w:val="StyleUnderline"/>
          <w:highlight w:val="green"/>
        </w:rPr>
        <w:t>10 years</w:t>
      </w:r>
      <w:r w:rsidRPr="00C64E9E">
        <w:rPr>
          <w:rStyle w:val="StyleUnderline"/>
        </w:rPr>
        <w:t xml:space="preserve">. </w:t>
      </w:r>
      <w:r w:rsidRPr="00063802">
        <w:rPr>
          <w:sz w:val="16"/>
        </w:rPr>
        <w:t xml:space="preserve">“It’s kind of crazy how quickly things have picked up; </w:t>
      </w:r>
      <w:r w:rsidRPr="00C64E9E">
        <w:rPr>
          <w:rStyle w:val="StyleUnderline"/>
        </w:rPr>
        <w:t>10 years ago when SpaceX launched their first customer they removed the barriers to entry, and we’ve seen all this innovation and capital flood in</w:t>
      </w:r>
      <w:r w:rsidRPr="00063802">
        <w:rPr>
          <w:sz w:val="16"/>
        </w:rPr>
        <w:t>,” says Chad Anderson, the managing partner of Space Capital. “</w:t>
      </w:r>
      <w:r w:rsidRPr="00523E28">
        <w:rPr>
          <w:rStyle w:val="StyleUnderline"/>
          <w:highlight w:val="green"/>
        </w:rPr>
        <w:t>We’re on an exponential curve</w:t>
      </w:r>
      <w:r w:rsidRPr="00C64E9E">
        <w:rPr>
          <w:rStyle w:val="StyleUnderline"/>
        </w:rPr>
        <w:t xml:space="preserve"> here. Every week that goes by we’re picking up the pace</w:t>
      </w:r>
      <w:r w:rsidRPr="00063802">
        <w:rPr>
          <w:sz w:val="16"/>
        </w:rPr>
        <w:t>.”</w:t>
      </w:r>
    </w:p>
    <w:p w14:paraId="314D05FC" w14:textId="77777777" w:rsidR="00A3241C" w:rsidRPr="00100A2B" w:rsidRDefault="00A3241C" w:rsidP="00A3241C">
      <w:pPr>
        <w:pStyle w:val="Heading4"/>
        <w:rPr>
          <w:rFonts w:cs="Arial"/>
        </w:rPr>
      </w:pPr>
      <w:r w:rsidRPr="00100A2B">
        <w:rPr>
          <w:rFonts w:cs="Arial"/>
        </w:rPr>
        <w:t xml:space="preserve">The </w:t>
      </w:r>
      <w:r>
        <w:rPr>
          <w:rFonts w:cs="Arial"/>
        </w:rPr>
        <w:t>affirmative</w:t>
      </w:r>
      <w:r w:rsidRPr="00100A2B">
        <w:rPr>
          <w:rFonts w:cs="Arial"/>
        </w:rPr>
        <w:t xml:space="preserve"> creates a </w:t>
      </w:r>
      <w:r w:rsidRPr="00100A2B">
        <w:rPr>
          <w:rFonts w:cs="Arial"/>
          <w:u w:val="single"/>
        </w:rPr>
        <w:t>restriction</w:t>
      </w:r>
      <w:r w:rsidRPr="00100A2B">
        <w:rPr>
          <w:rFonts w:cs="Arial"/>
        </w:rPr>
        <w:t xml:space="preserve"> that encourages companies to move their operations to states with lower standard</w:t>
      </w:r>
      <w:r>
        <w:rPr>
          <w:rFonts w:cs="Arial"/>
        </w:rPr>
        <w:t xml:space="preserve">s. </w:t>
      </w:r>
    </w:p>
    <w:p w14:paraId="72EB659E" w14:textId="77777777" w:rsidR="00A3241C" w:rsidRPr="00100A2B" w:rsidRDefault="00A3241C" w:rsidP="00A3241C">
      <w:r w:rsidRPr="00100A2B">
        <w:rPr>
          <w:rStyle w:val="Style13ptBold"/>
        </w:rPr>
        <w:t xml:space="preserve">Albert 14 </w:t>
      </w:r>
      <w:r w:rsidRPr="0081015D">
        <w:rPr>
          <w:sz w:val="18"/>
          <w:szCs w:val="18"/>
        </w:rPr>
        <w:t>[(Caley Albert, J.D. Loyola Marymount University) “Liability in International Law and the Ramifications on Commercial Space Launches and Space Tourism,” Loyola of Los Angeles International and Comparative Law Review, 11/1/14, https://digitalcommons.lmu.edu/cgi/viewcontent.cgi?article=1708&amp;context=ilr] TDI</w:t>
      </w:r>
    </w:p>
    <w:p w14:paraId="4BA64CC4" w14:textId="77777777" w:rsidR="00A3241C" w:rsidRDefault="00A3241C" w:rsidP="00A3241C">
      <w:pPr>
        <w:rPr>
          <w:rStyle w:val="StyleUnderline"/>
        </w:rPr>
      </w:pPr>
      <w:r w:rsidRPr="00063802">
        <w:rPr>
          <w:sz w:val="16"/>
        </w:rPr>
        <w:t xml:space="preserve">A parallel can be drawn here between the commercial space industry and the maritime law concept of the </w:t>
      </w:r>
      <w:r w:rsidRPr="00523E28">
        <w:rPr>
          <w:rStyle w:val="StyleUnderline"/>
          <w:highlight w:val="green"/>
        </w:rPr>
        <w:t>Flag of Convenience</w:t>
      </w:r>
      <w:r w:rsidRPr="00063802">
        <w:rPr>
          <w:sz w:val="16"/>
        </w:rPr>
        <w:t xml:space="preserve">. The term has evolved over time, but in this day and age, it </w:t>
      </w:r>
      <w:r w:rsidRPr="00063802">
        <w:rPr>
          <w:rStyle w:val="StyleUnderline"/>
        </w:rPr>
        <w:t>is</w:t>
      </w:r>
      <w:r w:rsidRPr="00063802">
        <w:rPr>
          <w:sz w:val="16"/>
        </w:rPr>
        <w:t xml:space="preserve"> commonly </w:t>
      </w:r>
      <w:r w:rsidRPr="00063802">
        <w:rPr>
          <w:rStyle w:val="StyleUnderline"/>
        </w:rPr>
        <w:t xml:space="preserve">used to mean the </w:t>
      </w:r>
      <w:r w:rsidRPr="00523E28">
        <w:rPr>
          <w:rStyle w:val="StyleUnderline"/>
          <w:highlight w:val="green"/>
        </w:rPr>
        <w:t>owner</w:t>
      </w:r>
      <w:r w:rsidRPr="00063802">
        <w:rPr>
          <w:rStyle w:val="StyleUnderline"/>
        </w:rPr>
        <w:t xml:space="preserve"> of a vessel </w:t>
      </w:r>
      <w:r w:rsidRPr="00523E28">
        <w:rPr>
          <w:rStyle w:val="StyleUnderline"/>
          <w:highlight w:val="green"/>
        </w:rPr>
        <w:t xml:space="preserve">does not want to create </w:t>
      </w:r>
      <w:r w:rsidRPr="00DA39DE">
        <w:rPr>
          <w:rStyle w:val="StyleUnderline"/>
        </w:rPr>
        <w:t xml:space="preserve">an </w:t>
      </w:r>
      <w:r w:rsidRPr="00523E28">
        <w:rPr>
          <w:rStyle w:val="StyleUnderline"/>
          <w:highlight w:val="green"/>
        </w:rPr>
        <w:t xml:space="preserve">obligation with a country with </w:t>
      </w:r>
      <w:r w:rsidRPr="00EB000D">
        <w:rPr>
          <w:rStyle w:val="StyleUnderline"/>
        </w:rPr>
        <w:t xml:space="preserve">stricter </w:t>
      </w:r>
      <w:r w:rsidRPr="00523E28">
        <w:rPr>
          <w:rStyle w:val="StyleUnderline"/>
          <w:highlight w:val="green"/>
        </w:rPr>
        <w:t>standards</w:t>
      </w:r>
      <w:r w:rsidRPr="00063802">
        <w:rPr>
          <w:rStyle w:val="StyleUnderline"/>
        </w:rPr>
        <w:t xml:space="preserve"> for registry</w:t>
      </w:r>
      <w:r w:rsidRPr="00063802">
        <w:rPr>
          <w:sz w:val="16"/>
        </w:rPr>
        <w:t>; hence</w:t>
      </w:r>
      <w:r w:rsidRPr="00063802">
        <w:rPr>
          <w:rStyle w:val="StyleUnderline"/>
        </w:rPr>
        <w:t>, the owner will register strictly for economic reasons with a country that has a more convenient registry</w:t>
      </w:r>
      <w:r w:rsidRPr="00063802">
        <w:rPr>
          <w:sz w:val="16"/>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063802">
        <w:rPr>
          <w:rStyle w:val="StyleUnderline"/>
        </w:rPr>
        <w:t xml:space="preserve">In this sense, “flag shopping” is similar to “launch forum shopping,” similar in that Flags of Convenience are utilized for economic reasons, such as </w:t>
      </w:r>
      <w:r w:rsidRPr="00523E28">
        <w:rPr>
          <w:rStyle w:val="StyleUnderline"/>
          <w:highlight w:val="green"/>
        </w:rPr>
        <w:t xml:space="preserve">to </w:t>
      </w:r>
      <w:r w:rsidRPr="00523E28">
        <w:rPr>
          <w:rStyle w:val="Emphasis"/>
          <w:highlight w:val="green"/>
        </w:rPr>
        <w:t>avoid</w:t>
      </w:r>
      <w:r w:rsidRPr="00063802">
        <w:rPr>
          <w:rStyle w:val="StyleUnderline"/>
        </w:rPr>
        <w:t xml:space="preserve"> </w:t>
      </w:r>
      <w:r w:rsidRPr="00063802">
        <w:rPr>
          <w:sz w:val="16"/>
        </w:rPr>
        <w:t>high taxes and</w:t>
      </w:r>
      <w:r w:rsidRPr="00063802">
        <w:rPr>
          <w:rStyle w:val="StyleUnderline"/>
        </w:rPr>
        <w:t xml:space="preserve"> </w:t>
      </w:r>
      <w:r w:rsidRPr="00523E28">
        <w:rPr>
          <w:rStyle w:val="Emphasis"/>
          <w:highlight w:val="green"/>
        </w:rPr>
        <w:t xml:space="preserve">compliance with </w:t>
      </w:r>
      <w:r w:rsidRPr="00DA39DE">
        <w:rPr>
          <w:rStyle w:val="Emphasis"/>
        </w:rPr>
        <w:t>certain restrictive</w:t>
      </w:r>
      <w:r w:rsidRPr="00063802">
        <w:rPr>
          <w:rStyle w:val="Emphasis"/>
        </w:rPr>
        <w:t xml:space="preserve"> </w:t>
      </w:r>
      <w:r w:rsidRPr="00063802">
        <w:rPr>
          <w:sz w:val="16"/>
        </w:rPr>
        <w:t>internationa</w:t>
      </w:r>
      <w:r w:rsidRPr="00523E28">
        <w:rPr>
          <w:sz w:val="16"/>
          <w:highlight w:val="green"/>
        </w:rPr>
        <w:t>l</w:t>
      </w:r>
      <w:r w:rsidRPr="00523E28">
        <w:rPr>
          <w:rStyle w:val="Emphasis"/>
          <w:highlight w:val="green"/>
        </w:rPr>
        <w:t xml:space="preserve"> conventions</w:t>
      </w:r>
      <w:r w:rsidRPr="00523E28">
        <w:rPr>
          <w:sz w:val="16"/>
          <w:highlight w:val="green"/>
        </w:rPr>
        <w:t xml:space="preserve">, </w:t>
      </w:r>
      <w:r w:rsidRPr="00EB000D">
        <w:rPr>
          <w:rStyle w:val="StyleUnderline"/>
        </w:rPr>
        <w:t xml:space="preserve">commercial space </w:t>
      </w:r>
      <w:r w:rsidRPr="00523E28">
        <w:rPr>
          <w:rStyle w:val="StyleUnderline"/>
          <w:highlight w:val="green"/>
        </w:rPr>
        <w:t xml:space="preserve">companies </w:t>
      </w:r>
      <w:r w:rsidRPr="00DA39DE">
        <w:rPr>
          <w:rStyle w:val="StyleUnderline"/>
          <w:highlight w:val="green"/>
        </w:rPr>
        <w:t>will</w:t>
      </w:r>
      <w:r w:rsidRPr="00DA39DE">
        <w:rPr>
          <w:rStyle w:val="StyleUnderline"/>
        </w:rPr>
        <w:t xml:space="preserve"> </w:t>
      </w:r>
      <w:r w:rsidRPr="00EB000D">
        <w:rPr>
          <w:rStyle w:val="StyleUnderline"/>
          <w:highlight w:val="green"/>
        </w:rPr>
        <w:t>forum</w:t>
      </w:r>
      <w:r w:rsidRPr="00EB000D">
        <w:rPr>
          <w:rStyle w:val="StyleUnderline"/>
        </w:rPr>
        <w:t xml:space="preserve"> </w:t>
      </w:r>
      <w:r w:rsidRPr="00523E28">
        <w:rPr>
          <w:rStyle w:val="StyleUnderline"/>
          <w:highlight w:val="green"/>
        </w:rPr>
        <w:t xml:space="preserve">shop when choosing which country to launch </w:t>
      </w:r>
      <w:r w:rsidRPr="00DA39DE">
        <w:rPr>
          <w:rStyle w:val="StyleUnderline"/>
        </w:rPr>
        <w:t>from</w:t>
      </w:r>
      <w:r w:rsidRPr="00063802">
        <w:rPr>
          <w:sz w:val="16"/>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063802">
        <w:rPr>
          <w:rStyle w:val="StyleUnderline"/>
        </w:rPr>
        <w:t>launch companies may try to follow the Flags of Convenience model and soon catch on to the wisdom of their maritime predecessors by “registering” in countries with more favorable conditions</w:t>
      </w:r>
      <w:r w:rsidRPr="00063802">
        <w:rPr>
          <w:sz w:val="16"/>
        </w:rPr>
        <w:t xml:space="preserve">. Of course, in this case </w:t>
      </w:r>
      <w:r w:rsidRPr="00EB000D">
        <w:rPr>
          <w:rStyle w:val="StyleUnderline"/>
        </w:rPr>
        <w:t>the concern is not with registration so much as launching</w:t>
      </w:r>
      <w:r w:rsidRPr="00063802">
        <w:rPr>
          <w:rStyle w:val="StyleUnderline"/>
        </w:rPr>
        <w:t>. If launch companies follow the Flags of Convenience model, they will seek out the most convenient state for launch</w:t>
      </w:r>
      <w:r w:rsidRPr="00063802">
        <w:rPr>
          <w:sz w:val="16"/>
        </w:rPr>
        <w:t xml:space="preserve">, most likely </w:t>
      </w:r>
      <w:r w:rsidRPr="00063802">
        <w:rPr>
          <w:rStyle w:val="StyleUnderline"/>
        </w:rPr>
        <w:t>the state that provides the</w:t>
      </w:r>
      <w:r w:rsidRPr="00063802">
        <w:rPr>
          <w:sz w:val="16"/>
        </w:rPr>
        <w:t xml:space="preserve"> most liability coverage and has the </w:t>
      </w:r>
      <w:r w:rsidRPr="00063802">
        <w:rPr>
          <w:rStyle w:val="StyleUnderline"/>
        </w:rPr>
        <w:t xml:space="preserve">least safety precautions. </w:t>
      </w:r>
      <w:r w:rsidRPr="00523E28">
        <w:rPr>
          <w:rStyle w:val="StyleUnderline"/>
          <w:highlight w:val="green"/>
        </w:rPr>
        <w:t xml:space="preserve">Launching from states with low </w:t>
      </w:r>
      <w:r w:rsidRPr="00EB000D">
        <w:rPr>
          <w:rStyle w:val="StyleUnderline"/>
        </w:rPr>
        <w:t xml:space="preserve">safety </w:t>
      </w:r>
      <w:r w:rsidRPr="00523E28">
        <w:rPr>
          <w:rStyle w:val="StyleUnderline"/>
          <w:highlight w:val="green"/>
        </w:rPr>
        <w:t xml:space="preserve">standards increases </w:t>
      </w:r>
      <w:r w:rsidRPr="00EB000D">
        <w:rPr>
          <w:rStyle w:val="StyleUnderline"/>
        </w:rPr>
        <w:t xml:space="preserve">the </w:t>
      </w:r>
      <w:r w:rsidRPr="00523E28">
        <w:rPr>
          <w:rStyle w:val="StyleUnderline"/>
          <w:highlight w:val="green"/>
        </w:rPr>
        <w:t>potential for catastrophic</w:t>
      </w:r>
      <w:r w:rsidRPr="00063802">
        <w:rPr>
          <w:rStyle w:val="StyleUnderline"/>
        </w:rPr>
        <w:t xml:space="preserve"> launch </w:t>
      </w:r>
      <w:r w:rsidRPr="00523E28">
        <w:rPr>
          <w:rStyle w:val="StyleUnderline"/>
          <w:highlight w:val="green"/>
        </w:rPr>
        <w:t>events</w:t>
      </w:r>
      <w:r w:rsidRPr="00063802">
        <w:rPr>
          <w:rStyle w:val="StyleUnderline"/>
        </w:rPr>
        <w:t xml:space="preserve">. </w:t>
      </w:r>
      <w:r w:rsidRPr="00063802">
        <w:rPr>
          <w:sz w:val="16"/>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063802">
        <w:rPr>
          <w:rStyle w:val="StyleUnderline"/>
        </w:rPr>
        <w:t xml:space="preserve">launch </w:t>
      </w:r>
      <w:r w:rsidRPr="00523E28">
        <w:rPr>
          <w:rStyle w:val="StyleUnderline"/>
          <w:highlight w:val="green"/>
        </w:rPr>
        <w:t>companies or</w:t>
      </w:r>
      <w:r w:rsidRPr="00063802">
        <w:rPr>
          <w:rStyle w:val="StyleUnderline"/>
        </w:rPr>
        <w:t xml:space="preserve"> launch </w:t>
      </w:r>
      <w:r w:rsidRPr="00523E28">
        <w:rPr>
          <w:rStyle w:val="StyleUnderline"/>
          <w:highlight w:val="green"/>
        </w:rPr>
        <w:t xml:space="preserve">customers </w:t>
      </w:r>
      <w:r w:rsidRPr="00EB000D">
        <w:rPr>
          <w:rStyle w:val="StyleUnderline"/>
        </w:rPr>
        <w:t xml:space="preserve">could </w:t>
      </w:r>
      <w:r w:rsidRPr="00523E28">
        <w:rPr>
          <w:rStyle w:val="StyleUnderline"/>
          <w:highlight w:val="green"/>
        </w:rPr>
        <w:t>engage in</w:t>
      </w:r>
      <w:r w:rsidRPr="00063802">
        <w:rPr>
          <w:rStyle w:val="StyleUnderline"/>
        </w:rPr>
        <w:t xml:space="preserve"> “launch </w:t>
      </w:r>
      <w:r w:rsidRPr="00523E28">
        <w:rPr>
          <w:rStyle w:val="StyleUnderline"/>
          <w:highlight w:val="green"/>
        </w:rPr>
        <w:t>forum shopping</w:t>
      </w:r>
      <w:r w:rsidRPr="00063802">
        <w:rPr>
          <w:rStyle w:val="StyleUnderline"/>
        </w:rPr>
        <w:t>”</w:t>
      </w:r>
      <w:r w:rsidRPr="00063802">
        <w:rPr>
          <w:sz w:val="16"/>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063802">
        <w:rPr>
          <w:rStyle w:val="StyleUnderline"/>
        </w:rPr>
        <w:t>why would a commercial space company launch in the United States, where it would be liable up to</w:t>
      </w:r>
      <w:r w:rsidRPr="00063802">
        <w:rPr>
          <w:sz w:val="16"/>
        </w:rPr>
        <w:t xml:space="preserve"> $500 million and the additional </w:t>
      </w:r>
      <w:r w:rsidRPr="00063802">
        <w:rPr>
          <w:rStyle w:val="StyleUnderline"/>
        </w:rPr>
        <w:t>costs that the government would not cover?</w:t>
      </w:r>
      <w:r w:rsidRPr="00063802">
        <w:rPr>
          <w:sz w:val="16"/>
        </w:rPr>
        <w:t xml:space="preserve"> The argument can be made that a catastrophic space incident has yet to occur, and even if it did, it is unlikely to cost above the $2.7 billion covered by the United States government. </w:t>
      </w:r>
      <w:r w:rsidRPr="00523E28">
        <w:rPr>
          <w:b/>
          <w:bCs/>
          <w:highlight w:val="green"/>
          <w:u w:val="single"/>
        </w:rPr>
        <w:t xml:space="preserve">Other states like </w:t>
      </w:r>
      <w:r w:rsidRPr="00EB000D">
        <w:rPr>
          <w:b/>
          <w:bCs/>
          <w:u w:val="single"/>
        </w:rPr>
        <w:t>Russia or France</w:t>
      </w:r>
      <w:r w:rsidRPr="00063802">
        <w:rPr>
          <w:b/>
          <w:bCs/>
          <w:u w:val="single"/>
        </w:rPr>
        <w:t xml:space="preserve">, which </w:t>
      </w:r>
      <w:r w:rsidRPr="00523E28">
        <w:rPr>
          <w:b/>
          <w:bCs/>
          <w:highlight w:val="green"/>
          <w:u w:val="single"/>
        </w:rPr>
        <w:t>has the two-tier liability system</w:t>
      </w:r>
      <w:r w:rsidRPr="00063802">
        <w:rPr>
          <w:b/>
          <w:bCs/>
          <w:u w:val="single"/>
        </w:rPr>
        <w:t>, would simply cover all claims above the initial insurance</w:t>
      </w:r>
      <w:r w:rsidRPr="00063802">
        <w:rPr>
          <w:sz w:val="16"/>
        </w:rPr>
        <w:t xml:space="preserve">, which is much lower than the $500 million mark required by the United States. In that case, the commercial company would never have to pay more than the initial liability insurance. If </w:t>
      </w:r>
      <w:r w:rsidRPr="00063802">
        <w:rPr>
          <w:rStyle w:val="StyleUnderline"/>
        </w:rPr>
        <w:t>there ever is a catastrophic commercial space incident in the future, it is easy to see why commercial companies or launch customers might be drawn to “</w:t>
      </w:r>
      <w:r w:rsidRPr="00523E28">
        <w:rPr>
          <w:rStyle w:val="StyleUnderline"/>
          <w:highlight w:val="green"/>
        </w:rPr>
        <w:t xml:space="preserve">launch forum shop” </w:t>
      </w:r>
      <w:r w:rsidRPr="00523E28">
        <w:rPr>
          <w:rStyle w:val="Emphasis"/>
          <w:highlight w:val="green"/>
        </w:rPr>
        <w:t>outside the United States</w:t>
      </w:r>
      <w:r w:rsidRPr="00063802">
        <w:rPr>
          <w:rStyle w:val="StyleUnderline"/>
        </w:rPr>
        <w:t xml:space="preserve">. </w:t>
      </w:r>
    </w:p>
    <w:p w14:paraId="45DBEA79" w14:textId="77777777" w:rsidR="00A3241C" w:rsidRPr="00100A2B" w:rsidRDefault="00A3241C" w:rsidP="00A3241C">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r>
        <w:t xml:space="preserve"> which leads to nuclear war</w:t>
      </w:r>
    </w:p>
    <w:p w14:paraId="20BEF3AF" w14:textId="77777777" w:rsidR="00A3241C" w:rsidRPr="0081015D" w:rsidRDefault="00A3241C" w:rsidP="00A3241C">
      <w:pPr>
        <w:rPr>
          <w:sz w:val="18"/>
          <w:szCs w:val="18"/>
        </w:rPr>
      </w:pPr>
      <w:r w:rsidRPr="00100A2B">
        <w:rPr>
          <w:b/>
          <w:bCs/>
          <w:sz w:val="26"/>
          <w:szCs w:val="26"/>
        </w:rPr>
        <w:t xml:space="preserve">Cahan and Sadat </w:t>
      </w:r>
      <w:r>
        <w:rPr>
          <w:b/>
          <w:bCs/>
          <w:sz w:val="26"/>
          <w:szCs w:val="26"/>
        </w:rPr>
        <w:t>21</w:t>
      </w:r>
      <w:r w:rsidRPr="00100A2B">
        <w:t xml:space="preserve"> </w:t>
      </w:r>
      <w:r w:rsidRPr="0081015D">
        <w:rPr>
          <w:sz w:val="18"/>
          <w:szCs w:val="18"/>
        </w:rPr>
        <w:t>[(Bruce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8973E3D" w14:textId="77777777" w:rsidR="00A3241C" w:rsidRPr="00760C91" w:rsidRDefault="00A3241C" w:rsidP="00A3241C">
      <w:pPr>
        <w:rPr>
          <w:rStyle w:val="StyleUnderline"/>
          <w:sz w:val="14"/>
        </w:rPr>
      </w:pPr>
      <w:r w:rsidRPr="00100A2B">
        <w:rPr>
          <w:rStyle w:val="StyleUnderline"/>
        </w:rPr>
        <w:t xml:space="preserve">Today, </w:t>
      </w:r>
      <w:r w:rsidRPr="00523E28">
        <w:rPr>
          <w:rStyle w:val="StyleUnderline"/>
          <w:highlight w:val="green"/>
        </w:rPr>
        <w:t xml:space="preserve">China’s </w:t>
      </w:r>
      <w:r w:rsidRPr="00EB000D">
        <w:rPr>
          <w:rStyle w:val="StyleUnderline"/>
        </w:rPr>
        <w:t xml:space="preserve">commercial space </w:t>
      </w:r>
      <w:r w:rsidRPr="00523E28">
        <w:rPr>
          <w:rStyle w:val="StyleUnderline"/>
          <w:highlight w:val="green"/>
        </w:rPr>
        <w:t>sector is in its infancy</w:t>
      </w:r>
      <w:r w:rsidRPr="00100A2B">
        <w:rPr>
          <w:rStyle w:val="StyleUnderline"/>
        </w:rPr>
        <w:t xml:space="preserve"> but is set to grow with continued national and provincial support, which have been rapidly increasing over the past three years.</w:t>
      </w:r>
      <w:r w:rsidRPr="0081015D">
        <w:rPr>
          <w:sz w:val="14"/>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81015D">
        <w:rPr>
          <w:sz w:val="14"/>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23E28">
        <w:rPr>
          <w:rStyle w:val="Emphasis"/>
          <w:highlight w:val="green"/>
        </w:rPr>
        <w:t xml:space="preserve">Strengthening the US </w:t>
      </w:r>
      <w:r w:rsidRPr="00EB000D">
        <w:rPr>
          <w:rStyle w:val="Emphasis"/>
        </w:rPr>
        <w:t xml:space="preserve">commercial space </w:t>
      </w:r>
      <w:r w:rsidRPr="00523E28">
        <w:rPr>
          <w:rStyle w:val="Emphasis"/>
          <w:highlight w:val="green"/>
        </w:rPr>
        <w:t>industrial base is vital to</w:t>
      </w:r>
      <w:r w:rsidRPr="00100A2B">
        <w:rPr>
          <w:rStyle w:val="Emphasis"/>
        </w:rPr>
        <w:t xml:space="preserve"> and beyond US national </w:t>
      </w:r>
      <w:r w:rsidRPr="00523E28">
        <w:rPr>
          <w:rStyle w:val="Emphasis"/>
          <w:highlight w:val="green"/>
        </w:rPr>
        <w:t>security</w:t>
      </w:r>
      <w:r w:rsidRPr="00100A2B">
        <w:rPr>
          <w:rStyle w:val="StyleUnderline"/>
        </w:rPr>
        <w:t xml:space="preserve">. Civil space activities are </w:t>
      </w:r>
      <w:r w:rsidRPr="00523E28">
        <w:rPr>
          <w:rStyle w:val="StyleUnderline"/>
          <w:highlight w:val="green"/>
        </w:rPr>
        <w:t>a source of</w:t>
      </w:r>
      <w:r w:rsidRPr="00100A2B">
        <w:rPr>
          <w:rStyle w:val="StyleUnderline"/>
        </w:rPr>
        <w:t xml:space="preserve"> US “</w:t>
      </w:r>
      <w:r w:rsidRPr="00523E28">
        <w:rPr>
          <w:rStyle w:val="StyleUnderline"/>
          <w:highlight w:val="green"/>
        </w:rPr>
        <w:t>soft power” in</w:t>
      </w:r>
      <w:r w:rsidRPr="00100A2B">
        <w:rPr>
          <w:rStyle w:val="StyleUnderline"/>
        </w:rPr>
        <w:t xml:space="preserve"> global </w:t>
      </w:r>
      <w:r w:rsidRPr="00523E28">
        <w:rPr>
          <w:rStyle w:val="StyleUnderline"/>
          <w:highlight w:val="green"/>
        </w:rPr>
        <w:t xml:space="preserve">commerce, </w:t>
      </w:r>
      <w:r w:rsidRPr="00C06617">
        <w:rPr>
          <w:rStyle w:val="StyleUnderline"/>
        </w:rPr>
        <w:t>cooperation, and investment</w:t>
      </w:r>
      <w:r w:rsidRPr="00100A2B">
        <w:rPr>
          <w:rStyle w:val="StyleUnderline"/>
        </w:rPr>
        <w:t>. 69 The civil space sector</w:t>
      </w:r>
      <w:r w:rsidRPr="0081015D">
        <w:rPr>
          <w:sz w:val="14"/>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81015D">
        <w:rPr>
          <w:sz w:val="14"/>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81015D">
        <w:rPr>
          <w:sz w:val="14"/>
        </w:rPr>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523E28">
        <w:rPr>
          <w:rStyle w:val="Emphasis"/>
          <w:highlight w:val="green"/>
        </w:rPr>
        <w:t>competitors</w:t>
      </w:r>
      <w:r w:rsidRPr="00C27755">
        <w:rPr>
          <w:rStyle w:val="Emphasis"/>
        </w:rPr>
        <w:t xml:space="preserve"> and adversaries </w:t>
      </w:r>
      <w:r w:rsidRPr="00C06617">
        <w:rPr>
          <w:rStyle w:val="Emphasis"/>
        </w:rPr>
        <w:t>are</w:t>
      </w:r>
      <w:r w:rsidRPr="00C27755">
        <w:rPr>
          <w:rStyle w:val="Emphasis"/>
        </w:rPr>
        <w:t xml:space="preserve"> competent and </w:t>
      </w:r>
      <w:r w:rsidRPr="00C06617">
        <w:rPr>
          <w:rStyle w:val="Emphasis"/>
        </w:rPr>
        <w:t xml:space="preserve">capable of </w:t>
      </w:r>
      <w:r w:rsidRPr="00523E28">
        <w:rPr>
          <w:rStyle w:val="Emphasis"/>
          <w:highlight w:val="green"/>
        </w:rPr>
        <w:t xml:space="preserve">outpacing American </w:t>
      </w:r>
      <w:r w:rsidRPr="00EB000D">
        <w:rPr>
          <w:rStyle w:val="Emphasis"/>
        </w:rPr>
        <w:t xml:space="preserve">space </w:t>
      </w:r>
      <w:r w:rsidRPr="00523E28">
        <w:rPr>
          <w:rStyle w:val="Emphasis"/>
          <w:highlight w:val="green"/>
        </w:rPr>
        <w:t>capabilities.</w:t>
      </w:r>
      <w:r w:rsidRPr="00100A2B">
        <w:rPr>
          <w:rStyle w:val="StyleUnderline"/>
        </w:rPr>
        <w:t xml:space="preserve"> </w:t>
      </w:r>
      <w:r w:rsidRPr="0081015D">
        <w:rPr>
          <w:sz w:val="14"/>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81015D">
        <w:rPr>
          <w:sz w:val="14"/>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81015D">
        <w:rPr>
          <w:sz w:val="14"/>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 xml:space="preserve">US </w:t>
      </w:r>
      <w:r w:rsidRPr="00EB000D">
        <w:rPr>
          <w:rStyle w:val="Emphasis"/>
        </w:rPr>
        <w:t>regulations must ensure that US companies lead in commercial space.</w:t>
      </w:r>
      <w:r w:rsidRPr="00100A2B">
        <w:rPr>
          <w:rStyle w:val="StyleUnderline"/>
        </w:rPr>
        <w:t xml:space="preserve"> </w:t>
      </w:r>
      <w:r w:rsidRPr="0081015D">
        <w:rPr>
          <w:sz w:val="14"/>
        </w:rPr>
        <w:t xml:space="preserve">In specific, technological advances that lower access costs and expand space mission capabilities, content, continuity, and redundancies must </w:t>
      </w:r>
      <w:r w:rsidRPr="00EB000D">
        <w:rPr>
          <w:sz w:val="14"/>
        </w:rPr>
        <w:t>be</w:t>
      </w:r>
      <w:r w:rsidRPr="0081015D">
        <w:rPr>
          <w:sz w:val="14"/>
        </w:rPr>
        <w:t xml:space="preserv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523E28">
        <w:rPr>
          <w:rStyle w:val="Emphasis"/>
          <w:highlight w:val="green"/>
        </w:rPr>
        <w:t>space</w:t>
      </w:r>
      <w:r w:rsidRPr="00100A2B">
        <w:rPr>
          <w:rStyle w:val="StyleUnderline"/>
        </w:rPr>
        <w:t xml:space="preserve"> </w:t>
      </w:r>
      <w:r w:rsidRPr="0081015D">
        <w:rPr>
          <w:sz w:val="14"/>
        </w:rPr>
        <w:t>integrates and</w:t>
      </w:r>
      <w:r w:rsidRPr="00100A2B">
        <w:rPr>
          <w:rStyle w:val="StyleUnderline"/>
        </w:rPr>
        <w:t xml:space="preserve"> </w:t>
      </w:r>
      <w:r w:rsidRPr="00523E28">
        <w:rPr>
          <w:rStyle w:val="Emphasis"/>
          <w:highlight w:val="green"/>
        </w:rPr>
        <w:t xml:space="preserve">drives </w:t>
      </w:r>
      <w:r w:rsidRPr="00C06617">
        <w:rPr>
          <w:rStyle w:val="Emphasis"/>
        </w:rPr>
        <w:t xml:space="preserve">all </w:t>
      </w:r>
      <w:r w:rsidRPr="00EB000D">
        <w:rPr>
          <w:rStyle w:val="Emphasis"/>
        </w:rPr>
        <w:t>elements of</w:t>
      </w:r>
      <w:r w:rsidRPr="00100A2B">
        <w:rPr>
          <w:rStyle w:val="Emphasis"/>
        </w:rPr>
        <w:t xml:space="preserve"> US </w:t>
      </w:r>
      <w:r w:rsidRPr="00EB000D">
        <w:rPr>
          <w:rStyle w:val="Emphasis"/>
        </w:rPr>
        <w:t xml:space="preserve">national </w:t>
      </w:r>
      <w:r w:rsidRPr="00523E28">
        <w:rPr>
          <w:rStyle w:val="Emphasis"/>
          <w:highlight w:val="green"/>
        </w:rPr>
        <w:t>security</w:t>
      </w:r>
      <w:r w:rsidRPr="00100A2B">
        <w:rPr>
          <w:rStyle w:val="StyleUnderline"/>
        </w:rPr>
        <w:t>. The Cold War may be over, but since the early 2010s</w:t>
      </w:r>
      <w:r w:rsidRPr="00100A2B">
        <w:rPr>
          <w:rStyle w:val="Emphasis"/>
        </w:rPr>
        <w:t xml:space="preserve">, a </w:t>
      </w:r>
      <w:r w:rsidRPr="00523E28">
        <w:rPr>
          <w:rStyle w:val="Emphasis"/>
          <w:highlight w:val="green"/>
        </w:rPr>
        <w:t>renewed</w:t>
      </w:r>
      <w:r w:rsidRPr="00100A2B">
        <w:rPr>
          <w:rStyle w:val="Emphasis"/>
        </w:rPr>
        <w:t xml:space="preserve"> era of </w:t>
      </w:r>
      <w:r w:rsidRPr="00C06617">
        <w:rPr>
          <w:rStyle w:val="Emphasis"/>
        </w:rPr>
        <w:t xml:space="preserve">great power </w:t>
      </w:r>
      <w:r w:rsidRPr="00523E28">
        <w:rPr>
          <w:rStyle w:val="Emphasis"/>
          <w:highlight w:val="green"/>
        </w:rPr>
        <w:t>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81015D">
        <w:rPr>
          <w:sz w:val="14"/>
        </w:rPr>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523E28">
        <w:rPr>
          <w:rStyle w:val="StyleUnderline"/>
          <w:highlight w:val="green"/>
        </w:rPr>
        <w:t>suggested</w:t>
      </w:r>
      <w:r w:rsidRPr="00100A2B">
        <w:rPr>
          <w:rStyle w:val="StyleUnderline"/>
        </w:rPr>
        <w:t xml:space="preserve"> primarily </w:t>
      </w:r>
      <w:r w:rsidRPr="00523E28">
        <w:rPr>
          <w:rStyle w:val="StyleUnderline"/>
          <w:highlight w:val="green"/>
        </w:rPr>
        <w:t xml:space="preserve">by Russian and Chinese counter-space capabilities, </w:t>
      </w:r>
      <w:r w:rsidRPr="00B41887">
        <w:rPr>
          <w:rStyle w:val="StyleUnderline"/>
        </w:rPr>
        <w:t xml:space="preserve">military operations, </w:t>
      </w:r>
      <w:r w:rsidRPr="00523E28">
        <w:rPr>
          <w:rStyle w:val="StyleUnderline"/>
          <w:highlight w:val="green"/>
        </w:rPr>
        <w:t>and declarative statements</w:t>
      </w:r>
      <w:r w:rsidRPr="00100A2B">
        <w:rPr>
          <w:rStyle w:val="StyleUnderline"/>
        </w:rPr>
        <w:t>.</w:t>
      </w:r>
      <w:r w:rsidRPr="0081015D">
        <w:rPr>
          <w:sz w:val="14"/>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523E28">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3D3B96CF" w14:textId="77777777" w:rsidR="00A3241C" w:rsidRDefault="00A3241C" w:rsidP="00A3241C">
      <w:pPr>
        <w:pStyle w:val="Heading4"/>
      </w:pPr>
      <w:r>
        <w:t>That undermines fourth generation warfighting – space dominance key.</w:t>
      </w:r>
    </w:p>
    <w:p w14:paraId="32154536" w14:textId="77777777" w:rsidR="00A3241C" w:rsidRPr="00565736" w:rsidRDefault="00A3241C" w:rsidP="00A3241C">
      <w:pPr>
        <w:rPr>
          <w:sz w:val="16"/>
          <w:szCs w:val="16"/>
        </w:rPr>
      </w:pPr>
      <w:r w:rsidRPr="00565736">
        <w:rPr>
          <w:b/>
          <w:bCs/>
          <w:sz w:val="26"/>
        </w:rPr>
        <w:t>Yoo</w:t>
      </w:r>
      <w:r>
        <w:rPr>
          <w:b/>
          <w:bCs/>
          <w:sz w:val="26"/>
        </w:rPr>
        <w:t xml:space="preserve"> </w:t>
      </w:r>
      <w:r w:rsidRPr="00565736">
        <w:rPr>
          <w:b/>
          <w:bCs/>
          <w:sz w:val="26"/>
        </w:rPr>
        <w:t>18</w:t>
      </w:r>
      <w:r w:rsidRPr="00235D75">
        <w:t xml:space="preserve"> </w:t>
      </w:r>
      <w:r w:rsidRPr="00565736">
        <w:rPr>
          <w:sz w:val="16"/>
          <w:szCs w:val="16"/>
        </w:rPr>
        <w:t>–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565736">
        <w:rPr>
          <w:sz w:val="16"/>
          <w:szCs w:val="16"/>
          <w:vertAlign w:val="superscript"/>
        </w:rPr>
        <w:t>th</w:t>
      </w:r>
      <w:r w:rsidRPr="00565736">
        <w:rPr>
          <w:sz w:val="16"/>
          <w:szCs w:val="16"/>
        </w:rPr>
        <w:t xml:space="preserve">, </w:t>
      </w:r>
      <w:hyperlink r:id="rId9" w:history="1">
        <w:r w:rsidRPr="00565736">
          <w:rPr>
            <w:sz w:val="16"/>
            <w:szCs w:val="16"/>
          </w:rPr>
          <w:t>http://www.aei.org/publication/winning-the-space-race/</w:t>
        </w:r>
      </w:hyperlink>
      <w:r w:rsidRPr="00565736">
        <w:rPr>
          <w:sz w:val="16"/>
          <w:szCs w:val="16"/>
        </w:rPr>
        <w:t>) *edited for offensive language</w:t>
      </w:r>
    </w:p>
    <w:p w14:paraId="750D036D" w14:textId="77777777" w:rsidR="00A3241C" w:rsidRDefault="00A3241C" w:rsidP="00A3241C">
      <w:pPr>
        <w:rPr>
          <w:u w:val="single"/>
        </w:rPr>
      </w:pPr>
      <w:r w:rsidRPr="00235D75">
        <w:rPr>
          <w:u w:val="single"/>
        </w:rPr>
        <w:t xml:space="preserve">Control of </w:t>
      </w:r>
      <w:r w:rsidRPr="00122B5A">
        <w:rPr>
          <w:u w:val="single"/>
        </w:rPr>
        <w:t xml:space="preserve">space already </w:t>
      </w:r>
      <w:r w:rsidRPr="00122B5A">
        <w:rPr>
          <w:b/>
          <w:u w:val="single"/>
        </w:rPr>
        <w:t>underlies the United States’ predominance in nuclear and conventional warfare</w:t>
      </w:r>
      <w:r w:rsidRPr="00565736">
        <w:rPr>
          <w:b/>
          <w:sz w:val="16"/>
        </w:rPr>
        <w:t>.</w:t>
      </w:r>
      <w:r w:rsidRPr="00565736">
        <w:rPr>
          <w:sz w:val="16"/>
        </w:rPr>
        <w:t xml:space="preserve"> </w:t>
      </w:r>
      <w:r w:rsidRPr="00235D75">
        <w:rPr>
          <w:u w:val="single"/>
        </w:rPr>
        <w:t xml:space="preserve">Intercontinental and submarine launched </w:t>
      </w:r>
      <w:r w:rsidRPr="00523E28">
        <w:rPr>
          <w:highlight w:val="green"/>
          <w:u w:val="single"/>
        </w:rPr>
        <w:t>ballistic missiles</w:t>
      </w:r>
      <w:r w:rsidRPr="00235D75">
        <w:rPr>
          <w:u w:val="single"/>
        </w:rPr>
        <w:t xml:space="preserve">, </w:t>
      </w:r>
      <w:r w:rsidRPr="00523E28">
        <w:rPr>
          <w:highlight w:val="green"/>
          <w:u w:val="single"/>
        </w:rPr>
        <w:t xml:space="preserve">the </w:t>
      </w:r>
      <w:r w:rsidRPr="00523E28">
        <w:rPr>
          <w:b/>
          <w:iCs/>
          <w:highlight w:val="green"/>
          <w:u w:val="single"/>
          <w:bdr w:val="single" w:sz="8" w:space="0" w:color="auto"/>
        </w:rPr>
        <w:t xml:space="preserve">heart of the US </w:t>
      </w:r>
      <w:r w:rsidRPr="00DA39DE">
        <w:rPr>
          <w:b/>
          <w:iCs/>
          <w:u w:val="single"/>
          <w:bdr w:val="single" w:sz="8" w:space="0" w:color="auto"/>
        </w:rPr>
        <w:t xml:space="preserve">nuclear </w:t>
      </w:r>
      <w:r w:rsidRPr="00523E28">
        <w:rPr>
          <w:b/>
          <w:iCs/>
          <w:highlight w:val="green"/>
          <w:u w:val="single"/>
          <w:bdr w:val="single" w:sz="8" w:space="0" w:color="auto"/>
        </w:rPr>
        <w:t>deterrent</w:t>
      </w:r>
      <w:r w:rsidRPr="00523E28">
        <w:rPr>
          <w:highlight w:val="green"/>
          <w:u w:val="single"/>
        </w:rPr>
        <w:t>, pass through space</w:t>
      </w:r>
      <w:r w:rsidRPr="00235D75">
        <w:rPr>
          <w:u w:val="single"/>
        </w:rPr>
        <w:t xml:space="preserve"> to reach their targets.</w:t>
      </w:r>
      <w:r w:rsidRPr="00565736">
        <w:rPr>
          <w:sz w:val="16"/>
        </w:rPr>
        <w:t xml:space="preserve"> </w:t>
      </w:r>
      <w:r w:rsidRPr="00235D75">
        <w:rPr>
          <w:u w:val="single"/>
        </w:rPr>
        <w:t xml:space="preserve">Reconnaissance </w:t>
      </w:r>
      <w:r w:rsidRPr="00122B5A">
        <w:rPr>
          <w:u w:val="single"/>
        </w:rPr>
        <w:t>satellites monitor rival nations</w:t>
      </w:r>
      <w:r w:rsidRPr="00235D75">
        <w:rPr>
          <w:u w:val="single"/>
        </w:rPr>
        <w:t xml:space="preserve"> for missile launches, strategic deployments, and major troop movements</w:t>
      </w:r>
      <w:r w:rsidRPr="00565736">
        <w:rPr>
          <w:sz w:val="16"/>
        </w:rPr>
        <w:t xml:space="preserve">. </w:t>
      </w:r>
      <w:r w:rsidRPr="00B41887">
        <w:rPr>
          <w:u w:val="single"/>
        </w:rPr>
        <w:t xml:space="preserve">Communications </w:t>
      </w:r>
      <w:r w:rsidRPr="00523E28">
        <w:rPr>
          <w:highlight w:val="green"/>
          <w:u w:val="single"/>
        </w:rPr>
        <w:t xml:space="preserve">satellites provide </w:t>
      </w:r>
      <w:r w:rsidRPr="00122B5A">
        <w:rPr>
          <w:u w:val="single"/>
        </w:rPr>
        <w:t>the</w:t>
      </w:r>
      <w:r w:rsidRPr="00235D75">
        <w:rPr>
          <w:u w:val="single"/>
        </w:rPr>
        <w:t xml:space="preserve"> high-speed </w:t>
      </w:r>
      <w:r w:rsidRPr="00523E28">
        <w:rPr>
          <w:highlight w:val="green"/>
          <w:u w:val="single"/>
        </w:rPr>
        <w:t xml:space="preserve">data </w:t>
      </w:r>
      <w:r w:rsidRPr="00122B5A">
        <w:rPr>
          <w:u w:val="single"/>
        </w:rPr>
        <w:t xml:space="preserve">transfer </w:t>
      </w:r>
      <w:r w:rsidRPr="00523E28">
        <w:rPr>
          <w:highlight w:val="green"/>
          <w:u w:val="single"/>
        </w:rPr>
        <w:t xml:space="preserve">that stitches the US </w:t>
      </w:r>
      <w:r w:rsidRPr="009A4758">
        <w:rPr>
          <w:u w:val="single"/>
        </w:rPr>
        <w:t>Armed</w:t>
      </w:r>
      <w:r w:rsidRPr="00122B5A">
        <w:rPr>
          <w:u w:val="single"/>
        </w:rPr>
        <w:t xml:space="preserve"> </w:t>
      </w:r>
      <w:r w:rsidRPr="009A4758">
        <w:rPr>
          <w:highlight w:val="green"/>
          <w:u w:val="single"/>
        </w:rPr>
        <w:t xml:space="preserve">Forces </w:t>
      </w:r>
      <w:r w:rsidRPr="00EB000D">
        <w:rPr>
          <w:u w:val="single"/>
        </w:rPr>
        <w:t>together</w:t>
      </w:r>
      <w:r w:rsidRPr="00235D75">
        <w:rPr>
          <w:u w:val="single"/>
        </w:rPr>
        <w:t>,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r>
        <w:rPr>
          <w:u w:val="single"/>
        </w:rPr>
        <w:t xml:space="preserve"> </w:t>
      </w:r>
      <w:r w:rsidRPr="00122B5A">
        <w:rPr>
          <w:u w:val="single"/>
        </w:rPr>
        <w:t>Space not only enhances military operations, but also exposes new vulnerabilities</w:t>
      </w:r>
      <w:r w:rsidRPr="00565736">
        <w:rPr>
          <w:sz w:val="16"/>
        </w:rPr>
        <w:t xml:space="preserve">. </w:t>
      </w:r>
      <w:r w:rsidRPr="00235D75">
        <w:rPr>
          <w:u w:val="single"/>
        </w:rPr>
        <w:t xml:space="preserve">Anti-satellite missiles can make an </w:t>
      </w:r>
      <w:r w:rsidRPr="00122B5A">
        <w:rPr>
          <w:u w:val="single"/>
        </w:rPr>
        <w:t>opponent’s space-based communication networks easier to disable than purely ground-based systems.</w:t>
      </w:r>
      <w:r w:rsidRPr="00565736">
        <w:rPr>
          <w:sz w:val="16"/>
        </w:rPr>
        <w:t xml:space="preserve"> </w:t>
      </w:r>
      <w:r w:rsidRPr="00122B5A">
        <w:rPr>
          <w:u w:val="single"/>
        </w:rPr>
        <w:t xml:space="preserve">Losing reconnaissance satellites could </w:t>
      </w:r>
      <w:r w:rsidRPr="00565736">
        <w:rPr>
          <w:strike/>
          <w:sz w:val="16"/>
        </w:rPr>
        <w:t>blind</w:t>
      </w:r>
      <w:r w:rsidRPr="00122B5A">
        <w:rPr>
          <w:u w:val="single"/>
        </w:rPr>
        <w:t xml:space="preserve">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 </w:t>
      </w:r>
      <w:r w:rsidRPr="00122B5A">
        <w:rPr>
          <w:b/>
          <w:u w:val="single"/>
        </w:rPr>
        <w:t>the United States may have the most to lose.</w:t>
      </w:r>
      <w:r>
        <w:rPr>
          <w:b/>
          <w:u w:val="single"/>
        </w:rPr>
        <w:t xml:space="preserve"> </w:t>
      </w:r>
      <w:r w:rsidRPr="00565736">
        <w:rPr>
          <w:sz w:val="16"/>
        </w:rPr>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235D75">
        <w:rPr>
          <w:u w:val="single"/>
        </w:rPr>
        <w:t xml:space="preserve">Spy satellites replaced dangerous aerial reconnaissance flights in providing intelligence on rival nuclear missile arsenals. Later </w:t>
      </w:r>
      <w:r w:rsidRPr="00B41887">
        <w:rPr>
          <w:u w:val="single"/>
        </w:rPr>
        <w:t>space-</w:t>
      </w:r>
      <w:r w:rsidRPr="00122B5A">
        <w:rPr>
          <w:u w:val="single"/>
        </w:rPr>
        <w:t xml:space="preserve">based systems </w:t>
      </w:r>
      <w:r w:rsidRPr="00EB000D">
        <w:rPr>
          <w:u w:val="single"/>
        </w:rPr>
        <w:t xml:space="preserve">provided </w:t>
      </w:r>
      <w:r w:rsidRPr="00B41887">
        <w:rPr>
          <w:u w:val="single"/>
        </w:rPr>
        <w:t>the</w:t>
      </w:r>
      <w:r w:rsidRPr="00122B5A">
        <w:rPr>
          <w:u w:val="single"/>
        </w:rPr>
        <w:t xml:space="preserve"> </w:t>
      </w:r>
      <w:r w:rsidRPr="00523E28">
        <w:rPr>
          <w:highlight w:val="green"/>
          <w:u w:val="single"/>
        </w:rPr>
        <w:t xml:space="preserve">superpowers </w:t>
      </w:r>
      <w:r w:rsidRPr="00122B5A">
        <w:rPr>
          <w:u w:val="single"/>
        </w:rPr>
        <w:t>with early warnings</w:t>
      </w:r>
      <w:r w:rsidRPr="00235D75">
        <w:rPr>
          <w:u w:val="single"/>
        </w:rPr>
        <w:t xml:space="preserve"> of ballistic missile launches.</w:t>
      </w:r>
      <w:r w:rsidRPr="00565736">
        <w:rPr>
          <w:sz w:val="16"/>
        </w:rPr>
        <w:t xml:space="preserve"> These </w:t>
      </w:r>
      <w:r w:rsidRPr="00EB000D">
        <w:rPr>
          <w:u w:val="single"/>
        </w:rPr>
        <w:t xml:space="preserve">programs </w:t>
      </w:r>
      <w:r w:rsidRPr="00523E28">
        <w:rPr>
          <w:b/>
          <w:highlight w:val="green"/>
          <w:u w:val="single"/>
        </w:rPr>
        <w:t xml:space="preserve">bolstered </w:t>
      </w:r>
      <w:r w:rsidRPr="00B41887">
        <w:rPr>
          <w:b/>
          <w:highlight w:val="green"/>
          <w:u w:val="single"/>
        </w:rPr>
        <w:t>stability and aided</w:t>
      </w:r>
      <w:r w:rsidRPr="00235D75">
        <w:rPr>
          <w:b/>
          <w:u w:val="single"/>
        </w:rPr>
        <w:t xml:space="preserve"> progress in </w:t>
      </w:r>
      <w:r w:rsidRPr="00523E28">
        <w:rPr>
          <w:b/>
          <w:highlight w:val="green"/>
          <w:u w:val="single"/>
        </w:rPr>
        <w:t xml:space="preserve">nuclear </w:t>
      </w:r>
      <w:r w:rsidRPr="00EB000D">
        <w:rPr>
          <w:b/>
          <w:u w:val="single"/>
        </w:rPr>
        <w:t xml:space="preserve">arms </w:t>
      </w:r>
      <w:r w:rsidRPr="00523E28">
        <w:rPr>
          <w:b/>
          <w:highlight w:val="green"/>
          <w:u w:val="single"/>
        </w:rPr>
        <w:t xml:space="preserve">reduction </w:t>
      </w:r>
      <w:r w:rsidRPr="00122B5A">
        <w:rPr>
          <w:b/>
          <w:u w:val="single"/>
        </w:rPr>
        <w:t>talks</w:t>
      </w:r>
      <w:r w:rsidRPr="00565736">
        <w:rPr>
          <w:sz w:val="16"/>
        </w:rPr>
        <w:t xml:space="preserve">. </w:t>
      </w:r>
      <w:r w:rsidRPr="00523E28">
        <w:rPr>
          <w:highlight w:val="green"/>
          <w:u w:val="single"/>
        </w:rPr>
        <w:t>Satellites created</w:t>
      </w:r>
      <w:r w:rsidRPr="00235D75">
        <w:rPr>
          <w:u w:val="single"/>
        </w:rPr>
        <w:t xml:space="preserve"> “national </w:t>
      </w:r>
      <w:r w:rsidRPr="00122B5A">
        <w:rPr>
          <w:u w:val="single"/>
        </w:rPr>
        <w:t xml:space="preserve">technical means” of </w:t>
      </w:r>
      <w:r w:rsidRPr="00523E28">
        <w:rPr>
          <w:highlight w:val="green"/>
          <w:u w:val="single"/>
        </w:rPr>
        <w:t>verification</w:t>
      </w:r>
      <w:r w:rsidRPr="00235D75">
        <w:rPr>
          <w:u w:val="single"/>
        </w:rPr>
        <w:t xml:space="preserve">: the capability </w:t>
      </w:r>
      <w:r w:rsidRPr="00523E28">
        <w:rPr>
          <w:highlight w:val="green"/>
          <w:u w:val="single"/>
        </w:rPr>
        <w:t xml:space="preserve">to </w:t>
      </w:r>
      <w:r w:rsidRPr="00EB000D">
        <w:rPr>
          <w:u w:val="single"/>
        </w:rPr>
        <w:t xml:space="preserve">detect </w:t>
      </w:r>
      <w:r w:rsidRPr="00523E28">
        <w:rPr>
          <w:highlight w:val="green"/>
          <w:u w:val="single"/>
        </w:rPr>
        <w:t xml:space="preserve">compliance with arms </w:t>
      </w:r>
      <w:r w:rsidRPr="00EB000D">
        <w:rPr>
          <w:u w:val="single"/>
        </w:rPr>
        <w:t>control</w:t>
      </w:r>
      <w:r w:rsidRPr="00235D75">
        <w:rPr>
          <w:u w:val="single"/>
        </w:rPr>
        <w:t xml:space="preserve"> treaties without the need to intrude on territorial sovereignty.</w:t>
      </w:r>
      <w:r w:rsidRPr="00565736">
        <w:rPr>
          <w:sz w:val="16"/>
        </w:rPr>
        <w:t xml:space="preserve"> </w:t>
      </w:r>
      <w:r w:rsidRPr="00523E28">
        <w:rPr>
          <w:highlight w:val="green"/>
          <w:u w:val="single"/>
        </w:rPr>
        <w:t xml:space="preserve">They </w:t>
      </w:r>
      <w:r w:rsidRPr="00523E28">
        <w:rPr>
          <w:b/>
          <w:iCs/>
          <w:highlight w:val="green"/>
          <w:u w:val="single"/>
          <w:bdr w:val="single" w:sz="8" w:space="0" w:color="auto"/>
        </w:rPr>
        <w:t xml:space="preserve">reduced </w:t>
      </w:r>
      <w:r w:rsidRPr="00EB000D">
        <w:rPr>
          <w:b/>
          <w:iCs/>
          <w:u w:val="single"/>
          <w:bdr w:val="single" w:sz="8" w:space="0" w:color="auto"/>
        </w:rPr>
        <w:t>the chances of</w:t>
      </w:r>
      <w:r w:rsidRPr="00235D75">
        <w:rPr>
          <w:b/>
          <w:iCs/>
          <w:u w:val="single"/>
          <w:bdr w:val="single" w:sz="8" w:space="0" w:color="auto"/>
        </w:rPr>
        <w:t xml:space="preserve"> human </w:t>
      </w:r>
      <w:r w:rsidRPr="00523E28">
        <w:rPr>
          <w:b/>
          <w:iCs/>
          <w:highlight w:val="green"/>
          <w:u w:val="single"/>
          <w:bdr w:val="single" w:sz="8" w:space="0" w:color="auto"/>
        </w:rPr>
        <w:t>miscalculation</w:t>
      </w:r>
      <w:r w:rsidRPr="00523E28">
        <w:rPr>
          <w:highlight w:val="green"/>
          <w:u w:val="single"/>
        </w:rPr>
        <w:t xml:space="preserve"> by increasing the information available to decision </w:t>
      </w:r>
      <w:r w:rsidRPr="00EB000D">
        <w:rPr>
          <w:u w:val="single"/>
        </w:rPr>
        <w:t>makers</w:t>
      </w:r>
      <w:r w:rsidRPr="00235D75">
        <w:rPr>
          <w:u w:val="single"/>
        </w:rPr>
        <w:t xml:space="preserve"> about the intentions of other nations.</w:t>
      </w:r>
      <w:r>
        <w:rPr>
          <w:u w:val="single"/>
        </w:rPr>
        <w:t xml:space="preserve"> </w:t>
      </w:r>
      <w:r w:rsidRPr="00565736">
        <w:rPr>
          <w:sz w:val="16"/>
        </w:rPr>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235D75">
        <w:rPr>
          <w:u w:val="single"/>
        </w:rPr>
        <w:t xml:space="preserve">the US has used satellite information to find the enemy, even to the </w:t>
      </w:r>
      <w:r w:rsidRPr="00EB000D">
        <w:rPr>
          <w:u w:val="single"/>
        </w:rPr>
        <w:t>level of individual leaders, deploy on-station air or ground forces, and fire precision-guided munitions to destroy targets with decreased risk of collateral damage</w:t>
      </w:r>
      <w:r w:rsidRPr="00EB000D">
        <w:rPr>
          <w:sz w:val="16"/>
        </w:rPr>
        <w:t xml:space="preserve">. American </w:t>
      </w:r>
      <w:r w:rsidRPr="00EB000D">
        <w:rPr>
          <w:u w:val="single"/>
        </w:rPr>
        <w:t>military leaders have argued that continued integration of space and conventional strike capabilities will allow the US to handle the twenty-first century threats—</w:t>
      </w:r>
      <w:r w:rsidRPr="00EB000D">
        <w:rPr>
          <w:b/>
          <w:u w:val="single"/>
        </w:rPr>
        <w:t xml:space="preserve">terrorism, rogue nations, asymmetric warfare, and </w:t>
      </w:r>
      <w:r w:rsidRPr="00EB000D">
        <w:rPr>
          <w:rStyle w:val="Emphasis"/>
        </w:rPr>
        <w:t>regional challengers</w:t>
      </w:r>
      <w:r w:rsidRPr="00EB000D">
        <w:rPr>
          <w:u w:val="single"/>
        </w:rPr>
        <w:t>—more effectively with less resources.</w:t>
      </w:r>
    </w:p>
    <w:p w14:paraId="0F49727F" w14:textId="77777777" w:rsidR="00A3241C" w:rsidRPr="00100A2B" w:rsidRDefault="00A3241C" w:rsidP="00A3241C">
      <w:pPr>
        <w:pStyle w:val="Heading4"/>
        <w:rPr>
          <w:rFonts w:cs="Calibri"/>
        </w:rPr>
      </w:pPr>
      <w:r w:rsidRPr="00100A2B">
        <w:rPr>
          <w:rFonts w:cs="Calibri"/>
        </w:rPr>
        <w:t>Nuke war causes extinction – it won’t stay limited</w:t>
      </w:r>
    </w:p>
    <w:p w14:paraId="0FBA3C65" w14:textId="77777777" w:rsidR="00A3241C" w:rsidRPr="00100A2B" w:rsidRDefault="00A3241C" w:rsidP="00A3241C">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76ABA264" w14:textId="77777777" w:rsidR="00A3241C" w:rsidRPr="00100A2B" w:rsidRDefault="00A3241C" w:rsidP="00A3241C">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r w:rsidRPr="00D15E8F">
        <w:rPr>
          <w:rStyle w:val="StyleUnderline"/>
          <w:highlight w:val="green"/>
        </w:rPr>
        <w:t>famine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The effect would be similar to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5594CD62" w14:textId="0F9EE5D1" w:rsidR="00A3241C" w:rsidRDefault="00D02534" w:rsidP="00D02534">
      <w:pPr>
        <w:pStyle w:val="Heading2"/>
      </w:pPr>
      <w:r>
        <w:t>Case</w:t>
      </w:r>
    </w:p>
    <w:p w14:paraId="5DE3460F" w14:textId="5B9BA8F3" w:rsidR="002C4946" w:rsidRDefault="002C4946" w:rsidP="002C4946">
      <w:pPr>
        <w:pStyle w:val="Heading3"/>
      </w:pPr>
      <w:r>
        <w:t>1NC – Climate</w:t>
      </w:r>
    </w:p>
    <w:p w14:paraId="7C98A934" w14:textId="77777777" w:rsidR="002C4946" w:rsidRDefault="002C4946" w:rsidP="002C4946">
      <w:pPr>
        <w:pStyle w:val="Heading4"/>
      </w:pPr>
      <w:r>
        <w:t xml:space="preserve">Regulated innovation solves climate. </w:t>
      </w:r>
    </w:p>
    <w:p w14:paraId="07A03797" w14:textId="77777777" w:rsidR="002C4946" w:rsidRPr="00504FC3" w:rsidRDefault="002C4946" w:rsidP="002C4946">
      <w:pPr>
        <w:rPr>
          <w:sz w:val="16"/>
        </w:rPr>
      </w:pPr>
      <w:r w:rsidRPr="00504FC3">
        <w:rPr>
          <w:rStyle w:val="Style13ptBold"/>
          <w:szCs w:val="26"/>
        </w:rPr>
        <w:t>Cohen 21</w:t>
      </w:r>
      <w:r w:rsidRPr="00504FC3">
        <w:rPr>
          <w:sz w:val="16"/>
        </w:rPr>
        <w:t xml:space="preserve"> [(Steve, is the Senior Vice Dean of Columbia’s School of Professional Studies and a Professor in the Practice of Public Affairs at Columbia University’s School of International and Public Affairs)"Kerry Was Correct: </w:t>
      </w:r>
      <w:r w:rsidRPr="00BB3C06">
        <w:rPr>
          <w:rStyle w:val="Emphasis"/>
          <w:highlight w:val="green"/>
        </w:rPr>
        <w:t>Decarbonization Will Require New Technology</w:t>
      </w:r>
      <w:r w:rsidRPr="00504FC3">
        <w:rPr>
          <w:sz w:val="16"/>
        </w:rPr>
        <w:t>," 5-24-2021, https://news.climate.columbia.edu/2021/05/24/kerry-was-correct-decarbonization-will-require-new-technology/] TDI</w:t>
      </w:r>
    </w:p>
    <w:p w14:paraId="28814D89" w14:textId="09383B80" w:rsidR="002C4946" w:rsidRPr="003D7BF6" w:rsidRDefault="002C4946" w:rsidP="002C4946">
      <w:pPr>
        <w:rPr>
          <w:sz w:val="16"/>
        </w:rPr>
      </w:pPr>
      <w:r w:rsidRPr="00D45723">
        <w:rPr>
          <w:sz w:val="16"/>
        </w:rPr>
        <w:t xml:space="preserve">It’s useful sometimes to ground analysis in fact. One environmental fact is that overall, the air and water in the United States are cleaner today than they were in 1970. </w:t>
      </w:r>
      <w:r w:rsidRPr="00BB3C06">
        <w:rPr>
          <w:rStyle w:val="StyleUnderline"/>
          <w:highlight w:val="green"/>
        </w:rPr>
        <w:t>America consumes more today and pollutes less</w:t>
      </w:r>
      <w:r w:rsidRPr="00D45723">
        <w:rPr>
          <w:rStyle w:val="StyleUnderline"/>
        </w:rPr>
        <w:t xml:space="preserve"> than it did 50 years ago</w:t>
      </w:r>
      <w:r w:rsidRPr="00D45723">
        <w:rPr>
          <w:sz w:val="16"/>
        </w:rPr>
        <w:t xml:space="preserve">. How did that happen? In the case of air, </w:t>
      </w:r>
      <w:r w:rsidRPr="00BB3C06">
        <w:rPr>
          <w:rStyle w:val="StyleUnderline"/>
          <w:highlight w:val="green"/>
        </w:rPr>
        <w:t>regulation of</w:t>
      </w:r>
      <w:r w:rsidRPr="00D45723">
        <w:rPr>
          <w:rStyle w:val="StyleUnderline"/>
        </w:rPr>
        <w:t xml:space="preserve"> motor </w:t>
      </w:r>
      <w:r w:rsidRPr="00BB3C06">
        <w:rPr>
          <w:rStyle w:val="StyleUnderline"/>
          <w:highlight w:val="green"/>
        </w:rPr>
        <w:t>vehicles and</w:t>
      </w:r>
      <w:r w:rsidRPr="00D45723">
        <w:rPr>
          <w:rStyle w:val="StyleUnderline"/>
        </w:rPr>
        <w:t xml:space="preserve"> power </w:t>
      </w:r>
      <w:r w:rsidRPr="00BB3C06">
        <w:rPr>
          <w:rStyle w:val="StyleUnderline"/>
          <w:highlight w:val="green"/>
        </w:rPr>
        <w:t>plants resulted in new</w:t>
      </w:r>
      <w:r w:rsidRPr="00D45723">
        <w:rPr>
          <w:rStyle w:val="StyleUnderline"/>
        </w:rPr>
        <w:t xml:space="preserve"> stack scrubbing </w:t>
      </w:r>
      <w:r w:rsidRPr="00BB3C06">
        <w:rPr>
          <w:rStyle w:val="StyleUnderline"/>
          <w:highlight w:val="green"/>
        </w:rPr>
        <w:t>technology</w:t>
      </w:r>
      <w:r w:rsidRPr="00D45723">
        <w:rPr>
          <w:sz w:val="16"/>
        </w:rPr>
        <w:t xml:space="preserve">, </w:t>
      </w:r>
      <w:r w:rsidRPr="00D45723">
        <w:rPr>
          <w:rStyle w:val="StyleUnderline"/>
        </w:rPr>
        <w:t>fuel switching and the mass adoption of the catalytic converter</w:t>
      </w:r>
      <w:r w:rsidRPr="00D45723">
        <w:rPr>
          <w:sz w:val="16"/>
        </w:rPr>
        <w:t xml:space="preserve">. </w:t>
      </w:r>
      <w:r w:rsidRPr="00D45723">
        <w:rPr>
          <w:rStyle w:val="StyleUnderline"/>
        </w:rPr>
        <w:t>Due to fuel milage standards</w:t>
      </w:r>
      <w:r w:rsidRPr="00D45723">
        <w:rPr>
          <w:sz w:val="16"/>
        </w:rPr>
        <w:t xml:space="preserve">, </w:t>
      </w:r>
      <w:r w:rsidRPr="00D45723">
        <w:rPr>
          <w:rStyle w:val="StyleUnderline"/>
        </w:rPr>
        <w:t>cars became lighter</w:t>
      </w:r>
      <w:r w:rsidRPr="00D45723">
        <w:rPr>
          <w:sz w:val="16"/>
        </w:rPr>
        <w:t xml:space="preserve">, </w:t>
      </w:r>
      <w:r w:rsidRPr="00D45723">
        <w:rPr>
          <w:rStyle w:val="StyleUnderline"/>
        </w:rPr>
        <w:t>more energy</w:t>
      </w:r>
      <w:r w:rsidRPr="00D45723">
        <w:rPr>
          <w:sz w:val="16"/>
        </w:rPr>
        <w:t>-</w:t>
      </w:r>
      <w:r w:rsidRPr="00D45723">
        <w:rPr>
          <w:rStyle w:val="StyleUnderline"/>
        </w:rPr>
        <w:t>efficient and cleaner</w:t>
      </w:r>
      <w:r w:rsidRPr="00D45723">
        <w:rPr>
          <w:sz w:val="16"/>
        </w:rPr>
        <w:t xml:space="preserve">. Power generation and vehicles (not heavy industry) have always been the largest sources of air pollution, and we use more cars and electricity today than we used 50 years ago. </w:t>
      </w:r>
      <w:r w:rsidRPr="00BB3C06">
        <w:rPr>
          <w:rStyle w:val="Emphasis"/>
          <w:highlight w:val="green"/>
        </w:rPr>
        <w:t>Technological innovation coupled with strong regulation resulted in improved air quality</w:t>
      </w:r>
      <w:r w:rsidRPr="00D45723">
        <w:rPr>
          <w:sz w:val="16"/>
        </w:rPr>
        <w:t>. We see similar results with sewage treatment and with the management of non-point sources of water pollution.</w:t>
      </w:r>
      <w:r>
        <w:rPr>
          <w:sz w:val="16"/>
        </w:rPr>
        <w:t xml:space="preserve"> </w:t>
      </w:r>
      <w:r w:rsidRPr="00D45723">
        <w:rPr>
          <w:sz w:val="16"/>
        </w:rPr>
        <w:t xml:space="preserve">The technology of air, water and waste management has advanced dramatically since we created the EPA back in 1970. I believe that decarbonization is in the early stages of the same process. The technology we have now can get us started, but if it was really where it needed to be, it would already be in use. Electric cars are a good example. Yes, we need more charging stations and public policy should do even more to encourage early adoption. But what we really need is a battery so good that it can deliver a charge for 500 or 1,000 miles. We need an electric vehicle that costs less than today’s internal combustion vehicles. Those electric vehicles will require technological innovation that I am certain we will see but is not yet available. Those technologies will make the internal combustion engine obsolete. We are close. In fact, </w:t>
      </w:r>
      <w:r w:rsidRPr="00BB3C06">
        <w:rPr>
          <w:rStyle w:val="StyleUnderline"/>
          <w:highlight w:val="green"/>
        </w:rPr>
        <w:t>Ford</w:t>
      </w:r>
      <w:r w:rsidRPr="00D45723">
        <w:rPr>
          <w:rStyle w:val="StyleUnderline"/>
        </w:rPr>
        <w:t xml:space="preserve"> recently </w:t>
      </w:r>
      <w:r w:rsidRPr="00BB3C06">
        <w:rPr>
          <w:rStyle w:val="StyleUnderline"/>
          <w:highlight w:val="green"/>
        </w:rPr>
        <w:t>announced the electronic version</w:t>
      </w:r>
      <w:r w:rsidRPr="00D45723">
        <w:rPr>
          <w:rStyle w:val="StyleUnderline"/>
        </w:rPr>
        <w:t xml:space="preserve"> of its best</w:t>
      </w:r>
      <w:r w:rsidRPr="00D45723">
        <w:rPr>
          <w:sz w:val="16"/>
        </w:rPr>
        <w:t>-</w:t>
      </w:r>
      <w:r w:rsidRPr="00D45723">
        <w:rPr>
          <w:rStyle w:val="StyleUnderline"/>
        </w:rPr>
        <w:t>selling truck</w:t>
      </w:r>
      <w:r w:rsidRPr="00D45723">
        <w:rPr>
          <w:sz w:val="16"/>
        </w:rPr>
        <w:t>. According to Ford’s press release:</w:t>
      </w:r>
      <w:r>
        <w:rPr>
          <w:sz w:val="16"/>
        </w:rPr>
        <w:t xml:space="preserve"> </w:t>
      </w:r>
      <w:r w:rsidRPr="00D45723">
        <w:rPr>
          <w:sz w:val="16"/>
        </w:rPr>
        <w:t>“The truck of the future is here. The F-150 Lightning is the smartest, most innovative truck Ford has ever built. From near instant torque to intelligent towing, seamless connectivity to software updates, plus power for your home, a power frunk and a digital screen that’s larger than any currently offered on a full-size truck – F-150 Lightning is a driving and ownership experience unlike any other.”</w:t>
      </w:r>
      <w:r>
        <w:rPr>
          <w:sz w:val="16"/>
        </w:rPr>
        <w:t xml:space="preserve"> </w:t>
      </w:r>
      <w:r w:rsidRPr="00D45723">
        <w:rPr>
          <w:sz w:val="16"/>
        </w:rPr>
        <w:t>With federal tax incentives, the cost of the truck is competitive with the gasoline-powered version. The Ford F-150 is an indicator of technological process, and we will soon learn if it is able to win over truck-buyers.</w:t>
      </w:r>
      <w:r>
        <w:rPr>
          <w:sz w:val="16"/>
        </w:rPr>
        <w:t xml:space="preserve"> </w:t>
      </w:r>
      <w:r w:rsidRPr="00D45723">
        <w:rPr>
          <w:sz w:val="16"/>
        </w:rPr>
        <w:t xml:space="preserve">Solar technology is also improving, but current technology is expensive, toxic, and large. </w:t>
      </w:r>
      <w:r w:rsidRPr="00BB3C06">
        <w:rPr>
          <w:rStyle w:val="Emphasis"/>
          <w:highlight w:val="green"/>
        </w:rPr>
        <w:t>Smaller</w:t>
      </w:r>
      <w:r w:rsidRPr="00BB3C06">
        <w:rPr>
          <w:sz w:val="16"/>
          <w:highlight w:val="green"/>
        </w:rPr>
        <w:t xml:space="preserve">, </w:t>
      </w:r>
      <w:r w:rsidRPr="00BB3C06">
        <w:rPr>
          <w:rStyle w:val="Emphasis"/>
          <w:highlight w:val="green"/>
        </w:rPr>
        <w:t>less toxic</w:t>
      </w:r>
      <w:r w:rsidRPr="00BB3C06">
        <w:rPr>
          <w:sz w:val="16"/>
          <w:highlight w:val="green"/>
        </w:rPr>
        <w:t xml:space="preserve">, </w:t>
      </w:r>
      <w:r w:rsidRPr="00BB3C06">
        <w:rPr>
          <w:rStyle w:val="Emphasis"/>
          <w:highlight w:val="green"/>
        </w:rPr>
        <w:t>and cheaper solar cells are now being invented</w:t>
      </w:r>
      <w:r w:rsidRPr="00D45723">
        <w:rPr>
          <w:sz w:val="16"/>
        </w:rPr>
        <w:t xml:space="preserve">. </w:t>
      </w:r>
    </w:p>
    <w:p w14:paraId="7DAD4E10" w14:textId="602D138D" w:rsidR="002C4946" w:rsidRDefault="002C4946" w:rsidP="002C4946">
      <w:pPr>
        <w:pStyle w:val="Heading3"/>
      </w:pPr>
      <w:r>
        <w:t>1NC – space col</w:t>
      </w:r>
    </w:p>
    <w:p w14:paraId="7CF124FE" w14:textId="77777777" w:rsidR="002C4946" w:rsidRPr="00E70197" w:rsidRDefault="002C4946" w:rsidP="002C4946">
      <w:pPr>
        <w:pStyle w:val="Heading4"/>
      </w:pPr>
      <w:r w:rsidRPr="00E70197">
        <w:t xml:space="preserve">Space colonization financially, scientifically, and logistically infeasible. </w:t>
      </w:r>
    </w:p>
    <w:p w14:paraId="4A2525D3" w14:textId="77777777" w:rsidR="002C4946" w:rsidRPr="00E70197" w:rsidRDefault="002C4946" w:rsidP="002C4946">
      <w:r w:rsidRPr="00E70197">
        <w:rPr>
          <w:rStyle w:val="Style13ptBold"/>
        </w:rPr>
        <w:t xml:space="preserve">Impey 19 </w:t>
      </w:r>
      <w:r w:rsidRPr="00E70197">
        <w:t xml:space="preserve">— Chris Impey, a faculty member at the University of Arizona, served as Vice-President of the American Astronomical Society, a Fellow of the American Association for the Advancement of Science, and a Howard Hughes Medical Institute Professor, serves on the Advisory Council of METI (Messaging Extraterrestrial Intelligence), 2019 (“Chapter 5: Mars and Beyond: The Feasibility of Living in the Solar System,” </w:t>
      </w:r>
      <w:r w:rsidRPr="00E70197">
        <w:rPr>
          <w:i/>
          <w:iCs/>
        </w:rPr>
        <w:t>The Human Factor in a Mission to Mars: An Interdisciplinary Approach</w:t>
      </w:r>
      <w:r w:rsidRPr="00E70197">
        <w:t>, Edited by Konrad Szocik, Published by Springer, ISBN 978-3-030-02059-0, Accessed 08-30-2019, pp. 97-99)</w:t>
      </w:r>
    </w:p>
    <w:p w14:paraId="1B5E0CAE" w14:textId="09833295" w:rsidR="004F6B42" w:rsidRPr="0049436E" w:rsidRDefault="002C4946" w:rsidP="00D66410">
      <w:r w:rsidRPr="00BF199C">
        <w:rPr>
          <w:sz w:val="12"/>
        </w:rPr>
        <w:t xml:space="preserve">5.2 Establishing a Colony Robert Zubrin never lost the faith. With a Ph.D. in Nuclear Engineering and over 200 technical papers to his credit, Zubrin has been a staunch advocate of human exploration of Mars for 30 years. He holds patents for hybrid rocket-planes, synthetic fuel manufacturing, magnetic sails, salt-water nuclear reactors, and three-person chess, but his true passion is Mars. He thinks we can lower the cost and complexity of a Mars mission by “living off the land,” or utilizing many resources as possible from the air and soil. His ideas were strong enough to be adopted by NASA as their “design reference mission,” but he became frustrated at NASA’s glacial progress and anemic government support so he founded the advocacy group Mars Society in 1998. He’s written a series of books that make the case for going to Mars (Zubrin and Wagner 1996; Zubrin 2008). His most recent book brings Mars exploration up to date with the Mars Direct proposal using the DragonX rocket (Zubrin 2013). Asked about saving costs with a one-way journey, Zubrin has said: “Life is a one-way trip, and one way to spend it is by going to Mars and starting a new branch of human civilization there” (Zubrin 2011). </w:t>
      </w:r>
      <w:r w:rsidRPr="00E70197">
        <w:rPr>
          <w:rStyle w:val="StyleUnderline"/>
        </w:rPr>
        <w:t>Mars is a challenging goal for human exploration</w:t>
      </w:r>
      <w:r w:rsidRPr="00BF199C">
        <w:rPr>
          <w:sz w:val="12"/>
        </w:rPr>
        <w:t xml:space="preserve">. The problem isn’t energy. The energy cost of going to Mars is less than 10% more than the energy cost of going to the Moon. </w:t>
      </w:r>
      <w:r w:rsidRPr="00E70197">
        <w:rPr>
          <w:rStyle w:val="StyleUnderline"/>
        </w:rPr>
        <w:t xml:space="preserve">The </w:t>
      </w:r>
      <w:r w:rsidRPr="00EA0060">
        <w:rPr>
          <w:rStyle w:val="StyleUnderline"/>
          <w:highlight w:val="cyan"/>
        </w:rPr>
        <w:t>problem is the distance</w:t>
      </w:r>
      <w:r w:rsidRPr="00BF199C">
        <w:rPr>
          <w:sz w:val="12"/>
        </w:rPr>
        <w:t xml:space="preserve">. </w:t>
      </w:r>
      <w:r w:rsidRPr="00E70197">
        <w:rPr>
          <w:rStyle w:val="StyleUnderline"/>
        </w:rPr>
        <w:t xml:space="preserve">An </w:t>
      </w:r>
      <w:r w:rsidRPr="00EA0060">
        <w:rPr>
          <w:rStyle w:val="StyleUnderline"/>
          <w:highlight w:val="cyan"/>
        </w:rPr>
        <w:t>energy-efficient trajectory involves</w:t>
      </w:r>
      <w:r w:rsidRPr="00E70197">
        <w:rPr>
          <w:rStyle w:val="StyleUnderline"/>
        </w:rPr>
        <w:t xml:space="preserve"> a </w:t>
      </w:r>
      <w:r w:rsidRPr="00EA0060">
        <w:rPr>
          <w:rStyle w:val="StyleUnderline"/>
          <w:highlight w:val="cyan"/>
        </w:rPr>
        <w:t>travel time of 9 months</w:t>
      </w:r>
      <w:r w:rsidRPr="00E70197">
        <w:rPr>
          <w:rStyle w:val="StyleUnderline"/>
        </w:rPr>
        <w:t xml:space="preserve"> each way</w:t>
      </w:r>
      <w:r w:rsidRPr="00BF199C">
        <w:rPr>
          <w:sz w:val="12"/>
        </w:rPr>
        <w:t xml:space="preserve">. </w:t>
      </w:r>
      <w:r w:rsidRPr="00E70197">
        <w:rPr>
          <w:rStyle w:val="StyleUnderline"/>
        </w:rPr>
        <w:t>The trip can be shortened to 6–7 months at the expense of extra energy</w:t>
      </w:r>
      <w:r w:rsidRPr="00BF199C">
        <w:rPr>
          <w:sz w:val="12"/>
        </w:rPr>
        <w:t xml:space="preserve">—a far cry from the week it takes to get to the Moon. </w:t>
      </w:r>
      <w:r w:rsidRPr="00E70197">
        <w:rPr>
          <w:rStyle w:val="StyleUnderline"/>
        </w:rPr>
        <w:t xml:space="preserve">The </w:t>
      </w:r>
      <w:r w:rsidRPr="00EA0060">
        <w:rPr>
          <w:rStyle w:val="StyleUnderline"/>
          <w:highlight w:val="cyan"/>
        </w:rPr>
        <w:t>cost of transporting</w:t>
      </w:r>
      <w:r w:rsidRPr="00E70197">
        <w:rPr>
          <w:rStyle w:val="StyleUnderline"/>
        </w:rPr>
        <w:t xml:space="preserve"> 2 years of </w:t>
      </w:r>
      <w:r w:rsidRPr="00EA0060">
        <w:rPr>
          <w:rStyle w:val="StyleUnderline"/>
          <w:highlight w:val="cyan"/>
        </w:rPr>
        <w:t>supplies</w:t>
      </w:r>
      <w:r w:rsidRPr="00E70197">
        <w:rPr>
          <w:rStyle w:val="StyleUnderline"/>
        </w:rPr>
        <w:t xml:space="preserve"> for even a small crew </w:t>
      </w:r>
      <w:r w:rsidRPr="00EA0060">
        <w:rPr>
          <w:rStyle w:val="StyleUnderline"/>
          <w:highlight w:val="cyan"/>
        </w:rPr>
        <w:t>is daunting</w:t>
      </w:r>
      <w:r w:rsidRPr="00E70197">
        <w:rPr>
          <w:rStyle w:val="StyleUnderline"/>
        </w:rPr>
        <w:t xml:space="preserve">. </w:t>
      </w:r>
      <w:r w:rsidRPr="00BF199C">
        <w:rPr>
          <w:sz w:val="12"/>
        </w:rPr>
        <w:t xml:space="preserve">Wernher von Braun was the first to make a technical study of a Mars mission in the 1950s but it was hopelessly grandiose, using a thousand Saturn V rockets to build a fleet of ten spacecraft in Earth orbit to then carry seventy astronauts to Mars. He pitched a scaled-down concept to Richard Nixon but it was passed over in favor of the Space Shuttle. Former NASA administrator Thomas Paine tried next. Perhaps he’d watched too much Star Trek, but he aimed to conquer and industrialize the Moon with nuclear space tugs, launch a fleet of space stations into orbit around the Earth, and send several dozen spaceships a year to Mars to build a space station and support the settlement The Reagan administration was happy to shelve his report. </w:t>
      </w:r>
      <w:r w:rsidRPr="00E70197">
        <w:rPr>
          <w:rStyle w:val="StyleUnderline"/>
        </w:rPr>
        <w:t>In 2014,</w:t>
      </w:r>
      <w:r w:rsidRPr="00BF199C">
        <w:rPr>
          <w:sz w:val="12"/>
        </w:rPr>
        <w:t xml:space="preserve"> </w:t>
      </w:r>
      <w:r w:rsidRPr="00E70197">
        <w:rPr>
          <w:rStyle w:val="StyleUnderline"/>
        </w:rPr>
        <w:t>the National Research Council revisited human flight</w:t>
      </w:r>
      <w:r w:rsidRPr="00BF199C">
        <w:rPr>
          <w:sz w:val="12"/>
        </w:rPr>
        <w:t>, as directed by Congress</w:t>
      </w:r>
      <w:r w:rsidRPr="00E70197">
        <w:rPr>
          <w:rStyle w:val="StyleUnderline"/>
        </w:rPr>
        <w:t xml:space="preserve">. Its sweeping 286-page report concluded bluntly that </w:t>
      </w:r>
      <w:r w:rsidRPr="00EA0060">
        <w:rPr>
          <w:rStyle w:val="StyleUnderline"/>
          <w:highlight w:val="cyan"/>
        </w:rPr>
        <w:t>NASA</w:t>
      </w:r>
      <w:r w:rsidRPr="00E70197">
        <w:rPr>
          <w:rStyle w:val="StyleUnderline"/>
        </w:rPr>
        <w:t xml:space="preserve"> had an </w:t>
      </w:r>
      <w:r w:rsidRPr="00EA0060">
        <w:rPr>
          <w:rStyle w:val="StyleUnderline"/>
          <w:highlight w:val="cyan"/>
        </w:rPr>
        <w:t>unsustainable and unsafe strat</w:t>
      </w:r>
      <w:r w:rsidRPr="00E70197">
        <w:rPr>
          <w:rStyle w:val="StyleUnderline"/>
        </w:rPr>
        <w:t xml:space="preserve">egy that </w:t>
      </w:r>
      <w:r w:rsidRPr="00EA0060">
        <w:rPr>
          <w:rStyle w:val="StyleUnderline"/>
          <w:highlight w:val="cyan"/>
        </w:rPr>
        <w:t>will prevent</w:t>
      </w:r>
      <w:r w:rsidRPr="00E70197">
        <w:rPr>
          <w:rStyle w:val="StyleUnderline"/>
        </w:rPr>
        <w:t xml:space="preserve"> the U</w:t>
      </w:r>
      <w:r w:rsidRPr="00BF199C">
        <w:rPr>
          <w:sz w:val="12"/>
        </w:rPr>
        <w:t xml:space="preserve">nited </w:t>
      </w:r>
      <w:r w:rsidRPr="00E70197">
        <w:rPr>
          <w:rStyle w:val="StyleUnderline"/>
        </w:rPr>
        <w:t>S</w:t>
      </w:r>
      <w:r w:rsidRPr="00BF199C">
        <w:rPr>
          <w:sz w:val="12"/>
        </w:rPr>
        <w:t xml:space="preserve">tates </w:t>
      </w:r>
      <w:r w:rsidRPr="00E70197">
        <w:rPr>
          <w:rStyle w:val="StyleUnderline"/>
        </w:rPr>
        <w:t xml:space="preserve">from achieving a </w:t>
      </w:r>
      <w:r w:rsidRPr="00EA0060">
        <w:rPr>
          <w:rStyle w:val="StyleUnderline"/>
          <w:highlight w:val="cyan"/>
        </w:rPr>
        <w:t>human landing on Mars</w:t>
      </w:r>
      <w:r w:rsidRPr="00E70197">
        <w:rPr>
          <w:rStyle w:val="StyleUnderline"/>
        </w:rPr>
        <w:t xml:space="preserve"> any time </w:t>
      </w:r>
      <w:r w:rsidRPr="00EA0060">
        <w:rPr>
          <w:rStyle w:val="StyleUnderline"/>
          <w:highlight w:val="cyan"/>
        </w:rPr>
        <w:t>in</w:t>
      </w:r>
      <w:r w:rsidRPr="00E70197">
        <w:rPr>
          <w:rStyle w:val="StyleUnderline"/>
        </w:rPr>
        <w:t xml:space="preserve"> the </w:t>
      </w:r>
      <w:r w:rsidRPr="00EA0060">
        <w:rPr>
          <w:rStyle w:val="StyleUnderline"/>
          <w:highlight w:val="cyan"/>
        </w:rPr>
        <w:t>foreseeable future</w:t>
      </w:r>
      <w:r w:rsidRPr="00BF199C">
        <w:rPr>
          <w:sz w:val="12"/>
        </w:rPr>
        <w:t xml:space="preserve"> (National Research Council 2014). </w:t>
      </w:r>
      <w:r w:rsidRPr="00E70197">
        <w:rPr>
          <w:rStyle w:val="StyleUnderline"/>
        </w:rPr>
        <w:t>With current budgets</w:t>
      </w:r>
      <w:r w:rsidRPr="00BF199C">
        <w:rPr>
          <w:sz w:val="12"/>
        </w:rPr>
        <w:t xml:space="preserve">, </w:t>
      </w:r>
      <w:r w:rsidRPr="00E70197">
        <w:rPr>
          <w:rStyle w:val="StyleUnderline"/>
        </w:rPr>
        <w:t>they suggest that it can’t happen before mid-century</w:t>
      </w:r>
      <w:r w:rsidRPr="00BF199C">
        <w:rPr>
          <w:sz w:val="12"/>
        </w:rPr>
        <w:t xml:space="preserve">. Along the way, the report addresses the philosophical question of why we should send people into space at all, concluding that purely practical and economic benefits don’t justify the cost, but the aspirational aspect of the endeavor might make it worthwhile. There must be good reasons and a strong will, because Mars is hard. </w:t>
      </w:r>
      <w:r w:rsidRPr="00E70197">
        <w:rPr>
          <w:rStyle w:val="StyleUnderline"/>
        </w:rPr>
        <w:t xml:space="preserve">One risk is </w:t>
      </w:r>
      <w:r w:rsidRPr="00EA0060">
        <w:rPr>
          <w:rStyle w:val="StyleUnderline"/>
          <w:highlight w:val="cyan"/>
        </w:rPr>
        <w:t>radiation</w:t>
      </w:r>
      <w:r w:rsidRPr="00BF199C">
        <w:rPr>
          <w:sz w:val="12"/>
          <w:highlight w:val="cyan"/>
        </w:rPr>
        <w:t>.</w:t>
      </w:r>
      <w:r w:rsidRPr="00BF199C">
        <w:rPr>
          <w:sz w:val="12"/>
        </w:rPr>
        <w:t xml:space="preserve"> </w:t>
      </w:r>
      <w:r w:rsidRPr="00E70197">
        <w:rPr>
          <w:rStyle w:val="StyleUnderline"/>
        </w:rPr>
        <w:t>Earth dwellers are sheltered from high-energy cosmic rays and solar flares by our atmosphere and magnetic field</w:t>
      </w:r>
      <w:r w:rsidRPr="00BF199C">
        <w:rPr>
          <w:sz w:val="12"/>
        </w:rPr>
        <w:t xml:space="preserve">. </w:t>
      </w:r>
      <w:r w:rsidRPr="00E70197">
        <w:rPr>
          <w:rStyle w:val="StyleUnderline"/>
        </w:rPr>
        <w:t>When the Curiosity rover headed to Mars</w:t>
      </w:r>
      <w:r w:rsidRPr="00BF199C">
        <w:rPr>
          <w:sz w:val="12"/>
        </w:rPr>
        <w:t xml:space="preserve">, [end page 96] </w:t>
      </w:r>
      <w:r w:rsidRPr="00E70197">
        <w:rPr>
          <w:rStyle w:val="StyleUnderline"/>
        </w:rPr>
        <w:t xml:space="preserve">scientists switched on a radiation detector and found that the </w:t>
      </w:r>
      <w:r w:rsidRPr="00EA0060">
        <w:rPr>
          <w:rStyle w:val="StyleUnderline"/>
          <w:highlight w:val="cyan"/>
        </w:rPr>
        <w:t>radiation environment in deep space</w:t>
      </w:r>
      <w:r w:rsidRPr="00E70197">
        <w:rPr>
          <w:rStyle w:val="StyleUnderline"/>
        </w:rPr>
        <w:t xml:space="preserve"> is far </w:t>
      </w:r>
      <w:r w:rsidRPr="00EA0060">
        <w:rPr>
          <w:rStyle w:val="StyleUnderline"/>
          <w:highlight w:val="cyan"/>
        </w:rPr>
        <w:t>more intense than</w:t>
      </w:r>
      <w:r w:rsidRPr="00E70197">
        <w:rPr>
          <w:rStyle w:val="StyleUnderline"/>
        </w:rPr>
        <w:t xml:space="preserve"> it is on </w:t>
      </w:r>
      <w:r w:rsidRPr="00EA0060">
        <w:rPr>
          <w:rStyle w:val="StyleUnderline"/>
          <w:highlight w:val="cyan"/>
        </w:rPr>
        <w:t>Earth</w:t>
      </w:r>
      <w:r w:rsidRPr="00BF199C">
        <w:rPr>
          <w:sz w:val="12"/>
        </w:rPr>
        <w:t xml:space="preserve">. </w:t>
      </w:r>
      <w:r w:rsidRPr="00E70197">
        <w:rPr>
          <w:rStyle w:val="StyleUnderline"/>
        </w:rPr>
        <w:t xml:space="preserve">An astronaut on a 2-year trip to Mars would get </w:t>
      </w:r>
      <w:r w:rsidRPr="00EA0060">
        <w:rPr>
          <w:rStyle w:val="Emphasis"/>
          <w:highlight w:val="cyan"/>
        </w:rPr>
        <w:t>200 times more radiation</w:t>
      </w:r>
      <w:r w:rsidRPr="00E70197">
        <w:rPr>
          <w:rStyle w:val="Emphasis"/>
        </w:rPr>
        <w:t xml:space="preserve"> dose</w:t>
      </w:r>
      <w:r w:rsidRPr="00E70197">
        <w:rPr>
          <w:rStyle w:val="StyleUnderline"/>
        </w:rPr>
        <w:t xml:space="preserve"> than an Earth dweller over that same period</w:t>
      </w:r>
      <w:r w:rsidRPr="00BF199C">
        <w:rPr>
          <w:sz w:val="12"/>
        </w:rPr>
        <w:t xml:space="preserve"> (Fig. 5.2). However, to put it in perspective, </w:t>
      </w:r>
      <w:r w:rsidRPr="00E70197">
        <w:rPr>
          <w:rStyle w:val="StyleUnderline"/>
        </w:rPr>
        <w:t>the adventure</w:t>
      </w:r>
      <w:r w:rsidRPr="00BF199C">
        <w:rPr>
          <w:sz w:val="12"/>
        </w:rPr>
        <w:t xml:space="preserve"> only </w:t>
      </w:r>
      <w:r w:rsidRPr="00E70197">
        <w:rPr>
          <w:rStyle w:val="StyleUnderline"/>
        </w:rPr>
        <w:t>increases the lifetime risk of cancer from 21 to 24%.</w:t>
      </w:r>
      <w:r w:rsidRPr="00BF199C">
        <w:rPr>
          <w:sz w:val="12"/>
        </w:rPr>
        <w:t xml:space="preserve"> </w:t>
      </w:r>
      <w:r w:rsidRPr="00E70197">
        <w:rPr>
          <w:rStyle w:val="StyleUnderline"/>
        </w:rPr>
        <w:t>The risk of</w:t>
      </w:r>
      <w:r w:rsidRPr="00BF199C">
        <w:rPr>
          <w:sz w:val="12"/>
        </w:rPr>
        <w:t xml:space="preserve"> some sort of </w:t>
      </w:r>
      <w:r w:rsidRPr="00E70197">
        <w:rPr>
          <w:rStyle w:val="StyleUnderline"/>
        </w:rPr>
        <w:t>spacecraft malfunction is likely to be much higher</w:t>
      </w:r>
      <w:r w:rsidRPr="00BF199C">
        <w:rPr>
          <w:sz w:val="12"/>
        </w:rPr>
        <w:t xml:space="preserve">. Another risk is </w:t>
      </w:r>
      <w:r w:rsidRPr="00E70197">
        <w:rPr>
          <w:rStyle w:val="StyleUnderline"/>
        </w:rPr>
        <w:t>weightlessness</w:t>
      </w:r>
      <w:r w:rsidRPr="00BF199C">
        <w:rPr>
          <w:sz w:val="12"/>
        </w:rPr>
        <w:t xml:space="preserve">. Substantial physiological changes result from a microgravity environment. Russian cosmonaut Valeri </w:t>
      </w:r>
      <w:r w:rsidRPr="00E70197">
        <w:rPr>
          <w:rStyle w:val="StyleUnderline"/>
        </w:rPr>
        <w:t>Polyakov spent 438 days on board Mir, making a dizzying 7000 orbits of the Earth,</w:t>
      </w:r>
      <w:r w:rsidRPr="00BF199C">
        <w:rPr>
          <w:sz w:val="12"/>
        </w:rPr>
        <w:t xml:space="preserve"> </w:t>
      </w:r>
      <w:r w:rsidRPr="00E70197">
        <w:rPr>
          <w:rStyle w:val="StyleUnderline"/>
        </w:rPr>
        <w:t>in part to see if humans could handle a trip to Mars</w:t>
      </w:r>
      <w:r w:rsidRPr="00BF199C">
        <w:rPr>
          <w:sz w:val="12"/>
        </w:rPr>
        <w:t xml:space="preserve">. The Russians reported that </w:t>
      </w:r>
      <w:r w:rsidRPr="00E70197">
        <w:rPr>
          <w:rStyle w:val="StyleUnderline"/>
        </w:rPr>
        <w:t>he suffered no long-term ill-effects from his 14 months in space</w:t>
      </w:r>
      <w:r w:rsidRPr="00BF199C">
        <w:rPr>
          <w:sz w:val="12"/>
        </w:rPr>
        <w:t xml:space="preserve">. </w:t>
      </w:r>
      <w:r w:rsidRPr="00E70197">
        <w:rPr>
          <w:rStyle w:val="StyleUnderline"/>
        </w:rPr>
        <w:t xml:space="preserve">There is extensive literature on the </w:t>
      </w:r>
      <w:r w:rsidRPr="00EA0060">
        <w:rPr>
          <w:rStyle w:val="StyleUnderline"/>
          <w:highlight w:val="cyan"/>
        </w:rPr>
        <w:t>adverse effects of microgravity on humans</w:t>
      </w:r>
      <w:r w:rsidRPr="00BF199C">
        <w:rPr>
          <w:sz w:val="12"/>
        </w:rPr>
        <w:t xml:space="preserve">, </w:t>
      </w:r>
      <w:r w:rsidRPr="00E70197">
        <w:rPr>
          <w:rStyle w:val="StyleUnderline"/>
        </w:rPr>
        <w:t>including bone loss</w:t>
      </w:r>
      <w:r w:rsidRPr="00BF199C">
        <w:rPr>
          <w:sz w:val="12"/>
        </w:rPr>
        <w:t xml:space="preserve">, </w:t>
      </w:r>
      <w:r w:rsidRPr="00E70197">
        <w:rPr>
          <w:rStyle w:val="StyleUnderline"/>
        </w:rPr>
        <w:t>muscle atrophy</w:t>
      </w:r>
      <w:r w:rsidRPr="00BF199C">
        <w:rPr>
          <w:sz w:val="12"/>
        </w:rPr>
        <w:t xml:space="preserve">, </w:t>
      </w:r>
      <w:r w:rsidRPr="00E70197">
        <w:rPr>
          <w:rStyle w:val="StyleUnderline"/>
        </w:rPr>
        <w:t>cardiovascular dysfunction</w:t>
      </w:r>
      <w:r w:rsidRPr="00BF199C">
        <w:rPr>
          <w:sz w:val="12"/>
        </w:rPr>
        <w:t xml:space="preserve">, </w:t>
      </w:r>
      <w:r w:rsidRPr="00E70197">
        <w:rPr>
          <w:rStyle w:val="StyleUnderline"/>
        </w:rPr>
        <w:t xml:space="preserve">and </w:t>
      </w:r>
      <w:r w:rsidRPr="00EA0060">
        <w:rPr>
          <w:rStyle w:val="StyleUnderline"/>
          <w:highlight w:val="cyan"/>
        </w:rPr>
        <w:t>reduced functioning of</w:t>
      </w:r>
      <w:r w:rsidRPr="00E70197">
        <w:rPr>
          <w:rStyle w:val="StyleUnderline"/>
        </w:rPr>
        <w:t xml:space="preserve"> the </w:t>
      </w:r>
      <w:r w:rsidRPr="00EA0060">
        <w:rPr>
          <w:rStyle w:val="StyleUnderline"/>
          <w:highlight w:val="cyan"/>
        </w:rPr>
        <w:t>immune system</w:t>
      </w:r>
      <w:r w:rsidRPr="00BF199C">
        <w:rPr>
          <w:sz w:val="12"/>
        </w:rPr>
        <w:t xml:space="preserve"> (White and Averner 2001). </w:t>
      </w:r>
      <w:r w:rsidRPr="00E70197">
        <w:rPr>
          <w:rStyle w:val="StyleUnderline"/>
        </w:rPr>
        <w:t>Some</w:t>
      </w:r>
      <w:r w:rsidRPr="00BF199C">
        <w:rPr>
          <w:sz w:val="12"/>
        </w:rPr>
        <w:t xml:space="preserve"> of these effects, like bone loss, </w:t>
      </w:r>
      <w:r w:rsidRPr="00E70197">
        <w:rPr>
          <w:rStyle w:val="StyleUnderline"/>
        </w:rPr>
        <w:t>can be mitigated but not completely compensated for, by exercise and diet</w:t>
      </w:r>
      <w:r w:rsidRPr="00BF199C">
        <w:rPr>
          <w:sz w:val="12"/>
        </w:rPr>
        <w:t xml:space="preserve"> (Grimm et al. 2016). [end page 97] Robert Zubrin notes that the used upper stage of a Mars launch vehicle could be employed as a counterweight. With a mile-long tether and a spin rate of 2 rpm, Earth gravity would be simulated. With a spin rate of 1 rpm, it would be Mars gravity and the astronauts could get acclimatized to the new situation before landing. </w:t>
      </w:r>
      <w:r w:rsidRPr="00E70197">
        <w:rPr>
          <w:rStyle w:val="StyleUnderline"/>
        </w:rPr>
        <w:t>Materials exist with the requisite tensile strength to construct such a tether, but it would add cost to a mission so it is not clear if such technology is warranted by the health risks</w:t>
      </w:r>
      <w:r w:rsidRPr="00BF199C">
        <w:rPr>
          <w:sz w:val="12"/>
        </w:rPr>
        <w:t xml:space="preserve">. </w:t>
      </w:r>
      <w:r w:rsidRPr="00E70197">
        <w:rPr>
          <w:rStyle w:val="StyleUnderline"/>
        </w:rPr>
        <w:t xml:space="preserve">A third risk is </w:t>
      </w:r>
      <w:r w:rsidRPr="00EA0060">
        <w:rPr>
          <w:rStyle w:val="StyleUnderline"/>
          <w:highlight w:val="cyan"/>
        </w:rPr>
        <w:t>being cooped up</w:t>
      </w:r>
      <w:r w:rsidRPr="00E70197">
        <w:rPr>
          <w:rStyle w:val="StyleUnderline"/>
        </w:rPr>
        <w:t>.</w:t>
      </w:r>
      <w:r w:rsidRPr="00BF199C">
        <w:rPr>
          <w:sz w:val="12"/>
        </w:rPr>
        <w:t xml:space="preserve"> A </w:t>
      </w:r>
      <w:r w:rsidRPr="00E70197">
        <w:rPr>
          <w:rStyle w:val="StyleUnderline"/>
        </w:rPr>
        <w:t xml:space="preserve">Mars </w:t>
      </w:r>
      <w:r w:rsidRPr="00EA0060">
        <w:rPr>
          <w:rStyle w:val="StyleUnderline"/>
          <w:highlight w:val="cyan"/>
        </w:rPr>
        <w:t>traveler would</w:t>
      </w:r>
      <w:r w:rsidRPr="00E70197">
        <w:rPr>
          <w:rStyle w:val="StyleUnderline"/>
        </w:rPr>
        <w:t xml:space="preserve"> have to </w:t>
      </w:r>
      <w:r w:rsidRPr="00EA0060">
        <w:rPr>
          <w:rStyle w:val="StyleUnderline"/>
          <w:highlight w:val="cyan"/>
        </w:rPr>
        <w:t>spend a year and a half in a cabin</w:t>
      </w:r>
      <w:r w:rsidRPr="00E70197">
        <w:rPr>
          <w:rStyle w:val="StyleUnderline"/>
        </w:rPr>
        <w:t xml:space="preserve"> </w:t>
      </w:r>
    </w:p>
    <w:p w14:paraId="78D58E78" w14:textId="77777777" w:rsidR="004F6B42" w:rsidRPr="004F6B42" w:rsidRDefault="004F6B42" w:rsidP="004F6B42"/>
    <w:sectPr w:rsidR="004F6B42" w:rsidRPr="004F6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帽ƐM"/>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charset w:val="B1"/>
    <w:family w:val="swiss"/>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charset w:val="00"/>
    <w:family w:val="roman"/>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altName w:val="﷽﷽﷽﷽﷽﷽﷽﷽lle"/>
    <w:charset w:val="00"/>
    <w:family w:val="roman"/>
    <w:pitch w:val="variable"/>
    <w:sig w:usb0="80000067" w:usb1="02000000" w:usb2="00000000" w:usb3="00000000" w:csb0="0000019F"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default"/>
  </w:font>
  <w:font w:name="Droid Sans Fallback">
    <w:altName w:val="MS Mincho"/>
    <w:charset w:val="00"/>
    <w:family w:val="roman"/>
    <w:pitch w:val="default"/>
  </w:font>
  <w:font w:name="FreeSans">
    <w:altName w:val="Cambria"/>
    <w:charset w:val="00"/>
    <w:family w:val="roman"/>
    <w:pitch w:val="default"/>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Gill Sans">
    <w:altName w:val="﷽﷽﷽﷽﷽﷽﷽﷽s"/>
    <w:charset w:val="B1"/>
    <w:family w:val="swiss"/>
    <w:pitch w:val="variable"/>
    <w:sig w:usb0="80000A67" w:usb1="00000000" w:usb2="00000000" w:usb3="00000000" w:csb0="000001F7" w:csb1="00000000"/>
  </w:font>
  <w:font w:name="Futura">
    <w:altName w:val="﷽﷽﷽﷽﷽﷽﷽"/>
    <w:charset w:val="00"/>
    <w:family w:val="swiss"/>
    <w:pitch w:val="variable"/>
    <w:sig w:usb0="A00002AF" w:usb1="5000214A"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773A82"/>
    <w:multiLevelType w:val="hybridMultilevel"/>
    <w:tmpl w:val="6C743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9"/>
  </w:num>
  <w:num w:numId="13">
    <w:abstractNumId w:val="0"/>
  </w:num>
  <w:num w:numId="14">
    <w:abstractNumId w:val="18"/>
  </w:num>
  <w:num w:numId="15">
    <w:abstractNumId w:val="14"/>
  </w:num>
  <w:num w:numId="16">
    <w:abstractNumId w:val="13"/>
  </w:num>
  <w:num w:numId="17">
    <w:abstractNumId w:val="22"/>
  </w:num>
  <w:num w:numId="18">
    <w:abstractNumId w:val="20"/>
  </w:num>
  <w:num w:numId="19">
    <w:abstractNumId w:val="17"/>
  </w:num>
  <w:num w:numId="20">
    <w:abstractNumId w:val="21"/>
  </w:num>
  <w:num w:numId="21">
    <w:abstractNumId w:val="15"/>
  </w:num>
  <w:num w:numId="22">
    <w:abstractNumId w:val="12"/>
  </w:num>
  <w:num w:numId="23">
    <w:abstractNumId w:val="24"/>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A3241C"/>
    <w:rsid w:val="000139A3"/>
    <w:rsid w:val="000172F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946"/>
    <w:rsid w:val="002F515F"/>
    <w:rsid w:val="00315690"/>
    <w:rsid w:val="00316B75"/>
    <w:rsid w:val="00325646"/>
    <w:rsid w:val="003460F2"/>
    <w:rsid w:val="0038158C"/>
    <w:rsid w:val="003902BA"/>
    <w:rsid w:val="003A09E2"/>
    <w:rsid w:val="00407037"/>
    <w:rsid w:val="004605D6"/>
    <w:rsid w:val="004C60E8"/>
    <w:rsid w:val="004E3579"/>
    <w:rsid w:val="004E728B"/>
    <w:rsid w:val="004F39E0"/>
    <w:rsid w:val="004F6B42"/>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E1922"/>
    <w:rsid w:val="009F7ED2"/>
    <w:rsid w:val="00A3241C"/>
    <w:rsid w:val="00A93661"/>
    <w:rsid w:val="00A95652"/>
    <w:rsid w:val="00AC0AB8"/>
    <w:rsid w:val="00B33C6D"/>
    <w:rsid w:val="00B41887"/>
    <w:rsid w:val="00B4508F"/>
    <w:rsid w:val="00B55AD5"/>
    <w:rsid w:val="00B7254F"/>
    <w:rsid w:val="00B8057C"/>
    <w:rsid w:val="00BB5F48"/>
    <w:rsid w:val="00BD6238"/>
    <w:rsid w:val="00BF593B"/>
    <w:rsid w:val="00BF773A"/>
    <w:rsid w:val="00BF7E81"/>
    <w:rsid w:val="00C06617"/>
    <w:rsid w:val="00C13773"/>
    <w:rsid w:val="00C17CC8"/>
    <w:rsid w:val="00C83417"/>
    <w:rsid w:val="00C9604F"/>
    <w:rsid w:val="00CA19AA"/>
    <w:rsid w:val="00CC5298"/>
    <w:rsid w:val="00CD736E"/>
    <w:rsid w:val="00CD798D"/>
    <w:rsid w:val="00CE161E"/>
    <w:rsid w:val="00CF59A8"/>
    <w:rsid w:val="00D02534"/>
    <w:rsid w:val="00D14964"/>
    <w:rsid w:val="00D325A9"/>
    <w:rsid w:val="00D36A8A"/>
    <w:rsid w:val="00D61409"/>
    <w:rsid w:val="00D66410"/>
    <w:rsid w:val="00D6691E"/>
    <w:rsid w:val="00D71170"/>
    <w:rsid w:val="00DA1C92"/>
    <w:rsid w:val="00DA25D4"/>
    <w:rsid w:val="00DA6538"/>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FA72"/>
  <w15:chartTrackingRefBased/>
  <w15:docId w15:val="{1D108AE0-7797-4B31-A6F2-E30D1F82C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6410"/>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D664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664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664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66410"/>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A3241C"/>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A3241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3241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3241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3241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664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410"/>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D66410"/>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D66410"/>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6641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6641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6641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641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66410"/>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66410"/>
    <w:rPr>
      <w:color w:val="auto"/>
      <w:u w:val="none"/>
    </w:rPr>
  </w:style>
  <w:style w:type="character" w:styleId="FollowedHyperlink">
    <w:name w:val="FollowedHyperlink"/>
    <w:basedOn w:val="DefaultParagraphFont"/>
    <w:uiPriority w:val="99"/>
    <w:unhideWhenUsed/>
    <w:rsid w:val="00D66410"/>
    <w:rPr>
      <w:color w:val="auto"/>
      <w:u w:val="none"/>
    </w:rPr>
  </w:style>
  <w:style w:type="paragraph" w:customStyle="1" w:styleId="Emphasis1">
    <w:name w:val="Emphasis1"/>
    <w:basedOn w:val="Normal"/>
    <w:link w:val="Emphasis"/>
    <w:autoRedefine/>
    <w:uiPriority w:val="7"/>
    <w:qFormat/>
    <w:rsid w:val="00A3241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3241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A3241C"/>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A3241C"/>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A3241C"/>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A3241C"/>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A3241C"/>
    <w:rPr>
      <w:rFonts w:ascii="Cambria" w:eastAsia="Times New Roman" w:hAnsi="Cambria" w:cs="Calibri"/>
      <w:i/>
      <w:iCs/>
      <w:sz w:val="18"/>
      <w:szCs w:val="18"/>
      <w:lang w:bidi="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A3241C"/>
    <w:pPr>
      <w:spacing w:after="0" w:line="240" w:lineRule="auto"/>
    </w:pPr>
    <w:rPr>
      <w:rFonts w:eastAsiaTheme="minorEastAsia"/>
      <w:szCs w:val="24"/>
      <w:u w:val="single"/>
    </w:rPr>
  </w:style>
  <w:style w:type="paragraph" w:styleId="ListParagraph">
    <w:name w:val="List Paragraph"/>
    <w:aliases w:val="6 font"/>
    <w:basedOn w:val="Normal"/>
    <w:uiPriority w:val="99"/>
    <w:unhideWhenUsed/>
    <w:qFormat/>
    <w:rsid w:val="00A3241C"/>
    <w:pPr>
      <w:ind w:left="720"/>
      <w:contextualSpacing/>
    </w:pPr>
  </w:style>
  <w:style w:type="character" w:customStyle="1" w:styleId="TitleChar">
    <w:name w:val="Title Char"/>
    <w:aliases w:val="title Char,UNDERLINE Char,Cites and Cards Char,Bold Underlined Char,Read This Char,Block Heading Char,Non Read Text Char,Debate Normal Char,Warrants Char"/>
    <w:basedOn w:val="DefaultParagraphFont"/>
    <w:link w:val="Title"/>
    <w:uiPriority w:val="6"/>
    <w:qFormat/>
    <w:rsid w:val="00A3241C"/>
    <w:rPr>
      <w:u w:val="single"/>
    </w:rPr>
  </w:style>
  <w:style w:type="paragraph" w:styleId="Title">
    <w:name w:val="Title"/>
    <w:aliases w:val="title,UNDERLINE,Cites and Cards,Bold Underlined,Read This,Block Heading,Non Read Text,Debate Normal,Warrants"/>
    <w:basedOn w:val="Normal"/>
    <w:next w:val="Normal"/>
    <w:link w:val="TitleChar"/>
    <w:uiPriority w:val="6"/>
    <w:qFormat/>
    <w:rsid w:val="00A3241C"/>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rsid w:val="00A3241C"/>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A3241C"/>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DocumentMap">
    <w:name w:val="Document Map"/>
    <w:basedOn w:val="Normal"/>
    <w:link w:val="DocumentMapChar"/>
    <w:uiPriority w:val="99"/>
    <w:unhideWhenUsed/>
    <w:rsid w:val="00A324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3241C"/>
    <w:rPr>
      <w:rFonts w:ascii="Lucida Grande" w:hAnsi="Lucida Grande" w:cs="Lucida Grande"/>
      <w:sz w:val="24"/>
    </w:rPr>
  </w:style>
  <w:style w:type="character" w:styleId="UnresolvedMention">
    <w:name w:val="Unresolved Mention"/>
    <w:basedOn w:val="DefaultParagraphFont"/>
    <w:uiPriority w:val="99"/>
    <w:unhideWhenUsed/>
    <w:rsid w:val="00A3241C"/>
    <w:rPr>
      <w:color w:val="605E5C"/>
      <w:shd w:val="clear" w:color="auto" w:fill="E1DFDD"/>
    </w:rPr>
  </w:style>
  <w:style w:type="paragraph" w:styleId="BalloonText">
    <w:name w:val="Balloon Text"/>
    <w:basedOn w:val="Normal"/>
    <w:link w:val="BalloonTextChar"/>
    <w:uiPriority w:val="99"/>
    <w:unhideWhenUsed/>
    <w:qFormat/>
    <w:rsid w:val="00A3241C"/>
    <w:rPr>
      <w:rFonts w:ascii="Tahoma" w:hAnsi="Tahoma" w:cs="Tahoma"/>
      <w:sz w:val="16"/>
      <w:szCs w:val="16"/>
    </w:rPr>
  </w:style>
  <w:style w:type="character" w:customStyle="1" w:styleId="BalloonTextChar">
    <w:name w:val="Balloon Text Char"/>
    <w:basedOn w:val="DefaultParagraphFont"/>
    <w:link w:val="BalloonText"/>
    <w:uiPriority w:val="99"/>
    <w:qFormat/>
    <w:rsid w:val="00A3241C"/>
    <w:rPr>
      <w:rFonts w:ascii="Tahoma" w:hAnsi="Tahoma" w:cs="Tahoma"/>
      <w:sz w:val="16"/>
      <w:szCs w:val="16"/>
    </w:rPr>
  </w:style>
  <w:style w:type="paragraph" w:customStyle="1" w:styleId="UnderlinePara">
    <w:name w:val="Underline Para"/>
    <w:basedOn w:val="Normal"/>
    <w:autoRedefine/>
    <w:uiPriority w:val="6"/>
    <w:qFormat/>
    <w:rsid w:val="00A3241C"/>
    <w:pPr>
      <w:widowControl w:val="0"/>
      <w:suppressAutoHyphens/>
      <w:spacing w:after="200" w:line="256" w:lineRule="auto"/>
      <w:contextualSpacing/>
    </w:pPr>
    <w:rPr>
      <w:u w:val="single"/>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A3241C"/>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A3241C"/>
    <w:rPr>
      <w:rFonts w:ascii="Calibri" w:hAnsi="Calibri" w:cs="Calibri"/>
    </w:rPr>
  </w:style>
  <w:style w:type="paragraph" w:styleId="Footer">
    <w:name w:val="footer"/>
    <w:basedOn w:val="Normal"/>
    <w:link w:val="FooterChar"/>
    <w:uiPriority w:val="99"/>
    <w:unhideWhenUsed/>
    <w:rsid w:val="00A3241C"/>
    <w:pPr>
      <w:tabs>
        <w:tab w:val="center" w:pos="4680"/>
        <w:tab w:val="right" w:pos="9360"/>
      </w:tabs>
    </w:pPr>
  </w:style>
  <w:style w:type="character" w:customStyle="1" w:styleId="FooterChar">
    <w:name w:val="Footer Char"/>
    <w:basedOn w:val="DefaultParagraphFont"/>
    <w:link w:val="Footer"/>
    <w:uiPriority w:val="99"/>
    <w:rsid w:val="00A3241C"/>
    <w:rPr>
      <w:rFonts w:ascii="Calibri" w:hAnsi="Calibri" w:cs="Calibri"/>
    </w:rPr>
  </w:style>
  <w:style w:type="character" w:styleId="PageNumber">
    <w:name w:val="page number"/>
    <w:aliases w:val="card ununderlined"/>
    <w:basedOn w:val="DefaultParagraphFont"/>
    <w:uiPriority w:val="99"/>
    <w:unhideWhenUsed/>
    <w:rsid w:val="00A3241C"/>
  </w:style>
  <w:style w:type="character" w:customStyle="1" w:styleId="underline">
    <w:name w:val="underline"/>
    <w:qFormat/>
    <w:rsid w:val="00A3241C"/>
    <w:rPr>
      <w:u w:val="single"/>
    </w:rPr>
  </w:style>
  <w:style w:type="character" w:customStyle="1" w:styleId="m4841727538114946087gmail-styleunderline">
    <w:name w:val="m_4841727538114946087gmail-styleunderline"/>
    <w:basedOn w:val="DefaultParagraphFont"/>
    <w:rsid w:val="00A3241C"/>
  </w:style>
  <w:style w:type="paragraph" w:customStyle="1" w:styleId="Analytic">
    <w:name w:val="Analytic"/>
    <w:basedOn w:val="Normal"/>
    <w:link w:val="AnalyticChar"/>
    <w:autoRedefine/>
    <w:uiPriority w:val="4"/>
    <w:qFormat/>
    <w:rsid w:val="00A3241C"/>
    <w:rPr>
      <w:b/>
      <w:sz w:val="24"/>
    </w:rPr>
  </w:style>
  <w:style w:type="paragraph" w:customStyle="1" w:styleId="BreakTag">
    <w:name w:val="Break Tag"/>
    <w:basedOn w:val="Normal"/>
    <w:autoRedefine/>
    <w:uiPriority w:val="4"/>
    <w:qFormat/>
    <w:rsid w:val="00A3241C"/>
    <w:pPr>
      <w:spacing w:before="240"/>
    </w:pPr>
    <w:rPr>
      <w:b/>
      <w:sz w:val="26"/>
    </w:rPr>
  </w:style>
  <w:style w:type="paragraph" w:customStyle="1" w:styleId="BreakBlock">
    <w:name w:val="Break Block"/>
    <w:basedOn w:val="Normal"/>
    <w:link w:val="BreakBlockChar"/>
    <w:autoRedefine/>
    <w:qFormat/>
    <w:rsid w:val="00A3241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3241C"/>
    <w:rPr>
      <w:rFonts w:ascii="Arial Bold" w:hAnsi="Arial Bold" w:cs="Calibri"/>
      <w:b/>
      <w:caps/>
      <w:sz w:val="32"/>
      <w:u w:val="single"/>
    </w:rPr>
  </w:style>
  <w:style w:type="character" w:customStyle="1" w:styleId="Mention1">
    <w:name w:val="Mention1"/>
    <w:basedOn w:val="DefaultParagraphFont"/>
    <w:uiPriority w:val="99"/>
    <w:semiHidden/>
    <w:unhideWhenUsed/>
    <w:rsid w:val="00A3241C"/>
    <w:rPr>
      <w:color w:val="2B579A"/>
      <w:shd w:val="clear" w:color="auto" w:fill="E6E6E6"/>
    </w:rPr>
  </w:style>
  <w:style w:type="character" w:customStyle="1" w:styleId="UnresolvedMention1">
    <w:name w:val="Unresolved Mention1"/>
    <w:basedOn w:val="DefaultParagraphFont"/>
    <w:uiPriority w:val="99"/>
    <w:unhideWhenUsed/>
    <w:rsid w:val="00A3241C"/>
    <w:rPr>
      <w:color w:val="808080"/>
      <w:shd w:val="clear" w:color="auto" w:fill="E6E6E6"/>
    </w:rPr>
  </w:style>
  <w:style w:type="paragraph" w:customStyle="1" w:styleId="evidencetext">
    <w:name w:val="evidence text"/>
    <w:basedOn w:val="Normal"/>
    <w:link w:val="evidencetextChar1"/>
    <w:qFormat/>
    <w:rsid w:val="00A3241C"/>
    <w:pPr>
      <w:ind w:left="432" w:right="432"/>
    </w:pPr>
    <w:rPr>
      <w:color w:val="000000"/>
      <w:lang w:val="x-none" w:eastAsia="x-none"/>
    </w:rPr>
  </w:style>
  <w:style w:type="character" w:customStyle="1" w:styleId="evidencetextChar1">
    <w:name w:val="evidence text Char1"/>
    <w:link w:val="evidencetext"/>
    <w:rsid w:val="00A3241C"/>
    <w:rPr>
      <w:rFonts w:ascii="Calibri" w:hAnsi="Calibri" w:cs="Calibri"/>
      <w:color w:val="000000"/>
      <w:lang w:val="x-none" w:eastAsia="x-none"/>
    </w:rPr>
  </w:style>
  <w:style w:type="character" w:customStyle="1" w:styleId="Author-Date">
    <w:name w:val="Author-Date"/>
    <w:qFormat/>
    <w:rsid w:val="00A3241C"/>
    <w:rPr>
      <w:b/>
      <w:sz w:val="24"/>
    </w:rPr>
  </w:style>
  <w:style w:type="paragraph" w:customStyle="1" w:styleId="Nothing">
    <w:name w:val="Nothing"/>
    <w:link w:val="NothingChar"/>
    <w:qFormat/>
    <w:rsid w:val="00A3241C"/>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A3241C"/>
    <w:rPr>
      <w:rFonts w:eastAsia="Times New Roman"/>
      <w:u w:val="single"/>
    </w:rPr>
  </w:style>
  <w:style w:type="character" w:customStyle="1" w:styleId="Style4Char">
    <w:name w:val="Style4 Char"/>
    <w:link w:val="Style4"/>
    <w:qFormat/>
    <w:rsid w:val="00A3241C"/>
    <w:rPr>
      <w:rFonts w:ascii="Calibri" w:eastAsia="Times New Roman" w:hAnsi="Calibri" w:cs="Calibri"/>
      <w:u w:val="single"/>
    </w:rPr>
  </w:style>
  <w:style w:type="character" w:customStyle="1" w:styleId="cardChar">
    <w:name w:val="card Char"/>
    <w:aliases w:val="Bold Cite Char Char,Speed Cite Char"/>
    <w:basedOn w:val="DefaultParagraphFont"/>
    <w:qFormat/>
    <w:rsid w:val="00A3241C"/>
    <w:rPr>
      <w:rFonts w:ascii="Calibri" w:hAnsi="Calibri"/>
      <w:sz w:val="22"/>
      <w:u w:val="single"/>
    </w:rPr>
  </w:style>
  <w:style w:type="character" w:customStyle="1" w:styleId="term">
    <w:name w:val="term"/>
    <w:basedOn w:val="DefaultParagraphFont"/>
    <w:rsid w:val="00A3241C"/>
  </w:style>
  <w:style w:type="character" w:customStyle="1" w:styleId="Style1Char">
    <w:name w:val="Style1 Char"/>
    <w:qFormat/>
    <w:rsid w:val="00A3241C"/>
    <w:rPr>
      <w:rFonts w:ascii="Times New Roman" w:eastAsia="SimSun" w:hAnsi="Times New Roman" w:cs="Times New Roman"/>
      <w:sz w:val="20"/>
      <w:szCs w:val="24"/>
      <w:u w:val="single"/>
      <w:lang w:eastAsia="zh-CN"/>
    </w:rPr>
  </w:style>
  <w:style w:type="character" w:customStyle="1" w:styleId="Styleunderline11pt">
    <w:name w:val="Style underline + 11 pt"/>
    <w:rsid w:val="00A3241C"/>
    <w:rPr>
      <w:rFonts w:ascii="Times New Roman" w:hAnsi="Times New Roman"/>
      <w:sz w:val="20"/>
      <w:u w:val="single"/>
    </w:rPr>
  </w:style>
  <w:style w:type="paragraph" w:customStyle="1" w:styleId="Stylecard11pt">
    <w:name w:val="Style card + 11 pt"/>
    <w:basedOn w:val="Normal"/>
    <w:link w:val="Stylecard11ptChar"/>
    <w:qFormat/>
    <w:rsid w:val="00A3241C"/>
    <w:pPr>
      <w:ind w:left="288" w:right="288"/>
    </w:pPr>
    <w:rPr>
      <w:rFonts w:ascii="Georgia" w:eastAsia="SimSun" w:hAnsi="Georgia"/>
      <w:lang w:eastAsia="zh-CN"/>
    </w:rPr>
  </w:style>
  <w:style w:type="character" w:customStyle="1" w:styleId="Stylecard11ptChar">
    <w:name w:val="Style card + 11 pt Char"/>
    <w:link w:val="Stylecard11pt"/>
    <w:rsid w:val="00A3241C"/>
    <w:rPr>
      <w:rFonts w:ascii="Georgia" w:eastAsia="SimSun" w:hAnsi="Georgia" w:cs="Calibri"/>
      <w:lang w:eastAsia="zh-CN"/>
    </w:rPr>
  </w:style>
  <w:style w:type="paragraph" w:customStyle="1" w:styleId="Minimize">
    <w:name w:val="Minimize"/>
    <w:basedOn w:val="Normal"/>
    <w:next w:val="Normal"/>
    <w:link w:val="MinimizeChar"/>
    <w:qFormat/>
    <w:rsid w:val="00A3241C"/>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A3241C"/>
    <w:rPr>
      <w:rFonts w:ascii="Georgia" w:hAnsi="Georgia" w:cs="Calibri"/>
      <w:color w:val="000000"/>
      <w:sz w:val="12"/>
      <w:szCs w:val="20"/>
    </w:rPr>
  </w:style>
  <w:style w:type="paragraph" w:customStyle="1" w:styleId="cardtext">
    <w:name w:val="card text"/>
    <w:basedOn w:val="Normal"/>
    <w:link w:val="cardtextChar"/>
    <w:qFormat/>
    <w:rsid w:val="00A3241C"/>
    <w:pPr>
      <w:ind w:left="288" w:right="288"/>
    </w:pPr>
  </w:style>
  <w:style w:type="character" w:customStyle="1" w:styleId="cardtextChar">
    <w:name w:val="card text Char"/>
    <w:basedOn w:val="DefaultParagraphFont"/>
    <w:link w:val="cardtext"/>
    <w:rsid w:val="00A3241C"/>
    <w:rPr>
      <w:rFonts w:ascii="Calibri" w:hAnsi="Calibri" w:cs="Calibri"/>
    </w:rPr>
  </w:style>
  <w:style w:type="character" w:customStyle="1" w:styleId="byline">
    <w:name w:val="byline"/>
    <w:basedOn w:val="DefaultParagraphFont"/>
    <w:rsid w:val="00A3241C"/>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A3241C"/>
    <w:rPr>
      <w:rFonts w:ascii="Arial" w:hAnsi="Arial"/>
      <w:b/>
      <w:sz w:val="24"/>
      <w:szCs w:val="22"/>
      <w:u w:val="single"/>
    </w:rPr>
  </w:style>
  <w:style w:type="paragraph" w:customStyle="1" w:styleId="StyleStyle411pt">
    <w:name w:val="Style Style4 + 11 pt"/>
    <w:basedOn w:val="Normal"/>
    <w:link w:val="StyleStyle411ptChar"/>
    <w:qFormat/>
    <w:rsid w:val="00A3241C"/>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3241C"/>
    <w:rPr>
      <w:rFonts w:ascii="Calibri" w:eastAsia="Times New Roman" w:hAnsi="Calibri" w:cs="Calibri"/>
      <w:u w:val="single"/>
    </w:rPr>
  </w:style>
  <w:style w:type="character" w:customStyle="1" w:styleId="Style11ptUnderline">
    <w:name w:val="Style 11 pt Underline"/>
    <w:qFormat/>
    <w:rsid w:val="00A3241C"/>
    <w:rPr>
      <w:sz w:val="20"/>
      <w:u w:val="single"/>
    </w:rPr>
  </w:style>
  <w:style w:type="character" w:customStyle="1" w:styleId="Style11ptBoldUnderline">
    <w:name w:val="Style 11 pt Bold Underline"/>
    <w:qFormat/>
    <w:rsid w:val="00A3241C"/>
    <w:rPr>
      <w:b/>
      <w:bCs/>
      <w:sz w:val="20"/>
      <w:u w:val="single"/>
    </w:rPr>
  </w:style>
  <w:style w:type="character" w:customStyle="1" w:styleId="Style11pt">
    <w:name w:val="Style 11 pt"/>
    <w:qFormat/>
    <w:rsid w:val="00A3241C"/>
    <w:rPr>
      <w:sz w:val="20"/>
    </w:rPr>
  </w:style>
  <w:style w:type="paragraph" w:customStyle="1" w:styleId="StyleStyle411ptBold">
    <w:name w:val="Style Style4 + 11 pt Bold"/>
    <w:basedOn w:val="Normal"/>
    <w:link w:val="StyleStyle411ptBoldChar"/>
    <w:qFormat/>
    <w:rsid w:val="00A3241C"/>
    <w:rPr>
      <w:rFonts w:eastAsia="Times New Roman"/>
      <w:b/>
      <w:bCs/>
      <w:u w:val="single"/>
    </w:rPr>
  </w:style>
  <w:style w:type="character" w:customStyle="1" w:styleId="StyleStyle411ptBoldChar">
    <w:name w:val="Style Style4 + 11 pt Bold Char"/>
    <w:basedOn w:val="DefaultParagraphFont"/>
    <w:link w:val="StyleStyle411ptBold"/>
    <w:rsid w:val="00A3241C"/>
    <w:rPr>
      <w:rFonts w:ascii="Calibri" w:eastAsia="Times New Roman" w:hAnsi="Calibri" w:cs="Calibri"/>
      <w:b/>
      <w:bCs/>
      <w:u w:val="single"/>
    </w:rPr>
  </w:style>
  <w:style w:type="paragraph" w:customStyle="1" w:styleId="BlockTitle">
    <w:name w:val="Block Title"/>
    <w:basedOn w:val="Normal"/>
    <w:next w:val="Normal"/>
    <w:link w:val="BlockTitleChar"/>
    <w:qFormat/>
    <w:rsid w:val="00A3241C"/>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A3241C"/>
    <w:rPr>
      <w:rFonts w:ascii="Calibri" w:eastAsia="Times New Roman" w:hAnsi="Calibri" w:cs="Calibri"/>
      <w:b/>
      <w:sz w:val="32"/>
      <w:szCs w:val="20"/>
      <w:u w:val="single"/>
    </w:rPr>
  </w:style>
  <w:style w:type="character" w:customStyle="1" w:styleId="Emphasis2">
    <w:name w:val="Emphasis2"/>
    <w:basedOn w:val="DefaultParagraphFont"/>
    <w:qFormat/>
    <w:rsid w:val="00A3241C"/>
    <w:rPr>
      <w:rFonts w:ascii="Franklin Gothic Heavy" w:hAnsi="Franklin Gothic Heavy"/>
      <w:iCs/>
      <w:u w:val="single"/>
    </w:rPr>
  </w:style>
  <w:style w:type="paragraph" w:customStyle="1" w:styleId="Cards">
    <w:name w:val="Cards"/>
    <w:basedOn w:val="Normal"/>
    <w:link w:val="CardsChar1"/>
    <w:qFormat/>
    <w:rsid w:val="00A3241C"/>
    <w:pPr>
      <w:autoSpaceDE w:val="0"/>
      <w:autoSpaceDN w:val="0"/>
      <w:adjustRightInd w:val="0"/>
      <w:ind w:left="432" w:right="432"/>
      <w:jc w:val="both"/>
    </w:pPr>
    <w:rPr>
      <w:rFonts w:eastAsia="Times New Roman" w:cs="Times New Roman"/>
      <w:sz w:val="20"/>
      <w:szCs w:val="20"/>
    </w:rPr>
  </w:style>
  <w:style w:type="character" w:customStyle="1" w:styleId="CardsChar">
    <w:name w:val="Cards Char"/>
    <w:qFormat/>
    <w:locked/>
    <w:rsid w:val="00A3241C"/>
    <w:rPr>
      <w:rFonts w:ascii="Times New Roman" w:eastAsia="Times New Roman" w:hAnsi="Times New Roman" w:cs="Times New Roman"/>
      <w:sz w:val="20"/>
      <w:szCs w:val="24"/>
    </w:rPr>
  </w:style>
  <w:style w:type="character" w:customStyle="1" w:styleId="pmterms1">
    <w:name w:val="pmterms1"/>
    <w:basedOn w:val="DefaultParagraphFont"/>
    <w:qFormat/>
    <w:rsid w:val="00A3241C"/>
  </w:style>
  <w:style w:type="character" w:customStyle="1" w:styleId="hilite1">
    <w:name w:val="hilite1"/>
    <w:basedOn w:val="DefaultParagraphFont"/>
    <w:rsid w:val="00A3241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3241C"/>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A3241C"/>
    <w:rPr>
      <w:rFonts w:ascii="Times New Roman" w:eastAsia="Malgun Gothic" w:hAnsi="Times New Roman" w:cs="Times New Roman"/>
      <w:sz w:val="21"/>
      <w:szCs w:val="24"/>
      <w:u w:val="single"/>
    </w:rPr>
  </w:style>
  <w:style w:type="paragraph" w:styleId="NoSpacing">
    <w:name w:val="No Spacing"/>
    <w:aliases w:val="ClearFormatting,Card Format,Clear,DDI Tag,Tag Title,No Spacing51,No Spacing6,No Spacing7,Very Small Text,No Spacing8,Dont u,No Spacing311"/>
    <w:link w:val="NoSpacingChar"/>
    <w:uiPriority w:val="99"/>
    <w:qFormat/>
    <w:rsid w:val="00A3241C"/>
    <w:pPr>
      <w:spacing w:after="0" w:line="240" w:lineRule="auto"/>
    </w:pPr>
    <w:rPr>
      <w:rFonts w:ascii="Times New Roman" w:eastAsia="Times New Roman" w:hAnsi="Times New Roman" w:cs="Times New Roman"/>
      <w:sz w:val="24"/>
      <w:szCs w:val="24"/>
    </w:rPr>
  </w:style>
  <w:style w:type="paragraph" w:customStyle="1" w:styleId="Normaltag">
    <w:name w:val="Normal tag"/>
    <w:basedOn w:val="Normal"/>
    <w:link w:val="NormaltagChar"/>
    <w:uiPriority w:val="99"/>
    <w:qFormat/>
    <w:rsid w:val="00A3241C"/>
    <w:rPr>
      <w:rFonts w:eastAsia="Times New Roman"/>
      <w:b/>
      <w:szCs w:val="20"/>
    </w:rPr>
  </w:style>
  <w:style w:type="character" w:customStyle="1" w:styleId="NormaltagChar">
    <w:name w:val="Normal tag Char"/>
    <w:basedOn w:val="DefaultParagraphFont"/>
    <w:link w:val="Normaltag"/>
    <w:uiPriority w:val="99"/>
    <w:locked/>
    <w:rsid w:val="00A3241C"/>
    <w:rPr>
      <w:rFonts w:ascii="Calibri" w:eastAsia="Times New Roman" w:hAnsi="Calibri" w:cs="Calibri"/>
      <w:b/>
      <w:szCs w:val="20"/>
    </w:rPr>
  </w:style>
  <w:style w:type="character" w:customStyle="1" w:styleId="DebateUnderline">
    <w:name w:val="Debate Underline"/>
    <w:qFormat/>
    <w:rsid w:val="00A3241C"/>
    <w:rPr>
      <w:rFonts w:ascii="Times New Roman" w:hAnsi="Times New Roman"/>
      <w:sz w:val="20"/>
      <w:szCs w:val="24"/>
      <w:u w:val="thick"/>
    </w:rPr>
  </w:style>
  <w:style w:type="character" w:customStyle="1" w:styleId="blue">
    <w:name w:val="blue"/>
    <w:basedOn w:val="DefaultParagraphFont"/>
    <w:qFormat/>
    <w:rsid w:val="00A3241C"/>
    <w:rPr>
      <w:rFonts w:cs="Times New Roman"/>
    </w:rPr>
  </w:style>
  <w:style w:type="paragraph" w:customStyle="1" w:styleId="cites">
    <w:name w:val="cites"/>
    <w:link w:val="Heading1Char3"/>
    <w:autoRedefine/>
    <w:qFormat/>
    <w:rsid w:val="00A3241C"/>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A3241C"/>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A3241C"/>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A3241C"/>
    <w:rPr>
      <w:rFonts w:ascii="Times New Roman" w:eastAsia="Malgun Gothic" w:hAnsi="Times New Roman" w:cs="Times New Roman"/>
      <w:sz w:val="12"/>
      <w:szCs w:val="24"/>
    </w:rPr>
  </w:style>
  <w:style w:type="character" w:customStyle="1" w:styleId="CitesChar2">
    <w:name w:val="Cites Char2"/>
    <w:rsid w:val="00A3241C"/>
    <w:rPr>
      <w:rFonts w:eastAsia="Times New Roman" w:cs="Times New Roman"/>
      <w:b/>
      <w:bCs/>
      <w:sz w:val="20"/>
      <w:szCs w:val="20"/>
    </w:rPr>
  </w:style>
  <w:style w:type="character" w:customStyle="1" w:styleId="Heading1Char1">
    <w:name w:val="Heading 1 Char1"/>
    <w:aliases w:val="Pocket Char1"/>
    <w:basedOn w:val="DefaultParagraphFont"/>
    <w:uiPriority w:val="1"/>
    <w:rsid w:val="00A3241C"/>
    <w:rPr>
      <w:rFonts w:ascii="Arial" w:hAnsi="Arial" w:cs="Arial"/>
      <w:b/>
      <w:bCs/>
      <w:kern w:val="32"/>
      <w:sz w:val="28"/>
      <w:szCs w:val="32"/>
      <w:lang w:bidi="en-US"/>
    </w:rPr>
  </w:style>
  <w:style w:type="paragraph" w:customStyle="1" w:styleId="BlockTitle2">
    <w:name w:val="Block Title2"/>
    <w:basedOn w:val="Normal"/>
    <w:next w:val="Normal"/>
    <w:qFormat/>
    <w:rsid w:val="00A3241C"/>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A3241C"/>
    <w:pPr>
      <w:spacing w:before="120" w:after="120"/>
    </w:pPr>
    <w:rPr>
      <w:rFonts w:eastAsia="Times New Roman"/>
      <w:b/>
      <w:u w:val="single"/>
      <w:lang w:bidi="en-US"/>
    </w:rPr>
  </w:style>
  <w:style w:type="paragraph" w:styleId="TOC9">
    <w:name w:val="toc 9"/>
    <w:basedOn w:val="Normal"/>
    <w:next w:val="Normal"/>
    <w:autoRedefine/>
    <w:rsid w:val="00A3241C"/>
    <w:pPr>
      <w:ind w:left="1600"/>
    </w:pPr>
    <w:rPr>
      <w:rFonts w:eastAsia="Times New Roman"/>
      <w:sz w:val="20"/>
      <w:lang w:bidi="en-US"/>
    </w:rPr>
  </w:style>
  <w:style w:type="paragraph" w:customStyle="1" w:styleId="TxBrp1">
    <w:name w:val="TxBr_p1"/>
    <w:basedOn w:val="Normal"/>
    <w:qFormat/>
    <w:rsid w:val="00A3241C"/>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3241C"/>
    <w:pPr>
      <w:spacing w:before="100" w:beforeAutospacing="1" w:after="100" w:afterAutospacing="1"/>
    </w:pPr>
    <w:rPr>
      <w:rFonts w:eastAsia="Times New Roman"/>
      <w:lang w:bidi="en-US"/>
    </w:rPr>
  </w:style>
  <w:style w:type="paragraph" w:customStyle="1" w:styleId="fullstory">
    <w:name w:val="fullstory"/>
    <w:basedOn w:val="Normal"/>
    <w:qFormat/>
    <w:rsid w:val="00A3241C"/>
    <w:pPr>
      <w:spacing w:before="100" w:beforeAutospacing="1" w:after="100" w:afterAutospacing="1"/>
    </w:pPr>
    <w:rPr>
      <w:rFonts w:eastAsia="Times New Roman"/>
      <w:lang w:bidi="en-US"/>
    </w:rPr>
  </w:style>
  <w:style w:type="character" w:customStyle="1" w:styleId="standardcontent">
    <w:name w:val="standardcontent"/>
    <w:basedOn w:val="DefaultParagraphFont"/>
    <w:rsid w:val="00A3241C"/>
  </w:style>
  <w:style w:type="paragraph" w:customStyle="1" w:styleId="hat">
    <w:name w:val="hat"/>
    <w:basedOn w:val="Normal"/>
    <w:next w:val="Normal"/>
    <w:link w:val="hatChar"/>
    <w:qFormat/>
    <w:rsid w:val="00A3241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3241C"/>
  </w:style>
  <w:style w:type="paragraph" w:customStyle="1" w:styleId="HotRouteChar">
    <w:name w:val="Hot Route! Char"/>
    <w:basedOn w:val="Normal"/>
    <w:qFormat/>
    <w:rsid w:val="00A3241C"/>
    <w:pPr>
      <w:ind w:left="144"/>
    </w:pPr>
    <w:rPr>
      <w:rFonts w:eastAsia="Times New Roman"/>
      <w:sz w:val="20"/>
      <w:lang w:bidi="en-US"/>
    </w:rPr>
  </w:style>
  <w:style w:type="character" w:styleId="Strong">
    <w:name w:val="Strong"/>
    <w:aliases w:val="8 pt font,Citation Char Char1 Char Char Char Char Char,Cut,Small 1,Read Char Char Char,Read Char Char1"/>
    <w:basedOn w:val="DefaultParagraphFont"/>
    <w:uiPriority w:val="22"/>
    <w:qFormat/>
    <w:rsid w:val="00A3241C"/>
    <w:rPr>
      <w:rFonts w:cs="Times New Roman"/>
      <w:b/>
      <w:bCs/>
    </w:rPr>
  </w:style>
  <w:style w:type="paragraph" w:customStyle="1" w:styleId="Default">
    <w:name w:val="Default"/>
    <w:qFormat/>
    <w:rsid w:val="00A3241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3241C"/>
    <w:rPr>
      <w:rFonts w:ascii="Cambria" w:hAnsi="Cambria" w:cs="Times New Roman"/>
      <w:b/>
      <w:bCs/>
      <w:sz w:val="26"/>
      <w:szCs w:val="26"/>
    </w:rPr>
  </w:style>
  <w:style w:type="character" w:customStyle="1" w:styleId="UnderliningChar">
    <w:name w:val="Underlining Char"/>
    <w:basedOn w:val="DefaultParagraphFont"/>
    <w:link w:val="Underlining"/>
    <w:rsid w:val="00A3241C"/>
    <w:rPr>
      <w:rFonts w:ascii="Arial Narrow" w:hAnsi="Arial Narrow" w:cs="Times New Roman"/>
      <w:u w:val="single"/>
    </w:rPr>
  </w:style>
  <w:style w:type="character" w:customStyle="1" w:styleId="CardCharChar1">
    <w:name w:val="Card Char Char1"/>
    <w:basedOn w:val="DefaultParagraphFont"/>
    <w:rsid w:val="00A3241C"/>
    <w:rPr>
      <w:rFonts w:cs="Times New Roman"/>
      <w:b/>
      <w:bCs/>
      <w:sz w:val="28"/>
      <w:szCs w:val="28"/>
    </w:rPr>
  </w:style>
  <w:style w:type="character" w:customStyle="1" w:styleId="CitesChar">
    <w:name w:val="Cites Char"/>
    <w:qFormat/>
    <w:locked/>
    <w:rsid w:val="00A3241C"/>
    <w:rPr>
      <w:rFonts w:ascii="Times New Roman" w:eastAsia="Calibri" w:hAnsi="Times New Roman" w:cs="Times New Roman"/>
      <w:sz w:val="24"/>
      <w:szCs w:val="24"/>
    </w:rPr>
  </w:style>
  <w:style w:type="character" w:customStyle="1" w:styleId="apple-converted-space">
    <w:name w:val="apple-converted-space"/>
    <w:basedOn w:val="DefaultParagraphFont"/>
    <w:qFormat/>
    <w:rsid w:val="00A3241C"/>
  </w:style>
  <w:style w:type="character" w:customStyle="1" w:styleId="hit">
    <w:name w:val="hit"/>
    <w:basedOn w:val="DefaultParagraphFont"/>
    <w:qFormat/>
    <w:rsid w:val="00A3241C"/>
    <w:rPr>
      <w:rFonts w:cs="Times New Roman"/>
    </w:rPr>
  </w:style>
  <w:style w:type="paragraph" w:customStyle="1" w:styleId="SmallFont">
    <w:name w:val="Small Font"/>
    <w:basedOn w:val="Normal"/>
    <w:link w:val="SmallFontChar"/>
    <w:qFormat/>
    <w:rsid w:val="00A3241C"/>
    <w:pPr>
      <w:spacing w:after="200"/>
      <w:jc w:val="both"/>
    </w:pPr>
    <w:rPr>
      <w:rFonts w:eastAsia="Calibri"/>
      <w:szCs w:val="18"/>
    </w:rPr>
  </w:style>
  <w:style w:type="character" w:customStyle="1" w:styleId="SmallFontChar">
    <w:name w:val="Small Font Char"/>
    <w:basedOn w:val="DefaultParagraphFont"/>
    <w:link w:val="SmallFont"/>
    <w:locked/>
    <w:rsid w:val="00A3241C"/>
    <w:rPr>
      <w:rFonts w:ascii="Calibri" w:eastAsia="Calibri" w:hAnsi="Calibri" w:cs="Calibri"/>
      <w:szCs w:val="18"/>
    </w:rPr>
  </w:style>
  <w:style w:type="character" w:customStyle="1" w:styleId="CircleChar1">
    <w:name w:val="Circle Char1"/>
    <w:basedOn w:val="DefaultParagraphFont"/>
    <w:rsid w:val="00A3241C"/>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A3241C"/>
    <w:pPr>
      <w:spacing w:after="120"/>
    </w:pPr>
  </w:style>
  <w:style w:type="character" w:customStyle="1" w:styleId="BodyTextChar">
    <w:name w:val="Body Text Char"/>
    <w:basedOn w:val="DefaultParagraphFont"/>
    <w:link w:val="BodyText"/>
    <w:uiPriority w:val="99"/>
    <w:qFormat/>
    <w:rsid w:val="00A3241C"/>
    <w:rPr>
      <w:rFonts w:ascii="Calibri" w:hAnsi="Calibri" w:cs="Calibri"/>
    </w:rPr>
  </w:style>
  <w:style w:type="character" w:customStyle="1" w:styleId="verdana">
    <w:name w:val="verdana"/>
    <w:basedOn w:val="DefaultParagraphFont"/>
    <w:qFormat/>
    <w:rsid w:val="00A3241C"/>
  </w:style>
  <w:style w:type="character" w:customStyle="1" w:styleId="CardsChar1">
    <w:name w:val="Cards Char1"/>
    <w:link w:val="Cards"/>
    <w:rsid w:val="00A3241C"/>
    <w:rPr>
      <w:rFonts w:ascii="Calibri" w:eastAsia="Times New Roman" w:hAnsi="Calibri" w:cs="Times New Roman"/>
      <w:sz w:val="20"/>
      <w:szCs w:val="20"/>
    </w:rPr>
  </w:style>
  <w:style w:type="paragraph" w:customStyle="1" w:styleId="BlockHeadings">
    <w:name w:val="Block Headings"/>
    <w:basedOn w:val="Normal"/>
    <w:link w:val="BlockHeadingsChar"/>
    <w:qFormat/>
    <w:rsid w:val="00A3241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3241C"/>
    <w:rPr>
      <w:rFonts w:ascii="Calibri" w:eastAsia="Times New Roman" w:hAnsi="Calibri" w:cs="Times New Roman"/>
      <w:b/>
      <w:sz w:val="20"/>
      <w:szCs w:val="20"/>
    </w:rPr>
  </w:style>
  <w:style w:type="paragraph" w:customStyle="1" w:styleId="loose">
    <w:name w:val="loose"/>
    <w:basedOn w:val="Normal"/>
    <w:qFormat/>
    <w:rsid w:val="00A3241C"/>
    <w:pPr>
      <w:spacing w:before="210"/>
    </w:pPr>
    <w:rPr>
      <w:rFonts w:eastAsia="Times New Roman"/>
      <w:lang w:eastAsia="zh-CN" w:bidi="he-IL"/>
    </w:rPr>
  </w:style>
  <w:style w:type="character" w:customStyle="1" w:styleId="hit1">
    <w:name w:val="hit1"/>
    <w:basedOn w:val="DefaultParagraphFont"/>
    <w:rsid w:val="00A3241C"/>
    <w:rPr>
      <w:b/>
      <w:bCs/>
      <w:color w:val="CC0033"/>
    </w:rPr>
  </w:style>
  <w:style w:type="character" w:customStyle="1" w:styleId="upper">
    <w:name w:val="upper"/>
    <w:basedOn w:val="DefaultParagraphFont"/>
    <w:rsid w:val="00A3241C"/>
  </w:style>
  <w:style w:type="character" w:customStyle="1" w:styleId="Author">
    <w:name w:val="Author"/>
    <w:aliases w:val="Style Date"/>
    <w:basedOn w:val="DefaultParagraphFont"/>
    <w:qFormat/>
    <w:rsid w:val="00A3241C"/>
    <w:rPr>
      <w:b/>
      <w:sz w:val="24"/>
    </w:rPr>
  </w:style>
  <w:style w:type="character" w:customStyle="1" w:styleId="SmallFont7pt">
    <w:name w:val="Small Font (7 pt)"/>
    <w:basedOn w:val="DefaultParagraphFont"/>
    <w:qFormat/>
    <w:rsid w:val="00A3241C"/>
    <w:rPr>
      <w:sz w:val="14"/>
    </w:rPr>
  </w:style>
  <w:style w:type="paragraph" w:customStyle="1" w:styleId="UnderlinedText">
    <w:name w:val="Underlined Text"/>
    <w:basedOn w:val="Normal"/>
    <w:qFormat/>
    <w:rsid w:val="00A3241C"/>
    <w:rPr>
      <w:rFonts w:eastAsia="Times New Roman"/>
      <w:b/>
      <w:szCs w:val="20"/>
    </w:rPr>
  </w:style>
  <w:style w:type="character" w:customStyle="1" w:styleId="SmallText-New">
    <w:name w:val="Small Text - New"/>
    <w:basedOn w:val="DefaultParagraphFont"/>
    <w:rsid w:val="00A3241C"/>
    <w:rPr>
      <w:rFonts w:ascii="Arial Narrow" w:hAnsi="Arial Narrow"/>
      <w:sz w:val="14"/>
    </w:rPr>
  </w:style>
  <w:style w:type="paragraph" w:customStyle="1" w:styleId="Smalltext">
    <w:name w:val="Small text"/>
    <w:aliases w:val="Quote1,Quote11"/>
    <w:basedOn w:val="Normal"/>
    <w:link w:val="SmalltextChar"/>
    <w:qFormat/>
    <w:rsid w:val="00A3241C"/>
    <w:rPr>
      <w:rFonts w:ascii="Arial Narrow" w:eastAsia="Times New Roman" w:hAnsi="Arial Narrow"/>
    </w:rPr>
  </w:style>
  <w:style w:type="character" w:customStyle="1" w:styleId="Underlined-New">
    <w:name w:val="Underlined - New"/>
    <w:basedOn w:val="DefaultParagraphFont"/>
    <w:rsid w:val="00A3241C"/>
    <w:rPr>
      <w:rFonts w:ascii="Arial Narrow" w:hAnsi="Arial Narrow"/>
      <w:sz w:val="16"/>
      <w:u w:val="single"/>
    </w:rPr>
  </w:style>
  <w:style w:type="paragraph" w:styleId="TOC2">
    <w:name w:val="toc 2"/>
    <w:basedOn w:val="Normal"/>
    <w:next w:val="Normal"/>
    <w:autoRedefine/>
    <w:uiPriority w:val="39"/>
    <w:qFormat/>
    <w:rsid w:val="00A3241C"/>
    <w:pPr>
      <w:ind w:left="200"/>
    </w:pPr>
    <w:rPr>
      <w:rFonts w:eastAsia="Times New Roman"/>
      <w:sz w:val="20"/>
      <w:lang w:bidi="en-US"/>
    </w:rPr>
  </w:style>
  <w:style w:type="paragraph" w:styleId="Caption">
    <w:name w:val="caption"/>
    <w:aliases w:val="caption"/>
    <w:basedOn w:val="Normal"/>
    <w:next w:val="Normal"/>
    <w:qFormat/>
    <w:rsid w:val="00A3241C"/>
    <w:rPr>
      <w:rFonts w:eastAsia="Times New Roman"/>
      <w:b/>
      <w:bCs/>
      <w:sz w:val="18"/>
      <w:szCs w:val="18"/>
      <w:lang w:bidi="en-US"/>
    </w:rPr>
  </w:style>
  <w:style w:type="paragraph" w:styleId="TOCHeading">
    <w:name w:val="TOC Heading"/>
    <w:basedOn w:val="Heading1"/>
    <w:next w:val="Normal"/>
    <w:uiPriority w:val="39"/>
    <w:qFormat/>
    <w:rsid w:val="00A3241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lang w:bidi="en-US"/>
    </w:rPr>
  </w:style>
  <w:style w:type="character" w:customStyle="1" w:styleId="Boxing">
    <w:name w:val="Boxing"/>
    <w:basedOn w:val="DefaultParagraphFont"/>
    <w:rsid w:val="00A3241C"/>
    <w:rPr>
      <w:rFonts w:ascii="Arial Narrow" w:hAnsi="Arial Narrow"/>
      <w:dstrike w:val="0"/>
      <w:sz w:val="20"/>
      <w:bdr w:val="single" w:sz="2" w:space="0" w:color="auto"/>
      <w:vertAlign w:val="baseline"/>
    </w:rPr>
  </w:style>
  <w:style w:type="character" w:customStyle="1" w:styleId="style65">
    <w:name w:val="style65"/>
    <w:basedOn w:val="DefaultParagraphFont"/>
    <w:rsid w:val="00A3241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3241C"/>
    <w:rPr>
      <w:rFonts w:cs="Arial"/>
      <w:bCs/>
      <w:szCs w:val="26"/>
      <w:u w:val="single"/>
      <w:lang w:val="en-US" w:eastAsia="en-US" w:bidi="ar-SA"/>
    </w:rPr>
  </w:style>
  <w:style w:type="character" w:customStyle="1" w:styleId="qlabel">
    <w:name w:val="q_label"/>
    <w:basedOn w:val="DefaultParagraphFont"/>
    <w:rsid w:val="00A3241C"/>
  </w:style>
  <w:style w:type="character" w:customStyle="1" w:styleId="alabel">
    <w:name w:val="a_label"/>
    <w:basedOn w:val="DefaultParagraphFont"/>
    <w:rsid w:val="00A3241C"/>
  </w:style>
  <w:style w:type="character" w:customStyle="1" w:styleId="Style1Char1">
    <w:name w:val="Style1 Char1"/>
    <w:basedOn w:val="DefaultParagraphFont"/>
    <w:qFormat/>
    <w:rsid w:val="00A3241C"/>
    <w:rPr>
      <w:rFonts w:eastAsia="SimSun"/>
      <w:sz w:val="20"/>
      <w:szCs w:val="24"/>
      <w:u w:val="single"/>
      <w:lang w:val="en-US" w:eastAsia="zh-CN" w:bidi="ar-SA"/>
    </w:rPr>
  </w:style>
  <w:style w:type="character" w:customStyle="1" w:styleId="UnderlineCharChar">
    <w:name w:val="Underline Char Char"/>
    <w:basedOn w:val="DefaultParagraphFont"/>
    <w:rsid w:val="00A3241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3241C"/>
    <w:rPr>
      <w:rFonts w:eastAsia="MS Mincho"/>
      <w:b/>
      <w:u w:val="single"/>
      <w:lang w:val="en-US" w:eastAsia="en-US" w:bidi="ar-SA"/>
    </w:rPr>
  </w:style>
  <w:style w:type="character" w:customStyle="1" w:styleId="CardTextChar0">
    <w:name w:val="Card Text Char"/>
    <w:basedOn w:val="DefaultParagraphFont"/>
    <w:rsid w:val="00A3241C"/>
    <w:rPr>
      <w:rFonts w:ascii="Times New Roman" w:eastAsia="Times New Roman" w:hAnsi="Times New Roman" w:cs="Times New Roman"/>
      <w:szCs w:val="24"/>
    </w:rPr>
  </w:style>
  <w:style w:type="character" w:customStyle="1" w:styleId="reduce2">
    <w:name w:val="reduce2"/>
    <w:basedOn w:val="DefaultParagraphFont"/>
    <w:rsid w:val="00A3241C"/>
    <w:rPr>
      <w:rFonts w:ascii="Arial" w:hAnsi="Arial" w:cs="Arial"/>
      <w:color w:val="000000"/>
      <w:sz w:val="10"/>
      <w:szCs w:val="22"/>
    </w:rPr>
  </w:style>
  <w:style w:type="paragraph" w:customStyle="1" w:styleId="BoldUnderline">
    <w:name w:val="BoldUnderline"/>
    <w:link w:val="BoldUnderlineChar"/>
    <w:uiPriority w:val="99"/>
    <w:qFormat/>
    <w:rsid w:val="00A3241C"/>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A3241C"/>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A3241C"/>
    <w:rPr>
      <w:rFonts w:cs="Arial"/>
      <w:bCs/>
      <w:szCs w:val="26"/>
      <w:u w:val="single"/>
      <w:lang w:val="en-US" w:eastAsia="en-US" w:bidi="ar-SA"/>
    </w:rPr>
  </w:style>
  <w:style w:type="paragraph" w:customStyle="1" w:styleId="evidencetextChar">
    <w:name w:val="evidence text Char"/>
    <w:basedOn w:val="Normal"/>
    <w:qFormat/>
    <w:rsid w:val="00A3241C"/>
    <w:pPr>
      <w:ind w:left="1728" w:right="1008"/>
    </w:pPr>
    <w:rPr>
      <w:rFonts w:eastAsia="Times New Roman"/>
      <w:color w:val="000000"/>
      <w:sz w:val="18"/>
    </w:rPr>
  </w:style>
  <w:style w:type="character" w:customStyle="1" w:styleId="underline2">
    <w:name w:val="underline2"/>
    <w:basedOn w:val="DefaultParagraphFont"/>
    <w:rsid w:val="00A3241C"/>
    <w:rPr>
      <w:u w:val="single"/>
    </w:rPr>
  </w:style>
  <w:style w:type="character" w:customStyle="1" w:styleId="Style11ptUnderlineBorderSinglesolidlineAuto05pt">
    <w:name w:val="Style 11 pt Underline Border: : (Single solid line Auto  0.5 pt..."/>
    <w:qFormat/>
    <w:rsid w:val="00A3241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3241C"/>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3241C"/>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A3241C"/>
    <w:rPr>
      <w:u w:val="single"/>
    </w:rPr>
  </w:style>
  <w:style w:type="paragraph" w:customStyle="1" w:styleId="UnderlineChar4">
    <w:name w:val="Underline Char4"/>
    <w:basedOn w:val="Normal"/>
    <w:link w:val="UnderlineChar4Char"/>
    <w:qFormat/>
    <w:rsid w:val="00A3241C"/>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A3241C"/>
    <w:rPr>
      <w:b/>
      <w:u w:val="single"/>
    </w:rPr>
  </w:style>
  <w:style w:type="paragraph" w:customStyle="1" w:styleId="BoldandUnderlineChar3">
    <w:name w:val="Bold and Underline Char3"/>
    <w:basedOn w:val="Normal"/>
    <w:link w:val="BoldandUnderlineChar3Char2"/>
    <w:qFormat/>
    <w:rsid w:val="00A3241C"/>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A3241C"/>
    <w:rPr>
      <w:rFonts w:eastAsia="Times New Roman"/>
      <w:u w:val="single"/>
    </w:rPr>
  </w:style>
  <w:style w:type="character" w:customStyle="1" w:styleId="StyleUnderlineChar11ptChar">
    <w:name w:val="Style Underline Char + 11 pt Char"/>
    <w:basedOn w:val="DefaultParagraphFont"/>
    <w:link w:val="StyleUnderlineChar11pt"/>
    <w:rsid w:val="00A3241C"/>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A3241C"/>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3241C"/>
    <w:rPr>
      <w:rFonts w:ascii="Calibri" w:eastAsia="Times New Roman" w:hAnsi="Calibri" w:cs="Calibri"/>
      <w:b/>
      <w:bCs/>
      <w:u w:val="single"/>
    </w:rPr>
  </w:style>
  <w:style w:type="character" w:customStyle="1" w:styleId="inside-head">
    <w:name w:val="inside-head"/>
    <w:basedOn w:val="DefaultParagraphFont"/>
    <w:rsid w:val="00A3241C"/>
  </w:style>
  <w:style w:type="paragraph" w:customStyle="1" w:styleId="Style3">
    <w:name w:val="Style3"/>
    <w:basedOn w:val="Normal"/>
    <w:link w:val="Style3Char"/>
    <w:qFormat/>
    <w:rsid w:val="00A3241C"/>
    <w:rPr>
      <w:rFonts w:ascii="Arial Narrow" w:eastAsia="Times New Roman" w:hAnsi="Arial Narrow"/>
      <w:b/>
    </w:rPr>
  </w:style>
  <w:style w:type="character" w:customStyle="1" w:styleId="Style3Char">
    <w:name w:val="Style3 Char"/>
    <w:basedOn w:val="DefaultParagraphFont"/>
    <w:link w:val="Style3"/>
    <w:rsid w:val="00A3241C"/>
    <w:rPr>
      <w:rFonts w:ascii="Arial Narrow" w:eastAsia="Times New Roman" w:hAnsi="Arial Narrow" w:cs="Calibri"/>
      <w:b/>
    </w:rPr>
  </w:style>
  <w:style w:type="character" w:customStyle="1" w:styleId="7TimesNewRoman">
    <w:name w:val="7 Times New Roman"/>
    <w:rsid w:val="00A3241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3241C"/>
  </w:style>
  <w:style w:type="character" w:customStyle="1" w:styleId="officialsbureau">
    <w:name w:val="official_s_bureau"/>
    <w:basedOn w:val="DefaultParagraphFont"/>
    <w:rsid w:val="00A3241C"/>
  </w:style>
  <w:style w:type="paragraph" w:customStyle="1" w:styleId="Stylecard11ptUnderline">
    <w:name w:val="Style card + 11 pt Underline"/>
    <w:basedOn w:val="Normal"/>
    <w:link w:val="Stylecard11ptUnderlineChar"/>
    <w:qFormat/>
    <w:rsid w:val="00A3241C"/>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A3241C"/>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A3241C"/>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A3241C"/>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A3241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3241C"/>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A3241C"/>
    <w:rPr>
      <w:rFonts w:ascii="Georgia" w:eastAsia="SimSun" w:hAnsi="Georgia" w:cs="Calibri"/>
      <w:sz w:val="22"/>
      <w:u w:val="single"/>
      <w:lang w:eastAsia="zh-CN"/>
    </w:rPr>
  </w:style>
  <w:style w:type="paragraph" w:styleId="HTMLPreformatted">
    <w:name w:val="HTML Preformatted"/>
    <w:basedOn w:val="Normal"/>
    <w:link w:val="HTMLPreformattedChar"/>
    <w:rsid w:val="00A32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3241C"/>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A3241C"/>
    <w:rPr>
      <w:u w:val="single"/>
    </w:rPr>
  </w:style>
  <w:style w:type="character" w:customStyle="1" w:styleId="StyleUnderlining11ptChar">
    <w:name w:val="Style Underlining + 11 pt Char"/>
    <w:basedOn w:val="DefaultParagraphFont"/>
    <w:link w:val="StyleUnderlining11pt"/>
    <w:rsid w:val="00A3241C"/>
    <w:rPr>
      <w:rFonts w:ascii="Calibri" w:hAnsi="Calibri" w:cs="Calibri"/>
      <w:u w:val="single"/>
    </w:rPr>
  </w:style>
  <w:style w:type="paragraph" w:customStyle="1" w:styleId="StyleCardText9pt">
    <w:name w:val="Style Card Text + 9 pt"/>
    <w:basedOn w:val="Normal"/>
    <w:link w:val="StyleCardText9ptChar"/>
    <w:qFormat/>
    <w:rsid w:val="00A3241C"/>
    <w:pPr>
      <w:spacing w:after="200"/>
      <w:contextualSpacing/>
    </w:pPr>
    <w:rPr>
      <w:rFonts w:eastAsia="Calibri"/>
    </w:rPr>
  </w:style>
  <w:style w:type="character" w:customStyle="1" w:styleId="StyleCardText9ptChar">
    <w:name w:val="Style Card Text + 9 pt Char"/>
    <w:basedOn w:val="DefaultParagraphFont"/>
    <w:link w:val="StyleCardText9pt"/>
    <w:rsid w:val="00A3241C"/>
    <w:rPr>
      <w:rFonts w:ascii="Calibri" w:eastAsia="Calibri" w:hAnsi="Calibri" w:cs="Calibri"/>
    </w:rPr>
  </w:style>
  <w:style w:type="paragraph" w:styleId="Quote">
    <w:name w:val="Quote"/>
    <w:basedOn w:val="Normal"/>
    <w:next w:val="Normal"/>
    <w:link w:val="QuoteChar"/>
    <w:uiPriority w:val="29"/>
    <w:qFormat/>
    <w:rsid w:val="00A3241C"/>
    <w:pPr>
      <w:widowControl w:val="0"/>
    </w:pPr>
    <w:rPr>
      <w:rFonts w:eastAsia="Times New Roman"/>
      <w:iCs/>
      <w:color w:val="000000"/>
      <w:lang w:bidi="en-US"/>
    </w:rPr>
  </w:style>
  <w:style w:type="character" w:customStyle="1" w:styleId="QuoteChar">
    <w:name w:val="Quote Char"/>
    <w:basedOn w:val="DefaultParagraphFont"/>
    <w:link w:val="Quote"/>
    <w:uiPriority w:val="29"/>
    <w:rsid w:val="00A3241C"/>
    <w:rPr>
      <w:rFonts w:ascii="Calibri" w:eastAsia="Times New Roman" w:hAnsi="Calibri" w:cs="Calibri"/>
      <w:iCs/>
      <w:color w:val="000000"/>
      <w:lang w:bidi="en-US"/>
    </w:rPr>
  </w:style>
  <w:style w:type="paragraph" w:customStyle="1" w:styleId="Underlining">
    <w:name w:val="Underlining"/>
    <w:basedOn w:val="Normal"/>
    <w:link w:val="UnderliningChar"/>
    <w:qFormat/>
    <w:rsid w:val="00A3241C"/>
    <w:rPr>
      <w:rFonts w:ascii="Arial Narrow" w:hAnsi="Arial Narrow" w:cs="Times New Roman"/>
      <w:u w:val="single"/>
    </w:rPr>
  </w:style>
  <w:style w:type="character" w:customStyle="1" w:styleId="ital-inline">
    <w:name w:val="ital-inline"/>
    <w:basedOn w:val="DefaultParagraphFont"/>
    <w:qFormat/>
    <w:rsid w:val="00A3241C"/>
  </w:style>
  <w:style w:type="character" w:customStyle="1" w:styleId="underlineChar">
    <w:name w:val="underline Char"/>
    <w:basedOn w:val="DefaultParagraphFont"/>
    <w:rsid w:val="00A3241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3241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3241C"/>
    <w:rPr>
      <w:sz w:val="20"/>
      <w:u w:val="single"/>
    </w:rPr>
  </w:style>
  <w:style w:type="paragraph" w:styleId="BodyTextIndent2">
    <w:name w:val="Body Text Indent 2"/>
    <w:basedOn w:val="Normal"/>
    <w:link w:val="BodyTextIndent2Char"/>
    <w:unhideWhenUsed/>
    <w:rsid w:val="00A3241C"/>
    <w:pPr>
      <w:spacing w:after="120" w:line="480" w:lineRule="auto"/>
      <w:ind w:left="360"/>
    </w:pPr>
  </w:style>
  <w:style w:type="character" w:customStyle="1" w:styleId="BodyTextIndent2Char">
    <w:name w:val="Body Text Indent 2 Char"/>
    <w:basedOn w:val="DefaultParagraphFont"/>
    <w:link w:val="BodyTextIndent2"/>
    <w:rsid w:val="00A3241C"/>
    <w:rPr>
      <w:rFonts w:ascii="Calibri" w:hAnsi="Calibri" w:cs="Calibri"/>
    </w:rPr>
  </w:style>
  <w:style w:type="paragraph" w:styleId="BodyTextIndent3">
    <w:name w:val="Body Text Indent 3"/>
    <w:basedOn w:val="Normal"/>
    <w:link w:val="BodyTextIndent3Char"/>
    <w:uiPriority w:val="99"/>
    <w:unhideWhenUsed/>
    <w:rsid w:val="00A3241C"/>
    <w:pPr>
      <w:spacing w:after="120"/>
      <w:ind w:left="360"/>
    </w:pPr>
    <w:rPr>
      <w:szCs w:val="16"/>
    </w:rPr>
  </w:style>
  <w:style w:type="character" w:customStyle="1" w:styleId="BodyTextIndent3Char">
    <w:name w:val="Body Text Indent 3 Char"/>
    <w:basedOn w:val="DefaultParagraphFont"/>
    <w:link w:val="BodyTextIndent3"/>
    <w:uiPriority w:val="99"/>
    <w:rsid w:val="00A3241C"/>
    <w:rPr>
      <w:rFonts w:ascii="Calibri" w:hAnsi="Calibri" w:cs="Calibri"/>
      <w:szCs w:val="16"/>
    </w:rPr>
  </w:style>
  <w:style w:type="paragraph" w:styleId="BodyText2">
    <w:name w:val="Body Text 2"/>
    <w:basedOn w:val="Normal"/>
    <w:link w:val="BodyText2Char"/>
    <w:unhideWhenUsed/>
    <w:rsid w:val="00A3241C"/>
    <w:pPr>
      <w:spacing w:after="120" w:line="480" w:lineRule="auto"/>
    </w:pPr>
  </w:style>
  <w:style w:type="character" w:customStyle="1" w:styleId="BodyText2Char">
    <w:name w:val="Body Text 2 Char"/>
    <w:basedOn w:val="DefaultParagraphFont"/>
    <w:link w:val="BodyText2"/>
    <w:rsid w:val="00A3241C"/>
    <w:rPr>
      <w:rFonts w:ascii="Calibri" w:hAnsi="Calibri" w:cs="Calibri"/>
    </w:rPr>
  </w:style>
  <w:style w:type="paragraph" w:styleId="BodyTextIndent">
    <w:name w:val="Body Text Indent"/>
    <w:basedOn w:val="Normal"/>
    <w:link w:val="BodyTextIndentChar"/>
    <w:uiPriority w:val="99"/>
    <w:unhideWhenUsed/>
    <w:rsid w:val="00A3241C"/>
    <w:pPr>
      <w:spacing w:after="120"/>
      <w:ind w:left="360"/>
    </w:pPr>
  </w:style>
  <w:style w:type="character" w:customStyle="1" w:styleId="BodyTextIndentChar">
    <w:name w:val="Body Text Indent Char"/>
    <w:basedOn w:val="DefaultParagraphFont"/>
    <w:link w:val="BodyTextIndent"/>
    <w:uiPriority w:val="99"/>
    <w:rsid w:val="00A3241C"/>
    <w:rPr>
      <w:rFonts w:ascii="Calibri" w:hAnsi="Calibri" w:cs="Calibri"/>
    </w:rPr>
  </w:style>
  <w:style w:type="paragraph" w:styleId="BodyText3">
    <w:name w:val="Body Text 3"/>
    <w:basedOn w:val="Normal"/>
    <w:link w:val="BodyText3Char"/>
    <w:unhideWhenUsed/>
    <w:rsid w:val="00A3241C"/>
    <w:pPr>
      <w:spacing w:after="120"/>
    </w:pPr>
    <w:rPr>
      <w:szCs w:val="16"/>
    </w:rPr>
  </w:style>
  <w:style w:type="character" w:customStyle="1" w:styleId="BodyText3Char">
    <w:name w:val="Body Text 3 Char"/>
    <w:basedOn w:val="DefaultParagraphFont"/>
    <w:link w:val="BodyText3"/>
    <w:rsid w:val="00A3241C"/>
    <w:rPr>
      <w:rFonts w:ascii="Calibri" w:hAnsi="Calibri" w:cs="Calibri"/>
      <w:szCs w:val="16"/>
    </w:rPr>
  </w:style>
  <w:style w:type="character" w:customStyle="1" w:styleId="StyleBold">
    <w:name w:val="Style Bold"/>
    <w:basedOn w:val="DefaultParagraphFont"/>
    <w:uiPriority w:val="9"/>
    <w:semiHidden/>
    <w:qFormat/>
    <w:rsid w:val="00A3241C"/>
    <w:rPr>
      <w:b/>
      <w:bCs/>
    </w:rPr>
  </w:style>
  <w:style w:type="character" w:customStyle="1" w:styleId="body-text">
    <w:name w:val="body-text"/>
    <w:basedOn w:val="DefaultParagraphFont"/>
    <w:rsid w:val="00A3241C"/>
  </w:style>
  <w:style w:type="paragraph" w:customStyle="1" w:styleId="StyleStyle411ptBoldBorderSinglesolidlineAuto0">
    <w:name w:val="Style Style4 + 11 pt Bold Border: : (Single solid line Auto  0...."/>
    <w:basedOn w:val="Normal"/>
    <w:link w:val="StyleStyle411ptBoldBorderSinglesolidlineAuto0Char"/>
    <w:qFormat/>
    <w:rsid w:val="00A3241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3241C"/>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A3241C"/>
    <w:rPr>
      <w:rFonts w:ascii="Tahoma" w:hAnsi="Tahoma" w:cs="Tahoma"/>
      <w:sz w:val="16"/>
      <w:szCs w:val="16"/>
    </w:rPr>
  </w:style>
  <w:style w:type="character" w:customStyle="1" w:styleId="globalcontentbody">
    <w:name w:val="globalcontentbody"/>
    <w:basedOn w:val="DefaultParagraphFont"/>
    <w:rsid w:val="00A3241C"/>
  </w:style>
  <w:style w:type="paragraph" w:customStyle="1" w:styleId="StyleStyle112pt">
    <w:name w:val="Style Style1 + 12 pt"/>
    <w:basedOn w:val="Normal"/>
    <w:link w:val="StyleStyle112ptChar"/>
    <w:qFormat/>
    <w:rsid w:val="00A3241C"/>
    <w:rPr>
      <w:rFonts w:eastAsia="SimSun"/>
      <w:u w:val="single"/>
      <w:lang w:eastAsia="zh-CN"/>
    </w:rPr>
  </w:style>
  <w:style w:type="character" w:customStyle="1" w:styleId="StyleStyle112ptChar">
    <w:name w:val="Style Style1 + 12 pt Char"/>
    <w:basedOn w:val="DefaultParagraphFont"/>
    <w:link w:val="StyleStyle112pt"/>
    <w:rsid w:val="00A3241C"/>
    <w:rPr>
      <w:rFonts w:ascii="Calibri" w:eastAsia="SimSun" w:hAnsi="Calibri" w:cs="Calibri"/>
      <w:u w:val="single"/>
      <w:lang w:eastAsia="zh-CN"/>
    </w:rPr>
  </w:style>
  <w:style w:type="paragraph" w:customStyle="1" w:styleId="MinimizedText">
    <w:name w:val="Minimized Text"/>
    <w:basedOn w:val="Normal"/>
    <w:link w:val="MinimizedTextChar"/>
    <w:qFormat/>
    <w:rsid w:val="00A3241C"/>
    <w:rPr>
      <w:rFonts w:eastAsia="Times New Roman"/>
    </w:rPr>
  </w:style>
  <w:style w:type="character" w:customStyle="1" w:styleId="MinimizedTextChar">
    <w:name w:val="Minimized Text Char"/>
    <w:basedOn w:val="DefaultParagraphFont"/>
    <w:link w:val="MinimizedText"/>
    <w:rsid w:val="00A3241C"/>
    <w:rPr>
      <w:rFonts w:ascii="Calibri" w:eastAsia="Times New Roman" w:hAnsi="Calibri" w:cs="Calibri"/>
    </w:rPr>
  </w:style>
  <w:style w:type="character" w:customStyle="1" w:styleId="term1">
    <w:name w:val="term1"/>
    <w:basedOn w:val="DefaultParagraphFont"/>
    <w:rsid w:val="00A3241C"/>
    <w:rPr>
      <w:b/>
      <w:bCs/>
    </w:rPr>
  </w:style>
  <w:style w:type="character" w:customStyle="1" w:styleId="Styleterm111ptUnderline">
    <w:name w:val="Style term1 + 11 pt Underline"/>
    <w:basedOn w:val="term1"/>
    <w:rsid w:val="00A3241C"/>
    <w:rPr>
      <w:b/>
      <w:bCs/>
      <w:sz w:val="20"/>
      <w:u w:val="single"/>
    </w:rPr>
  </w:style>
  <w:style w:type="paragraph" w:customStyle="1" w:styleId="StyleMinimizedTextArialNarrow10pt">
    <w:name w:val="Style Minimized Text + Arial Narrow 10 pt"/>
    <w:basedOn w:val="MinimizedText"/>
    <w:link w:val="StyleMinimizedTextArialNarrow10ptChar"/>
    <w:qFormat/>
    <w:rsid w:val="00A3241C"/>
    <w:rPr>
      <w:sz w:val="20"/>
    </w:rPr>
  </w:style>
  <w:style w:type="character" w:customStyle="1" w:styleId="StyleMinimizedTextArialNarrow10ptChar">
    <w:name w:val="Style Minimized Text + Arial Narrow 10 pt Char"/>
    <w:basedOn w:val="MinimizedTextChar"/>
    <w:link w:val="StyleMinimizedTextArialNarrow10pt"/>
    <w:rsid w:val="00A3241C"/>
    <w:rPr>
      <w:rFonts w:ascii="Calibri" w:eastAsia="Times New Roman" w:hAnsi="Calibri" w:cs="Calibri"/>
      <w:sz w:val="20"/>
    </w:rPr>
  </w:style>
  <w:style w:type="character" w:customStyle="1" w:styleId="Styleunderline11ptBold">
    <w:name w:val="Style underline + 11 pt Bold"/>
    <w:basedOn w:val="underline"/>
    <w:rsid w:val="00A3241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3241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3241C"/>
    <w:rPr>
      <w:rFonts w:ascii="Calibri" w:eastAsia="Times New Roman" w:hAnsi="Calibri" w:cs="Calibri"/>
      <w:u w:val="single"/>
      <w:bdr w:val="single" w:sz="4" w:space="0" w:color="auto"/>
    </w:rPr>
  </w:style>
  <w:style w:type="character" w:customStyle="1" w:styleId="Style9pt">
    <w:name w:val="Style 9 pt"/>
    <w:basedOn w:val="DefaultParagraphFont"/>
    <w:rsid w:val="00A3241C"/>
    <w:rPr>
      <w:rFonts w:ascii="Times New Roman" w:hAnsi="Times New Roman"/>
      <w:sz w:val="20"/>
    </w:rPr>
  </w:style>
  <w:style w:type="paragraph" w:customStyle="1" w:styleId="StyleStyle49pt3">
    <w:name w:val="Style Style4 + 9 pt3"/>
    <w:basedOn w:val="Style4"/>
    <w:link w:val="StyleStyle49pt3Char"/>
    <w:qFormat/>
    <w:rsid w:val="00A3241C"/>
    <w:rPr>
      <w:rFonts w:cs="Times New Roman"/>
    </w:rPr>
  </w:style>
  <w:style w:type="character" w:customStyle="1" w:styleId="StyleStyle49pt3Char">
    <w:name w:val="Style Style4 + 9 pt3 Char"/>
    <w:basedOn w:val="Style4Char"/>
    <w:link w:val="StyleStyle49pt3"/>
    <w:rsid w:val="00A3241C"/>
    <w:rPr>
      <w:rFonts w:ascii="Calibri" w:eastAsia="Times New Roman" w:hAnsi="Calibri" w:cs="Times New Roman"/>
      <w:u w:val="single"/>
    </w:rPr>
  </w:style>
  <w:style w:type="paragraph" w:customStyle="1" w:styleId="StyleStyle4Bold">
    <w:name w:val="Style Style4 + Bold"/>
    <w:basedOn w:val="Style4"/>
    <w:link w:val="StyleStyle4BoldChar"/>
    <w:qFormat/>
    <w:rsid w:val="00A3241C"/>
    <w:rPr>
      <w:rFonts w:cs="Times New Roman"/>
      <w:b/>
      <w:bCs/>
    </w:rPr>
  </w:style>
  <w:style w:type="character" w:customStyle="1" w:styleId="StyleStyle4BoldChar">
    <w:name w:val="Style Style4 + Bold Char"/>
    <w:basedOn w:val="Style4Char"/>
    <w:link w:val="StyleStyle4Bold"/>
    <w:rsid w:val="00A3241C"/>
    <w:rPr>
      <w:rFonts w:ascii="Calibri" w:eastAsia="Times New Roman" w:hAnsi="Calibri" w:cs="Times New Roman"/>
      <w:b/>
      <w:bCs/>
      <w:u w:val="single"/>
    </w:rPr>
  </w:style>
  <w:style w:type="character" w:customStyle="1" w:styleId="CharChar11">
    <w:name w:val="Char Char11"/>
    <w:basedOn w:val="DefaultParagraphFont"/>
    <w:rsid w:val="00A3241C"/>
    <w:rPr>
      <w:rFonts w:cs="Arial"/>
      <w:bCs/>
      <w:szCs w:val="26"/>
      <w:u w:val="single"/>
      <w:lang w:val="en-US" w:eastAsia="en-US" w:bidi="ar-SA"/>
    </w:rPr>
  </w:style>
  <w:style w:type="character" w:customStyle="1" w:styleId="authorbio">
    <w:name w:val="authorbio"/>
    <w:basedOn w:val="DefaultParagraphFont"/>
    <w:rsid w:val="00A3241C"/>
  </w:style>
  <w:style w:type="character" w:customStyle="1" w:styleId="a">
    <w:name w:val="a"/>
    <w:basedOn w:val="DefaultParagraphFont"/>
    <w:rsid w:val="00A3241C"/>
  </w:style>
  <w:style w:type="character" w:customStyle="1" w:styleId="StyleStyleUnderline411pt">
    <w:name w:val="Style Style Underline4 + 11 pt"/>
    <w:basedOn w:val="DefaultParagraphFont"/>
    <w:rsid w:val="00A3241C"/>
    <w:rPr>
      <w:sz w:val="20"/>
      <w:u w:val="single"/>
    </w:rPr>
  </w:style>
  <w:style w:type="character" w:customStyle="1" w:styleId="StyleStyleUnderline411ptBold">
    <w:name w:val="Style Style Underline4 + 11 pt Bold"/>
    <w:basedOn w:val="DefaultParagraphFont"/>
    <w:rsid w:val="00A3241C"/>
    <w:rPr>
      <w:b/>
      <w:bCs/>
      <w:sz w:val="20"/>
      <w:u w:val="single"/>
    </w:rPr>
  </w:style>
  <w:style w:type="character" w:customStyle="1" w:styleId="StyleStyleUnderline311pt">
    <w:name w:val="Style Style Underline3 + 11 pt"/>
    <w:basedOn w:val="DefaultParagraphFont"/>
    <w:rsid w:val="00A3241C"/>
    <w:rPr>
      <w:sz w:val="20"/>
      <w:u w:val="single"/>
    </w:rPr>
  </w:style>
  <w:style w:type="character" w:customStyle="1" w:styleId="StyleStyleUnderline311ptBold">
    <w:name w:val="Style Style Underline3 + 11 pt Bold"/>
    <w:basedOn w:val="DefaultParagraphFont"/>
    <w:rsid w:val="00A3241C"/>
    <w:rPr>
      <w:b/>
      <w:bCs/>
      <w:sz w:val="20"/>
      <w:u w:val="single"/>
    </w:rPr>
  </w:style>
  <w:style w:type="character" w:customStyle="1" w:styleId="StyleUnderline3">
    <w:name w:val="Style Underline3"/>
    <w:basedOn w:val="DefaultParagraphFont"/>
    <w:rsid w:val="00A3241C"/>
    <w:rPr>
      <w:u w:val="single"/>
    </w:rPr>
  </w:style>
  <w:style w:type="paragraph" w:customStyle="1" w:styleId="StyleStyle111ptBorderSinglesolidlineAuto05ptL">
    <w:name w:val="Style Style1 + 11 pt Border: : (Single solid line Auto  0.5 pt L..."/>
    <w:link w:val="StyleStyle111ptBorderSinglesolidlineAuto05ptLChar"/>
    <w:qFormat/>
    <w:rsid w:val="00A3241C"/>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3241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3241C"/>
    <w:rPr>
      <w:u w:val="single"/>
    </w:rPr>
  </w:style>
  <w:style w:type="character" w:customStyle="1" w:styleId="NothingChar">
    <w:name w:val="Nothing Char"/>
    <w:basedOn w:val="DefaultParagraphFont"/>
    <w:link w:val="Nothing"/>
    <w:rsid w:val="00A3241C"/>
    <w:rPr>
      <w:rFonts w:ascii="Times New Roman" w:eastAsia="Times New Roman" w:hAnsi="Times New Roman" w:cs="Times New Roman"/>
      <w:sz w:val="20"/>
      <w:szCs w:val="24"/>
    </w:rPr>
  </w:style>
  <w:style w:type="character" w:customStyle="1" w:styleId="CardsFont12pt0">
    <w:name w:val="Cards + Font 12pt"/>
    <w:basedOn w:val="DefaultParagraphFont"/>
    <w:qFormat/>
    <w:rsid w:val="00A3241C"/>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qFormat/>
    <w:rsid w:val="00A3241C"/>
    <w:rPr>
      <w:rFonts w:ascii="Times New Roman" w:eastAsia="MS Mincho" w:hAnsi="Times New Roman" w:cs="Times New Roman"/>
      <w:sz w:val="15"/>
      <w:szCs w:val="24"/>
      <w:lang w:eastAsia="ja-JP"/>
    </w:rPr>
  </w:style>
  <w:style w:type="paragraph" w:customStyle="1" w:styleId="Circled">
    <w:name w:val="Circled"/>
    <w:link w:val="CircledChar"/>
    <w:qFormat/>
    <w:rsid w:val="00A3241C"/>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A3241C"/>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A3241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3241C"/>
  </w:style>
  <w:style w:type="character" w:customStyle="1" w:styleId="part-of-speech">
    <w:name w:val="part-of-speech"/>
    <w:basedOn w:val="DefaultParagraphFont"/>
    <w:rsid w:val="00A3241C"/>
  </w:style>
  <w:style w:type="character" w:customStyle="1" w:styleId="sep">
    <w:name w:val="sep"/>
    <w:basedOn w:val="DefaultParagraphFont"/>
    <w:rsid w:val="00A3241C"/>
  </w:style>
  <w:style w:type="character" w:customStyle="1" w:styleId="pron">
    <w:name w:val="pron"/>
    <w:basedOn w:val="DefaultParagraphFont"/>
    <w:rsid w:val="00A3241C"/>
  </w:style>
  <w:style w:type="paragraph" w:customStyle="1" w:styleId="StyleStyle4LatinTimesNewRomanAsianSimSun">
    <w:name w:val="Style Style4 + (Latin) Times New Roman (Asian) SimSun"/>
    <w:basedOn w:val="Normal"/>
    <w:link w:val="StyleStyle4LatinTimesNewRomanAsianSimSunChar"/>
    <w:qFormat/>
    <w:rsid w:val="00A3241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3241C"/>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3241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3241C"/>
    <w:rPr>
      <w:rFonts w:ascii="Calibri" w:eastAsia="SimSun" w:hAnsi="Calibri" w:cs="Calibri"/>
      <w:b/>
      <w:bCs/>
      <w:u w:val="single"/>
    </w:rPr>
  </w:style>
  <w:style w:type="character" w:customStyle="1" w:styleId="CharChar3">
    <w:name w:val="Char Char3"/>
    <w:basedOn w:val="DefaultParagraphFont"/>
    <w:rsid w:val="00A3241C"/>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3241C"/>
    <w:rPr>
      <w:bCs/>
      <w:szCs w:val="26"/>
      <w:u w:val="single"/>
    </w:rPr>
  </w:style>
  <w:style w:type="paragraph" w:styleId="Subtitle">
    <w:name w:val="Subtitle"/>
    <w:aliases w:val="Underlined card text"/>
    <w:basedOn w:val="Normal"/>
    <w:next w:val="Normal"/>
    <w:link w:val="SubtitleChar"/>
    <w:uiPriority w:val="99"/>
    <w:qFormat/>
    <w:rsid w:val="00A3241C"/>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A3241C"/>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A3241C"/>
    <w:rPr>
      <w:rFonts w:cs="Times New Roman"/>
    </w:rPr>
  </w:style>
  <w:style w:type="character" w:customStyle="1" w:styleId="StyleStyle411pt1Char">
    <w:name w:val="Style Style4 + 11 pt1 Char"/>
    <w:basedOn w:val="Style4Char"/>
    <w:link w:val="StyleStyle411pt1"/>
    <w:rsid w:val="00A3241C"/>
    <w:rPr>
      <w:rFonts w:ascii="Calibri" w:eastAsia="Times New Roman" w:hAnsi="Calibri" w:cs="Times New Roman"/>
      <w:u w:val="single"/>
    </w:rPr>
  </w:style>
  <w:style w:type="character" w:customStyle="1" w:styleId="BoldandUnderlineCharChar2">
    <w:name w:val="Bold and Underline Char Char2"/>
    <w:basedOn w:val="DefaultParagraphFont"/>
    <w:rsid w:val="00A3241C"/>
    <w:rPr>
      <w:b/>
      <w:u w:val="single"/>
      <w:lang w:val="en-US" w:eastAsia="en-US" w:bidi="ar-SA"/>
    </w:rPr>
  </w:style>
  <w:style w:type="character" w:customStyle="1" w:styleId="StyleUnderlineCharChar111pt">
    <w:name w:val="Style Underline Char Char1 + 11 pt"/>
    <w:basedOn w:val="DefaultParagraphFont"/>
    <w:rsid w:val="00A3241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3241C"/>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3241C"/>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3241C"/>
    <w:rPr>
      <w:sz w:val="22"/>
      <w:u w:val="single"/>
    </w:rPr>
  </w:style>
  <w:style w:type="paragraph" w:customStyle="1" w:styleId="StyleMinimizedTextArialNarrow9pt">
    <w:name w:val="Style Minimized Text + Arial Narrow 9 pt"/>
    <w:basedOn w:val="Normal"/>
    <w:link w:val="StyleMinimizedTextArialNarrow9ptChar"/>
    <w:qFormat/>
    <w:rsid w:val="00A3241C"/>
    <w:rPr>
      <w:rFonts w:eastAsia="Times New Roman"/>
    </w:rPr>
  </w:style>
  <w:style w:type="character" w:customStyle="1" w:styleId="StyleMinimizedTextArialNarrow9ptChar">
    <w:name w:val="Style Minimized Text + Arial Narrow 9 pt Char"/>
    <w:basedOn w:val="DefaultParagraphFont"/>
    <w:link w:val="StyleMinimizedTextArialNarrow9pt"/>
    <w:rsid w:val="00A3241C"/>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A3241C"/>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3241C"/>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3241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3241C"/>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3241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3241C"/>
    <w:rPr>
      <w:b w:val="0"/>
      <w:bCs/>
      <w:sz w:val="20"/>
      <w:u w:val="single"/>
      <w:lang w:val="en-US" w:eastAsia="en-US" w:bidi="ar-SA"/>
    </w:rPr>
  </w:style>
  <w:style w:type="character" w:customStyle="1" w:styleId="Styleunderline9pt">
    <w:name w:val="Style underline + 9 pt"/>
    <w:basedOn w:val="underline"/>
    <w:rsid w:val="00A3241C"/>
    <w:rPr>
      <w:rFonts w:ascii="Times New Roman" w:hAnsi="Times New Roman" w:cs="Times New Roman"/>
      <w:b/>
      <w:sz w:val="20"/>
      <w:u w:val="single"/>
    </w:rPr>
  </w:style>
  <w:style w:type="character" w:customStyle="1" w:styleId="StyleTimesNewRoman9pt">
    <w:name w:val="Style Times New Roman 9 pt"/>
    <w:basedOn w:val="DefaultParagraphFont"/>
    <w:rsid w:val="00A3241C"/>
    <w:rPr>
      <w:rFonts w:ascii="Times New Roman" w:hAnsi="Times New Roman"/>
      <w:sz w:val="20"/>
    </w:rPr>
  </w:style>
  <w:style w:type="character" w:customStyle="1" w:styleId="Styleunderline9pt1">
    <w:name w:val="Style underline + 9 pt1"/>
    <w:basedOn w:val="underline"/>
    <w:rsid w:val="00A3241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3241C"/>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3241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3241C"/>
    <w:rPr>
      <w:b/>
      <w:bCs/>
      <w:noProof w:val="0"/>
      <w:sz w:val="20"/>
      <w:u w:val="single"/>
      <w:lang w:val="en-US" w:eastAsia="en-US" w:bidi="ar-SA"/>
    </w:rPr>
  </w:style>
  <w:style w:type="character" w:customStyle="1" w:styleId="Hyperlink23">
    <w:name w:val="Hyperlink23"/>
    <w:basedOn w:val="DefaultParagraphFont"/>
    <w:rsid w:val="00A3241C"/>
    <w:rPr>
      <w:color w:val="3300CC"/>
      <w:u w:val="single"/>
    </w:rPr>
  </w:style>
  <w:style w:type="paragraph" w:customStyle="1" w:styleId="cardCharChar">
    <w:name w:val="card Char Char"/>
    <w:basedOn w:val="Normal"/>
    <w:link w:val="cardCharCharChar"/>
    <w:qFormat/>
    <w:rsid w:val="00A3241C"/>
    <w:pPr>
      <w:ind w:left="288" w:right="288"/>
    </w:pPr>
    <w:rPr>
      <w:rFonts w:eastAsia="Times New Roman"/>
      <w:szCs w:val="20"/>
    </w:rPr>
  </w:style>
  <w:style w:type="character" w:customStyle="1" w:styleId="cardCharCharChar">
    <w:name w:val="card Char Char Char"/>
    <w:basedOn w:val="DefaultParagraphFont"/>
    <w:link w:val="cardCharChar"/>
    <w:rsid w:val="00A3241C"/>
    <w:rPr>
      <w:rFonts w:ascii="Calibri" w:eastAsia="Times New Roman" w:hAnsi="Calibri" w:cs="Calibri"/>
      <w:szCs w:val="20"/>
    </w:rPr>
  </w:style>
  <w:style w:type="character" w:customStyle="1" w:styleId="StyleunderlineArialNarrow9ptBold">
    <w:name w:val="Style underline + Arial Narrow 9 pt Bold"/>
    <w:basedOn w:val="underline"/>
    <w:rsid w:val="00A3241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3241C"/>
  </w:style>
  <w:style w:type="character" w:customStyle="1" w:styleId="StylecardCharCharArialNarrow9ptChar">
    <w:name w:val="Style card Char Char + Arial Narrow 9 pt Char"/>
    <w:basedOn w:val="cardCharCharChar"/>
    <w:link w:val="StylecardCharCharArialNarrow9pt"/>
    <w:rsid w:val="00A3241C"/>
    <w:rPr>
      <w:rFonts w:ascii="Calibri" w:eastAsia="Times New Roman" w:hAnsi="Calibri" w:cs="Calibri"/>
      <w:szCs w:val="20"/>
    </w:rPr>
  </w:style>
  <w:style w:type="character" w:customStyle="1" w:styleId="UnderlineCharCharChar">
    <w:name w:val="Underline Char Char Char"/>
    <w:basedOn w:val="DefaultParagraphFont"/>
    <w:rsid w:val="00A3241C"/>
    <w:rPr>
      <w:noProof w:val="0"/>
      <w:u w:val="single"/>
      <w:lang w:val="en-US" w:eastAsia="en-US" w:bidi="ar-SA"/>
    </w:rPr>
  </w:style>
  <w:style w:type="character" w:customStyle="1" w:styleId="CardTextChar1">
    <w:name w:val="Card Text Char1"/>
    <w:basedOn w:val="DefaultParagraphFont"/>
    <w:rsid w:val="00A3241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3241C"/>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A3241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3241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3241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3241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3241C"/>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A3241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3241C"/>
    <w:rPr>
      <w:rFonts w:eastAsia="Times New Roman"/>
    </w:rPr>
  </w:style>
  <w:style w:type="character" w:customStyle="1" w:styleId="TextsmallChar">
    <w:name w:val="Textsmall Char"/>
    <w:basedOn w:val="DefaultParagraphFont"/>
    <w:link w:val="Textsmall"/>
    <w:rsid w:val="00A3241C"/>
    <w:rPr>
      <w:rFonts w:ascii="Calibri" w:eastAsia="Times New Roman" w:hAnsi="Calibri" w:cs="Calibri"/>
    </w:rPr>
  </w:style>
  <w:style w:type="character" w:customStyle="1" w:styleId="CharChar111">
    <w:name w:val="Char Char111"/>
    <w:basedOn w:val="DefaultParagraphFont"/>
    <w:rsid w:val="00A3241C"/>
    <w:rPr>
      <w:rFonts w:cs="Arial"/>
      <w:bCs/>
      <w:szCs w:val="26"/>
      <w:u w:val="single"/>
      <w:lang w:val="en-US" w:eastAsia="en-US" w:bidi="ar-SA"/>
    </w:rPr>
  </w:style>
  <w:style w:type="character" w:customStyle="1" w:styleId="UnderlineBold">
    <w:name w:val="Underline + Bold"/>
    <w:uiPriority w:val="1"/>
    <w:qFormat/>
    <w:rsid w:val="00A3241C"/>
    <w:rPr>
      <w:b/>
      <w:sz w:val="20"/>
      <w:u w:val="single"/>
    </w:rPr>
  </w:style>
  <w:style w:type="paragraph" w:customStyle="1" w:styleId="cardtextsmall">
    <w:name w:val="card text small"/>
    <w:basedOn w:val="Normal"/>
    <w:qFormat/>
    <w:rsid w:val="00A3241C"/>
    <w:rPr>
      <w:rFonts w:ascii="Arial Narrow" w:eastAsia="Times New Roman" w:hAnsi="Arial Narrow"/>
    </w:rPr>
  </w:style>
  <w:style w:type="character" w:customStyle="1" w:styleId="AUnterdline">
    <w:name w:val="AUnterdline"/>
    <w:qFormat/>
    <w:rsid w:val="00A3241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3241C"/>
    <w:rPr>
      <w:rFonts w:ascii="Times New Roman" w:hAnsi="Times New Roman"/>
      <w:b/>
      <w:bCs/>
      <w:sz w:val="20"/>
      <w:u w:val="single"/>
      <w:bdr w:val="single" w:sz="4" w:space="0" w:color="auto"/>
    </w:rPr>
  </w:style>
  <w:style w:type="character" w:customStyle="1" w:styleId="highlightedsearchterm">
    <w:name w:val="highlightedsearchterm"/>
    <w:rsid w:val="00A3241C"/>
  </w:style>
  <w:style w:type="character" w:customStyle="1" w:styleId="StyleUnderline1">
    <w:name w:val="Style Underline1"/>
    <w:basedOn w:val="DefaultParagraphFont"/>
    <w:rsid w:val="00A3241C"/>
    <w:rPr>
      <w:rFonts w:ascii="Times New Roman" w:hAnsi="Times New Roman"/>
      <w:sz w:val="20"/>
      <w:u w:val="single"/>
    </w:rPr>
  </w:style>
  <w:style w:type="paragraph" w:customStyle="1" w:styleId="CardIndented">
    <w:name w:val="Card (Indented)"/>
    <w:basedOn w:val="Normal"/>
    <w:link w:val="CardIndentedChar"/>
    <w:qFormat/>
    <w:rsid w:val="00A3241C"/>
    <w:pPr>
      <w:ind w:left="288"/>
    </w:pPr>
  </w:style>
  <w:style w:type="paragraph" w:customStyle="1" w:styleId="StyleStyle49pt10">
    <w:name w:val="Style Style4 + 9 pt10"/>
    <w:basedOn w:val="Style4"/>
    <w:link w:val="StyleStyle49pt10Char"/>
    <w:qFormat/>
    <w:rsid w:val="00A3241C"/>
    <w:rPr>
      <w:rFonts w:cs="Times New Roman"/>
    </w:rPr>
  </w:style>
  <w:style w:type="character" w:customStyle="1" w:styleId="StyleStyle49pt10Char">
    <w:name w:val="Style Style4 + 9 pt10 Char"/>
    <w:basedOn w:val="Style4Char"/>
    <w:link w:val="StyleStyle49pt10"/>
    <w:rsid w:val="00A3241C"/>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A3241C"/>
    <w:rPr>
      <w:rFonts w:cs="Times New Roman"/>
      <w:b/>
      <w:bCs/>
    </w:rPr>
  </w:style>
  <w:style w:type="character" w:customStyle="1" w:styleId="StyleStyle49ptBold7Char">
    <w:name w:val="Style Style4 + 9 pt Bold7 Char"/>
    <w:link w:val="StyleStyle49ptBold7"/>
    <w:rsid w:val="00A3241C"/>
    <w:rPr>
      <w:rFonts w:ascii="Calibri" w:eastAsia="Times New Roman" w:hAnsi="Calibri" w:cs="Times New Roman"/>
      <w:b/>
      <w:bCs/>
      <w:u w:val="single"/>
    </w:rPr>
  </w:style>
  <w:style w:type="paragraph" w:customStyle="1" w:styleId="NormalUnderline">
    <w:name w:val="Normal Underline"/>
    <w:basedOn w:val="Normal"/>
    <w:link w:val="NormalUnderlineChar"/>
    <w:qFormat/>
    <w:rsid w:val="00A3241C"/>
    <w:pPr>
      <w:ind w:left="288"/>
    </w:pPr>
    <w:rPr>
      <w:rFonts w:eastAsia="Times New Roman"/>
      <w:u w:val="single"/>
    </w:rPr>
  </w:style>
  <w:style w:type="character" w:customStyle="1" w:styleId="NormalUnderlineChar">
    <w:name w:val="Normal Underline Char"/>
    <w:link w:val="NormalUnderline"/>
    <w:rsid w:val="00A3241C"/>
    <w:rPr>
      <w:rFonts w:ascii="Calibri" w:eastAsia="Times New Roman" w:hAnsi="Calibri" w:cs="Calibri"/>
      <w:u w:val="single"/>
    </w:rPr>
  </w:style>
  <w:style w:type="character" w:customStyle="1" w:styleId="DontRead">
    <w:name w:val="Don't Read"/>
    <w:qFormat/>
    <w:rsid w:val="00A3241C"/>
    <w:rPr>
      <w:rFonts w:ascii="Times New Roman" w:hAnsi="Times New Roman"/>
      <w:sz w:val="16"/>
    </w:rPr>
  </w:style>
  <w:style w:type="paragraph" w:customStyle="1" w:styleId="Underlinestyle">
    <w:name w:val="Underline style"/>
    <w:basedOn w:val="Normal"/>
    <w:qFormat/>
    <w:rsid w:val="00A3241C"/>
    <w:rPr>
      <w:rFonts w:eastAsia="Times New Roman"/>
      <w:u w:val="single"/>
    </w:rPr>
  </w:style>
  <w:style w:type="character" w:customStyle="1" w:styleId="Style11ptUnderline3">
    <w:name w:val="Style 11 pt Underline3"/>
    <w:rsid w:val="00A3241C"/>
    <w:rPr>
      <w:sz w:val="20"/>
      <w:u w:val="single"/>
    </w:rPr>
  </w:style>
  <w:style w:type="character" w:customStyle="1" w:styleId="27">
    <w:name w:val="27"/>
    <w:rsid w:val="00A3241C"/>
    <w:rPr>
      <w:rFonts w:cs="Arial"/>
      <w:bCs/>
      <w:sz w:val="20"/>
      <w:u w:val="single"/>
      <w:lang w:val="en-US" w:eastAsia="en-US" w:bidi="ar-SA"/>
    </w:rPr>
  </w:style>
  <w:style w:type="character" w:customStyle="1" w:styleId="2">
    <w:name w:val="2"/>
    <w:rsid w:val="00A3241C"/>
    <w:rPr>
      <w:rFonts w:cs="Arial"/>
      <w:bCs/>
      <w:sz w:val="20"/>
      <w:u w:val="single"/>
      <w:lang w:val="en-US" w:eastAsia="en-US" w:bidi="ar-SA"/>
    </w:rPr>
  </w:style>
  <w:style w:type="character" w:customStyle="1" w:styleId="Style9ptUnderline11">
    <w:name w:val="Style 9 pt Underline11"/>
    <w:basedOn w:val="DefaultParagraphFont"/>
    <w:rsid w:val="00A3241C"/>
    <w:rPr>
      <w:sz w:val="20"/>
      <w:u w:val="single"/>
    </w:rPr>
  </w:style>
  <w:style w:type="character" w:customStyle="1" w:styleId="Style9ptBoldUnderline5">
    <w:name w:val="Style 9 pt Bold Underline5"/>
    <w:basedOn w:val="DefaultParagraphFont"/>
    <w:rsid w:val="00A3241C"/>
    <w:rPr>
      <w:b/>
      <w:bCs/>
      <w:sz w:val="20"/>
      <w:u w:val="single"/>
    </w:rPr>
  </w:style>
  <w:style w:type="character" w:customStyle="1" w:styleId="CharChar114">
    <w:name w:val="Char Char114"/>
    <w:basedOn w:val="DefaultParagraphFont"/>
    <w:rsid w:val="00A3241C"/>
    <w:rPr>
      <w:rFonts w:cs="Arial"/>
      <w:bCs/>
      <w:szCs w:val="26"/>
      <w:u w:val="single"/>
      <w:lang w:val="en-US" w:eastAsia="en-US" w:bidi="ar-SA"/>
    </w:rPr>
  </w:style>
  <w:style w:type="character" w:customStyle="1" w:styleId="CharChar113">
    <w:name w:val="Char Char113"/>
    <w:basedOn w:val="DefaultParagraphFont"/>
    <w:rsid w:val="00A3241C"/>
    <w:rPr>
      <w:rFonts w:cs="Arial"/>
      <w:bCs/>
      <w:szCs w:val="26"/>
      <w:u w:val="single"/>
      <w:lang w:val="en-US" w:eastAsia="en-US" w:bidi="ar-SA"/>
    </w:rPr>
  </w:style>
  <w:style w:type="character" w:customStyle="1" w:styleId="CharChar112">
    <w:name w:val="Char Char112"/>
    <w:basedOn w:val="DefaultParagraphFont"/>
    <w:rsid w:val="00A3241C"/>
    <w:rPr>
      <w:rFonts w:cs="Arial"/>
      <w:bCs/>
      <w:szCs w:val="26"/>
      <w:u w:val="single"/>
      <w:lang w:val="en-US" w:eastAsia="en-US" w:bidi="ar-SA"/>
    </w:rPr>
  </w:style>
  <w:style w:type="character" w:customStyle="1" w:styleId="ssl0">
    <w:name w:val="ss_l0"/>
    <w:basedOn w:val="DefaultParagraphFont"/>
    <w:rsid w:val="00A3241C"/>
  </w:style>
  <w:style w:type="paragraph" w:styleId="CommentText">
    <w:name w:val="annotation text"/>
    <w:basedOn w:val="Normal"/>
    <w:link w:val="CommentTextChar"/>
    <w:uiPriority w:val="99"/>
    <w:rsid w:val="00A3241C"/>
    <w:rPr>
      <w:szCs w:val="20"/>
    </w:rPr>
  </w:style>
  <w:style w:type="character" w:customStyle="1" w:styleId="CommentTextChar">
    <w:name w:val="Comment Text Char"/>
    <w:basedOn w:val="DefaultParagraphFont"/>
    <w:link w:val="CommentText"/>
    <w:uiPriority w:val="99"/>
    <w:rsid w:val="00A3241C"/>
    <w:rPr>
      <w:rFonts w:ascii="Calibri" w:hAnsi="Calibri" w:cs="Calibri"/>
      <w:szCs w:val="20"/>
    </w:rPr>
  </w:style>
  <w:style w:type="character" w:customStyle="1" w:styleId="CommentSubjectChar">
    <w:name w:val="Comment Subject Char"/>
    <w:basedOn w:val="CommentTextChar"/>
    <w:link w:val="CommentSubject"/>
    <w:rsid w:val="00A3241C"/>
    <w:rPr>
      <w:rFonts w:ascii="Times New Roman" w:hAnsi="Times New Roman" w:cs="Times New Roman"/>
      <w:b/>
      <w:bCs/>
      <w:szCs w:val="20"/>
    </w:rPr>
  </w:style>
  <w:style w:type="paragraph" w:styleId="CommentSubject">
    <w:name w:val="annotation subject"/>
    <w:basedOn w:val="CommentText"/>
    <w:next w:val="CommentText"/>
    <w:link w:val="CommentSubjectChar"/>
    <w:rsid w:val="00A3241C"/>
    <w:rPr>
      <w:rFonts w:ascii="Times New Roman" w:hAnsi="Times New Roman" w:cs="Times New Roman"/>
      <w:b/>
      <w:bCs/>
    </w:rPr>
  </w:style>
  <w:style w:type="character" w:customStyle="1" w:styleId="CommentSubjectChar1">
    <w:name w:val="Comment Subject Char1"/>
    <w:basedOn w:val="CommentTextChar"/>
    <w:uiPriority w:val="99"/>
    <w:semiHidden/>
    <w:rsid w:val="00A3241C"/>
    <w:rPr>
      <w:rFonts w:ascii="Calibri" w:hAnsi="Calibri" w:cs="Calibri"/>
      <w:b/>
      <w:bCs/>
      <w:szCs w:val="20"/>
    </w:rPr>
  </w:style>
  <w:style w:type="paragraph" w:customStyle="1" w:styleId="WW-Default1">
    <w:name w:val="WW-Default1"/>
    <w:basedOn w:val="Normal"/>
    <w:qFormat/>
    <w:rsid w:val="00A3241C"/>
    <w:pPr>
      <w:suppressAutoHyphens/>
    </w:pPr>
    <w:rPr>
      <w:rFonts w:eastAsia="Times New Roman"/>
      <w:b/>
      <w:bCs/>
      <w:szCs w:val="20"/>
      <w:lang w:eastAsia="ar-SA"/>
    </w:rPr>
  </w:style>
  <w:style w:type="paragraph" w:customStyle="1" w:styleId="Normal1">
    <w:name w:val="Normal1"/>
    <w:basedOn w:val="BodyText"/>
    <w:qFormat/>
    <w:rsid w:val="00A3241C"/>
  </w:style>
  <w:style w:type="character" w:customStyle="1" w:styleId="zoomme">
    <w:name w:val="zoomme"/>
    <w:basedOn w:val="DefaultParagraphFont"/>
    <w:rsid w:val="00A3241C"/>
  </w:style>
  <w:style w:type="character" w:customStyle="1" w:styleId="Date1">
    <w:name w:val="Date1"/>
    <w:basedOn w:val="DefaultParagraphFont"/>
    <w:rsid w:val="00A3241C"/>
  </w:style>
  <w:style w:type="character" w:customStyle="1" w:styleId="classauthor">
    <w:name w:val="class=&quot;author&quot;"/>
    <w:basedOn w:val="DefaultParagraphFont"/>
    <w:rsid w:val="00A3241C"/>
  </w:style>
  <w:style w:type="paragraph" w:customStyle="1" w:styleId="CardStyle">
    <w:name w:val="Card Style"/>
    <w:basedOn w:val="Normal"/>
    <w:link w:val="CardStyleChar"/>
    <w:qFormat/>
    <w:rsid w:val="00A3241C"/>
    <w:rPr>
      <w:rFonts w:eastAsia="Times New Roman"/>
    </w:rPr>
  </w:style>
  <w:style w:type="character" w:customStyle="1" w:styleId="BoldUnderlineChar0">
    <w:name w:val="Bold Underline Char"/>
    <w:rsid w:val="00A3241C"/>
    <w:rPr>
      <w:rFonts w:ascii="Times New Roman" w:eastAsia="Times New Roman" w:hAnsi="Times New Roman"/>
      <w:b/>
      <w:bCs/>
      <w:szCs w:val="24"/>
      <w:u w:val="single"/>
    </w:rPr>
  </w:style>
  <w:style w:type="character" w:customStyle="1" w:styleId="texto1">
    <w:name w:val="texto1"/>
    <w:rsid w:val="00A3241C"/>
  </w:style>
  <w:style w:type="character" w:customStyle="1" w:styleId="apple-style-span">
    <w:name w:val="apple-style-span"/>
    <w:qFormat/>
    <w:rsid w:val="00A3241C"/>
  </w:style>
  <w:style w:type="paragraph" w:customStyle="1" w:styleId="citenon-bold">
    <w:name w:val="cite non-bold"/>
    <w:basedOn w:val="Normal"/>
    <w:link w:val="citenon-boldChar"/>
    <w:qFormat/>
    <w:rsid w:val="00A3241C"/>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3241C"/>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3241C"/>
    <w:rPr>
      <w:rFonts w:ascii="Calibri" w:eastAsia="Times New Roman" w:hAnsi="Calibri" w:cs="Arial"/>
      <w:b/>
      <w:bCs/>
      <w:sz w:val="24"/>
      <w:szCs w:val="28"/>
    </w:rPr>
  </w:style>
  <w:style w:type="paragraph" w:customStyle="1" w:styleId="Style23">
    <w:name w:val="Style23"/>
    <w:basedOn w:val="Normal"/>
    <w:uiPriority w:val="99"/>
    <w:qFormat/>
    <w:rsid w:val="00A3241C"/>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3241C"/>
    <w:rPr>
      <w:rFonts w:ascii="Calibri" w:eastAsia="Times New Roman" w:hAnsi="Calibri" w:cs="Calibri"/>
      <w:lang w:bidi="en-US"/>
    </w:rPr>
  </w:style>
  <w:style w:type="character" w:customStyle="1" w:styleId="gray">
    <w:name w:val="gray"/>
    <w:basedOn w:val="DefaultParagraphFont"/>
    <w:rsid w:val="00A3241C"/>
  </w:style>
  <w:style w:type="paragraph" w:customStyle="1" w:styleId="Tagtemplate">
    <w:name w:val="Tagtemplate"/>
    <w:basedOn w:val="Normal"/>
    <w:link w:val="TagtemplateChar"/>
    <w:autoRedefine/>
    <w:qFormat/>
    <w:rsid w:val="00A3241C"/>
    <w:pPr>
      <w:keepNext/>
      <w:keepLines/>
    </w:pPr>
    <w:rPr>
      <w:rFonts w:eastAsia="Calibri"/>
      <w:b/>
    </w:rPr>
  </w:style>
  <w:style w:type="character" w:customStyle="1" w:styleId="TagtemplateChar">
    <w:name w:val="Tagtemplate Char"/>
    <w:basedOn w:val="DefaultParagraphFont"/>
    <w:link w:val="Tagtemplate"/>
    <w:rsid w:val="00A3241C"/>
    <w:rPr>
      <w:rFonts w:ascii="Calibri" w:eastAsia="Calibri" w:hAnsi="Calibri" w:cs="Calibri"/>
      <w:b/>
    </w:rPr>
  </w:style>
  <w:style w:type="character" w:customStyle="1" w:styleId="Styleunderline11ptBorderSinglesolidlineAuto05p">
    <w:name w:val="Style underline + 11 pt Border: : (Single solid line Auto  0.5 p..."/>
    <w:rsid w:val="00A3241C"/>
    <w:rPr>
      <w:sz w:val="20"/>
      <w:u w:val="single"/>
      <w:bdr w:val="single" w:sz="4" w:space="0" w:color="auto"/>
    </w:rPr>
  </w:style>
  <w:style w:type="paragraph" w:customStyle="1" w:styleId="Citation-FirstLine">
    <w:name w:val="Citation - First Line"/>
    <w:basedOn w:val="Normal"/>
    <w:next w:val="Normal"/>
    <w:autoRedefine/>
    <w:qFormat/>
    <w:rsid w:val="00A3241C"/>
    <w:pPr>
      <w:spacing w:line="240" w:lineRule="atLeast"/>
      <w:jc w:val="both"/>
    </w:pPr>
    <w:rPr>
      <w:rFonts w:ascii="Book Antiqua" w:eastAsia="Times New Roman" w:hAnsi="Book Antiqua"/>
    </w:rPr>
  </w:style>
  <w:style w:type="character" w:customStyle="1" w:styleId="CardText-Underlined">
    <w:name w:val="Card Text - Underlined"/>
    <w:rsid w:val="00A3241C"/>
    <w:rPr>
      <w:b/>
      <w:sz w:val="20"/>
      <w:u w:val="single"/>
    </w:rPr>
  </w:style>
  <w:style w:type="paragraph" w:customStyle="1" w:styleId="Citation-Complete">
    <w:name w:val="Citation - Complete"/>
    <w:basedOn w:val="Normal"/>
    <w:next w:val="Normal"/>
    <w:link w:val="Citation-CompleteChar"/>
    <w:autoRedefine/>
    <w:qFormat/>
    <w:rsid w:val="00A3241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3241C"/>
    <w:rPr>
      <w:rFonts w:ascii="Book Antiqua" w:eastAsia="Times New Roman" w:hAnsi="Book Antiqua" w:cs="Calibri"/>
    </w:rPr>
  </w:style>
  <w:style w:type="character" w:customStyle="1" w:styleId="MicroTextChar">
    <w:name w:val="MicroText Char"/>
    <w:link w:val="MicroText"/>
    <w:rsid w:val="00A3241C"/>
    <w:rPr>
      <w:rFonts w:ascii="Arial Narrow" w:hAnsi="Arial Narrow"/>
      <w:sz w:val="12"/>
    </w:rPr>
  </w:style>
  <w:style w:type="paragraph" w:customStyle="1" w:styleId="TagCite">
    <w:name w:val="Tag/Cite"/>
    <w:basedOn w:val="Normal"/>
    <w:qFormat/>
    <w:rsid w:val="00A3241C"/>
    <w:rPr>
      <w:rFonts w:eastAsia="Times New Roman"/>
      <w:b/>
    </w:rPr>
  </w:style>
  <w:style w:type="character" w:customStyle="1" w:styleId="Style11ptItalicUnderline">
    <w:name w:val="Style 11 pt Italic Underline"/>
    <w:basedOn w:val="DefaultParagraphFont"/>
    <w:qFormat/>
    <w:rsid w:val="00A3241C"/>
    <w:rPr>
      <w:i/>
      <w:iCs/>
      <w:sz w:val="20"/>
      <w:u w:val="single"/>
    </w:rPr>
  </w:style>
  <w:style w:type="character" w:customStyle="1" w:styleId="Style11ptItalic">
    <w:name w:val="Style 11 pt Italic"/>
    <w:basedOn w:val="DefaultParagraphFont"/>
    <w:rsid w:val="00A3241C"/>
    <w:rPr>
      <w:rFonts w:ascii="Times New Roman" w:hAnsi="Times New Roman"/>
      <w:i/>
      <w:iCs/>
      <w:sz w:val="20"/>
    </w:rPr>
  </w:style>
  <w:style w:type="character" w:customStyle="1" w:styleId="BoldandUnderlineChar">
    <w:name w:val="Bold and Underline Char"/>
    <w:basedOn w:val="DefaultParagraphFont"/>
    <w:link w:val="BoldandUnderline"/>
    <w:locked/>
    <w:rsid w:val="00A3241C"/>
    <w:rPr>
      <w:b/>
      <w:u w:val="single"/>
    </w:rPr>
  </w:style>
  <w:style w:type="paragraph" w:customStyle="1" w:styleId="BoldandUnderline">
    <w:name w:val="Bold and Underline"/>
    <w:basedOn w:val="Normal"/>
    <w:link w:val="BoldandUnderlineChar"/>
    <w:qFormat/>
    <w:rsid w:val="00A3241C"/>
    <w:rPr>
      <w:rFonts w:asciiTheme="minorHAnsi" w:hAnsiTheme="minorHAnsi" w:cstheme="minorBidi"/>
      <w:b/>
      <w:u w:val="single"/>
    </w:rPr>
  </w:style>
  <w:style w:type="character" w:customStyle="1" w:styleId="hdr">
    <w:name w:val="hdr"/>
    <w:basedOn w:val="DefaultParagraphFont"/>
    <w:rsid w:val="00A3241C"/>
  </w:style>
  <w:style w:type="paragraph" w:customStyle="1" w:styleId="StyleStyle49ptBold3">
    <w:name w:val="Style Style4 + 9 pt Bold3"/>
    <w:basedOn w:val="Style4"/>
    <w:link w:val="StyleStyle49ptBold3Char"/>
    <w:qFormat/>
    <w:rsid w:val="00A3241C"/>
    <w:rPr>
      <w:rFonts w:cs="Times New Roman"/>
      <w:b/>
      <w:bCs/>
    </w:rPr>
  </w:style>
  <w:style w:type="character" w:customStyle="1" w:styleId="StyleStyle49ptBold3Char">
    <w:name w:val="Style Style4 + 9 pt Bold3 Char"/>
    <w:basedOn w:val="Style4Char"/>
    <w:link w:val="StyleStyle49ptBold3"/>
    <w:rsid w:val="00A3241C"/>
    <w:rPr>
      <w:rFonts w:ascii="Calibri" w:eastAsia="Times New Roman" w:hAnsi="Calibri" w:cs="Times New Roman"/>
      <w:b/>
      <w:bCs/>
      <w:u w:val="single"/>
    </w:rPr>
  </w:style>
  <w:style w:type="character" w:customStyle="1" w:styleId="Style9ptUnderline6">
    <w:name w:val="Style 9 pt Underline6"/>
    <w:basedOn w:val="DefaultParagraphFont"/>
    <w:rsid w:val="00A3241C"/>
    <w:rPr>
      <w:sz w:val="20"/>
      <w:u w:val="single"/>
    </w:rPr>
  </w:style>
  <w:style w:type="character" w:customStyle="1" w:styleId="ct-with-fmlt">
    <w:name w:val="ct-with-fmlt"/>
    <w:basedOn w:val="DefaultParagraphFont"/>
    <w:rsid w:val="00A3241C"/>
  </w:style>
  <w:style w:type="character" w:styleId="IntenseEmphasis">
    <w:name w:val="Intense Emphasis"/>
    <w:aliases w:val="cites Char Ch,Intense Emphasis4,Intense Emphasi,Box Out,Intense Emphasis5,Char Char Char1,Sty,Style Underli,Minimized Char,cites Char Char,Underlined Text Char,Underline Char,Block Heading Char1,title Char1"/>
    <w:uiPriority w:val="5"/>
    <w:qFormat/>
    <w:rsid w:val="00A3241C"/>
    <w:rPr>
      <w:rFonts w:ascii="Arial" w:hAnsi="Arial" w:cs="Arial" w:hint="default"/>
      <w:b w:val="0"/>
      <w:bCs w:val="0"/>
      <w:sz w:val="20"/>
      <w:u w:val="single"/>
    </w:rPr>
  </w:style>
  <w:style w:type="paragraph" w:customStyle="1" w:styleId="TagText">
    <w:name w:val="TagText"/>
    <w:basedOn w:val="Normal"/>
    <w:uiPriority w:val="99"/>
    <w:qFormat/>
    <w:rsid w:val="00A3241C"/>
    <w:rPr>
      <w:b/>
    </w:rPr>
  </w:style>
  <w:style w:type="paragraph" w:customStyle="1" w:styleId="StyleStyle49pt">
    <w:name w:val="Style Style4 + 9 pt"/>
    <w:basedOn w:val="Normal"/>
    <w:link w:val="StyleStyle49ptChar"/>
    <w:qFormat/>
    <w:rsid w:val="00A3241C"/>
    <w:rPr>
      <w:rFonts w:eastAsia="Times New Roman"/>
      <w:u w:val="single"/>
    </w:rPr>
  </w:style>
  <w:style w:type="character" w:customStyle="1" w:styleId="StyleStyle49ptChar">
    <w:name w:val="Style Style4 + 9 pt Char"/>
    <w:basedOn w:val="DefaultParagraphFont"/>
    <w:link w:val="StyleStyle49pt"/>
    <w:rsid w:val="00A3241C"/>
    <w:rPr>
      <w:rFonts w:ascii="Calibri" w:eastAsia="Times New Roman" w:hAnsi="Calibri" w:cs="Calibri"/>
      <w:u w:val="single"/>
    </w:rPr>
  </w:style>
  <w:style w:type="paragraph" w:customStyle="1" w:styleId="StyleStyle49ptBold">
    <w:name w:val="Style Style4 + 9 pt Bold"/>
    <w:basedOn w:val="Normal"/>
    <w:link w:val="StyleStyle49ptBoldChar"/>
    <w:qFormat/>
    <w:rsid w:val="00A3241C"/>
    <w:rPr>
      <w:rFonts w:eastAsia="Times New Roman"/>
      <w:b/>
      <w:bCs/>
      <w:u w:val="single"/>
    </w:rPr>
  </w:style>
  <w:style w:type="character" w:customStyle="1" w:styleId="StyleStyle49ptBoldChar">
    <w:name w:val="Style Style4 + 9 pt Bold Char"/>
    <w:basedOn w:val="DefaultParagraphFont"/>
    <w:link w:val="StyleStyle49ptBold"/>
    <w:rsid w:val="00A3241C"/>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A3241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3241C"/>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A3241C"/>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3241C"/>
    <w:rPr>
      <w:rFonts w:ascii="Arial" w:eastAsia="Times New Roman" w:hAnsi="Arial" w:cs="Arial"/>
      <w:b/>
      <w:bCs/>
      <w:szCs w:val="24"/>
      <w:u w:val="single"/>
    </w:rPr>
  </w:style>
  <w:style w:type="paragraph" w:customStyle="1" w:styleId="StyleUnderlined11pt">
    <w:name w:val="Style Underlined + 11 pt"/>
    <w:link w:val="StyleUnderlined11ptChar"/>
    <w:qFormat/>
    <w:rsid w:val="00A3241C"/>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3241C"/>
    <w:rPr>
      <w:rFonts w:ascii="Arial" w:eastAsia="Times New Roman" w:hAnsi="Arial" w:cs="Arial"/>
      <w:szCs w:val="24"/>
      <w:u w:val="single"/>
    </w:rPr>
  </w:style>
  <w:style w:type="character" w:customStyle="1" w:styleId="newscontent">
    <w:name w:val="newscontent"/>
    <w:rsid w:val="00A3241C"/>
  </w:style>
  <w:style w:type="character" w:customStyle="1" w:styleId="StyleUnderlinePatternClearYellow">
    <w:name w:val="Style Underline Pattern: Clear (Yellow)"/>
    <w:basedOn w:val="DefaultParagraphFont"/>
    <w:rsid w:val="00A3241C"/>
    <w:rPr>
      <w:u w:val="single"/>
      <w:shd w:val="clear" w:color="auto" w:fill="00FF00"/>
    </w:rPr>
  </w:style>
  <w:style w:type="paragraph" w:customStyle="1" w:styleId="StyleUnderlineChar11pt3">
    <w:name w:val="Style Underline Char + 11 pt3"/>
    <w:link w:val="StyleUnderlineChar11pt3Char"/>
    <w:qFormat/>
    <w:rsid w:val="00A3241C"/>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3241C"/>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A3241C"/>
    <w:rPr>
      <w:b w:val="0"/>
      <w:bCs/>
      <w:u w:val="single"/>
    </w:rPr>
  </w:style>
  <w:style w:type="character" w:customStyle="1" w:styleId="date-display-single">
    <w:name w:val="date-display-single"/>
    <w:basedOn w:val="DefaultParagraphFont"/>
    <w:rsid w:val="00A3241C"/>
  </w:style>
  <w:style w:type="character" w:customStyle="1" w:styleId="CommentTextChar1">
    <w:name w:val="Comment Text Char1"/>
    <w:basedOn w:val="DefaultParagraphFont"/>
    <w:uiPriority w:val="99"/>
    <w:rsid w:val="00A3241C"/>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3241C"/>
    <w:rPr>
      <w:rFonts w:ascii="Times New Roman" w:hAnsi="Times New Roman" w:cs="Times New Roman"/>
      <w:sz w:val="20"/>
    </w:rPr>
  </w:style>
  <w:style w:type="paragraph" w:customStyle="1" w:styleId="Cite2">
    <w:name w:val="Cite 2"/>
    <w:basedOn w:val="Normal"/>
    <w:qFormat/>
    <w:rsid w:val="00A3241C"/>
    <w:rPr>
      <w:rFonts w:eastAsia="MS Mincho"/>
      <w:b/>
      <w:u w:val="single"/>
    </w:rPr>
  </w:style>
  <w:style w:type="character" w:customStyle="1" w:styleId="StyleunderlineBold">
    <w:name w:val="Style underline + Bold"/>
    <w:basedOn w:val="underline"/>
    <w:rsid w:val="00A3241C"/>
    <w:rPr>
      <w:rFonts w:ascii="Times New Roman" w:hAnsi="Times New Roman" w:cs="Times New Roman"/>
      <w:bCs/>
      <w:sz w:val="20"/>
      <w:u w:val="single"/>
    </w:rPr>
  </w:style>
  <w:style w:type="paragraph" w:customStyle="1" w:styleId="cards0">
    <w:name w:val="cards"/>
    <w:basedOn w:val="Heading3"/>
    <w:qFormat/>
    <w:rsid w:val="00A3241C"/>
    <w:pPr>
      <w:keepNext w:val="0"/>
      <w:keepLines w:val="0"/>
      <w:pageBreakBefore w:val="0"/>
      <w:autoSpaceDE w:val="0"/>
      <w:autoSpaceDN w:val="0"/>
      <w:adjustRightInd w:val="0"/>
      <w:spacing w:before="0" w:after="160"/>
      <w:jc w:val="left"/>
    </w:pPr>
    <w:rPr>
      <w:rFonts w:asciiTheme="minorHAnsi" w:eastAsia="Times New Roman" w:hAnsiTheme="minorHAnsi" w:cs="Times New Roman"/>
      <w:sz w:val="20"/>
      <w:szCs w:val="22"/>
      <w:u w:val="none"/>
    </w:rPr>
  </w:style>
  <w:style w:type="character" w:customStyle="1" w:styleId="Style10ptUnderline">
    <w:name w:val="Style 10 pt Underline"/>
    <w:basedOn w:val="DefaultParagraphFont"/>
    <w:rsid w:val="00A3241C"/>
    <w:rPr>
      <w:sz w:val="20"/>
      <w:u w:val="single"/>
    </w:rPr>
  </w:style>
  <w:style w:type="character" w:styleId="HTMLCite">
    <w:name w:val="HTML Cite"/>
    <w:uiPriority w:val="99"/>
    <w:qFormat/>
    <w:rsid w:val="00A3241C"/>
    <w:rPr>
      <w:i/>
      <w:iCs/>
    </w:rPr>
  </w:style>
  <w:style w:type="character" w:customStyle="1" w:styleId="slug-pub-date">
    <w:name w:val="slug-pub-date"/>
    <w:basedOn w:val="DefaultParagraphFont"/>
    <w:rsid w:val="00A3241C"/>
  </w:style>
  <w:style w:type="character" w:customStyle="1" w:styleId="slug-vol">
    <w:name w:val="slug-vol"/>
    <w:basedOn w:val="DefaultParagraphFont"/>
    <w:rsid w:val="00A3241C"/>
  </w:style>
  <w:style w:type="character" w:customStyle="1" w:styleId="slug-issue">
    <w:name w:val="slug-issue"/>
    <w:basedOn w:val="DefaultParagraphFont"/>
    <w:rsid w:val="00A3241C"/>
  </w:style>
  <w:style w:type="character" w:customStyle="1" w:styleId="slug-pages">
    <w:name w:val="slug-pages"/>
    <w:basedOn w:val="DefaultParagraphFont"/>
    <w:rsid w:val="00A3241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3241C"/>
    <w:rPr>
      <w:b/>
      <w:bCs/>
      <w:strike w:val="0"/>
      <w:dstrike w:val="0"/>
      <w:sz w:val="24"/>
      <w:u w:val="none"/>
      <w:effect w:val="none"/>
    </w:rPr>
  </w:style>
  <w:style w:type="paragraph" w:customStyle="1" w:styleId="Tag2">
    <w:name w:val="Tag2"/>
    <w:basedOn w:val="Normal"/>
    <w:autoRedefine/>
    <w:qFormat/>
    <w:rsid w:val="00A3241C"/>
    <w:pPr>
      <w:spacing w:before="120"/>
    </w:pPr>
    <w:rPr>
      <w:b/>
      <w:sz w:val="26"/>
    </w:rPr>
  </w:style>
  <w:style w:type="character" w:customStyle="1" w:styleId="tagchar">
    <w:name w:val="tagchar"/>
    <w:basedOn w:val="DefaultParagraphFont"/>
    <w:rsid w:val="00A3241C"/>
  </w:style>
  <w:style w:type="paragraph" w:customStyle="1" w:styleId="NormalText">
    <w:name w:val="Normal Text"/>
    <w:basedOn w:val="Normal"/>
    <w:link w:val="NormalTextChar"/>
    <w:autoRedefine/>
    <w:qFormat/>
    <w:rsid w:val="00A3241C"/>
    <w:pPr>
      <w:jc w:val="both"/>
    </w:pPr>
    <w:rPr>
      <w:rFonts w:eastAsia="Times New Roman"/>
      <w:szCs w:val="26"/>
    </w:rPr>
  </w:style>
  <w:style w:type="character" w:customStyle="1" w:styleId="pmterms11">
    <w:name w:val="pmterms11"/>
    <w:basedOn w:val="DefaultParagraphFont"/>
    <w:rsid w:val="00A3241C"/>
    <w:rPr>
      <w:b/>
      <w:bCs/>
      <w:i w:val="0"/>
      <w:iCs w:val="0"/>
      <w:color w:val="000000"/>
    </w:rPr>
  </w:style>
  <w:style w:type="character" w:customStyle="1" w:styleId="StyleUnderlineChar9ptBold">
    <w:name w:val="Style Underline Char + 9 pt Bold"/>
    <w:basedOn w:val="DefaultParagraphFont"/>
    <w:rsid w:val="00A3241C"/>
    <w:rPr>
      <w:rFonts w:ascii="Times New Roman" w:hAnsi="Times New Roman"/>
      <w:b/>
      <w:bCs/>
      <w:sz w:val="20"/>
      <w:u w:val="single"/>
      <w:lang w:val="en-US" w:eastAsia="en-US" w:bidi="ar-SA"/>
    </w:rPr>
  </w:style>
  <w:style w:type="character" w:customStyle="1" w:styleId="Style8pt">
    <w:name w:val="Style 8 pt"/>
    <w:basedOn w:val="DefaultParagraphFont"/>
    <w:rsid w:val="00A3241C"/>
    <w:rPr>
      <w:sz w:val="20"/>
    </w:rPr>
  </w:style>
  <w:style w:type="character" w:customStyle="1" w:styleId="UnderlineChar5Char">
    <w:name w:val="Underline Char5 Char"/>
    <w:basedOn w:val="DefaultParagraphFont"/>
    <w:rsid w:val="00A3241C"/>
    <w:rPr>
      <w:szCs w:val="24"/>
      <w:u w:val="single"/>
      <w:lang w:val="en-US" w:eastAsia="en-US" w:bidi="ar-SA"/>
    </w:rPr>
  </w:style>
  <w:style w:type="character" w:customStyle="1" w:styleId="BoldandUnderlineChar2Char1">
    <w:name w:val="Bold and Underline Char2 Char1"/>
    <w:basedOn w:val="DefaultParagraphFont"/>
    <w:rsid w:val="00A3241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3241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3241C"/>
    <w:rPr>
      <w:szCs w:val="24"/>
      <w:u w:val="single"/>
      <w:lang w:val="en-US" w:eastAsia="en-US" w:bidi="ar-SA"/>
    </w:rPr>
  </w:style>
  <w:style w:type="paragraph" w:customStyle="1" w:styleId="Language">
    <w:name w:val="Language"/>
    <w:basedOn w:val="Normal"/>
    <w:link w:val="LanguageChar"/>
    <w:qFormat/>
    <w:rsid w:val="00A3241C"/>
    <w:rPr>
      <w:rFonts w:eastAsia="Times New Roman"/>
      <w:strike/>
      <w:szCs w:val="20"/>
    </w:rPr>
  </w:style>
  <w:style w:type="character" w:customStyle="1" w:styleId="LanguageChar">
    <w:name w:val="Language Char"/>
    <w:basedOn w:val="DefaultParagraphFont"/>
    <w:link w:val="Language"/>
    <w:rsid w:val="00A3241C"/>
    <w:rPr>
      <w:rFonts w:ascii="Calibri" w:eastAsia="Times New Roman" w:hAnsi="Calibri" w:cs="Calibri"/>
      <w:strike/>
      <w:szCs w:val="20"/>
    </w:rPr>
  </w:style>
  <w:style w:type="paragraph" w:customStyle="1" w:styleId="UnderlineChar3">
    <w:name w:val="Underline Char3"/>
    <w:basedOn w:val="Normal"/>
    <w:link w:val="UnderlineChar3Char"/>
    <w:qFormat/>
    <w:rsid w:val="00A3241C"/>
    <w:rPr>
      <w:rFonts w:eastAsia="Times New Roman"/>
      <w:u w:val="single"/>
    </w:rPr>
  </w:style>
  <w:style w:type="character" w:customStyle="1" w:styleId="UnderlineChar3Char">
    <w:name w:val="Underline Char3 Char"/>
    <w:basedOn w:val="DefaultParagraphFont"/>
    <w:link w:val="UnderlineChar3"/>
    <w:rsid w:val="00A3241C"/>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A3241C"/>
    <w:rPr>
      <w:rFonts w:eastAsia="Times New Roman"/>
      <w:b/>
      <w:u w:val="single"/>
    </w:rPr>
  </w:style>
  <w:style w:type="character" w:customStyle="1" w:styleId="BoldandUnderlineChar3CharChar">
    <w:name w:val="Bold and Underline Char3 Char Char"/>
    <w:basedOn w:val="DefaultParagraphFont"/>
    <w:link w:val="BoldandUnderlineChar3Char"/>
    <w:rsid w:val="00A3241C"/>
    <w:rPr>
      <w:rFonts w:ascii="Calibri" w:eastAsia="Times New Roman" w:hAnsi="Calibri" w:cs="Calibri"/>
      <w:b/>
      <w:u w:val="single"/>
    </w:rPr>
  </w:style>
  <w:style w:type="character" w:customStyle="1" w:styleId="UnderlineChar1">
    <w:name w:val="Underline Char1"/>
    <w:basedOn w:val="DefaultParagraphFont"/>
    <w:rsid w:val="00A3241C"/>
    <w:rPr>
      <w:szCs w:val="24"/>
      <w:u w:val="single"/>
      <w:lang w:val="en-US" w:eastAsia="en-US" w:bidi="ar-SA"/>
    </w:rPr>
  </w:style>
  <w:style w:type="character" w:customStyle="1" w:styleId="BoldandUnderlineChar1Char2Char">
    <w:name w:val="Bold and Underline Char1 Char2 Char"/>
    <w:basedOn w:val="DefaultParagraphFont"/>
    <w:rsid w:val="00A3241C"/>
    <w:rPr>
      <w:b/>
      <w:szCs w:val="24"/>
      <w:u w:val="single"/>
      <w:lang w:val="en-US" w:eastAsia="en-US" w:bidi="ar-SA"/>
    </w:rPr>
  </w:style>
  <w:style w:type="character" w:customStyle="1" w:styleId="SmalltextChar">
    <w:name w:val="Small text Char"/>
    <w:aliases w:val="Quote1 Char1"/>
    <w:link w:val="Smalltext"/>
    <w:qFormat/>
    <w:rsid w:val="00A3241C"/>
    <w:rPr>
      <w:rFonts w:ascii="Arial Narrow" w:eastAsia="Times New Roman" w:hAnsi="Arial Narrow" w:cs="Calibri"/>
    </w:rPr>
  </w:style>
  <w:style w:type="paragraph" w:customStyle="1" w:styleId="HotRoute">
    <w:name w:val="Hot Route"/>
    <w:basedOn w:val="Normal"/>
    <w:link w:val="HotRouteChar0"/>
    <w:qFormat/>
    <w:rsid w:val="00A3241C"/>
    <w:pPr>
      <w:ind w:left="144"/>
    </w:pPr>
    <w:rPr>
      <w:rFonts w:eastAsia="Times New Roman"/>
    </w:rPr>
  </w:style>
  <w:style w:type="paragraph" w:customStyle="1" w:styleId="Cardstyle0">
    <w:name w:val="Cardstyle"/>
    <w:basedOn w:val="Normal"/>
    <w:next w:val="Normal"/>
    <w:qFormat/>
    <w:rsid w:val="00A3241C"/>
    <w:rPr>
      <w:rFonts w:eastAsia="Times New Roman"/>
    </w:rPr>
  </w:style>
  <w:style w:type="character" w:customStyle="1" w:styleId="Style12ptBoldUnderline1">
    <w:name w:val="Style 12 pt Bold Underline1"/>
    <w:basedOn w:val="DefaultParagraphFont"/>
    <w:rsid w:val="00A3241C"/>
    <w:rPr>
      <w:b/>
      <w:bCs/>
      <w:sz w:val="24"/>
      <w:u w:val="single"/>
    </w:rPr>
  </w:style>
  <w:style w:type="character" w:customStyle="1" w:styleId="StyleEmphasisArial12ptBoldNotItalic">
    <w:name w:val="Style Emphasis + Arial 12 pt Bold Not Italic"/>
    <w:basedOn w:val="Emphasis"/>
    <w:rsid w:val="00A3241C"/>
    <w:rPr>
      <w:rFonts w:ascii="Arial" w:hAnsi="Arial" w:cs="Times New Roman"/>
      <w:b w:val="0"/>
      <w:bCs/>
      <w:i/>
      <w:iCs/>
      <w:sz w:val="24"/>
      <w:u w:val="single"/>
      <w:bdr w:val="single" w:sz="8" w:space="0" w:color="auto"/>
    </w:rPr>
  </w:style>
  <w:style w:type="character" w:customStyle="1" w:styleId="DebateHighlighted">
    <w:name w:val="Debate Highlighted"/>
    <w:qFormat/>
    <w:rsid w:val="00A3241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3241C"/>
    <w:rPr>
      <w:rFonts w:ascii="SimSun" w:eastAsia="SimSun" w:hAnsi="SimSun"/>
      <w:sz w:val="15"/>
      <w:lang w:eastAsia="zh-CN"/>
    </w:rPr>
  </w:style>
  <w:style w:type="paragraph" w:customStyle="1" w:styleId="UnreadText">
    <w:name w:val="Unread Text"/>
    <w:basedOn w:val="Normal"/>
    <w:next w:val="Normal"/>
    <w:link w:val="UnreadTextChar"/>
    <w:autoRedefine/>
    <w:qFormat/>
    <w:rsid w:val="00A3241C"/>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A3241C"/>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A3241C"/>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A3241C"/>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A3241C"/>
    <w:rPr>
      <w:rFonts w:ascii="Times New Roman" w:hAnsi="Times New Roman"/>
      <w:sz w:val="20"/>
      <w:u w:val="single"/>
      <w:bdr w:val="none" w:sz="0" w:space="0" w:color="auto"/>
      <w:shd w:val="clear" w:color="auto" w:fill="C0C0C0"/>
    </w:rPr>
  </w:style>
  <w:style w:type="character" w:customStyle="1" w:styleId="smallChar">
    <w:name w:val="small Char"/>
    <w:rsid w:val="00A3241C"/>
    <w:rPr>
      <w:rFonts w:ascii="Calibri" w:eastAsia="Calibri" w:hAnsi="Calibri" w:cs="Calibri"/>
      <w:sz w:val="16"/>
      <w:szCs w:val="20"/>
      <w:lang w:val="x-none" w:eastAsia="x-none"/>
    </w:rPr>
  </w:style>
  <w:style w:type="paragraph" w:customStyle="1" w:styleId="HotRoute0">
    <w:name w:val="Hot Route!"/>
    <w:basedOn w:val="Normal"/>
    <w:qFormat/>
    <w:rsid w:val="00A3241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3241C"/>
    <w:rPr>
      <w:rFonts w:ascii="Times New Roman" w:hAnsi="Times New Roman" w:cs="Times New Roman"/>
      <w:sz w:val="16"/>
      <w:szCs w:val="16"/>
    </w:rPr>
  </w:style>
  <w:style w:type="character" w:customStyle="1" w:styleId="BodyText2Char1">
    <w:name w:val="Body Text 2 Char1"/>
    <w:basedOn w:val="DefaultParagraphFont"/>
    <w:semiHidden/>
    <w:rsid w:val="00A3241C"/>
    <w:rPr>
      <w:rFonts w:ascii="Times New Roman" w:hAnsi="Times New Roman" w:cs="Times New Roman"/>
      <w:sz w:val="20"/>
    </w:rPr>
  </w:style>
  <w:style w:type="character" w:customStyle="1" w:styleId="Heading2Char1CharCharCharCharCharC">
    <w:name w:val="Heading 2 Char1 Char Char Char Char Char C"/>
    <w:rsid w:val="00A3241C"/>
    <w:rPr>
      <w:rFonts w:cs="Arial"/>
      <w:b/>
      <w:bCs/>
      <w:iCs/>
      <w:sz w:val="24"/>
      <w:szCs w:val="28"/>
      <w:lang w:val="en-US" w:eastAsia="en-US" w:bidi="ar-SA"/>
    </w:rPr>
  </w:style>
  <w:style w:type="character" w:customStyle="1" w:styleId="underline1">
    <w:name w:val="underline1"/>
    <w:basedOn w:val="DefaultParagraphFont"/>
    <w:rsid w:val="00A3241C"/>
    <w:rPr>
      <w:u w:val="single"/>
    </w:rPr>
  </w:style>
  <w:style w:type="character" w:customStyle="1" w:styleId="author0">
    <w:name w:val="author"/>
    <w:basedOn w:val="DefaultParagraphFont"/>
    <w:rsid w:val="00A3241C"/>
    <w:rPr>
      <w:rFonts w:ascii="Times New Roman" w:hAnsi="Times New Roman"/>
      <w:b/>
      <w:sz w:val="24"/>
    </w:rPr>
  </w:style>
  <w:style w:type="character" w:customStyle="1" w:styleId="FontStyle291">
    <w:name w:val="Font Style291"/>
    <w:basedOn w:val="DefaultParagraphFont"/>
    <w:uiPriority w:val="99"/>
    <w:rsid w:val="00A3241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3241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3241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3241C"/>
    <w:rPr>
      <w:rFonts w:ascii="Calibri" w:eastAsia="Times New Roman" w:hAnsi="Calibri" w:cs="Calibri"/>
    </w:rPr>
  </w:style>
  <w:style w:type="paragraph" w:customStyle="1" w:styleId="Cards1">
    <w:name w:val="Cards1"/>
    <w:basedOn w:val="Normal"/>
    <w:link w:val="Cards1Char"/>
    <w:qFormat/>
    <w:rsid w:val="00A3241C"/>
    <w:pPr>
      <w:ind w:left="288"/>
    </w:pPr>
    <w:rPr>
      <w:rFonts w:eastAsia="Times New Roman"/>
      <w:u w:val="single"/>
    </w:rPr>
  </w:style>
  <w:style w:type="character" w:customStyle="1" w:styleId="Cards1Char">
    <w:name w:val="Cards1 Char"/>
    <w:basedOn w:val="DefaultParagraphFont"/>
    <w:link w:val="Cards1"/>
    <w:rsid w:val="00A3241C"/>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A3241C"/>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3241C"/>
    <w:rPr>
      <w:rFonts w:ascii="Arial" w:eastAsia="Calibri" w:hAnsi="Arial" w:cs="Arial"/>
      <w:u w:val="single"/>
    </w:rPr>
  </w:style>
  <w:style w:type="character" w:customStyle="1" w:styleId="EmphasizeThis">
    <w:name w:val="EmphasizeThis"/>
    <w:rsid w:val="00A3241C"/>
    <w:rPr>
      <w:rFonts w:ascii="Georgia" w:hAnsi="Georgia"/>
      <w:b/>
      <w:iCs/>
      <w:sz w:val="24"/>
      <w:u w:val="thick"/>
    </w:rPr>
  </w:style>
  <w:style w:type="paragraph" w:customStyle="1" w:styleId="Stylecard8pt">
    <w:name w:val="Style card + 8 pt"/>
    <w:basedOn w:val="Normal"/>
    <w:link w:val="Stylecard8ptChar"/>
    <w:qFormat/>
    <w:rsid w:val="00A3241C"/>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A3241C"/>
    <w:rPr>
      <w:rFonts w:ascii="Georgia" w:hAnsi="Georgia" w:cs="Calibri"/>
      <w:color w:val="000000"/>
      <w:sz w:val="22"/>
      <w:u w:val="single"/>
      <w:lang w:eastAsia="ar-SA"/>
    </w:rPr>
  </w:style>
  <w:style w:type="character" w:customStyle="1" w:styleId="bhl">
    <w:name w:val="bhl"/>
    <w:basedOn w:val="DefaultParagraphFont"/>
    <w:rsid w:val="00A3241C"/>
  </w:style>
  <w:style w:type="paragraph" w:customStyle="1" w:styleId="TagGA11">
    <w:name w:val="Tag GA 11"/>
    <w:basedOn w:val="TOC1"/>
    <w:qFormat/>
    <w:rsid w:val="00A3241C"/>
    <w:pPr>
      <w:spacing w:before="0" w:after="160"/>
    </w:pPr>
    <w:rPr>
      <w:rFonts w:ascii="Georgia" w:eastAsia="Calibri" w:hAnsi="Georgia"/>
      <w:u w:val="none"/>
      <w:lang w:bidi="ar-SA"/>
    </w:rPr>
  </w:style>
  <w:style w:type="paragraph" w:customStyle="1" w:styleId="CiteCard">
    <w:name w:val="Cite/Card"/>
    <w:basedOn w:val="TOC2"/>
    <w:qFormat/>
    <w:rsid w:val="00A3241C"/>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3241C"/>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3241C"/>
    <w:rPr>
      <w:sz w:val="16"/>
      <w:szCs w:val="16"/>
    </w:rPr>
  </w:style>
  <w:style w:type="character" w:customStyle="1" w:styleId="DocumentMapChar1">
    <w:name w:val="Document Map Char1"/>
    <w:basedOn w:val="DefaultParagraphFont"/>
    <w:uiPriority w:val="99"/>
    <w:rsid w:val="00A3241C"/>
    <w:rPr>
      <w:rFonts w:ascii="Tahoma" w:hAnsi="Tahoma" w:cs="Tahoma"/>
      <w:sz w:val="16"/>
      <w:szCs w:val="16"/>
    </w:rPr>
  </w:style>
  <w:style w:type="character" w:customStyle="1" w:styleId="addmd">
    <w:name w:val="addmd"/>
    <w:basedOn w:val="DefaultParagraphFont"/>
    <w:rsid w:val="00A3241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3241C"/>
    <w:rPr>
      <w:rFonts w:ascii="Arial" w:hAnsi="Arial"/>
      <w:b/>
      <w:sz w:val="26"/>
    </w:rPr>
  </w:style>
  <w:style w:type="paragraph" w:styleId="FootnoteText">
    <w:name w:val="footnote text"/>
    <w:basedOn w:val="Normal"/>
    <w:link w:val="FootnoteTextChar"/>
    <w:unhideWhenUsed/>
    <w:qFormat/>
    <w:rsid w:val="00A3241C"/>
    <w:rPr>
      <w:rFonts w:ascii="Georgia" w:eastAsia="Calibri" w:hAnsi="Georgia"/>
      <w:szCs w:val="20"/>
      <w:lang w:eastAsia="zh-CN"/>
    </w:rPr>
  </w:style>
  <w:style w:type="character" w:customStyle="1" w:styleId="FootnoteTextChar">
    <w:name w:val="Footnote Text Char"/>
    <w:basedOn w:val="DefaultParagraphFont"/>
    <w:link w:val="FootnoteText"/>
    <w:rsid w:val="00A3241C"/>
    <w:rPr>
      <w:rFonts w:ascii="Georgia" w:eastAsia="Calibri" w:hAnsi="Georgia" w:cs="Calibri"/>
      <w:szCs w:val="20"/>
      <w:lang w:eastAsia="zh-CN"/>
    </w:rPr>
  </w:style>
  <w:style w:type="character" w:customStyle="1" w:styleId="UnderlinedTextCharChar">
    <w:name w:val="Underlined Text Char Char"/>
    <w:basedOn w:val="DefaultParagraphFont"/>
    <w:rsid w:val="00A3241C"/>
    <w:rPr>
      <w:rFonts w:cs="Arial"/>
      <w:bCs/>
      <w:noProof w:val="0"/>
      <w:szCs w:val="26"/>
      <w:u w:val="single"/>
      <w:lang w:val="en-US" w:eastAsia="en-US" w:bidi="ar-SA"/>
    </w:rPr>
  </w:style>
  <w:style w:type="character" w:customStyle="1" w:styleId="StyleTimesNewRoman12ptBold">
    <w:name w:val="Style Times New Roman 12 pt Bold"/>
    <w:rsid w:val="00A3241C"/>
    <w:rPr>
      <w:b/>
      <w:bCs/>
      <w:sz w:val="24"/>
    </w:rPr>
  </w:style>
  <w:style w:type="character" w:customStyle="1" w:styleId="CardText1Char">
    <w:name w:val="Card Text 1 Char"/>
    <w:rsid w:val="00A3241C"/>
    <w:rPr>
      <w:rFonts w:ascii="Georgia" w:hAnsi="Georgia"/>
      <w:color w:val="000000"/>
      <w:sz w:val="22"/>
      <w:szCs w:val="22"/>
      <w:u w:val="single"/>
    </w:rPr>
  </w:style>
  <w:style w:type="character" w:customStyle="1" w:styleId="BoldUnderlining">
    <w:name w:val="Bold Underlining"/>
    <w:rsid w:val="00A3241C"/>
    <w:rPr>
      <w:u w:val="single"/>
    </w:rPr>
  </w:style>
  <w:style w:type="character" w:customStyle="1" w:styleId="Intemphasis">
    <w:name w:val="Intemphasis"/>
    <w:uiPriority w:val="1"/>
    <w:qFormat/>
    <w:rsid w:val="00A3241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3241C"/>
    <w:pPr>
      <w:ind w:left="288" w:right="288"/>
    </w:pPr>
    <w:rPr>
      <w:szCs w:val="16"/>
    </w:rPr>
  </w:style>
  <w:style w:type="character" w:customStyle="1" w:styleId="cardtextChar2">
    <w:name w:val="cardtext Char"/>
    <w:basedOn w:val="DefaultParagraphFont"/>
    <w:link w:val="cardtext0"/>
    <w:rsid w:val="00A3241C"/>
    <w:rPr>
      <w:rFonts w:ascii="Calibri" w:hAnsi="Calibri" w:cs="Calibri"/>
      <w:szCs w:val="16"/>
    </w:rPr>
  </w:style>
  <w:style w:type="character" w:customStyle="1" w:styleId="BoldUnderlineChar1">
    <w:name w:val="BoldUnderline Char1"/>
    <w:rsid w:val="00A3241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3241C"/>
    <w:pPr>
      <w:spacing w:after="200"/>
      <w:contextualSpacing/>
    </w:pPr>
    <w:rPr>
      <w:rFonts w:eastAsia="Calibri"/>
      <w:u w:val="single"/>
    </w:rPr>
  </w:style>
  <w:style w:type="character" w:customStyle="1" w:styleId="UnderlinedCardTextChar">
    <w:name w:val="Underlined Card Text Char"/>
    <w:link w:val="UnderlinedCardText"/>
    <w:rsid w:val="00A3241C"/>
    <w:rPr>
      <w:rFonts w:ascii="Calibri" w:eastAsia="Calibri" w:hAnsi="Calibri" w:cs="Calibri"/>
      <w:u w:val="single"/>
    </w:rPr>
  </w:style>
  <w:style w:type="character" w:customStyle="1" w:styleId="Hyperlink6">
    <w:name w:val="Hyperlink6"/>
    <w:basedOn w:val="DefaultParagraphFont"/>
    <w:rsid w:val="00A3241C"/>
    <w:rPr>
      <w:color w:val="3300CC"/>
      <w:u w:val="single"/>
    </w:rPr>
  </w:style>
  <w:style w:type="paragraph" w:customStyle="1" w:styleId="Tag12">
    <w:name w:val="Tag12"/>
    <w:basedOn w:val="Normal"/>
    <w:qFormat/>
    <w:rsid w:val="00A3241C"/>
    <w:pPr>
      <w:contextualSpacing/>
    </w:pPr>
    <w:rPr>
      <w:rFonts w:eastAsia="Cambria"/>
      <w:b/>
    </w:rPr>
  </w:style>
  <w:style w:type="paragraph" w:customStyle="1" w:styleId="Shrink8">
    <w:name w:val="Shrink8"/>
    <w:basedOn w:val="Normal"/>
    <w:qFormat/>
    <w:rsid w:val="00A3241C"/>
    <w:rPr>
      <w:rFonts w:eastAsia="Cambria"/>
    </w:rPr>
  </w:style>
  <w:style w:type="character" w:customStyle="1" w:styleId="highlight2">
    <w:name w:val="highlight2"/>
    <w:rsid w:val="00A3241C"/>
    <w:rPr>
      <w:rFonts w:ascii="Arial" w:hAnsi="Arial"/>
      <w:b/>
      <w:sz w:val="19"/>
      <w:u w:val="thick"/>
      <w:bdr w:val="none" w:sz="0" w:space="0" w:color="auto"/>
      <w:shd w:val="clear" w:color="auto" w:fill="auto"/>
    </w:rPr>
  </w:style>
  <w:style w:type="character" w:customStyle="1" w:styleId="citation">
    <w:name w:val="citation"/>
    <w:basedOn w:val="DefaultParagraphFont"/>
    <w:rsid w:val="00A3241C"/>
  </w:style>
  <w:style w:type="paragraph" w:customStyle="1" w:styleId="UnderlineText">
    <w:name w:val="Underline Text"/>
    <w:basedOn w:val="Normal"/>
    <w:link w:val="UnderlineTextChar"/>
    <w:qFormat/>
    <w:rsid w:val="00A3241C"/>
    <w:pPr>
      <w:ind w:left="288"/>
    </w:pPr>
    <w:rPr>
      <w:rFonts w:eastAsia="Times New Roman"/>
      <w:u w:val="single"/>
    </w:rPr>
  </w:style>
  <w:style w:type="character" w:customStyle="1" w:styleId="UnderlineTextChar">
    <w:name w:val="Underline Text Char"/>
    <w:basedOn w:val="DefaultParagraphFont"/>
    <w:link w:val="UnderlineText"/>
    <w:rsid w:val="00A3241C"/>
    <w:rPr>
      <w:rFonts w:ascii="Calibri" w:eastAsia="Times New Roman" w:hAnsi="Calibri" w:cs="Calibri"/>
      <w:u w:val="single"/>
    </w:rPr>
  </w:style>
  <w:style w:type="character" w:customStyle="1" w:styleId="il">
    <w:name w:val="il"/>
    <w:basedOn w:val="DefaultParagraphFont"/>
    <w:rsid w:val="00A3241C"/>
  </w:style>
  <w:style w:type="character" w:customStyle="1" w:styleId="commentstext">
    <w:name w:val="comments_text"/>
    <w:uiPriority w:val="99"/>
    <w:rsid w:val="00A3241C"/>
    <w:rPr>
      <w:rFonts w:cs="Times New Roman"/>
    </w:rPr>
  </w:style>
  <w:style w:type="paragraph" w:customStyle="1" w:styleId="Heading42">
    <w:name w:val="Heading 42"/>
    <w:basedOn w:val="Normal"/>
    <w:qFormat/>
    <w:rsid w:val="00A3241C"/>
    <w:rPr>
      <w:rFonts w:eastAsia="Times New Roman"/>
    </w:rPr>
  </w:style>
  <w:style w:type="paragraph" w:customStyle="1" w:styleId="DebateNormal">
    <w:name w:val="DebateNormal"/>
    <w:basedOn w:val="Normal"/>
    <w:link w:val="DebateNormalChar"/>
    <w:qFormat/>
    <w:rsid w:val="00A3241C"/>
    <w:pPr>
      <w:spacing w:line="276" w:lineRule="auto"/>
    </w:pPr>
    <w:rPr>
      <w:rFonts w:eastAsia="Calibri"/>
      <w:szCs w:val="20"/>
    </w:rPr>
  </w:style>
  <w:style w:type="character" w:customStyle="1" w:styleId="DebateNormalChar">
    <w:name w:val="DebateNormal Char"/>
    <w:basedOn w:val="DefaultParagraphFont"/>
    <w:link w:val="DebateNormal"/>
    <w:rsid w:val="00A3241C"/>
    <w:rPr>
      <w:rFonts w:ascii="Calibri" w:eastAsia="Calibri" w:hAnsi="Calibri" w:cs="Calibri"/>
      <w:szCs w:val="20"/>
    </w:rPr>
  </w:style>
  <w:style w:type="paragraph" w:customStyle="1" w:styleId="DebateEmphasis">
    <w:name w:val="DebateEmphasis"/>
    <w:basedOn w:val="Normal"/>
    <w:link w:val="DebateEmphasisChar"/>
    <w:qFormat/>
    <w:rsid w:val="00A3241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3241C"/>
    <w:rPr>
      <w:rFonts w:ascii="Calibri" w:eastAsia="Calibri" w:hAnsi="Calibri" w:cs="Calibri"/>
      <w:b/>
      <w:szCs w:val="20"/>
      <w:u w:val="single"/>
    </w:rPr>
  </w:style>
  <w:style w:type="paragraph" w:customStyle="1" w:styleId="NormalCite">
    <w:name w:val="NormalCite"/>
    <w:link w:val="NormalCiteChar"/>
    <w:qFormat/>
    <w:rsid w:val="00A3241C"/>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3241C"/>
    <w:rPr>
      <w:rFonts w:ascii="Times New Roman" w:hAnsi="Times New Roman" w:cs="Times New Roman"/>
      <w:sz w:val="18"/>
    </w:rPr>
  </w:style>
  <w:style w:type="character" w:customStyle="1" w:styleId="articletext">
    <w:name w:val="articletext"/>
    <w:basedOn w:val="DefaultParagraphFont"/>
    <w:rsid w:val="00A3241C"/>
  </w:style>
  <w:style w:type="character" w:customStyle="1" w:styleId="grey10">
    <w:name w:val="grey10"/>
    <w:basedOn w:val="DefaultParagraphFont"/>
    <w:rsid w:val="00A3241C"/>
  </w:style>
  <w:style w:type="character" w:customStyle="1" w:styleId="navy13bd">
    <w:name w:val="navy13bd"/>
    <w:basedOn w:val="DefaultParagraphFont"/>
    <w:rsid w:val="00A3241C"/>
  </w:style>
  <w:style w:type="character" w:customStyle="1" w:styleId="Style9ptUnderline2">
    <w:name w:val="Style 9 pt Underline2"/>
    <w:basedOn w:val="DefaultParagraphFont"/>
    <w:rsid w:val="00A3241C"/>
    <w:rPr>
      <w:sz w:val="20"/>
      <w:u w:val="single"/>
    </w:rPr>
  </w:style>
  <w:style w:type="character" w:customStyle="1" w:styleId="Style9ptBoldUnderline1">
    <w:name w:val="Style 9 pt Bold Underline1"/>
    <w:basedOn w:val="DefaultParagraphFont"/>
    <w:rsid w:val="00A3241C"/>
    <w:rPr>
      <w:b/>
      <w:bCs/>
      <w:sz w:val="20"/>
      <w:u w:val="single"/>
    </w:rPr>
  </w:style>
  <w:style w:type="character" w:customStyle="1" w:styleId="TagsCharChar">
    <w:name w:val="Tags Char Char"/>
    <w:basedOn w:val="DefaultParagraphFont"/>
    <w:rsid w:val="00A3241C"/>
    <w:rPr>
      <w:rFonts w:eastAsia="SimSun"/>
      <w:b/>
      <w:sz w:val="24"/>
      <w:lang w:val="en-US" w:eastAsia="zh-CN" w:bidi="ar-SA"/>
    </w:rPr>
  </w:style>
  <w:style w:type="paragraph" w:customStyle="1" w:styleId="cardCharCharCharChar">
    <w:name w:val="card Char Char Char Char"/>
    <w:basedOn w:val="Normal"/>
    <w:qFormat/>
    <w:rsid w:val="00A3241C"/>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A3241C"/>
    <w:rPr>
      <w:rFonts w:ascii="Times" w:eastAsia="Times New Roman" w:hAnsi="Times"/>
    </w:rPr>
  </w:style>
  <w:style w:type="paragraph" w:customStyle="1" w:styleId="CARD0">
    <w:name w:val="CARD"/>
    <w:basedOn w:val="Normal"/>
    <w:link w:val="CARDChar0"/>
    <w:qFormat/>
    <w:rsid w:val="00A3241C"/>
    <w:rPr>
      <w:rFonts w:eastAsia="Times New Roman"/>
      <w:u w:val="single"/>
    </w:rPr>
  </w:style>
  <w:style w:type="character" w:customStyle="1" w:styleId="CARDChar0">
    <w:name w:val="CARD Char"/>
    <w:basedOn w:val="DefaultParagraphFont"/>
    <w:link w:val="CARD0"/>
    <w:rsid w:val="00A3241C"/>
    <w:rPr>
      <w:rFonts w:ascii="Calibri" w:eastAsia="Times New Roman" w:hAnsi="Calibri" w:cs="Calibri"/>
      <w:u w:val="single"/>
    </w:rPr>
  </w:style>
  <w:style w:type="paragraph" w:customStyle="1" w:styleId="Normal2">
    <w:name w:val="Normal2"/>
    <w:basedOn w:val="Normal"/>
    <w:qFormat/>
    <w:rsid w:val="00A3241C"/>
    <w:rPr>
      <w:rFonts w:eastAsia="Times New Roman"/>
    </w:rPr>
  </w:style>
  <w:style w:type="character" w:customStyle="1" w:styleId="Style11ptThickunderline">
    <w:name w:val="Style 11 pt Thick underline"/>
    <w:rsid w:val="00A3241C"/>
    <w:rPr>
      <w:rFonts w:ascii="Times New Roman" w:hAnsi="Times New Roman"/>
      <w:sz w:val="20"/>
      <w:u w:val="single"/>
    </w:rPr>
  </w:style>
  <w:style w:type="character" w:customStyle="1" w:styleId="Style11ptBoldThickunderline">
    <w:name w:val="Style 11 pt Bold Thick underline"/>
    <w:rsid w:val="00A3241C"/>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A3241C"/>
    <w:rPr>
      <w:vertAlign w:val="superscript"/>
    </w:rPr>
  </w:style>
  <w:style w:type="character" w:customStyle="1" w:styleId="CharChar5">
    <w:name w:val="Char Char5"/>
    <w:rsid w:val="00A3241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3241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3241C"/>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A3241C"/>
    <w:rPr>
      <w:u w:val="single"/>
    </w:rPr>
  </w:style>
  <w:style w:type="character" w:customStyle="1" w:styleId="StyleUnderlineBoldIndent11ptChar">
    <w:name w:val="Style Underline + Bold Indent + 11 pt Char"/>
    <w:link w:val="StyleUnderlineBoldIndent11pt"/>
    <w:rsid w:val="00A3241C"/>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A3241C"/>
    <w:rPr>
      <w:b/>
      <w:bCs/>
      <w:u w:val="single"/>
    </w:rPr>
  </w:style>
  <w:style w:type="character" w:customStyle="1" w:styleId="StyleUnderlineBoldIndent11ptBoldChar">
    <w:name w:val="Style Underline + Bold Indent + 11 pt Bold Char"/>
    <w:link w:val="StyleUnderlineBoldIndent11ptBold"/>
    <w:rsid w:val="00A3241C"/>
    <w:rPr>
      <w:rFonts w:ascii="Calibri" w:eastAsia="Times New Roman" w:hAnsi="Calibri" w:cs="Calibri"/>
      <w:b/>
      <w:bCs/>
      <w:szCs w:val="20"/>
      <w:u w:val="single"/>
    </w:rPr>
  </w:style>
  <w:style w:type="paragraph" w:customStyle="1" w:styleId="Normal20pt">
    <w:name w:val="Normal  + 20 pt"/>
    <w:basedOn w:val="Normal"/>
    <w:uiPriority w:val="6"/>
    <w:qFormat/>
    <w:rsid w:val="00A3241C"/>
    <w:rPr>
      <w:bCs/>
      <w:u w:val="single"/>
    </w:rPr>
  </w:style>
  <w:style w:type="character" w:customStyle="1" w:styleId="StyleStyle4CharTimesNewRoman11pt">
    <w:name w:val="Style Style4 Char + Times New Roman 11 pt"/>
    <w:basedOn w:val="DefaultParagraphFont"/>
    <w:qFormat/>
    <w:rsid w:val="00A3241C"/>
    <w:rPr>
      <w:rFonts w:ascii="Times New Roman" w:hAnsi="Times New Roman"/>
      <w:sz w:val="20"/>
      <w:szCs w:val="24"/>
      <w:u w:val="single"/>
      <w:lang w:val="en-US" w:eastAsia="en-US" w:bidi="ar-SA"/>
    </w:rPr>
  </w:style>
  <w:style w:type="paragraph" w:customStyle="1" w:styleId="author-name">
    <w:name w:val="author-name"/>
    <w:basedOn w:val="Normal"/>
    <w:qFormat/>
    <w:rsid w:val="00A3241C"/>
    <w:pPr>
      <w:spacing w:before="100" w:beforeAutospacing="1" w:after="100" w:afterAutospacing="1"/>
    </w:pPr>
    <w:rPr>
      <w:rFonts w:eastAsia="Times New Roman"/>
    </w:rPr>
  </w:style>
  <w:style w:type="paragraph" w:customStyle="1" w:styleId="author-credentials">
    <w:name w:val="author-credentials"/>
    <w:basedOn w:val="Normal"/>
    <w:qFormat/>
    <w:rsid w:val="00A3241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3241C"/>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A3241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A3241C"/>
    <w:rPr>
      <w:rFonts w:ascii="Times New Roman" w:hAnsi="Times New Roman"/>
      <w:i/>
      <w:iCs/>
      <w:sz w:val="20"/>
      <w:szCs w:val="24"/>
      <w:u w:val="single"/>
      <w:lang w:val="en-US" w:eastAsia="en-US" w:bidi="ar-SA"/>
    </w:rPr>
  </w:style>
  <w:style w:type="character" w:customStyle="1" w:styleId="headline">
    <w:name w:val="headline"/>
    <w:basedOn w:val="DefaultParagraphFont"/>
    <w:rsid w:val="00A3241C"/>
  </w:style>
  <w:style w:type="character" w:customStyle="1" w:styleId="CharChar4">
    <w:name w:val="Char Char4"/>
    <w:basedOn w:val="DefaultParagraphFont"/>
    <w:rsid w:val="00A3241C"/>
    <w:rPr>
      <w:rFonts w:cs="Arial"/>
      <w:b/>
      <w:bCs/>
      <w:iCs/>
      <w:szCs w:val="28"/>
      <w:lang w:val="en-US" w:eastAsia="en-US" w:bidi="ar-SA"/>
    </w:rPr>
  </w:style>
  <w:style w:type="character" w:customStyle="1" w:styleId="yshortcuts">
    <w:name w:val="yshortcuts"/>
    <w:basedOn w:val="DefaultParagraphFont"/>
    <w:rsid w:val="00A3241C"/>
  </w:style>
  <w:style w:type="character" w:customStyle="1" w:styleId="HotRouteChar0">
    <w:name w:val="Hot Route Char"/>
    <w:link w:val="HotRoute"/>
    <w:rsid w:val="00A3241C"/>
    <w:rPr>
      <w:rFonts w:ascii="Calibri" w:eastAsia="Times New Roman" w:hAnsi="Calibri" w:cs="Calibri"/>
    </w:rPr>
  </w:style>
  <w:style w:type="paragraph" w:styleId="PlainText">
    <w:name w:val="Plain Text"/>
    <w:basedOn w:val="Normal"/>
    <w:link w:val="PlainTextChar"/>
    <w:rsid w:val="00A3241C"/>
    <w:rPr>
      <w:rFonts w:ascii="Courier New" w:eastAsia="Times New Roman" w:hAnsi="Courier New" w:cs="Courier New"/>
      <w:szCs w:val="20"/>
    </w:rPr>
  </w:style>
  <w:style w:type="character" w:customStyle="1" w:styleId="PlainTextChar">
    <w:name w:val="Plain Text Char"/>
    <w:basedOn w:val="DefaultParagraphFont"/>
    <w:link w:val="PlainText"/>
    <w:rsid w:val="00A3241C"/>
    <w:rPr>
      <w:rFonts w:ascii="Courier New" w:eastAsia="Times New Roman" w:hAnsi="Courier New" w:cs="Courier New"/>
      <w:szCs w:val="20"/>
    </w:rPr>
  </w:style>
  <w:style w:type="character" w:customStyle="1" w:styleId="senselabelstart">
    <w:name w:val="sense_label start"/>
    <w:basedOn w:val="DefaultParagraphFont"/>
    <w:qFormat/>
    <w:rsid w:val="00A3241C"/>
  </w:style>
  <w:style w:type="character" w:customStyle="1" w:styleId="sensecontent">
    <w:name w:val="sense_content"/>
    <w:basedOn w:val="DefaultParagraphFont"/>
    <w:qFormat/>
    <w:rsid w:val="00A3241C"/>
  </w:style>
  <w:style w:type="character" w:customStyle="1" w:styleId="vi">
    <w:name w:val="vi"/>
    <w:basedOn w:val="DefaultParagraphFont"/>
    <w:qFormat/>
    <w:rsid w:val="00A3241C"/>
  </w:style>
  <w:style w:type="character" w:customStyle="1" w:styleId="italic">
    <w:name w:val="italic"/>
    <w:basedOn w:val="DefaultParagraphFont"/>
    <w:qFormat/>
    <w:rsid w:val="00A3241C"/>
  </w:style>
  <w:style w:type="paragraph" w:customStyle="1" w:styleId="Microtext0">
    <w:name w:val="Microtext"/>
    <w:basedOn w:val="Normal"/>
    <w:next w:val="Normal"/>
    <w:link w:val="MicrotextChar0"/>
    <w:qFormat/>
    <w:rsid w:val="00A3241C"/>
    <w:rPr>
      <w:sz w:val="12"/>
    </w:rPr>
  </w:style>
  <w:style w:type="character" w:customStyle="1" w:styleId="MicrotextChar0">
    <w:name w:val="Microtext Char"/>
    <w:link w:val="Microtext0"/>
    <w:rsid w:val="00A3241C"/>
    <w:rPr>
      <w:rFonts w:ascii="Calibri" w:hAnsi="Calibri" w:cs="Calibri"/>
      <w:sz w:val="12"/>
    </w:rPr>
  </w:style>
  <w:style w:type="character" w:customStyle="1" w:styleId="st">
    <w:name w:val="st"/>
    <w:basedOn w:val="DefaultParagraphFont"/>
    <w:rsid w:val="00A3241C"/>
  </w:style>
  <w:style w:type="paragraph" w:customStyle="1" w:styleId="Style6">
    <w:name w:val="Style6"/>
    <w:basedOn w:val="Normal"/>
    <w:link w:val="Style6Char"/>
    <w:autoRedefine/>
    <w:qFormat/>
    <w:rsid w:val="00A3241C"/>
    <w:rPr>
      <w:b/>
    </w:rPr>
  </w:style>
  <w:style w:type="character" w:customStyle="1" w:styleId="Style6Char">
    <w:name w:val="Style6 Char"/>
    <w:basedOn w:val="DefaultParagraphFont"/>
    <w:link w:val="Style6"/>
    <w:rsid w:val="00A3241C"/>
    <w:rPr>
      <w:rFonts w:ascii="Calibri" w:hAnsi="Calibri" w:cs="Calibri"/>
      <w:b/>
    </w:rPr>
  </w:style>
  <w:style w:type="paragraph" w:customStyle="1" w:styleId="Style11">
    <w:name w:val="Style11"/>
    <w:basedOn w:val="Normal"/>
    <w:link w:val="Style11Char"/>
    <w:qFormat/>
    <w:rsid w:val="00A3241C"/>
    <w:rPr>
      <w:rFonts w:eastAsia="Times New Roman"/>
      <w:b/>
      <w:szCs w:val="20"/>
      <w:u w:val="thick"/>
    </w:rPr>
  </w:style>
  <w:style w:type="paragraph" w:customStyle="1" w:styleId="Style12">
    <w:name w:val="Style12"/>
    <w:basedOn w:val="Normal"/>
    <w:link w:val="Style12Char"/>
    <w:qFormat/>
    <w:rsid w:val="00A3241C"/>
    <w:rPr>
      <w:rFonts w:eastAsia="Times New Roman"/>
      <w:b/>
      <w:u w:val="thick"/>
    </w:rPr>
  </w:style>
  <w:style w:type="character" w:customStyle="1" w:styleId="Style11Char">
    <w:name w:val="Style11 Char"/>
    <w:basedOn w:val="DefaultParagraphFont"/>
    <w:link w:val="Style11"/>
    <w:rsid w:val="00A3241C"/>
    <w:rPr>
      <w:rFonts w:ascii="Calibri" w:eastAsia="Times New Roman" w:hAnsi="Calibri" w:cs="Calibri"/>
      <w:b/>
      <w:szCs w:val="20"/>
      <w:u w:val="thick"/>
    </w:rPr>
  </w:style>
  <w:style w:type="character" w:customStyle="1" w:styleId="Style12Char">
    <w:name w:val="Style12 Char"/>
    <w:basedOn w:val="DefaultParagraphFont"/>
    <w:link w:val="Style12"/>
    <w:rsid w:val="00A3241C"/>
    <w:rPr>
      <w:rFonts w:ascii="Calibri" w:eastAsia="Times New Roman" w:hAnsi="Calibri" w:cs="Calibri"/>
      <w:b/>
      <w:u w:val="thick"/>
    </w:rPr>
  </w:style>
  <w:style w:type="character" w:customStyle="1" w:styleId="caps-label">
    <w:name w:val="caps-label"/>
    <w:basedOn w:val="DefaultParagraphFont"/>
    <w:rsid w:val="00A3241C"/>
  </w:style>
  <w:style w:type="character" w:customStyle="1" w:styleId="wikiexternallink">
    <w:name w:val="wikiexternallink"/>
    <w:basedOn w:val="DefaultParagraphFont"/>
    <w:rsid w:val="00A3241C"/>
  </w:style>
  <w:style w:type="character" w:customStyle="1" w:styleId="wikigeneratedlinkcontent">
    <w:name w:val="wikigeneratedlinkcontent"/>
    <w:basedOn w:val="DefaultParagraphFont"/>
    <w:rsid w:val="00A3241C"/>
  </w:style>
  <w:style w:type="character" w:customStyle="1" w:styleId="ShrinkChar">
    <w:name w:val="Shrink Char"/>
    <w:link w:val="Shrink"/>
    <w:locked/>
    <w:rsid w:val="00A3241C"/>
    <w:rPr>
      <w:rFonts w:ascii="Garamond" w:eastAsia="Times New Roman" w:hAnsi="Garamond"/>
      <w:sz w:val="12"/>
    </w:rPr>
  </w:style>
  <w:style w:type="paragraph" w:customStyle="1" w:styleId="Shrink">
    <w:name w:val="Shrink"/>
    <w:link w:val="ShrinkChar"/>
    <w:qFormat/>
    <w:rsid w:val="00A3241C"/>
    <w:pPr>
      <w:spacing w:after="0" w:line="240" w:lineRule="auto"/>
      <w:ind w:left="288" w:right="288"/>
    </w:pPr>
    <w:rPr>
      <w:rFonts w:ascii="Garamond" w:eastAsia="Times New Roman" w:hAnsi="Garamond"/>
      <w:sz w:val="12"/>
    </w:rPr>
  </w:style>
  <w:style w:type="character" w:customStyle="1" w:styleId="aqj">
    <w:name w:val="aqj"/>
    <w:basedOn w:val="DefaultParagraphFont"/>
    <w:rsid w:val="00A3241C"/>
  </w:style>
  <w:style w:type="character" w:customStyle="1" w:styleId="StyleStyleBoldUnderlineIntenseEmphasisUnderlineapple-style-s">
    <w:name w:val="Style Style Bold UnderlineIntense EmphasisUnderlineapple-style-s..."/>
    <w:basedOn w:val="DefaultParagraphFont"/>
    <w:rsid w:val="00A3241C"/>
    <w:rPr>
      <w:b w:val="0"/>
      <w:bCs w:val="0"/>
      <w:sz w:val="22"/>
      <w:u w:val="single"/>
      <w:bdr w:val="none" w:sz="0" w:space="0" w:color="auto"/>
    </w:rPr>
  </w:style>
  <w:style w:type="paragraph" w:customStyle="1" w:styleId="blocktitle0">
    <w:name w:val="block title"/>
    <w:basedOn w:val="Normal"/>
    <w:link w:val="blocktitleChar0"/>
    <w:autoRedefine/>
    <w:qFormat/>
    <w:rsid w:val="00A3241C"/>
    <w:pPr>
      <w:spacing w:after="240"/>
      <w:jc w:val="center"/>
      <w:outlineLvl w:val="0"/>
    </w:pPr>
    <w:rPr>
      <w:rFonts w:eastAsia="Calibri"/>
      <w:b/>
      <w:caps/>
      <w:sz w:val="28"/>
      <w:szCs w:val="28"/>
      <w:lang w:val="es-ES"/>
    </w:rPr>
  </w:style>
  <w:style w:type="character" w:customStyle="1" w:styleId="Boxed">
    <w:name w:val="Boxed"/>
    <w:qFormat/>
    <w:rsid w:val="00A3241C"/>
    <w:rPr>
      <w:rFonts w:ascii="Times New Roman" w:hAnsi="Times New Roman"/>
      <w:sz w:val="20"/>
      <w:bdr w:val="single" w:sz="6" w:space="0" w:color="auto"/>
    </w:rPr>
  </w:style>
  <w:style w:type="character" w:customStyle="1" w:styleId="UnderlineCard">
    <w:name w:val="Underline Card"/>
    <w:uiPriority w:val="6"/>
    <w:qFormat/>
    <w:rsid w:val="00A3241C"/>
    <w:rPr>
      <w:rFonts w:ascii="Arial" w:hAnsi="Arial"/>
      <w:b w:val="0"/>
      <w:bCs/>
      <w:sz w:val="20"/>
      <w:u w:val="single"/>
    </w:rPr>
  </w:style>
  <w:style w:type="character" w:customStyle="1" w:styleId="story-author">
    <w:name w:val="story-author"/>
    <w:basedOn w:val="DefaultParagraphFont"/>
    <w:rsid w:val="00A3241C"/>
  </w:style>
  <w:style w:type="paragraph" w:customStyle="1" w:styleId="type">
    <w:name w:val="type"/>
    <w:basedOn w:val="Normal"/>
    <w:qFormat/>
    <w:rsid w:val="00A3241C"/>
    <w:pPr>
      <w:spacing w:before="100" w:beforeAutospacing="1" w:after="100" w:afterAutospacing="1"/>
    </w:pPr>
    <w:rPr>
      <w:rFonts w:eastAsia="Times New Roman"/>
    </w:rPr>
  </w:style>
  <w:style w:type="character" w:customStyle="1" w:styleId="institution">
    <w:name w:val="institution"/>
    <w:basedOn w:val="DefaultParagraphFont"/>
    <w:rsid w:val="00A3241C"/>
  </w:style>
  <w:style w:type="character" w:customStyle="1" w:styleId="abodyblack3">
    <w:name w:val="abodyblack3"/>
    <w:basedOn w:val="DefaultParagraphFont"/>
    <w:rsid w:val="00A3241C"/>
  </w:style>
  <w:style w:type="paragraph" w:customStyle="1" w:styleId="UnderlineChar2CharChar">
    <w:name w:val="Underline Char2 Char Char"/>
    <w:basedOn w:val="Normal"/>
    <w:link w:val="UnderlineChar2CharCharChar"/>
    <w:qFormat/>
    <w:rsid w:val="00A3241C"/>
    <w:rPr>
      <w:rFonts w:eastAsia="MS Mincho"/>
      <w:szCs w:val="20"/>
      <w:u w:val="single"/>
    </w:rPr>
  </w:style>
  <w:style w:type="character" w:customStyle="1" w:styleId="UnderlineChar2CharCharChar">
    <w:name w:val="Underline Char2 Char Char Char"/>
    <w:link w:val="UnderlineChar2CharChar"/>
    <w:rsid w:val="00A3241C"/>
    <w:rPr>
      <w:rFonts w:ascii="Calibri" w:eastAsia="MS Mincho" w:hAnsi="Calibri" w:cs="Calibri"/>
      <w:szCs w:val="20"/>
      <w:u w:val="single"/>
    </w:rPr>
  </w:style>
  <w:style w:type="character" w:customStyle="1" w:styleId="CharacterStyle1">
    <w:name w:val="Character Style 1"/>
    <w:rsid w:val="00A3241C"/>
    <w:rPr>
      <w:sz w:val="20"/>
      <w:szCs w:val="20"/>
    </w:rPr>
  </w:style>
  <w:style w:type="character" w:customStyle="1" w:styleId="FontStyle177">
    <w:name w:val="Font Style177"/>
    <w:basedOn w:val="DefaultParagraphFont"/>
    <w:uiPriority w:val="99"/>
    <w:rsid w:val="00A3241C"/>
    <w:rPr>
      <w:rFonts w:ascii="Times New Roman" w:hAnsi="Times New Roman" w:cs="Times New Roman"/>
      <w:sz w:val="20"/>
      <w:szCs w:val="20"/>
    </w:rPr>
  </w:style>
  <w:style w:type="character" w:customStyle="1" w:styleId="FontStyle173">
    <w:name w:val="Font Style173"/>
    <w:basedOn w:val="DefaultParagraphFont"/>
    <w:uiPriority w:val="99"/>
    <w:rsid w:val="00A3241C"/>
    <w:rPr>
      <w:rFonts w:ascii="Times New Roman" w:hAnsi="Times New Roman" w:cs="Times New Roman"/>
      <w:sz w:val="14"/>
      <w:szCs w:val="14"/>
    </w:rPr>
  </w:style>
  <w:style w:type="character" w:customStyle="1" w:styleId="FontStyle151">
    <w:name w:val="Font Style151"/>
    <w:basedOn w:val="DefaultParagraphFont"/>
    <w:uiPriority w:val="99"/>
    <w:rsid w:val="00A3241C"/>
    <w:rPr>
      <w:rFonts w:ascii="Arial Narrow" w:hAnsi="Arial Narrow" w:cs="Arial Narrow"/>
      <w:b/>
      <w:bCs/>
      <w:sz w:val="12"/>
      <w:szCs w:val="12"/>
    </w:rPr>
  </w:style>
  <w:style w:type="character" w:customStyle="1" w:styleId="FontStyle156">
    <w:name w:val="Font Style156"/>
    <w:basedOn w:val="DefaultParagraphFont"/>
    <w:uiPriority w:val="99"/>
    <w:rsid w:val="00A3241C"/>
    <w:rPr>
      <w:rFonts w:ascii="Arial Narrow" w:hAnsi="Arial Narrow" w:cs="Arial Narrow"/>
      <w:sz w:val="8"/>
      <w:szCs w:val="8"/>
    </w:rPr>
  </w:style>
  <w:style w:type="character" w:customStyle="1" w:styleId="FontStyle160">
    <w:name w:val="Font Style160"/>
    <w:basedOn w:val="DefaultParagraphFont"/>
    <w:uiPriority w:val="99"/>
    <w:rsid w:val="00A3241C"/>
    <w:rPr>
      <w:rFonts w:ascii="Times New Roman" w:hAnsi="Times New Roman" w:cs="Times New Roman"/>
      <w:b/>
      <w:bCs/>
      <w:sz w:val="20"/>
      <w:szCs w:val="20"/>
    </w:rPr>
  </w:style>
  <w:style w:type="character" w:customStyle="1" w:styleId="FontStyle178">
    <w:name w:val="Font Style178"/>
    <w:basedOn w:val="DefaultParagraphFont"/>
    <w:uiPriority w:val="99"/>
    <w:rsid w:val="00A3241C"/>
    <w:rPr>
      <w:rFonts w:ascii="Times New Roman" w:hAnsi="Times New Roman" w:cs="Times New Roman"/>
      <w:sz w:val="18"/>
      <w:szCs w:val="18"/>
    </w:rPr>
  </w:style>
  <w:style w:type="paragraph" w:customStyle="1" w:styleId="Style14">
    <w:name w:val="Style14"/>
    <w:basedOn w:val="Normal"/>
    <w:uiPriority w:val="99"/>
    <w:qFormat/>
    <w:rsid w:val="00A3241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3241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3241C"/>
    <w:rPr>
      <w:rFonts w:ascii="Times New Roman" w:hAnsi="Times New Roman" w:cs="Times New Roman"/>
      <w:sz w:val="12"/>
      <w:szCs w:val="12"/>
    </w:rPr>
  </w:style>
  <w:style w:type="paragraph" w:customStyle="1" w:styleId="Style9">
    <w:name w:val="Style9"/>
    <w:basedOn w:val="Normal"/>
    <w:uiPriority w:val="99"/>
    <w:qFormat/>
    <w:rsid w:val="00A3241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3241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3241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3241C"/>
    <w:rPr>
      <w:rFonts w:ascii="Times New Roman" w:hAnsi="Times New Roman" w:cs="Times New Roman"/>
      <w:sz w:val="16"/>
      <w:szCs w:val="16"/>
    </w:rPr>
  </w:style>
  <w:style w:type="character" w:customStyle="1" w:styleId="f">
    <w:name w:val="f"/>
    <w:basedOn w:val="DefaultParagraphFont"/>
    <w:rsid w:val="00A3241C"/>
  </w:style>
  <w:style w:type="character" w:customStyle="1" w:styleId="TagsChar2">
    <w:name w:val="Tags Char2"/>
    <w:rsid w:val="00A3241C"/>
    <w:rPr>
      <w:b/>
      <w:sz w:val="24"/>
    </w:rPr>
  </w:style>
  <w:style w:type="paragraph" w:customStyle="1" w:styleId="CardsFont6ptChar">
    <w:name w:val="Cards + Font: 6 pt Char"/>
    <w:basedOn w:val="Normal"/>
    <w:link w:val="CardsFont6ptCharChar"/>
    <w:qFormat/>
    <w:rsid w:val="00A3241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3241C"/>
    <w:rPr>
      <w:rFonts w:ascii="Calibri" w:eastAsia="Times New Roman" w:hAnsi="Calibri" w:cs="Calibri"/>
      <w:sz w:val="12"/>
    </w:rPr>
  </w:style>
  <w:style w:type="character" w:customStyle="1" w:styleId="FontStyle172">
    <w:name w:val="Font Style172"/>
    <w:basedOn w:val="DefaultParagraphFont"/>
    <w:uiPriority w:val="99"/>
    <w:rsid w:val="00A3241C"/>
    <w:rPr>
      <w:rFonts w:ascii="Times New Roman" w:hAnsi="Times New Roman" w:cs="Times New Roman"/>
      <w:b/>
      <w:bCs/>
      <w:sz w:val="16"/>
      <w:szCs w:val="16"/>
    </w:rPr>
  </w:style>
  <w:style w:type="paragraph" w:customStyle="1" w:styleId="Style18">
    <w:name w:val="Style18"/>
    <w:basedOn w:val="Normal"/>
    <w:uiPriority w:val="99"/>
    <w:qFormat/>
    <w:rsid w:val="00A3241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3241C"/>
    <w:rPr>
      <w:rFonts w:ascii="Times New Roman" w:hAnsi="Times New Roman" w:cs="Times New Roman"/>
      <w:i/>
      <w:iCs/>
      <w:sz w:val="16"/>
      <w:szCs w:val="16"/>
    </w:rPr>
  </w:style>
  <w:style w:type="character" w:customStyle="1" w:styleId="FontStyle162">
    <w:name w:val="Font Style162"/>
    <w:basedOn w:val="DefaultParagraphFont"/>
    <w:uiPriority w:val="99"/>
    <w:rsid w:val="00A3241C"/>
    <w:rPr>
      <w:rFonts w:ascii="Times New Roman" w:hAnsi="Times New Roman" w:cs="Times New Roman"/>
      <w:b/>
      <w:bCs/>
      <w:sz w:val="18"/>
      <w:szCs w:val="18"/>
    </w:rPr>
  </w:style>
  <w:style w:type="character" w:customStyle="1" w:styleId="FontStyle167">
    <w:name w:val="Font Style167"/>
    <w:basedOn w:val="DefaultParagraphFont"/>
    <w:uiPriority w:val="99"/>
    <w:rsid w:val="00A3241C"/>
    <w:rPr>
      <w:rFonts w:ascii="Times New Roman" w:hAnsi="Times New Roman" w:cs="Times New Roman"/>
      <w:sz w:val="10"/>
      <w:szCs w:val="10"/>
    </w:rPr>
  </w:style>
  <w:style w:type="character" w:customStyle="1" w:styleId="FontStyle174">
    <w:name w:val="Font Style174"/>
    <w:basedOn w:val="DefaultParagraphFont"/>
    <w:uiPriority w:val="99"/>
    <w:rsid w:val="00A3241C"/>
    <w:rPr>
      <w:rFonts w:ascii="Arial Narrow" w:hAnsi="Arial Narrow" w:cs="Arial Narrow"/>
      <w:b/>
      <w:bCs/>
      <w:sz w:val="18"/>
      <w:szCs w:val="18"/>
    </w:rPr>
  </w:style>
  <w:style w:type="paragraph" w:customStyle="1" w:styleId="Style47">
    <w:name w:val="Style47"/>
    <w:basedOn w:val="Normal"/>
    <w:uiPriority w:val="99"/>
    <w:qFormat/>
    <w:rsid w:val="00A3241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3241C"/>
    <w:rPr>
      <w:rFonts w:ascii="Times New Roman" w:hAnsi="Times New Roman" w:cs="Times New Roman"/>
      <w:sz w:val="12"/>
      <w:szCs w:val="12"/>
    </w:rPr>
  </w:style>
  <w:style w:type="paragraph" w:customStyle="1" w:styleId="Style24">
    <w:name w:val="Style24"/>
    <w:basedOn w:val="Normal"/>
    <w:uiPriority w:val="99"/>
    <w:qFormat/>
    <w:rsid w:val="00A3241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3241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3241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3241C"/>
    <w:rPr>
      <w:rFonts w:ascii="Times New Roman" w:hAnsi="Times New Roman" w:cs="Times New Roman"/>
      <w:b/>
      <w:bCs/>
      <w:sz w:val="18"/>
      <w:szCs w:val="18"/>
    </w:rPr>
  </w:style>
  <w:style w:type="paragraph" w:customStyle="1" w:styleId="Style21">
    <w:name w:val="Style21"/>
    <w:basedOn w:val="Normal"/>
    <w:uiPriority w:val="99"/>
    <w:qFormat/>
    <w:rsid w:val="00A3241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3241C"/>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rsid w:val="00A3241C"/>
    <w:rPr>
      <w:rFonts w:ascii="Calibri" w:hAnsi="Calibri"/>
      <w:sz w:val="20"/>
      <w:szCs w:val="20"/>
    </w:rPr>
  </w:style>
  <w:style w:type="paragraph" w:customStyle="1" w:styleId="Standard">
    <w:name w:val="Standard"/>
    <w:qFormat/>
    <w:rsid w:val="00A3241C"/>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3241C"/>
    <w:rPr>
      <w:color w:val="000000"/>
      <w:sz w:val="32"/>
      <w:szCs w:val="32"/>
    </w:rPr>
  </w:style>
  <w:style w:type="paragraph" w:customStyle="1" w:styleId="Cardnon-underlined">
    <w:name w:val="Card non-underlined"/>
    <w:basedOn w:val="Normal"/>
    <w:link w:val="Cardnon-underlinedChar"/>
    <w:autoRedefine/>
    <w:uiPriority w:val="99"/>
    <w:qFormat/>
    <w:rsid w:val="00A3241C"/>
    <w:rPr>
      <w:rFonts w:eastAsia="Times New Roman"/>
      <w:szCs w:val="20"/>
    </w:rPr>
  </w:style>
  <w:style w:type="character" w:customStyle="1" w:styleId="Cardnon-underlinedChar">
    <w:name w:val="Card non-underlined Char"/>
    <w:basedOn w:val="DefaultParagraphFont"/>
    <w:link w:val="Cardnon-underlined"/>
    <w:uiPriority w:val="99"/>
    <w:rsid w:val="00A3241C"/>
    <w:rPr>
      <w:rFonts w:ascii="Calibri" w:eastAsia="Times New Roman" w:hAnsi="Calibri" w:cs="Calibri"/>
      <w:szCs w:val="20"/>
    </w:rPr>
  </w:style>
  <w:style w:type="numbering" w:customStyle="1" w:styleId="NoList1">
    <w:name w:val="No List1"/>
    <w:next w:val="NoList"/>
    <w:semiHidden/>
    <w:unhideWhenUsed/>
    <w:rsid w:val="00A3241C"/>
  </w:style>
  <w:style w:type="character" w:customStyle="1" w:styleId="TitleChar2">
    <w:name w:val="Title Char2"/>
    <w:aliases w:val="Cites and Cards Char1,Bold Underlined Char1,UNDERLINE Char1,Read This Char1"/>
    <w:basedOn w:val="DefaultParagraphFont"/>
    <w:uiPriority w:val="10"/>
    <w:qFormat/>
    <w:locked/>
    <w:rsid w:val="00A3241C"/>
    <w:rPr>
      <w:b/>
      <w:bCs/>
      <w:u w:val="single"/>
    </w:rPr>
  </w:style>
  <w:style w:type="paragraph" w:styleId="TOC3">
    <w:name w:val="toc 3"/>
    <w:basedOn w:val="Normal"/>
    <w:next w:val="Normal"/>
    <w:autoRedefine/>
    <w:qFormat/>
    <w:rsid w:val="00A3241C"/>
    <w:pPr>
      <w:ind w:left="400"/>
    </w:pPr>
    <w:rPr>
      <w:rFonts w:eastAsia="Times New Roman"/>
      <w:szCs w:val="20"/>
    </w:rPr>
  </w:style>
  <w:style w:type="paragraph" w:styleId="TOC4">
    <w:name w:val="toc 4"/>
    <w:basedOn w:val="Normal"/>
    <w:next w:val="Normal"/>
    <w:autoRedefine/>
    <w:rsid w:val="00A3241C"/>
    <w:pPr>
      <w:ind w:left="600"/>
    </w:pPr>
    <w:rPr>
      <w:rFonts w:eastAsia="Times New Roman"/>
      <w:szCs w:val="20"/>
    </w:rPr>
  </w:style>
  <w:style w:type="paragraph" w:styleId="TOC5">
    <w:name w:val="toc 5"/>
    <w:basedOn w:val="Normal"/>
    <w:next w:val="Normal"/>
    <w:autoRedefine/>
    <w:rsid w:val="00A3241C"/>
    <w:pPr>
      <w:ind w:left="800"/>
    </w:pPr>
    <w:rPr>
      <w:rFonts w:eastAsia="Times New Roman"/>
      <w:szCs w:val="20"/>
    </w:rPr>
  </w:style>
  <w:style w:type="paragraph" w:styleId="TOC6">
    <w:name w:val="toc 6"/>
    <w:basedOn w:val="Normal"/>
    <w:next w:val="Normal"/>
    <w:autoRedefine/>
    <w:rsid w:val="00A3241C"/>
    <w:pPr>
      <w:ind w:left="1000"/>
    </w:pPr>
    <w:rPr>
      <w:rFonts w:eastAsia="Times New Roman"/>
      <w:szCs w:val="20"/>
    </w:rPr>
  </w:style>
  <w:style w:type="paragraph" w:styleId="TOC7">
    <w:name w:val="toc 7"/>
    <w:basedOn w:val="Normal"/>
    <w:next w:val="Normal"/>
    <w:autoRedefine/>
    <w:rsid w:val="00A3241C"/>
    <w:pPr>
      <w:ind w:left="1200"/>
    </w:pPr>
    <w:rPr>
      <w:rFonts w:eastAsia="Times New Roman"/>
      <w:szCs w:val="20"/>
    </w:rPr>
  </w:style>
  <w:style w:type="paragraph" w:styleId="TOC8">
    <w:name w:val="toc 8"/>
    <w:basedOn w:val="Normal"/>
    <w:next w:val="Normal"/>
    <w:autoRedefine/>
    <w:rsid w:val="00A3241C"/>
    <w:pPr>
      <w:ind w:left="1400"/>
    </w:pPr>
    <w:rPr>
      <w:rFonts w:eastAsia="Times New Roman"/>
      <w:szCs w:val="20"/>
    </w:rPr>
  </w:style>
  <w:style w:type="character" w:customStyle="1" w:styleId="allocatoragentsleft">
    <w:name w:val="al_locatoragentsleft"/>
    <w:basedOn w:val="DefaultParagraphFont"/>
    <w:rsid w:val="00A3241C"/>
  </w:style>
  <w:style w:type="character" w:styleId="HTMLTypewriter">
    <w:name w:val="HTML Typewriter"/>
    <w:basedOn w:val="DefaultParagraphFont"/>
    <w:unhideWhenUsed/>
    <w:rsid w:val="00A3241C"/>
    <w:rPr>
      <w:rFonts w:ascii="Courier New" w:eastAsia="Times New Roman" w:hAnsi="Courier New" w:cs="Courier New"/>
      <w:sz w:val="20"/>
      <w:szCs w:val="20"/>
    </w:rPr>
  </w:style>
  <w:style w:type="character" w:customStyle="1" w:styleId="caps">
    <w:name w:val="caps"/>
    <w:basedOn w:val="DefaultParagraphFont"/>
    <w:qFormat/>
    <w:rsid w:val="00A3241C"/>
  </w:style>
  <w:style w:type="character" w:customStyle="1" w:styleId="UnderlinesCharChar">
    <w:name w:val="Underlines Char Char"/>
    <w:basedOn w:val="DefaultParagraphFont"/>
    <w:rsid w:val="00A3241C"/>
    <w:rPr>
      <w:rFonts w:cs="Arial"/>
      <w:b/>
      <w:bCs/>
      <w:noProof w:val="0"/>
      <w:sz w:val="22"/>
      <w:szCs w:val="26"/>
      <w:u w:val="single"/>
      <w:lang w:val="en-US" w:eastAsia="en-US" w:bidi="ar-SA"/>
    </w:rPr>
  </w:style>
  <w:style w:type="paragraph" w:customStyle="1" w:styleId="Carding">
    <w:name w:val="Carding"/>
    <w:basedOn w:val="Normal"/>
    <w:uiPriority w:val="99"/>
    <w:qFormat/>
    <w:rsid w:val="00A3241C"/>
    <w:rPr>
      <w:rFonts w:eastAsia="Times New Roman"/>
      <w:sz w:val="18"/>
    </w:rPr>
  </w:style>
  <w:style w:type="character" w:customStyle="1" w:styleId="TagsChar1">
    <w:name w:val="Tags Char1"/>
    <w:aliases w:val="Super Script Char1,TagStyle Char1"/>
    <w:basedOn w:val="DefaultParagraphFont"/>
    <w:rsid w:val="00A3241C"/>
    <w:rPr>
      <w:rFonts w:ascii="Arial Narrow" w:hAnsi="Arial Narrow"/>
      <w:b/>
      <w:noProof w:val="0"/>
      <w:sz w:val="22"/>
      <w:szCs w:val="60"/>
      <w:lang w:val="en-US" w:eastAsia="en-US" w:bidi="ar-SA"/>
    </w:rPr>
  </w:style>
  <w:style w:type="character" w:customStyle="1" w:styleId="aunderline">
    <w:name w:val="aunderline"/>
    <w:basedOn w:val="DefaultParagraphFont"/>
    <w:qFormat/>
    <w:rsid w:val="00A3241C"/>
    <w:rPr>
      <w:rFonts w:ascii="Times New Roman" w:hAnsi="Times New Roman"/>
      <w:sz w:val="20"/>
      <w:szCs w:val="24"/>
      <w:u w:val="thick"/>
    </w:rPr>
  </w:style>
  <w:style w:type="character" w:customStyle="1" w:styleId="tagChar1">
    <w:name w:val="tag Char1"/>
    <w:basedOn w:val="DefaultParagraphFont"/>
    <w:rsid w:val="00A3241C"/>
    <w:rPr>
      <w:b/>
      <w:noProof w:val="0"/>
      <w:sz w:val="24"/>
      <w:lang w:val="en-US" w:eastAsia="en-US" w:bidi="ar-SA"/>
    </w:rPr>
  </w:style>
  <w:style w:type="character" w:customStyle="1" w:styleId="tagChar2">
    <w:name w:val="tag Char2"/>
    <w:basedOn w:val="DefaultParagraphFont"/>
    <w:qFormat/>
    <w:rsid w:val="00A3241C"/>
    <w:rPr>
      <w:b/>
      <w:noProof w:val="0"/>
      <w:sz w:val="24"/>
      <w:lang w:val="en-US" w:eastAsia="en-US" w:bidi="ar-SA"/>
    </w:rPr>
  </w:style>
  <w:style w:type="character" w:customStyle="1" w:styleId="Taggin-New">
    <w:name w:val="Taggin - New"/>
    <w:basedOn w:val="DefaultParagraphFont"/>
    <w:rsid w:val="00A3241C"/>
    <w:rPr>
      <w:rFonts w:ascii="Arial Narrow" w:hAnsi="Arial Narrow"/>
      <w:b/>
      <w:sz w:val="22"/>
    </w:rPr>
  </w:style>
  <w:style w:type="character" w:customStyle="1" w:styleId="Boxing-New">
    <w:name w:val="Boxing - New"/>
    <w:basedOn w:val="DefaultParagraphFont"/>
    <w:rsid w:val="00A3241C"/>
    <w:rPr>
      <w:rFonts w:ascii="Arial Narrow" w:hAnsi="Arial Narrow"/>
      <w:sz w:val="16"/>
      <w:u w:val="none"/>
      <w:bdr w:val="single" w:sz="4" w:space="0" w:color="auto"/>
    </w:rPr>
  </w:style>
  <w:style w:type="character" w:customStyle="1" w:styleId="ilad">
    <w:name w:val="il_ad"/>
    <w:rsid w:val="00A3241C"/>
  </w:style>
  <w:style w:type="paragraph" w:customStyle="1" w:styleId="CardsHighlighted">
    <w:name w:val="Cards Highlighted"/>
    <w:next w:val="Normal"/>
    <w:link w:val="CardsHighlightedChar"/>
    <w:qFormat/>
    <w:rsid w:val="00A3241C"/>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3241C"/>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3241C"/>
    <w:rPr>
      <w:rFonts w:ascii="Garamond" w:hAnsi="Garamond"/>
      <w:sz w:val="22"/>
      <w:szCs w:val="24"/>
      <w:u w:val="single"/>
      <w:lang w:val="en-US" w:eastAsia="en-US" w:bidi="ar-SA"/>
    </w:rPr>
  </w:style>
  <w:style w:type="paragraph" w:customStyle="1" w:styleId="Style2">
    <w:name w:val="Style2"/>
    <w:basedOn w:val="Heading4"/>
    <w:qFormat/>
    <w:rsid w:val="00A3241C"/>
    <w:pPr>
      <w:spacing w:before="0"/>
    </w:pPr>
    <w:rPr>
      <w:rFonts w:eastAsia="Times New Roman" w:cs="Times New Roman"/>
      <w:iCs w:val="0"/>
      <w:caps/>
      <w:szCs w:val="20"/>
    </w:rPr>
  </w:style>
  <w:style w:type="character" w:customStyle="1" w:styleId="pagetitle">
    <w:name w:val="pagetitle"/>
    <w:basedOn w:val="DefaultParagraphFont"/>
    <w:rsid w:val="00A3241C"/>
  </w:style>
  <w:style w:type="paragraph" w:customStyle="1" w:styleId="text">
    <w:name w:val="text"/>
    <w:basedOn w:val="Normal"/>
    <w:uiPriority w:val="99"/>
    <w:qFormat/>
    <w:rsid w:val="00A3241C"/>
    <w:pPr>
      <w:spacing w:before="100" w:beforeAutospacing="1" w:after="100" w:afterAutospacing="1"/>
    </w:pPr>
    <w:rPr>
      <w:rFonts w:eastAsia="Times New Roman"/>
    </w:rPr>
  </w:style>
  <w:style w:type="character" w:customStyle="1" w:styleId="StyleUnderlineCharChar9ptBold1">
    <w:name w:val="Style Underline Char Char + 9 pt Bold1"/>
    <w:rsid w:val="00A3241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3241C"/>
    <w:rPr>
      <w:rFonts w:ascii="Times New Roman" w:hAnsi="Times New Roman"/>
      <w:sz w:val="20"/>
      <w:szCs w:val="24"/>
      <w:u w:val="single"/>
      <w:lang w:val="en-US" w:eastAsia="en-US" w:bidi="ar-SA"/>
    </w:rPr>
  </w:style>
  <w:style w:type="character" w:customStyle="1" w:styleId="Style9ptBoldUnderline">
    <w:name w:val="Style 9 pt Bold Underline"/>
    <w:rsid w:val="00A3241C"/>
    <w:rPr>
      <w:b/>
      <w:bCs/>
      <w:sz w:val="20"/>
      <w:u w:val="single"/>
    </w:rPr>
  </w:style>
  <w:style w:type="paragraph" w:customStyle="1" w:styleId="StyleUnderline9pt0">
    <w:name w:val="Style Underline + 9 pt"/>
    <w:link w:val="StyleUnderline9ptChar"/>
    <w:qFormat/>
    <w:rsid w:val="00A3241C"/>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3241C"/>
    <w:rPr>
      <w:rFonts w:ascii="Arial" w:eastAsia="Times New Roman" w:hAnsi="Arial" w:cs="Times New Roman"/>
      <w:szCs w:val="20"/>
      <w:u w:val="single"/>
    </w:rPr>
  </w:style>
  <w:style w:type="character" w:customStyle="1" w:styleId="StyleUnderlineChar1Bold">
    <w:name w:val="Style Underline Char1 + Bold"/>
    <w:rsid w:val="00A3241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3241C"/>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A3241C"/>
    <w:rPr>
      <w:rFonts w:ascii="Calibri" w:hAnsi="Calibri" w:cs="Calibri"/>
      <w:kern w:val="32"/>
      <w:sz w:val="22"/>
      <w:szCs w:val="20"/>
      <w:u w:val="single"/>
      <w:lang w:eastAsia="ar-SA"/>
    </w:rPr>
  </w:style>
  <w:style w:type="character" w:customStyle="1" w:styleId="TagsCharCharChar">
    <w:name w:val="Tags Char Char Char"/>
    <w:basedOn w:val="DefaultParagraphFont"/>
    <w:rsid w:val="00A3241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3241C"/>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A3241C"/>
    <w:rPr>
      <w:color w:val="000000"/>
      <w:sz w:val="20"/>
      <w:u w:val="single"/>
    </w:rPr>
  </w:style>
  <w:style w:type="character" w:customStyle="1" w:styleId="Style11ptBlack">
    <w:name w:val="Style 11 pt Black"/>
    <w:basedOn w:val="DefaultParagraphFont"/>
    <w:qFormat/>
    <w:rsid w:val="00A3241C"/>
    <w:rPr>
      <w:color w:val="000000"/>
      <w:sz w:val="20"/>
    </w:rPr>
  </w:style>
  <w:style w:type="character" w:customStyle="1" w:styleId="StyleUnderlineCharTimesBold">
    <w:name w:val="Style Underline Char + Times Bold"/>
    <w:basedOn w:val="DefaultParagraphFont"/>
    <w:rsid w:val="00A3241C"/>
    <w:rPr>
      <w:rFonts w:ascii="Times" w:hAnsi="Times"/>
      <w:b w:val="0"/>
      <w:bCs/>
      <w:sz w:val="20"/>
      <w:u w:val="single"/>
    </w:rPr>
  </w:style>
  <w:style w:type="character" w:customStyle="1" w:styleId="blubigktbiz">
    <w:name w:val="blubigktbiz"/>
    <w:rsid w:val="00A3241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3241C"/>
  </w:style>
  <w:style w:type="character" w:customStyle="1" w:styleId="StyleevidencetextBorderSinglesolidlineAuto05ptLChar">
    <w:name w:val="Style evidence text + Border: : (Single solid line Auto  0.5 pt L... Char"/>
    <w:link w:val="StyleevidencetextBorderSinglesolidlineAuto05ptL"/>
    <w:rsid w:val="00A3241C"/>
    <w:rPr>
      <w:rFonts w:ascii="Calibri" w:hAnsi="Calibri" w:cs="Calibri"/>
      <w:color w:val="000000"/>
      <w:lang w:val="x-none" w:eastAsia="x-none"/>
    </w:rPr>
  </w:style>
  <w:style w:type="character" w:customStyle="1" w:styleId="Style4CharChar">
    <w:name w:val="Style4 Char Char"/>
    <w:basedOn w:val="DefaultParagraphFont"/>
    <w:rsid w:val="00A3241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3241C"/>
    <w:rPr>
      <w:rFonts w:ascii="Times New Roman" w:hAnsi="Times New Roman" w:cs="Times New Roman"/>
      <w:sz w:val="16"/>
      <w:szCs w:val="16"/>
    </w:rPr>
  </w:style>
  <w:style w:type="character" w:customStyle="1" w:styleId="StyleEmphasisArial12ptBold">
    <w:name w:val="Style Emphasis + Arial 12 pt Bold"/>
    <w:rsid w:val="00A3241C"/>
    <w:rPr>
      <w:rFonts w:ascii="Arial" w:hAnsi="Arial"/>
      <w:b/>
      <w:bCs/>
      <w:i/>
      <w:iCs/>
      <w:sz w:val="24"/>
    </w:rPr>
  </w:style>
  <w:style w:type="character" w:customStyle="1" w:styleId="super">
    <w:name w:val="super"/>
    <w:rsid w:val="00A3241C"/>
  </w:style>
  <w:style w:type="character" w:customStyle="1" w:styleId="text30">
    <w:name w:val="text30"/>
    <w:rsid w:val="00A3241C"/>
  </w:style>
  <w:style w:type="character" w:customStyle="1" w:styleId="uppercase">
    <w:name w:val="uppercase"/>
    <w:rsid w:val="00A3241C"/>
  </w:style>
  <w:style w:type="character" w:customStyle="1" w:styleId="bodytext0">
    <w:name w:val="bodytext"/>
    <w:rsid w:val="00A3241C"/>
  </w:style>
  <w:style w:type="character" w:customStyle="1" w:styleId="entry-title">
    <w:name w:val="entry-title"/>
    <w:rsid w:val="00A3241C"/>
  </w:style>
  <w:style w:type="character" w:customStyle="1" w:styleId="BodyTextIndentChar1">
    <w:name w:val="Body Text Indent Char1"/>
    <w:basedOn w:val="DefaultParagraphFont"/>
    <w:uiPriority w:val="99"/>
    <w:semiHidden/>
    <w:rsid w:val="00A3241C"/>
    <w:rPr>
      <w:rFonts w:ascii="Times New Roman" w:hAnsi="Times New Roman" w:cs="Times New Roman"/>
      <w:sz w:val="20"/>
    </w:rPr>
  </w:style>
  <w:style w:type="character" w:customStyle="1" w:styleId="Style6pt">
    <w:name w:val="Style 6 pt"/>
    <w:basedOn w:val="DefaultParagraphFont"/>
    <w:qFormat/>
    <w:rsid w:val="00A3241C"/>
    <w:rPr>
      <w:sz w:val="12"/>
    </w:rPr>
  </w:style>
  <w:style w:type="character" w:customStyle="1" w:styleId="CiteCharCharCharCharCharChar">
    <w:name w:val="Cite Char Char Char Char Char Char"/>
    <w:basedOn w:val="DefaultParagraphFont"/>
    <w:rsid w:val="00A3241C"/>
    <w:rPr>
      <w:b/>
      <w:noProof w:val="0"/>
      <w:sz w:val="22"/>
      <w:szCs w:val="24"/>
      <w:u w:val="single"/>
      <w:lang w:val="en-US" w:eastAsia="en-US" w:bidi="ar-SA"/>
    </w:rPr>
  </w:style>
  <w:style w:type="character" w:customStyle="1" w:styleId="mainbody1">
    <w:name w:val="mainbody1"/>
    <w:basedOn w:val="DefaultParagraphFont"/>
    <w:rsid w:val="00A3241C"/>
    <w:rPr>
      <w:rFonts w:ascii="Verdana" w:hAnsi="Verdana" w:hint="default"/>
      <w:color w:val="000000"/>
      <w:sz w:val="22"/>
      <w:szCs w:val="22"/>
    </w:rPr>
  </w:style>
  <w:style w:type="character" w:customStyle="1" w:styleId="ssl4">
    <w:name w:val="ss_l4"/>
    <w:basedOn w:val="DefaultParagraphFont"/>
    <w:rsid w:val="00A3241C"/>
  </w:style>
  <w:style w:type="paragraph" w:customStyle="1" w:styleId="StyleNormalWeb11ptUnderline">
    <w:name w:val="Style Normal (Web) + 11 pt Underline"/>
    <w:basedOn w:val="NormalWeb"/>
    <w:link w:val="StyleNormalWeb11ptUnderlineChar"/>
    <w:qFormat/>
    <w:rsid w:val="00A3241C"/>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3241C"/>
    <w:rPr>
      <w:rFonts w:ascii="Calibri" w:eastAsia="Calibri" w:hAnsi="Calibri" w:cs="Calibri"/>
      <w:u w:val="single"/>
    </w:rPr>
  </w:style>
  <w:style w:type="character" w:customStyle="1" w:styleId="cit-first-element">
    <w:name w:val="cit-first-element"/>
    <w:basedOn w:val="DefaultParagraphFont"/>
    <w:rsid w:val="00A3241C"/>
  </w:style>
  <w:style w:type="character" w:customStyle="1" w:styleId="title1">
    <w:name w:val="title1"/>
    <w:basedOn w:val="DefaultParagraphFont"/>
    <w:rsid w:val="00A3241C"/>
  </w:style>
  <w:style w:type="character" w:customStyle="1" w:styleId="StyleThickunderline1">
    <w:name w:val="Style Thick underline1"/>
    <w:basedOn w:val="DefaultParagraphFont"/>
    <w:rsid w:val="00A3241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3241C"/>
    <w:rPr>
      <w:rFonts w:ascii="Georgia" w:hAnsi="Georgia"/>
    </w:rPr>
  </w:style>
  <w:style w:type="character" w:customStyle="1" w:styleId="FooterChar1">
    <w:name w:val="Footer Char1"/>
    <w:basedOn w:val="DefaultParagraphFont"/>
    <w:uiPriority w:val="99"/>
    <w:semiHidden/>
    <w:rsid w:val="00A3241C"/>
    <w:rPr>
      <w:rFonts w:ascii="Georgia" w:hAnsi="Georgia"/>
    </w:rPr>
  </w:style>
  <w:style w:type="character" w:customStyle="1" w:styleId="AnalyticChar">
    <w:name w:val="Analytic Char"/>
    <w:basedOn w:val="DefaultParagraphFont"/>
    <w:link w:val="Analytic"/>
    <w:uiPriority w:val="4"/>
    <w:rsid w:val="00A3241C"/>
    <w:rPr>
      <w:rFonts w:ascii="Calibri" w:hAnsi="Calibri" w:cs="Calibri"/>
      <w:b/>
      <w:sz w:val="24"/>
    </w:rPr>
  </w:style>
  <w:style w:type="character" w:customStyle="1" w:styleId="UnderlineBold0">
    <w:name w:val="Underline Bold"/>
    <w:uiPriority w:val="6"/>
    <w:qFormat/>
    <w:rsid w:val="00A3241C"/>
    <w:rPr>
      <w:b/>
      <w:sz w:val="20"/>
      <w:u w:val="single"/>
    </w:rPr>
  </w:style>
  <w:style w:type="paragraph" w:customStyle="1" w:styleId="Underline20">
    <w:name w:val="Underline2"/>
    <w:basedOn w:val="Normal"/>
    <w:link w:val="Underline2Char"/>
    <w:autoRedefine/>
    <w:uiPriority w:val="4"/>
    <w:qFormat/>
    <w:rsid w:val="00A3241C"/>
    <w:rPr>
      <w:b/>
      <w:u w:val="single"/>
    </w:rPr>
  </w:style>
  <w:style w:type="character" w:customStyle="1" w:styleId="Underline2Char">
    <w:name w:val="Underline2 Char"/>
    <w:basedOn w:val="DefaultParagraphFont"/>
    <w:link w:val="Underline20"/>
    <w:uiPriority w:val="4"/>
    <w:rsid w:val="00A3241C"/>
    <w:rPr>
      <w:rFonts w:ascii="Calibri" w:hAnsi="Calibri" w:cs="Calibri"/>
      <w:b/>
      <w:u w:val="single"/>
    </w:rPr>
  </w:style>
  <w:style w:type="character" w:customStyle="1" w:styleId="NormalTextChar">
    <w:name w:val="Normal Text Char"/>
    <w:link w:val="NormalText"/>
    <w:rsid w:val="00A3241C"/>
    <w:rPr>
      <w:rFonts w:ascii="Calibri" w:eastAsia="Times New Roman" w:hAnsi="Calibri" w:cs="Calibri"/>
      <w:szCs w:val="26"/>
    </w:rPr>
  </w:style>
  <w:style w:type="paragraph" w:customStyle="1" w:styleId="TableParagraph">
    <w:name w:val="Table Paragraph"/>
    <w:basedOn w:val="Normal"/>
    <w:uiPriority w:val="1"/>
    <w:qFormat/>
    <w:rsid w:val="00A3241C"/>
    <w:pPr>
      <w:widowControl w:val="0"/>
    </w:pPr>
  </w:style>
  <w:style w:type="character" w:customStyle="1" w:styleId="UnderlineChar0">
    <w:name w:val="UnderlineChar"/>
    <w:rsid w:val="00A3241C"/>
    <w:rPr>
      <w:sz w:val="24"/>
      <w:u w:val="single"/>
      <w:shd w:val="clear" w:color="auto" w:fill="auto"/>
    </w:rPr>
  </w:style>
  <w:style w:type="character" w:customStyle="1" w:styleId="foreground">
    <w:name w:val="foreground"/>
    <w:basedOn w:val="DefaultParagraphFont"/>
    <w:rsid w:val="00A3241C"/>
  </w:style>
  <w:style w:type="paragraph" w:customStyle="1" w:styleId="StyleCircled11pt">
    <w:name w:val="Style Circled + 11 pt"/>
    <w:basedOn w:val="Normal"/>
    <w:link w:val="StyleCircled11ptChar"/>
    <w:qFormat/>
    <w:rsid w:val="00A3241C"/>
    <w:rPr>
      <w:rFonts w:eastAsia="Times New Roman"/>
      <w:b/>
      <w:bCs/>
      <w:sz w:val="20"/>
      <w:u w:val="single"/>
    </w:rPr>
  </w:style>
  <w:style w:type="character" w:customStyle="1" w:styleId="StyleCircled11ptChar">
    <w:name w:val="Style Circled + 11 pt Char"/>
    <w:link w:val="StyleCircled11pt"/>
    <w:rsid w:val="00A3241C"/>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A3241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3241C"/>
    <w:rPr>
      <w:rFonts w:ascii="Times" w:eastAsia="Times New Roman" w:hAnsi="Times" w:cs="Calibri"/>
      <w:sz w:val="20"/>
      <w:szCs w:val="28"/>
      <w:u w:val="single"/>
    </w:rPr>
  </w:style>
  <w:style w:type="paragraph" w:customStyle="1" w:styleId="cite20">
    <w:name w:val="cite2"/>
    <w:basedOn w:val="Normal"/>
    <w:uiPriority w:val="99"/>
    <w:qFormat/>
    <w:rsid w:val="00A3241C"/>
    <w:rPr>
      <w:rFonts w:eastAsia="Times New Roman"/>
      <w:color w:val="000000"/>
      <w:sz w:val="20"/>
      <w:szCs w:val="20"/>
    </w:rPr>
  </w:style>
  <w:style w:type="character" w:customStyle="1" w:styleId="postby">
    <w:name w:val="post_by"/>
    <w:basedOn w:val="DefaultParagraphFont"/>
    <w:rsid w:val="00A3241C"/>
  </w:style>
  <w:style w:type="character" w:customStyle="1" w:styleId="Style11ptBorderSinglesolidlineAuto05ptLinewidth">
    <w:name w:val="Style 11 pt Border: : (Single solid line Auto  0.5 pt Line width)"/>
    <w:rsid w:val="00A3241C"/>
    <w:rPr>
      <w:sz w:val="20"/>
      <w:bdr w:val="single" w:sz="4" w:space="0" w:color="auto" w:frame="1"/>
    </w:rPr>
  </w:style>
  <w:style w:type="character" w:customStyle="1" w:styleId="StyleUnderlineChar9ptBorderSinglesolidlineAuto0">
    <w:name w:val="Style Underline Char + 9 pt Border: : (Single solid line Auto  0..."/>
    <w:rsid w:val="00A3241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3241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3241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3241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3241C"/>
    <w:rPr>
      <w:sz w:val="20"/>
      <w:szCs w:val="24"/>
      <w:u w:val="single"/>
      <w:bdr w:val="single" w:sz="4" w:space="0" w:color="auto"/>
      <w:lang w:val="en-US" w:eastAsia="en-US" w:bidi="ar-SA"/>
    </w:rPr>
  </w:style>
  <w:style w:type="character" w:customStyle="1" w:styleId="StyleLatinGaramondUnderline">
    <w:name w:val="Style (Latin) Garamond Underline"/>
    <w:rsid w:val="00A3241C"/>
    <w:rPr>
      <w:rFonts w:ascii="Times New Roman" w:hAnsi="Times New Roman"/>
      <w:sz w:val="20"/>
      <w:u w:val="single"/>
    </w:rPr>
  </w:style>
  <w:style w:type="character" w:customStyle="1" w:styleId="StyleLatinGaramond">
    <w:name w:val="Style (Latin) Garamond"/>
    <w:rsid w:val="00A3241C"/>
    <w:rPr>
      <w:rFonts w:ascii="Times New Roman" w:hAnsi="Times New Roman"/>
      <w:sz w:val="20"/>
    </w:rPr>
  </w:style>
  <w:style w:type="character" w:customStyle="1" w:styleId="styletimesnewroman12ptbold0">
    <w:name w:val="styletimesnewroman12ptbold"/>
    <w:basedOn w:val="DefaultParagraphFont"/>
    <w:rsid w:val="00A3241C"/>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A3241C"/>
    <w:rPr>
      <w:rFonts w:cs="Arial"/>
      <w:b/>
      <w:bCs/>
      <w:iCs/>
      <w:sz w:val="24"/>
      <w:szCs w:val="28"/>
      <w:lang w:val="en-US" w:eastAsia="en-US" w:bidi="ar-SA"/>
    </w:rPr>
  </w:style>
  <w:style w:type="character" w:customStyle="1" w:styleId="mainheading">
    <w:name w:val="mainheading"/>
    <w:basedOn w:val="DefaultParagraphFont"/>
    <w:rsid w:val="00A3241C"/>
  </w:style>
  <w:style w:type="paragraph" w:customStyle="1" w:styleId="BoldandUnderlineChar2CharChar">
    <w:name w:val="Bold and Underline Char2 Char Char"/>
    <w:basedOn w:val="Normal"/>
    <w:link w:val="BoldandUnderlineChar2CharCharChar"/>
    <w:qFormat/>
    <w:rsid w:val="00A3241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3241C"/>
    <w:rPr>
      <w:rFonts w:ascii="Calibri" w:eastAsia="Times New Roman" w:hAnsi="Calibri" w:cs="Calibri"/>
      <w:b/>
      <w:u w:val="single"/>
    </w:rPr>
  </w:style>
  <w:style w:type="character" w:customStyle="1" w:styleId="StyleUnderlineChar9ptChar">
    <w:name w:val="Style Underline Char + 9 pt Char"/>
    <w:basedOn w:val="UnderlineCharChar"/>
    <w:rsid w:val="00A3241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3241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3241C"/>
    <w:rPr>
      <w:sz w:val="16"/>
    </w:rPr>
  </w:style>
  <w:style w:type="paragraph" w:customStyle="1" w:styleId="Reduce8pt">
    <w:name w:val="Reduce 8pt"/>
    <w:basedOn w:val="Normal"/>
    <w:link w:val="Reduce8ptCharChar"/>
    <w:qFormat/>
    <w:rsid w:val="00A3241C"/>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A3241C"/>
    <w:pPr>
      <w:contextualSpacing/>
    </w:pPr>
    <w:rPr>
      <w:rFonts w:eastAsia="Calibri"/>
    </w:rPr>
  </w:style>
  <w:style w:type="character" w:customStyle="1" w:styleId="CardIndentedChar">
    <w:name w:val="Card (Indented) Char"/>
    <w:link w:val="CardIndented"/>
    <w:locked/>
    <w:rsid w:val="00A3241C"/>
    <w:rPr>
      <w:rFonts w:ascii="Calibri" w:hAnsi="Calibri" w:cs="Calibri"/>
    </w:rPr>
  </w:style>
  <w:style w:type="character" w:customStyle="1" w:styleId="citenon-boldChar">
    <w:name w:val="cite non-bold Char"/>
    <w:basedOn w:val="DefaultParagraphFont"/>
    <w:link w:val="citenon-bold"/>
    <w:locked/>
    <w:rsid w:val="00A3241C"/>
    <w:rPr>
      <w:rFonts w:ascii="Garamond" w:eastAsia="Times New Roman" w:hAnsi="Garamond" w:cs="Calibri"/>
      <w:szCs w:val="20"/>
    </w:rPr>
  </w:style>
  <w:style w:type="character" w:customStyle="1" w:styleId="boldciteChar4">
    <w:name w:val="bold cite Char4"/>
    <w:link w:val="boldcite"/>
    <w:locked/>
    <w:rsid w:val="00A3241C"/>
    <w:rPr>
      <w:rFonts w:eastAsia="Times New Roman" w:cs="Times New Roman"/>
      <w:b/>
      <w:color w:val="000000"/>
      <w:sz w:val="20"/>
      <w:u w:val="thick" w:color="000000"/>
    </w:rPr>
  </w:style>
  <w:style w:type="paragraph" w:customStyle="1" w:styleId="boldcite">
    <w:name w:val="bold cite"/>
    <w:basedOn w:val="Normal"/>
    <w:link w:val="boldciteChar4"/>
    <w:qFormat/>
    <w:rsid w:val="00A3241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3241C"/>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A3241C"/>
    <w:rPr>
      <w:rFonts w:eastAsia="Calibri"/>
      <w:b/>
    </w:rPr>
  </w:style>
  <w:style w:type="character" w:customStyle="1" w:styleId="HeadingsBaseChar">
    <w:name w:val="Headings Base Char"/>
    <w:basedOn w:val="DefaultParagraphFont"/>
    <w:link w:val="HeadingsBase"/>
    <w:locked/>
    <w:rsid w:val="00A3241C"/>
    <w:rPr>
      <w:rFonts w:ascii="Times New Roman" w:hAnsi="Times New Roman" w:cs="Times New Roman"/>
      <w:b/>
      <w:sz w:val="32"/>
    </w:rPr>
  </w:style>
  <w:style w:type="paragraph" w:customStyle="1" w:styleId="HeadingsBase">
    <w:name w:val="Headings Base"/>
    <w:basedOn w:val="Normal"/>
    <w:link w:val="HeadingsBaseChar"/>
    <w:qFormat/>
    <w:rsid w:val="00A3241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3241C"/>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A3241C"/>
    <w:pPr>
      <w:spacing w:line="480" w:lineRule="auto"/>
      <w:ind w:firstLine="720"/>
    </w:pPr>
    <w:rPr>
      <w:rFonts w:eastAsia="Calibri"/>
    </w:rPr>
  </w:style>
  <w:style w:type="paragraph" w:customStyle="1" w:styleId="SchoolBlockQuote">
    <w:name w:val="School Block Quote"/>
    <w:basedOn w:val="SchoolPaper"/>
    <w:qFormat/>
    <w:rsid w:val="00A3241C"/>
  </w:style>
  <w:style w:type="paragraph" w:customStyle="1" w:styleId="SchoolWorksCited">
    <w:name w:val="School Works Cited"/>
    <w:basedOn w:val="SchoolPaper"/>
    <w:qFormat/>
    <w:rsid w:val="00A3241C"/>
  </w:style>
  <w:style w:type="paragraph" w:customStyle="1" w:styleId="BlockQuote">
    <w:name w:val="Block Quote"/>
    <w:basedOn w:val="Normal"/>
    <w:qFormat/>
    <w:rsid w:val="00A3241C"/>
    <w:pPr>
      <w:ind w:left="720" w:right="720"/>
    </w:pPr>
    <w:rPr>
      <w:rFonts w:eastAsia="Calibri"/>
    </w:rPr>
  </w:style>
  <w:style w:type="paragraph" w:customStyle="1" w:styleId="PaperBody">
    <w:name w:val="Paper Body"/>
    <w:basedOn w:val="Normal"/>
    <w:qFormat/>
    <w:rsid w:val="00A3241C"/>
    <w:pPr>
      <w:spacing w:line="480" w:lineRule="auto"/>
      <w:ind w:firstLine="720"/>
    </w:pPr>
    <w:rPr>
      <w:rFonts w:eastAsia="Calibri"/>
    </w:rPr>
  </w:style>
  <w:style w:type="paragraph" w:customStyle="1" w:styleId="PaperCitation">
    <w:name w:val="Paper Citation"/>
    <w:basedOn w:val="Normal"/>
    <w:qFormat/>
    <w:rsid w:val="00A3241C"/>
    <w:pPr>
      <w:spacing w:line="480" w:lineRule="auto"/>
      <w:ind w:left="720" w:hanging="720"/>
    </w:pPr>
    <w:rPr>
      <w:rFonts w:eastAsia="Calibri"/>
    </w:rPr>
  </w:style>
  <w:style w:type="character" w:customStyle="1" w:styleId="hatChar">
    <w:name w:val="hat Char"/>
    <w:basedOn w:val="DefaultParagraphFont"/>
    <w:link w:val="hat"/>
    <w:locked/>
    <w:rsid w:val="00A3241C"/>
    <w:rPr>
      <w:rFonts w:ascii="Calibri" w:eastAsia="Times New Roman" w:hAnsi="Calibri" w:cs="Calibri"/>
      <w:b/>
      <w:bCs/>
      <w:sz w:val="32"/>
      <w:u w:val="single"/>
      <w:lang w:bidi="en-US"/>
    </w:rPr>
  </w:style>
  <w:style w:type="paragraph" w:customStyle="1" w:styleId="WW-Default">
    <w:name w:val="WW-Default"/>
    <w:qFormat/>
    <w:rsid w:val="00A3241C"/>
    <w:pPr>
      <w:suppressAutoHyphens/>
      <w:spacing w:after="0" w:line="240" w:lineRule="auto"/>
    </w:pPr>
    <w:rPr>
      <w:rFonts w:ascii="Georgia" w:eastAsia="Calibri" w:hAnsi="Georgia" w:cs="Calibri"/>
      <w:lang w:eastAsia="ar-SA"/>
    </w:rPr>
  </w:style>
  <w:style w:type="paragraph" w:customStyle="1" w:styleId="B-TagCite">
    <w:name w:val="B-TagCite"/>
    <w:qFormat/>
    <w:rsid w:val="00A3241C"/>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A3241C"/>
    <w:rPr>
      <w:rFonts w:ascii="Times New Roman" w:hAnsi="Times New Roman" w:cs="Times New Roman"/>
      <w:b/>
      <w:sz w:val="20"/>
    </w:rPr>
  </w:style>
  <w:style w:type="paragraph" w:customStyle="1" w:styleId="MicroText">
    <w:name w:val="MicroText"/>
    <w:basedOn w:val="Normal"/>
    <w:next w:val="Normal"/>
    <w:link w:val="MicroTextChar"/>
    <w:qFormat/>
    <w:rsid w:val="00A3241C"/>
    <w:rPr>
      <w:rFonts w:ascii="Arial Narrow" w:hAnsi="Arial Narrow" w:cstheme="minorBidi"/>
      <w:sz w:val="12"/>
    </w:rPr>
  </w:style>
  <w:style w:type="character" w:customStyle="1" w:styleId="Footnote2Char">
    <w:name w:val="Footnote2 Char"/>
    <w:link w:val="Footnote2"/>
    <w:locked/>
    <w:rsid w:val="00A3241C"/>
  </w:style>
  <w:style w:type="paragraph" w:customStyle="1" w:styleId="Footnote2">
    <w:name w:val="Footnote2"/>
    <w:basedOn w:val="Normal"/>
    <w:next w:val="Normal"/>
    <w:link w:val="Footnote2Char"/>
    <w:autoRedefine/>
    <w:qFormat/>
    <w:rsid w:val="00A3241C"/>
    <w:pPr>
      <w:spacing w:after="120" w:line="480" w:lineRule="auto"/>
    </w:pPr>
    <w:rPr>
      <w:rFonts w:asciiTheme="minorHAnsi" w:hAnsiTheme="minorHAnsi" w:cstheme="minorBidi"/>
    </w:rPr>
  </w:style>
  <w:style w:type="paragraph" w:customStyle="1" w:styleId="indent">
    <w:name w:val="indent"/>
    <w:basedOn w:val="Normal"/>
    <w:qFormat/>
    <w:rsid w:val="00A3241C"/>
    <w:pPr>
      <w:spacing w:before="100" w:beforeAutospacing="1" w:after="100" w:afterAutospacing="1"/>
    </w:pPr>
    <w:rPr>
      <w:rFonts w:eastAsia="Times New Roman"/>
    </w:rPr>
  </w:style>
  <w:style w:type="paragraph" w:customStyle="1" w:styleId="PageHeaderLine1">
    <w:name w:val="PageHeaderLine1"/>
    <w:basedOn w:val="Normal"/>
    <w:qFormat/>
    <w:rsid w:val="00A3241C"/>
    <w:pPr>
      <w:tabs>
        <w:tab w:val="right" w:pos="10800"/>
      </w:tabs>
    </w:pPr>
    <w:rPr>
      <w:rFonts w:eastAsia="Calibri"/>
      <w:b/>
    </w:rPr>
  </w:style>
  <w:style w:type="paragraph" w:customStyle="1" w:styleId="PageHeaderLine2">
    <w:name w:val="PageHeaderLine2"/>
    <w:basedOn w:val="Normal"/>
    <w:next w:val="Normal"/>
    <w:link w:val="PageHeaderLine2Char"/>
    <w:qFormat/>
    <w:rsid w:val="00A3241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3241C"/>
    <w:rPr>
      <w:rFonts w:ascii="Times New Roman" w:hAnsi="Times New Roman" w:cs="Times New Roman"/>
      <w:sz w:val="20"/>
    </w:rPr>
  </w:style>
  <w:style w:type="paragraph" w:customStyle="1" w:styleId="CardText1">
    <w:name w:val="CardText"/>
    <w:basedOn w:val="Normal"/>
    <w:link w:val="CardTextChar3"/>
    <w:qFormat/>
    <w:rsid w:val="00A3241C"/>
    <w:pPr>
      <w:ind w:left="288"/>
    </w:pPr>
    <w:rPr>
      <w:rFonts w:ascii="Times New Roman" w:hAnsi="Times New Roman" w:cs="Times New Roman"/>
      <w:sz w:val="20"/>
    </w:rPr>
  </w:style>
  <w:style w:type="character" w:customStyle="1" w:styleId="stylestylebold12pt">
    <w:name w:val="stylestylebold12pt"/>
    <w:basedOn w:val="DefaultParagraphFont"/>
    <w:rsid w:val="00A3241C"/>
  </w:style>
  <w:style w:type="character" w:customStyle="1" w:styleId="styleboldunderline">
    <w:name w:val="styleboldunderline"/>
    <w:basedOn w:val="DefaultParagraphFont"/>
    <w:rsid w:val="00A3241C"/>
  </w:style>
  <w:style w:type="character" w:customStyle="1" w:styleId="box">
    <w:name w:val="box"/>
    <w:basedOn w:val="DefaultParagraphFont"/>
    <w:rsid w:val="00A3241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3241C"/>
    <w:rPr>
      <w:rFonts w:ascii="Arial Narrow" w:hAnsi="Arial Narrow" w:cs="Arial Narrow" w:hint="default"/>
      <w:sz w:val="18"/>
      <w:szCs w:val="18"/>
    </w:rPr>
  </w:style>
  <w:style w:type="character" w:customStyle="1" w:styleId="FontStyle14">
    <w:name w:val="Font Style14"/>
    <w:basedOn w:val="DefaultParagraphFont"/>
    <w:uiPriority w:val="99"/>
    <w:rsid w:val="00A3241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3241C"/>
    <w:rPr>
      <w:rFonts w:ascii="Arial Narrow" w:hAnsi="Arial Narrow" w:cs="Arial Narrow" w:hint="default"/>
      <w:b/>
      <w:bCs/>
      <w:sz w:val="10"/>
      <w:szCs w:val="10"/>
    </w:rPr>
  </w:style>
  <w:style w:type="character" w:customStyle="1" w:styleId="CardTagandCiteChar">
    <w:name w:val="Card Tag and Cite Char"/>
    <w:basedOn w:val="DefaultParagraphFont"/>
    <w:rsid w:val="00A3241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3241C"/>
    <w:rPr>
      <w:rFonts w:ascii="Arial Narrow" w:hAnsi="Arial Narrow"/>
      <w:b/>
      <w:color w:val="000000"/>
      <w:sz w:val="22"/>
      <w:szCs w:val="22"/>
      <w:u w:val="single"/>
    </w:rPr>
  </w:style>
  <w:style w:type="character" w:customStyle="1" w:styleId="SmallText0">
    <w:name w:val="SmallText"/>
    <w:rsid w:val="00A3241C"/>
    <w:rPr>
      <w:color w:val="000000"/>
    </w:rPr>
  </w:style>
  <w:style w:type="character" w:customStyle="1" w:styleId="CitesChar1">
    <w:name w:val="Cites Char1"/>
    <w:basedOn w:val="DefaultParagraphFont"/>
    <w:rsid w:val="00A3241C"/>
    <w:rPr>
      <w:b/>
      <w:bCs w:val="0"/>
      <w:szCs w:val="24"/>
      <w:u w:val="single"/>
      <w:lang w:val="en-US" w:eastAsia="en-US" w:bidi="ar-SA"/>
    </w:rPr>
  </w:style>
  <w:style w:type="character" w:customStyle="1" w:styleId="CardUnderlinedChar">
    <w:name w:val="Card Underlined Char"/>
    <w:basedOn w:val="DefaultParagraphFont"/>
    <w:rsid w:val="00A3241C"/>
    <w:rPr>
      <w:rFonts w:ascii="Arial Narrow" w:hAnsi="Arial Narrow" w:hint="default"/>
      <w:sz w:val="22"/>
      <w:szCs w:val="24"/>
      <w:u w:val="single"/>
      <w:lang w:val="en-US" w:eastAsia="en-US" w:bidi="ar-SA"/>
    </w:rPr>
  </w:style>
  <w:style w:type="character" w:customStyle="1" w:styleId="underline3">
    <w:name w:val="underline3"/>
    <w:basedOn w:val="underline2"/>
    <w:rsid w:val="00A3241C"/>
    <w:rPr>
      <w:rFonts w:ascii="Arial" w:hAnsi="Arial"/>
      <w:sz w:val="18"/>
      <w:u w:val="single"/>
      <w:bdr w:val="none" w:sz="0" w:space="0" w:color="auto" w:frame="1"/>
      <w:shd w:val="clear" w:color="auto" w:fill="FFFF00"/>
    </w:rPr>
  </w:style>
  <w:style w:type="character" w:customStyle="1" w:styleId="menu">
    <w:name w:val="menu"/>
    <w:basedOn w:val="DefaultParagraphFont"/>
    <w:rsid w:val="00A3241C"/>
  </w:style>
  <w:style w:type="character" w:customStyle="1" w:styleId="itxtrst">
    <w:name w:val="itxtrst"/>
    <w:rsid w:val="00A3241C"/>
  </w:style>
  <w:style w:type="character" w:customStyle="1" w:styleId="A-Underlining">
    <w:name w:val="A-Underlining"/>
    <w:basedOn w:val="DefaultParagraphFont"/>
    <w:rsid w:val="00A3241C"/>
    <w:rPr>
      <w:rFonts w:ascii="Garamond" w:hAnsi="Garamond" w:hint="default"/>
      <w:color w:val="auto"/>
      <w:sz w:val="24"/>
      <w:u w:val="single"/>
    </w:rPr>
  </w:style>
  <w:style w:type="character" w:customStyle="1" w:styleId="StyleUnderlineBold0">
    <w:name w:val="Style Underline + Bold"/>
    <w:rsid w:val="00A3241C"/>
    <w:rPr>
      <w:b/>
      <w:bCs/>
      <w:u w:val="single"/>
    </w:rPr>
  </w:style>
  <w:style w:type="character" w:customStyle="1" w:styleId="Underline-Highlighted">
    <w:name w:val="Underline-Highlighted"/>
    <w:uiPriority w:val="1"/>
    <w:qFormat/>
    <w:rsid w:val="00A3241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3241C"/>
  </w:style>
  <w:style w:type="character" w:customStyle="1" w:styleId="newsmain">
    <w:name w:val="news_main"/>
    <w:basedOn w:val="DefaultParagraphFont"/>
    <w:rsid w:val="00A3241C"/>
  </w:style>
  <w:style w:type="character" w:customStyle="1" w:styleId="vitstoryheadline">
    <w:name w:val="vitstoryheadline"/>
    <w:rsid w:val="00A3241C"/>
  </w:style>
  <w:style w:type="character" w:customStyle="1" w:styleId="AuthorDate0">
    <w:name w:val="Author Date"/>
    <w:rsid w:val="00A3241C"/>
    <w:rPr>
      <w:b/>
      <w:bCs w:val="0"/>
      <w:sz w:val="24"/>
      <w:u w:val="thick"/>
    </w:rPr>
  </w:style>
  <w:style w:type="character" w:customStyle="1" w:styleId="red">
    <w:name w:val="red"/>
    <w:basedOn w:val="DefaultParagraphFont"/>
    <w:rsid w:val="00A3241C"/>
  </w:style>
  <w:style w:type="character" w:customStyle="1" w:styleId="at">
    <w:name w:val="at"/>
    <w:rsid w:val="00A3241C"/>
  </w:style>
  <w:style w:type="character" w:customStyle="1" w:styleId="org">
    <w:name w:val="org"/>
    <w:rsid w:val="00A3241C"/>
  </w:style>
  <w:style w:type="character" w:customStyle="1" w:styleId="pnumber">
    <w:name w:val="pnumber"/>
    <w:rsid w:val="00A3241C"/>
  </w:style>
  <w:style w:type="character" w:customStyle="1" w:styleId="ital">
    <w:name w:val="ital"/>
    <w:rsid w:val="00A3241C"/>
  </w:style>
  <w:style w:type="character" w:customStyle="1" w:styleId="orgdiv">
    <w:name w:val="orgdiv"/>
    <w:rsid w:val="00A3241C"/>
  </w:style>
  <w:style w:type="character" w:customStyle="1" w:styleId="orgname">
    <w:name w:val="orgname"/>
    <w:rsid w:val="00A3241C"/>
  </w:style>
  <w:style w:type="character" w:customStyle="1" w:styleId="city">
    <w:name w:val="city"/>
    <w:rsid w:val="00A3241C"/>
  </w:style>
  <w:style w:type="character" w:customStyle="1" w:styleId="state">
    <w:name w:val="state"/>
    <w:rsid w:val="00A3241C"/>
  </w:style>
  <w:style w:type="character" w:customStyle="1" w:styleId="country">
    <w:name w:val="country"/>
    <w:rsid w:val="00A3241C"/>
  </w:style>
  <w:style w:type="character" w:customStyle="1" w:styleId="articletitle">
    <w:name w:val="articletitle"/>
    <w:rsid w:val="00A3241C"/>
    <w:rPr>
      <w:rFonts w:ascii="Times New Roman" w:hAnsi="Times New Roman" w:cs="Times New Roman" w:hint="default"/>
    </w:rPr>
  </w:style>
  <w:style w:type="character" w:customStyle="1" w:styleId="6pointChar">
    <w:name w:val="6 point Char"/>
    <w:rsid w:val="00A3241C"/>
    <w:rPr>
      <w:rFonts w:ascii="Times New Roman" w:hAnsi="Times New Roman" w:cs="Times New Roman" w:hint="default"/>
      <w:sz w:val="12"/>
      <w:lang w:val="en-US" w:eastAsia="en-US"/>
    </w:rPr>
  </w:style>
  <w:style w:type="character" w:customStyle="1" w:styleId="StyleThickunderline">
    <w:name w:val="Style Thick underline"/>
    <w:qFormat/>
    <w:rsid w:val="00A3241C"/>
    <w:rPr>
      <w:u w:val="thick"/>
    </w:rPr>
  </w:style>
  <w:style w:type="character" w:customStyle="1" w:styleId="Box0">
    <w:name w:val="Box!"/>
    <w:rsid w:val="00A3241C"/>
    <w:rPr>
      <w:rFonts w:ascii="Garamond" w:hAnsi="Garamond" w:hint="default"/>
      <w:sz w:val="24"/>
      <w:u w:val="single"/>
      <w:bdr w:val="single" w:sz="4" w:space="0" w:color="auto" w:frame="1"/>
    </w:rPr>
  </w:style>
  <w:style w:type="character" w:customStyle="1" w:styleId="citechar">
    <w:name w:val="citechar"/>
    <w:basedOn w:val="DefaultParagraphFont"/>
    <w:rsid w:val="00A3241C"/>
  </w:style>
  <w:style w:type="character" w:customStyle="1" w:styleId="underlinechar2">
    <w:name w:val="underlinechar"/>
    <w:basedOn w:val="DefaultParagraphFont"/>
    <w:rsid w:val="00A3241C"/>
  </w:style>
  <w:style w:type="character" w:customStyle="1" w:styleId="CardUnderlineChar">
    <w:name w:val="Card Underline Char"/>
    <w:rsid w:val="00A3241C"/>
    <w:rPr>
      <w:szCs w:val="24"/>
      <w:u w:val="single"/>
      <w:lang w:val="en-US" w:eastAsia="en-US" w:bidi="ar-SA"/>
    </w:rPr>
  </w:style>
  <w:style w:type="character" w:customStyle="1" w:styleId="tagciteChar">
    <w:name w:val="tag/cite Char"/>
    <w:basedOn w:val="DefaultParagraphFont"/>
    <w:rsid w:val="00A3241C"/>
    <w:rPr>
      <w:b/>
      <w:bCs w:val="0"/>
      <w:sz w:val="24"/>
      <w:lang w:val="en-US" w:eastAsia="en-US" w:bidi="ar-SA"/>
    </w:rPr>
  </w:style>
  <w:style w:type="character" w:customStyle="1" w:styleId="8pointChar">
    <w:name w:val="8 point Char"/>
    <w:basedOn w:val="DefaultParagraphFont"/>
    <w:rsid w:val="00A3241C"/>
    <w:rPr>
      <w:sz w:val="16"/>
      <w:lang w:val="en-US" w:eastAsia="en-US" w:bidi="ar-SA"/>
    </w:rPr>
  </w:style>
  <w:style w:type="character" w:customStyle="1" w:styleId="BoldText12pt">
    <w:name w:val="Bold Text 12 pt"/>
    <w:rsid w:val="00A3241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3241C"/>
  </w:style>
  <w:style w:type="table" w:styleId="TableGrid">
    <w:name w:val="Table Grid"/>
    <w:basedOn w:val="TableNormal"/>
    <w:rsid w:val="00A324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3241C"/>
    <w:rPr>
      <w:b/>
      <w:bCs w:val="0"/>
      <w:sz w:val="24"/>
      <w:lang w:val="en-US" w:eastAsia="en-US" w:bidi="ar-SA"/>
    </w:rPr>
  </w:style>
  <w:style w:type="character" w:customStyle="1" w:styleId="Mention11">
    <w:name w:val="Mention11"/>
    <w:basedOn w:val="DefaultParagraphFont"/>
    <w:uiPriority w:val="99"/>
    <w:semiHidden/>
    <w:unhideWhenUsed/>
    <w:rsid w:val="00A3241C"/>
    <w:rPr>
      <w:color w:val="2B579A"/>
      <w:shd w:val="clear" w:color="auto" w:fill="E6E6E6"/>
    </w:rPr>
  </w:style>
  <w:style w:type="paragraph" w:customStyle="1" w:styleId="Emphasize">
    <w:name w:val="Emphasize"/>
    <w:basedOn w:val="Normal"/>
    <w:uiPriority w:val="7"/>
    <w:qFormat/>
    <w:rsid w:val="00A3241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3241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3241C"/>
  </w:style>
  <w:style w:type="character" w:customStyle="1" w:styleId="Mention2">
    <w:name w:val="Mention2"/>
    <w:basedOn w:val="DefaultParagraphFont"/>
    <w:uiPriority w:val="99"/>
    <w:semiHidden/>
    <w:unhideWhenUsed/>
    <w:rsid w:val="00A3241C"/>
    <w:rPr>
      <w:color w:val="2B579A"/>
      <w:shd w:val="clear" w:color="auto" w:fill="E6E6E6"/>
    </w:rPr>
  </w:style>
  <w:style w:type="paragraph" w:customStyle="1" w:styleId="FlashTag">
    <w:name w:val="FlashTag"/>
    <w:basedOn w:val="Normal"/>
    <w:link w:val="FlashTagChar"/>
    <w:autoRedefine/>
    <w:uiPriority w:val="4"/>
    <w:qFormat/>
    <w:rsid w:val="00A3241C"/>
    <w:rPr>
      <w:rFonts w:asciiTheme="majorHAnsi" w:hAnsiTheme="majorHAnsi"/>
      <w:b/>
      <w:sz w:val="28"/>
    </w:rPr>
  </w:style>
  <w:style w:type="character" w:customStyle="1" w:styleId="FlashTagChar">
    <w:name w:val="FlashTag Char"/>
    <w:basedOn w:val="DefaultParagraphFont"/>
    <w:link w:val="FlashTag"/>
    <w:uiPriority w:val="4"/>
    <w:rsid w:val="00A3241C"/>
    <w:rPr>
      <w:rFonts w:asciiTheme="majorHAnsi" w:hAnsiTheme="majorHAnsi" w:cs="Calibri"/>
      <w:b/>
      <w:sz w:val="28"/>
    </w:rPr>
  </w:style>
  <w:style w:type="paragraph" w:customStyle="1" w:styleId="Warrant">
    <w:name w:val="Warrant"/>
    <w:autoRedefine/>
    <w:uiPriority w:val="4"/>
    <w:qFormat/>
    <w:rsid w:val="00A3241C"/>
    <w:pPr>
      <w:ind w:left="720"/>
    </w:pPr>
    <w:rPr>
      <w:rFonts w:ascii="Calibri" w:hAnsi="Calibri" w:cs="Arial"/>
    </w:rPr>
  </w:style>
  <w:style w:type="character" w:customStyle="1" w:styleId="m-8793234324905335251gmail-style13ptbold">
    <w:name w:val="m_-8793234324905335251gmail-style13ptbold"/>
    <w:basedOn w:val="DefaultParagraphFont"/>
    <w:rsid w:val="00A3241C"/>
  </w:style>
  <w:style w:type="character" w:customStyle="1" w:styleId="m3965771245576658108gmail-styleunderline">
    <w:name w:val="m_3965771245576658108gmail-styleunderline"/>
    <w:basedOn w:val="DefaultParagraphFont"/>
    <w:rsid w:val="00A3241C"/>
  </w:style>
  <w:style w:type="paragraph" w:customStyle="1" w:styleId="Header1">
    <w:name w:val="Header1"/>
    <w:aliases w:val="Header Char Char,Header Char Char Char Char Char Char Char Cha,Header Char2,Header Char1 Char,Char Char Char Cha"/>
    <w:basedOn w:val="Normal"/>
    <w:qFormat/>
    <w:rsid w:val="00A3241C"/>
    <w:pPr>
      <w:tabs>
        <w:tab w:val="center" w:pos="4680"/>
        <w:tab w:val="right" w:pos="9360"/>
      </w:tabs>
    </w:pPr>
  </w:style>
  <w:style w:type="character" w:customStyle="1" w:styleId="EndnoteTextChar">
    <w:name w:val="Endnote Text Char"/>
    <w:basedOn w:val="DefaultParagraphFont"/>
    <w:link w:val="EndnoteText"/>
    <w:locked/>
    <w:rsid w:val="00A3241C"/>
    <w:rPr>
      <w:rFonts w:ascii="Georgia" w:eastAsia="Times New Roman" w:hAnsi="Georgia"/>
      <w:szCs w:val="20"/>
    </w:rPr>
  </w:style>
  <w:style w:type="paragraph" w:styleId="EndnoteText">
    <w:name w:val="endnote text"/>
    <w:basedOn w:val="Normal"/>
    <w:link w:val="EndnoteTextChar"/>
    <w:unhideWhenUsed/>
    <w:rsid w:val="00A3241C"/>
    <w:rPr>
      <w:rFonts w:ascii="Georgia" w:eastAsia="Times New Roman" w:hAnsi="Georgia" w:cstheme="minorBidi"/>
      <w:szCs w:val="20"/>
    </w:rPr>
  </w:style>
  <w:style w:type="character" w:customStyle="1" w:styleId="EndnoteTextChar1">
    <w:name w:val="Endnote Text Char1"/>
    <w:basedOn w:val="DefaultParagraphFont"/>
    <w:semiHidden/>
    <w:rsid w:val="00A3241C"/>
    <w:rPr>
      <w:rFonts w:ascii="Calibri" w:hAnsi="Calibri" w:cs="Calibri"/>
      <w:sz w:val="20"/>
      <w:szCs w:val="20"/>
    </w:rPr>
  </w:style>
  <w:style w:type="character" w:customStyle="1" w:styleId="DateChar">
    <w:name w:val="Date Char"/>
    <w:aliases w:val="date Char"/>
    <w:basedOn w:val="DefaultParagraphFont"/>
    <w:link w:val="Date"/>
    <w:uiPriority w:val="99"/>
    <w:locked/>
    <w:rsid w:val="00A3241C"/>
    <w:rPr>
      <w:rFonts w:ascii="Georgia" w:eastAsia="Times New Roman" w:hAnsi="Georgia"/>
    </w:rPr>
  </w:style>
  <w:style w:type="paragraph" w:styleId="Date">
    <w:name w:val="Date"/>
    <w:aliases w:val="date"/>
    <w:basedOn w:val="Normal"/>
    <w:next w:val="Normal"/>
    <w:link w:val="DateChar"/>
    <w:uiPriority w:val="99"/>
    <w:unhideWhenUsed/>
    <w:rsid w:val="00A3241C"/>
    <w:rPr>
      <w:rFonts w:ascii="Georgia" w:eastAsia="Times New Roman" w:hAnsi="Georgia" w:cstheme="minorBidi"/>
    </w:rPr>
  </w:style>
  <w:style w:type="character" w:customStyle="1" w:styleId="DateChar1">
    <w:name w:val="Date Char1"/>
    <w:basedOn w:val="DefaultParagraphFont"/>
    <w:uiPriority w:val="99"/>
    <w:rsid w:val="00A3241C"/>
    <w:rPr>
      <w:rFonts w:ascii="Calibri" w:hAnsi="Calibri" w:cs="Calibri"/>
    </w:rPr>
  </w:style>
  <w:style w:type="character" w:customStyle="1" w:styleId="BodyTextFirstIndentChar">
    <w:name w:val="Body Text First Indent Char"/>
    <w:basedOn w:val="BodyTextChar"/>
    <w:link w:val="BodyTextFirstIndent"/>
    <w:locked/>
    <w:rsid w:val="00A3241C"/>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A3241C"/>
    <w:pPr>
      <w:spacing w:after="0"/>
      <w:ind w:firstLine="360"/>
    </w:pPr>
    <w:rPr>
      <w:rFonts w:ascii="Times New Roman" w:eastAsia="Times New Roman" w:hAnsi="Times New Roman" w:cs="Times New Roman"/>
      <w:spacing w:val="-8"/>
      <w:sz w:val="20"/>
      <w:szCs w:val="20"/>
      <w:lang w:eastAsia="ar-SA"/>
    </w:rPr>
  </w:style>
  <w:style w:type="character" w:customStyle="1" w:styleId="BodyTextFirstIndentChar1">
    <w:name w:val="Body Text First Indent Char1"/>
    <w:basedOn w:val="BodyTextChar"/>
    <w:semiHidden/>
    <w:rsid w:val="00A3241C"/>
    <w:rPr>
      <w:rFonts w:ascii="Calibri" w:hAnsi="Calibri" w:cs="Calibri"/>
    </w:rPr>
  </w:style>
  <w:style w:type="character" w:customStyle="1" w:styleId="BodyTextIndent2Char1">
    <w:name w:val="Body Text Indent 2 Char1"/>
    <w:basedOn w:val="DefaultParagraphFont"/>
    <w:semiHidden/>
    <w:rsid w:val="00A3241C"/>
    <w:rPr>
      <w:rFonts w:ascii="Calibri" w:hAnsi="Calibri" w:cs="Calibri"/>
    </w:rPr>
  </w:style>
  <w:style w:type="character" w:customStyle="1" w:styleId="PlainTextChar1">
    <w:name w:val="Plain Text Char1"/>
    <w:basedOn w:val="DefaultParagraphFont"/>
    <w:semiHidden/>
    <w:rsid w:val="00A3241C"/>
    <w:rPr>
      <w:rFonts w:ascii="Consolas" w:hAnsi="Consolas" w:cs="Calibri"/>
      <w:sz w:val="21"/>
      <w:szCs w:val="21"/>
    </w:rPr>
  </w:style>
  <w:style w:type="character" w:customStyle="1" w:styleId="NoSpacingChar">
    <w:name w:val="No Spacing Char"/>
    <w:aliases w:val="ClearFormatting Char,Card Format Char,Clear Char,DDI Tag Char,Tag Title Char,No Spacing51 Char,No Spacing6 Char,No Spacing7 Char,Very Small Text Char,No Spacing8 Char,Dont u Char,No Spacing311 Char"/>
    <w:link w:val="NoSpacing"/>
    <w:uiPriority w:val="99"/>
    <w:qFormat/>
    <w:locked/>
    <w:rsid w:val="00A3241C"/>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A3241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3241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3241C"/>
    <w:rPr>
      <w:rFonts w:ascii="Calibri" w:hAnsi="Calibri" w:cs="Calibri"/>
      <w:i/>
      <w:iCs/>
      <w:color w:val="000000" w:themeColor="text1"/>
    </w:rPr>
  </w:style>
  <w:style w:type="paragraph" w:customStyle="1" w:styleId="CiteSpacing">
    <w:name w:val="Cite Spacing"/>
    <w:basedOn w:val="Normal"/>
    <w:uiPriority w:val="4"/>
    <w:qFormat/>
    <w:rsid w:val="00A3241C"/>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A3241C"/>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A3241C"/>
    <w:rPr>
      <w:rFonts w:ascii="Calibri" w:eastAsia="Calibri" w:hAnsi="Calibri" w:cs="Calibri"/>
      <w:b/>
    </w:rPr>
  </w:style>
  <w:style w:type="paragraph" w:customStyle="1" w:styleId="Heading2-Bold">
    <w:name w:val="Heading 2 - Bold"/>
    <w:basedOn w:val="Normal"/>
    <w:autoRedefine/>
    <w:uiPriority w:val="99"/>
    <w:qFormat/>
    <w:rsid w:val="00A3241C"/>
    <w:rPr>
      <w:rFonts w:ascii="Garamond" w:eastAsia="Calibri" w:hAnsi="Garamond"/>
      <w:b/>
    </w:rPr>
  </w:style>
  <w:style w:type="paragraph" w:customStyle="1" w:styleId="tag">
    <w:name w:val="%tag"/>
    <w:basedOn w:val="Normal"/>
    <w:next w:val="Normal"/>
    <w:uiPriority w:val="99"/>
    <w:qFormat/>
    <w:rsid w:val="00A3241C"/>
    <w:rPr>
      <w:rFonts w:ascii="Garamond" w:eastAsia="Calibri" w:hAnsi="Garamond"/>
      <w:bCs/>
      <w:sz w:val="18"/>
    </w:rPr>
  </w:style>
  <w:style w:type="character" w:customStyle="1" w:styleId="Style2Char">
    <w:name w:val="Style 2 Char"/>
    <w:link w:val="Style20"/>
    <w:uiPriority w:val="99"/>
    <w:locked/>
    <w:rsid w:val="00A3241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3241C"/>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A3241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3241C"/>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A3241C"/>
    <w:rPr>
      <w:rFonts w:ascii="Georgia" w:eastAsia="Times New Roman" w:hAnsi="Georgia"/>
      <w:sz w:val="18"/>
      <w:szCs w:val="20"/>
      <w:lang w:val="x-none" w:eastAsia="x-none"/>
    </w:rPr>
  </w:style>
  <w:style w:type="paragraph" w:customStyle="1" w:styleId="textsmall0">
    <w:name w:val="textsmall"/>
    <w:basedOn w:val="Normal"/>
    <w:link w:val="textsmallChar0"/>
    <w:qFormat/>
    <w:rsid w:val="00A3241C"/>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3241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3241C"/>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3241C"/>
    <w:rPr>
      <w:rFonts w:ascii="Arial" w:eastAsia="Times New Roman" w:hAnsi="Arial" w:cs="Arial"/>
      <w:sz w:val="12"/>
    </w:rPr>
  </w:style>
  <w:style w:type="paragraph" w:customStyle="1" w:styleId="Micro">
    <w:name w:val="Micro"/>
    <w:basedOn w:val="Normal"/>
    <w:next w:val="Normal"/>
    <w:link w:val="MicroChar"/>
    <w:qFormat/>
    <w:rsid w:val="00A3241C"/>
    <w:rPr>
      <w:rFonts w:ascii="Arial" w:eastAsia="Times New Roman" w:hAnsi="Arial" w:cs="Arial"/>
      <w:sz w:val="12"/>
    </w:rPr>
  </w:style>
  <w:style w:type="character" w:customStyle="1" w:styleId="CardNotUnderlinedChar1">
    <w:name w:val="Card Not Underlined Char1"/>
    <w:link w:val="CardNotUnderlined"/>
    <w:locked/>
    <w:rsid w:val="00A3241C"/>
    <w:rPr>
      <w:rFonts w:ascii="Bell MT" w:eastAsia="Calibri" w:hAnsi="Bell MT"/>
      <w:szCs w:val="20"/>
    </w:rPr>
  </w:style>
  <w:style w:type="paragraph" w:customStyle="1" w:styleId="CardNotUnderlined">
    <w:name w:val="Card Not Underlined"/>
    <w:basedOn w:val="Normal"/>
    <w:link w:val="CardNotUnderlinedChar1"/>
    <w:autoRedefine/>
    <w:qFormat/>
    <w:rsid w:val="00A3241C"/>
    <w:rPr>
      <w:rFonts w:ascii="Bell MT" w:eastAsia="Calibri" w:hAnsi="Bell MT" w:cstheme="minorBidi"/>
      <w:szCs w:val="20"/>
    </w:rPr>
  </w:style>
  <w:style w:type="paragraph" w:customStyle="1" w:styleId="h-lead">
    <w:name w:val="h-lead"/>
    <w:basedOn w:val="Normal"/>
    <w:uiPriority w:val="99"/>
    <w:qFormat/>
    <w:rsid w:val="00A3241C"/>
    <w:pPr>
      <w:spacing w:before="100" w:beforeAutospacing="1" w:after="100" w:afterAutospacing="1"/>
    </w:pPr>
    <w:rPr>
      <w:rFonts w:eastAsia="Times New Roman"/>
      <w:sz w:val="24"/>
    </w:rPr>
  </w:style>
  <w:style w:type="paragraph" w:customStyle="1" w:styleId="intro">
    <w:name w:val="intro"/>
    <w:basedOn w:val="Normal"/>
    <w:uiPriority w:val="99"/>
    <w:qFormat/>
    <w:rsid w:val="00A3241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3241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3241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3241C"/>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3241C"/>
    <w:rPr>
      <w:rFonts w:eastAsia="Calibri"/>
    </w:rPr>
  </w:style>
  <w:style w:type="paragraph" w:customStyle="1" w:styleId="F3-TagAuthor">
    <w:name w:val="F3 - Tag/Author"/>
    <w:basedOn w:val="Normal"/>
    <w:uiPriority w:val="99"/>
    <w:qFormat/>
    <w:rsid w:val="00A3241C"/>
    <w:rPr>
      <w:rFonts w:eastAsia="Times New Roman"/>
      <w:b/>
    </w:rPr>
  </w:style>
  <w:style w:type="paragraph" w:customStyle="1" w:styleId="F5-UnderlineNormal">
    <w:name w:val="F5 - Underline Normal"/>
    <w:basedOn w:val="Normal"/>
    <w:uiPriority w:val="99"/>
    <w:qFormat/>
    <w:rsid w:val="00A3241C"/>
    <w:rPr>
      <w:rFonts w:eastAsia="Calibri"/>
      <w:u w:val="single"/>
    </w:rPr>
  </w:style>
  <w:style w:type="paragraph" w:customStyle="1" w:styleId="Brief-PrimarySource">
    <w:name w:val="Brief - Primary Source"/>
    <w:basedOn w:val="Normal"/>
    <w:uiPriority w:val="99"/>
    <w:qFormat/>
    <w:rsid w:val="00A3241C"/>
    <w:rPr>
      <w:rFonts w:eastAsia="Times New Roman"/>
      <w:b/>
      <w:sz w:val="24"/>
      <w:u w:val="single"/>
    </w:rPr>
  </w:style>
  <w:style w:type="paragraph" w:customStyle="1" w:styleId="Brief-Underline">
    <w:name w:val="Brief - Underline"/>
    <w:basedOn w:val="Normal"/>
    <w:uiPriority w:val="99"/>
    <w:qFormat/>
    <w:rsid w:val="00A3241C"/>
    <w:rPr>
      <w:rFonts w:eastAsia="Times New Roman"/>
      <w:u w:val="single"/>
    </w:rPr>
  </w:style>
  <w:style w:type="paragraph" w:customStyle="1" w:styleId="Brief">
    <w:name w:val="Brief"/>
    <w:basedOn w:val="Brief-PrimarySource"/>
    <w:uiPriority w:val="99"/>
    <w:qFormat/>
    <w:rsid w:val="00A3241C"/>
    <w:rPr>
      <w:b w:val="0"/>
    </w:rPr>
  </w:style>
  <w:style w:type="paragraph" w:customStyle="1" w:styleId="CM2">
    <w:name w:val="CM2"/>
    <w:basedOn w:val="Normal"/>
    <w:next w:val="Normal"/>
    <w:uiPriority w:val="99"/>
    <w:qFormat/>
    <w:rsid w:val="00A3241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3241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3241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3241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3241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3241C"/>
    <w:pPr>
      <w:widowControl w:val="0"/>
      <w:spacing w:line="276" w:lineRule="atLeast"/>
    </w:pPr>
    <w:rPr>
      <w:color w:val="auto"/>
    </w:rPr>
  </w:style>
  <w:style w:type="paragraph" w:customStyle="1" w:styleId="CM34">
    <w:name w:val="CM34"/>
    <w:basedOn w:val="Default"/>
    <w:next w:val="Default"/>
    <w:uiPriority w:val="99"/>
    <w:qFormat/>
    <w:rsid w:val="00A3241C"/>
    <w:pPr>
      <w:widowControl w:val="0"/>
    </w:pPr>
    <w:rPr>
      <w:color w:val="auto"/>
    </w:rPr>
  </w:style>
  <w:style w:type="paragraph" w:customStyle="1" w:styleId="CM56">
    <w:name w:val="CM56"/>
    <w:basedOn w:val="Default"/>
    <w:next w:val="Default"/>
    <w:uiPriority w:val="99"/>
    <w:qFormat/>
    <w:rsid w:val="00A3241C"/>
    <w:pPr>
      <w:widowControl w:val="0"/>
    </w:pPr>
    <w:rPr>
      <w:rFonts w:eastAsia="Calibri"/>
      <w:color w:val="auto"/>
    </w:rPr>
  </w:style>
  <w:style w:type="paragraph" w:customStyle="1" w:styleId="CM58">
    <w:name w:val="CM58"/>
    <w:basedOn w:val="Default"/>
    <w:next w:val="Default"/>
    <w:uiPriority w:val="99"/>
    <w:qFormat/>
    <w:rsid w:val="00A3241C"/>
    <w:pPr>
      <w:widowControl w:val="0"/>
    </w:pPr>
    <w:rPr>
      <w:rFonts w:eastAsia="Calibri"/>
      <w:color w:val="auto"/>
    </w:rPr>
  </w:style>
  <w:style w:type="paragraph" w:customStyle="1" w:styleId="CM57">
    <w:name w:val="CM57"/>
    <w:basedOn w:val="Default"/>
    <w:next w:val="Default"/>
    <w:uiPriority w:val="99"/>
    <w:qFormat/>
    <w:rsid w:val="00A3241C"/>
    <w:pPr>
      <w:widowControl w:val="0"/>
    </w:pPr>
    <w:rPr>
      <w:rFonts w:eastAsia="Calibri"/>
      <w:color w:val="auto"/>
    </w:rPr>
  </w:style>
  <w:style w:type="paragraph" w:customStyle="1" w:styleId="CM1">
    <w:name w:val="CM1"/>
    <w:basedOn w:val="Default"/>
    <w:next w:val="Default"/>
    <w:uiPriority w:val="99"/>
    <w:qFormat/>
    <w:rsid w:val="00A3241C"/>
    <w:pPr>
      <w:widowControl w:val="0"/>
    </w:pPr>
    <w:rPr>
      <w:rFonts w:eastAsia="Calibri"/>
      <w:color w:val="auto"/>
    </w:rPr>
  </w:style>
  <w:style w:type="paragraph" w:customStyle="1" w:styleId="CM49">
    <w:name w:val="CM49"/>
    <w:basedOn w:val="Default"/>
    <w:next w:val="Default"/>
    <w:uiPriority w:val="99"/>
    <w:qFormat/>
    <w:rsid w:val="00A3241C"/>
    <w:pPr>
      <w:widowControl w:val="0"/>
    </w:pPr>
    <w:rPr>
      <w:rFonts w:eastAsia="Calibri"/>
      <w:color w:val="auto"/>
    </w:rPr>
  </w:style>
  <w:style w:type="paragraph" w:customStyle="1" w:styleId="CM41">
    <w:name w:val="CM41"/>
    <w:basedOn w:val="Default"/>
    <w:next w:val="Default"/>
    <w:uiPriority w:val="99"/>
    <w:qFormat/>
    <w:rsid w:val="00A3241C"/>
    <w:pPr>
      <w:widowControl w:val="0"/>
    </w:pPr>
    <w:rPr>
      <w:rFonts w:eastAsia="Calibri"/>
      <w:color w:val="auto"/>
    </w:rPr>
  </w:style>
  <w:style w:type="paragraph" w:customStyle="1" w:styleId="3rdOrderPara">
    <w:name w:val="3rd Order Para"/>
    <w:basedOn w:val="Default"/>
    <w:next w:val="Default"/>
    <w:qFormat/>
    <w:rsid w:val="00A3241C"/>
    <w:pPr>
      <w:widowControl w:val="0"/>
    </w:pPr>
    <w:rPr>
      <w:rFonts w:eastAsia="Calibri"/>
      <w:color w:val="auto"/>
    </w:rPr>
  </w:style>
  <w:style w:type="paragraph" w:customStyle="1" w:styleId="2ndOrderPara">
    <w:name w:val="2nd Order Para"/>
    <w:basedOn w:val="Default"/>
    <w:next w:val="Default"/>
    <w:qFormat/>
    <w:rsid w:val="00A3241C"/>
    <w:pPr>
      <w:widowControl w:val="0"/>
    </w:pPr>
    <w:rPr>
      <w:rFonts w:eastAsia="Calibri"/>
      <w:color w:val="auto"/>
    </w:rPr>
  </w:style>
  <w:style w:type="paragraph" w:customStyle="1" w:styleId="Normal-SIGN2">
    <w:name w:val="Normal-SIGN2"/>
    <w:basedOn w:val="Default"/>
    <w:next w:val="Default"/>
    <w:qFormat/>
    <w:rsid w:val="00A3241C"/>
    <w:pPr>
      <w:widowControl w:val="0"/>
    </w:pPr>
    <w:rPr>
      <w:rFonts w:eastAsia="Calibri"/>
      <w:color w:val="auto"/>
    </w:rPr>
  </w:style>
  <w:style w:type="paragraph" w:customStyle="1" w:styleId="Normal-SIGN1">
    <w:name w:val="Normal-SIGN1"/>
    <w:basedOn w:val="Default"/>
    <w:next w:val="Default"/>
    <w:uiPriority w:val="99"/>
    <w:qFormat/>
    <w:rsid w:val="00A3241C"/>
    <w:pPr>
      <w:widowControl w:val="0"/>
    </w:pPr>
    <w:rPr>
      <w:rFonts w:eastAsia="Calibri"/>
      <w:color w:val="auto"/>
    </w:rPr>
  </w:style>
  <w:style w:type="paragraph" w:customStyle="1" w:styleId="CM3">
    <w:name w:val="CM3"/>
    <w:basedOn w:val="Default"/>
    <w:next w:val="Default"/>
    <w:uiPriority w:val="99"/>
    <w:qFormat/>
    <w:rsid w:val="00A3241C"/>
    <w:pPr>
      <w:widowControl w:val="0"/>
      <w:spacing w:line="553" w:lineRule="atLeast"/>
    </w:pPr>
    <w:rPr>
      <w:rFonts w:eastAsia="Calibri"/>
      <w:color w:val="auto"/>
    </w:rPr>
  </w:style>
  <w:style w:type="paragraph" w:customStyle="1" w:styleId="CM33">
    <w:name w:val="CM33"/>
    <w:basedOn w:val="Default"/>
    <w:next w:val="Default"/>
    <w:uiPriority w:val="99"/>
    <w:qFormat/>
    <w:rsid w:val="00A3241C"/>
    <w:pPr>
      <w:widowControl w:val="0"/>
    </w:pPr>
    <w:rPr>
      <w:rFonts w:eastAsia="Calibri"/>
      <w:color w:val="auto"/>
    </w:rPr>
  </w:style>
  <w:style w:type="paragraph" w:customStyle="1" w:styleId="CM37">
    <w:name w:val="CM37"/>
    <w:basedOn w:val="Default"/>
    <w:next w:val="Default"/>
    <w:uiPriority w:val="99"/>
    <w:qFormat/>
    <w:rsid w:val="00A3241C"/>
    <w:pPr>
      <w:widowControl w:val="0"/>
    </w:pPr>
    <w:rPr>
      <w:rFonts w:eastAsia="Calibri"/>
      <w:color w:val="auto"/>
    </w:rPr>
  </w:style>
  <w:style w:type="paragraph" w:customStyle="1" w:styleId="CM7">
    <w:name w:val="CM7"/>
    <w:basedOn w:val="Default"/>
    <w:next w:val="Default"/>
    <w:uiPriority w:val="99"/>
    <w:qFormat/>
    <w:rsid w:val="00A3241C"/>
    <w:pPr>
      <w:widowControl w:val="0"/>
      <w:spacing w:line="553" w:lineRule="atLeast"/>
    </w:pPr>
    <w:rPr>
      <w:rFonts w:eastAsia="Calibri"/>
      <w:color w:val="auto"/>
    </w:rPr>
  </w:style>
  <w:style w:type="paragraph" w:customStyle="1" w:styleId="Brief-SecondarySource">
    <w:name w:val="Brief - Secondary Source"/>
    <w:basedOn w:val="Normal"/>
    <w:qFormat/>
    <w:rsid w:val="00A3241C"/>
    <w:rPr>
      <w:rFonts w:eastAsia="Times New Roman"/>
      <w:sz w:val="14"/>
      <w:szCs w:val="20"/>
    </w:rPr>
  </w:style>
  <w:style w:type="paragraph" w:customStyle="1" w:styleId="Brief-Card">
    <w:name w:val="Brief - Card"/>
    <w:basedOn w:val="Normal"/>
    <w:uiPriority w:val="99"/>
    <w:qFormat/>
    <w:rsid w:val="00A3241C"/>
    <w:rPr>
      <w:rFonts w:eastAsia="Times New Roman"/>
    </w:rPr>
  </w:style>
  <w:style w:type="paragraph" w:customStyle="1" w:styleId="Pa2">
    <w:name w:val="Pa2"/>
    <w:basedOn w:val="Default"/>
    <w:next w:val="Default"/>
    <w:uiPriority w:val="99"/>
    <w:qFormat/>
    <w:rsid w:val="00A3241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3241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3241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3241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3241C"/>
    <w:pPr>
      <w:widowControl w:val="0"/>
    </w:pPr>
    <w:rPr>
      <w:rFonts w:ascii="Arial Black" w:hAnsi="Arial Black"/>
      <w:color w:val="auto"/>
    </w:rPr>
  </w:style>
  <w:style w:type="paragraph" w:customStyle="1" w:styleId="Cover1">
    <w:name w:val="Cover 1"/>
    <w:basedOn w:val="Normal"/>
    <w:next w:val="Normal"/>
    <w:uiPriority w:val="99"/>
    <w:qFormat/>
    <w:rsid w:val="00A3241C"/>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3241C"/>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3241C"/>
    <w:pPr>
      <w:widowControl w:val="0"/>
    </w:pPr>
    <w:rPr>
      <w:color w:val="auto"/>
    </w:rPr>
  </w:style>
  <w:style w:type="paragraph" w:customStyle="1" w:styleId="Pa11">
    <w:name w:val="Pa11"/>
    <w:basedOn w:val="Normal"/>
    <w:next w:val="Normal"/>
    <w:uiPriority w:val="99"/>
    <w:qFormat/>
    <w:rsid w:val="00A3241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3241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3241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u w:val="single"/>
    </w:rPr>
  </w:style>
  <w:style w:type="paragraph" w:customStyle="1" w:styleId="CM30">
    <w:name w:val="CM30"/>
    <w:basedOn w:val="Default"/>
    <w:next w:val="Default"/>
    <w:uiPriority w:val="99"/>
    <w:qFormat/>
    <w:rsid w:val="00A3241C"/>
    <w:pPr>
      <w:widowControl w:val="0"/>
    </w:pPr>
    <w:rPr>
      <w:rFonts w:eastAsia="Calibri"/>
      <w:color w:val="auto"/>
    </w:rPr>
  </w:style>
  <w:style w:type="paragraph" w:customStyle="1" w:styleId="CM5">
    <w:name w:val="CM5"/>
    <w:basedOn w:val="Default"/>
    <w:next w:val="Default"/>
    <w:qFormat/>
    <w:rsid w:val="00A3241C"/>
    <w:pPr>
      <w:widowControl w:val="0"/>
      <w:spacing w:line="553" w:lineRule="atLeast"/>
    </w:pPr>
    <w:rPr>
      <w:rFonts w:eastAsia="Calibri"/>
      <w:color w:val="auto"/>
    </w:rPr>
  </w:style>
  <w:style w:type="paragraph" w:customStyle="1" w:styleId="CM28">
    <w:name w:val="CM28"/>
    <w:basedOn w:val="Default"/>
    <w:next w:val="Default"/>
    <w:uiPriority w:val="99"/>
    <w:qFormat/>
    <w:rsid w:val="00A3241C"/>
    <w:pPr>
      <w:widowControl w:val="0"/>
    </w:pPr>
    <w:rPr>
      <w:rFonts w:eastAsia="Calibri"/>
      <w:color w:val="auto"/>
    </w:rPr>
  </w:style>
  <w:style w:type="paragraph" w:customStyle="1" w:styleId="CM8">
    <w:name w:val="CM8"/>
    <w:basedOn w:val="Default"/>
    <w:next w:val="Default"/>
    <w:uiPriority w:val="99"/>
    <w:qFormat/>
    <w:rsid w:val="00A3241C"/>
    <w:pPr>
      <w:widowControl w:val="0"/>
    </w:pPr>
    <w:rPr>
      <w:rFonts w:eastAsia="Calibri"/>
      <w:color w:val="auto"/>
    </w:rPr>
  </w:style>
  <w:style w:type="paragraph" w:customStyle="1" w:styleId="CM6">
    <w:name w:val="CM6"/>
    <w:basedOn w:val="Default"/>
    <w:next w:val="Default"/>
    <w:uiPriority w:val="99"/>
    <w:qFormat/>
    <w:rsid w:val="00A3241C"/>
    <w:pPr>
      <w:widowControl w:val="0"/>
      <w:spacing w:line="553" w:lineRule="atLeast"/>
    </w:pPr>
    <w:rPr>
      <w:rFonts w:eastAsia="Calibri"/>
      <w:color w:val="auto"/>
    </w:rPr>
  </w:style>
  <w:style w:type="paragraph" w:customStyle="1" w:styleId="CM22">
    <w:name w:val="CM22"/>
    <w:basedOn w:val="Default"/>
    <w:next w:val="Default"/>
    <w:uiPriority w:val="99"/>
    <w:qFormat/>
    <w:rsid w:val="00A3241C"/>
    <w:pPr>
      <w:widowControl w:val="0"/>
    </w:pPr>
    <w:rPr>
      <w:rFonts w:eastAsia="Calibri"/>
      <w:color w:val="auto"/>
    </w:rPr>
  </w:style>
  <w:style w:type="paragraph" w:customStyle="1" w:styleId="DoubleUnderlined">
    <w:name w:val="Double Underlined"/>
    <w:basedOn w:val="Heading2"/>
    <w:autoRedefine/>
    <w:uiPriority w:val="99"/>
    <w:qFormat/>
    <w:rsid w:val="00A3241C"/>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A3241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Cs w:val="20"/>
    </w:rPr>
  </w:style>
  <w:style w:type="paragraph" w:customStyle="1" w:styleId="SmallNormal">
    <w:name w:val="Small Normal"/>
    <w:basedOn w:val="Normal"/>
    <w:uiPriority w:val="99"/>
    <w:qFormat/>
    <w:rsid w:val="00A3241C"/>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3241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3241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3241C"/>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3241C"/>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A3241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3241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rPr>
  </w:style>
  <w:style w:type="paragraph" w:customStyle="1" w:styleId="StyleStyleHeading110pt10pt">
    <w:name w:val="Style Style Heading 1 + 10 pt + 10 pt"/>
    <w:basedOn w:val="StyleHeading110pt"/>
    <w:uiPriority w:val="99"/>
    <w:qFormat/>
    <w:rsid w:val="00A3241C"/>
  </w:style>
  <w:style w:type="paragraph" w:customStyle="1" w:styleId="StyleUnderliningTimesNewRomanBoldNounderlineKernat16">
    <w:name w:val="Style Underlining + Times New Roman Bold No underline Kern at 16..."/>
    <w:basedOn w:val="Normal"/>
    <w:uiPriority w:val="99"/>
    <w:qFormat/>
    <w:rsid w:val="00A3241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3241C"/>
    <w:rPr>
      <w:rFonts w:eastAsia="Times New Roman"/>
      <w:b/>
      <w:bCs/>
      <w:kern w:val="32"/>
      <w:sz w:val="32"/>
      <w:szCs w:val="32"/>
    </w:rPr>
  </w:style>
  <w:style w:type="paragraph" w:customStyle="1" w:styleId="StyleBoldUnderliningKernat16pt">
    <w:name w:val="Style Bold Underlining + Kern at 16 pt"/>
    <w:uiPriority w:val="99"/>
    <w:qFormat/>
    <w:rsid w:val="00A3241C"/>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3241C"/>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A3241C"/>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3241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3241C"/>
    <w:pPr>
      <w:ind w:left="400"/>
    </w:pPr>
    <w:rPr>
      <w:rFonts w:eastAsia="Times New Roman"/>
      <w:szCs w:val="20"/>
    </w:rPr>
  </w:style>
  <w:style w:type="paragraph" w:customStyle="1" w:styleId="Paste">
    <w:name w:val="Paste"/>
    <w:basedOn w:val="Normal"/>
    <w:qFormat/>
    <w:rsid w:val="00A3241C"/>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A3241C"/>
    <w:rPr>
      <w:rFonts w:ascii="Georgia" w:eastAsia="Times New Roman" w:hAnsi="Georgia"/>
      <w:b/>
      <w:u w:val="single"/>
    </w:rPr>
  </w:style>
  <w:style w:type="paragraph" w:customStyle="1" w:styleId="UnderlineStyle0">
    <w:name w:val="Underline Style"/>
    <w:basedOn w:val="Normal"/>
    <w:link w:val="UnderlineStyleChar"/>
    <w:qFormat/>
    <w:rsid w:val="00A3241C"/>
    <w:rPr>
      <w:rFonts w:ascii="Georgia" w:eastAsia="Times New Roman" w:hAnsi="Georgia" w:cstheme="minorBidi"/>
      <w:b/>
      <w:u w:val="single"/>
    </w:rPr>
  </w:style>
  <w:style w:type="paragraph" w:customStyle="1" w:styleId="Normalization">
    <w:name w:val="Normalization"/>
    <w:basedOn w:val="Normal"/>
    <w:uiPriority w:val="99"/>
    <w:qFormat/>
    <w:rsid w:val="00A3241C"/>
    <w:rPr>
      <w:rFonts w:eastAsia="Times New Roman"/>
      <w:sz w:val="18"/>
    </w:rPr>
  </w:style>
  <w:style w:type="paragraph" w:customStyle="1" w:styleId="BreifTitle">
    <w:name w:val="Breif Title"/>
    <w:basedOn w:val="Normal"/>
    <w:autoRedefine/>
    <w:uiPriority w:val="99"/>
    <w:qFormat/>
    <w:rsid w:val="00A3241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3241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3241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3241C"/>
    <w:rPr>
      <w:rFonts w:eastAsia="Times New Roman"/>
      <w:color w:val="333333"/>
    </w:rPr>
  </w:style>
  <w:style w:type="paragraph" w:customStyle="1" w:styleId="StyleTagandCiteFranklinGothicDemi">
    <w:name w:val="Style Tag and Cite + Franklin Gothic Demi"/>
    <w:basedOn w:val="Normal"/>
    <w:autoRedefine/>
    <w:uiPriority w:val="99"/>
    <w:qFormat/>
    <w:rsid w:val="00A3241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3241C"/>
    <w:rPr>
      <w:bCs/>
    </w:rPr>
  </w:style>
  <w:style w:type="paragraph" w:customStyle="1" w:styleId="tagCharCharCharCharCharCharChar">
    <w:name w:val="tag Char Char Char Char Char Char Char"/>
    <w:basedOn w:val="Normal"/>
    <w:uiPriority w:val="99"/>
    <w:qFormat/>
    <w:rsid w:val="00A3241C"/>
    <w:rPr>
      <w:rFonts w:eastAsia="Times New Roman"/>
      <w:b/>
      <w:sz w:val="24"/>
      <w:szCs w:val="20"/>
    </w:rPr>
  </w:style>
  <w:style w:type="paragraph" w:customStyle="1" w:styleId="title-bold-medium">
    <w:name w:val="title-bold-medium"/>
    <w:basedOn w:val="Normal"/>
    <w:uiPriority w:val="99"/>
    <w:qFormat/>
    <w:rsid w:val="00A3241C"/>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3241C"/>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A3241C"/>
    <w:rPr>
      <w:rFonts w:ascii="Arial Narrow" w:eastAsia="Times New Roman" w:hAnsi="Arial Narrow"/>
      <w:b/>
      <w:sz w:val="24"/>
    </w:rPr>
  </w:style>
  <w:style w:type="paragraph" w:customStyle="1" w:styleId="BLOCKTITLE1">
    <w:name w:val="BLOCK TITLE"/>
    <w:basedOn w:val="Heading1"/>
    <w:uiPriority w:val="99"/>
    <w:qFormat/>
    <w:rsid w:val="00A3241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rPr>
  </w:style>
  <w:style w:type="paragraph" w:customStyle="1" w:styleId="shellscontentions">
    <w:name w:val="shells/contentions"/>
    <w:basedOn w:val="TagCite"/>
    <w:uiPriority w:val="99"/>
    <w:qFormat/>
    <w:rsid w:val="00A3241C"/>
    <w:pPr>
      <w:widowControl w:val="0"/>
      <w:autoSpaceDE w:val="0"/>
      <w:autoSpaceDN w:val="0"/>
      <w:adjustRightInd w:val="0"/>
    </w:pPr>
    <w:rPr>
      <w:sz w:val="24"/>
      <w:szCs w:val="20"/>
    </w:rPr>
  </w:style>
  <w:style w:type="paragraph" w:customStyle="1" w:styleId="BriefTitle1">
    <w:name w:val="Brief Title 1"/>
    <w:basedOn w:val="Normal"/>
    <w:uiPriority w:val="99"/>
    <w:qFormat/>
    <w:rsid w:val="00A3241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3241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3241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3241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3241C"/>
    <w:pPr>
      <w:spacing w:before="100" w:beforeAutospacing="1" w:after="100" w:afterAutospacing="1"/>
    </w:pPr>
    <w:rPr>
      <w:rFonts w:eastAsia="Times New Roman"/>
    </w:rPr>
  </w:style>
  <w:style w:type="paragraph" w:customStyle="1" w:styleId="ToRead">
    <w:name w:val="To Read"/>
    <w:basedOn w:val="Normal"/>
    <w:uiPriority w:val="99"/>
    <w:qFormat/>
    <w:rsid w:val="00A3241C"/>
    <w:pPr>
      <w:ind w:left="720"/>
    </w:pPr>
    <w:rPr>
      <w:rFonts w:ascii="Verdana" w:eastAsia="Times New Roman" w:hAnsi="Verdana"/>
      <w:b/>
      <w:u w:val="single"/>
    </w:rPr>
  </w:style>
  <w:style w:type="paragraph" w:customStyle="1" w:styleId="Style1">
    <w:name w:val="Style 1"/>
    <w:basedOn w:val="Normal"/>
    <w:uiPriority w:val="99"/>
    <w:qFormat/>
    <w:rsid w:val="00A3241C"/>
    <w:pPr>
      <w:widowControl w:val="0"/>
      <w:ind w:firstLine="216"/>
    </w:pPr>
    <w:rPr>
      <w:rFonts w:eastAsia="Times New Roman"/>
      <w:noProof/>
      <w:color w:val="000000"/>
      <w:szCs w:val="20"/>
    </w:rPr>
  </w:style>
  <w:style w:type="paragraph" w:customStyle="1" w:styleId="Style40">
    <w:name w:val="Style 4"/>
    <w:basedOn w:val="Normal"/>
    <w:uiPriority w:val="99"/>
    <w:qFormat/>
    <w:rsid w:val="00A3241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3241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3241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3241C"/>
    <w:pPr>
      <w:ind w:left="1660"/>
    </w:pPr>
  </w:style>
  <w:style w:type="paragraph" w:customStyle="1" w:styleId="PageNumber1">
    <w:name w:val="Page Number1"/>
    <w:basedOn w:val="Normal"/>
    <w:next w:val="Normal"/>
    <w:uiPriority w:val="99"/>
    <w:qFormat/>
    <w:rsid w:val="00A3241C"/>
    <w:rPr>
      <w:rFonts w:eastAsia="Times New Roman"/>
    </w:rPr>
  </w:style>
  <w:style w:type="paragraph" w:customStyle="1" w:styleId="Card1">
    <w:name w:val="Card1"/>
    <w:uiPriority w:val="99"/>
    <w:qFormat/>
    <w:rsid w:val="00A3241C"/>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3241C"/>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3241C"/>
    <w:pPr>
      <w:ind w:left="288" w:right="288"/>
    </w:pPr>
    <w:rPr>
      <w:rFonts w:eastAsia="Times New Roman"/>
    </w:rPr>
  </w:style>
  <w:style w:type="paragraph" w:customStyle="1" w:styleId="CaseListNormal">
    <w:name w:val="Case List Normal"/>
    <w:basedOn w:val="Normal"/>
    <w:uiPriority w:val="99"/>
    <w:qFormat/>
    <w:rsid w:val="00A3241C"/>
    <w:rPr>
      <w:rFonts w:ascii="Times" w:eastAsia="Times New Roman" w:hAnsi="Times"/>
      <w:szCs w:val="26"/>
    </w:rPr>
  </w:style>
  <w:style w:type="paragraph" w:customStyle="1" w:styleId="Body">
    <w:name w:val="Body"/>
    <w:basedOn w:val="Normal"/>
    <w:uiPriority w:val="99"/>
    <w:qFormat/>
    <w:rsid w:val="00A3241C"/>
    <w:pPr>
      <w:outlineLvl w:val="3"/>
    </w:pPr>
    <w:rPr>
      <w:rFonts w:eastAsia="Times New Roman"/>
      <w:szCs w:val="20"/>
    </w:rPr>
  </w:style>
  <w:style w:type="paragraph" w:customStyle="1" w:styleId="3text">
    <w:name w:val="3text"/>
    <w:basedOn w:val="Normal"/>
    <w:uiPriority w:val="99"/>
    <w:qFormat/>
    <w:rsid w:val="00A3241C"/>
    <w:pPr>
      <w:spacing w:before="100" w:beforeAutospacing="1" w:after="100" w:afterAutospacing="1"/>
    </w:pPr>
    <w:rPr>
      <w:rFonts w:eastAsia="Times New Roman"/>
      <w:sz w:val="24"/>
    </w:rPr>
  </w:style>
  <w:style w:type="paragraph" w:customStyle="1" w:styleId="TimesNewRoman12">
    <w:name w:val="TimesNewRoman12"/>
    <w:uiPriority w:val="99"/>
    <w:qFormat/>
    <w:rsid w:val="00A3241C"/>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3241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3241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3241C"/>
    <w:rPr>
      <w:rFonts w:eastAsia="Times New Roman"/>
      <w:color w:val="000000"/>
      <w:sz w:val="18"/>
    </w:rPr>
  </w:style>
  <w:style w:type="paragraph" w:customStyle="1" w:styleId="text1">
    <w:name w:val="text1"/>
    <w:basedOn w:val="Normal"/>
    <w:autoRedefine/>
    <w:uiPriority w:val="99"/>
    <w:qFormat/>
    <w:rsid w:val="00A3241C"/>
    <w:rPr>
      <w:rFonts w:eastAsia="Times New Roman"/>
      <w:szCs w:val="20"/>
    </w:rPr>
  </w:style>
  <w:style w:type="paragraph" w:customStyle="1" w:styleId="RepeatBlockHeading">
    <w:name w:val="Repeat Block Heading"/>
    <w:basedOn w:val="Normal"/>
    <w:autoRedefine/>
    <w:uiPriority w:val="99"/>
    <w:qFormat/>
    <w:rsid w:val="00A3241C"/>
    <w:pPr>
      <w:jc w:val="center"/>
    </w:pPr>
    <w:rPr>
      <w:rFonts w:eastAsia="Times New Roman"/>
      <w:b/>
      <w:smallCaps/>
      <w:color w:val="000000"/>
      <w:sz w:val="24"/>
      <w:u w:val="thick"/>
    </w:rPr>
  </w:style>
  <w:style w:type="paragraph" w:customStyle="1" w:styleId="story-headline">
    <w:name w:val="story-headline"/>
    <w:basedOn w:val="Normal"/>
    <w:uiPriority w:val="99"/>
    <w:qFormat/>
    <w:rsid w:val="00A3241C"/>
    <w:pPr>
      <w:spacing w:before="72" w:after="72"/>
    </w:pPr>
    <w:rPr>
      <w:rFonts w:eastAsia="Times New Roman"/>
      <w:b/>
      <w:bCs/>
      <w:sz w:val="26"/>
      <w:szCs w:val="26"/>
    </w:rPr>
  </w:style>
  <w:style w:type="paragraph" w:customStyle="1" w:styleId="story-body">
    <w:name w:val="story-body"/>
    <w:basedOn w:val="Normal"/>
    <w:uiPriority w:val="99"/>
    <w:qFormat/>
    <w:rsid w:val="00A3241C"/>
    <w:pPr>
      <w:spacing w:before="100" w:beforeAutospacing="1" w:after="100" w:afterAutospacing="1"/>
    </w:pPr>
    <w:rPr>
      <w:rFonts w:eastAsia="Times New Roman"/>
    </w:rPr>
  </w:style>
  <w:style w:type="paragraph" w:customStyle="1" w:styleId="story-dateline">
    <w:name w:val="story-dateline"/>
    <w:basedOn w:val="Normal"/>
    <w:uiPriority w:val="99"/>
    <w:qFormat/>
    <w:rsid w:val="00A3241C"/>
    <w:rPr>
      <w:rFonts w:eastAsia="Times New Roman"/>
      <w:b/>
      <w:bCs/>
    </w:rPr>
  </w:style>
  <w:style w:type="paragraph" w:customStyle="1" w:styleId="TextofCards">
    <w:name w:val="Text of Cards"/>
    <w:basedOn w:val="Normal"/>
    <w:uiPriority w:val="99"/>
    <w:qFormat/>
    <w:rsid w:val="00A3241C"/>
    <w:rPr>
      <w:rFonts w:eastAsia="Times New Roman"/>
      <w:color w:val="000000"/>
      <w:spacing w:val="6"/>
      <w:szCs w:val="23"/>
    </w:rPr>
  </w:style>
  <w:style w:type="paragraph" w:customStyle="1" w:styleId="Corpotesto">
    <w:name w:val="Corpo testo"/>
    <w:basedOn w:val="Normal"/>
    <w:uiPriority w:val="99"/>
    <w:qFormat/>
    <w:rsid w:val="00A3241C"/>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3241C"/>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A3241C"/>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A3241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3241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3241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3241C"/>
    <w:rPr>
      <w:rFonts w:ascii="Arial" w:hAnsi="Arial"/>
      <w:b w:val="0"/>
      <w:caps w:val="0"/>
      <w:sz w:val="20"/>
    </w:rPr>
  </w:style>
  <w:style w:type="paragraph" w:customStyle="1" w:styleId="ProjectTitleLine">
    <w:name w:val="Project Title Line"/>
    <w:basedOn w:val="Normal"/>
    <w:next w:val="Normal"/>
    <w:autoRedefine/>
    <w:uiPriority w:val="99"/>
    <w:qFormat/>
    <w:rsid w:val="00A3241C"/>
    <w:pPr>
      <w:jc w:val="center"/>
    </w:pPr>
    <w:rPr>
      <w:rFonts w:eastAsia="Times New Roman"/>
      <w:caps/>
      <w:szCs w:val="20"/>
    </w:rPr>
  </w:style>
  <w:style w:type="paragraph" w:customStyle="1" w:styleId="LanguageStrike">
    <w:name w:val="Language Strike"/>
    <w:basedOn w:val="Normal"/>
    <w:next w:val="Normal"/>
    <w:uiPriority w:val="99"/>
    <w:qFormat/>
    <w:rsid w:val="00A3241C"/>
    <w:rPr>
      <w:rFonts w:ascii="Arial Narrow" w:eastAsia="Times New Roman" w:hAnsi="Arial Narrow"/>
      <w:strike/>
    </w:rPr>
  </w:style>
  <w:style w:type="paragraph" w:customStyle="1" w:styleId="NormalVerdana">
    <w:name w:val="Normal + Verdana"/>
    <w:aliases w:val="10 pt,White,Normal + Arial"/>
    <w:basedOn w:val="Normal"/>
    <w:uiPriority w:val="99"/>
    <w:qFormat/>
    <w:rsid w:val="00A3241C"/>
    <w:rPr>
      <w:rFonts w:eastAsia="Times New Roman"/>
      <w:szCs w:val="20"/>
      <w:u w:val="single"/>
    </w:rPr>
  </w:style>
  <w:style w:type="paragraph" w:customStyle="1" w:styleId="Normal10pt">
    <w:name w:val="Normal + 10 pt"/>
    <w:basedOn w:val="Normal"/>
    <w:uiPriority w:val="99"/>
    <w:qFormat/>
    <w:rsid w:val="00A3241C"/>
    <w:rPr>
      <w:rFonts w:eastAsia="Times New Roman"/>
      <w:szCs w:val="20"/>
    </w:rPr>
  </w:style>
  <w:style w:type="paragraph" w:customStyle="1" w:styleId="cardChar1Char">
    <w:name w:val="card Char1 Char"/>
    <w:basedOn w:val="Normal"/>
    <w:uiPriority w:val="99"/>
    <w:qFormat/>
    <w:rsid w:val="00A3241C"/>
    <w:pPr>
      <w:ind w:left="288" w:right="288"/>
    </w:pPr>
    <w:rPr>
      <w:rFonts w:eastAsia="Times New Roman"/>
      <w:szCs w:val="20"/>
    </w:rPr>
  </w:style>
  <w:style w:type="paragraph" w:customStyle="1" w:styleId="CM12">
    <w:name w:val="CM12"/>
    <w:basedOn w:val="Default"/>
    <w:next w:val="Default"/>
    <w:uiPriority w:val="99"/>
    <w:qFormat/>
    <w:rsid w:val="00A3241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3241C"/>
    <w:pPr>
      <w:widowControl w:val="0"/>
      <w:spacing w:after="480"/>
    </w:pPr>
    <w:rPr>
      <w:rFonts w:ascii="Granjon LT Std" w:hAnsi="Granjon LT Std"/>
      <w:color w:val="auto"/>
    </w:rPr>
  </w:style>
  <w:style w:type="paragraph" w:customStyle="1" w:styleId="CM10">
    <w:name w:val="CM10"/>
    <w:basedOn w:val="Default"/>
    <w:next w:val="Default"/>
    <w:uiPriority w:val="99"/>
    <w:qFormat/>
    <w:rsid w:val="00A3241C"/>
    <w:pPr>
      <w:widowControl w:val="0"/>
      <w:spacing w:line="320" w:lineRule="atLeast"/>
    </w:pPr>
    <w:rPr>
      <w:rFonts w:ascii="Granjon LT Std" w:hAnsi="Granjon LT Std"/>
      <w:color w:val="auto"/>
    </w:rPr>
  </w:style>
  <w:style w:type="paragraph" w:customStyle="1" w:styleId="bold">
    <w:name w:val="bold"/>
    <w:basedOn w:val="Normal"/>
    <w:uiPriority w:val="99"/>
    <w:qFormat/>
    <w:rsid w:val="00A3241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3241C"/>
    <w:rPr>
      <w:rFonts w:ascii="Arial Narrow" w:eastAsia="Times New Roman" w:hAnsi="Arial Narrow"/>
      <w:strike/>
      <w:szCs w:val="20"/>
    </w:rPr>
  </w:style>
  <w:style w:type="paragraph" w:customStyle="1" w:styleId="textbodyblack">
    <w:name w:val="textbodyblack"/>
    <w:basedOn w:val="Normal"/>
    <w:uiPriority w:val="99"/>
    <w:qFormat/>
    <w:rsid w:val="00A3241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3241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324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324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3241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3241C"/>
    <w:rPr>
      <w:rFonts w:ascii="Georgia" w:eastAsia="Times New Roman" w:hAnsi="Georgia"/>
      <w:b/>
      <w:bCs/>
      <w:szCs w:val="16"/>
      <w:u w:val="single"/>
    </w:rPr>
  </w:style>
  <w:style w:type="paragraph" w:customStyle="1" w:styleId="CiteCorrected">
    <w:name w:val="Cite Corrected"/>
    <w:basedOn w:val="Normal"/>
    <w:link w:val="CiteCorrectedChar"/>
    <w:qFormat/>
    <w:rsid w:val="00A3241C"/>
    <w:rPr>
      <w:rFonts w:ascii="Georgia" w:eastAsia="Times New Roman" w:hAnsi="Georgia" w:cstheme="minorBidi"/>
      <w:b/>
      <w:bCs/>
      <w:szCs w:val="16"/>
      <w:u w:val="single"/>
    </w:rPr>
  </w:style>
  <w:style w:type="paragraph" w:customStyle="1" w:styleId="CardText2">
    <w:name w:val="Card Text 2"/>
    <w:basedOn w:val="CardText10"/>
    <w:link w:val="CardText2Char"/>
    <w:qFormat/>
    <w:rsid w:val="00A3241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A3241C"/>
    <w:pPr>
      <w:ind w:left="288"/>
    </w:pPr>
    <w:rPr>
      <w:rFonts w:eastAsia="SimSun"/>
      <w:szCs w:val="20"/>
      <w:lang w:eastAsia="zh-CN"/>
    </w:rPr>
  </w:style>
  <w:style w:type="paragraph" w:customStyle="1" w:styleId="story-body-text">
    <w:name w:val="story-body-text"/>
    <w:basedOn w:val="Normal"/>
    <w:uiPriority w:val="99"/>
    <w:qFormat/>
    <w:rsid w:val="00A3241C"/>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A3241C"/>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3241C"/>
    <w:rPr>
      <w:u w:val="single"/>
    </w:rPr>
  </w:style>
  <w:style w:type="paragraph" w:customStyle="1" w:styleId="StyleCardText11ptUnderline">
    <w:name w:val="Style Card Text + 11 pt Underline"/>
    <w:link w:val="StyleCardText11ptUnderlineChar"/>
    <w:qFormat/>
    <w:rsid w:val="00A3241C"/>
    <w:pPr>
      <w:spacing w:line="254" w:lineRule="auto"/>
    </w:pPr>
    <w:rPr>
      <w:u w:val="single"/>
    </w:rPr>
  </w:style>
  <w:style w:type="character" w:customStyle="1" w:styleId="StyleMinimizedText11ptChar">
    <w:name w:val="Style Minimized Text + 11 pt Char"/>
    <w:basedOn w:val="DefaultParagraphFont"/>
    <w:link w:val="StyleMinimizedText11pt"/>
    <w:locked/>
    <w:rsid w:val="00A3241C"/>
    <w:rPr>
      <w:rFonts w:ascii="Georgia" w:hAnsi="Georgia"/>
      <w:sz w:val="16"/>
    </w:rPr>
  </w:style>
  <w:style w:type="paragraph" w:customStyle="1" w:styleId="StyleMinimizedText11pt">
    <w:name w:val="Style Minimized Text + 11 pt"/>
    <w:basedOn w:val="Normal"/>
    <w:link w:val="StyleMinimizedText11ptChar"/>
    <w:qFormat/>
    <w:rsid w:val="00A3241C"/>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3241C"/>
    <w:rPr>
      <w:rFonts w:ascii="Georgia" w:hAnsi="Georgia"/>
      <w:sz w:val="16"/>
    </w:rPr>
  </w:style>
  <w:style w:type="paragraph" w:customStyle="1" w:styleId="StyleMinimizedText11pt1">
    <w:name w:val="Style Minimized Text + 11 pt1"/>
    <w:basedOn w:val="Normal"/>
    <w:link w:val="StyleMinimizedText11pt1Char"/>
    <w:qFormat/>
    <w:rsid w:val="00A3241C"/>
    <w:rPr>
      <w:rFonts w:ascii="Georgia" w:hAnsi="Georgia" w:cstheme="minorBidi"/>
      <w:sz w:val="16"/>
    </w:rPr>
  </w:style>
  <w:style w:type="character" w:customStyle="1" w:styleId="Debate-CardSmalltextF2Char">
    <w:name w:val="Debate- Card Small text F2 Char"/>
    <w:link w:val="Debate-CardSmalltextF2"/>
    <w:locked/>
    <w:rsid w:val="00A3241C"/>
    <w:rPr>
      <w:rFonts w:ascii="Arial Narrow" w:hAnsi="Arial Narrow"/>
      <w:sz w:val="16"/>
    </w:rPr>
  </w:style>
  <w:style w:type="paragraph" w:customStyle="1" w:styleId="Debate-CardSmalltextF2">
    <w:name w:val="Debate- Card Small text F2"/>
    <w:basedOn w:val="Normal"/>
    <w:next w:val="Normal"/>
    <w:link w:val="Debate-CardSmalltextF2Char"/>
    <w:qFormat/>
    <w:rsid w:val="00A3241C"/>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3241C"/>
    <w:rPr>
      <w:rFonts w:ascii="Arial Narrow" w:hAnsi="Arial Narrow"/>
      <w:b/>
      <w:sz w:val="18"/>
      <w:u w:val="single"/>
    </w:rPr>
  </w:style>
  <w:style w:type="paragraph" w:customStyle="1" w:styleId="Debate-EmphasizedText-F5">
    <w:name w:val="Debate- Emphasized Text- F5"/>
    <w:basedOn w:val="Normal"/>
    <w:link w:val="Debate-EmphasizedText-F5Char"/>
    <w:qFormat/>
    <w:rsid w:val="00A3241C"/>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3241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3241C"/>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3241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3241C"/>
    <w:rPr>
      <w:rFonts w:ascii="Times New Roman" w:eastAsia="Times New Roman" w:hAnsi="Times New Roman"/>
      <w:sz w:val="16"/>
    </w:rPr>
  </w:style>
  <w:style w:type="character" w:customStyle="1" w:styleId="CardStyleChar">
    <w:name w:val="Card Style Char"/>
    <w:link w:val="CardStyle"/>
    <w:locked/>
    <w:rsid w:val="00A3241C"/>
    <w:rPr>
      <w:rFonts w:ascii="Calibri" w:eastAsia="Times New Roman" w:hAnsi="Calibri" w:cs="Calibri"/>
    </w:rPr>
  </w:style>
  <w:style w:type="paragraph" w:customStyle="1" w:styleId="emactive">
    <w:name w:val="emactive"/>
    <w:basedOn w:val="Normal"/>
    <w:uiPriority w:val="99"/>
    <w:qFormat/>
    <w:rsid w:val="00A3241C"/>
    <w:pPr>
      <w:spacing w:before="100" w:beforeAutospacing="1" w:after="100" w:afterAutospacing="1"/>
    </w:pPr>
    <w:rPr>
      <w:rFonts w:eastAsia="Times New Roman"/>
      <w:sz w:val="24"/>
    </w:rPr>
  </w:style>
  <w:style w:type="paragraph" w:customStyle="1" w:styleId="emready">
    <w:name w:val="emready"/>
    <w:basedOn w:val="Normal"/>
    <w:uiPriority w:val="99"/>
    <w:qFormat/>
    <w:rsid w:val="00A3241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3241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3241C"/>
    <w:rPr>
      <w:rFonts w:ascii="Georgia" w:eastAsia="Times New Roman" w:hAnsi="Georgia" w:cs="Times New Roman"/>
      <w:b/>
      <w:u w:val="single"/>
    </w:rPr>
  </w:style>
  <w:style w:type="character" w:customStyle="1" w:styleId="CardHighlightChar">
    <w:name w:val="Card Highlight Char"/>
    <w:link w:val="CardHighlight"/>
    <w:locked/>
    <w:rsid w:val="00A3241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3241C"/>
    <w:pPr>
      <w:shd w:val="clear" w:color="auto" w:fill="66FFFF"/>
    </w:pPr>
    <w:rPr>
      <w:rFonts w:eastAsia="Calibri"/>
      <w:u w:val="single"/>
    </w:rPr>
  </w:style>
  <w:style w:type="character" w:customStyle="1" w:styleId="BlockHeaderHiddenChar">
    <w:name w:val="Block Header Hidden Char"/>
    <w:link w:val="BlockHeaderHidden"/>
    <w:locked/>
    <w:rsid w:val="00A3241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3241C"/>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3241C"/>
    <w:pPr>
      <w:spacing w:before="100" w:beforeAutospacing="1" w:after="100" w:afterAutospacing="1"/>
    </w:pPr>
    <w:rPr>
      <w:rFonts w:eastAsia="Times New Roman"/>
      <w:sz w:val="24"/>
    </w:rPr>
  </w:style>
  <w:style w:type="paragraph" w:customStyle="1" w:styleId="norma">
    <w:name w:val="norma"/>
    <w:basedOn w:val="Heading3"/>
    <w:uiPriority w:val="99"/>
    <w:qFormat/>
    <w:rsid w:val="00A3241C"/>
    <w:rPr>
      <w:rFonts w:eastAsia="MS Gothic" w:cs="Arial"/>
      <w:sz w:val="24"/>
    </w:rPr>
  </w:style>
  <w:style w:type="paragraph" w:customStyle="1" w:styleId="nromal">
    <w:name w:val="nromal"/>
    <w:basedOn w:val="Normal"/>
    <w:uiPriority w:val="99"/>
    <w:qFormat/>
    <w:rsid w:val="00A3241C"/>
    <w:pPr>
      <w:keepNext/>
      <w:keepLines/>
      <w:spacing w:before="200"/>
      <w:outlineLvl w:val="3"/>
    </w:pPr>
    <w:rPr>
      <w:rFonts w:eastAsia="Times New Roman" w:cs="Cambria"/>
      <w:b/>
      <w:iCs/>
    </w:rPr>
  </w:style>
  <w:style w:type="paragraph" w:customStyle="1" w:styleId="natural">
    <w:name w:val="natural"/>
    <w:basedOn w:val="Normal"/>
    <w:uiPriority w:val="99"/>
    <w:qFormat/>
    <w:rsid w:val="00A3241C"/>
    <w:pPr>
      <w:keepNext/>
      <w:keepLines/>
      <w:spacing w:before="200"/>
      <w:outlineLvl w:val="3"/>
    </w:pPr>
    <w:rPr>
      <w:rFonts w:eastAsia="Times New Roman"/>
      <w:b/>
      <w:iCs/>
    </w:rPr>
  </w:style>
  <w:style w:type="paragraph" w:customStyle="1" w:styleId="nroaml">
    <w:name w:val="nroaml"/>
    <w:basedOn w:val="Normal"/>
    <w:uiPriority w:val="99"/>
    <w:qFormat/>
    <w:rsid w:val="00A3241C"/>
    <w:pPr>
      <w:keepNext/>
      <w:keepLines/>
      <w:spacing w:before="200"/>
      <w:outlineLvl w:val="3"/>
    </w:pPr>
    <w:rPr>
      <w:rFonts w:eastAsia="Times New Roman"/>
      <w:b/>
      <w:iCs/>
    </w:rPr>
  </w:style>
  <w:style w:type="paragraph" w:customStyle="1" w:styleId="noraml">
    <w:name w:val="noraml"/>
    <w:basedOn w:val="Normal"/>
    <w:uiPriority w:val="99"/>
    <w:qFormat/>
    <w:rsid w:val="00A3241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3241C"/>
    <w:rPr>
      <w:rFonts w:ascii="Georgia" w:eastAsia="Calibri" w:hAnsi="Georgia"/>
      <w:sz w:val="16"/>
      <w:szCs w:val="16"/>
    </w:rPr>
  </w:style>
  <w:style w:type="paragraph" w:customStyle="1" w:styleId="SmallSizeParagraph">
    <w:name w:val="Small Size Paragraph"/>
    <w:basedOn w:val="Normal"/>
    <w:link w:val="SmallSizeParagraphChar"/>
    <w:qFormat/>
    <w:rsid w:val="00A3241C"/>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3241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3241C"/>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A3241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3241C"/>
    <w:rPr>
      <w:rFonts w:ascii="Times New Roman" w:eastAsia="Times New Roman" w:hAnsi="Times New Roman" w:cs="Times New Roman"/>
      <w:strike/>
      <w:sz w:val="20"/>
    </w:rPr>
  </w:style>
  <w:style w:type="character" w:customStyle="1" w:styleId="CardT1Char">
    <w:name w:val="CardT1 Char"/>
    <w:link w:val="CardT1"/>
    <w:locked/>
    <w:rsid w:val="00A3241C"/>
    <w:rPr>
      <w:rFonts w:ascii="Arial" w:eastAsia="Calibri" w:hAnsi="Arial" w:cs="Arial"/>
      <w:kern w:val="2"/>
      <w:sz w:val="14"/>
      <w:szCs w:val="14"/>
      <w:lang w:eastAsia="zh-TW"/>
    </w:rPr>
  </w:style>
  <w:style w:type="paragraph" w:customStyle="1" w:styleId="CardT1">
    <w:name w:val="CardT1"/>
    <w:basedOn w:val="Normal"/>
    <w:link w:val="CardT1Char"/>
    <w:qFormat/>
    <w:rsid w:val="00A3241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3241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3241C"/>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3241C"/>
    <w:pPr>
      <w:spacing w:before="100" w:beforeAutospacing="1" w:after="100" w:afterAutospacing="1"/>
    </w:pPr>
    <w:rPr>
      <w:rFonts w:eastAsia="Times New Roman"/>
      <w:sz w:val="24"/>
    </w:rPr>
  </w:style>
  <w:style w:type="paragraph" w:customStyle="1" w:styleId="CiteReal">
    <w:name w:val="Cite Real"/>
    <w:basedOn w:val="Normal"/>
    <w:next w:val="Normal"/>
    <w:qFormat/>
    <w:rsid w:val="00A3241C"/>
    <w:rPr>
      <w:rFonts w:eastAsia="MS Mincho"/>
      <w:b/>
      <w:sz w:val="24"/>
      <w:u w:val="single"/>
    </w:rPr>
  </w:style>
  <w:style w:type="paragraph" w:customStyle="1" w:styleId="2909F619802848F09E01365C32F34654">
    <w:name w:val="2909F619802848F09E01365C32F34654"/>
    <w:uiPriority w:val="99"/>
    <w:qFormat/>
    <w:rsid w:val="00A3241C"/>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A3241C"/>
    <w:rPr>
      <w:rFonts w:ascii="Georgia" w:eastAsia="Calibri" w:hAnsi="Georgia"/>
      <w:u w:val="single"/>
      <w:lang w:val="x-none" w:eastAsia="zh-CN"/>
    </w:rPr>
  </w:style>
  <w:style w:type="paragraph" w:customStyle="1" w:styleId="UnderlineS">
    <w:name w:val="Underline S"/>
    <w:basedOn w:val="Normal"/>
    <w:link w:val="UnderlineSChar"/>
    <w:qFormat/>
    <w:rsid w:val="00A3241C"/>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A3241C"/>
    <w:rPr>
      <w:rFonts w:ascii="Georgia" w:eastAsia="SimSun" w:hAnsi="Georgia"/>
      <w:sz w:val="12"/>
    </w:rPr>
  </w:style>
  <w:style w:type="paragraph" w:customStyle="1" w:styleId="Ununderlined">
    <w:name w:val="Ununderlined"/>
    <w:basedOn w:val="Normal"/>
    <w:link w:val="UnunderlinedChar"/>
    <w:qFormat/>
    <w:rsid w:val="00A3241C"/>
    <w:rPr>
      <w:rFonts w:ascii="Georgia" w:eastAsia="SimSun" w:hAnsi="Georgia" w:cstheme="minorBidi"/>
      <w:sz w:val="12"/>
    </w:rPr>
  </w:style>
  <w:style w:type="character" w:customStyle="1" w:styleId="HighlightingChar">
    <w:name w:val="Highlighting Char"/>
    <w:link w:val="Highlighting"/>
    <w:locked/>
    <w:rsid w:val="00A3241C"/>
    <w:rPr>
      <w:rFonts w:ascii="Georgia" w:eastAsia="SimSun" w:hAnsi="Georgia"/>
      <w:u w:val="thick"/>
    </w:rPr>
  </w:style>
  <w:style w:type="paragraph" w:customStyle="1" w:styleId="Highlighting">
    <w:name w:val="Highlighting"/>
    <w:basedOn w:val="Normal"/>
    <w:link w:val="HighlightingChar"/>
    <w:autoRedefine/>
    <w:qFormat/>
    <w:rsid w:val="00A3241C"/>
    <w:rPr>
      <w:rFonts w:ascii="Georgia" w:eastAsia="SimSun" w:hAnsi="Georgia" w:cstheme="minorBidi"/>
      <w:u w:val="thick"/>
    </w:rPr>
  </w:style>
  <w:style w:type="character" w:customStyle="1" w:styleId="CITEChar0">
    <w:name w:val="CITE Char"/>
    <w:link w:val="CITE"/>
    <w:locked/>
    <w:rsid w:val="00A3241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3241C"/>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A3241C"/>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A3241C"/>
    <w:rPr>
      <w:rFonts w:eastAsia="Calibri"/>
      <w:b/>
      <w:sz w:val="24"/>
    </w:rPr>
  </w:style>
  <w:style w:type="paragraph" w:customStyle="1" w:styleId="D345FF3D873148C5AE3FBF3267827368">
    <w:name w:val="D345FF3D873148C5AE3FBF3267827368"/>
    <w:uiPriority w:val="99"/>
    <w:qFormat/>
    <w:rsid w:val="00A3241C"/>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A3241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3241C"/>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3241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3241C"/>
    <w:rPr>
      <w:b/>
      <w:sz w:val="28"/>
    </w:rPr>
  </w:style>
  <w:style w:type="character" w:customStyle="1" w:styleId="SourcenameChar">
    <w:name w:val="Source name Char"/>
    <w:link w:val="Sourcename"/>
    <w:locked/>
    <w:rsid w:val="00A3241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3241C"/>
    <w:rPr>
      <w:b/>
      <w:bCs/>
      <w:sz w:val="20"/>
    </w:rPr>
  </w:style>
  <w:style w:type="character" w:customStyle="1" w:styleId="underlinedcardChar">
    <w:name w:val="underlined card Char"/>
    <w:link w:val="underlinedcard0"/>
    <w:locked/>
    <w:rsid w:val="00A3241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3241C"/>
    <w:rPr>
      <w:sz w:val="22"/>
      <w:u w:val="single"/>
    </w:rPr>
  </w:style>
  <w:style w:type="paragraph" w:customStyle="1" w:styleId="FullText">
    <w:name w:val="Full Text"/>
    <w:basedOn w:val="Normal"/>
    <w:uiPriority w:val="99"/>
    <w:qFormat/>
    <w:rsid w:val="00A3241C"/>
    <w:rPr>
      <w:rFonts w:eastAsia="Times New Roman"/>
      <w:sz w:val="16"/>
    </w:rPr>
  </w:style>
  <w:style w:type="character" w:customStyle="1" w:styleId="TextUnderlineChar">
    <w:name w:val="Text Underline Char"/>
    <w:link w:val="TextUnderline"/>
    <w:locked/>
    <w:rsid w:val="00A3241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3241C"/>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A3241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3241C"/>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3241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3241C"/>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A3241C"/>
    <w:pPr>
      <w:spacing w:before="240"/>
      <w:outlineLvl w:val="2"/>
    </w:pPr>
    <w:rPr>
      <w:rFonts w:eastAsia="Times New Roman"/>
      <w:b/>
    </w:rPr>
  </w:style>
  <w:style w:type="character" w:customStyle="1" w:styleId="CiteCardChar">
    <w:name w:val="Cite_Card Char"/>
    <w:link w:val="CiteCard0"/>
    <w:locked/>
    <w:rsid w:val="00A3241C"/>
    <w:rPr>
      <w:rFonts w:ascii="Times New Roman" w:eastAsia="Times New Roman" w:hAnsi="Times New Roman" w:cs="Arial"/>
      <w:bCs/>
      <w:sz w:val="20"/>
      <w:szCs w:val="20"/>
    </w:rPr>
  </w:style>
  <w:style w:type="paragraph" w:customStyle="1" w:styleId="CiteCard0">
    <w:name w:val="Cite_Card"/>
    <w:link w:val="CiteCardChar"/>
    <w:qFormat/>
    <w:rsid w:val="00A3241C"/>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3241C"/>
    <w:pPr>
      <w:widowControl w:val="0"/>
    </w:pPr>
    <w:rPr>
      <w:rFonts w:eastAsia="MS Mincho"/>
      <w:color w:val="auto"/>
    </w:rPr>
  </w:style>
  <w:style w:type="paragraph" w:customStyle="1" w:styleId="dropcap">
    <w:name w:val="dropcap"/>
    <w:basedOn w:val="Normal"/>
    <w:uiPriority w:val="99"/>
    <w:qFormat/>
    <w:rsid w:val="00A3241C"/>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A3241C"/>
    <w:rPr>
      <w:rFonts w:ascii="Georgia" w:eastAsia="Times New Roman" w:hAnsi="Georgia" w:cs="Calibri"/>
      <w:u w:val="single"/>
    </w:rPr>
  </w:style>
  <w:style w:type="paragraph" w:customStyle="1" w:styleId="StyleStyle49pt6">
    <w:name w:val="Style Style4 + 9 pt6"/>
    <w:basedOn w:val="Style4"/>
    <w:link w:val="StyleStyle49pt6Char"/>
    <w:qFormat/>
    <w:rsid w:val="00A3241C"/>
    <w:rPr>
      <w:rFonts w:ascii="Georgia" w:hAnsi="Georgia"/>
    </w:rPr>
  </w:style>
  <w:style w:type="character" w:customStyle="1" w:styleId="UnderlineCharCharCharCharChar">
    <w:name w:val="Underline Char Char Char Char Char"/>
    <w:link w:val="UnderlineCharCharCharChar"/>
    <w:locked/>
    <w:rsid w:val="00A3241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3241C"/>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3241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3241C"/>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3241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3241C"/>
    <w:rPr>
      <w:rFonts w:ascii="Georgia" w:hAnsi="Georgia"/>
      <w:b/>
      <w:bCs/>
      <w:u w:val="single"/>
    </w:rPr>
  </w:style>
  <w:style w:type="character" w:customStyle="1" w:styleId="DebatenoramlChar">
    <w:name w:val="Debatenoraml Char"/>
    <w:link w:val="Debatenoraml"/>
    <w:locked/>
    <w:rsid w:val="00A3241C"/>
    <w:rPr>
      <w:rFonts w:ascii="Times New Roman" w:hAnsi="Times New Roman" w:cs="Times New Roman"/>
    </w:rPr>
  </w:style>
  <w:style w:type="paragraph" w:customStyle="1" w:styleId="Debatenoraml">
    <w:name w:val="Debatenoraml"/>
    <w:basedOn w:val="NoSpacing"/>
    <w:link w:val="DebatenoramlChar"/>
    <w:qFormat/>
    <w:rsid w:val="00A3241C"/>
    <w:rPr>
      <w:rFonts w:eastAsiaTheme="minorHAnsi"/>
      <w:sz w:val="22"/>
      <w:szCs w:val="22"/>
    </w:rPr>
  </w:style>
  <w:style w:type="paragraph" w:customStyle="1" w:styleId="SynergyTag">
    <w:name w:val="SynergyTag"/>
    <w:basedOn w:val="Normal"/>
    <w:uiPriority w:val="99"/>
    <w:qFormat/>
    <w:rsid w:val="00A3241C"/>
    <w:rPr>
      <w:rFonts w:eastAsia="Calibri"/>
      <w:b/>
    </w:rPr>
  </w:style>
  <w:style w:type="character" w:customStyle="1" w:styleId="QualsChar">
    <w:name w:val="Quals Char"/>
    <w:link w:val="Quals"/>
    <w:locked/>
    <w:rsid w:val="00A3241C"/>
    <w:rPr>
      <w:rFonts w:ascii="Georgia" w:eastAsia="Calibri" w:hAnsi="Georgia"/>
      <w:sz w:val="18"/>
    </w:rPr>
  </w:style>
  <w:style w:type="paragraph" w:customStyle="1" w:styleId="Quals">
    <w:name w:val="Quals"/>
    <w:basedOn w:val="Normal"/>
    <w:link w:val="QualsChar"/>
    <w:qFormat/>
    <w:rsid w:val="00A3241C"/>
    <w:rPr>
      <w:rFonts w:ascii="Georgia" w:eastAsia="Calibri" w:hAnsi="Georgia" w:cstheme="minorBidi"/>
      <w:sz w:val="18"/>
    </w:rPr>
  </w:style>
  <w:style w:type="paragraph" w:customStyle="1" w:styleId="times">
    <w:name w:val="times"/>
    <w:basedOn w:val="Normal"/>
    <w:qFormat/>
    <w:rsid w:val="00A3241C"/>
    <w:pPr>
      <w:spacing w:before="100" w:beforeAutospacing="1" w:after="100" w:afterAutospacing="1"/>
    </w:pPr>
    <w:rPr>
      <w:rFonts w:eastAsia="Times New Roman"/>
      <w:sz w:val="24"/>
    </w:rPr>
  </w:style>
  <w:style w:type="paragraph" w:customStyle="1" w:styleId="BodyA">
    <w:name w:val="Body A"/>
    <w:uiPriority w:val="99"/>
    <w:qFormat/>
    <w:rsid w:val="00A3241C"/>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3241C"/>
    <w:rPr>
      <w:rFonts w:ascii="Georgia" w:eastAsia="Times New Roman" w:hAnsi="Georgia"/>
      <w:b/>
      <w:caps/>
      <w:szCs w:val="28"/>
      <w:u w:val="single"/>
    </w:rPr>
  </w:style>
  <w:style w:type="paragraph" w:customStyle="1" w:styleId="Starred">
    <w:name w:val="Starred"/>
    <w:basedOn w:val="Normal"/>
    <w:link w:val="StarredChar"/>
    <w:qFormat/>
    <w:rsid w:val="00A3241C"/>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3241C"/>
    <w:rPr>
      <w:rFonts w:ascii="Georgia" w:eastAsia="Times New Roman" w:hAnsi="Georgia"/>
      <w:b/>
      <w:caps/>
      <w:szCs w:val="28"/>
      <w:u w:val="single"/>
    </w:rPr>
  </w:style>
  <w:style w:type="paragraph" w:customStyle="1" w:styleId="NotStarred">
    <w:name w:val="NotStarred"/>
    <w:basedOn w:val="Normal"/>
    <w:link w:val="NotStarredChar"/>
    <w:qFormat/>
    <w:rsid w:val="00A3241C"/>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A3241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3241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3241C"/>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A3241C"/>
    <w:rPr>
      <w:rFonts w:ascii="Georgia" w:eastAsia="Calibri" w:hAnsi="Georgia"/>
      <w:b/>
    </w:rPr>
  </w:style>
  <w:style w:type="paragraph" w:customStyle="1" w:styleId="H4Tag">
    <w:name w:val="H4 (Tag)"/>
    <w:basedOn w:val="Normal"/>
    <w:link w:val="H4TagChar1"/>
    <w:qFormat/>
    <w:rsid w:val="00A3241C"/>
    <w:rPr>
      <w:rFonts w:ascii="Georgia" w:eastAsia="Calibri" w:hAnsi="Georgia" w:cstheme="minorBidi"/>
      <w:b/>
    </w:rPr>
  </w:style>
  <w:style w:type="paragraph" w:customStyle="1" w:styleId="CM25">
    <w:name w:val="CM25"/>
    <w:basedOn w:val="Default"/>
    <w:next w:val="Default"/>
    <w:qFormat/>
    <w:rsid w:val="00A3241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3241C"/>
    <w:rPr>
      <w:rFonts w:ascii="Georgia" w:hAnsi="Georgia"/>
      <w:b/>
    </w:rPr>
  </w:style>
  <w:style w:type="paragraph" w:customStyle="1" w:styleId="Debate-CardTagandCite-F6">
    <w:name w:val="Debate- Card Tag and Cite- F6"/>
    <w:basedOn w:val="Normal"/>
    <w:link w:val="Debate-CardTagandCite-F6Char"/>
    <w:qFormat/>
    <w:rsid w:val="00A3241C"/>
    <w:pPr>
      <w:contextualSpacing/>
    </w:pPr>
    <w:rPr>
      <w:rFonts w:ascii="Georgia" w:hAnsi="Georgia" w:cstheme="minorBidi"/>
      <w:b/>
    </w:rPr>
  </w:style>
  <w:style w:type="character" w:customStyle="1" w:styleId="CardtextChar4">
    <w:name w:val="Card text Char"/>
    <w:link w:val="Cardtext3"/>
    <w:locked/>
    <w:rsid w:val="00A3241C"/>
    <w:rPr>
      <w:rFonts w:ascii="Arial Narrow" w:hAnsi="Arial Narrow"/>
      <w:u w:val="single"/>
    </w:rPr>
  </w:style>
  <w:style w:type="paragraph" w:customStyle="1" w:styleId="Cardtext3">
    <w:name w:val="Card text"/>
    <w:link w:val="CardtextChar4"/>
    <w:qFormat/>
    <w:rsid w:val="00A3241C"/>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A3241C"/>
    <w:rPr>
      <w:rFonts w:ascii="Georgia" w:eastAsia="Times New Roman" w:hAnsi="Georgia"/>
      <w:b/>
      <w:szCs w:val="28"/>
      <w:u w:val="single"/>
    </w:rPr>
  </w:style>
  <w:style w:type="paragraph" w:customStyle="1" w:styleId="NewHeading2">
    <w:name w:val="NewHeading2"/>
    <w:basedOn w:val="Normal"/>
    <w:link w:val="NewHeading2Char"/>
    <w:qFormat/>
    <w:rsid w:val="00A3241C"/>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A3241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3241C"/>
    <w:rPr>
      <w:rFonts w:eastAsia="Calibri"/>
    </w:rPr>
  </w:style>
  <w:style w:type="paragraph" w:customStyle="1" w:styleId="TagLine">
    <w:name w:val="Tag Line"/>
    <w:basedOn w:val="Normal"/>
    <w:next w:val="FullText"/>
    <w:uiPriority w:val="99"/>
    <w:qFormat/>
    <w:rsid w:val="00A3241C"/>
    <w:rPr>
      <w:rFonts w:ascii="Arial Narrow" w:eastAsia="Times New Roman" w:hAnsi="Arial Narrow"/>
      <w:b/>
      <w:sz w:val="28"/>
    </w:rPr>
  </w:style>
  <w:style w:type="paragraph" w:customStyle="1" w:styleId="Card6pt">
    <w:name w:val="Card 6pt"/>
    <w:basedOn w:val="Normal"/>
    <w:uiPriority w:val="99"/>
    <w:qFormat/>
    <w:rsid w:val="00A3241C"/>
    <w:pPr>
      <w:ind w:left="288" w:right="288"/>
    </w:pPr>
    <w:rPr>
      <w:rFonts w:ascii="Georgia" w:eastAsia="Calibri" w:hAnsi="Georgia"/>
      <w:color w:val="000000"/>
      <w:sz w:val="12"/>
      <w:szCs w:val="20"/>
    </w:rPr>
  </w:style>
  <w:style w:type="character" w:customStyle="1" w:styleId="FullCiteChar">
    <w:name w:val="Full Cite Char"/>
    <w:link w:val="FullCite"/>
    <w:locked/>
    <w:rsid w:val="00A3241C"/>
    <w:rPr>
      <w:rFonts w:ascii="Garamond" w:eastAsia="Calibri" w:hAnsi="Garamond"/>
    </w:rPr>
  </w:style>
  <w:style w:type="paragraph" w:customStyle="1" w:styleId="FullCite">
    <w:name w:val="Full Cite"/>
    <w:basedOn w:val="Normal"/>
    <w:next w:val="Normal"/>
    <w:link w:val="FullCiteChar"/>
    <w:qFormat/>
    <w:rsid w:val="00A3241C"/>
    <w:rPr>
      <w:rFonts w:ascii="Garamond" w:eastAsia="Calibri" w:hAnsi="Garamond" w:cstheme="minorBidi"/>
    </w:rPr>
  </w:style>
  <w:style w:type="character" w:customStyle="1" w:styleId="StyleCardStyleBlackUnderlineChar">
    <w:name w:val="Style Card Style + Black Underline Char"/>
    <w:link w:val="StyleCardStyleBlackUnderline"/>
    <w:locked/>
    <w:rsid w:val="00A3241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3241C"/>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A3241C"/>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A3241C"/>
    <w:rPr>
      <w:rFonts w:ascii="Century Gothic" w:eastAsia="Times New Roman" w:hAnsi="Century Gothic"/>
      <w:sz w:val="16"/>
    </w:rPr>
  </w:style>
  <w:style w:type="character" w:customStyle="1" w:styleId="StylecardThickunderlineChar">
    <w:name w:val="Style card + Thick underline Char"/>
    <w:link w:val="StylecardThickunderline"/>
    <w:locked/>
    <w:rsid w:val="00A3241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3241C"/>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A3241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3241C"/>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A3241C"/>
    <w:pPr>
      <w:spacing w:after="200" w:line="276" w:lineRule="auto"/>
    </w:pPr>
    <w:rPr>
      <w:rFonts w:eastAsia="Calibri"/>
      <w:color w:val="auto"/>
      <w:sz w:val="22"/>
    </w:rPr>
  </w:style>
  <w:style w:type="paragraph" w:customStyle="1" w:styleId="font-null">
    <w:name w:val="font-null"/>
    <w:basedOn w:val="Normal"/>
    <w:uiPriority w:val="99"/>
    <w:qFormat/>
    <w:rsid w:val="00A3241C"/>
    <w:pPr>
      <w:spacing w:before="100" w:beforeAutospacing="1" w:after="100" w:afterAutospacing="1"/>
    </w:pPr>
    <w:rPr>
      <w:rFonts w:eastAsia="Times New Roman"/>
      <w:sz w:val="24"/>
    </w:rPr>
  </w:style>
  <w:style w:type="paragraph" w:customStyle="1" w:styleId="rteindent1">
    <w:name w:val="rteindent1"/>
    <w:basedOn w:val="Normal"/>
    <w:uiPriority w:val="99"/>
    <w:qFormat/>
    <w:rsid w:val="00A3241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3241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3241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3241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3241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3241C"/>
    <w:pPr>
      <w:spacing w:before="100" w:beforeAutospacing="1" w:after="100" w:afterAutospacing="1"/>
    </w:pPr>
    <w:rPr>
      <w:rFonts w:eastAsia="Times New Roman"/>
      <w:sz w:val="24"/>
    </w:rPr>
  </w:style>
  <w:style w:type="paragraph" w:customStyle="1" w:styleId="class">
    <w:name w:val="class"/>
    <w:basedOn w:val="Normal"/>
    <w:uiPriority w:val="99"/>
    <w:qFormat/>
    <w:rsid w:val="00A3241C"/>
    <w:pPr>
      <w:spacing w:before="100" w:beforeAutospacing="1" w:after="100" w:afterAutospacing="1"/>
    </w:pPr>
    <w:rPr>
      <w:rFonts w:eastAsia="Times New Roman"/>
      <w:sz w:val="24"/>
    </w:rPr>
  </w:style>
  <w:style w:type="character" w:customStyle="1" w:styleId="blocktitleChar0">
    <w:name w:val="block title Char"/>
    <w:link w:val="blocktitle0"/>
    <w:locked/>
    <w:rsid w:val="00A3241C"/>
    <w:rPr>
      <w:rFonts w:ascii="Calibri" w:eastAsia="Calibri" w:hAnsi="Calibri" w:cs="Calibri"/>
      <w:b/>
      <w:caps/>
      <w:sz w:val="28"/>
      <w:szCs w:val="28"/>
      <w:lang w:val="es-ES"/>
    </w:rPr>
  </w:style>
  <w:style w:type="paragraph" w:customStyle="1" w:styleId="Pa6">
    <w:name w:val="Pa6"/>
    <w:basedOn w:val="Normal"/>
    <w:next w:val="Normal"/>
    <w:uiPriority w:val="99"/>
    <w:qFormat/>
    <w:rsid w:val="00A3241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3241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3241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3241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3241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3241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3241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3241C"/>
    <w:rPr>
      <w:rFonts w:ascii="Georgia" w:eastAsia="SimSun" w:hAnsi="Georgia" w:cstheme="minorBidi"/>
      <w:b/>
      <w:bCs/>
    </w:rPr>
  </w:style>
  <w:style w:type="paragraph" w:customStyle="1" w:styleId="summary">
    <w:name w:val="summary"/>
    <w:basedOn w:val="Normal"/>
    <w:uiPriority w:val="99"/>
    <w:qFormat/>
    <w:rsid w:val="00A3241C"/>
    <w:pPr>
      <w:spacing w:before="100" w:beforeAutospacing="1" w:after="100" w:afterAutospacing="1"/>
    </w:pPr>
    <w:rPr>
      <w:rFonts w:eastAsia="Times New Roman"/>
      <w:sz w:val="24"/>
    </w:rPr>
  </w:style>
  <w:style w:type="paragraph" w:customStyle="1" w:styleId="Caption2">
    <w:name w:val="Caption2"/>
    <w:basedOn w:val="Normal"/>
    <w:uiPriority w:val="99"/>
    <w:qFormat/>
    <w:rsid w:val="00A3241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3241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3241C"/>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A3241C"/>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A3241C"/>
    <w:pPr>
      <w:keepNext/>
      <w:ind w:left="288" w:right="288"/>
    </w:pPr>
    <w:rPr>
      <w:rFonts w:ascii="Georgia" w:eastAsia="MS Gothic" w:hAnsi="Georgia"/>
      <w:szCs w:val="20"/>
    </w:rPr>
  </w:style>
  <w:style w:type="paragraph" w:customStyle="1" w:styleId="Little">
    <w:name w:val="Little"/>
    <w:basedOn w:val="Normal"/>
    <w:next w:val="Normal"/>
    <w:link w:val="LittleChar"/>
    <w:qFormat/>
    <w:rsid w:val="00A3241C"/>
    <w:pPr>
      <w:ind w:left="288"/>
    </w:pPr>
    <w:rPr>
      <w:rFonts w:ascii="Garamond" w:eastAsia="Times New Roman" w:hAnsi="Garamond"/>
      <w:sz w:val="16"/>
    </w:rPr>
  </w:style>
  <w:style w:type="paragraph" w:customStyle="1" w:styleId="AAAcard">
    <w:name w:val="AAAcard"/>
    <w:basedOn w:val="Normal"/>
    <w:uiPriority w:val="99"/>
    <w:qFormat/>
    <w:rsid w:val="00A3241C"/>
    <w:pPr>
      <w:ind w:left="288" w:right="288"/>
    </w:pPr>
    <w:rPr>
      <w:rFonts w:eastAsia="Times New Roman"/>
    </w:rPr>
  </w:style>
  <w:style w:type="paragraph" w:customStyle="1" w:styleId="Caption3">
    <w:name w:val="Caption3"/>
    <w:basedOn w:val="Normal"/>
    <w:uiPriority w:val="99"/>
    <w:qFormat/>
    <w:rsid w:val="00A3241C"/>
    <w:pPr>
      <w:spacing w:before="100" w:beforeAutospacing="1" w:after="100" w:afterAutospacing="1"/>
    </w:pPr>
    <w:rPr>
      <w:rFonts w:eastAsia="Times New Roman"/>
      <w:sz w:val="24"/>
    </w:rPr>
  </w:style>
  <w:style w:type="paragraph" w:customStyle="1" w:styleId="body-12-5">
    <w:name w:val="body-12-5"/>
    <w:basedOn w:val="Normal"/>
    <w:uiPriority w:val="99"/>
    <w:qFormat/>
    <w:rsid w:val="00A3241C"/>
    <w:pPr>
      <w:spacing w:before="100" w:beforeAutospacing="1" w:after="100" w:afterAutospacing="1"/>
    </w:pPr>
    <w:rPr>
      <w:rFonts w:eastAsia="Times New Roman"/>
      <w:sz w:val="24"/>
    </w:rPr>
  </w:style>
  <w:style w:type="paragraph" w:customStyle="1" w:styleId="infuse">
    <w:name w:val="infuse"/>
    <w:basedOn w:val="Normal"/>
    <w:uiPriority w:val="99"/>
    <w:qFormat/>
    <w:rsid w:val="00A3241C"/>
    <w:pPr>
      <w:spacing w:before="100" w:beforeAutospacing="1" w:after="100" w:afterAutospacing="1"/>
    </w:pPr>
    <w:rPr>
      <w:rFonts w:eastAsia="Times New Roman"/>
      <w:sz w:val="24"/>
    </w:rPr>
  </w:style>
  <w:style w:type="paragraph" w:customStyle="1" w:styleId="fontreg">
    <w:name w:val="font_reg"/>
    <w:basedOn w:val="Normal"/>
    <w:uiPriority w:val="99"/>
    <w:qFormat/>
    <w:rsid w:val="00A3241C"/>
    <w:pPr>
      <w:spacing w:before="100" w:beforeAutospacing="1" w:after="100" w:afterAutospacing="1"/>
    </w:pPr>
    <w:rPr>
      <w:rFonts w:eastAsia="Times New Roman"/>
      <w:sz w:val="24"/>
    </w:rPr>
  </w:style>
  <w:style w:type="paragraph" w:customStyle="1" w:styleId="CITEF3">
    <w:name w:val="CITE F3"/>
    <w:uiPriority w:val="99"/>
    <w:qFormat/>
    <w:rsid w:val="00A3241C"/>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3241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3241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3241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3241C"/>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A3241C"/>
    <w:pPr>
      <w:ind w:left="144"/>
    </w:pPr>
    <w:rPr>
      <w:rFonts w:ascii="Cambria" w:eastAsia="Calibri" w:hAnsi="Cambria"/>
      <w:sz w:val="24"/>
    </w:rPr>
  </w:style>
  <w:style w:type="paragraph" w:customStyle="1" w:styleId="FreeFormA">
    <w:name w:val="Free Form A"/>
    <w:autoRedefine/>
    <w:uiPriority w:val="99"/>
    <w:qFormat/>
    <w:rsid w:val="00A3241C"/>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3241C"/>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A3241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3241C"/>
    <w:rPr>
      <w:rFonts w:ascii="Times New Roman" w:eastAsia="Times New Roman" w:hAnsi="Times New Roman" w:cs="Times New Roman"/>
      <w:sz w:val="10"/>
    </w:rPr>
  </w:style>
  <w:style w:type="paragraph" w:customStyle="1" w:styleId="subheader">
    <w:name w:val="subheader"/>
    <w:basedOn w:val="Normal"/>
    <w:uiPriority w:val="99"/>
    <w:qFormat/>
    <w:rsid w:val="00A3241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3241C"/>
    <w:pPr>
      <w:spacing w:before="100" w:beforeAutospacing="1" w:after="100" w:afterAutospacing="1"/>
    </w:pPr>
    <w:rPr>
      <w:rFonts w:eastAsia="Times New Roman"/>
      <w:sz w:val="24"/>
    </w:rPr>
  </w:style>
  <w:style w:type="paragraph" w:customStyle="1" w:styleId="more">
    <w:name w:val="more"/>
    <w:basedOn w:val="Normal"/>
    <w:uiPriority w:val="99"/>
    <w:qFormat/>
    <w:rsid w:val="00A3241C"/>
    <w:pPr>
      <w:spacing w:before="100" w:beforeAutospacing="1" w:after="100" w:afterAutospacing="1"/>
    </w:pPr>
    <w:rPr>
      <w:rFonts w:eastAsia="Times New Roman"/>
      <w:sz w:val="24"/>
    </w:rPr>
  </w:style>
  <w:style w:type="paragraph" w:customStyle="1" w:styleId="story">
    <w:name w:val="story"/>
    <w:basedOn w:val="Normal"/>
    <w:uiPriority w:val="99"/>
    <w:qFormat/>
    <w:rsid w:val="00A3241C"/>
    <w:pPr>
      <w:spacing w:before="100" w:beforeAutospacing="1" w:after="100" w:afterAutospacing="1"/>
    </w:pPr>
    <w:rPr>
      <w:rFonts w:eastAsia="Times New Roman"/>
      <w:sz w:val="24"/>
    </w:rPr>
  </w:style>
  <w:style w:type="paragraph" w:customStyle="1" w:styleId="H1numbered">
    <w:name w:val="H1 numbered"/>
    <w:basedOn w:val="Normal"/>
    <w:uiPriority w:val="99"/>
    <w:qFormat/>
    <w:rsid w:val="00A3241C"/>
    <w:pPr>
      <w:pageBreakBefore/>
      <w:widowControl w:val="0"/>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3241C"/>
    <w:pPr>
      <w:widowControl w:val="0"/>
      <w:numPr>
        <w:ilvl w:val="1"/>
        <w:numId w:val="14"/>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3241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3241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3241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3241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3241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3241C"/>
    <w:pPr>
      <w:widowControl w:val="0"/>
      <w:spacing w:after="63"/>
    </w:pPr>
    <w:rPr>
      <w:rFonts w:ascii="Arial" w:hAnsi="Arial"/>
      <w:color w:val="auto"/>
    </w:rPr>
  </w:style>
  <w:style w:type="paragraph" w:customStyle="1" w:styleId="CM35">
    <w:name w:val="CM35"/>
    <w:basedOn w:val="Default"/>
    <w:next w:val="Default"/>
    <w:uiPriority w:val="99"/>
    <w:qFormat/>
    <w:rsid w:val="00A3241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3241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3241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3241C"/>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3241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3241C"/>
    <w:rPr>
      <w:rFonts w:ascii="Georgia" w:hAnsi="Georgia"/>
      <w:sz w:val="22"/>
      <w:szCs w:val="22"/>
      <w:lang w:val="x-none" w:eastAsia="x-none"/>
    </w:rPr>
  </w:style>
  <w:style w:type="character" w:customStyle="1" w:styleId="StyleCards11ptUnderlineChar">
    <w:name w:val="Style Cards + 11 pt Underline Char"/>
    <w:link w:val="StyleCards11ptUnderline"/>
    <w:locked/>
    <w:rsid w:val="00A3241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3241C"/>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A3241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3241C"/>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3241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3241C"/>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3241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3241C"/>
    <w:rPr>
      <w:rFonts w:ascii="Georgia" w:hAnsi="Georgia" w:cstheme="minorBidi"/>
      <w:lang w:val="x-none" w:eastAsia="x-none"/>
    </w:rPr>
  </w:style>
  <w:style w:type="character" w:customStyle="1" w:styleId="NormalFontChar">
    <w:name w:val="Normal Font Char"/>
    <w:link w:val="NormalFont"/>
    <w:locked/>
    <w:rsid w:val="00A3241C"/>
    <w:rPr>
      <w:rFonts w:ascii="Times New Roman" w:eastAsia="Times New Roman" w:hAnsi="Times New Roman" w:cs="Times New Roman"/>
      <w:sz w:val="20"/>
      <w:szCs w:val="20"/>
    </w:rPr>
  </w:style>
  <w:style w:type="paragraph" w:customStyle="1" w:styleId="NormalFont">
    <w:name w:val="Normal Font"/>
    <w:link w:val="NormalFontChar"/>
    <w:qFormat/>
    <w:rsid w:val="00A3241C"/>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3241C"/>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3241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3241C"/>
    <w:rPr>
      <w:u w:val="single"/>
      <w:lang w:val="x-none" w:eastAsia="x-none"/>
    </w:rPr>
  </w:style>
  <w:style w:type="character" w:customStyle="1" w:styleId="StyleNormalFont11ptBoldUnderlineChar">
    <w:name w:val="Style Normal Font + 11 pt Bold Underline Char"/>
    <w:link w:val="StyleNormalFont11ptBoldUnderline"/>
    <w:locked/>
    <w:rsid w:val="00A3241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3241C"/>
    <w:rPr>
      <w:b/>
      <w:bCs/>
      <w:u w:val="single"/>
      <w:lang w:val="x-none" w:eastAsia="x-none"/>
    </w:rPr>
  </w:style>
  <w:style w:type="paragraph" w:customStyle="1" w:styleId="Smallfont0">
    <w:name w:val="Smallfont"/>
    <w:basedOn w:val="Normal"/>
    <w:uiPriority w:val="99"/>
    <w:qFormat/>
    <w:rsid w:val="00A3241C"/>
    <w:rPr>
      <w:rFonts w:eastAsia="Times New Roman"/>
      <w:sz w:val="15"/>
    </w:rPr>
  </w:style>
  <w:style w:type="paragraph" w:customStyle="1" w:styleId="formatvorlage2">
    <w:name w:val="formatvorlage2"/>
    <w:basedOn w:val="Normal"/>
    <w:uiPriority w:val="99"/>
    <w:qFormat/>
    <w:rsid w:val="00A3241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3241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3241C"/>
    <w:pPr>
      <w:pBdr>
        <w:bottom w:val="none" w:sz="0" w:space="0" w:color="auto"/>
      </w:pBdr>
      <w:spacing w:after="0"/>
      <w:contextualSpacing w:val="0"/>
      <w:jc w:val="center"/>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A3241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3241C"/>
    <w:pPr>
      <w:pBdr>
        <w:bottom w:val="none" w:sz="0" w:space="0" w:color="auto"/>
      </w:pBdr>
      <w:spacing w:after="0"/>
      <w:contextualSpacing w:val="0"/>
      <w:jc w:val="center"/>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A3241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3241C"/>
    <w:pPr>
      <w:ind w:left="144"/>
    </w:pPr>
    <w:rPr>
      <w:rFonts w:ascii="Georgia" w:eastAsia="Times New Roman" w:hAnsi="Georgia" w:cstheme="minorBidi"/>
      <w:lang w:val="x-none" w:eastAsia="x-none"/>
    </w:rPr>
  </w:style>
  <w:style w:type="paragraph" w:customStyle="1" w:styleId="deck">
    <w:name w:val="deck"/>
    <w:basedOn w:val="Normal"/>
    <w:uiPriority w:val="99"/>
    <w:qFormat/>
    <w:rsid w:val="00A3241C"/>
    <w:pPr>
      <w:spacing w:before="100" w:beforeAutospacing="1" w:after="100" w:afterAutospacing="1"/>
    </w:pPr>
    <w:rPr>
      <w:rFonts w:eastAsia="Times New Roman"/>
      <w:sz w:val="24"/>
    </w:rPr>
  </w:style>
  <w:style w:type="paragraph" w:customStyle="1" w:styleId="i1">
    <w:name w:val="i1"/>
    <w:basedOn w:val="Normal"/>
    <w:uiPriority w:val="99"/>
    <w:qFormat/>
    <w:rsid w:val="00A3241C"/>
    <w:pPr>
      <w:spacing w:before="100" w:beforeAutospacing="1" w:after="100" w:afterAutospacing="1"/>
    </w:pPr>
    <w:rPr>
      <w:rFonts w:eastAsia="Times New Roman"/>
      <w:sz w:val="24"/>
    </w:rPr>
  </w:style>
  <w:style w:type="paragraph" w:customStyle="1" w:styleId="question">
    <w:name w:val="question"/>
    <w:basedOn w:val="Normal"/>
    <w:uiPriority w:val="99"/>
    <w:qFormat/>
    <w:rsid w:val="00A3241C"/>
    <w:pPr>
      <w:spacing w:before="100" w:beforeAutospacing="1" w:after="100" w:afterAutospacing="1"/>
    </w:pPr>
    <w:rPr>
      <w:rFonts w:eastAsia="Times New Roman"/>
      <w:sz w:val="24"/>
    </w:rPr>
  </w:style>
  <w:style w:type="paragraph" w:customStyle="1" w:styleId="bodycopy">
    <w:name w:val="bodycopy"/>
    <w:basedOn w:val="Normal"/>
    <w:uiPriority w:val="99"/>
    <w:qFormat/>
    <w:rsid w:val="00A3241C"/>
    <w:pPr>
      <w:spacing w:before="100" w:beforeAutospacing="1" w:after="100" w:afterAutospacing="1"/>
    </w:pPr>
    <w:rPr>
      <w:rFonts w:eastAsia="Times New Roman"/>
      <w:sz w:val="24"/>
    </w:rPr>
  </w:style>
  <w:style w:type="paragraph" w:customStyle="1" w:styleId="Fifth">
    <w:name w:val="Fifth"/>
    <w:basedOn w:val="Normal"/>
    <w:link w:val="FifthChar"/>
    <w:qFormat/>
    <w:rsid w:val="00A3241C"/>
    <w:rPr>
      <w:rFonts w:eastAsia="Calibri"/>
    </w:rPr>
  </w:style>
  <w:style w:type="paragraph" w:customStyle="1" w:styleId="NoteLevel22">
    <w:name w:val="Note Level 22"/>
    <w:basedOn w:val="Normal"/>
    <w:next w:val="Normal"/>
    <w:uiPriority w:val="99"/>
    <w:qFormat/>
    <w:rsid w:val="00A3241C"/>
    <w:pPr>
      <w:keepNext/>
      <w:ind w:left="288" w:right="288"/>
    </w:pPr>
    <w:rPr>
      <w:rFonts w:ascii="Georgia" w:eastAsia="MS Gothic" w:hAnsi="Georgia"/>
      <w:szCs w:val="20"/>
    </w:rPr>
  </w:style>
  <w:style w:type="paragraph" w:customStyle="1" w:styleId="wp-caption-text">
    <w:name w:val="wp-caption-text"/>
    <w:basedOn w:val="Normal"/>
    <w:qFormat/>
    <w:rsid w:val="00A3241C"/>
    <w:pPr>
      <w:spacing w:before="100" w:beforeAutospacing="1" w:after="100" w:afterAutospacing="1"/>
    </w:pPr>
    <w:rPr>
      <w:rFonts w:eastAsia="Times New Roman"/>
      <w:sz w:val="24"/>
    </w:rPr>
  </w:style>
  <w:style w:type="paragraph" w:customStyle="1" w:styleId="svarticle">
    <w:name w:val="svarticle"/>
    <w:basedOn w:val="Normal"/>
    <w:uiPriority w:val="99"/>
    <w:qFormat/>
    <w:rsid w:val="00A3241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3241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3241C"/>
    <w:pPr>
      <w:spacing w:before="100" w:beforeAutospacing="1" w:after="100" w:afterAutospacing="1"/>
    </w:pPr>
  </w:style>
  <w:style w:type="paragraph" w:customStyle="1" w:styleId="description">
    <w:name w:val="description"/>
    <w:basedOn w:val="Normal"/>
    <w:uiPriority w:val="99"/>
    <w:qFormat/>
    <w:rsid w:val="00A3241C"/>
    <w:pPr>
      <w:spacing w:before="100" w:beforeAutospacing="1" w:after="100" w:afterAutospacing="1"/>
    </w:pPr>
  </w:style>
  <w:style w:type="paragraph" w:customStyle="1" w:styleId="graf">
    <w:name w:val="graf"/>
    <w:basedOn w:val="Normal"/>
    <w:uiPriority w:val="99"/>
    <w:qFormat/>
    <w:rsid w:val="00A3241C"/>
    <w:pPr>
      <w:spacing w:before="100" w:beforeAutospacing="1" w:after="100" w:afterAutospacing="1"/>
    </w:pPr>
  </w:style>
  <w:style w:type="paragraph" w:customStyle="1" w:styleId="column">
    <w:name w:val="column"/>
    <w:basedOn w:val="Normal"/>
    <w:uiPriority w:val="99"/>
    <w:qFormat/>
    <w:rsid w:val="00A3241C"/>
    <w:pPr>
      <w:spacing w:before="100" w:beforeAutospacing="1" w:after="100" w:afterAutospacing="1"/>
    </w:pPr>
  </w:style>
  <w:style w:type="paragraph" w:customStyle="1" w:styleId="recirc-container">
    <w:name w:val="recirc-container"/>
    <w:basedOn w:val="Normal"/>
    <w:uiPriority w:val="99"/>
    <w:qFormat/>
    <w:rsid w:val="00A3241C"/>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3241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3241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3241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3241C"/>
    <w:rPr>
      <w:rFonts w:ascii="Georgia" w:hAnsi="Georgia" w:hint="default"/>
      <w:i/>
      <w:iCs/>
      <w:color w:val="808080"/>
    </w:rPr>
  </w:style>
  <w:style w:type="character" w:customStyle="1" w:styleId="cardchar00">
    <w:name w:val="cardchar0"/>
    <w:basedOn w:val="DefaultParagraphFont"/>
    <w:rsid w:val="00A3241C"/>
  </w:style>
  <w:style w:type="character" w:customStyle="1" w:styleId="UnderlineNon-bold">
    <w:name w:val="Underline Non - bold"/>
    <w:rsid w:val="00A3241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3241C"/>
  </w:style>
  <w:style w:type="character" w:customStyle="1" w:styleId="StyleHeading4UnderlinedsmalltextGaramondChar">
    <w:name w:val="Style Heading 4Underlinedsmall text + Garamond Char"/>
    <w:link w:val="StyleHeading4UnderlinedsmalltextGaramond"/>
    <w:locked/>
    <w:rsid w:val="00A3241C"/>
    <w:rPr>
      <w:rFonts w:ascii="Calibri" w:hAnsi="Calibri" w:cs="Calibri"/>
    </w:rPr>
  </w:style>
  <w:style w:type="character" w:customStyle="1" w:styleId="Heading5Char2">
    <w:name w:val="Heading 5 Char2"/>
    <w:rsid w:val="00A3241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3241C"/>
    <w:rPr>
      <w:rFonts w:ascii="Arial" w:hAnsi="Arial" w:cs="Arial"/>
      <w:vanish/>
      <w:sz w:val="16"/>
      <w:szCs w:val="16"/>
    </w:rPr>
  </w:style>
  <w:style w:type="paragraph" w:styleId="z-TopofForm">
    <w:name w:val="HTML Top of Form"/>
    <w:basedOn w:val="Normal"/>
    <w:next w:val="Normal"/>
    <w:link w:val="z-TopofFormChar"/>
    <w:hidden/>
    <w:uiPriority w:val="99"/>
    <w:unhideWhenUsed/>
    <w:rsid w:val="00A3241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3241C"/>
    <w:rPr>
      <w:rFonts w:ascii="Arial" w:hAnsi="Arial" w:cs="Arial"/>
      <w:vanish/>
      <w:sz w:val="16"/>
      <w:szCs w:val="16"/>
    </w:rPr>
  </w:style>
  <w:style w:type="character" w:customStyle="1" w:styleId="z-BottomofFormChar">
    <w:name w:val="z-Bottom of Form Char"/>
    <w:basedOn w:val="DefaultParagraphFont"/>
    <w:link w:val="z-BottomofForm"/>
    <w:uiPriority w:val="99"/>
    <w:rsid w:val="00A3241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3241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3241C"/>
    <w:rPr>
      <w:rFonts w:ascii="Arial" w:hAnsi="Arial" w:cs="Arial"/>
      <w:vanish/>
      <w:sz w:val="16"/>
      <w:szCs w:val="16"/>
    </w:rPr>
  </w:style>
  <w:style w:type="character" w:customStyle="1" w:styleId="Style2CharChar">
    <w:name w:val="Style2 Char Char"/>
    <w:rsid w:val="00A3241C"/>
    <w:rPr>
      <w:u w:val="thick"/>
      <w:lang w:val="en-US" w:eastAsia="en-US" w:bidi="ar-SA"/>
    </w:rPr>
  </w:style>
  <w:style w:type="character" w:customStyle="1" w:styleId="authordate1">
    <w:name w:val="authordate"/>
    <w:rsid w:val="00A3241C"/>
  </w:style>
  <w:style w:type="character" w:customStyle="1" w:styleId="underline0">
    <w:name w:val="%underline"/>
    <w:qFormat/>
    <w:rsid w:val="00A3241C"/>
    <w:rPr>
      <w:rFonts w:ascii="Times New Roman" w:hAnsi="Times New Roman" w:cs="Times New Roman" w:hint="default"/>
      <w:strike w:val="0"/>
      <w:dstrike w:val="0"/>
      <w:sz w:val="16"/>
      <w:u w:val="none"/>
      <w:effect w:val="none"/>
    </w:rPr>
  </w:style>
  <w:style w:type="character" w:customStyle="1" w:styleId="AUNDERLINE0">
    <w:name w:val="AUNDERLINE"/>
    <w:qFormat/>
    <w:rsid w:val="00A3241C"/>
    <w:rPr>
      <w:rFonts w:ascii="Times New Roman" w:hAnsi="Times New Roman" w:cs="Times New Roman" w:hint="default"/>
      <w:sz w:val="20"/>
      <w:u w:val="single"/>
    </w:rPr>
  </w:style>
  <w:style w:type="character" w:customStyle="1" w:styleId="UnderlinedCharChar">
    <w:name w:val="Underlined Char Char"/>
    <w:rsid w:val="00A3241C"/>
    <w:rPr>
      <w:rFonts w:ascii="Garamond" w:hAnsi="Garamond" w:hint="default"/>
      <w:szCs w:val="28"/>
      <w:u w:val="single"/>
      <w:lang w:val="en-US" w:eastAsia="en-US" w:bidi="ar-SA"/>
    </w:rPr>
  </w:style>
  <w:style w:type="character" w:customStyle="1" w:styleId="slug-doi">
    <w:name w:val="slug-doi"/>
    <w:basedOn w:val="DefaultParagraphFont"/>
    <w:rsid w:val="00A3241C"/>
  </w:style>
  <w:style w:type="character" w:customStyle="1" w:styleId="af">
    <w:name w:val="af"/>
    <w:basedOn w:val="DefaultParagraphFont"/>
    <w:rsid w:val="00A3241C"/>
  </w:style>
  <w:style w:type="character" w:customStyle="1" w:styleId="ab">
    <w:name w:val="ab"/>
    <w:basedOn w:val="DefaultParagraphFont"/>
    <w:rsid w:val="00A3241C"/>
  </w:style>
  <w:style w:type="character" w:customStyle="1" w:styleId="em">
    <w:name w:val="em"/>
    <w:basedOn w:val="DefaultParagraphFont"/>
    <w:rsid w:val="00A3241C"/>
  </w:style>
  <w:style w:type="character" w:customStyle="1" w:styleId="au">
    <w:name w:val="au"/>
    <w:basedOn w:val="DefaultParagraphFont"/>
    <w:rsid w:val="00A3241C"/>
  </w:style>
  <w:style w:type="character" w:customStyle="1" w:styleId="ti">
    <w:name w:val="ti"/>
    <w:basedOn w:val="DefaultParagraphFont"/>
    <w:rsid w:val="00A3241C"/>
  </w:style>
  <w:style w:type="character" w:customStyle="1" w:styleId="subheadblue">
    <w:name w:val="subhead_blue"/>
    <w:basedOn w:val="DefaultParagraphFont"/>
    <w:rsid w:val="00A3241C"/>
  </w:style>
  <w:style w:type="character" w:customStyle="1" w:styleId="affiliation">
    <w:name w:val="affiliation"/>
    <w:basedOn w:val="DefaultParagraphFont"/>
    <w:rsid w:val="00A3241C"/>
  </w:style>
  <w:style w:type="character" w:customStyle="1" w:styleId="slug-doi-wrapper">
    <w:name w:val="slug-doi-wrapper"/>
    <w:basedOn w:val="DefaultParagraphFont"/>
    <w:rsid w:val="00A3241C"/>
  </w:style>
  <w:style w:type="character" w:customStyle="1" w:styleId="slug-metadata-noteahead-of-print">
    <w:name w:val="slug-metadata-note ahead-of-print"/>
    <w:basedOn w:val="DefaultParagraphFont"/>
    <w:rsid w:val="00A3241C"/>
  </w:style>
  <w:style w:type="character" w:customStyle="1" w:styleId="slug-ahead-of-print-date">
    <w:name w:val="slug-ahead-of-print-date"/>
    <w:basedOn w:val="DefaultParagraphFont"/>
    <w:rsid w:val="00A3241C"/>
  </w:style>
  <w:style w:type="character" w:customStyle="1" w:styleId="medium-bold">
    <w:name w:val="medium-bold"/>
    <w:basedOn w:val="DefaultParagraphFont"/>
    <w:rsid w:val="00A3241C"/>
  </w:style>
  <w:style w:type="character" w:customStyle="1" w:styleId="updated-short-citation">
    <w:name w:val="updated-short-citation"/>
    <w:basedOn w:val="DefaultParagraphFont"/>
    <w:rsid w:val="00A3241C"/>
  </w:style>
  <w:style w:type="character" w:customStyle="1" w:styleId="goohl0">
    <w:name w:val="goohl0"/>
    <w:basedOn w:val="DefaultParagraphFont"/>
    <w:rsid w:val="00A3241C"/>
  </w:style>
  <w:style w:type="character" w:customStyle="1" w:styleId="CharChar6">
    <w:name w:val="Char Char6"/>
    <w:rsid w:val="00A3241C"/>
    <w:rPr>
      <w:rFonts w:ascii="Arial" w:hAnsi="Arial" w:cs="Arial" w:hint="default"/>
      <w:bCs/>
      <w:sz w:val="16"/>
      <w:szCs w:val="26"/>
      <w:lang w:val="en-US" w:eastAsia="en-US" w:bidi="ar-SA"/>
    </w:rPr>
  </w:style>
  <w:style w:type="character" w:customStyle="1" w:styleId="TagCharChar1">
    <w:name w:val="Tag Char Char1"/>
    <w:rsid w:val="00A3241C"/>
    <w:rPr>
      <w:b/>
      <w:bCs w:val="0"/>
      <w:sz w:val="24"/>
      <w:szCs w:val="24"/>
      <w:lang w:val="en-US" w:eastAsia="en-US" w:bidi="ar-SA"/>
    </w:rPr>
  </w:style>
  <w:style w:type="character" w:customStyle="1" w:styleId="12TimesNewRoman">
    <w:name w:val="12 Times New Roman"/>
    <w:rsid w:val="00A3241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3241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3241C"/>
    <w:rPr>
      <w:rFonts w:ascii="Times New Roman" w:hAnsi="Times New Roman" w:cs="Times New Roman" w:hint="default"/>
      <w:strike w:val="0"/>
      <w:dstrike w:val="0"/>
      <w:sz w:val="14"/>
      <w:u w:val="none"/>
      <w:effect w:val="none"/>
    </w:rPr>
  </w:style>
  <w:style w:type="character" w:customStyle="1" w:styleId="F8-UnderlineBold">
    <w:name w:val="F8 - Underline/Bold"/>
    <w:rsid w:val="00A3241C"/>
    <w:rPr>
      <w:rFonts w:ascii="Times New Roman" w:hAnsi="Times New Roman" w:cs="Times New Roman" w:hint="default"/>
      <w:b/>
      <w:bCs w:val="0"/>
      <w:sz w:val="20"/>
      <w:u w:val="single"/>
    </w:rPr>
  </w:style>
  <w:style w:type="character" w:customStyle="1" w:styleId="F7-SmallFont">
    <w:name w:val="F7 - Small Font"/>
    <w:rsid w:val="00A3241C"/>
    <w:rPr>
      <w:rFonts w:ascii="Times New Roman" w:hAnsi="Times New Roman" w:cs="Times New Roman" w:hint="default"/>
      <w:sz w:val="14"/>
    </w:rPr>
  </w:style>
  <w:style w:type="character" w:customStyle="1" w:styleId="Brief-Bold">
    <w:name w:val="Brief - Bold"/>
    <w:rsid w:val="00A3241C"/>
    <w:rPr>
      <w:rFonts w:ascii="Times New Roman" w:hAnsi="Times New Roman" w:cs="Times New Roman" w:hint="default"/>
      <w:b/>
      <w:bCs w:val="0"/>
    </w:rPr>
  </w:style>
  <w:style w:type="character" w:customStyle="1" w:styleId="Card-Underline">
    <w:name w:val="Card - Underline"/>
    <w:rsid w:val="00A3241C"/>
    <w:rPr>
      <w:rFonts w:ascii="Times New Roman" w:hAnsi="Times New Roman" w:cs="Times New Roman" w:hint="default"/>
      <w:u w:val="single"/>
    </w:rPr>
  </w:style>
  <w:style w:type="character" w:customStyle="1" w:styleId="beriefunderline">
    <w:name w:val="berief = underline"/>
    <w:rsid w:val="00A3241C"/>
    <w:rPr>
      <w:rFonts w:ascii="Times New Roman" w:eastAsia="Times New Roman" w:hAnsi="Times New Roman" w:cs="Times New Roman" w:hint="default"/>
      <w:sz w:val="20"/>
      <w:u w:val="single"/>
    </w:rPr>
  </w:style>
  <w:style w:type="character" w:customStyle="1" w:styleId="BoldText10pt">
    <w:name w:val="Bold Text 10 pt"/>
    <w:rsid w:val="00A3241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A3241C"/>
    <w:rPr>
      <w:i/>
      <w:iCs w:val="0"/>
    </w:rPr>
  </w:style>
  <w:style w:type="character" w:customStyle="1" w:styleId="eoeaheader">
    <w:name w:val="eoea_header"/>
    <w:basedOn w:val="DefaultParagraphFont"/>
    <w:rsid w:val="00A3241C"/>
  </w:style>
  <w:style w:type="character" w:customStyle="1" w:styleId="SC4208902">
    <w:name w:val="SC.4.208902"/>
    <w:rsid w:val="00A3241C"/>
    <w:rPr>
      <w:rFonts w:ascii="Century" w:hAnsi="Century" w:cs="Century" w:hint="default"/>
      <w:color w:val="000000"/>
      <w:sz w:val="22"/>
      <w:szCs w:val="22"/>
    </w:rPr>
  </w:style>
  <w:style w:type="character" w:customStyle="1" w:styleId="SC4208915">
    <w:name w:val="SC.4.208915"/>
    <w:rsid w:val="00A3241C"/>
    <w:rPr>
      <w:rFonts w:ascii="Century" w:hAnsi="Century" w:cs="Century" w:hint="default"/>
      <w:color w:val="000000"/>
      <w:sz w:val="13"/>
      <w:szCs w:val="13"/>
    </w:rPr>
  </w:style>
  <w:style w:type="character" w:customStyle="1" w:styleId="SC273764">
    <w:name w:val="SC.2.73764"/>
    <w:rsid w:val="00A3241C"/>
    <w:rPr>
      <w:rFonts w:ascii="Century" w:hAnsi="Century" w:cs="Century" w:hint="default"/>
      <w:color w:val="000000"/>
      <w:sz w:val="72"/>
      <w:szCs w:val="72"/>
    </w:rPr>
  </w:style>
  <w:style w:type="character" w:customStyle="1" w:styleId="SC273779">
    <w:name w:val="SC.2.73779"/>
    <w:rsid w:val="00A3241C"/>
    <w:rPr>
      <w:rFonts w:ascii="Century" w:hAnsi="Century" w:cs="Century" w:hint="default"/>
      <w:color w:val="000000"/>
      <w:sz w:val="40"/>
      <w:szCs w:val="40"/>
    </w:rPr>
  </w:style>
  <w:style w:type="character" w:customStyle="1" w:styleId="SC273763">
    <w:name w:val="SC.2.73763"/>
    <w:rsid w:val="00A3241C"/>
    <w:rPr>
      <w:rFonts w:ascii="Century" w:hAnsi="Century" w:cs="Century" w:hint="default"/>
      <w:b/>
      <w:bCs/>
      <w:color w:val="000000"/>
    </w:rPr>
  </w:style>
  <w:style w:type="character" w:customStyle="1" w:styleId="SC4208910">
    <w:name w:val="SC.4.208910"/>
    <w:rsid w:val="00A3241C"/>
    <w:rPr>
      <w:rFonts w:ascii="Century" w:hAnsi="Century" w:cs="Century" w:hint="default"/>
      <w:color w:val="000000"/>
      <w:sz w:val="28"/>
      <w:szCs w:val="28"/>
    </w:rPr>
  </w:style>
  <w:style w:type="character" w:customStyle="1" w:styleId="SC4208911">
    <w:name w:val="SC.4.208911"/>
    <w:rsid w:val="00A3241C"/>
    <w:rPr>
      <w:rFonts w:ascii="Century" w:hAnsi="Century" w:cs="Century" w:hint="default"/>
      <w:color w:val="000000"/>
    </w:rPr>
  </w:style>
  <w:style w:type="character" w:customStyle="1" w:styleId="articlesubtitle">
    <w:name w:val="article_sub_title"/>
    <w:basedOn w:val="DefaultParagraphFont"/>
    <w:rsid w:val="00A3241C"/>
  </w:style>
  <w:style w:type="character" w:customStyle="1" w:styleId="newsdate2">
    <w:name w:val="news_date2"/>
    <w:basedOn w:val="DefaultParagraphFont"/>
    <w:rsid w:val="00A3241C"/>
  </w:style>
  <w:style w:type="character" w:customStyle="1" w:styleId="readarticleheader">
    <w:name w:val="readarticleheader"/>
    <w:basedOn w:val="DefaultParagraphFont"/>
    <w:rsid w:val="00A3241C"/>
  </w:style>
  <w:style w:type="character" w:customStyle="1" w:styleId="UnderlineChar20">
    <w:name w:val="Underline Char2"/>
    <w:rsid w:val="00A3241C"/>
    <w:rPr>
      <w:rFonts w:ascii="Trebuchet MS" w:hAnsi="Trebuchet MS" w:hint="default"/>
      <w:u w:val="thick"/>
      <w:lang w:val="en-US" w:eastAsia="zh-CN" w:bidi="ar-SA"/>
    </w:rPr>
  </w:style>
  <w:style w:type="character" w:customStyle="1" w:styleId="BoldUnderliningChar">
    <w:name w:val="Bold Underlining Char"/>
    <w:rsid w:val="00A3241C"/>
    <w:rPr>
      <w:rFonts w:ascii="Arial Narrow" w:eastAsia="Times New Roman" w:hAnsi="Arial Narrow" w:hint="default"/>
      <w:b/>
      <w:bCs w:val="0"/>
      <w:szCs w:val="24"/>
      <w:u w:val="single"/>
      <w:lang w:val="en-GB" w:eastAsia="en-US" w:bidi="ar-SA"/>
    </w:rPr>
  </w:style>
  <w:style w:type="character" w:customStyle="1" w:styleId="medium-normal1">
    <w:name w:val="medium-normal1"/>
    <w:rsid w:val="00A3241C"/>
    <w:rPr>
      <w:rFonts w:ascii="Arial" w:hAnsi="Arial" w:cs="Arial" w:hint="default"/>
      <w:b w:val="0"/>
      <w:bCs w:val="0"/>
      <w:i w:val="0"/>
      <w:iCs w:val="0"/>
      <w:sz w:val="20"/>
      <w:szCs w:val="20"/>
    </w:rPr>
  </w:style>
  <w:style w:type="character" w:customStyle="1" w:styleId="UnderlinedCardChar0">
    <w:name w:val="Underlined Card Char"/>
    <w:rsid w:val="00A3241C"/>
    <w:rPr>
      <w:rFonts w:ascii="Palatino Linotype" w:hAnsi="Palatino Linotype" w:hint="default"/>
      <w:u w:val="single"/>
      <w:lang w:val="en-US" w:eastAsia="en-US" w:bidi="ar-SA"/>
    </w:rPr>
  </w:style>
  <w:style w:type="character" w:customStyle="1" w:styleId="char">
    <w:name w:val="char"/>
    <w:basedOn w:val="DefaultParagraphFont"/>
    <w:rsid w:val="00A3241C"/>
  </w:style>
  <w:style w:type="character" w:customStyle="1" w:styleId="UnderlineCharCharCharCharCharChar">
    <w:name w:val="Underline Char Char Char Char Char Char"/>
    <w:rsid w:val="00A3241C"/>
    <w:rPr>
      <w:rFonts w:ascii="Arial Narrow" w:hAnsi="Arial Narrow" w:hint="default"/>
      <w:szCs w:val="24"/>
      <w:u w:val="single"/>
      <w:lang w:val="en-US" w:eastAsia="en-US" w:bidi="ar-SA"/>
    </w:rPr>
  </w:style>
  <w:style w:type="character" w:customStyle="1" w:styleId="klink">
    <w:name w:val="klink"/>
    <w:basedOn w:val="DefaultParagraphFont"/>
    <w:rsid w:val="00A3241C"/>
  </w:style>
  <w:style w:type="character" w:customStyle="1" w:styleId="date10">
    <w:name w:val="date1"/>
    <w:basedOn w:val="DefaultParagraphFont"/>
    <w:rsid w:val="00A3241C"/>
  </w:style>
  <w:style w:type="character" w:customStyle="1" w:styleId="bolding1">
    <w:name w:val="bolding1"/>
    <w:rsid w:val="00A3241C"/>
    <w:rPr>
      <w:b/>
      <w:bCs/>
    </w:rPr>
  </w:style>
  <w:style w:type="character" w:customStyle="1" w:styleId="bookoptions1">
    <w:name w:val="book_options1"/>
    <w:rsid w:val="00A3241C"/>
    <w:rPr>
      <w:b/>
      <w:bCs/>
      <w:color w:val="333366"/>
    </w:rPr>
  </w:style>
  <w:style w:type="character" w:customStyle="1" w:styleId="descriptionblock">
    <w:name w:val="description block"/>
    <w:basedOn w:val="DefaultParagraphFont"/>
    <w:rsid w:val="00A3241C"/>
  </w:style>
  <w:style w:type="character" w:customStyle="1" w:styleId="detailsboxblock">
    <w:name w:val="detailsbox block"/>
    <w:basedOn w:val="DefaultParagraphFont"/>
    <w:rsid w:val="00A3241C"/>
  </w:style>
  <w:style w:type="character" w:customStyle="1" w:styleId="Char3">
    <w:name w:val="Char3"/>
    <w:rsid w:val="00A3241C"/>
    <w:rPr>
      <w:rFonts w:ascii="Arial" w:hAnsi="Arial" w:cs="Arial" w:hint="default"/>
      <w:bCs/>
      <w:u w:val="thick"/>
      <w:lang w:val="en-US" w:eastAsia="en-US" w:bidi="ar-SA"/>
    </w:rPr>
  </w:style>
  <w:style w:type="character" w:customStyle="1" w:styleId="texto11">
    <w:name w:val="texto11"/>
    <w:rsid w:val="00A3241C"/>
    <w:rPr>
      <w:rFonts w:ascii="Arial" w:hAnsi="Arial" w:cs="Arial" w:hint="default"/>
      <w:b w:val="0"/>
      <w:bCs w:val="0"/>
      <w:i w:val="0"/>
      <w:iCs w:val="0"/>
      <w:caps w:val="0"/>
      <w:color w:val="000000"/>
      <w:sz w:val="26"/>
      <w:szCs w:val="26"/>
    </w:rPr>
  </w:style>
  <w:style w:type="character" w:customStyle="1" w:styleId="CardTagChar">
    <w:name w:val="Card Tag Char"/>
    <w:rsid w:val="00A3241C"/>
    <w:rPr>
      <w:rFonts w:ascii="Arial Narrow" w:hAnsi="Arial Narrow" w:hint="default"/>
      <w:b/>
      <w:bCs w:val="0"/>
      <w:sz w:val="24"/>
      <w:szCs w:val="24"/>
      <w:lang w:val="en-US" w:eastAsia="en-US" w:bidi="ar-SA"/>
    </w:rPr>
  </w:style>
  <w:style w:type="character" w:customStyle="1" w:styleId="DebateCiteCharCharChar">
    <w:name w:val="Debate Cite Char Char Char"/>
    <w:rsid w:val="00A3241C"/>
    <w:rPr>
      <w:b/>
      <w:bCs w:val="0"/>
      <w:sz w:val="32"/>
      <w:szCs w:val="32"/>
      <w:lang w:val="en-US" w:eastAsia="en-US" w:bidi="ar-SA"/>
    </w:rPr>
  </w:style>
  <w:style w:type="character" w:customStyle="1" w:styleId="TagChar3">
    <w:name w:val="Tag Char3"/>
    <w:rsid w:val="00A3241C"/>
    <w:rPr>
      <w:rFonts w:ascii="Palatino Linotype" w:hAnsi="Palatino Linotype" w:hint="default"/>
      <w:b/>
      <w:bCs w:val="0"/>
      <w:sz w:val="24"/>
      <w:szCs w:val="24"/>
      <w:lang w:val="en-US" w:eastAsia="en-US" w:bidi="ar-SA"/>
    </w:rPr>
  </w:style>
  <w:style w:type="character" w:customStyle="1" w:styleId="TagandCiteChar">
    <w:name w:val="Tag and Cite Char"/>
    <w:rsid w:val="00A3241C"/>
    <w:rPr>
      <w:color w:val="333333"/>
      <w:sz w:val="22"/>
      <w:szCs w:val="22"/>
      <w:lang w:val="en-US" w:eastAsia="en-US" w:bidi="ar-SA"/>
    </w:rPr>
  </w:style>
  <w:style w:type="character" w:customStyle="1" w:styleId="Style10ptBold">
    <w:name w:val="Style 10 pt Bold"/>
    <w:rsid w:val="00A3241C"/>
    <w:rPr>
      <w:b/>
      <w:bCs/>
      <w:sz w:val="20"/>
    </w:rPr>
  </w:style>
  <w:style w:type="character" w:customStyle="1" w:styleId="text9">
    <w:name w:val="text9"/>
    <w:basedOn w:val="DefaultParagraphFont"/>
    <w:rsid w:val="00A3241C"/>
  </w:style>
  <w:style w:type="character" w:customStyle="1" w:styleId="text21">
    <w:name w:val="text21"/>
    <w:basedOn w:val="DefaultParagraphFont"/>
    <w:rsid w:val="00A3241C"/>
  </w:style>
  <w:style w:type="character" w:customStyle="1" w:styleId="text19">
    <w:name w:val="text19"/>
    <w:basedOn w:val="DefaultParagraphFont"/>
    <w:rsid w:val="00A3241C"/>
  </w:style>
  <w:style w:type="character" w:customStyle="1" w:styleId="term2">
    <w:name w:val="term2"/>
    <w:rsid w:val="00A3241C"/>
    <w:rPr>
      <w:b/>
      <w:bCs/>
    </w:rPr>
  </w:style>
  <w:style w:type="character" w:customStyle="1" w:styleId="pmterms12">
    <w:name w:val="pmterms12"/>
    <w:rsid w:val="00A3241C"/>
    <w:rPr>
      <w:b/>
      <w:bCs/>
      <w:i w:val="0"/>
      <w:iCs w:val="0"/>
      <w:color w:val="000000"/>
    </w:rPr>
  </w:style>
  <w:style w:type="character" w:customStyle="1" w:styleId="ToReadChar">
    <w:name w:val="To Read Char"/>
    <w:rsid w:val="00A3241C"/>
    <w:rPr>
      <w:rFonts w:ascii="Verdana" w:hAnsi="Verdana" w:hint="default"/>
      <w:b/>
      <w:bCs w:val="0"/>
      <w:szCs w:val="24"/>
      <w:u w:val="single"/>
      <w:lang w:val="en-US" w:eastAsia="en-US" w:bidi="ar-SA"/>
    </w:rPr>
  </w:style>
  <w:style w:type="character" w:customStyle="1" w:styleId="ToReadCharChar">
    <w:name w:val="To Read Char Char"/>
    <w:rsid w:val="00A3241C"/>
    <w:rPr>
      <w:rFonts w:ascii="Verdana" w:hAnsi="Verdana" w:hint="default"/>
      <w:b/>
      <w:bCs w:val="0"/>
      <w:szCs w:val="24"/>
      <w:u w:val="single"/>
      <w:lang w:val="en-US" w:eastAsia="en-US" w:bidi="ar-SA"/>
    </w:rPr>
  </w:style>
  <w:style w:type="character" w:customStyle="1" w:styleId="bio">
    <w:name w:val="bio"/>
    <w:basedOn w:val="DefaultParagraphFont"/>
    <w:rsid w:val="00A3241C"/>
  </w:style>
  <w:style w:type="character" w:customStyle="1" w:styleId="storytextstyle">
    <w:name w:val="storytextstyle"/>
    <w:basedOn w:val="DefaultParagraphFont"/>
    <w:rsid w:val="00A3241C"/>
  </w:style>
  <w:style w:type="character" w:customStyle="1" w:styleId="cardunderlinedCharChar">
    <w:name w:val="card underlined Char Char"/>
    <w:rsid w:val="00A3241C"/>
    <w:rPr>
      <w:rFonts w:ascii="Arial" w:hAnsi="Arial" w:cs="Arial" w:hint="default"/>
      <w:sz w:val="22"/>
      <w:szCs w:val="24"/>
      <w:u w:val="single"/>
      <w:lang w:val="en-US" w:eastAsia="en-US" w:bidi="ar-SA"/>
    </w:rPr>
  </w:style>
  <w:style w:type="character" w:customStyle="1" w:styleId="Style2Char0">
    <w:name w:val="Style2 Char"/>
    <w:rsid w:val="00A3241C"/>
    <w:rPr>
      <w:rFonts w:ascii="Book Antiqua" w:hAnsi="Book Antiqua" w:hint="default"/>
      <w:u w:val="thick"/>
      <w:lang w:val="en-US" w:eastAsia="en-US" w:bidi="ar-SA"/>
    </w:rPr>
  </w:style>
  <w:style w:type="character" w:customStyle="1" w:styleId="Style2Char1">
    <w:name w:val="Style2 Char1"/>
    <w:rsid w:val="00A3241C"/>
    <w:rPr>
      <w:rFonts w:ascii="Book Antiqua" w:hAnsi="Book Antiqua" w:hint="default"/>
      <w:szCs w:val="24"/>
      <w:u w:val="thick"/>
      <w:lang w:val="en-US" w:eastAsia="en-US" w:bidi="ar-SA"/>
    </w:rPr>
  </w:style>
  <w:style w:type="character" w:customStyle="1" w:styleId="articlehead21">
    <w:name w:val="articlehead21"/>
    <w:rsid w:val="00A3241C"/>
    <w:rPr>
      <w:rFonts w:ascii="Arial" w:hAnsi="Arial" w:cs="Arial" w:hint="default"/>
      <w:b/>
      <w:bCs/>
      <w:color w:val="660000"/>
      <w:sz w:val="20"/>
      <w:szCs w:val="20"/>
    </w:rPr>
  </w:style>
  <w:style w:type="character" w:customStyle="1" w:styleId="TagCiteChar1">
    <w:name w:val="Tag/Cite Char1"/>
    <w:rsid w:val="00A3241C"/>
    <w:rPr>
      <w:b/>
      <w:bCs w:val="0"/>
      <w:lang w:val="en-US" w:eastAsia="en-US" w:bidi="ar-SA"/>
    </w:rPr>
  </w:style>
  <w:style w:type="character" w:customStyle="1" w:styleId="goohl2">
    <w:name w:val="goohl2"/>
    <w:basedOn w:val="DefaultParagraphFont"/>
    <w:rsid w:val="00A3241C"/>
  </w:style>
  <w:style w:type="character" w:customStyle="1" w:styleId="CardCharChar0">
    <w:name w:val="Card Char Char"/>
    <w:rsid w:val="00A3241C"/>
    <w:rPr>
      <w:lang w:val="en-US" w:eastAsia="en-US" w:bidi="ar-SA"/>
    </w:rPr>
  </w:style>
  <w:style w:type="character" w:customStyle="1" w:styleId="BriefTitle1Char">
    <w:name w:val="Brief Title 1 Char"/>
    <w:rsid w:val="00A3241C"/>
    <w:rPr>
      <w:b/>
      <w:bCs w:val="0"/>
      <w:u w:val="single"/>
      <w:lang w:val="en-US" w:eastAsia="en-US" w:bidi="ar-SA"/>
    </w:rPr>
  </w:style>
  <w:style w:type="character" w:customStyle="1" w:styleId="TagCiteCharChar">
    <w:name w:val="Tag/Cite Char Char"/>
    <w:rsid w:val="00A3241C"/>
    <w:rPr>
      <w:b/>
      <w:bCs w:val="0"/>
      <w:lang w:val="en-US" w:eastAsia="en-US" w:bidi="ar-SA"/>
    </w:rPr>
  </w:style>
  <w:style w:type="character" w:customStyle="1" w:styleId="btx">
    <w:name w:val="btx"/>
    <w:basedOn w:val="DefaultParagraphFont"/>
    <w:rsid w:val="00A3241C"/>
  </w:style>
  <w:style w:type="character" w:customStyle="1" w:styleId="CardChar1">
    <w:name w:val="Card Char1"/>
    <w:rsid w:val="00A3241C"/>
    <w:rPr>
      <w:lang w:val="en-US" w:eastAsia="en-US" w:bidi="ar-SA"/>
    </w:rPr>
  </w:style>
  <w:style w:type="character" w:customStyle="1" w:styleId="prodgeneral1">
    <w:name w:val="prodgeneral1"/>
    <w:rsid w:val="00A3241C"/>
    <w:rPr>
      <w:rFonts w:ascii="Verdana" w:hAnsi="Verdana" w:hint="default"/>
      <w:b w:val="0"/>
      <w:bCs w:val="0"/>
      <w:caps w:val="0"/>
      <w:color w:val="000000"/>
      <w:spacing w:val="0"/>
      <w:sz w:val="16"/>
      <w:szCs w:val="16"/>
    </w:rPr>
  </w:style>
  <w:style w:type="character" w:customStyle="1" w:styleId="summary1">
    <w:name w:val="summary1"/>
    <w:rsid w:val="00A3241C"/>
    <w:rPr>
      <w:rFonts w:ascii="Arial" w:hAnsi="Arial" w:cs="Arial" w:hint="default"/>
      <w:sz w:val="18"/>
      <w:szCs w:val="18"/>
    </w:rPr>
  </w:style>
  <w:style w:type="character" w:customStyle="1" w:styleId="text3">
    <w:name w:val="text3"/>
    <w:basedOn w:val="DefaultParagraphFont"/>
    <w:rsid w:val="00A3241C"/>
  </w:style>
  <w:style w:type="character" w:customStyle="1" w:styleId="cardtextsmallChar">
    <w:name w:val="card text small Char"/>
    <w:rsid w:val="00A3241C"/>
    <w:rPr>
      <w:rFonts w:ascii="Arial Narrow" w:hAnsi="Arial Narrow" w:hint="default"/>
      <w:sz w:val="16"/>
      <w:szCs w:val="24"/>
      <w:lang w:val="en-US" w:eastAsia="en-US" w:bidi="ar-SA"/>
    </w:rPr>
  </w:style>
  <w:style w:type="character" w:customStyle="1" w:styleId="countrytitle1">
    <w:name w:val="countrytitle1"/>
    <w:rsid w:val="00A3241C"/>
    <w:rPr>
      <w:rFonts w:ascii="Verdana" w:hAnsi="Verdana" w:hint="default"/>
      <w:b/>
      <w:bCs/>
      <w:color w:val="293643"/>
      <w:sz w:val="24"/>
      <w:szCs w:val="24"/>
    </w:rPr>
  </w:style>
  <w:style w:type="character" w:customStyle="1" w:styleId="storyheader1">
    <w:name w:val="storyheader1"/>
    <w:rsid w:val="00A3241C"/>
    <w:rPr>
      <w:rFonts w:ascii="Verdana" w:hAnsi="Verdana" w:hint="default"/>
      <w:b/>
      <w:bCs/>
      <w:color w:val="000000"/>
      <w:sz w:val="21"/>
      <w:szCs w:val="21"/>
    </w:rPr>
  </w:style>
  <w:style w:type="character" w:customStyle="1" w:styleId="cardunderlinedChar0">
    <w:name w:val="card underlined Char"/>
    <w:rsid w:val="00A3241C"/>
    <w:rPr>
      <w:rFonts w:ascii="Arial" w:hAnsi="Arial" w:cs="Arial" w:hint="default"/>
      <w:sz w:val="22"/>
      <w:szCs w:val="24"/>
      <w:u w:val="single"/>
      <w:lang w:val="en-US" w:eastAsia="en-US" w:bidi="ar-SA"/>
    </w:rPr>
  </w:style>
  <w:style w:type="character" w:customStyle="1" w:styleId="article1">
    <w:name w:val="article1"/>
    <w:rsid w:val="00A3241C"/>
    <w:rPr>
      <w:rFonts w:ascii="Verdana" w:hAnsi="Verdana" w:hint="default"/>
      <w:color w:val="333333"/>
      <w:sz w:val="16"/>
      <w:szCs w:val="16"/>
    </w:rPr>
  </w:style>
  <w:style w:type="character" w:customStyle="1" w:styleId="story-posted-date1">
    <w:name w:val="story-posted-date1"/>
    <w:rsid w:val="00A3241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3241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3241C"/>
  </w:style>
  <w:style w:type="character" w:customStyle="1" w:styleId="textmedium">
    <w:name w:val="textmedium"/>
    <w:basedOn w:val="DefaultParagraphFont"/>
    <w:rsid w:val="00A3241C"/>
  </w:style>
  <w:style w:type="character" w:customStyle="1" w:styleId="citation1">
    <w:name w:val="citation1"/>
    <w:rsid w:val="00A3241C"/>
    <w:rPr>
      <w:rFonts w:ascii="Verdana" w:hAnsi="Verdana" w:hint="default"/>
      <w:sz w:val="17"/>
      <w:szCs w:val="17"/>
    </w:rPr>
  </w:style>
  <w:style w:type="character" w:customStyle="1" w:styleId="hithighlite">
    <w:name w:val="hithighlite"/>
    <w:basedOn w:val="DefaultParagraphFont"/>
    <w:rsid w:val="00A3241C"/>
  </w:style>
  <w:style w:type="character" w:customStyle="1" w:styleId="articlecontent">
    <w:name w:val="articlecontent"/>
    <w:basedOn w:val="DefaultParagraphFont"/>
    <w:rsid w:val="00A3241C"/>
  </w:style>
  <w:style w:type="character" w:customStyle="1" w:styleId="fource1">
    <w:name w:val="fource1"/>
    <w:rsid w:val="00A3241C"/>
    <w:rPr>
      <w:sz w:val="34"/>
      <w:szCs w:val="34"/>
    </w:rPr>
  </w:style>
  <w:style w:type="character" w:customStyle="1" w:styleId="LanguageStrikeChar">
    <w:name w:val="Language Strike Char"/>
    <w:rsid w:val="00A3241C"/>
    <w:rPr>
      <w:rFonts w:ascii="Arial Narrow" w:hAnsi="Arial Narrow" w:hint="default"/>
      <w:strike/>
      <w:szCs w:val="24"/>
      <w:lang w:val="en-US" w:eastAsia="en-US" w:bidi="ar-SA"/>
    </w:rPr>
  </w:style>
  <w:style w:type="character" w:customStyle="1" w:styleId="normal11">
    <w:name w:val="normal1"/>
    <w:basedOn w:val="DefaultParagraphFont"/>
    <w:rsid w:val="00A3241C"/>
  </w:style>
  <w:style w:type="character" w:customStyle="1" w:styleId="ds">
    <w:name w:val="ds"/>
    <w:basedOn w:val="DefaultParagraphFont"/>
    <w:rsid w:val="00A3241C"/>
  </w:style>
  <w:style w:type="character" w:customStyle="1" w:styleId="UnderliningChar1">
    <w:name w:val="Underlining Char1"/>
    <w:rsid w:val="00A3241C"/>
    <w:rPr>
      <w:rFonts w:ascii="Arial Narrow" w:hAnsi="Arial Narrow" w:hint="default"/>
      <w:szCs w:val="24"/>
      <w:u w:val="single"/>
      <w:lang w:val="en-US" w:eastAsia="en-US" w:bidi="ar-SA"/>
    </w:rPr>
  </w:style>
  <w:style w:type="character" w:customStyle="1" w:styleId="UnderliningChar2">
    <w:name w:val="Underlining Char2"/>
    <w:rsid w:val="00A3241C"/>
    <w:rPr>
      <w:rFonts w:ascii="Arial Narrow" w:hAnsi="Arial Narrow" w:hint="default"/>
      <w:szCs w:val="24"/>
      <w:u w:val="single"/>
      <w:lang w:val="en-US" w:eastAsia="en-US" w:bidi="ar-SA"/>
    </w:rPr>
  </w:style>
  <w:style w:type="character" w:customStyle="1" w:styleId="MicroTextChar1">
    <w:name w:val="MicroText Char1"/>
    <w:rsid w:val="00A3241C"/>
    <w:rPr>
      <w:rFonts w:ascii="Arial Narrow" w:hAnsi="Arial Narrow" w:hint="default"/>
      <w:sz w:val="12"/>
      <w:szCs w:val="24"/>
      <w:lang w:val="en-US" w:eastAsia="en-US" w:bidi="ar-SA"/>
    </w:rPr>
  </w:style>
  <w:style w:type="character" w:customStyle="1" w:styleId="DefaultPara">
    <w:name w:val="Default Para"/>
    <w:rsid w:val="00A3241C"/>
    <w:rPr>
      <w:sz w:val="20"/>
    </w:rPr>
  </w:style>
  <w:style w:type="character" w:customStyle="1" w:styleId="SYSHYPERTEXT">
    <w:name w:val="SYS_HYPERTEXT"/>
    <w:rsid w:val="00A3241C"/>
    <w:rPr>
      <w:color w:val="0000FF"/>
      <w:u w:val="single"/>
    </w:rPr>
  </w:style>
  <w:style w:type="character" w:customStyle="1" w:styleId="Hyperlink1">
    <w:name w:val="Hyperlink1"/>
    <w:rsid w:val="00A3241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3241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3241C"/>
    <w:rPr>
      <w:rFonts w:ascii="Arial Narrow" w:hAnsi="Arial Narrow" w:hint="default"/>
      <w:noProof w:val="0"/>
      <w:szCs w:val="24"/>
      <w:u w:val="single"/>
      <w:lang w:val="en-US" w:eastAsia="en-US" w:bidi="ar-SA"/>
    </w:rPr>
  </w:style>
  <w:style w:type="character" w:customStyle="1" w:styleId="BlockHeading1Char">
    <w:name w:val="Block Heading 1 Char"/>
    <w:rsid w:val="00A3241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3241C"/>
    <w:rPr>
      <w:b/>
      <w:bCs w:val="0"/>
      <w:sz w:val="24"/>
      <w:szCs w:val="24"/>
      <w:u w:val="single"/>
      <w:lang w:val="en-US" w:eastAsia="en-US" w:bidi="ar-SA"/>
    </w:rPr>
  </w:style>
  <w:style w:type="character" w:customStyle="1" w:styleId="StyleTagTimesNewRomanChar">
    <w:name w:val="Style Tag + Times New Roman Char"/>
    <w:rsid w:val="00A3241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3241C"/>
    <w:rPr>
      <w:rFonts w:ascii="Arial Narrow" w:hAnsi="Arial Narrow" w:cs="Arial" w:hint="default"/>
      <w:b/>
      <w:bCs/>
      <w:iCs/>
      <w:sz w:val="24"/>
      <w:szCs w:val="28"/>
      <w:lang w:val="en-US" w:eastAsia="en-US" w:bidi="ar-SA"/>
    </w:rPr>
  </w:style>
  <w:style w:type="character" w:customStyle="1" w:styleId="UnderliningCharChar">
    <w:name w:val="Underlining Char Char"/>
    <w:rsid w:val="00A3241C"/>
    <w:rPr>
      <w:rFonts w:ascii="Arial Narrow" w:hAnsi="Arial Narrow" w:hint="default"/>
      <w:szCs w:val="24"/>
      <w:u w:val="single"/>
      <w:lang w:val="en-US" w:eastAsia="en-US" w:bidi="ar-SA"/>
    </w:rPr>
  </w:style>
  <w:style w:type="character" w:customStyle="1" w:styleId="StyleArialNarrow12ptBold">
    <w:name w:val="Style Arial Narrow 12 pt Bold"/>
    <w:rsid w:val="00A3241C"/>
    <w:rPr>
      <w:rFonts w:ascii="Arial Narrow" w:hAnsi="Arial Narrow" w:hint="default"/>
      <w:b/>
      <w:bCs/>
      <w:sz w:val="24"/>
    </w:rPr>
  </w:style>
  <w:style w:type="character" w:customStyle="1" w:styleId="Style1CharChar">
    <w:name w:val="Style1 Char Char"/>
    <w:rsid w:val="00A3241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A3241C"/>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A3241C"/>
    <w:rPr>
      <w:u w:val="single"/>
    </w:rPr>
  </w:style>
  <w:style w:type="character" w:customStyle="1" w:styleId="UnderlinedCharChar1">
    <w:name w:val="Underlined Char Char1"/>
    <w:rsid w:val="00A3241C"/>
    <w:rPr>
      <w:rFonts w:ascii="Bell MT" w:eastAsia="Times New Roman" w:hAnsi="Bell MT" w:hint="default"/>
      <w:bCs/>
      <w:iCs/>
      <w:sz w:val="22"/>
      <w:u w:val="single"/>
    </w:rPr>
  </w:style>
  <w:style w:type="character" w:customStyle="1" w:styleId="Heading2CharChar2">
    <w:name w:val="Heading 2 Char Char2"/>
    <w:rsid w:val="00A3241C"/>
    <w:rPr>
      <w:rFonts w:ascii="Arial" w:hAnsi="Arial" w:cs="Arial" w:hint="default"/>
      <w:b/>
      <w:bCs/>
      <w:iCs/>
      <w:sz w:val="22"/>
      <w:szCs w:val="28"/>
      <w:lang w:val="en-US" w:eastAsia="en-US" w:bidi="ar-SA"/>
    </w:rPr>
  </w:style>
  <w:style w:type="character" w:customStyle="1" w:styleId="doctitle">
    <w:name w:val="doctitle"/>
    <w:rsid w:val="00A3241C"/>
  </w:style>
  <w:style w:type="character" w:customStyle="1" w:styleId="cardtext-underlined0">
    <w:name w:val="card text- underlined"/>
    <w:rsid w:val="00A3241C"/>
    <w:rPr>
      <w:rFonts w:ascii="Garamond" w:hAnsi="Garamond" w:hint="default"/>
      <w:u w:val="single"/>
    </w:rPr>
  </w:style>
  <w:style w:type="character" w:customStyle="1" w:styleId="BodyText1">
    <w:name w:val="Body Text1"/>
    <w:basedOn w:val="DefaultParagraphFont"/>
    <w:rsid w:val="00A3241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3241C"/>
  </w:style>
  <w:style w:type="character" w:customStyle="1" w:styleId="BriefTitleChar">
    <w:name w:val="Brief Title Char"/>
    <w:basedOn w:val="DefaultParagraphFont"/>
    <w:rsid w:val="00A3241C"/>
    <w:rPr>
      <w:b/>
      <w:bCs w:val="0"/>
      <w:sz w:val="24"/>
      <w:szCs w:val="24"/>
      <w:u w:val="single"/>
      <w:lang w:val="en-US" w:eastAsia="en-US" w:bidi="ar-SA"/>
    </w:rPr>
  </w:style>
  <w:style w:type="character" w:customStyle="1" w:styleId="BriefTitle2Char">
    <w:name w:val="Brief Title 2 Char"/>
    <w:basedOn w:val="BriefTitleChar"/>
    <w:rsid w:val="00A3241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3241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3241C"/>
    <w:rPr>
      <w:rFonts w:ascii="Georgia" w:hAnsi="Georgia" w:hint="default"/>
      <w:b/>
      <w:bCs w:val="0"/>
      <w:sz w:val="24"/>
    </w:rPr>
  </w:style>
  <w:style w:type="character" w:customStyle="1" w:styleId="Emphasis20">
    <w:name w:val="Emphasis 2"/>
    <w:uiPriority w:val="1"/>
    <w:qFormat/>
    <w:rsid w:val="00A3241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3241C"/>
    <w:rPr>
      <w:rFonts w:ascii="AGaramond" w:hAnsi="AGaramond" w:cs="AGaramond" w:hint="default"/>
      <w:color w:val="211D1E"/>
      <w:sz w:val="14"/>
      <w:szCs w:val="14"/>
    </w:rPr>
  </w:style>
  <w:style w:type="character" w:customStyle="1" w:styleId="CharacterStyle2">
    <w:name w:val="Character Style 2"/>
    <w:uiPriority w:val="99"/>
    <w:rsid w:val="00A3241C"/>
    <w:rPr>
      <w:sz w:val="20"/>
      <w:szCs w:val="20"/>
    </w:rPr>
  </w:style>
  <w:style w:type="character" w:customStyle="1" w:styleId="cross-head">
    <w:name w:val="cross-head"/>
    <w:rsid w:val="00A3241C"/>
  </w:style>
  <w:style w:type="character" w:customStyle="1" w:styleId="dateline">
    <w:name w:val="dateline"/>
    <w:rsid w:val="00A3241C"/>
  </w:style>
  <w:style w:type="character" w:customStyle="1" w:styleId="Subtitle1">
    <w:name w:val="Subtitle1"/>
    <w:rsid w:val="00A3241C"/>
  </w:style>
  <w:style w:type="character" w:customStyle="1" w:styleId="metaorigin">
    <w:name w:val="meta_origin"/>
    <w:rsid w:val="00A3241C"/>
  </w:style>
  <w:style w:type="character" w:customStyle="1" w:styleId="mandelbrotrefrag">
    <w:name w:val="mandelbrot_refrag"/>
    <w:rsid w:val="00A3241C"/>
  </w:style>
  <w:style w:type="character" w:customStyle="1" w:styleId="eminfo">
    <w:name w:val="eminfo"/>
    <w:rsid w:val="00A3241C"/>
  </w:style>
  <w:style w:type="character" w:customStyle="1" w:styleId="emhighlight">
    <w:name w:val="emhighlight"/>
    <w:rsid w:val="00A3241C"/>
  </w:style>
  <w:style w:type="character" w:customStyle="1" w:styleId="name">
    <w:name w:val="name"/>
    <w:rsid w:val="00A3241C"/>
  </w:style>
  <w:style w:type="character" w:customStyle="1" w:styleId="tkrname">
    <w:name w:val="tkrname"/>
    <w:rsid w:val="00A3241C"/>
  </w:style>
  <w:style w:type="character" w:customStyle="1" w:styleId="tkrchange">
    <w:name w:val="tkrchange"/>
    <w:rsid w:val="00A3241C"/>
  </w:style>
  <w:style w:type="character" w:customStyle="1" w:styleId="source-org">
    <w:name w:val="source-org"/>
    <w:rsid w:val="00A3241C"/>
  </w:style>
  <w:style w:type="character" w:customStyle="1" w:styleId="updated">
    <w:name w:val="updated"/>
    <w:rsid w:val="00A3241C"/>
  </w:style>
  <w:style w:type="character" w:customStyle="1" w:styleId="last">
    <w:name w:val="last"/>
    <w:rsid w:val="00A3241C"/>
  </w:style>
  <w:style w:type="character" w:customStyle="1" w:styleId="Style11ptBoldUnderline1">
    <w:name w:val="Style 11 pt Bold Underline1"/>
    <w:rsid w:val="00A3241C"/>
    <w:rPr>
      <w:b/>
      <w:bCs/>
      <w:sz w:val="20"/>
      <w:u w:val="single"/>
    </w:rPr>
  </w:style>
  <w:style w:type="character" w:customStyle="1" w:styleId="StyleStyleunderlineBold11pt">
    <w:name w:val="Style Style underline + Bold + 11 pt"/>
    <w:rsid w:val="00A3241C"/>
    <w:rPr>
      <w:bCs/>
      <w:sz w:val="20"/>
      <w:u w:val="single"/>
    </w:rPr>
  </w:style>
  <w:style w:type="character" w:customStyle="1" w:styleId="StyleunderlineAsianTimesNewRomanBold">
    <w:name w:val="Style underline + (Asian) Times New Roman Bold"/>
    <w:rsid w:val="00A3241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3241C"/>
    <w:rPr>
      <w:b/>
      <w:bCs/>
      <w:sz w:val="20"/>
      <w:u w:val="single"/>
      <w:bdr w:val="single" w:sz="4" w:space="0" w:color="auto" w:frame="1"/>
    </w:rPr>
  </w:style>
  <w:style w:type="character" w:customStyle="1" w:styleId="A5">
    <w:name w:val="A5"/>
    <w:uiPriority w:val="99"/>
    <w:rsid w:val="00A3241C"/>
    <w:rPr>
      <w:rFonts w:ascii="Times New Roman" w:hAnsi="Times New Roman" w:cs="Times New Roman" w:hint="default"/>
      <w:color w:val="000000"/>
      <w:sz w:val="13"/>
      <w:szCs w:val="13"/>
    </w:rPr>
  </w:style>
  <w:style w:type="character" w:customStyle="1" w:styleId="quotepeekbase">
    <w:name w:val="quotepeekbase"/>
    <w:rsid w:val="00A3241C"/>
  </w:style>
  <w:style w:type="character" w:customStyle="1" w:styleId="cardChar10">
    <w:name w:val="card Char1"/>
    <w:rsid w:val="00A3241C"/>
    <w:rPr>
      <w:rFonts w:ascii="Calibri" w:eastAsia="Calibri" w:hAnsi="Calibri" w:cs="Calibri" w:hint="default"/>
      <w:sz w:val="24"/>
      <w:szCs w:val="22"/>
      <w:lang w:val="x-none" w:eastAsia="x-none"/>
    </w:rPr>
  </w:style>
  <w:style w:type="character" w:customStyle="1" w:styleId="NormalCard">
    <w:name w:val="Normal Card"/>
    <w:uiPriority w:val="1"/>
    <w:qFormat/>
    <w:rsid w:val="00A3241C"/>
    <w:rPr>
      <w:rFonts w:ascii="Times New Roman" w:hAnsi="Times New Roman" w:cs="Times New Roman" w:hint="default"/>
      <w:sz w:val="24"/>
    </w:rPr>
  </w:style>
  <w:style w:type="character" w:customStyle="1" w:styleId="HighlightedUnderline0">
    <w:name w:val="Highlighted Underline"/>
    <w:uiPriority w:val="1"/>
    <w:qFormat/>
    <w:rsid w:val="00A3241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3241C"/>
    <w:rPr>
      <w:rFonts w:ascii="Times New Roman" w:hAnsi="Times New Roman" w:cs="Times New Roman" w:hint="default"/>
      <w:sz w:val="16"/>
      <w:szCs w:val="16"/>
    </w:rPr>
  </w:style>
  <w:style w:type="character" w:customStyle="1" w:styleId="timebox">
    <w:name w:val="timebox"/>
    <w:rsid w:val="00A3241C"/>
  </w:style>
  <w:style w:type="character" w:customStyle="1" w:styleId="Heading2Subtext">
    <w:name w:val="Heading 2 Subtext"/>
    <w:rsid w:val="00A3241C"/>
    <w:rPr>
      <w:rFonts w:ascii="Times New Roman" w:hAnsi="Times New Roman" w:cs="Times New Roman" w:hint="default"/>
      <w:sz w:val="16"/>
    </w:rPr>
  </w:style>
  <w:style w:type="character" w:customStyle="1" w:styleId="-SmallText-">
    <w:name w:val="-Small Text-"/>
    <w:rsid w:val="00A3241C"/>
    <w:rPr>
      <w:rFonts w:ascii="Garamond" w:hAnsi="Garamond" w:hint="default"/>
      <w:sz w:val="16"/>
    </w:rPr>
  </w:style>
  <w:style w:type="character" w:customStyle="1" w:styleId="label">
    <w:name w:val="label"/>
    <w:rsid w:val="00A3241C"/>
  </w:style>
  <w:style w:type="character" w:customStyle="1" w:styleId="BoldUnderlineCharChar">
    <w:name w:val="BoldUnderline Char Char"/>
    <w:rsid w:val="00A3241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3241C"/>
  </w:style>
  <w:style w:type="character" w:customStyle="1" w:styleId="FontStyle477">
    <w:name w:val="Font Style477"/>
    <w:basedOn w:val="DefaultParagraphFont"/>
    <w:uiPriority w:val="99"/>
    <w:rsid w:val="00A3241C"/>
    <w:rPr>
      <w:rFonts w:ascii="Times New Roman" w:hAnsi="Times New Roman" w:cs="Times New Roman" w:hint="default"/>
      <w:sz w:val="18"/>
      <w:szCs w:val="18"/>
    </w:rPr>
  </w:style>
  <w:style w:type="character" w:customStyle="1" w:styleId="FontStyle505">
    <w:name w:val="Font Style505"/>
    <w:basedOn w:val="DefaultParagraphFont"/>
    <w:uiPriority w:val="99"/>
    <w:rsid w:val="00A3241C"/>
    <w:rPr>
      <w:rFonts w:ascii="Times New Roman" w:hAnsi="Times New Roman" w:cs="Times New Roman" w:hint="default"/>
      <w:sz w:val="18"/>
      <w:szCs w:val="18"/>
    </w:rPr>
  </w:style>
  <w:style w:type="character" w:customStyle="1" w:styleId="FontStyle514">
    <w:name w:val="Font Style514"/>
    <w:basedOn w:val="DefaultParagraphFont"/>
    <w:uiPriority w:val="99"/>
    <w:rsid w:val="00A3241C"/>
    <w:rPr>
      <w:rFonts w:ascii="Times New Roman" w:hAnsi="Times New Roman" w:cs="Times New Roman" w:hint="default"/>
      <w:sz w:val="14"/>
      <w:szCs w:val="14"/>
    </w:rPr>
  </w:style>
  <w:style w:type="character" w:customStyle="1" w:styleId="FontStyle500">
    <w:name w:val="Font Style500"/>
    <w:basedOn w:val="DefaultParagraphFont"/>
    <w:uiPriority w:val="99"/>
    <w:rsid w:val="00A3241C"/>
    <w:rPr>
      <w:rFonts w:ascii="Times New Roman" w:hAnsi="Times New Roman" w:cs="Times New Roman" w:hint="default"/>
      <w:b/>
      <w:bCs/>
      <w:sz w:val="16"/>
      <w:szCs w:val="16"/>
    </w:rPr>
  </w:style>
  <w:style w:type="character" w:customStyle="1" w:styleId="CardCite1">
    <w:name w:val="CardCite1"/>
    <w:qFormat/>
    <w:rsid w:val="00A3241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3241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3241C"/>
    <w:rPr>
      <w:rFonts w:ascii="Times New Roman" w:hAnsi="Times New Roman" w:cs="Times New Roman" w:hint="default"/>
      <w:b/>
      <w:bCs/>
      <w:sz w:val="22"/>
      <w:szCs w:val="22"/>
    </w:rPr>
  </w:style>
  <w:style w:type="character" w:customStyle="1" w:styleId="CharacterStyle3">
    <w:name w:val="Character Style 3"/>
    <w:uiPriority w:val="99"/>
    <w:rsid w:val="00A3241C"/>
    <w:rPr>
      <w:rFonts w:ascii="Bookman Old Style" w:hAnsi="Bookman Old Style" w:cs="Bookman Old Style" w:hint="default"/>
      <w:spacing w:val="-5"/>
      <w:sz w:val="18"/>
      <w:szCs w:val="18"/>
    </w:rPr>
  </w:style>
  <w:style w:type="character" w:customStyle="1" w:styleId="Style8pt1">
    <w:name w:val="Style 8 pt1"/>
    <w:rsid w:val="00A3241C"/>
    <w:rPr>
      <w:rFonts w:ascii="Georgia" w:hAnsi="Georgia" w:hint="default"/>
      <w:sz w:val="16"/>
    </w:rPr>
  </w:style>
  <w:style w:type="character" w:customStyle="1" w:styleId="UnderlineStyleChar7">
    <w:name w:val="Underline Style Char7"/>
    <w:rsid w:val="00A3241C"/>
    <w:rPr>
      <w:rFonts w:ascii="Garamond" w:hAnsi="Garamond" w:hint="default"/>
      <w:sz w:val="22"/>
      <w:szCs w:val="24"/>
      <w:u w:val="single"/>
      <w:lang w:val="en-US" w:eastAsia="en-US" w:bidi="ar-SA"/>
    </w:rPr>
  </w:style>
  <w:style w:type="character" w:customStyle="1" w:styleId="StyleArial6ptBold">
    <w:name w:val="Style Arial 6 pt Bold"/>
    <w:rsid w:val="00A3241C"/>
    <w:rPr>
      <w:rFonts w:ascii="Arial" w:hAnsi="Arial" w:cs="Arial" w:hint="default"/>
      <w:bCs/>
      <w:sz w:val="12"/>
    </w:rPr>
  </w:style>
  <w:style w:type="character" w:customStyle="1" w:styleId="Heading2Char5">
    <w:name w:val="Heading 2 Char5"/>
    <w:rsid w:val="00A3241C"/>
    <w:rPr>
      <w:rFonts w:ascii="Garamond" w:hAnsi="Garamond" w:cs="Arial" w:hint="default"/>
      <w:b/>
      <w:bCs/>
      <w:iCs/>
      <w:sz w:val="24"/>
      <w:szCs w:val="28"/>
      <w:lang w:val="en-US" w:eastAsia="en-US" w:bidi="ar-SA"/>
    </w:rPr>
  </w:style>
  <w:style w:type="character" w:customStyle="1" w:styleId="TagGreg">
    <w:name w:val="TagGreg"/>
    <w:uiPriority w:val="1"/>
    <w:qFormat/>
    <w:rsid w:val="00A3241C"/>
    <w:rPr>
      <w:b/>
      <w:bCs w:val="0"/>
      <w:sz w:val="24"/>
    </w:rPr>
  </w:style>
  <w:style w:type="character" w:customStyle="1" w:styleId="StyleDebateUnderline10pt">
    <w:name w:val="Style Debate Underline + 10 pt"/>
    <w:rsid w:val="00A3241C"/>
    <w:rPr>
      <w:rFonts w:ascii="Times New Roman" w:hAnsi="Times New Roman" w:cs="Times New Roman" w:hint="default"/>
      <w:sz w:val="20"/>
      <w:szCs w:val="20"/>
      <w:u w:val="single"/>
    </w:rPr>
  </w:style>
  <w:style w:type="character" w:customStyle="1" w:styleId="underlinedCharChar0">
    <w:name w:val="underlined Char Char"/>
    <w:locked/>
    <w:rsid w:val="00A3241C"/>
    <w:rPr>
      <w:u w:val="single"/>
    </w:rPr>
  </w:style>
  <w:style w:type="character" w:customStyle="1" w:styleId="SourceBold">
    <w:name w:val="Source Bold"/>
    <w:rsid w:val="00A3241C"/>
    <w:rPr>
      <w:rFonts w:ascii="Arial Narrow" w:hAnsi="Arial Narrow" w:hint="default"/>
      <w:b/>
      <w:bCs w:val="0"/>
      <w:strike w:val="0"/>
      <w:dstrike w:val="0"/>
      <w:sz w:val="24"/>
      <w:u w:val="none"/>
      <w:effect w:val="none"/>
    </w:rPr>
  </w:style>
  <w:style w:type="character" w:customStyle="1" w:styleId="2xBoldUnderline">
    <w:name w:val="2x_Bold_Underline"/>
    <w:rsid w:val="00A3241C"/>
    <w:rPr>
      <w:b/>
      <w:bCs/>
      <w:sz w:val="24"/>
      <w:u w:val="thick"/>
    </w:rPr>
  </w:style>
  <w:style w:type="character" w:customStyle="1" w:styleId="Dottedunderline">
    <w:name w:val="Dotted underline"/>
    <w:rsid w:val="00A3241C"/>
    <w:rPr>
      <w:u w:val="dotted"/>
    </w:rPr>
  </w:style>
  <w:style w:type="character" w:customStyle="1" w:styleId="readChar">
    <w:name w:val="read Char"/>
    <w:rsid w:val="00A3241C"/>
    <w:rPr>
      <w:szCs w:val="22"/>
      <w:u w:val="single"/>
      <w:lang w:val="en-US" w:eastAsia="en-US" w:bidi="ar-SA"/>
    </w:rPr>
  </w:style>
  <w:style w:type="character" w:customStyle="1" w:styleId="underlining0">
    <w:name w:val="underlining"/>
    <w:rsid w:val="00A3241C"/>
    <w:rPr>
      <w:u w:val="single"/>
    </w:rPr>
  </w:style>
  <w:style w:type="character" w:customStyle="1" w:styleId="btitle">
    <w:name w:val="btitle"/>
    <w:rsid w:val="00A3241C"/>
  </w:style>
  <w:style w:type="character" w:customStyle="1" w:styleId="green">
    <w:name w:val="green"/>
    <w:rsid w:val="00A3241C"/>
  </w:style>
  <w:style w:type="character" w:customStyle="1" w:styleId="BodyText20">
    <w:name w:val="Body Text2"/>
    <w:rsid w:val="00A3241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A3241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3241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3241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3241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3241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3241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3241C"/>
    <w:rPr>
      <w:rFonts w:ascii="Sylfaen" w:hAnsi="Sylfaen" w:cs="Sylfaen" w:hint="default"/>
      <w:i/>
      <w:iCs/>
      <w:strike w:val="0"/>
      <w:dstrike w:val="0"/>
      <w:sz w:val="19"/>
      <w:szCs w:val="19"/>
      <w:u w:val="none"/>
      <w:effect w:val="none"/>
      <w:shd w:val="clear" w:color="auto" w:fill="FFFFFF"/>
    </w:rPr>
  </w:style>
  <w:style w:type="character" w:customStyle="1" w:styleId="1">
    <w:name w:val="1"/>
    <w:rsid w:val="00A3241C"/>
    <w:rPr>
      <w:rFonts w:ascii="Arial" w:hAnsi="Arial" w:cs="Arial" w:hint="default"/>
      <w:bCs/>
      <w:sz w:val="20"/>
      <w:u w:val="single"/>
      <w:lang w:val="en-US" w:eastAsia="en-US" w:bidi="ar-SA"/>
    </w:rPr>
  </w:style>
  <w:style w:type="character" w:customStyle="1" w:styleId="CharChar31">
    <w:name w:val="Char Char31"/>
    <w:rsid w:val="00A3241C"/>
    <w:rPr>
      <w:rFonts w:ascii="Arial" w:hAnsi="Arial" w:cs="Arial" w:hint="default"/>
      <w:b/>
      <w:bCs/>
      <w:iCs/>
      <w:lang w:val="en-US" w:eastAsia="en-US" w:bidi="ar-SA"/>
    </w:rPr>
  </w:style>
  <w:style w:type="character" w:customStyle="1" w:styleId="Subtitle2">
    <w:name w:val="Subtitle2"/>
    <w:rsid w:val="00A3241C"/>
  </w:style>
  <w:style w:type="character" w:customStyle="1" w:styleId="drop">
    <w:name w:val="drop"/>
    <w:rsid w:val="00A3241C"/>
  </w:style>
  <w:style w:type="character" w:customStyle="1" w:styleId="bioline">
    <w:name w:val="bioline"/>
    <w:rsid w:val="00A3241C"/>
  </w:style>
  <w:style w:type="character" w:customStyle="1" w:styleId="articletitle0">
    <w:name w:val="article_title"/>
    <w:rsid w:val="00A3241C"/>
  </w:style>
  <w:style w:type="character" w:customStyle="1" w:styleId="A4">
    <w:name w:val="A4"/>
    <w:uiPriority w:val="99"/>
    <w:rsid w:val="00A3241C"/>
    <w:rPr>
      <w:color w:val="000000"/>
    </w:rPr>
  </w:style>
  <w:style w:type="character" w:customStyle="1" w:styleId="s2">
    <w:name w:val="s2"/>
    <w:rsid w:val="00A3241C"/>
  </w:style>
  <w:style w:type="character" w:customStyle="1" w:styleId="s4">
    <w:name w:val="s4"/>
    <w:rsid w:val="00A3241C"/>
  </w:style>
  <w:style w:type="character" w:customStyle="1" w:styleId="s5">
    <w:name w:val="s5"/>
    <w:rsid w:val="00A3241C"/>
  </w:style>
  <w:style w:type="character" w:customStyle="1" w:styleId="cap">
    <w:name w:val="cap"/>
    <w:rsid w:val="00A3241C"/>
  </w:style>
  <w:style w:type="character" w:customStyle="1" w:styleId="rightsnotice">
    <w:name w:val="rightsnotice"/>
    <w:rsid w:val="00A3241C"/>
  </w:style>
  <w:style w:type="character" w:customStyle="1" w:styleId="Caption1">
    <w:name w:val="Caption1"/>
    <w:rsid w:val="00A3241C"/>
  </w:style>
  <w:style w:type="character" w:customStyle="1" w:styleId="credit">
    <w:name w:val="credit"/>
    <w:rsid w:val="00A3241C"/>
  </w:style>
  <w:style w:type="character" w:customStyle="1" w:styleId="scaps">
    <w:name w:val="scaps"/>
    <w:rsid w:val="00A3241C"/>
  </w:style>
  <w:style w:type="character" w:customStyle="1" w:styleId="current-article">
    <w:name w:val="current-article"/>
    <w:rsid w:val="00A3241C"/>
  </w:style>
  <w:style w:type="character" w:customStyle="1" w:styleId="related-current-indicator">
    <w:name w:val="related-current-indicator"/>
    <w:rsid w:val="00A3241C"/>
  </w:style>
  <w:style w:type="character" w:customStyle="1" w:styleId="bylclear">
    <w:name w:val="bylclear"/>
    <w:rsid w:val="00A3241C"/>
  </w:style>
  <w:style w:type="character" w:customStyle="1" w:styleId="timestamp">
    <w:name w:val="timestamp"/>
    <w:rsid w:val="00A3241C"/>
  </w:style>
  <w:style w:type="character" w:customStyle="1" w:styleId="comments">
    <w:name w:val="comments"/>
    <w:rsid w:val="00A3241C"/>
  </w:style>
  <w:style w:type="character" w:customStyle="1" w:styleId="essaytext">
    <w:name w:val="essaytext"/>
    <w:rsid w:val="00A3241C"/>
  </w:style>
  <w:style w:type="character" w:customStyle="1" w:styleId="username">
    <w:name w:val="username"/>
    <w:rsid w:val="00A3241C"/>
  </w:style>
  <w:style w:type="character" w:customStyle="1" w:styleId="toplinks">
    <w:name w:val="toplinks"/>
    <w:rsid w:val="00A3241C"/>
  </w:style>
  <w:style w:type="character" w:customStyle="1" w:styleId="A3">
    <w:name w:val="A3"/>
    <w:uiPriority w:val="99"/>
    <w:rsid w:val="00A3241C"/>
    <w:rPr>
      <w:rFonts w:ascii="Perpetua" w:hAnsi="Perpetua" w:cs="Perpetua" w:hint="default"/>
      <w:color w:val="000000"/>
      <w:sz w:val="15"/>
      <w:szCs w:val="15"/>
    </w:rPr>
  </w:style>
  <w:style w:type="character" w:customStyle="1" w:styleId="see">
    <w:name w:val="see"/>
    <w:rsid w:val="00A3241C"/>
  </w:style>
  <w:style w:type="character" w:customStyle="1" w:styleId="first-letter">
    <w:name w:val="first-letter"/>
    <w:rsid w:val="00A3241C"/>
  </w:style>
  <w:style w:type="character" w:customStyle="1" w:styleId="focusparagraph">
    <w:name w:val="focusparagraph"/>
    <w:rsid w:val="00A3241C"/>
  </w:style>
  <w:style w:type="character" w:customStyle="1" w:styleId="lightblue">
    <w:name w:val="lightblue"/>
    <w:rsid w:val="00A3241C"/>
  </w:style>
  <w:style w:type="character" w:customStyle="1" w:styleId="StyleUnderlineCharChar9pt">
    <w:name w:val="Style Underline Char Char + 9 pt"/>
    <w:rsid w:val="00A3241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3241C"/>
  </w:style>
  <w:style w:type="character" w:customStyle="1" w:styleId="Title10">
    <w:name w:val="Title1"/>
    <w:rsid w:val="00A3241C"/>
  </w:style>
  <w:style w:type="character" w:customStyle="1" w:styleId="BoldandUnderlineCharCharCharChar">
    <w:name w:val="Bold and Underline Char Char Char Char"/>
    <w:rsid w:val="00A3241C"/>
    <w:rPr>
      <w:b/>
      <w:bCs w:val="0"/>
      <w:noProof w:val="0"/>
      <w:u w:val="single"/>
      <w:lang w:val="en-US" w:eastAsia="en-US" w:bidi="ar-SA"/>
    </w:rPr>
  </w:style>
  <w:style w:type="character" w:customStyle="1" w:styleId="FontStyle29">
    <w:name w:val="Font Style29"/>
    <w:uiPriority w:val="99"/>
    <w:rsid w:val="00A3241C"/>
    <w:rPr>
      <w:rFonts w:ascii="Arial" w:hAnsi="Arial" w:cs="Arial" w:hint="default"/>
      <w:sz w:val="14"/>
      <w:szCs w:val="14"/>
    </w:rPr>
  </w:style>
  <w:style w:type="character" w:customStyle="1" w:styleId="CardsUnderlined">
    <w:name w:val="Cards Underlined"/>
    <w:qFormat/>
    <w:rsid w:val="00A3241C"/>
    <w:rPr>
      <w:rFonts w:ascii="Helvetica" w:hAnsi="Helvetica" w:cs="Helvetica" w:hint="default"/>
      <w:sz w:val="22"/>
      <w:szCs w:val="24"/>
      <w:u w:val="thick"/>
    </w:rPr>
  </w:style>
  <w:style w:type="character" w:customStyle="1" w:styleId="titles">
    <w:name w:val="titles"/>
    <w:rsid w:val="00A3241C"/>
  </w:style>
  <w:style w:type="character" w:customStyle="1" w:styleId="articletext0">
    <w:name w:val="article_text"/>
    <w:rsid w:val="00A3241C"/>
  </w:style>
  <w:style w:type="character" w:customStyle="1" w:styleId="contentauthor">
    <w:name w:val="contentauthor"/>
    <w:rsid w:val="00A3241C"/>
  </w:style>
  <w:style w:type="character" w:customStyle="1" w:styleId="subarticleheader">
    <w:name w:val="subarticleheader"/>
    <w:rsid w:val="00A3241C"/>
  </w:style>
  <w:style w:type="character" w:customStyle="1" w:styleId="spelle">
    <w:name w:val="spelle"/>
    <w:rsid w:val="00A3241C"/>
  </w:style>
  <w:style w:type="character" w:customStyle="1" w:styleId="grame">
    <w:name w:val="grame"/>
    <w:rsid w:val="00A3241C"/>
  </w:style>
  <w:style w:type="character" w:customStyle="1" w:styleId="newstitle1">
    <w:name w:val="newstitle1"/>
    <w:rsid w:val="00A3241C"/>
  </w:style>
  <w:style w:type="character" w:customStyle="1" w:styleId="copy">
    <w:name w:val="copy"/>
    <w:rsid w:val="00A3241C"/>
  </w:style>
  <w:style w:type="character" w:customStyle="1" w:styleId="topheadline">
    <w:name w:val="topheadline"/>
    <w:rsid w:val="00A3241C"/>
  </w:style>
  <w:style w:type="character" w:customStyle="1" w:styleId="Stylereduce27pt">
    <w:name w:val="Style reduce2 + 7 pt"/>
    <w:rsid w:val="00A3241C"/>
    <w:rPr>
      <w:rFonts w:ascii="Times New Roman" w:hAnsi="Times New Roman" w:cs="Arial" w:hint="default"/>
      <w:color w:val="000000"/>
      <w:sz w:val="14"/>
      <w:szCs w:val="22"/>
    </w:rPr>
  </w:style>
  <w:style w:type="character" w:customStyle="1" w:styleId="srtitle">
    <w:name w:val="srtitle"/>
    <w:rsid w:val="00A3241C"/>
  </w:style>
  <w:style w:type="character" w:customStyle="1" w:styleId="st1">
    <w:name w:val="st1"/>
    <w:rsid w:val="00A3241C"/>
  </w:style>
  <w:style w:type="character" w:customStyle="1" w:styleId="StyleStyleGaramond">
    <w:name w:val="Style Style Garamond +"/>
    <w:rsid w:val="00A3241C"/>
    <w:rPr>
      <w:rFonts w:ascii="Garamond" w:hAnsi="Garamond" w:cs="Times New Roman" w:hint="default"/>
      <w:sz w:val="20"/>
    </w:rPr>
  </w:style>
  <w:style w:type="character" w:customStyle="1" w:styleId="quotechar0">
    <w:name w:val="quotechar"/>
    <w:rsid w:val="00A3241C"/>
  </w:style>
  <w:style w:type="character" w:customStyle="1" w:styleId="boldunderline0">
    <w:name w:val="boldunderline"/>
    <w:rsid w:val="00A3241C"/>
  </w:style>
  <w:style w:type="character" w:customStyle="1" w:styleId="A8">
    <w:name w:val="A8"/>
    <w:rsid w:val="00A3241C"/>
    <w:rPr>
      <w:rFonts w:ascii="Scala" w:hAnsi="Scala" w:cs="Scala" w:hint="default"/>
      <w:color w:val="000000"/>
      <w:sz w:val="15"/>
      <w:szCs w:val="15"/>
    </w:rPr>
  </w:style>
  <w:style w:type="character" w:customStyle="1" w:styleId="A0">
    <w:name w:val="A0"/>
    <w:uiPriority w:val="99"/>
    <w:rsid w:val="00A3241C"/>
    <w:rPr>
      <w:rFonts w:ascii="Scala" w:hAnsi="Scala" w:cs="Scala" w:hint="default"/>
      <w:color w:val="000000"/>
      <w:sz w:val="16"/>
      <w:szCs w:val="16"/>
    </w:rPr>
  </w:style>
  <w:style w:type="character" w:customStyle="1" w:styleId="Date11">
    <w:name w:val="Date11"/>
    <w:rsid w:val="00A3241C"/>
  </w:style>
  <w:style w:type="character" w:customStyle="1" w:styleId="Boxout">
    <w:name w:val="Box out"/>
    <w:uiPriority w:val="1"/>
    <w:qFormat/>
    <w:rsid w:val="00A3241C"/>
    <w:rPr>
      <w:rFonts w:ascii="Tahoma" w:hAnsi="Tahoma" w:cs="Tahoma" w:hint="default"/>
      <w:b/>
      <w:bCs w:val="0"/>
      <w:sz w:val="20"/>
      <w:u w:val="single"/>
      <w:bdr w:val="none" w:sz="0" w:space="0" w:color="auto" w:frame="1"/>
      <w:shd w:val="clear" w:color="auto" w:fill="A9E8F5"/>
    </w:rPr>
  </w:style>
  <w:style w:type="character" w:customStyle="1" w:styleId="metad">
    <w:name w:val="metad"/>
    <w:rsid w:val="00A3241C"/>
  </w:style>
  <w:style w:type="character" w:customStyle="1" w:styleId="sifr-alternate">
    <w:name w:val="sifr-alternate"/>
    <w:rsid w:val="00A3241C"/>
  </w:style>
  <w:style w:type="character" w:customStyle="1" w:styleId="justify1">
    <w:name w:val="justify1"/>
    <w:rsid w:val="00A3241C"/>
  </w:style>
  <w:style w:type="character" w:customStyle="1" w:styleId="artbody1">
    <w:name w:val="art_body1"/>
    <w:rsid w:val="00A3241C"/>
    <w:rPr>
      <w:rFonts w:ascii="Arial" w:hAnsi="Arial" w:cs="Arial" w:hint="default"/>
    </w:rPr>
  </w:style>
  <w:style w:type="character" w:customStyle="1" w:styleId="A1">
    <w:name w:val="A1"/>
    <w:uiPriority w:val="99"/>
    <w:rsid w:val="00A3241C"/>
    <w:rPr>
      <w:rFonts w:ascii="Book Antiqua" w:hAnsi="Book Antiqua" w:cs="Book Antiqua" w:hint="default"/>
      <w:color w:val="221E1F"/>
      <w:sz w:val="22"/>
      <w:szCs w:val="22"/>
    </w:rPr>
  </w:style>
  <w:style w:type="character" w:customStyle="1" w:styleId="reality">
    <w:name w:val="reality"/>
    <w:rsid w:val="00A3241C"/>
  </w:style>
  <w:style w:type="character" w:customStyle="1" w:styleId="text2">
    <w:name w:val="text2"/>
    <w:rsid w:val="00A3241C"/>
  </w:style>
  <w:style w:type="character" w:customStyle="1" w:styleId="StyleUnderlineChar2CharChar11pt">
    <w:name w:val="Style Underline Char2 Char Char + 11 pt"/>
    <w:rsid w:val="00A3241C"/>
    <w:rPr>
      <w:rFonts w:ascii="Times New Roman" w:hAnsi="Times New Roman" w:cs="Times New Roman" w:hint="default"/>
      <w:sz w:val="20"/>
      <w:u w:val="single"/>
    </w:rPr>
  </w:style>
  <w:style w:type="character" w:customStyle="1" w:styleId="StyleStyleBoldUnderline11pt">
    <w:name w:val="Style Style Bold Underline + 11 pt"/>
    <w:rsid w:val="00A3241C"/>
    <w:rPr>
      <w:b/>
      <w:bCs/>
      <w:sz w:val="20"/>
      <w:u w:val="single"/>
    </w:rPr>
  </w:style>
  <w:style w:type="character" w:customStyle="1" w:styleId="articlehead2">
    <w:name w:val="articlehead2"/>
    <w:rsid w:val="00A3241C"/>
  </w:style>
  <w:style w:type="character" w:customStyle="1" w:styleId="pronset">
    <w:name w:val="pronset"/>
    <w:rsid w:val="00A3241C"/>
  </w:style>
  <w:style w:type="character" w:customStyle="1" w:styleId="prondelim">
    <w:name w:val="prondelim"/>
    <w:rsid w:val="00A3241C"/>
  </w:style>
  <w:style w:type="character" w:customStyle="1" w:styleId="prontoggle">
    <w:name w:val="pron_toggle"/>
    <w:rsid w:val="00A3241C"/>
  </w:style>
  <w:style w:type="character" w:customStyle="1" w:styleId="boldface">
    <w:name w:val="boldface"/>
    <w:rsid w:val="00A3241C"/>
  </w:style>
  <w:style w:type="character" w:customStyle="1" w:styleId="secondary-bf">
    <w:name w:val="secondary-bf"/>
    <w:rsid w:val="00A3241C"/>
  </w:style>
  <w:style w:type="table" w:styleId="ColorfulGrid-Accent1">
    <w:name w:val="Colorful Grid Accent 1"/>
    <w:basedOn w:val="TableNormal"/>
    <w:link w:val="ColorfulGrid-Accent1Char"/>
    <w:uiPriority w:val="29"/>
    <w:unhideWhenUsed/>
    <w:rsid w:val="00A3241C"/>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3241C"/>
    <w:rPr>
      <w:rFonts w:ascii="Times New Roman" w:hAnsi="Times New Roman" w:cs="Times New Roman" w:hint="default"/>
      <w:iCs/>
      <w:color w:val="000000"/>
      <w:sz w:val="16"/>
    </w:rPr>
  </w:style>
  <w:style w:type="character" w:customStyle="1" w:styleId="Boxout0">
    <w:name w:val="Boxout"/>
    <w:uiPriority w:val="1"/>
    <w:qFormat/>
    <w:rsid w:val="00A3241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3241C"/>
  </w:style>
  <w:style w:type="character" w:customStyle="1" w:styleId="pg">
    <w:name w:val="pg"/>
    <w:qFormat/>
    <w:rsid w:val="00A3241C"/>
  </w:style>
  <w:style w:type="character" w:customStyle="1" w:styleId="detailtitle">
    <w:name w:val="detailtitle"/>
    <w:rsid w:val="00A3241C"/>
  </w:style>
  <w:style w:type="character" w:customStyle="1" w:styleId="storydate">
    <w:name w:val="storydate"/>
    <w:rsid w:val="00A3241C"/>
  </w:style>
  <w:style w:type="character" w:customStyle="1" w:styleId="preloadwrap">
    <w:name w:val="preloadwrap"/>
    <w:rsid w:val="00A3241C"/>
  </w:style>
  <w:style w:type="character" w:customStyle="1" w:styleId="creditwrap">
    <w:name w:val="creditwrap"/>
    <w:rsid w:val="00A3241C"/>
  </w:style>
  <w:style w:type="character" w:customStyle="1" w:styleId="DefaultChar1">
    <w:name w:val="Default Char1"/>
    <w:rsid w:val="00A3241C"/>
    <w:rPr>
      <w:noProof w:val="0"/>
      <w:color w:val="000000"/>
      <w:lang w:val="en-US" w:eastAsia="en-US" w:bidi="ar-SA"/>
    </w:rPr>
  </w:style>
  <w:style w:type="character" w:customStyle="1" w:styleId="textunderlineChar0">
    <w:name w:val="text underline Char"/>
    <w:link w:val="textunderline0"/>
    <w:rsid w:val="00A3241C"/>
    <w:rPr>
      <w:u w:val="thick"/>
    </w:rPr>
  </w:style>
  <w:style w:type="character" w:customStyle="1" w:styleId="BoldChar">
    <w:name w:val="Bold Char"/>
    <w:rsid w:val="00A3241C"/>
    <w:rPr>
      <w:rFonts w:ascii="Times New Roman" w:eastAsia="Times New Roman" w:hAnsi="Times New Roman" w:cs="Times New Roman" w:hint="default"/>
      <w:b/>
      <w:bCs w:val="0"/>
      <w:szCs w:val="24"/>
    </w:rPr>
  </w:style>
  <w:style w:type="character" w:customStyle="1" w:styleId="pmterms31">
    <w:name w:val="pmterms31"/>
    <w:rsid w:val="00A3241C"/>
    <w:rPr>
      <w:b/>
      <w:bCs/>
      <w:i w:val="0"/>
      <w:iCs w:val="0"/>
      <w:color w:val="000000"/>
    </w:rPr>
  </w:style>
  <w:style w:type="character" w:customStyle="1" w:styleId="copyrightdescription">
    <w:name w:val="copyrightdescription"/>
    <w:qFormat/>
    <w:rsid w:val="00A3241C"/>
  </w:style>
  <w:style w:type="character" w:customStyle="1" w:styleId="ft01">
    <w:name w:val="ft01"/>
    <w:rsid w:val="00A3241C"/>
    <w:rPr>
      <w:rFonts w:ascii="Times" w:hAnsi="Times" w:cs="Times" w:hint="default"/>
      <w:color w:val="000000"/>
      <w:sz w:val="14"/>
      <w:szCs w:val="14"/>
    </w:rPr>
  </w:style>
  <w:style w:type="character" w:customStyle="1" w:styleId="ft11">
    <w:name w:val="ft11"/>
    <w:rsid w:val="00A3241C"/>
    <w:rPr>
      <w:rFonts w:ascii="Times" w:hAnsi="Times" w:cs="Times" w:hint="default"/>
      <w:color w:val="000000"/>
      <w:sz w:val="17"/>
      <w:szCs w:val="17"/>
    </w:rPr>
  </w:style>
  <w:style w:type="character" w:customStyle="1" w:styleId="ft21">
    <w:name w:val="ft21"/>
    <w:rsid w:val="00A3241C"/>
    <w:rPr>
      <w:rFonts w:ascii="Times" w:hAnsi="Times" w:cs="Times" w:hint="default"/>
      <w:color w:val="000000"/>
      <w:sz w:val="15"/>
      <w:szCs w:val="15"/>
    </w:rPr>
  </w:style>
  <w:style w:type="character" w:customStyle="1" w:styleId="ft31">
    <w:name w:val="ft31"/>
    <w:rsid w:val="00A3241C"/>
    <w:rPr>
      <w:rFonts w:ascii="Times" w:hAnsi="Times" w:cs="Times" w:hint="default"/>
      <w:color w:val="000000"/>
      <w:sz w:val="15"/>
      <w:szCs w:val="15"/>
    </w:rPr>
  </w:style>
  <w:style w:type="character" w:customStyle="1" w:styleId="dquo">
    <w:name w:val="dquo"/>
    <w:rsid w:val="00A3241C"/>
  </w:style>
  <w:style w:type="character" w:customStyle="1" w:styleId="caps2">
    <w:name w:val="caps2"/>
    <w:rsid w:val="00A3241C"/>
  </w:style>
  <w:style w:type="character" w:customStyle="1" w:styleId="CardsFont12ptCharCharCharChar">
    <w:name w:val="Cards + Font: 12 pt Char Char Char Char"/>
    <w:rsid w:val="00A3241C"/>
    <w:rPr>
      <w:sz w:val="24"/>
      <w:szCs w:val="24"/>
      <w:u w:val="thick"/>
      <w:lang w:val="en-US" w:eastAsia="en-US" w:bidi="ar-SA"/>
    </w:rPr>
  </w:style>
  <w:style w:type="character" w:customStyle="1" w:styleId="ccs">
    <w:name w:val="c cs"/>
    <w:rsid w:val="00A3241C"/>
  </w:style>
  <w:style w:type="character" w:customStyle="1" w:styleId="UnderlinedEvChar">
    <w:name w:val="Underlined Ev Char"/>
    <w:link w:val="UnderlinedEv"/>
    <w:rsid w:val="00A3241C"/>
    <w:rPr>
      <w:rFonts w:ascii="Times New Roman" w:eastAsia="Times New Roman" w:hAnsi="Times New Roman" w:cs="Times New Roman"/>
      <w:u w:val="single"/>
    </w:rPr>
  </w:style>
  <w:style w:type="character" w:customStyle="1" w:styleId="dropshadow">
    <w:name w:val="dropshadow"/>
    <w:rsid w:val="00A3241C"/>
  </w:style>
  <w:style w:type="character" w:customStyle="1" w:styleId="d05ws">
    <w:name w:val="d05ws"/>
    <w:rsid w:val="00A3241C"/>
  </w:style>
  <w:style w:type="character" w:customStyle="1" w:styleId="rzibod">
    <w:name w:val="rzibod"/>
    <w:rsid w:val="00A3241C"/>
  </w:style>
  <w:style w:type="character" w:customStyle="1" w:styleId="StyleBold1">
    <w:name w:val="Style Bold1"/>
    <w:rsid w:val="00A3241C"/>
    <w:rPr>
      <w:rFonts w:ascii="Georgia" w:hAnsi="Georgia" w:hint="default"/>
      <w:b/>
      <w:bCs/>
      <w:sz w:val="22"/>
    </w:rPr>
  </w:style>
  <w:style w:type="character" w:customStyle="1" w:styleId="headertext">
    <w:name w:val="headertext"/>
    <w:rsid w:val="00A3241C"/>
  </w:style>
  <w:style w:type="character" w:customStyle="1" w:styleId="endnote-reference">
    <w:name w:val="endnote-reference"/>
    <w:rsid w:val="00A3241C"/>
  </w:style>
  <w:style w:type="character" w:customStyle="1" w:styleId="officialsname">
    <w:name w:val="official_s_name"/>
    <w:rsid w:val="00A3241C"/>
  </w:style>
  <w:style w:type="character" w:customStyle="1" w:styleId="audience">
    <w:name w:val="audience"/>
    <w:rsid w:val="00A3241C"/>
  </w:style>
  <w:style w:type="character" w:customStyle="1" w:styleId="A7">
    <w:name w:val="A7"/>
    <w:uiPriority w:val="99"/>
    <w:rsid w:val="00A3241C"/>
    <w:rPr>
      <w:rFonts w:ascii="Myriad Pro" w:hAnsi="Myriad Pro" w:cs="Myriad Pro" w:hint="default"/>
      <w:color w:val="0066B1"/>
      <w:sz w:val="22"/>
      <w:szCs w:val="22"/>
    </w:rPr>
  </w:style>
  <w:style w:type="character" w:customStyle="1" w:styleId="normalchar">
    <w:name w:val="normal__char"/>
    <w:rsid w:val="00A3241C"/>
  </w:style>
  <w:style w:type="character" w:customStyle="1" w:styleId="hyperlink002cheading0020100200028block0020title0029char">
    <w:name w:val="hyperlink_002cheading_00201_0020_0028block_0020title_0029__char"/>
    <w:rsid w:val="00A3241C"/>
  </w:style>
  <w:style w:type="character" w:customStyle="1" w:styleId="underline002cstyle0020bold0020underlinechar">
    <w:name w:val="underline_002cstyle_0020bold_0020underline__char"/>
    <w:rsid w:val="00A3241C"/>
  </w:style>
  <w:style w:type="character" w:customStyle="1" w:styleId="copyboldblack">
    <w:name w:val="copyboldblack"/>
    <w:rsid w:val="00A3241C"/>
  </w:style>
  <w:style w:type="character" w:customStyle="1" w:styleId="copybold">
    <w:name w:val="copybold"/>
    <w:rsid w:val="00A3241C"/>
  </w:style>
  <w:style w:type="character" w:customStyle="1" w:styleId="author-date0">
    <w:name w:val="author-date"/>
    <w:rsid w:val="00A3241C"/>
  </w:style>
  <w:style w:type="character" w:customStyle="1" w:styleId="hidden">
    <w:name w:val="hidden"/>
    <w:rsid w:val="00A3241C"/>
  </w:style>
  <w:style w:type="character" w:customStyle="1" w:styleId="articlebegin">
    <w:name w:val="articlebegin"/>
    <w:rsid w:val="00A3241C"/>
  </w:style>
  <w:style w:type="character" w:customStyle="1" w:styleId="mediaoverlay">
    <w:name w:val="mediaoverlay"/>
    <w:rsid w:val="00A3241C"/>
  </w:style>
  <w:style w:type="character" w:customStyle="1" w:styleId="blogcaption">
    <w:name w:val="blog_caption"/>
    <w:rsid w:val="00A3241C"/>
  </w:style>
  <w:style w:type="character" w:customStyle="1" w:styleId="commnet-abuzz">
    <w:name w:val="commnet-abuzz"/>
    <w:rsid w:val="00A3241C"/>
  </w:style>
  <w:style w:type="character" w:customStyle="1" w:styleId="fbconnectbuttontext">
    <w:name w:val="fbconnectbutton_text"/>
    <w:rsid w:val="00A3241C"/>
  </w:style>
  <w:style w:type="character" w:customStyle="1" w:styleId="fbsharecountinner">
    <w:name w:val="fb_share_count_inner"/>
    <w:rsid w:val="00A3241C"/>
  </w:style>
  <w:style w:type="character" w:customStyle="1" w:styleId="stbuttontext">
    <w:name w:val="stbuttontext"/>
    <w:rsid w:val="00A3241C"/>
  </w:style>
  <w:style w:type="character" w:customStyle="1" w:styleId="source">
    <w:name w:val="source"/>
    <w:rsid w:val="00A3241C"/>
  </w:style>
  <w:style w:type="character" w:customStyle="1" w:styleId="pubdate">
    <w:name w:val="pubdate"/>
    <w:rsid w:val="00A3241C"/>
  </w:style>
  <w:style w:type="character" w:customStyle="1" w:styleId="grey">
    <w:name w:val="grey"/>
    <w:rsid w:val="00A3241C"/>
  </w:style>
  <w:style w:type="character" w:customStyle="1" w:styleId="postdate">
    <w:name w:val="post_date"/>
    <w:rsid w:val="00A3241C"/>
  </w:style>
  <w:style w:type="character" w:customStyle="1" w:styleId="bdx">
    <w:name w:val="bdx"/>
    <w:rsid w:val="00A3241C"/>
  </w:style>
  <w:style w:type="character" w:customStyle="1" w:styleId="bdl">
    <w:name w:val="bdl"/>
    <w:rsid w:val="00A3241C"/>
  </w:style>
  <w:style w:type="character" w:customStyle="1" w:styleId="breadcrumbitemcurrent">
    <w:name w:val="breadcrumbitemcurrent"/>
    <w:rsid w:val="00A3241C"/>
  </w:style>
  <w:style w:type="character" w:customStyle="1" w:styleId="bbl">
    <w:name w:val="bbl"/>
    <w:rsid w:val="00A3241C"/>
  </w:style>
  <w:style w:type="character" w:customStyle="1" w:styleId="Date2">
    <w:name w:val="Date2"/>
    <w:rsid w:val="00A3241C"/>
  </w:style>
  <w:style w:type="character" w:customStyle="1" w:styleId="company">
    <w:name w:val="company"/>
    <w:rsid w:val="00A3241C"/>
  </w:style>
  <w:style w:type="character" w:customStyle="1" w:styleId="itxtnewhookspan">
    <w:name w:val="itxtnewhookspan"/>
    <w:rsid w:val="00A3241C"/>
  </w:style>
  <w:style w:type="character" w:customStyle="1" w:styleId="gstxthlt">
    <w:name w:val="gstxt_hlt"/>
    <w:rsid w:val="00A3241C"/>
  </w:style>
  <w:style w:type="character" w:customStyle="1" w:styleId="SubtleEmphasis1">
    <w:name w:val="Subtle Emphasis1"/>
    <w:uiPriority w:val="19"/>
    <w:qFormat/>
    <w:rsid w:val="00A3241C"/>
    <w:rPr>
      <w:rFonts w:ascii="Times New Roman" w:hAnsi="Times New Roman" w:cs="Times New Roman" w:hint="default"/>
      <w:b/>
      <w:bCs w:val="0"/>
      <w:iCs/>
      <w:color w:val="auto"/>
      <w:sz w:val="22"/>
    </w:rPr>
  </w:style>
  <w:style w:type="character" w:customStyle="1" w:styleId="StyleBoldRed">
    <w:name w:val="Style Bold Red"/>
    <w:rsid w:val="00A3241C"/>
    <w:rPr>
      <w:b/>
      <w:bCs/>
      <w:color w:val="auto"/>
    </w:rPr>
  </w:style>
  <w:style w:type="character" w:customStyle="1" w:styleId="StyleTimesNewRoman8pt">
    <w:name w:val="Style Times New Roman 8 pt"/>
    <w:rsid w:val="00A3241C"/>
    <w:rPr>
      <w:rFonts w:ascii="Georgia" w:hAnsi="Georgia" w:hint="default"/>
      <w:sz w:val="16"/>
    </w:rPr>
  </w:style>
  <w:style w:type="character" w:customStyle="1" w:styleId="StyleStyle7pt8pt">
    <w:name w:val="Style Style 7 pt + 8 pt"/>
    <w:rsid w:val="00A3241C"/>
    <w:rPr>
      <w:sz w:val="16"/>
    </w:rPr>
  </w:style>
  <w:style w:type="character" w:customStyle="1" w:styleId="StyleStyleThickunderlineBold1">
    <w:name w:val="Style Style Thick underline + Bold1"/>
    <w:rsid w:val="00A3241C"/>
    <w:rPr>
      <w:b/>
      <w:bCs/>
      <w:u w:val="thick"/>
    </w:rPr>
  </w:style>
  <w:style w:type="character" w:customStyle="1" w:styleId="StyleUnderline2">
    <w:name w:val="Style Underline2"/>
    <w:rsid w:val="00A3241C"/>
    <w:rPr>
      <w:u w:val="single"/>
    </w:rPr>
  </w:style>
  <w:style w:type="character" w:customStyle="1" w:styleId="ShrinkText">
    <w:name w:val="Shrink Text"/>
    <w:rsid w:val="00A3241C"/>
    <w:rPr>
      <w:sz w:val="16"/>
    </w:rPr>
  </w:style>
  <w:style w:type="character" w:customStyle="1" w:styleId="smallcaps">
    <w:name w:val="smallcaps"/>
    <w:rsid w:val="00A3241C"/>
  </w:style>
  <w:style w:type="character" w:customStyle="1" w:styleId="goldbldtext">
    <w:name w:val="goldbldtext"/>
    <w:rsid w:val="00A3241C"/>
  </w:style>
  <w:style w:type="character" w:customStyle="1" w:styleId="cardshighlight0">
    <w:name w:val="cardshighlight"/>
    <w:rsid w:val="00A3241C"/>
  </w:style>
  <w:style w:type="character" w:customStyle="1" w:styleId="cardsfont12pt1">
    <w:name w:val="cardsfont12pt"/>
    <w:rsid w:val="00A3241C"/>
  </w:style>
  <w:style w:type="character" w:customStyle="1" w:styleId="ft1">
    <w:name w:val="ft1"/>
    <w:rsid w:val="00A3241C"/>
  </w:style>
  <w:style w:type="character" w:customStyle="1" w:styleId="ft6">
    <w:name w:val="ft6"/>
    <w:rsid w:val="00A3241C"/>
  </w:style>
  <w:style w:type="character" w:customStyle="1" w:styleId="kicker">
    <w:name w:val="kicker"/>
    <w:rsid w:val="00A3241C"/>
  </w:style>
  <w:style w:type="character" w:customStyle="1" w:styleId="backcontent">
    <w:name w:val="backcontent"/>
    <w:rsid w:val="00A3241C"/>
  </w:style>
  <w:style w:type="character" w:customStyle="1" w:styleId="daystmp">
    <w:name w:val="daystmp"/>
    <w:rsid w:val="00A3241C"/>
  </w:style>
  <w:style w:type="character" w:customStyle="1" w:styleId="cardsfont12ptchar">
    <w:name w:val="cardsfont12ptchar"/>
    <w:rsid w:val="00A3241C"/>
  </w:style>
  <w:style w:type="character" w:customStyle="1" w:styleId="gal">
    <w:name w:val="gal"/>
    <w:rsid w:val="00A3241C"/>
  </w:style>
  <w:style w:type="character" w:customStyle="1" w:styleId="submitted">
    <w:name w:val="submitted"/>
    <w:rsid w:val="00A3241C"/>
  </w:style>
  <w:style w:type="character" w:customStyle="1" w:styleId="imagedateline">
    <w:name w:val="image_dateline"/>
    <w:rsid w:val="00A3241C"/>
  </w:style>
  <w:style w:type="character" w:customStyle="1" w:styleId="authordatecharchar">
    <w:name w:val="authordatecharchar"/>
    <w:rsid w:val="00A3241C"/>
  </w:style>
  <w:style w:type="character" w:customStyle="1" w:styleId="style1char0">
    <w:name w:val="style1char"/>
    <w:rsid w:val="00A3241C"/>
  </w:style>
  <w:style w:type="character" w:customStyle="1" w:styleId="tagcharchar0">
    <w:name w:val="tagcharchar"/>
    <w:rsid w:val="00A3241C"/>
  </w:style>
  <w:style w:type="character" w:customStyle="1" w:styleId="underlinedcharchar2">
    <w:name w:val="underlinedcharchar"/>
    <w:rsid w:val="00A3241C"/>
  </w:style>
  <w:style w:type="character" w:customStyle="1" w:styleId="BoxedChar">
    <w:name w:val="Boxed Char"/>
    <w:rsid w:val="00A3241C"/>
    <w:rPr>
      <w:rFonts w:ascii="Arial Narrow" w:hAnsi="Arial Narrow" w:hint="default"/>
      <w:b/>
      <w:bCs w:val="0"/>
      <w:sz w:val="18"/>
      <w:bdr w:val="single" w:sz="6" w:space="0" w:color="auto" w:frame="1"/>
    </w:rPr>
  </w:style>
  <w:style w:type="character" w:customStyle="1" w:styleId="Style11ptUnderline2">
    <w:name w:val="Style 11 pt Underline2"/>
    <w:rsid w:val="00A3241C"/>
    <w:rPr>
      <w:sz w:val="20"/>
      <w:u w:val="single"/>
    </w:rPr>
  </w:style>
  <w:style w:type="character" w:customStyle="1" w:styleId="Style11ptBoldUnderline2">
    <w:name w:val="Style 11 pt Bold Underline2"/>
    <w:rsid w:val="00A3241C"/>
    <w:rPr>
      <w:b/>
      <w:bCs/>
      <w:sz w:val="20"/>
      <w:u w:val="single"/>
    </w:rPr>
  </w:style>
  <w:style w:type="character" w:customStyle="1" w:styleId="nw">
    <w:name w:val="nw"/>
    <w:rsid w:val="00A3241C"/>
  </w:style>
  <w:style w:type="character" w:customStyle="1" w:styleId="Styleunderline11ptBoldBorderSinglesolidlineAuto">
    <w:name w:val="Style underline + 11 pt Bold Border: : (Single solid line Auto ..."/>
    <w:rsid w:val="00A3241C"/>
    <w:rPr>
      <w:b/>
      <w:bCs/>
      <w:sz w:val="20"/>
      <w:u w:val="single"/>
      <w:bdr w:val="single" w:sz="4" w:space="0" w:color="auto" w:frame="1"/>
    </w:rPr>
  </w:style>
  <w:style w:type="character" w:customStyle="1" w:styleId="cardCharCharChar1">
    <w:name w:val="card Char Char Char1"/>
    <w:rsid w:val="00A3241C"/>
    <w:rPr>
      <w:lang w:val="en-US" w:eastAsia="en-US" w:bidi="ar-SA"/>
    </w:rPr>
  </w:style>
  <w:style w:type="character" w:customStyle="1" w:styleId="authors1">
    <w:name w:val="authors1"/>
    <w:rsid w:val="00A3241C"/>
    <w:rPr>
      <w:rFonts w:ascii="Verdana" w:hAnsi="Verdana" w:hint="default"/>
      <w:b/>
      <w:bCs/>
      <w:color w:val="006699"/>
      <w:sz w:val="20"/>
      <w:szCs w:val="20"/>
    </w:rPr>
  </w:style>
  <w:style w:type="character" w:customStyle="1" w:styleId="headlinesectionlarge">
    <w:name w:val="headline_section_large"/>
    <w:rsid w:val="00A3241C"/>
  </w:style>
  <w:style w:type="character" w:customStyle="1" w:styleId="Styleunderline11ptBlack">
    <w:name w:val="Style underline + 11 pt Black"/>
    <w:rsid w:val="00A3241C"/>
    <w:rPr>
      <w:color w:val="000000"/>
      <w:sz w:val="20"/>
      <w:u w:val="single"/>
    </w:rPr>
  </w:style>
  <w:style w:type="character" w:customStyle="1" w:styleId="Styleunderline11ptBoldBlack">
    <w:name w:val="Style underline + 11 pt Bold Black"/>
    <w:rsid w:val="00A3241C"/>
    <w:rPr>
      <w:b/>
      <w:bCs/>
      <w:color w:val="000000"/>
      <w:sz w:val="20"/>
      <w:u w:val="single"/>
    </w:rPr>
  </w:style>
  <w:style w:type="character" w:customStyle="1" w:styleId="Style11ptBoldBlackUnderline">
    <w:name w:val="Style 11 pt Bold Black Underline"/>
    <w:rsid w:val="00A3241C"/>
    <w:rPr>
      <w:b/>
      <w:bCs/>
      <w:color w:val="000000"/>
      <w:sz w:val="20"/>
      <w:u w:val="single"/>
    </w:rPr>
  </w:style>
  <w:style w:type="character" w:customStyle="1" w:styleId="Style11ptBoldBlackUnderlineBorderSinglesolidline">
    <w:name w:val="Style 11 pt Bold Black Underline Border: : (Single solid line ..."/>
    <w:rsid w:val="00A3241C"/>
    <w:rPr>
      <w:b/>
      <w:bCs/>
      <w:color w:val="000000"/>
      <w:sz w:val="20"/>
      <w:u w:val="single"/>
      <w:bdr w:val="single" w:sz="4" w:space="0" w:color="auto" w:frame="1"/>
    </w:rPr>
  </w:style>
  <w:style w:type="character" w:customStyle="1" w:styleId="StyleLatinMeridien-Italic11ptItalicUnderline">
    <w:name w:val="Style (Latin) Meridien-Italic 11 pt Italic Underline"/>
    <w:rsid w:val="00A3241C"/>
    <w:rPr>
      <w:rFonts w:ascii="Meridien-Italic" w:hAnsi="Meridien-Italic" w:hint="default"/>
      <w:i/>
      <w:iCs/>
      <w:sz w:val="20"/>
      <w:u w:val="single"/>
    </w:rPr>
  </w:style>
  <w:style w:type="character" w:customStyle="1" w:styleId="Citation-AuthorDate">
    <w:name w:val="Citation - Author/Date"/>
    <w:rsid w:val="00A3241C"/>
    <w:rPr>
      <w:b/>
      <w:bCs w:val="0"/>
      <w:smallCaps/>
      <w:sz w:val="24"/>
      <w:u w:val="single"/>
    </w:rPr>
  </w:style>
  <w:style w:type="character" w:customStyle="1" w:styleId="underlinestylechar0">
    <w:name w:val="underlinestylechar"/>
    <w:rsid w:val="00A3241C"/>
  </w:style>
  <w:style w:type="character" w:customStyle="1" w:styleId="highlight">
    <w:name w:val="highlight"/>
    <w:rsid w:val="00A3241C"/>
  </w:style>
  <w:style w:type="character" w:customStyle="1" w:styleId="DottedUnderline0">
    <w:name w:val="Dotted Underline"/>
    <w:rsid w:val="00A3241C"/>
    <w:rPr>
      <w:rFonts w:ascii="Times New Roman" w:hAnsi="Times New Roman" w:cs="Times New Roman" w:hint="default"/>
      <w:sz w:val="20"/>
      <w:u w:val="dottedHeavy"/>
    </w:rPr>
  </w:style>
  <w:style w:type="character" w:customStyle="1" w:styleId="titleauthoretc">
    <w:name w:val="titleauthoretc"/>
    <w:rsid w:val="00A3241C"/>
  </w:style>
  <w:style w:type="character" w:customStyle="1" w:styleId="labeltext">
    <w:name w:val="labeltext"/>
    <w:rsid w:val="00A3241C"/>
  </w:style>
  <w:style w:type="character" w:customStyle="1" w:styleId="viewlink">
    <w:name w:val="viewlink"/>
    <w:rsid w:val="00A3241C"/>
  </w:style>
  <w:style w:type="character" w:customStyle="1" w:styleId="share">
    <w:name w:val="share"/>
    <w:rsid w:val="00A3241C"/>
  </w:style>
  <w:style w:type="character" w:customStyle="1" w:styleId="inlinkchart">
    <w:name w:val="inlink_chart"/>
    <w:rsid w:val="00A3241C"/>
  </w:style>
  <w:style w:type="character" w:customStyle="1" w:styleId="underLight">
    <w:name w:val="underLight"/>
    <w:uiPriority w:val="1"/>
    <w:qFormat/>
    <w:rsid w:val="00A3241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3241C"/>
  </w:style>
  <w:style w:type="character" w:customStyle="1" w:styleId="author-rss">
    <w:name w:val="author-rss"/>
    <w:rsid w:val="00A3241C"/>
  </w:style>
  <w:style w:type="character" w:customStyle="1" w:styleId="fbsharecountwrapper">
    <w:name w:val="fb_share_count_wrapper"/>
    <w:rsid w:val="00A3241C"/>
  </w:style>
  <w:style w:type="character" w:customStyle="1" w:styleId="fbbuttontext">
    <w:name w:val="fb_button_text"/>
    <w:rsid w:val="00A3241C"/>
  </w:style>
  <w:style w:type="character" w:customStyle="1" w:styleId="hw">
    <w:name w:val="hw"/>
    <w:rsid w:val="00A3241C"/>
  </w:style>
  <w:style w:type="character" w:customStyle="1" w:styleId="linktotop">
    <w:name w:val="linktotop"/>
    <w:rsid w:val="00A3241C"/>
  </w:style>
  <w:style w:type="character" w:customStyle="1" w:styleId="maintextbldleft">
    <w:name w:val="maintextbldleft"/>
    <w:rsid w:val="00A3241C"/>
  </w:style>
  <w:style w:type="character" w:customStyle="1" w:styleId="maintextleft">
    <w:name w:val="maintextleft"/>
    <w:rsid w:val="00A3241C"/>
  </w:style>
  <w:style w:type="character" w:customStyle="1" w:styleId="descriptionstyle1block">
    <w:name w:val="description style1 block"/>
    <w:rsid w:val="00A3241C"/>
  </w:style>
  <w:style w:type="character" w:customStyle="1" w:styleId="gutter-right-1">
    <w:name w:val="gutter-right-1"/>
    <w:basedOn w:val="DefaultParagraphFont"/>
    <w:rsid w:val="00A3241C"/>
  </w:style>
  <w:style w:type="character" w:customStyle="1" w:styleId="ssl3">
    <w:name w:val="ss_l3"/>
    <w:rsid w:val="00A3241C"/>
  </w:style>
  <w:style w:type="character" w:customStyle="1" w:styleId="FontStyle39">
    <w:name w:val="Font Style39"/>
    <w:uiPriority w:val="99"/>
    <w:rsid w:val="00A3241C"/>
    <w:rPr>
      <w:rFonts w:ascii="Constantia" w:hAnsi="Constantia" w:cs="Constantia" w:hint="default"/>
      <w:b/>
      <w:bCs/>
      <w:sz w:val="18"/>
      <w:szCs w:val="18"/>
    </w:rPr>
  </w:style>
  <w:style w:type="character" w:customStyle="1" w:styleId="6">
    <w:name w:val="6"/>
    <w:rsid w:val="00A3241C"/>
    <w:rPr>
      <w:rFonts w:ascii="Arial" w:hAnsi="Arial" w:cs="Arial" w:hint="default"/>
      <w:bCs/>
      <w:sz w:val="20"/>
      <w:u w:val="single"/>
      <w:lang w:val="en-US" w:eastAsia="en-US" w:bidi="ar-SA"/>
    </w:rPr>
  </w:style>
  <w:style w:type="character" w:customStyle="1" w:styleId="Header11">
    <w:name w:val="Header11"/>
    <w:rsid w:val="00A3241C"/>
  </w:style>
  <w:style w:type="character" w:customStyle="1" w:styleId="posa">
    <w:name w:val="pos(a)"/>
    <w:basedOn w:val="DefaultParagraphFont"/>
    <w:rsid w:val="00A3241C"/>
  </w:style>
  <w:style w:type="character" w:customStyle="1" w:styleId="u-hiddeninnarrowenv">
    <w:name w:val="u-hiddeninnarrowenv"/>
    <w:basedOn w:val="DefaultParagraphFont"/>
    <w:rsid w:val="00A3241C"/>
  </w:style>
  <w:style w:type="character" w:customStyle="1" w:styleId="followbutton-bird">
    <w:name w:val="followbutton-bird"/>
    <w:basedOn w:val="DefaultParagraphFont"/>
    <w:rsid w:val="00A3241C"/>
  </w:style>
  <w:style w:type="character" w:customStyle="1" w:styleId="tweetauthor-name">
    <w:name w:val="tweetauthor-name"/>
    <w:basedOn w:val="DefaultParagraphFont"/>
    <w:rsid w:val="00A3241C"/>
  </w:style>
  <w:style w:type="character" w:customStyle="1" w:styleId="tweetauthor-verifiedbadge">
    <w:name w:val="tweetauthor-verifiedbadge"/>
    <w:basedOn w:val="DefaultParagraphFont"/>
    <w:rsid w:val="00A3241C"/>
  </w:style>
  <w:style w:type="character" w:customStyle="1" w:styleId="tweetauthor-screenname">
    <w:name w:val="tweetauthor-screenname"/>
    <w:basedOn w:val="DefaultParagraphFont"/>
    <w:rsid w:val="00A3241C"/>
  </w:style>
  <w:style w:type="character" w:customStyle="1" w:styleId="u-hiddenvisually">
    <w:name w:val="u-hiddenvisually"/>
    <w:basedOn w:val="DefaultParagraphFont"/>
    <w:rsid w:val="00A3241C"/>
  </w:style>
  <w:style w:type="character" w:customStyle="1" w:styleId="tweetaction-stat">
    <w:name w:val="tweetaction-stat"/>
    <w:basedOn w:val="DefaultParagraphFont"/>
    <w:rsid w:val="00A3241C"/>
  </w:style>
  <w:style w:type="character" w:customStyle="1" w:styleId="related">
    <w:name w:val="related"/>
    <w:basedOn w:val="DefaultParagraphFont"/>
    <w:rsid w:val="00A3241C"/>
  </w:style>
  <w:style w:type="character" w:customStyle="1" w:styleId="related-content">
    <w:name w:val="related-content"/>
    <w:basedOn w:val="DefaultParagraphFont"/>
    <w:rsid w:val="00A3241C"/>
  </w:style>
  <w:style w:type="character" w:customStyle="1" w:styleId="name-of-author">
    <w:name w:val="name-of-author"/>
    <w:basedOn w:val="DefaultParagraphFont"/>
    <w:rsid w:val="00A3241C"/>
  </w:style>
  <w:style w:type="character" w:customStyle="1" w:styleId="first-name">
    <w:name w:val="first-name"/>
    <w:basedOn w:val="DefaultParagraphFont"/>
    <w:rsid w:val="00A3241C"/>
  </w:style>
  <w:style w:type="character" w:customStyle="1" w:styleId="last-name">
    <w:name w:val="last-name"/>
    <w:basedOn w:val="DefaultParagraphFont"/>
    <w:rsid w:val="00A3241C"/>
  </w:style>
  <w:style w:type="character" w:customStyle="1" w:styleId="caption10">
    <w:name w:val="caption1"/>
    <w:basedOn w:val="DefaultParagraphFont"/>
    <w:rsid w:val="00A3241C"/>
  </w:style>
  <w:style w:type="character" w:customStyle="1" w:styleId="recirc-text">
    <w:name w:val="&quot;recirc-text”"/>
    <w:basedOn w:val="DefaultParagraphFont"/>
    <w:rsid w:val="00A3241C"/>
  </w:style>
  <w:style w:type="character" w:customStyle="1" w:styleId="video-icon">
    <w:name w:val="video-icon"/>
    <w:basedOn w:val="DefaultParagraphFont"/>
    <w:rsid w:val="00A3241C"/>
  </w:style>
  <w:style w:type="character" w:customStyle="1" w:styleId="powa-shot-play-btn-text">
    <w:name w:val="powa-shot-play-btn-text"/>
    <w:basedOn w:val="DefaultParagraphFont"/>
    <w:rsid w:val="00A3241C"/>
  </w:style>
  <w:style w:type="character" w:customStyle="1" w:styleId="powa-shot-click">
    <w:name w:val="powa-shot-click"/>
    <w:basedOn w:val="DefaultParagraphFont"/>
    <w:rsid w:val="00A3241C"/>
  </w:style>
  <w:style w:type="character" w:customStyle="1" w:styleId="wpv-blurb">
    <w:name w:val="wpv-blurb"/>
    <w:basedOn w:val="DefaultParagraphFont"/>
    <w:rsid w:val="00A3241C"/>
  </w:style>
  <w:style w:type="character" w:customStyle="1" w:styleId="pb-caption">
    <w:name w:val="pb-caption"/>
    <w:basedOn w:val="DefaultParagraphFont"/>
    <w:rsid w:val="00A3241C"/>
  </w:style>
  <w:style w:type="character" w:customStyle="1" w:styleId="Heading5Char1">
    <w:name w:val="Heading 5 Char1"/>
    <w:aliases w:val="Text Char1"/>
    <w:basedOn w:val="DefaultParagraphFont"/>
    <w:semiHidden/>
    <w:rsid w:val="00A3241C"/>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A3241C"/>
    <w:rPr>
      <w:vertAlign w:val="baseline"/>
    </w:rPr>
  </w:style>
  <w:style w:type="character" w:customStyle="1" w:styleId="Heading7Char1">
    <w:name w:val="Heading 7 Char1"/>
    <w:basedOn w:val="DefaultParagraphFont"/>
    <w:semiHidden/>
    <w:rsid w:val="00A3241C"/>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A3241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3241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3241C"/>
    <w:rPr>
      <w:rFonts w:ascii="Calibri" w:hAnsi="Calibri" w:cs="Calibri"/>
    </w:rPr>
  </w:style>
  <w:style w:type="numbering" w:customStyle="1" w:styleId="NoList2">
    <w:name w:val="No List2"/>
    <w:next w:val="NoList"/>
    <w:uiPriority w:val="99"/>
    <w:semiHidden/>
    <w:unhideWhenUsed/>
    <w:rsid w:val="00A3241C"/>
  </w:style>
  <w:style w:type="numbering" w:customStyle="1" w:styleId="NoList3">
    <w:name w:val="No List3"/>
    <w:next w:val="NoList"/>
    <w:uiPriority w:val="99"/>
    <w:semiHidden/>
    <w:unhideWhenUsed/>
    <w:rsid w:val="00A3241C"/>
  </w:style>
  <w:style w:type="numbering" w:customStyle="1" w:styleId="NoList4">
    <w:name w:val="No List4"/>
    <w:next w:val="NoList"/>
    <w:uiPriority w:val="99"/>
    <w:semiHidden/>
    <w:unhideWhenUsed/>
    <w:rsid w:val="00A3241C"/>
  </w:style>
  <w:style w:type="numbering" w:customStyle="1" w:styleId="NoList5">
    <w:name w:val="No List5"/>
    <w:next w:val="NoList"/>
    <w:semiHidden/>
    <w:unhideWhenUsed/>
    <w:rsid w:val="00A3241C"/>
  </w:style>
  <w:style w:type="paragraph" w:styleId="BlockText">
    <w:name w:val="Block Text"/>
    <w:basedOn w:val="Normal"/>
    <w:rsid w:val="00A3241C"/>
    <w:pPr>
      <w:ind w:left="229" w:right="229"/>
    </w:pPr>
    <w:rPr>
      <w:rFonts w:ascii="Verdana" w:eastAsia="Times New Roman" w:hAnsi="Verdana"/>
      <w:sz w:val="16"/>
      <w:szCs w:val="20"/>
    </w:rPr>
  </w:style>
  <w:style w:type="paragraph" w:styleId="NormalIndent">
    <w:name w:val="Normal Indent"/>
    <w:basedOn w:val="Normal"/>
    <w:rsid w:val="00A3241C"/>
    <w:pPr>
      <w:ind w:left="720"/>
    </w:pPr>
    <w:rPr>
      <w:rFonts w:eastAsia="Times New Roman"/>
      <w:szCs w:val="20"/>
    </w:rPr>
  </w:style>
  <w:style w:type="paragraph" w:styleId="EnvelopeReturn">
    <w:name w:val="envelope return"/>
    <w:basedOn w:val="Normal"/>
    <w:rsid w:val="00A3241C"/>
    <w:rPr>
      <w:rFonts w:eastAsia="Times New Roman"/>
      <w:sz w:val="24"/>
      <w:szCs w:val="20"/>
    </w:rPr>
  </w:style>
  <w:style w:type="paragraph" w:styleId="EnvelopeAddress">
    <w:name w:val="envelope address"/>
    <w:basedOn w:val="Normal"/>
    <w:rsid w:val="00A3241C"/>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3241C"/>
  </w:style>
  <w:style w:type="numbering" w:customStyle="1" w:styleId="NoList7">
    <w:name w:val="No List7"/>
    <w:next w:val="NoList"/>
    <w:semiHidden/>
    <w:unhideWhenUsed/>
    <w:rsid w:val="00A3241C"/>
  </w:style>
  <w:style w:type="paragraph" w:styleId="ListBullet">
    <w:name w:val="List Bullet"/>
    <w:basedOn w:val="Normal"/>
    <w:link w:val="ListBulletChar"/>
    <w:uiPriority w:val="99"/>
    <w:unhideWhenUsed/>
    <w:rsid w:val="00A3241C"/>
    <w:pPr>
      <w:tabs>
        <w:tab w:val="num" w:pos="360"/>
      </w:tabs>
      <w:ind w:left="360" w:hanging="360"/>
      <w:contextualSpacing/>
    </w:pPr>
    <w:rPr>
      <w:rFonts w:eastAsia="Calibri"/>
    </w:rPr>
  </w:style>
  <w:style w:type="table" w:styleId="MediumGrid1">
    <w:name w:val="Medium Grid 1"/>
    <w:basedOn w:val="TableNormal"/>
    <w:uiPriority w:val="67"/>
    <w:rsid w:val="00A3241C"/>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3241C"/>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A3241C"/>
  </w:style>
  <w:style w:type="numbering" w:customStyle="1" w:styleId="NoList111">
    <w:name w:val="No List111"/>
    <w:next w:val="NoList"/>
    <w:uiPriority w:val="99"/>
    <w:semiHidden/>
    <w:unhideWhenUsed/>
    <w:rsid w:val="00A3241C"/>
  </w:style>
  <w:style w:type="numbering" w:customStyle="1" w:styleId="NoList1111">
    <w:name w:val="No List1111"/>
    <w:next w:val="NoList"/>
    <w:uiPriority w:val="99"/>
    <w:semiHidden/>
    <w:unhideWhenUsed/>
    <w:rsid w:val="00A3241C"/>
  </w:style>
  <w:style w:type="numbering" w:customStyle="1" w:styleId="NoList11111">
    <w:name w:val="No List11111"/>
    <w:next w:val="NoList"/>
    <w:uiPriority w:val="99"/>
    <w:semiHidden/>
    <w:unhideWhenUsed/>
    <w:rsid w:val="00A3241C"/>
  </w:style>
  <w:style w:type="numbering" w:customStyle="1" w:styleId="NoList111111">
    <w:name w:val="No List111111"/>
    <w:next w:val="NoList"/>
    <w:uiPriority w:val="99"/>
    <w:semiHidden/>
    <w:unhideWhenUsed/>
    <w:rsid w:val="00A3241C"/>
  </w:style>
  <w:style w:type="numbering" w:customStyle="1" w:styleId="NoList1111111">
    <w:name w:val="No List1111111"/>
    <w:next w:val="NoList"/>
    <w:uiPriority w:val="99"/>
    <w:semiHidden/>
    <w:unhideWhenUsed/>
    <w:rsid w:val="00A3241C"/>
  </w:style>
  <w:style w:type="numbering" w:customStyle="1" w:styleId="NoList11111111">
    <w:name w:val="No List11111111"/>
    <w:next w:val="NoList"/>
    <w:uiPriority w:val="99"/>
    <w:semiHidden/>
    <w:unhideWhenUsed/>
    <w:rsid w:val="00A3241C"/>
  </w:style>
  <w:style w:type="numbering" w:customStyle="1" w:styleId="NoList111111111">
    <w:name w:val="No List111111111"/>
    <w:next w:val="NoList"/>
    <w:uiPriority w:val="99"/>
    <w:semiHidden/>
    <w:unhideWhenUsed/>
    <w:rsid w:val="00A3241C"/>
  </w:style>
  <w:style w:type="numbering" w:customStyle="1" w:styleId="NoList1111111111">
    <w:name w:val="No List1111111111"/>
    <w:next w:val="NoList"/>
    <w:uiPriority w:val="99"/>
    <w:semiHidden/>
    <w:unhideWhenUsed/>
    <w:rsid w:val="00A3241C"/>
  </w:style>
  <w:style w:type="numbering" w:customStyle="1" w:styleId="NoList11111111111">
    <w:name w:val="No List11111111111"/>
    <w:next w:val="NoList"/>
    <w:uiPriority w:val="99"/>
    <w:semiHidden/>
    <w:unhideWhenUsed/>
    <w:rsid w:val="00A3241C"/>
  </w:style>
  <w:style w:type="numbering" w:customStyle="1" w:styleId="NoList111111111111">
    <w:name w:val="No List111111111111"/>
    <w:next w:val="NoList"/>
    <w:uiPriority w:val="99"/>
    <w:semiHidden/>
    <w:unhideWhenUsed/>
    <w:rsid w:val="00A3241C"/>
  </w:style>
  <w:style w:type="numbering" w:customStyle="1" w:styleId="NoList1111111111111">
    <w:name w:val="No List1111111111111"/>
    <w:next w:val="NoList"/>
    <w:uiPriority w:val="99"/>
    <w:semiHidden/>
    <w:unhideWhenUsed/>
    <w:rsid w:val="00A3241C"/>
  </w:style>
  <w:style w:type="numbering" w:customStyle="1" w:styleId="NoList11111111111111">
    <w:name w:val="No List11111111111111"/>
    <w:next w:val="NoList"/>
    <w:uiPriority w:val="99"/>
    <w:semiHidden/>
    <w:unhideWhenUsed/>
    <w:rsid w:val="00A3241C"/>
  </w:style>
  <w:style w:type="numbering" w:customStyle="1" w:styleId="NoList111111111111111">
    <w:name w:val="No List111111111111111"/>
    <w:next w:val="NoList"/>
    <w:uiPriority w:val="99"/>
    <w:semiHidden/>
    <w:unhideWhenUsed/>
    <w:rsid w:val="00A3241C"/>
  </w:style>
  <w:style w:type="numbering" w:customStyle="1" w:styleId="NoList1111111111111111">
    <w:name w:val="No List1111111111111111"/>
    <w:next w:val="NoList"/>
    <w:uiPriority w:val="99"/>
    <w:semiHidden/>
    <w:unhideWhenUsed/>
    <w:rsid w:val="00A3241C"/>
  </w:style>
  <w:style w:type="numbering" w:customStyle="1" w:styleId="NoList11111111111111111">
    <w:name w:val="No List11111111111111111"/>
    <w:next w:val="NoList"/>
    <w:uiPriority w:val="99"/>
    <w:semiHidden/>
    <w:unhideWhenUsed/>
    <w:rsid w:val="00A3241C"/>
  </w:style>
  <w:style w:type="character" w:customStyle="1" w:styleId="FontStyle220">
    <w:name w:val="Font Style220"/>
    <w:basedOn w:val="DefaultParagraphFont"/>
    <w:uiPriority w:val="99"/>
    <w:rsid w:val="00A3241C"/>
    <w:rPr>
      <w:rFonts w:ascii="Candara" w:hAnsi="Candara" w:cs="Candara" w:hint="default"/>
      <w:i/>
      <w:iCs/>
      <w:sz w:val="18"/>
      <w:szCs w:val="18"/>
    </w:rPr>
  </w:style>
  <w:style w:type="character" w:customStyle="1" w:styleId="FontStyle290">
    <w:name w:val="Font Style290"/>
    <w:basedOn w:val="DefaultParagraphFont"/>
    <w:uiPriority w:val="99"/>
    <w:rsid w:val="00A3241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3241C"/>
    <w:rPr>
      <w:rFonts w:ascii="Arial" w:hAnsi="Arial" w:cs="Arial"/>
      <w:b/>
      <w:bCs/>
      <w:sz w:val="16"/>
      <w:szCs w:val="16"/>
    </w:rPr>
  </w:style>
  <w:style w:type="paragraph" w:customStyle="1" w:styleId="analytic0">
    <w:name w:val="analytic"/>
    <w:basedOn w:val="Normal"/>
    <w:link w:val="analyticChar0"/>
    <w:uiPriority w:val="4"/>
    <w:qFormat/>
    <w:rsid w:val="00A3241C"/>
    <w:pPr>
      <w:spacing w:before="120"/>
    </w:pPr>
    <w:rPr>
      <w:b/>
      <w:sz w:val="20"/>
    </w:rPr>
  </w:style>
  <w:style w:type="character" w:customStyle="1" w:styleId="analyticChar0">
    <w:name w:val="analytic Char"/>
    <w:basedOn w:val="DefaultParagraphFont"/>
    <w:link w:val="analytic0"/>
    <w:uiPriority w:val="4"/>
    <w:rsid w:val="00A3241C"/>
    <w:rPr>
      <w:rFonts w:ascii="Calibri" w:hAnsi="Calibri" w:cs="Calibri"/>
      <w:b/>
      <w:sz w:val="20"/>
    </w:rPr>
  </w:style>
  <w:style w:type="character" w:customStyle="1" w:styleId="m-5498913268213319940gmail-styleunderline">
    <w:name w:val="m_-5498913268213319940gmail-styleunderline"/>
    <w:basedOn w:val="DefaultParagraphFont"/>
    <w:rsid w:val="00A3241C"/>
  </w:style>
  <w:style w:type="paragraph" w:customStyle="1" w:styleId="speakable">
    <w:name w:val="speakable"/>
    <w:basedOn w:val="Normal"/>
    <w:uiPriority w:val="99"/>
    <w:qFormat/>
    <w:rsid w:val="00A3241C"/>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A3241C"/>
  </w:style>
  <w:style w:type="character" w:customStyle="1" w:styleId="copyright">
    <w:name w:val="copyright"/>
    <w:basedOn w:val="DefaultParagraphFont"/>
    <w:rsid w:val="00A3241C"/>
  </w:style>
  <w:style w:type="character" w:customStyle="1" w:styleId="TagCharCharCharChar">
    <w:name w:val="Tag Char Char Char Char"/>
    <w:basedOn w:val="DefaultParagraphFont"/>
    <w:rsid w:val="00A3241C"/>
    <w:rPr>
      <w:rFonts w:ascii="Calibri" w:hAnsi="Calibri" w:cs="Calibri"/>
      <w:b/>
      <w:sz w:val="24"/>
    </w:rPr>
  </w:style>
  <w:style w:type="paragraph" w:customStyle="1" w:styleId="g-body">
    <w:name w:val="g-body"/>
    <w:basedOn w:val="Normal"/>
    <w:uiPriority w:val="99"/>
    <w:qFormat/>
    <w:rsid w:val="00A3241C"/>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A3241C"/>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A3241C"/>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A3241C"/>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A3241C"/>
    <w:pPr>
      <w:spacing w:before="100" w:beforeAutospacing="1" w:after="100" w:afterAutospacing="1"/>
    </w:pPr>
    <w:rPr>
      <w:sz w:val="24"/>
    </w:rPr>
  </w:style>
  <w:style w:type="paragraph" w:customStyle="1" w:styleId="style41">
    <w:name w:val="style4"/>
    <w:basedOn w:val="Normal"/>
    <w:uiPriority w:val="99"/>
    <w:qFormat/>
    <w:rsid w:val="00A3241C"/>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A3241C"/>
    <w:pPr>
      <w:spacing w:before="100" w:beforeAutospacing="1" w:after="100" w:afterAutospacing="1"/>
    </w:pPr>
    <w:rPr>
      <w:rFonts w:ascii="Times New Roman" w:hAnsi="Times New Roman"/>
      <w:sz w:val="24"/>
    </w:rPr>
  </w:style>
  <w:style w:type="character" w:customStyle="1" w:styleId="adtext">
    <w:name w:val="adtext"/>
    <w:basedOn w:val="DefaultParagraphFont"/>
    <w:rsid w:val="00A3241C"/>
  </w:style>
  <w:style w:type="character" w:customStyle="1" w:styleId="UL-Bold">
    <w:name w:val="UL-Bold"/>
    <w:basedOn w:val="DefaultParagraphFont"/>
    <w:rsid w:val="00A3241C"/>
    <w:rPr>
      <w:u w:val="thick"/>
    </w:rPr>
  </w:style>
  <w:style w:type="character" w:customStyle="1" w:styleId="UL-None">
    <w:name w:val="UL-None"/>
    <w:basedOn w:val="DefaultParagraphFont"/>
    <w:rsid w:val="00A3241C"/>
    <w:rPr>
      <w:strike w:val="0"/>
      <w:dstrike w:val="0"/>
      <w:u w:val="none"/>
      <w:effect w:val="none"/>
    </w:rPr>
  </w:style>
  <w:style w:type="character" w:customStyle="1" w:styleId="gl">
    <w:name w:val="gl"/>
    <w:basedOn w:val="DefaultParagraphFont"/>
    <w:rsid w:val="00A3241C"/>
  </w:style>
  <w:style w:type="character" w:customStyle="1" w:styleId="qu730rj69h">
    <w:name w:val="qu730rj69h"/>
    <w:basedOn w:val="DefaultParagraphFont"/>
    <w:rsid w:val="00A3241C"/>
  </w:style>
  <w:style w:type="paragraph" w:customStyle="1" w:styleId="optext">
    <w:name w:val="optext"/>
    <w:basedOn w:val="Normal"/>
    <w:uiPriority w:val="99"/>
    <w:qFormat/>
    <w:rsid w:val="00A3241C"/>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A3241C"/>
  </w:style>
  <w:style w:type="character" w:customStyle="1" w:styleId="icr880">
    <w:name w:val="icr880"/>
    <w:basedOn w:val="DefaultParagraphFont"/>
    <w:rsid w:val="00A3241C"/>
  </w:style>
  <w:style w:type="character" w:customStyle="1" w:styleId="hx23q54">
    <w:name w:val="hx23q54"/>
    <w:basedOn w:val="DefaultParagraphFont"/>
    <w:rsid w:val="00A3241C"/>
  </w:style>
  <w:style w:type="character" w:customStyle="1" w:styleId="m-5348258726587825636gmail-style13ptbold">
    <w:name w:val="m_-5348258726587825636gmail-style13ptbold"/>
    <w:basedOn w:val="DefaultParagraphFont"/>
    <w:rsid w:val="00A3241C"/>
  </w:style>
  <w:style w:type="character" w:customStyle="1" w:styleId="m-5348258726587825636gmail-styleunderline">
    <w:name w:val="m_-5348258726587825636gmail-styleunderline"/>
    <w:basedOn w:val="DefaultParagraphFont"/>
    <w:rsid w:val="00A3241C"/>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A3241C"/>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A3241C"/>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A3241C"/>
  </w:style>
  <w:style w:type="character" w:customStyle="1" w:styleId="CardsFont12ptCharChar">
    <w:name w:val="Cards + Font: 12 pt Char Char"/>
    <w:basedOn w:val="DefaultParagraphFont"/>
    <w:rsid w:val="00A3241C"/>
    <w:rPr>
      <w:sz w:val="24"/>
      <w:szCs w:val="24"/>
      <w:u w:val="thick"/>
      <w:lang w:val="en-US" w:eastAsia="en-US" w:bidi="ar-SA"/>
    </w:rPr>
  </w:style>
  <w:style w:type="character" w:customStyle="1" w:styleId="NothingChar1">
    <w:name w:val="Nothing Char1"/>
    <w:basedOn w:val="DefaultParagraphFont"/>
    <w:rsid w:val="00A3241C"/>
    <w:rPr>
      <w:lang w:val="en-US" w:eastAsia="en-US" w:bidi="ar-SA"/>
    </w:rPr>
  </w:style>
  <w:style w:type="paragraph" w:customStyle="1" w:styleId="useless">
    <w:name w:val="useless"/>
    <w:basedOn w:val="Normal"/>
    <w:uiPriority w:val="99"/>
    <w:qFormat/>
    <w:rsid w:val="00A3241C"/>
    <w:rPr>
      <w:rFonts w:ascii="Times New Roman" w:eastAsia="Times New Roman" w:hAnsi="Times New Roman"/>
      <w:sz w:val="12"/>
    </w:rPr>
  </w:style>
  <w:style w:type="character" w:customStyle="1" w:styleId="DDIUnderline">
    <w:name w:val="DDI Underline"/>
    <w:qFormat/>
    <w:rsid w:val="00A3241C"/>
    <w:rPr>
      <w:rFonts w:ascii="Times New Roman" w:hAnsi="Times New Roman"/>
      <w:sz w:val="24"/>
      <w:u w:val="single"/>
    </w:rPr>
  </w:style>
  <w:style w:type="paragraph" w:customStyle="1" w:styleId="ALLCAPS">
    <w:name w:val="ALL CAPS"/>
    <w:basedOn w:val="Normal"/>
    <w:link w:val="ALLCAPSChar"/>
    <w:qFormat/>
    <w:rsid w:val="00A3241C"/>
    <w:rPr>
      <w:rFonts w:ascii="Times New Roman" w:eastAsia="Times New Roman" w:hAnsi="Times New Roman"/>
      <w:b/>
      <w:caps/>
    </w:rPr>
  </w:style>
  <w:style w:type="character" w:customStyle="1" w:styleId="ALLCAPSChar">
    <w:name w:val="ALL CAPS Char"/>
    <w:basedOn w:val="DefaultParagraphFont"/>
    <w:link w:val="ALLCAPS"/>
    <w:rsid w:val="00A3241C"/>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A3241C"/>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A3241C"/>
    <w:rPr>
      <w:rFonts w:ascii="Times New Roman" w:eastAsia="Times New Roman" w:hAnsi="Times New Roman" w:cs="Calibri"/>
      <w:b/>
      <w:sz w:val="24"/>
    </w:rPr>
  </w:style>
  <w:style w:type="character" w:customStyle="1" w:styleId="10ptnotbold">
    <w:name w:val="10ptnotbold"/>
    <w:basedOn w:val="DefaultParagraphFont"/>
    <w:rsid w:val="00A3241C"/>
    <w:rPr>
      <w:sz w:val="20"/>
    </w:rPr>
  </w:style>
  <w:style w:type="character" w:customStyle="1" w:styleId="Cites-AuthorDate">
    <w:name w:val="Cites-Author/Date"/>
    <w:rsid w:val="00A3241C"/>
    <w:rPr>
      <w:rFonts w:ascii="Helvetica" w:hAnsi="Helvetica"/>
      <w:b/>
      <w:sz w:val="22"/>
      <w:szCs w:val="24"/>
      <w:u w:val="thick"/>
    </w:rPr>
  </w:style>
  <w:style w:type="paragraph" w:customStyle="1" w:styleId="CiteTag">
    <w:name w:val="Cite/Tag"/>
    <w:basedOn w:val="Normal"/>
    <w:uiPriority w:val="99"/>
    <w:qFormat/>
    <w:rsid w:val="00A3241C"/>
    <w:rPr>
      <w:rFonts w:ascii="Times New Roman" w:eastAsia="Cambria" w:hAnsi="Times New Roman"/>
      <w:b/>
    </w:rPr>
  </w:style>
  <w:style w:type="character" w:customStyle="1" w:styleId="CardsFont6ptChar1">
    <w:name w:val="Cards + Font: 6 pt Char1"/>
    <w:basedOn w:val="CardsChar"/>
    <w:link w:val="CardsFont6pt"/>
    <w:rsid w:val="00A3241C"/>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3241C"/>
  </w:style>
  <w:style w:type="character" w:customStyle="1" w:styleId="m489902567989944824gmail-styleunderline">
    <w:name w:val="m_489902567989944824gmail-styleunderline"/>
    <w:basedOn w:val="DefaultParagraphFont"/>
    <w:rsid w:val="00A3241C"/>
  </w:style>
  <w:style w:type="character" w:customStyle="1" w:styleId="UnresolvedMention2">
    <w:name w:val="Unresolved Mention2"/>
    <w:basedOn w:val="DefaultParagraphFont"/>
    <w:uiPriority w:val="99"/>
    <w:rsid w:val="00A3241C"/>
    <w:rPr>
      <w:color w:val="808080"/>
      <w:shd w:val="clear" w:color="auto" w:fill="E6E6E6"/>
    </w:rPr>
  </w:style>
  <w:style w:type="character" w:customStyle="1" w:styleId="swauthor">
    <w:name w:val="sw_author"/>
    <w:rsid w:val="00A3241C"/>
  </w:style>
  <w:style w:type="character" w:customStyle="1" w:styleId="UnderlineCharChar3">
    <w:name w:val="Underline Char Char3"/>
    <w:rsid w:val="00A3241C"/>
    <w:rPr>
      <w:szCs w:val="24"/>
      <w:u w:val="single"/>
      <w:lang w:val="en-US" w:eastAsia="en-US" w:bidi="ar-SA"/>
    </w:rPr>
  </w:style>
  <w:style w:type="character" w:customStyle="1" w:styleId="tl8wme">
    <w:name w:val="tl8wme"/>
    <w:basedOn w:val="DefaultParagraphFont"/>
    <w:rsid w:val="00A3241C"/>
  </w:style>
  <w:style w:type="character" w:customStyle="1" w:styleId="Mention3">
    <w:name w:val="Mention3"/>
    <w:basedOn w:val="DefaultParagraphFont"/>
    <w:uiPriority w:val="99"/>
    <w:semiHidden/>
    <w:unhideWhenUsed/>
    <w:rsid w:val="00A3241C"/>
    <w:rPr>
      <w:color w:val="2B579A"/>
      <w:shd w:val="clear" w:color="auto" w:fill="E6E6E6"/>
    </w:rPr>
  </w:style>
  <w:style w:type="character" w:customStyle="1" w:styleId="m-5251091010484660064gmail-style13ptbold">
    <w:name w:val="m_-5251091010484660064gmail-style13ptbold"/>
    <w:basedOn w:val="DefaultParagraphFont"/>
    <w:rsid w:val="00A3241C"/>
  </w:style>
  <w:style w:type="character" w:customStyle="1" w:styleId="m-5251091010484660064gmail-styleunderline">
    <w:name w:val="m_-5251091010484660064gmail-styleunderline"/>
    <w:basedOn w:val="DefaultParagraphFont"/>
    <w:rsid w:val="00A3241C"/>
  </w:style>
  <w:style w:type="character" w:customStyle="1" w:styleId="tablecaption">
    <w:name w:val="tablecaption"/>
    <w:basedOn w:val="DefaultParagraphFont"/>
    <w:rsid w:val="00A3241C"/>
  </w:style>
  <w:style w:type="character" w:customStyle="1" w:styleId="StyleLatinHelvetica105ptBlack">
    <w:name w:val="Style (Latin) Helvetica 10.5 pt Black"/>
    <w:basedOn w:val="DefaultParagraphFont"/>
    <w:rsid w:val="00A3241C"/>
    <w:rPr>
      <w:rFonts w:ascii="Times New Roman" w:hAnsi="Times New Roman"/>
      <w:color w:val="000000"/>
      <w:sz w:val="21"/>
    </w:rPr>
  </w:style>
  <w:style w:type="character" w:customStyle="1" w:styleId="m-413333960618644972gmail-style13ptbold">
    <w:name w:val="m_-413333960618644972gmail-style13ptbold"/>
    <w:basedOn w:val="DefaultParagraphFont"/>
    <w:rsid w:val="00A3241C"/>
  </w:style>
  <w:style w:type="character" w:customStyle="1" w:styleId="m-413333960618644972gmail-styleunderline">
    <w:name w:val="m_-413333960618644972gmail-styleunderline"/>
    <w:basedOn w:val="DefaultParagraphFont"/>
    <w:rsid w:val="00A3241C"/>
  </w:style>
  <w:style w:type="character" w:customStyle="1" w:styleId="m8314098763611656848gmail-stylestylebold12pt">
    <w:name w:val="m_8314098763611656848gmail-stylestylebold12pt"/>
    <w:basedOn w:val="DefaultParagraphFont"/>
    <w:rsid w:val="00A3241C"/>
  </w:style>
  <w:style w:type="character" w:customStyle="1" w:styleId="m8314098763611656848gmail-styleboldunderline">
    <w:name w:val="m_8314098763611656848gmail-styleboldunderline"/>
    <w:basedOn w:val="DefaultParagraphFont"/>
    <w:rsid w:val="00A3241C"/>
  </w:style>
  <w:style w:type="paragraph" w:customStyle="1" w:styleId="Spacer">
    <w:name w:val="Spacer"/>
    <w:basedOn w:val="Heading1"/>
    <w:link w:val="SpacerChar"/>
    <w:autoRedefine/>
    <w:uiPriority w:val="4"/>
    <w:qFormat/>
    <w:rsid w:val="00A3241C"/>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A3241C"/>
    <w:rPr>
      <w:rFonts w:ascii="Georgia" w:eastAsiaTheme="majorEastAsia" w:hAnsi="Georgia" w:cstheme="majorBidi"/>
      <w:b/>
      <w:sz w:val="24"/>
      <w:szCs w:val="32"/>
    </w:rPr>
  </w:style>
  <w:style w:type="paragraph" w:customStyle="1" w:styleId="msonormal0">
    <w:name w:val="msonormal"/>
    <w:basedOn w:val="Normal"/>
    <w:qFormat/>
    <w:rsid w:val="00A3241C"/>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A3241C"/>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A3241C"/>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
    <w:qFormat/>
    <w:rsid w:val="00A3241C"/>
    <w:rPr>
      <w:rFonts w:ascii="Arial Narrow" w:hAnsi="Arial Narrow" w:cs="Times New Roman"/>
      <w:color w:val="000000"/>
      <w:sz w:val="16"/>
    </w:rPr>
  </w:style>
  <w:style w:type="character" w:customStyle="1" w:styleId="CiteReal0">
    <w:name w:val="CiteReal"/>
    <w:uiPriority w:val="1"/>
    <w:qFormat/>
    <w:rsid w:val="00A3241C"/>
    <w:rPr>
      <w:rFonts w:ascii="Arial" w:hAnsi="Arial"/>
      <w:b/>
      <w:sz w:val="24"/>
      <w:u w:val="single"/>
    </w:rPr>
  </w:style>
  <w:style w:type="character" w:customStyle="1" w:styleId="dropcap1">
    <w:name w:val="dropcap1"/>
    <w:rsid w:val="00A3241C"/>
  </w:style>
  <w:style w:type="paragraph" w:customStyle="1" w:styleId="Style31">
    <w:name w:val="Style31"/>
    <w:basedOn w:val="Normal"/>
    <w:uiPriority w:val="99"/>
    <w:rsid w:val="00A3241C"/>
    <w:pPr>
      <w:spacing w:line="197" w:lineRule="exact"/>
      <w:jc w:val="both"/>
    </w:pPr>
    <w:rPr>
      <w:rFonts w:ascii="Palatino Linotype" w:hAnsi="Palatino Linotype" w:cs="Palatino Linotype"/>
    </w:rPr>
  </w:style>
  <w:style w:type="paragraph" w:customStyle="1" w:styleId="Style42">
    <w:name w:val="Style42"/>
    <w:basedOn w:val="Normal"/>
    <w:uiPriority w:val="99"/>
    <w:rsid w:val="00A3241C"/>
    <w:pPr>
      <w:spacing w:line="202" w:lineRule="exact"/>
      <w:jc w:val="both"/>
    </w:pPr>
    <w:rPr>
      <w:rFonts w:ascii="Palatino Linotype" w:hAnsi="Palatino Linotype" w:cs="Palatino Linotype"/>
    </w:rPr>
  </w:style>
  <w:style w:type="paragraph" w:customStyle="1" w:styleId="Style51">
    <w:name w:val="Style51"/>
    <w:basedOn w:val="Normal"/>
    <w:uiPriority w:val="99"/>
    <w:rsid w:val="00A3241C"/>
    <w:pPr>
      <w:spacing w:line="200" w:lineRule="exact"/>
      <w:jc w:val="both"/>
    </w:pPr>
    <w:rPr>
      <w:rFonts w:ascii="Palatino Linotype" w:hAnsi="Palatino Linotype" w:cs="Palatino Linotype"/>
    </w:rPr>
  </w:style>
  <w:style w:type="character" w:customStyle="1" w:styleId="FontStyle72">
    <w:name w:val="Font Style72"/>
    <w:uiPriority w:val="99"/>
    <w:rsid w:val="00A3241C"/>
    <w:rPr>
      <w:rFonts w:ascii="Cambria" w:hAnsi="Cambria" w:cs="Cambria" w:hint="default"/>
      <w:sz w:val="16"/>
      <w:szCs w:val="16"/>
    </w:rPr>
  </w:style>
  <w:style w:type="character" w:customStyle="1" w:styleId="FontStyle73">
    <w:name w:val="Font Style73"/>
    <w:uiPriority w:val="99"/>
    <w:rsid w:val="00A3241C"/>
    <w:rPr>
      <w:rFonts w:ascii="Cambria" w:hAnsi="Cambria" w:cs="Cambria" w:hint="default"/>
      <w:i/>
      <w:iCs/>
      <w:sz w:val="16"/>
      <w:szCs w:val="16"/>
    </w:rPr>
  </w:style>
  <w:style w:type="character" w:customStyle="1" w:styleId="UnderlinestyleChar2">
    <w:name w:val="Underline style Char2"/>
    <w:rsid w:val="00A3241C"/>
    <w:rPr>
      <w:sz w:val="22"/>
      <w:szCs w:val="24"/>
      <w:u w:val="single"/>
      <w:lang w:val="en-US" w:eastAsia="en-US" w:bidi="ar-SA"/>
    </w:rPr>
  </w:style>
  <w:style w:type="paragraph" w:customStyle="1" w:styleId="CitationCharChar">
    <w:name w:val="Citation Char Char"/>
    <w:basedOn w:val="Normal"/>
    <w:uiPriority w:val="6"/>
    <w:qFormat/>
    <w:rsid w:val="00A3241C"/>
    <w:pPr>
      <w:ind w:left="1440" w:right="1440"/>
    </w:pPr>
    <w:rPr>
      <w:rFonts w:ascii="Cambria" w:eastAsia="Verdana" w:hAnsi="Cambria" w:cs="Cambria"/>
      <w:szCs w:val="20"/>
      <w:u w:val="single"/>
    </w:rPr>
  </w:style>
  <w:style w:type="character" w:customStyle="1" w:styleId="FontStyle49">
    <w:name w:val="Font Style49"/>
    <w:uiPriority w:val="99"/>
    <w:rsid w:val="00A3241C"/>
    <w:rPr>
      <w:rFonts w:ascii="Cambria" w:hAnsi="Cambria" w:cs="Cambria"/>
      <w:sz w:val="20"/>
      <w:szCs w:val="20"/>
    </w:rPr>
  </w:style>
  <w:style w:type="character" w:customStyle="1" w:styleId="FontStyle50">
    <w:name w:val="Font Style50"/>
    <w:uiPriority w:val="99"/>
    <w:rsid w:val="00A3241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3241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3241C"/>
    <w:rPr>
      <w:rFonts w:ascii="Cambria" w:eastAsia="Cambria" w:hAnsi="Cambria" w:cs="Cambria"/>
      <w:spacing w:val="-3"/>
      <w:szCs w:val="20"/>
    </w:rPr>
  </w:style>
  <w:style w:type="character" w:customStyle="1" w:styleId="kn">
    <w:name w:val="kn"/>
    <w:basedOn w:val="DefaultParagraphFont"/>
    <w:rsid w:val="00A3241C"/>
  </w:style>
  <w:style w:type="character" w:customStyle="1" w:styleId="StyleStyleUnderlineUnderlineStyleBoldUnderlineIntenseEmphas">
    <w:name w:val="Style Style UnderlineUnderlineStyle Bold UnderlineIntense Emphas..."/>
    <w:basedOn w:val="DefaultParagraphFont"/>
    <w:rsid w:val="00A3241C"/>
    <w:rPr>
      <w:b/>
      <w:bCs/>
      <w:sz w:val="26"/>
      <w:u w:val="single"/>
    </w:rPr>
  </w:style>
  <w:style w:type="character" w:customStyle="1" w:styleId="articoloinside">
    <w:name w:val="articolo_inside"/>
    <w:rsid w:val="00A3241C"/>
  </w:style>
  <w:style w:type="paragraph" w:customStyle="1" w:styleId="pagetools">
    <w:name w:val="pagetools"/>
    <w:basedOn w:val="Normal"/>
    <w:rsid w:val="00A3241C"/>
    <w:pPr>
      <w:spacing w:before="100" w:beforeAutospacing="1" w:after="100" w:afterAutospacing="1"/>
    </w:pPr>
    <w:rPr>
      <w:rFonts w:ascii="Cambria" w:eastAsia="Cambria" w:hAnsi="Cambria"/>
      <w:sz w:val="24"/>
    </w:rPr>
  </w:style>
  <w:style w:type="character" w:customStyle="1" w:styleId="desc">
    <w:name w:val="desc"/>
    <w:basedOn w:val="DefaultParagraphFont"/>
    <w:rsid w:val="00A3241C"/>
  </w:style>
  <w:style w:type="character" w:customStyle="1" w:styleId="job">
    <w:name w:val="job"/>
    <w:basedOn w:val="DefaultParagraphFont"/>
    <w:rsid w:val="00A3241C"/>
  </w:style>
  <w:style w:type="character" w:customStyle="1" w:styleId="publisher">
    <w:name w:val="publisher"/>
    <w:basedOn w:val="DefaultParagraphFont"/>
    <w:rsid w:val="00A3241C"/>
  </w:style>
  <w:style w:type="character" w:customStyle="1" w:styleId="pubyear">
    <w:name w:val="pubyear"/>
    <w:basedOn w:val="DefaultParagraphFont"/>
    <w:rsid w:val="00A3241C"/>
  </w:style>
  <w:style w:type="character" w:customStyle="1" w:styleId="pubcity">
    <w:name w:val="pubcity"/>
    <w:basedOn w:val="DefaultParagraphFont"/>
    <w:rsid w:val="00A3241C"/>
  </w:style>
  <w:style w:type="character" w:customStyle="1" w:styleId="bodycontentlink">
    <w:name w:val="bodycontentlink"/>
    <w:basedOn w:val="DefaultParagraphFont"/>
    <w:rsid w:val="00A3241C"/>
  </w:style>
  <w:style w:type="paragraph" w:customStyle="1" w:styleId="C-Text">
    <w:name w:val="C-Text"/>
    <w:basedOn w:val="Normal"/>
    <w:rsid w:val="00A3241C"/>
    <w:pPr>
      <w:tabs>
        <w:tab w:val="num" w:pos="720"/>
      </w:tabs>
      <w:ind w:left="720" w:hanging="360"/>
    </w:pPr>
    <w:rPr>
      <w:rFonts w:ascii="Book Antiqua" w:hAnsi="Book Antiqua"/>
      <w:sz w:val="24"/>
    </w:rPr>
  </w:style>
  <w:style w:type="character" w:customStyle="1" w:styleId="ecdate">
    <w:name w:val="ec_date"/>
    <w:basedOn w:val="DefaultParagraphFont"/>
    <w:rsid w:val="00A3241C"/>
    <w:rPr>
      <w:rFonts w:ascii="Symbol" w:hAnsi="Symbol" w:hint="default"/>
      <w:sz w:val="20"/>
      <w:szCs w:val="20"/>
      <w:shd w:val="clear" w:color="auto" w:fill="FFFFFF"/>
    </w:rPr>
  </w:style>
  <w:style w:type="paragraph" w:customStyle="1" w:styleId="ecmsonormal">
    <w:name w:val="ec_msonormal"/>
    <w:basedOn w:val="Normal"/>
    <w:rsid w:val="00A3241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3241C"/>
  </w:style>
  <w:style w:type="character" w:customStyle="1" w:styleId="articleheadline">
    <w:name w:val="articleheadline"/>
    <w:basedOn w:val="DefaultParagraphFont"/>
    <w:rsid w:val="00A3241C"/>
  </w:style>
  <w:style w:type="paragraph" w:customStyle="1" w:styleId="u-intro">
    <w:name w:val="u-intro"/>
    <w:basedOn w:val="Normal"/>
    <w:rsid w:val="00A3241C"/>
    <w:pPr>
      <w:spacing w:before="100" w:beforeAutospacing="1" w:after="100" w:afterAutospacing="1"/>
    </w:pPr>
    <w:rPr>
      <w:rFonts w:ascii="Georgia" w:hAnsi="Georgia"/>
      <w:sz w:val="24"/>
    </w:rPr>
  </w:style>
  <w:style w:type="character" w:customStyle="1" w:styleId="u-byline">
    <w:name w:val="u-byline"/>
    <w:basedOn w:val="DefaultParagraphFont"/>
    <w:rsid w:val="00A3241C"/>
  </w:style>
  <w:style w:type="character" w:customStyle="1" w:styleId="articlebya">
    <w:name w:val="articleby_a"/>
    <w:basedOn w:val="DefaultParagraphFont"/>
    <w:rsid w:val="00A3241C"/>
  </w:style>
  <w:style w:type="character" w:customStyle="1" w:styleId="popupwinby">
    <w:name w:val="popupwinby"/>
    <w:basedOn w:val="DefaultParagraphFont"/>
    <w:rsid w:val="00A3241C"/>
  </w:style>
  <w:style w:type="character" w:customStyle="1" w:styleId="storyheader">
    <w:name w:val="storyheader"/>
    <w:basedOn w:val="DefaultParagraphFont"/>
    <w:rsid w:val="00A3241C"/>
  </w:style>
  <w:style w:type="character" w:customStyle="1" w:styleId="marron">
    <w:name w:val="marron"/>
    <w:basedOn w:val="DefaultParagraphFont"/>
    <w:rsid w:val="00A3241C"/>
  </w:style>
  <w:style w:type="paragraph" w:customStyle="1" w:styleId="StyleNormalWeb10pt">
    <w:name w:val="Style Normal (Web) + 10 pt"/>
    <w:basedOn w:val="NormalWeb"/>
    <w:next w:val="Normal"/>
    <w:rsid w:val="00A3241C"/>
    <w:rPr>
      <w:rFonts w:ascii="Bookman Old Style" w:eastAsiaTheme="minorHAnsi" w:hAnsi="Bookman Old Style"/>
      <w:sz w:val="20"/>
      <w:lang w:bidi="ar-SA"/>
    </w:rPr>
  </w:style>
  <w:style w:type="character" w:customStyle="1" w:styleId="StyleNormalWeb10ptChar">
    <w:name w:val="Style Normal (Web) + 10 pt Char"/>
    <w:basedOn w:val="DefaultParagraphFont"/>
    <w:rsid w:val="00A3241C"/>
    <w:rPr>
      <w:szCs w:val="24"/>
      <w:lang w:val="en-US" w:eastAsia="en-US" w:bidi="ar-SA"/>
    </w:rPr>
  </w:style>
  <w:style w:type="paragraph" w:customStyle="1" w:styleId="TagCiteShells">
    <w:name w:val="Tag/Cite/Shells"/>
    <w:basedOn w:val="Normal"/>
    <w:rsid w:val="00A3241C"/>
    <w:rPr>
      <w:rFonts w:ascii="Georgia" w:hAnsi="Georgia"/>
      <w:b/>
    </w:rPr>
  </w:style>
  <w:style w:type="paragraph" w:customStyle="1" w:styleId="DefinitionTerm">
    <w:name w:val="Definition Term"/>
    <w:basedOn w:val="Normal"/>
    <w:next w:val="Normal"/>
    <w:rsid w:val="00A3241C"/>
    <w:rPr>
      <w:rFonts w:ascii="Georgia" w:hAnsi="Georgia"/>
      <w:snapToGrid w:val="0"/>
      <w:sz w:val="24"/>
    </w:rPr>
  </w:style>
  <w:style w:type="character" w:customStyle="1" w:styleId="Style3CharChar">
    <w:name w:val="Style3 Char Char"/>
    <w:basedOn w:val="DefaultParagraphFont"/>
    <w:rsid w:val="00A3241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3241C"/>
    <w:pPr>
      <w:spacing w:after="60"/>
    </w:pPr>
    <w:rPr>
      <w:rFonts w:ascii="Georgia" w:eastAsia="Segoe UI" w:hAnsi="Georgia" w:cs="Cambria"/>
      <w:caps/>
      <w:sz w:val="20"/>
      <w:lang w:eastAsia="zh-CN"/>
    </w:rPr>
  </w:style>
  <w:style w:type="character" w:customStyle="1" w:styleId="NormalChar0">
    <w:name w:val="Normal Char"/>
    <w:basedOn w:val="DefaultParagraphFont"/>
    <w:rsid w:val="00A3241C"/>
    <w:rPr>
      <w:lang w:eastAsia="en-US"/>
    </w:rPr>
  </w:style>
  <w:style w:type="character" w:customStyle="1" w:styleId="BoldUnderlineChar2">
    <w:name w:val="Bold + Underline Char"/>
    <w:basedOn w:val="DefaultParagraphFont"/>
    <w:rsid w:val="00A3241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A3241C"/>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A3241C"/>
  </w:style>
  <w:style w:type="character" w:customStyle="1" w:styleId="CharacterStyle7">
    <w:name w:val="Character Style 7"/>
    <w:rsid w:val="00A3241C"/>
    <w:rPr>
      <w:rFonts w:ascii="Trebuchet MS" w:hAnsi="Trebuchet MS" w:cs="Trebuchet MS"/>
      <w:sz w:val="20"/>
      <w:szCs w:val="20"/>
      <w:u w:val="single"/>
    </w:rPr>
  </w:style>
  <w:style w:type="character" w:customStyle="1" w:styleId="StyleStyle4Char">
    <w:name w:val="Style Style4 + Char"/>
    <w:basedOn w:val="DefaultParagraphFont"/>
    <w:rsid w:val="00A3241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3241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3241C"/>
    <w:rPr>
      <w:rFonts w:ascii="Symbol" w:hAnsi="Symbol"/>
      <w:sz w:val="21"/>
      <w:szCs w:val="21"/>
      <w:u w:val="thick"/>
    </w:rPr>
  </w:style>
  <w:style w:type="character" w:customStyle="1" w:styleId="UnderlinedEvidenceCharChar">
    <w:name w:val="Underlined Evidence Char Char"/>
    <w:basedOn w:val="DefaultParagraphFont"/>
    <w:rsid w:val="00A3241C"/>
    <w:rPr>
      <w:rFonts w:ascii="Symbol" w:hAnsi="Symbol"/>
      <w:sz w:val="21"/>
      <w:szCs w:val="21"/>
      <w:u w:val="thick"/>
      <w:lang w:val="en-US" w:eastAsia="en-US" w:bidi="ar-SA"/>
    </w:rPr>
  </w:style>
  <w:style w:type="character" w:styleId="PlaceholderText">
    <w:name w:val="Placeholder Text"/>
    <w:basedOn w:val="DefaultParagraphFont"/>
    <w:uiPriority w:val="99"/>
    <w:rsid w:val="00A3241C"/>
    <w:rPr>
      <w:color w:val="808080"/>
    </w:rPr>
  </w:style>
  <w:style w:type="paragraph" w:customStyle="1" w:styleId="Cite8">
    <w:name w:val="Cite8"/>
    <w:basedOn w:val="Normal"/>
    <w:autoRedefine/>
    <w:qFormat/>
    <w:rsid w:val="00A3241C"/>
    <w:rPr>
      <w:rFonts w:ascii="Trebuchet MS" w:eastAsia="Verdana" w:hAnsi="Trebuchet MS" w:cs="Cambria"/>
      <w:sz w:val="16"/>
    </w:rPr>
  </w:style>
  <w:style w:type="paragraph" w:customStyle="1" w:styleId="8font">
    <w:name w:val="8font"/>
    <w:basedOn w:val="Normal"/>
    <w:next w:val="Normal"/>
    <w:autoRedefine/>
    <w:qFormat/>
    <w:rsid w:val="00A3241C"/>
    <w:rPr>
      <w:rFonts w:ascii="Georgia" w:eastAsia="Cambria Math" w:hAnsi="Georgia" w:cs="Cambria"/>
      <w:sz w:val="16"/>
      <w:szCs w:val="16"/>
    </w:rPr>
  </w:style>
  <w:style w:type="character" w:customStyle="1" w:styleId="NoterefInText">
    <w:name w:val="_NoterefInText"/>
    <w:uiPriority w:val="99"/>
    <w:rsid w:val="00A3241C"/>
    <w:rPr>
      <w:rFonts w:cs="AKDPE C+ Utopia"/>
      <w:color w:val="000000"/>
    </w:rPr>
  </w:style>
  <w:style w:type="character" w:customStyle="1" w:styleId="postauthor">
    <w:name w:val="postauthor"/>
    <w:basedOn w:val="DefaultParagraphFont"/>
    <w:rsid w:val="00A3241C"/>
  </w:style>
  <w:style w:type="paragraph" w:customStyle="1" w:styleId="notes-source-hasnotes">
    <w:name w:val="notes-source-hasnotes"/>
    <w:basedOn w:val="Normal"/>
    <w:rsid w:val="00A3241C"/>
    <w:pPr>
      <w:spacing w:before="100" w:beforeAutospacing="1" w:after="100" w:afterAutospacing="1"/>
    </w:pPr>
    <w:rPr>
      <w:rFonts w:ascii="Tahoma" w:hAnsi="Tahoma"/>
      <w:szCs w:val="20"/>
    </w:rPr>
  </w:style>
  <w:style w:type="character" w:customStyle="1" w:styleId="span">
    <w:name w:val="span"/>
    <w:basedOn w:val="DefaultParagraphFont"/>
    <w:rsid w:val="00A3241C"/>
  </w:style>
  <w:style w:type="character" w:customStyle="1" w:styleId="maintitle">
    <w:name w:val="maintitle"/>
    <w:basedOn w:val="DefaultParagraphFont"/>
    <w:rsid w:val="00A3241C"/>
  </w:style>
  <w:style w:type="character" w:customStyle="1" w:styleId="thirdparty-logo">
    <w:name w:val="thirdparty-logo"/>
    <w:basedOn w:val="DefaultParagraphFont"/>
    <w:rsid w:val="00A3241C"/>
  </w:style>
  <w:style w:type="character" w:customStyle="1" w:styleId="posted">
    <w:name w:val="posted"/>
    <w:basedOn w:val="DefaultParagraphFont"/>
    <w:rsid w:val="00A3241C"/>
  </w:style>
  <w:style w:type="character" w:customStyle="1" w:styleId="ticker">
    <w:name w:val="ticker"/>
    <w:basedOn w:val="DefaultParagraphFont"/>
    <w:rsid w:val="00A3241C"/>
  </w:style>
  <w:style w:type="paragraph" w:customStyle="1" w:styleId="articlemeta">
    <w:name w:val="articlemeta"/>
    <w:basedOn w:val="Normal"/>
    <w:rsid w:val="00A3241C"/>
    <w:pPr>
      <w:spacing w:before="100" w:beforeAutospacing="1" w:after="100" w:afterAutospacing="1"/>
    </w:pPr>
    <w:rPr>
      <w:rFonts w:ascii="Tahoma" w:hAnsi="Tahoma"/>
      <w:szCs w:val="20"/>
    </w:rPr>
  </w:style>
  <w:style w:type="character" w:customStyle="1" w:styleId="vcard">
    <w:name w:val="vcard"/>
    <w:basedOn w:val="DefaultParagraphFont"/>
    <w:rsid w:val="00A3241C"/>
  </w:style>
  <w:style w:type="character" w:customStyle="1" w:styleId="print-footnote">
    <w:name w:val="print-footnote"/>
    <w:basedOn w:val="DefaultParagraphFont"/>
    <w:rsid w:val="00A3241C"/>
  </w:style>
  <w:style w:type="character" w:customStyle="1" w:styleId="datestring">
    <w:name w:val="datestring"/>
    <w:basedOn w:val="DefaultParagraphFont"/>
    <w:rsid w:val="00A3241C"/>
  </w:style>
  <w:style w:type="paragraph" w:customStyle="1" w:styleId="noindent0">
    <w:name w:val="no_indent"/>
    <w:basedOn w:val="Normal"/>
    <w:rsid w:val="00A3241C"/>
    <w:pPr>
      <w:spacing w:before="100" w:beforeAutospacing="1" w:after="100" w:afterAutospacing="1"/>
    </w:pPr>
    <w:rPr>
      <w:rFonts w:ascii="Tahoma" w:hAnsi="Tahoma"/>
      <w:szCs w:val="20"/>
    </w:rPr>
  </w:style>
  <w:style w:type="character" w:customStyle="1" w:styleId="email">
    <w:name w:val="email"/>
    <w:basedOn w:val="DefaultParagraphFont"/>
    <w:rsid w:val="00A3241C"/>
  </w:style>
  <w:style w:type="paragraph" w:customStyle="1" w:styleId="left">
    <w:name w:val="left"/>
    <w:basedOn w:val="Normal"/>
    <w:rsid w:val="00A3241C"/>
    <w:pPr>
      <w:spacing w:before="100" w:beforeAutospacing="1" w:after="100" w:afterAutospacing="1"/>
    </w:pPr>
    <w:rPr>
      <w:rFonts w:ascii="Tahoma" w:hAnsi="Tahoma"/>
      <w:szCs w:val="20"/>
    </w:rPr>
  </w:style>
  <w:style w:type="paragraph" w:customStyle="1" w:styleId="right">
    <w:name w:val="right"/>
    <w:basedOn w:val="Normal"/>
    <w:rsid w:val="00A3241C"/>
    <w:pPr>
      <w:spacing w:before="100" w:beforeAutospacing="1" w:after="100" w:afterAutospacing="1"/>
    </w:pPr>
    <w:rPr>
      <w:rFonts w:ascii="Tahoma" w:hAnsi="Tahoma"/>
      <w:szCs w:val="20"/>
    </w:rPr>
  </w:style>
  <w:style w:type="character" w:customStyle="1" w:styleId="gptad">
    <w:name w:val="gptad"/>
    <w:basedOn w:val="DefaultParagraphFont"/>
    <w:rsid w:val="00A3241C"/>
  </w:style>
  <w:style w:type="paragraph" w:customStyle="1" w:styleId="creditpostedmodified">
    <w:name w:val="credit_posted_modified"/>
    <w:basedOn w:val="Normal"/>
    <w:rsid w:val="00A3241C"/>
    <w:pPr>
      <w:spacing w:before="100" w:beforeAutospacing="1" w:after="100" w:afterAutospacing="1"/>
    </w:pPr>
    <w:rPr>
      <w:rFonts w:ascii="Tahoma" w:hAnsi="Tahoma"/>
      <w:szCs w:val="20"/>
    </w:rPr>
  </w:style>
  <w:style w:type="character" w:customStyle="1" w:styleId="creditline">
    <w:name w:val="creditline"/>
    <w:basedOn w:val="DefaultParagraphFont"/>
    <w:rsid w:val="00A3241C"/>
  </w:style>
  <w:style w:type="character" w:customStyle="1" w:styleId="grd">
    <w:name w:val="grd"/>
    <w:basedOn w:val="DefaultParagraphFont"/>
    <w:rsid w:val="00A3241C"/>
  </w:style>
  <w:style w:type="paragraph" w:customStyle="1" w:styleId="hs-text-container">
    <w:name w:val="hs-text-container"/>
    <w:basedOn w:val="Normal"/>
    <w:rsid w:val="00A3241C"/>
    <w:pPr>
      <w:spacing w:before="100" w:beforeAutospacing="1" w:after="100" w:afterAutospacing="1"/>
    </w:pPr>
    <w:rPr>
      <w:rFonts w:ascii="Tahoma" w:hAnsi="Tahoma"/>
      <w:szCs w:val="20"/>
    </w:rPr>
  </w:style>
  <w:style w:type="character" w:customStyle="1" w:styleId="created">
    <w:name w:val="created"/>
    <w:basedOn w:val="DefaultParagraphFont"/>
    <w:rsid w:val="00A3241C"/>
  </w:style>
  <w:style w:type="character" w:customStyle="1" w:styleId="changed">
    <w:name w:val="changed"/>
    <w:basedOn w:val="DefaultParagraphFont"/>
    <w:rsid w:val="00A3241C"/>
  </w:style>
  <w:style w:type="character" w:customStyle="1" w:styleId="article-author-name">
    <w:name w:val="article-author-name"/>
    <w:basedOn w:val="DefaultParagraphFont"/>
    <w:rsid w:val="00A3241C"/>
  </w:style>
  <w:style w:type="character" w:customStyle="1" w:styleId="bioexcerpt">
    <w:name w:val="bio_excerpt"/>
    <w:basedOn w:val="DefaultParagraphFont"/>
    <w:rsid w:val="00A3241C"/>
  </w:style>
  <w:style w:type="character" w:customStyle="1" w:styleId="commentcount">
    <w:name w:val="comment_count"/>
    <w:basedOn w:val="DefaultParagraphFont"/>
    <w:rsid w:val="00A3241C"/>
  </w:style>
  <w:style w:type="character" w:customStyle="1" w:styleId="searchtermshighlighted">
    <w:name w:val="searchtermshighlighted"/>
    <w:basedOn w:val="DefaultParagraphFont"/>
    <w:rsid w:val="00A3241C"/>
  </w:style>
  <w:style w:type="character" w:customStyle="1" w:styleId="contributornametrigger">
    <w:name w:val="contributornametrigger"/>
    <w:basedOn w:val="DefaultParagraphFont"/>
    <w:rsid w:val="00A3241C"/>
  </w:style>
  <w:style w:type="character" w:customStyle="1" w:styleId="bylinepipe">
    <w:name w:val="bylinepipe"/>
    <w:basedOn w:val="DefaultParagraphFont"/>
    <w:rsid w:val="00A3241C"/>
  </w:style>
  <w:style w:type="character" w:customStyle="1" w:styleId="lucenesearchresulturlb">
    <w:name w:val="lucene_search_result_url_b"/>
    <w:basedOn w:val="DefaultParagraphFont"/>
    <w:rsid w:val="00A3241C"/>
  </w:style>
  <w:style w:type="character" w:customStyle="1" w:styleId="faculty-title">
    <w:name w:val="faculty-title"/>
    <w:basedOn w:val="DefaultParagraphFont"/>
    <w:rsid w:val="00A3241C"/>
  </w:style>
  <w:style w:type="character" w:customStyle="1" w:styleId="count">
    <w:name w:val="count"/>
    <w:basedOn w:val="DefaultParagraphFont"/>
    <w:rsid w:val="00A3241C"/>
  </w:style>
  <w:style w:type="character" w:customStyle="1" w:styleId="volume">
    <w:name w:val="volume"/>
    <w:basedOn w:val="DefaultParagraphFont"/>
    <w:rsid w:val="00A3241C"/>
  </w:style>
  <w:style w:type="character" w:customStyle="1" w:styleId="issue">
    <w:name w:val="issue"/>
    <w:basedOn w:val="DefaultParagraphFont"/>
    <w:rsid w:val="00A3241C"/>
  </w:style>
  <w:style w:type="character" w:customStyle="1" w:styleId="pages">
    <w:name w:val="pages"/>
    <w:basedOn w:val="DefaultParagraphFont"/>
    <w:rsid w:val="00A3241C"/>
  </w:style>
  <w:style w:type="character" w:customStyle="1" w:styleId="field-content">
    <w:name w:val="field-content"/>
    <w:basedOn w:val="DefaultParagraphFont"/>
    <w:rsid w:val="00A3241C"/>
  </w:style>
  <w:style w:type="character" w:customStyle="1" w:styleId="person">
    <w:name w:val="person"/>
    <w:basedOn w:val="DefaultParagraphFont"/>
    <w:rsid w:val="00A3241C"/>
  </w:style>
  <w:style w:type="character" w:customStyle="1" w:styleId="corresponding">
    <w:name w:val="corresponding"/>
    <w:basedOn w:val="DefaultParagraphFont"/>
    <w:rsid w:val="00A3241C"/>
  </w:style>
  <w:style w:type="character" w:customStyle="1" w:styleId="entry-date">
    <w:name w:val="entry-date"/>
    <w:basedOn w:val="DefaultParagraphFont"/>
    <w:rsid w:val="00A3241C"/>
  </w:style>
  <w:style w:type="paragraph" w:customStyle="1" w:styleId="entry-meta">
    <w:name w:val="entry-meta"/>
    <w:basedOn w:val="Normal"/>
    <w:rsid w:val="00A3241C"/>
    <w:pPr>
      <w:spacing w:before="100" w:beforeAutospacing="1" w:after="100" w:afterAutospacing="1"/>
    </w:pPr>
    <w:rPr>
      <w:rFonts w:ascii="Tahoma" w:hAnsi="Tahoma"/>
      <w:szCs w:val="20"/>
    </w:rPr>
  </w:style>
  <w:style w:type="character" w:customStyle="1" w:styleId="post-time">
    <w:name w:val="post-time"/>
    <w:basedOn w:val="DefaultParagraphFont"/>
    <w:rsid w:val="00A3241C"/>
  </w:style>
  <w:style w:type="character" w:customStyle="1" w:styleId="post-category">
    <w:name w:val="post-category"/>
    <w:basedOn w:val="DefaultParagraphFont"/>
    <w:rsid w:val="00A3241C"/>
  </w:style>
  <w:style w:type="character" w:customStyle="1" w:styleId="post-author">
    <w:name w:val="post-author"/>
    <w:basedOn w:val="DefaultParagraphFont"/>
    <w:rsid w:val="00A3241C"/>
  </w:style>
  <w:style w:type="character" w:customStyle="1" w:styleId="A10">
    <w:name w:val="A10"/>
    <w:uiPriority w:val="99"/>
    <w:rsid w:val="00A3241C"/>
    <w:rPr>
      <w:rFonts w:cs="MS Mincho"/>
      <w:color w:val="000000"/>
      <w:sz w:val="11"/>
      <w:szCs w:val="11"/>
    </w:rPr>
  </w:style>
  <w:style w:type="paragraph" w:customStyle="1" w:styleId="Pa10">
    <w:name w:val="Pa10"/>
    <w:basedOn w:val="Default"/>
    <w:next w:val="Default"/>
    <w:uiPriority w:val="99"/>
    <w:rsid w:val="00A3241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3241C"/>
    <w:pPr>
      <w:widowControl w:val="0"/>
      <w:spacing w:line="241" w:lineRule="atLeast"/>
    </w:pPr>
    <w:rPr>
      <w:rFonts w:ascii="Verdana" w:eastAsiaTheme="minorEastAsia" w:hAnsi="Verdana" w:cs="Cambria"/>
      <w:color w:val="auto"/>
    </w:rPr>
  </w:style>
  <w:style w:type="character" w:customStyle="1" w:styleId="A9">
    <w:name w:val="A9"/>
    <w:uiPriority w:val="99"/>
    <w:rsid w:val="00A3241C"/>
    <w:rPr>
      <w:rFonts w:cs="MS Mincho"/>
      <w:color w:val="000000"/>
      <w:sz w:val="14"/>
      <w:szCs w:val="14"/>
    </w:rPr>
  </w:style>
  <w:style w:type="paragraph" w:customStyle="1" w:styleId="articledetails">
    <w:name w:val="articledetails"/>
    <w:basedOn w:val="Normal"/>
    <w:rsid w:val="00A3241C"/>
    <w:pPr>
      <w:spacing w:before="100" w:beforeAutospacing="1" w:after="100" w:afterAutospacing="1"/>
    </w:pPr>
    <w:rPr>
      <w:rFonts w:ascii="Tahoma" w:hAnsi="Tahoma"/>
      <w:szCs w:val="20"/>
    </w:rPr>
  </w:style>
  <w:style w:type="character" w:customStyle="1" w:styleId="posted-and-updated">
    <w:name w:val="posted-and-updated"/>
    <w:basedOn w:val="DefaultParagraphFont"/>
    <w:rsid w:val="00A3241C"/>
  </w:style>
  <w:style w:type="paragraph" w:customStyle="1" w:styleId="aff">
    <w:name w:val="aff"/>
    <w:basedOn w:val="Normal"/>
    <w:rsid w:val="00A3241C"/>
    <w:pPr>
      <w:spacing w:before="100" w:beforeAutospacing="1" w:after="100" w:afterAutospacing="1"/>
    </w:pPr>
    <w:rPr>
      <w:rFonts w:ascii="Tahoma" w:hAnsi="Tahoma"/>
      <w:szCs w:val="20"/>
    </w:rPr>
  </w:style>
  <w:style w:type="character" w:customStyle="1" w:styleId="entry-author">
    <w:name w:val="entry-author"/>
    <w:basedOn w:val="DefaultParagraphFont"/>
    <w:rsid w:val="00A3241C"/>
  </w:style>
  <w:style w:type="character" w:customStyle="1" w:styleId="entry-author-name">
    <w:name w:val="entry-author-name"/>
    <w:basedOn w:val="DefaultParagraphFont"/>
    <w:rsid w:val="00A3241C"/>
  </w:style>
  <w:style w:type="character" w:customStyle="1" w:styleId="arial11">
    <w:name w:val="arial_11"/>
    <w:basedOn w:val="DefaultParagraphFont"/>
    <w:rsid w:val="00A3241C"/>
  </w:style>
  <w:style w:type="character" w:customStyle="1" w:styleId="contrib-degrees">
    <w:name w:val="contrib-degrees"/>
    <w:basedOn w:val="DefaultParagraphFont"/>
    <w:rsid w:val="00A3241C"/>
  </w:style>
  <w:style w:type="character" w:customStyle="1" w:styleId="contrib-on-behalf-of">
    <w:name w:val="contrib-on-behalf-of"/>
    <w:basedOn w:val="DefaultParagraphFont"/>
    <w:rsid w:val="00A3241C"/>
  </w:style>
  <w:style w:type="character" w:customStyle="1" w:styleId="pubtime">
    <w:name w:val="pubtime"/>
    <w:basedOn w:val="DefaultParagraphFont"/>
    <w:rsid w:val="00A3241C"/>
  </w:style>
  <w:style w:type="character" w:customStyle="1" w:styleId="time">
    <w:name w:val="time"/>
    <w:basedOn w:val="DefaultParagraphFont"/>
    <w:rsid w:val="00A3241C"/>
  </w:style>
  <w:style w:type="character" w:customStyle="1" w:styleId="fbcommentscount">
    <w:name w:val="fb_comments_count"/>
    <w:basedOn w:val="DefaultParagraphFont"/>
    <w:rsid w:val="00A3241C"/>
  </w:style>
  <w:style w:type="character" w:customStyle="1" w:styleId="stsharethiscustom">
    <w:name w:val="st_sharethis_custom"/>
    <w:basedOn w:val="DefaultParagraphFont"/>
    <w:rsid w:val="00A3241C"/>
  </w:style>
  <w:style w:type="paragraph" w:customStyle="1" w:styleId="permalinkable">
    <w:name w:val="permalinkable"/>
    <w:basedOn w:val="Normal"/>
    <w:rsid w:val="00A3241C"/>
    <w:pPr>
      <w:spacing w:before="100" w:beforeAutospacing="1" w:after="100" w:afterAutospacing="1"/>
    </w:pPr>
    <w:rPr>
      <w:rFonts w:ascii="Tahoma" w:hAnsi="Tahoma"/>
      <w:szCs w:val="20"/>
    </w:rPr>
  </w:style>
  <w:style w:type="character" w:customStyle="1" w:styleId="post-date">
    <w:name w:val="post-date"/>
    <w:basedOn w:val="DefaultParagraphFont"/>
    <w:rsid w:val="00A3241C"/>
  </w:style>
  <w:style w:type="character" w:customStyle="1" w:styleId="link-external">
    <w:name w:val="link-external"/>
    <w:basedOn w:val="DefaultParagraphFont"/>
    <w:rsid w:val="00A3241C"/>
  </w:style>
  <w:style w:type="character" w:customStyle="1" w:styleId="articleauthor">
    <w:name w:val="article_author"/>
    <w:basedOn w:val="DefaultParagraphFont"/>
    <w:rsid w:val="00A3241C"/>
  </w:style>
  <w:style w:type="character" w:customStyle="1" w:styleId="articleissue">
    <w:name w:val="article_issue"/>
    <w:basedOn w:val="DefaultParagraphFont"/>
    <w:rsid w:val="00A3241C"/>
  </w:style>
  <w:style w:type="character" w:customStyle="1" w:styleId="a-size-large">
    <w:name w:val="a-size-large"/>
    <w:basedOn w:val="DefaultParagraphFont"/>
    <w:rsid w:val="00A3241C"/>
  </w:style>
  <w:style w:type="character" w:customStyle="1" w:styleId="a-size-medium">
    <w:name w:val="a-size-medium"/>
    <w:basedOn w:val="DefaultParagraphFont"/>
    <w:rsid w:val="00A3241C"/>
  </w:style>
  <w:style w:type="character" w:customStyle="1" w:styleId="contribution">
    <w:name w:val="contribution"/>
    <w:basedOn w:val="DefaultParagraphFont"/>
    <w:rsid w:val="00A3241C"/>
  </w:style>
  <w:style w:type="character" w:customStyle="1" w:styleId="a-color-secondary">
    <w:name w:val="a-color-secondary"/>
    <w:basedOn w:val="DefaultParagraphFont"/>
    <w:rsid w:val="00A3241C"/>
  </w:style>
  <w:style w:type="paragraph" w:customStyle="1" w:styleId="sbyline">
    <w:name w:val="sbyline"/>
    <w:basedOn w:val="Normal"/>
    <w:rsid w:val="00A3241C"/>
    <w:pPr>
      <w:spacing w:before="100" w:beforeAutospacing="1" w:after="100" w:afterAutospacing="1"/>
    </w:pPr>
    <w:rPr>
      <w:rFonts w:ascii="Tahoma" w:hAnsi="Tahoma"/>
      <w:szCs w:val="20"/>
    </w:rPr>
  </w:style>
  <w:style w:type="character" w:customStyle="1" w:styleId="ui-author">
    <w:name w:val="ui-author"/>
    <w:basedOn w:val="DefaultParagraphFont"/>
    <w:rsid w:val="00A3241C"/>
  </w:style>
  <w:style w:type="character" w:customStyle="1" w:styleId="ui-staffline">
    <w:name w:val="ui-staffline"/>
    <w:basedOn w:val="DefaultParagraphFont"/>
    <w:rsid w:val="00A3241C"/>
  </w:style>
  <w:style w:type="paragraph" w:customStyle="1" w:styleId="promotion-tag-p">
    <w:name w:val="promotion-tag-p"/>
    <w:basedOn w:val="Normal"/>
    <w:rsid w:val="00A3241C"/>
    <w:pPr>
      <w:spacing w:before="100" w:beforeAutospacing="1" w:after="100" w:afterAutospacing="1"/>
    </w:pPr>
    <w:rPr>
      <w:rFonts w:ascii="Tahoma" w:hAnsi="Tahoma"/>
      <w:szCs w:val="20"/>
    </w:rPr>
  </w:style>
  <w:style w:type="paragraph" w:customStyle="1" w:styleId="heading">
    <w:name w:val="heading"/>
    <w:basedOn w:val="Normal"/>
    <w:rsid w:val="00A3241C"/>
    <w:pPr>
      <w:spacing w:before="100" w:beforeAutospacing="1" w:after="100" w:afterAutospacing="1"/>
    </w:pPr>
    <w:rPr>
      <w:rFonts w:ascii="Tahoma" w:hAnsi="Tahoma"/>
      <w:szCs w:val="20"/>
    </w:rPr>
  </w:style>
  <w:style w:type="character" w:customStyle="1" w:styleId="value">
    <w:name w:val="value"/>
    <w:basedOn w:val="DefaultParagraphFont"/>
    <w:rsid w:val="00A3241C"/>
  </w:style>
  <w:style w:type="character" w:customStyle="1" w:styleId="specialissuelabel">
    <w:name w:val="specialissuelabel"/>
    <w:basedOn w:val="DefaultParagraphFont"/>
    <w:rsid w:val="00A3241C"/>
  </w:style>
  <w:style w:type="character" w:customStyle="1" w:styleId="referencediv">
    <w:name w:val="referencediv"/>
    <w:basedOn w:val="DefaultParagraphFont"/>
    <w:rsid w:val="00A3241C"/>
  </w:style>
  <w:style w:type="character" w:customStyle="1" w:styleId="wp-smiley">
    <w:name w:val="wp-smiley"/>
    <w:basedOn w:val="DefaultParagraphFont"/>
    <w:rsid w:val="00A3241C"/>
  </w:style>
  <w:style w:type="character" w:customStyle="1" w:styleId="meta-prep">
    <w:name w:val="meta-prep"/>
    <w:basedOn w:val="DefaultParagraphFont"/>
    <w:rsid w:val="00A3241C"/>
  </w:style>
  <w:style w:type="character" w:customStyle="1" w:styleId="artjournal">
    <w:name w:val="art_journal"/>
    <w:basedOn w:val="DefaultParagraphFont"/>
    <w:rsid w:val="00A3241C"/>
  </w:style>
  <w:style w:type="character" w:customStyle="1" w:styleId="artdatevolumeissuepart">
    <w:name w:val="art_datevolumeissuepart"/>
    <w:basedOn w:val="DefaultParagraphFont"/>
    <w:rsid w:val="00A3241C"/>
  </w:style>
  <w:style w:type="character" w:customStyle="1" w:styleId="artpages">
    <w:name w:val="art_pages"/>
    <w:basedOn w:val="DefaultParagraphFont"/>
    <w:rsid w:val="00A3241C"/>
  </w:style>
  <w:style w:type="character" w:customStyle="1" w:styleId="singlehighlightclass">
    <w:name w:val="single_highlight_class"/>
    <w:basedOn w:val="DefaultParagraphFont"/>
    <w:rsid w:val="00A3241C"/>
  </w:style>
  <w:style w:type="character" w:customStyle="1" w:styleId="degree">
    <w:name w:val="degree"/>
    <w:basedOn w:val="DefaultParagraphFont"/>
    <w:rsid w:val="00A3241C"/>
  </w:style>
  <w:style w:type="character" w:customStyle="1" w:styleId="major">
    <w:name w:val="major"/>
    <w:basedOn w:val="DefaultParagraphFont"/>
    <w:rsid w:val="00A3241C"/>
  </w:style>
  <w:style w:type="character" w:customStyle="1" w:styleId="authors">
    <w:name w:val="authors"/>
    <w:basedOn w:val="DefaultParagraphFont"/>
    <w:rsid w:val="00A3241C"/>
  </w:style>
  <w:style w:type="character" w:customStyle="1" w:styleId="views">
    <w:name w:val="views"/>
    <w:basedOn w:val="DefaultParagraphFont"/>
    <w:rsid w:val="00A3241C"/>
  </w:style>
  <w:style w:type="character" w:customStyle="1" w:styleId="stmainservices">
    <w:name w:val="stmainservices"/>
    <w:basedOn w:val="DefaultParagraphFont"/>
    <w:rsid w:val="00A3241C"/>
  </w:style>
  <w:style w:type="character" w:customStyle="1" w:styleId="stbubblehcount">
    <w:name w:val="stbubble_hcount"/>
    <w:basedOn w:val="DefaultParagraphFont"/>
    <w:rsid w:val="00A3241C"/>
  </w:style>
  <w:style w:type="paragraph" w:customStyle="1" w:styleId="Document">
    <w:name w:val="_Document"/>
    <w:basedOn w:val="Default"/>
    <w:next w:val="Default"/>
    <w:uiPriority w:val="99"/>
    <w:rsid w:val="00A3241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3241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3241C"/>
    <w:pPr>
      <w:widowControl w:val="0"/>
    </w:pPr>
    <w:rPr>
      <w:rFonts w:ascii="AKDPE C+ Utopia" w:eastAsiaTheme="minorEastAsia" w:hAnsi="AKDPE C+ Utopia" w:cs="Cambria"/>
      <w:color w:val="auto"/>
    </w:rPr>
  </w:style>
  <w:style w:type="paragraph" w:customStyle="1" w:styleId="collapsed-hide">
    <w:name w:val="collapsed-hide"/>
    <w:basedOn w:val="Normal"/>
    <w:rsid w:val="00A3241C"/>
    <w:pPr>
      <w:spacing w:before="100" w:beforeAutospacing="1" w:after="100" w:afterAutospacing="1"/>
    </w:pPr>
    <w:rPr>
      <w:rFonts w:ascii="Tahoma" w:hAnsi="Tahoma"/>
      <w:szCs w:val="20"/>
    </w:rPr>
  </w:style>
  <w:style w:type="paragraph" w:customStyle="1" w:styleId="Pa7">
    <w:name w:val="Pa7"/>
    <w:basedOn w:val="Default"/>
    <w:next w:val="Default"/>
    <w:uiPriority w:val="99"/>
    <w:rsid w:val="00A3241C"/>
    <w:pPr>
      <w:widowControl w:val="0"/>
      <w:spacing w:line="211" w:lineRule="atLeast"/>
    </w:pPr>
    <w:rPr>
      <w:rFonts w:ascii="Courier New" w:eastAsiaTheme="minorEastAsia" w:hAnsi="Courier New" w:cs="Cambria"/>
      <w:color w:val="auto"/>
    </w:rPr>
  </w:style>
  <w:style w:type="paragraph" w:customStyle="1" w:styleId="odd">
    <w:name w:val="odd"/>
    <w:basedOn w:val="Normal"/>
    <w:rsid w:val="00A3241C"/>
    <w:pPr>
      <w:spacing w:before="100" w:beforeAutospacing="1" w:after="100" w:afterAutospacing="1"/>
    </w:pPr>
    <w:rPr>
      <w:rFonts w:ascii="Tahoma" w:hAnsi="Tahoma"/>
      <w:szCs w:val="20"/>
    </w:rPr>
  </w:style>
  <w:style w:type="character" w:customStyle="1" w:styleId="article-date">
    <w:name w:val="article-date"/>
    <w:basedOn w:val="DefaultParagraphFont"/>
    <w:rsid w:val="00A3241C"/>
  </w:style>
  <w:style w:type="character" w:customStyle="1" w:styleId="article-author">
    <w:name w:val="article-author"/>
    <w:basedOn w:val="DefaultParagraphFont"/>
    <w:rsid w:val="00A3241C"/>
  </w:style>
  <w:style w:type="character" w:customStyle="1" w:styleId="tolocaltime">
    <w:name w:val="tolocaltime"/>
    <w:basedOn w:val="DefaultParagraphFont"/>
    <w:rsid w:val="00A3241C"/>
  </w:style>
  <w:style w:type="character" w:customStyle="1" w:styleId="pb-byline">
    <w:name w:val="pb-byline"/>
    <w:basedOn w:val="DefaultParagraphFont"/>
    <w:rsid w:val="00A3241C"/>
  </w:style>
  <w:style w:type="character" w:customStyle="1" w:styleId="pb-timestamp">
    <w:name w:val="pb-timestamp"/>
    <w:basedOn w:val="DefaultParagraphFont"/>
    <w:rsid w:val="00A3241C"/>
  </w:style>
  <w:style w:type="paragraph" w:customStyle="1" w:styleId="Pa8">
    <w:name w:val="Pa8"/>
    <w:basedOn w:val="Default"/>
    <w:next w:val="Default"/>
    <w:uiPriority w:val="99"/>
    <w:rsid w:val="00A3241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A3241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3241C"/>
  </w:style>
  <w:style w:type="character" w:customStyle="1" w:styleId="even">
    <w:name w:val="even"/>
    <w:basedOn w:val="DefaultParagraphFont"/>
    <w:rsid w:val="00A3241C"/>
  </w:style>
  <w:style w:type="paragraph" w:customStyle="1" w:styleId="volissue">
    <w:name w:val="volissue"/>
    <w:basedOn w:val="Normal"/>
    <w:rsid w:val="00A3241C"/>
    <w:pPr>
      <w:spacing w:before="100" w:beforeAutospacing="1" w:after="100" w:afterAutospacing="1"/>
    </w:pPr>
    <w:rPr>
      <w:rFonts w:ascii="Tahoma" w:hAnsi="Tahoma"/>
      <w:szCs w:val="20"/>
    </w:rPr>
  </w:style>
  <w:style w:type="character" w:customStyle="1" w:styleId="view-count">
    <w:name w:val="view-count"/>
    <w:basedOn w:val="DefaultParagraphFont"/>
    <w:rsid w:val="00A3241C"/>
  </w:style>
  <w:style w:type="paragraph" w:customStyle="1" w:styleId="BoldUnderlineChar20">
    <w:name w:val="BoldUnderline Char2"/>
    <w:link w:val="BoldUnderlineChar2Char"/>
    <w:rsid w:val="00A3241C"/>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3241C"/>
    <w:rPr>
      <w:rFonts w:ascii="Times New Roman" w:eastAsia="Times New Roman" w:hAnsi="Times New Roman" w:cs="Times New Roman"/>
      <w:b/>
      <w:sz w:val="20"/>
      <w:szCs w:val="24"/>
      <w:u w:val="single"/>
    </w:rPr>
  </w:style>
  <w:style w:type="character" w:customStyle="1" w:styleId="UnderlineCharChar4">
    <w:name w:val="Underline Char Char4"/>
    <w:rsid w:val="00A3241C"/>
    <w:rPr>
      <w:szCs w:val="24"/>
      <w:u w:val="single"/>
      <w:lang w:val="en-US" w:eastAsia="en-US" w:bidi="ar-SA"/>
    </w:rPr>
  </w:style>
  <w:style w:type="character" w:customStyle="1" w:styleId="BoldUnderlineCharChar3">
    <w:name w:val="BoldUnderline Char Char3"/>
    <w:rsid w:val="00A3241C"/>
    <w:rPr>
      <w:b/>
      <w:szCs w:val="24"/>
      <w:u w:val="single"/>
      <w:lang w:val="en-US" w:eastAsia="en-US" w:bidi="ar-SA"/>
    </w:rPr>
  </w:style>
  <w:style w:type="character" w:customStyle="1" w:styleId="BoldUnderlineCharChar2">
    <w:name w:val="BoldUnderline Char Char2"/>
    <w:rsid w:val="00A3241C"/>
    <w:rPr>
      <w:b/>
      <w:szCs w:val="24"/>
      <w:u w:val="single"/>
      <w:lang w:val="en-US" w:eastAsia="en-US" w:bidi="ar-SA"/>
    </w:rPr>
  </w:style>
  <w:style w:type="paragraph" w:customStyle="1" w:styleId="UnderlineCard0">
    <w:name w:val="UnderlineCard"/>
    <w:basedOn w:val="Heading3"/>
    <w:link w:val="UnderlineCardChar"/>
    <w:qFormat/>
    <w:rsid w:val="00A3241C"/>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A3241C"/>
    <w:rPr>
      <w:rFonts w:ascii="Georgia" w:eastAsia="Calibri" w:hAnsi="Georgia" w:cs="Times New Roman"/>
      <w:bCs/>
      <w:sz w:val="20"/>
      <w:szCs w:val="20"/>
      <w:u w:val="single"/>
      <w:lang w:val="x-none" w:eastAsia="x-none"/>
    </w:rPr>
  </w:style>
  <w:style w:type="character" w:customStyle="1" w:styleId="5Notunderlined">
    <w:name w:val="5 Not underlined"/>
    <w:rsid w:val="00A3241C"/>
    <w:rPr>
      <w:rFonts w:ascii="Times New Roman" w:hAnsi="Times New Roman"/>
      <w:sz w:val="16"/>
    </w:rPr>
  </w:style>
  <w:style w:type="character" w:customStyle="1" w:styleId="volume-issue">
    <w:name w:val="volume-issue"/>
    <w:rsid w:val="00A3241C"/>
    <w:rPr>
      <w:rFonts w:cs="Times New Roman"/>
    </w:rPr>
  </w:style>
  <w:style w:type="character" w:customStyle="1" w:styleId="i">
    <w:name w:val="i"/>
    <w:basedOn w:val="DefaultParagraphFont"/>
    <w:uiPriority w:val="99"/>
    <w:rsid w:val="00A3241C"/>
  </w:style>
  <w:style w:type="character" w:customStyle="1" w:styleId="storytext">
    <w:name w:val="storytext"/>
    <w:basedOn w:val="DefaultParagraphFont"/>
    <w:rsid w:val="00A3241C"/>
  </w:style>
  <w:style w:type="character" w:customStyle="1" w:styleId="heading3char0">
    <w:name w:val="heading3char"/>
    <w:rsid w:val="00A3241C"/>
  </w:style>
  <w:style w:type="character" w:customStyle="1" w:styleId="boldness1">
    <w:name w:val="boldness1"/>
    <w:rsid w:val="00A3241C"/>
  </w:style>
  <w:style w:type="paragraph" w:customStyle="1" w:styleId="Cardd">
    <w:name w:val="Cardd"/>
    <w:basedOn w:val="Normal"/>
    <w:uiPriority w:val="4"/>
    <w:qFormat/>
    <w:rsid w:val="00A3241C"/>
    <w:pPr>
      <w:ind w:left="288" w:right="288"/>
    </w:pPr>
    <w:rPr>
      <w:rFonts w:ascii="Georgia" w:hAnsi="Georgia"/>
    </w:rPr>
  </w:style>
  <w:style w:type="paragraph" w:customStyle="1" w:styleId="document0">
    <w:name w:val="document"/>
    <w:basedOn w:val="Normal"/>
    <w:qFormat/>
    <w:rsid w:val="00A3241C"/>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A3241C"/>
    <w:rPr>
      <w:rFonts w:cs="Arial"/>
      <w:bCs/>
      <w:szCs w:val="26"/>
      <w:u w:val="single"/>
      <w:lang w:val="en-US" w:eastAsia="en-US" w:bidi="ar-SA"/>
    </w:rPr>
  </w:style>
  <w:style w:type="character" w:customStyle="1" w:styleId="current-selection">
    <w:name w:val="current-selection"/>
    <w:basedOn w:val="DefaultParagraphFont"/>
    <w:rsid w:val="00A3241C"/>
  </w:style>
  <w:style w:type="character" w:customStyle="1" w:styleId="a2">
    <w:name w:val="_"/>
    <w:basedOn w:val="DefaultParagraphFont"/>
    <w:rsid w:val="00A3241C"/>
  </w:style>
  <w:style w:type="paragraph" w:customStyle="1" w:styleId="Shrink6">
    <w:name w:val="Shrink 6"/>
    <w:basedOn w:val="Normal"/>
    <w:qFormat/>
    <w:rsid w:val="00A3241C"/>
    <w:rPr>
      <w:rFonts w:ascii="Georgia" w:eastAsia="Calibri" w:hAnsi="Georgia" w:cs="Times New Roman"/>
      <w:sz w:val="12"/>
    </w:rPr>
  </w:style>
  <w:style w:type="character" w:customStyle="1" w:styleId="messagecontent">
    <w:name w:val="message_content"/>
    <w:rsid w:val="00A3241C"/>
  </w:style>
  <w:style w:type="character" w:customStyle="1" w:styleId="StyleUnderlineChar">
    <w:name w:val="Style Underline Char"/>
    <w:basedOn w:val="DefaultParagraphFont"/>
    <w:rsid w:val="00A3241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3241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A3241C"/>
    <w:rPr>
      <w:rFonts w:ascii="Georgia" w:eastAsia="Times New Roman" w:hAnsi="Georgia" w:cs="Arial"/>
      <w:b/>
      <w:kern w:val="32"/>
      <w:sz w:val="24"/>
      <w:szCs w:val="32"/>
      <w:u w:val="single"/>
    </w:rPr>
  </w:style>
  <w:style w:type="character" w:customStyle="1" w:styleId="twelptblackblack1">
    <w:name w:val="twelptblackblack1"/>
    <w:basedOn w:val="DefaultParagraphFont"/>
    <w:rsid w:val="00A3241C"/>
    <w:rPr>
      <w:rFonts w:ascii="Verdana" w:hAnsi="Verdana" w:hint="default"/>
      <w:color w:val="000000"/>
      <w:sz w:val="16"/>
      <w:szCs w:val="16"/>
    </w:rPr>
  </w:style>
  <w:style w:type="character" w:customStyle="1" w:styleId="Heading3CharCharCharChar1">
    <w:name w:val="Heading 3 Char Char Char Char1"/>
    <w:rsid w:val="00A3241C"/>
    <w:rPr>
      <w:rFonts w:cs="Arial"/>
      <w:bCs/>
      <w:szCs w:val="26"/>
      <w:u w:val="single"/>
      <w:lang w:val="en-US" w:eastAsia="en-US" w:bidi="ar-SA"/>
    </w:rPr>
  </w:style>
  <w:style w:type="paragraph" w:customStyle="1" w:styleId="conintrotext">
    <w:name w:val="conintrotext"/>
    <w:basedOn w:val="Normal"/>
    <w:uiPriority w:val="99"/>
    <w:rsid w:val="00A3241C"/>
    <w:pPr>
      <w:spacing w:before="100" w:beforeAutospacing="1" w:after="100" w:afterAutospacing="1"/>
    </w:pPr>
    <w:rPr>
      <w:rFonts w:ascii="Georgia" w:eastAsia="Times New Roman" w:hAnsi="Georgia"/>
      <w:sz w:val="24"/>
    </w:rPr>
  </w:style>
  <w:style w:type="character" w:customStyle="1" w:styleId="comment-body">
    <w:name w:val="comment-body"/>
    <w:rsid w:val="00A3241C"/>
  </w:style>
  <w:style w:type="character" w:customStyle="1" w:styleId="UnderlineCharCharChar1">
    <w:name w:val="Underline Char Char Char1"/>
    <w:rsid w:val="00A3241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3241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3241C"/>
    <w:rPr>
      <w:rFonts w:asciiTheme="minorHAnsi" w:eastAsia="MS Mincho" w:hAnsiTheme="minorHAnsi" w:cstheme="minorBidi"/>
      <w:b/>
      <w:u w:val="single"/>
    </w:rPr>
  </w:style>
  <w:style w:type="character" w:customStyle="1" w:styleId="mw-headline">
    <w:name w:val="mw-headline"/>
    <w:rsid w:val="00A3241C"/>
  </w:style>
  <w:style w:type="character" w:customStyle="1" w:styleId="flagicon">
    <w:name w:val="flagicon"/>
    <w:rsid w:val="00A3241C"/>
  </w:style>
  <w:style w:type="paragraph" w:customStyle="1" w:styleId="assert">
    <w:name w:val="assert"/>
    <w:basedOn w:val="Normal"/>
    <w:uiPriority w:val="99"/>
    <w:rsid w:val="00A3241C"/>
    <w:pPr>
      <w:spacing w:before="100" w:beforeAutospacing="1" w:after="100" w:afterAutospacing="1"/>
    </w:pPr>
    <w:rPr>
      <w:rFonts w:ascii="Georgia" w:eastAsia="Times New Roman" w:hAnsi="Georgia"/>
      <w:sz w:val="24"/>
    </w:rPr>
  </w:style>
  <w:style w:type="character" w:customStyle="1" w:styleId="apturelink">
    <w:name w:val="apturelink"/>
    <w:rsid w:val="00A3241C"/>
  </w:style>
  <w:style w:type="character" w:customStyle="1" w:styleId="apturelinkicon">
    <w:name w:val="apturelinkicon"/>
    <w:rsid w:val="00A3241C"/>
  </w:style>
  <w:style w:type="paragraph" w:customStyle="1" w:styleId="Default1">
    <w:name w:val="Default1"/>
    <w:basedOn w:val="Default"/>
    <w:next w:val="Default"/>
    <w:uiPriority w:val="99"/>
    <w:rsid w:val="00A3241C"/>
    <w:rPr>
      <w:color w:val="auto"/>
    </w:rPr>
  </w:style>
  <w:style w:type="paragraph" w:customStyle="1" w:styleId="center">
    <w:name w:val="center"/>
    <w:basedOn w:val="Normal"/>
    <w:uiPriority w:val="99"/>
    <w:rsid w:val="00A3241C"/>
    <w:pPr>
      <w:spacing w:before="100" w:beforeAutospacing="1" w:after="100" w:afterAutospacing="1"/>
    </w:pPr>
    <w:rPr>
      <w:rFonts w:ascii="Georgia" w:eastAsia="Times New Roman" w:hAnsi="Georgia"/>
      <w:sz w:val="24"/>
    </w:rPr>
  </w:style>
  <w:style w:type="character" w:customStyle="1" w:styleId="LittleChar">
    <w:name w:val="Little Char"/>
    <w:link w:val="Little"/>
    <w:rsid w:val="00A3241C"/>
    <w:rPr>
      <w:rFonts w:ascii="Garamond" w:eastAsia="Times New Roman" w:hAnsi="Garamond" w:cs="Calibri"/>
      <w:sz w:val="16"/>
    </w:rPr>
  </w:style>
  <w:style w:type="character" w:customStyle="1" w:styleId="UnderlineChar1Char">
    <w:name w:val="Underline Char1 Char"/>
    <w:rsid w:val="00A3241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3241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3241C"/>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3241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3241C"/>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3241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3241C"/>
    <w:rPr>
      <w:rFonts w:asciiTheme="minorHAnsi" w:eastAsia="MS Mincho" w:hAnsiTheme="minorHAnsi" w:cstheme="minorBidi"/>
      <w:b/>
      <w:u w:val="single"/>
    </w:rPr>
  </w:style>
  <w:style w:type="paragraph" w:customStyle="1" w:styleId="CardBody">
    <w:name w:val="Card Body"/>
    <w:basedOn w:val="Normal"/>
    <w:link w:val="CardBodyChar"/>
    <w:qFormat/>
    <w:rsid w:val="00A3241C"/>
    <w:rPr>
      <w:rFonts w:ascii="Georgia" w:eastAsia="Times New Roman" w:hAnsi="Georgia"/>
      <w:sz w:val="16"/>
    </w:rPr>
  </w:style>
  <w:style w:type="character" w:customStyle="1" w:styleId="CardBodyChar">
    <w:name w:val="Card Body Char"/>
    <w:link w:val="CardBody"/>
    <w:rsid w:val="00A3241C"/>
    <w:rPr>
      <w:rFonts w:ascii="Georgia" w:eastAsia="Times New Roman" w:hAnsi="Georgia" w:cs="Calibri"/>
      <w:sz w:val="16"/>
    </w:rPr>
  </w:style>
  <w:style w:type="character" w:customStyle="1" w:styleId="ptitleinside">
    <w:name w:val="p_title_inside"/>
    <w:rsid w:val="00A3241C"/>
  </w:style>
  <w:style w:type="paragraph" w:customStyle="1" w:styleId="StyleBoldandUnderlineChar11ptBorderSinglesolidline">
    <w:name w:val="Style Bold and Underline Char + 11 pt Border: : (Single solid line..."/>
    <w:link w:val="StyleBoldandUnderlineChar11ptBorderSinglesolidlineChar"/>
    <w:qFormat/>
    <w:rsid w:val="00A3241C"/>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3241C"/>
    <w:rPr>
      <w:rFonts w:eastAsia="Times New Roman"/>
      <w:b/>
      <w:bCs/>
      <w:szCs w:val="20"/>
      <w:u w:val="single"/>
      <w:bdr w:val="single" w:sz="4" w:space="0" w:color="auto"/>
    </w:rPr>
  </w:style>
  <w:style w:type="character" w:customStyle="1" w:styleId="Heading1CharChar1">
    <w:name w:val="Heading 1 Char Char1"/>
    <w:rsid w:val="00A3241C"/>
    <w:rPr>
      <w:rFonts w:cs="Arial"/>
      <w:b/>
      <w:bCs/>
      <w:szCs w:val="32"/>
      <w:lang w:val="en-US" w:eastAsia="en-US" w:bidi="ar-SA"/>
    </w:rPr>
  </w:style>
  <w:style w:type="paragraph" w:customStyle="1" w:styleId="Indentation">
    <w:name w:val="Indentation"/>
    <w:basedOn w:val="Normal"/>
    <w:uiPriority w:val="99"/>
    <w:rsid w:val="00A3241C"/>
    <w:pPr>
      <w:ind w:left="288" w:right="288"/>
    </w:pPr>
    <w:rPr>
      <w:rFonts w:ascii="Georgia" w:hAnsi="Georgia"/>
    </w:rPr>
  </w:style>
  <w:style w:type="character" w:customStyle="1" w:styleId="StyleUnderlineCharChar9ptBold">
    <w:name w:val="Style Underline Char Char + 9 pt Bold"/>
    <w:rsid w:val="00A3241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3241C"/>
    <w:rPr>
      <w:rFonts w:ascii="Georgia" w:eastAsia="Times New Roman" w:hAnsi="Georgia"/>
      <w:u w:val="single"/>
    </w:rPr>
  </w:style>
  <w:style w:type="character" w:customStyle="1" w:styleId="StyleStyle4ArialNarrow9ptChar">
    <w:name w:val="Style Style4 + Arial Narrow 9 pt Char"/>
    <w:link w:val="StyleStyle4ArialNarrow9pt"/>
    <w:rsid w:val="00A3241C"/>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rsid w:val="00A3241C"/>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3241C"/>
    <w:rPr>
      <w:rFonts w:ascii="Georgia" w:eastAsia="Times New Roman" w:hAnsi="Georgia" w:cs="Calibri"/>
      <w:b/>
      <w:bCs/>
      <w:u w:val="single"/>
    </w:rPr>
  </w:style>
  <w:style w:type="character" w:customStyle="1" w:styleId="StyleBoldandUnderlineCharChar29pt">
    <w:name w:val="Style Bold and Underline Char Char2 + 9 pt"/>
    <w:rsid w:val="00A3241C"/>
    <w:rPr>
      <w:rFonts w:ascii="Times New Roman" w:hAnsi="Times New Roman"/>
      <w:b/>
      <w:bCs/>
      <w:noProof w:val="0"/>
      <w:sz w:val="20"/>
      <w:u w:val="single"/>
    </w:rPr>
  </w:style>
  <w:style w:type="character" w:customStyle="1" w:styleId="StyleUnderlineCharChar19pt">
    <w:name w:val="Style Underline Char Char1 + 9 pt"/>
    <w:rsid w:val="00A3241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3241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3241C"/>
    <w:rPr>
      <w:rFonts w:ascii="Georgia" w:eastAsia="Times New Roman" w:hAnsi="Georgia"/>
      <w:b/>
      <w:smallCaps/>
      <w:sz w:val="24"/>
      <w:szCs w:val="24"/>
      <w:u w:val="single"/>
    </w:rPr>
  </w:style>
  <w:style w:type="character" w:customStyle="1" w:styleId="CardTextCharChar">
    <w:name w:val="Card Text Char Char"/>
    <w:rsid w:val="00A3241C"/>
    <w:rPr>
      <w:rFonts w:ascii="Times New Roman" w:eastAsia="Times New Roman" w:hAnsi="Times New Roman" w:cs="Times New Roman"/>
      <w:sz w:val="20"/>
      <w:szCs w:val="20"/>
    </w:rPr>
  </w:style>
  <w:style w:type="character" w:customStyle="1" w:styleId="citeChar1">
    <w:name w:val="cite Char"/>
    <w:locked/>
    <w:rsid w:val="00A3241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3241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3241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3241C"/>
    <w:rPr>
      <w:i/>
      <w:iCs/>
      <w:sz w:val="20"/>
      <w:u w:val="single"/>
    </w:rPr>
  </w:style>
  <w:style w:type="character" w:customStyle="1" w:styleId="HIGHLIGHT0">
    <w:name w:val="HIGHLIGHT"/>
    <w:uiPriority w:val="1"/>
    <w:qFormat/>
    <w:rsid w:val="00A3241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3241C"/>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3241C"/>
    <w:rPr>
      <w:rFonts w:ascii="Times New Roman" w:eastAsia="Times New Roman" w:hAnsi="Times New Roman" w:cs="Times New Roman"/>
      <w:b/>
      <w:sz w:val="28"/>
      <w:szCs w:val="24"/>
    </w:rPr>
  </w:style>
  <w:style w:type="character" w:customStyle="1" w:styleId="FifthChar">
    <w:name w:val="Fifth Char"/>
    <w:link w:val="Fifth"/>
    <w:rsid w:val="00A3241C"/>
    <w:rPr>
      <w:rFonts w:ascii="Calibri" w:eastAsia="Calibri" w:hAnsi="Calibri" w:cs="Calibri"/>
    </w:rPr>
  </w:style>
  <w:style w:type="paragraph" w:customStyle="1" w:styleId="Third">
    <w:name w:val="Third"/>
    <w:basedOn w:val="Normal"/>
    <w:link w:val="ThirdChar"/>
    <w:rsid w:val="00A3241C"/>
    <w:rPr>
      <w:rFonts w:ascii="Georgia" w:eastAsia="Times New Roman" w:hAnsi="Georgia"/>
      <w:b/>
      <w:u w:val="single"/>
      <w:lang w:val="x-none" w:eastAsia="x-none"/>
    </w:rPr>
  </w:style>
  <w:style w:type="character" w:customStyle="1" w:styleId="ThirdChar">
    <w:name w:val="Third Char"/>
    <w:link w:val="Third"/>
    <w:rsid w:val="00A3241C"/>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A3241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A3241C"/>
    <w:rPr>
      <w:rFonts w:ascii="Times New Roman" w:eastAsia="Times New Roman" w:hAnsi="Times New Roman"/>
      <w:szCs w:val="24"/>
    </w:rPr>
  </w:style>
  <w:style w:type="character" w:customStyle="1" w:styleId="article-record-publication-volume-issue">
    <w:name w:val="article-record-publication-volume-issue"/>
    <w:rsid w:val="00A3241C"/>
  </w:style>
  <w:style w:type="character" w:customStyle="1" w:styleId="NothingCharChar">
    <w:name w:val="Nothing Char Char"/>
    <w:link w:val="NothingCharCharChar"/>
    <w:rsid w:val="00A3241C"/>
  </w:style>
  <w:style w:type="paragraph" w:customStyle="1" w:styleId="DebateUnderlineBoldChar">
    <w:name w:val="Debate Underline Bold Char"/>
    <w:basedOn w:val="Normal"/>
    <w:link w:val="DebateUnderlineBoldCharChar"/>
    <w:rsid w:val="00A3241C"/>
    <w:pPr>
      <w:jc w:val="both"/>
    </w:pPr>
    <w:rPr>
      <w:rFonts w:ascii="Georgia" w:eastAsia="Times New Roman" w:hAnsi="Georgia"/>
      <w:b/>
      <w:u w:val="thick"/>
    </w:rPr>
  </w:style>
  <w:style w:type="character" w:customStyle="1" w:styleId="DebateUnderlineBoldCharChar">
    <w:name w:val="Debate Underline Bold Char Char"/>
    <w:link w:val="DebateUnderlineBoldChar"/>
    <w:rsid w:val="00A3241C"/>
    <w:rPr>
      <w:rFonts w:ascii="Georgia" w:eastAsia="Times New Roman" w:hAnsi="Georgia" w:cs="Calibri"/>
      <w:b/>
      <w:u w:val="thick"/>
    </w:rPr>
  </w:style>
  <w:style w:type="character" w:customStyle="1" w:styleId="resultbodyblack">
    <w:name w:val="resultbodyblack"/>
    <w:qFormat/>
    <w:rsid w:val="00A3241C"/>
    <w:rPr>
      <w:rFonts w:cs="Times New Roman"/>
    </w:rPr>
  </w:style>
  <w:style w:type="paragraph" w:customStyle="1" w:styleId="bloctitles">
    <w:name w:val="bloc titles"/>
    <w:basedOn w:val="Heading1"/>
    <w:next w:val="Normal"/>
    <w:link w:val="bloctitlesChar"/>
    <w:autoRedefine/>
    <w:rsid w:val="00A3241C"/>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A3241C"/>
    <w:rPr>
      <w:rFonts w:ascii="Georgia" w:eastAsia="Malgun Gothic" w:hAnsi="Georgia" w:cs="Arial"/>
      <w:b/>
      <w:sz w:val="28"/>
      <w:szCs w:val="32"/>
      <w:u w:val="single"/>
    </w:rPr>
  </w:style>
  <w:style w:type="paragraph" w:customStyle="1" w:styleId="CiteSmallText">
    <w:name w:val="Cite Small Text"/>
    <w:basedOn w:val="Normal"/>
    <w:uiPriority w:val="99"/>
    <w:rsid w:val="00A3241C"/>
    <w:pPr>
      <w:widowControl w:val="0"/>
      <w:spacing w:after="200"/>
    </w:pPr>
    <w:rPr>
      <w:rFonts w:ascii="Helvetica Neue" w:hAnsi="Helvetica Neue"/>
      <w:b/>
      <w:sz w:val="18"/>
    </w:rPr>
  </w:style>
  <w:style w:type="character" w:customStyle="1" w:styleId="3TagCite">
    <w:name w:val="3 Tag/Cite"/>
    <w:rsid w:val="00A3241C"/>
    <w:rPr>
      <w:rFonts w:ascii="Times New Roman" w:hAnsi="Times New Roman"/>
      <w:b/>
    </w:rPr>
  </w:style>
  <w:style w:type="character" w:customStyle="1" w:styleId="4Qualifications">
    <w:name w:val="4 Qualifications"/>
    <w:rsid w:val="00A3241C"/>
    <w:rPr>
      <w:rFonts w:ascii="Times New Roman" w:hAnsi="Times New Roman"/>
      <w:sz w:val="19"/>
    </w:rPr>
  </w:style>
  <w:style w:type="character" w:customStyle="1" w:styleId="6Underlined">
    <w:name w:val="6 Underlined"/>
    <w:rsid w:val="00A3241C"/>
    <w:rPr>
      <w:rFonts w:ascii="Times New Roman" w:hAnsi="Times New Roman"/>
      <w:b/>
      <w:sz w:val="21"/>
      <w:u w:val="single"/>
    </w:rPr>
  </w:style>
  <w:style w:type="paragraph" w:customStyle="1" w:styleId="Cards1CharChar">
    <w:name w:val="Cards1 Char Char"/>
    <w:basedOn w:val="Normal"/>
    <w:link w:val="Cards1CharCharChar"/>
    <w:rsid w:val="00A3241C"/>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3241C"/>
    <w:rPr>
      <w:rFonts w:ascii="Georgia" w:hAnsi="Georgia" w:cs="Calibri"/>
      <w:lang w:val="x-none"/>
    </w:rPr>
  </w:style>
  <w:style w:type="character" w:customStyle="1" w:styleId="UnderlineCharCharCharCharCharCharCharChar">
    <w:name w:val="Underline Char Char Char Char Char Char Char Char"/>
    <w:link w:val="UnderlineCharCharCharCharCharCharChar"/>
    <w:rsid w:val="00A3241C"/>
    <w:rPr>
      <w:u w:val="single"/>
    </w:rPr>
  </w:style>
  <w:style w:type="paragraph" w:customStyle="1" w:styleId="UnderlineCharCharCharCharCharCharChar">
    <w:name w:val="Underline Char Char Char Char Char Char Char"/>
    <w:basedOn w:val="Normal"/>
    <w:link w:val="UnderlineCharCharCharCharCharCharCharChar"/>
    <w:rsid w:val="00A3241C"/>
    <w:rPr>
      <w:rFonts w:asciiTheme="minorHAnsi" w:hAnsiTheme="minorHAnsi" w:cstheme="minorBidi"/>
      <w:u w:val="single"/>
    </w:rPr>
  </w:style>
  <w:style w:type="paragraph" w:customStyle="1" w:styleId="CitesCharChar">
    <w:name w:val="Cites Char Char"/>
    <w:next w:val="Normal"/>
    <w:link w:val="CitesCharCharChar"/>
    <w:rsid w:val="00A3241C"/>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A3241C"/>
    <w:rPr>
      <w:rFonts w:ascii="Times New Roman" w:eastAsia="Times New Roman" w:hAnsi="Times New Roman" w:cs="Times New Roman"/>
      <w:sz w:val="20"/>
      <w:szCs w:val="24"/>
    </w:rPr>
  </w:style>
  <w:style w:type="character" w:customStyle="1" w:styleId="nohighlighting">
    <w:name w:val="no highlighting"/>
    <w:rsid w:val="00A3241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3241C"/>
    <w:rPr>
      <w:rFonts w:ascii="Cambria" w:hAnsi="Cambria" w:hint="default"/>
      <w:sz w:val="21"/>
      <w:u w:val="single"/>
    </w:rPr>
  </w:style>
  <w:style w:type="paragraph" w:customStyle="1" w:styleId="Swag">
    <w:name w:val="Swag"/>
    <w:basedOn w:val="Normal"/>
    <w:link w:val="SwagChar"/>
    <w:qFormat/>
    <w:rsid w:val="00A3241C"/>
    <w:rPr>
      <w:rFonts w:ascii="Georgia" w:hAnsi="Georgia"/>
      <w:color w:val="0000FF"/>
      <w:sz w:val="12"/>
      <w:u w:val="single"/>
    </w:rPr>
  </w:style>
  <w:style w:type="character" w:customStyle="1" w:styleId="SwagChar">
    <w:name w:val="Swag Char"/>
    <w:link w:val="Swag"/>
    <w:rsid w:val="00A3241C"/>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A3241C"/>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3241C"/>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A3241C"/>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3241C"/>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A3241C"/>
    <w:rPr>
      <w:rFonts w:ascii="Garamond" w:eastAsia="MS Mincho" w:hAnsi="Garamond"/>
    </w:rPr>
  </w:style>
  <w:style w:type="character" w:customStyle="1" w:styleId="StyleStyleCardTextLeft-075Right0Char">
    <w:name w:val="Style Style Card Text + Left:  -0.75&quot; + Right:  0&quot; Char"/>
    <w:link w:val="StyleStyleCardTextLeft-075Right0"/>
    <w:rsid w:val="00A3241C"/>
    <w:rPr>
      <w:rFonts w:ascii="Garamond" w:eastAsia="MS Mincho" w:hAnsi="Garamond" w:cs="Calibri"/>
    </w:rPr>
  </w:style>
  <w:style w:type="character" w:customStyle="1" w:styleId="CharChar61">
    <w:name w:val="Char Char61"/>
    <w:rsid w:val="00A3241C"/>
    <w:rPr>
      <w:rFonts w:cs="Arial"/>
      <w:bCs/>
      <w:sz w:val="16"/>
      <w:szCs w:val="26"/>
      <w:lang w:val="en-US" w:eastAsia="en-US" w:bidi="ar-SA"/>
    </w:rPr>
  </w:style>
  <w:style w:type="character" w:customStyle="1" w:styleId="ListBulletChar">
    <w:name w:val="List Bullet Char"/>
    <w:link w:val="ListBullet"/>
    <w:uiPriority w:val="99"/>
    <w:rsid w:val="00A3241C"/>
    <w:rPr>
      <w:rFonts w:ascii="Calibri" w:eastAsia="Calibri" w:hAnsi="Calibri" w:cs="Calibri"/>
    </w:rPr>
  </w:style>
  <w:style w:type="paragraph" w:customStyle="1" w:styleId="subhead10">
    <w:name w:val="subhead1"/>
    <w:basedOn w:val="Normal"/>
    <w:uiPriority w:val="99"/>
    <w:rsid w:val="00A3241C"/>
    <w:pPr>
      <w:spacing w:before="100" w:beforeAutospacing="1" w:after="100" w:afterAutospacing="1"/>
    </w:pPr>
    <w:rPr>
      <w:rFonts w:ascii="Georgia" w:eastAsia="Times New Roman" w:hAnsi="Georgia"/>
      <w:sz w:val="24"/>
    </w:rPr>
  </w:style>
  <w:style w:type="character" w:customStyle="1" w:styleId="styledate">
    <w:name w:val="styledate"/>
    <w:rsid w:val="00A3241C"/>
  </w:style>
  <w:style w:type="character" w:customStyle="1" w:styleId="BoldandUnderlineChar1">
    <w:name w:val="Bold and Underline Char1"/>
    <w:rsid w:val="00A3241C"/>
    <w:rPr>
      <w:b/>
      <w:szCs w:val="24"/>
      <w:u w:val="single"/>
      <w:lang w:val="en-US" w:eastAsia="en-US" w:bidi="ar-SA"/>
    </w:rPr>
  </w:style>
  <w:style w:type="character" w:customStyle="1" w:styleId="BoldandUnderlineChar1Char2">
    <w:name w:val="Bold and Underline Char1 Char2"/>
    <w:rsid w:val="00A3241C"/>
    <w:rPr>
      <w:b/>
      <w:szCs w:val="24"/>
      <w:u w:val="single"/>
      <w:lang w:val="en-US" w:eastAsia="en-US" w:bidi="ar-SA"/>
    </w:rPr>
  </w:style>
  <w:style w:type="character" w:customStyle="1" w:styleId="BoldandUnderlineCharChar1">
    <w:name w:val="Bold and Underline Char Char1"/>
    <w:rsid w:val="00A3241C"/>
    <w:rPr>
      <w:b/>
      <w:szCs w:val="24"/>
      <w:u w:val="single"/>
      <w:lang w:val="en-US" w:eastAsia="en-US" w:bidi="ar-SA"/>
    </w:rPr>
  </w:style>
  <w:style w:type="character" w:customStyle="1" w:styleId="BoldandUnderlineChar6">
    <w:name w:val="Bold and Underline Char6"/>
    <w:rsid w:val="00A3241C"/>
    <w:rPr>
      <w:b/>
      <w:szCs w:val="24"/>
      <w:u w:val="single"/>
      <w:lang w:val="en-US" w:eastAsia="en-US" w:bidi="ar-SA"/>
    </w:rPr>
  </w:style>
  <w:style w:type="character" w:customStyle="1" w:styleId="title-link-wrapper">
    <w:name w:val="title-link-wrapper"/>
    <w:rsid w:val="00A3241C"/>
  </w:style>
  <w:style w:type="character" w:customStyle="1" w:styleId="medium-font">
    <w:name w:val="medium-font"/>
    <w:rsid w:val="00A3241C"/>
  </w:style>
  <w:style w:type="paragraph" w:customStyle="1" w:styleId="abstract">
    <w:name w:val="abstract"/>
    <w:basedOn w:val="Normal"/>
    <w:uiPriority w:val="99"/>
    <w:rsid w:val="00A3241C"/>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A3241C"/>
    <w:rPr>
      <w:rFonts w:ascii="Georgia" w:eastAsia="Times New Roman" w:hAnsi="Georgia"/>
      <w:b/>
      <w:bCs/>
      <w:u w:val="single"/>
    </w:rPr>
  </w:style>
  <w:style w:type="character" w:customStyle="1" w:styleId="StyleUnderlineChar11ptBold2Char">
    <w:name w:val="Style Underline Char + 11 pt Bold2 Char"/>
    <w:link w:val="StyleUnderlineChar11ptBold2"/>
    <w:rsid w:val="00A3241C"/>
    <w:rPr>
      <w:rFonts w:ascii="Georgia" w:eastAsia="Times New Roman" w:hAnsi="Georgia" w:cs="Calibri"/>
      <w:b/>
      <w:bCs/>
      <w:u w:val="single"/>
    </w:rPr>
  </w:style>
  <w:style w:type="character" w:customStyle="1" w:styleId="ReallySamllTextChar">
    <w:name w:val="ReallySamllText Char"/>
    <w:link w:val="ReallySamllText"/>
    <w:rsid w:val="00A3241C"/>
    <w:rPr>
      <w:sz w:val="12"/>
    </w:rPr>
  </w:style>
  <w:style w:type="paragraph" w:customStyle="1" w:styleId="StyleStyleUnderlineTimesNewRoman11pt">
    <w:name w:val="Style Style Underline + Times New Roman + 11 pt"/>
    <w:basedOn w:val="Normal"/>
    <w:link w:val="StyleStyleUnderlineTimesNewRoman11ptChar"/>
    <w:rsid w:val="00A3241C"/>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3241C"/>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3241C"/>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3241C"/>
    <w:rPr>
      <w:rFonts w:ascii="Georgia" w:eastAsia="Times New Roman" w:hAnsi="Georgia" w:cs="Calibri"/>
      <w:u w:val="single"/>
    </w:rPr>
  </w:style>
  <w:style w:type="character" w:customStyle="1" w:styleId="style10">
    <w:name w:val="style1"/>
    <w:rsid w:val="00A3241C"/>
  </w:style>
  <w:style w:type="character" w:customStyle="1" w:styleId="pmtermsel">
    <w:name w:val="pmtermsel"/>
    <w:rsid w:val="00A3241C"/>
  </w:style>
  <w:style w:type="character" w:customStyle="1" w:styleId="showipapr">
    <w:name w:val="show_ipapr"/>
    <w:rsid w:val="00A3241C"/>
  </w:style>
  <w:style w:type="character" w:customStyle="1" w:styleId="dnindex">
    <w:name w:val="dnindex"/>
    <w:rsid w:val="00A3241C"/>
  </w:style>
  <w:style w:type="character" w:customStyle="1" w:styleId="23">
    <w:name w:val="23"/>
    <w:rsid w:val="00A3241C"/>
    <w:rPr>
      <w:rFonts w:ascii="Times New Roman" w:hAnsi="Times New Roman" w:cs="Arial"/>
      <w:bCs/>
      <w:sz w:val="20"/>
      <w:u w:val="single"/>
      <w:lang w:val="en-US" w:eastAsia="en-US" w:bidi="ar-SA"/>
    </w:rPr>
  </w:style>
  <w:style w:type="character" w:customStyle="1" w:styleId="33">
    <w:name w:val="33"/>
    <w:rsid w:val="00A3241C"/>
    <w:rPr>
      <w:rFonts w:ascii="Times New Roman" w:hAnsi="Times New Roman" w:cs="Arial"/>
      <w:b/>
      <w:bCs/>
      <w:sz w:val="20"/>
      <w:u w:val="single"/>
      <w:lang w:val="en-US" w:eastAsia="en-US" w:bidi="ar-SA"/>
    </w:rPr>
  </w:style>
  <w:style w:type="character" w:customStyle="1" w:styleId="55">
    <w:name w:val="55"/>
    <w:rsid w:val="00A3241C"/>
    <w:rPr>
      <w:rFonts w:cs="Arial"/>
      <w:bCs/>
      <w:sz w:val="20"/>
      <w:u w:val="single"/>
      <w:lang w:val="en-US" w:eastAsia="en-US" w:bidi="ar-SA"/>
    </w:rPr>
  </w:style>
  <w:style w:type="character" w:customStyle="1" w:styleId="authoraffil">
    <w:name w:val="authoraffil"/>
    <w:rsid w:val="00A3241C"/>
  </w:style>
  <w:style w:type="character" w:customStyle="1" w:styleId="CharChar8">
    <w:name w:val="Char Char8"/>
    <w:rsid w:val="00A3241C"/>
    <w:rPr>
      <w:rFonts w:ascii="Georgia" w:eastAsia="Times New Roman" w:hAnsi="Georgia"/>
      <w:b/>
      <w:bCs/>
      <w:sz w:val="30"/>
      <w:szCs w:val="28"/>
      <w:u w:val="single"/>
    </w:rPr>
  </w:style>
  <w:style w:type="character" w:customStyle="1" w:styleId="FontStyle13">
    <w:name w:val="Font Style13"/>
    <w:uiPriority w:val="99"/>
    <w:rsid w:val="00A3241C"/>
    <w:rPr>
      <w:rFonts w:ascii="Constantia" w:hAnsi="Constantia" w:cs="Constantia"/>
      <w:sz w:val="18"/>
      <w:szCs w:val="18"/>
    </w:rPr>
  </w:style>
  <w:style w:type="character" w:customStyle="1" w:styleId="TagsCharCharCharChar">
    <w:name w:val="Tags Char Char Char Char"/>
    <w:rsid w:val="00A3241C"/>
    <w:rPr>
      <w:rFonts w:ascii="Times New Roman" w:eastAsia="Times New Roman" w:hAnsi="Times New Roman" w:cs="Times New Roman"/>
      <w:b/>
      <w:sz w:val="24"/>
      <w:szCs w:val="24"/>
    </w:rPr>
  </w:style>
  <w:style w:type="character" w:customStyle="1" w:styleId="Citation1Char">
    <w:name w:val="Citation1 Char"/>
    <w:link w:val="Citation10"/>
    <w:locked/>
    <w:rsid w:val="00A3241C"/>
    <w:rPr>
      <w:rFonts w:ascii="Georgia" w:hAnsi="Georgia"/>
      <w:b/>
      <w:u w:val="single"/>
    </w:rPr>
  </w:style>
  <w:style w:type="paragraph" w:customStyle="1" w:styleId="Citation10">
    <w:name w:val="Citation1"/>
    <w:basedOn w:val="Normal"/>
    <w:link w:val="Citation1Char"/>
    <w:qFormat/>
    <w:rsid w:val="00A3241C"/>
    <w:rPr>
      <w:rFonts w:ascii="Georgia" w:hAnsi="Georgia" w:cstheme="minorBidi"/>
      <w:b/>
      <w:u w:val="single"/>
    </w:rPr>
  </w:style>
  <w:style w:type="character" w:customStyle="1" w:styleId="TaglineChar">
    <w:name w:val="Tagline Char"/>
    <w:link w:val="Tagline0"/>
    <w:locked/>
    <w:rsid w:val="00A3241C"/>
    <w:rPr>
      <w:rFonts w:ascii="Georgia" w:hAnsi="Georgia"/>
      <w:b/>
    </w:rPr>
  </w:style>
  <w:style w:type="paragraph" w:customStyle="1" w:styleId="Tagline0">
    <w:name w:val="Tagline"/>
    <w:basedOn w:val="Normal"/>
    <w:link w:val="TaglineChar"/>
    <w:qFormat/>
    <w:rsid w:val="00A3241C"/>
    <w:rPr>
      <w:rFonts w:ascii="Georgia" w:hAnsi="Georgia" w:cstheme="minorBidi"/>
      <w:b/>
    </w:rPr>
  </w:style>
  <w:style w:type="paragraph" w:customStyle="1" w:styleId="NothingCharCharChar">
    <w:name w:val="Nothing Char Char Char"/>
    <w:link w:val="NothingCharChar"/>
    <w:rsid w:val="00A3241C"/>
    <w:pPr>
      <w:spacing w:after="0" w:line="240" w:lineRule="auto"/>
      <w:jc w:val="both"/>
    </w:pPr>
  </w:style>
  <w:style w:type="paragraph" w:customStyle="1" w:styleId="StyleLeft021">
    <w:name w:val="Style Left:  0.2&quot;1"/>
    <w:basedOn w:val="Normal"/>
    <w:uiPriority w:val="99"/>
    <w:rsid w:val="00A3241C"/>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3241C"/>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3241C"/>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3241C"/>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3241C"/>
    <w:rPr>
      <w:rFonts w:ascii="Georgia" w:eastAsia="Times New Roman" w:hAnsi="Georgia" w:cs="Calibri"/>
      <w:u w:val="single"/>
      <w:bdr w:val="single" w:sz="4" w:space="0" w:color="auto"/>
    </w:rPr>
  </w:style>
  <w:style w:type="character" w:customStyle="1" w:styleId="boldcitationChar">
    <w:name w:val="bold citation Char"/>
    <w:rsid w:val="00A3241C"/>
    <w:rPr>
      <w:rFonts w:ascii="Arial" w:hAnsi="Arial"/>
      <w:b/>
      <w:sz w:val="28"/>
      <w:szCs w:val="24"/>
      <w:u w:val="thick"/>
      <w:lang w:val="en-US" w:eastAsia="en-US" w:bidi="ar-SA"/>
    </w:rPr>
  </w:style>
  <w:style w:type="paragraph" w:customStyle="1" w:styleId="BlockTitle20">
    <w:name w:val="Block Title #2"/>
    <w:basedOn w:val="Normal"/>
    <w:uiPriority w:val="99"/>
    <w:rsid w:val="00A3241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A3241C"/>
    <w:rPr>
      <w:rFonts w:ascii="Georgia" w:hAnsi="Georgia"/>
      <w:b/>
    </w:rPr>
  </w:style>
  <w:style w:type="character" w:customStyle="1" w:styleId="BoldunderlineChar3">
    <w:name w:val="Bold/underline Char"/>
    <w:rsid w:val="00A3241C"/>
    <w:rPr>
      <w:rFonts w:eastAsia="SimSun"/>
      <w:b/>
      <w:noProof w:val="0"/>
      <w:sz w:val="24"/>
      <w:szCs w:val="24"/>
      <w:u w:val="single"/>
      <w:lang w:val="en-US" w:eastAsia="zh-CN" w:bidi="ar-SA"/>
    </w:rPr>
  </w:style>
  <w:style w:type="character" w:customStyle="1" w:styleId="underlinetextchar0">
    <w:name w:val="underlinetextchar"/>
    <w:rsid w:val="00A3241C"/>
  </w:style>
  <w:style w:type="character" w:customStyle="1" w:styleId="boldciteChar1">
    <w:name w:val="bold cite Char1"/>
    <w:rsid w:val="00A3241C"/>
    <w:rPr>
      <w:b/>
      <w:sz w:val="28"/>
      <w:u w:val="thick" w:color="000000"/>
    </w:rPr>
  </w:style>
  <w:style w:type="character" w:customStyle="1" w:styleId="tagCharCharChar1">
    <w:name w:val="tag Char Char Char1"/>
    <w:rsid w:val="00A3241C"/>
    <w:rPr>
      <w:b/>
      <w:sz w:val="24"/>
      <w:lang w:val="en-US" w:eastAsia="en-US" w:bidi="ar-SA"/>
    </w:rPr>
  </w:style>
  <w:style w:type="character" w:customStyle="1" w:styleId="underlinecardChar0">
    <w:name w:val="underline card Char"/>
    <w:rsid w:val="00A3241C"/>
    <w:rPr>
      <w:rFonts w:ascii="Arial" w:hAnsi="Arial"/>
      <w:sz w:val="18"/>
      <w:szCs w:val="24"/>
      <w:u w:val="single"/>
      <w:lang w:val="en-US" w:eastAsia="en-US" w:bidi="ar-SA"/>
    </w:rPr>
  </w:style>
  <w:style w:type="paragraph" w:customStyle="1" w:styleId="date-comments">
    <w:name w:val="date-comments"/>
    <w:basedOn w:val="Normal"/>
    <w:uiPriority w:val="99"/>
    <w:rsid w:val="00A3241C"/>
    <w:pPr>
      <w:spacing w:before="100" w:beforeAutospacing="1" w:after="100" w:afterAutospacing="1"/>
    </w:pPr>
    <w:rPr>
      <w:rFonts w:ascii="Times" w:hAnsi="Times"/>
      <w:szCs w:val="20"/>
    </w:rPr>
  </w:style>
  <w:style w:type="character" w:customStyle="1" w:styleId="articleauthor0">
    <w:name w:val="articleauthor"/>
    <w:rsid w:val="00A3241C"/>
  </w:style>
  <w:style w:type="character" w:customStyle="1" w:styleId="bodysubtoc">
    <w:name w:val="bodysubtoc"/>
    <w:rsid w:val="00A3241C"/>
  </w:style>
  <w:style w:type="character" w:customStyle="1" w:styleId="lefttitlesmaller">
    <w:name w:val="lefttitlesmaller"/>
    <w:rsid w:val="00A3241C"/>
  </w:style>
  <w:style w:type="character" w:customStyle="1" w:styleId="mb">
    <w:name w:val="mb"/>
    <w:rsid w:val="00A3241C"/>
  </w:style>
  <w:style w:type="character" w:customStyle="1" w:styleId="submitted-date">
    <w:name w:val="submitted-date"/>
    <w:rsid w:val="00A3241C"/>
  </w:style>
  <w:style w:type="character" w:customStyle="1" w:styleId="submitted-time">
    <w:name w:val="submitted-time"/>
    <w:rsid w:val="00A3241C"/>
  </w:style>
  <w:style w:type="character" w:customStyle="1" w:styleId="A20">
    <w:name w:val="A2"/>
    <w:uiPriority w:val="99"/>
    <w:rsid w:val="00A3241C"/>
    <w:rPr>
      <w:rFonts w:ascii="Sabon LT Std" w:hAnsi="Sabon LT Std" w:cs="Sabon LT Std" w:hint="default"/>
      <w:color w:val="000000"/>
      <w:sz w:val="15"/>
      <w:szCs w:val="15"/>
    </w:rPr>
  </w:style>
  <w:style w:type="character" w:customStyle="1" w:styleId="searchword">
    <w:name w:val="searchword"/>
    <w:rsid w:val="00A3241C"/>
  </w:style>
  <w:style w:type="paragraph" w:customStyle="1" w:styleId="Heading2Char2CharChar12">
    <w:name w:val="Heading 2 Char2 Char Char12"/>
    <w:aliases w:val="Char Char Char Char Char Char1 Char Char Char Char Char1,Char Char22"/>
    <w:next w:val="Normal"/>
    <w:uiPriority w:val="99"/>
    <w:rsid w:val="00A3241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3241C"/>
    <w:rPr>
      <w:rFonts w:ascii="Times New Roman" w:hAnsi="Times New Roman" w:cs="Times New Roman"/>
      <w:sz w:val="18"/>
      <w:szCs w:val="18"/>
    </w:rPr>
  </w:style>
  <w:style w:type="character" w:customStyle="1" w:styleId="bylines">
    <w:name w:val="bylines"/>
    <w:basedOn w:val="DefaultParagraphFont"/>
    <w:rsid w:val="00A3241C"/>
  </w:style>
  <w:style w:type="character" w:customStyle="1" w:styleId="StyleStyleBoldUnderlineUnderlineIntenseEmphasis1apple-style-2">
    <w:name w:val="Style Style Bold UnderlineUnderlineIntense Emphasis1apple-style-...2"/>
    <w:basedOn w:val="DefaultParagraphFont"/>
    <w:rsid w:val="00A3241C"/>
    <w:rPr>
      <w:b w:val="0"/>
      <w:bCs/>
      <w:sz w:val="22"/>
      <w:u w:val="single"/>
    </w:rPr>
  </w:style>
  <w:style w:type="character" w:customStyle="1" w:styleId="FontStyle57">
    <w:name w:val="Font Style57"/>
    <w:rsid w:val="00A3241C"/>
    <w:rPr>
      <w:rFonts w:ascii="Georgia" w:hAnsi="Georgia" w:cs="Georgia"/>
      <w:b/>
      <w:bCs/>
      <w:sz w:val="14"/>
      <w:szCs w:val="14"/>
    </w:rPr>
  </w:style>
  <w:style w:type="character" w:customStyle="1" w:styleId="FontStyle89">
    <w:name w:val="Font Style89"/>
    <w:rsid w:val="00A3241C"/>
    <w:rPr>
      <w:rFonts w:ascii="Times New Roman" w:hAnsi="Times New Roman" w:cs="Times New Roman"/>
      <w:b/>
      <w:bCs/>
      <w:smallCaps/>
      <w:spacing w:val="40"/>
      <w:sz w:val="16"/>
      <w:szCs w:val="16"/>
    </w:rPr>
  </w:style>
  <w:style w:type="character" w:customStyle="1" w:styleId="style3Char0">
    <w:name w:val="style 3 Char"/>
    <w:rsid w:val="00A3241C"/>
    <w:rPr>
      <w:sz w:val="18"/>
      <w:szCs w:val="24"/>
      <w:lang w:val="en-US" w:eastAsia="en-US" w:bidi="ar-SA"/>
    </w:rPr>
  </w:style>
  <w:style w:type="paragraph" w:customStyle="1" w:styleId="003Cite">
    <w:name w:val="003Cite"/>
    <w:basedOn w:val="Normal"/>
    <w:qFormat/>
    <w:rsid w:val="00A3241C"/>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A3241C"/>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3241C"/>
    <w:rPr>
      <w:rFonts w:ascii="Georgia" w:hAnsi="Georgia" w:cs="Calibri"/>
      <w:b/>
      <w:color w:val="000000"/>
      <w:u w:val="single"/>
    </w:rPr>
  </w:style>
  <w:style w:type="paragraph" w:customStyle="1" w:styleId="StyleCards12ptThickunderline">
    <w:name w:val="Style Cards + 12 pt Thick underline"/>
    <w:basedOn w:val="Normal"/>
    <w:link w:val="StyleCards12ptThickunderlineChar2"/>
    <w:rsid w:val="00A3241C"/>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A3241C"/>
    <w:rPr>
      <w:rFonts w:ascii="Times New Roman" w:eastAsia="Times New Roman" w:hAnsi="Times New Roman" w:cs="Times New Roman"/>
      <w:sz w:val="24"/>
      <w:u w:val="thick"/>
      <w:lang w:val="x-none" w:eastAsia="x-none"/>
    </w:rPr>
  </w:style>
  <w:style w:type="character" w:customStyle="1" w:styleId="BlockHeadingsChar1">
    <w:name w:val="Block Headings Char1"/>
    <w:rsid w:val="00A3241C"/>
    <w:rPr>
      <w:b/>
      <w:caps/>
    </w:rPr>
  </w:style>
  <w:style w:type="character" w:customStyle="1" w:styleId="Longcite">
    <w:name w:val="Longcite"/>
    <w:rsid w:val="00A3241C"/>
    <w:rPr>
      <w:sz w:val="16"/>
    </w:rPr>
  </w:style>
  <w:style w:type="paragraph" w:customStyle="1" w:styleId="NormalUnderline0">
    <w:name w:val="Normal + Underline"/>
    <w:basedOn w:val="Normal"/>
    <w:link w:val="NormalUnderlineChar0"/>
    <w:rsid w:val="00A3241C"/>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A3241C"/>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A3241C"/>
    <w:rPr>
      <w:rFonts w:ascii="Bookman Old Style" w:hAnsi="Bookman Old Style" w:cs="Bookman Old Style"/>
      <w:sz w:val="16"/>
      <w:szCs w:val="16"/>
    </w:rPr>
  </w:style>
  <w:style w:type="character" w:customStyle="1" w:styleId="FontStyle17">
    <w:name w:val="Font Style17"/>
    <w:uiPriority w:val="99"/>
    <w:rsid w:val="00A3241C"/>
    <w:rPr>
      <w:rFonts w:ascii="Book Antiqua" w:hAnsi="Book Antiqua" w:cs="Book Antiqua"/>
      <w:i/>
      <w:iCs/>
      <w:spacing w:val="10"/>
      <w:sz w:val="22"/>
      <w:szCs w:val="22"/>
    </w:rPr>
  </w:style>
  <w:style w:type="character" w:customStyle="1" w:styleId="FontStyle329">
    <w:name w:val="Font Style329"/>
    <w:basedOn w:val="DefaultParagraphFont"/>
    <w:uiPriority w:val="99"/>
    <w:rsid w:val="00A3241C"/>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A3241C"/>
  </w:style>
  <w:style w:type="character" w:customStyle="1" w:styleId="DateTimeChar">
    <w:name w:val="DateTime Char"/>
    <w:basedOn w:val="DefaultParagraphFont"/>
    <w:link w:val="DateTime"/>
    <w:uiPriority w:val="4"/>
    <w:rsid w:val="00A3241C"/>
    <w:rPr>
      <w:rFonts w:ascii="Calibri" w:hAnsi="Calibri" w:cs="Calibri"/>
    </w:rPr>
  </w:style>
  <w:style w:type="paragraph" w:customStyle="1" w:styleId="Lecture">
    <w:name w:val="Lecture"/>
    <w:next w:val="BodyText"/>
    <w:link w:val="LectureChar"/>
    <w:autoRedefine/>
    <w:uiPriority w:val="4"/>
    <w:qFormat/>
    <w:rsid w:val="00A3241C"/>
    <w:pPr>
      <w:spacing w:after="0"/>
      <w:outlineLvl w:val="5"/>
    </w:pPr>
    <w:rPr>
      <w:rFonts w:ascii="Arial" w:hAnsi="Arial" w:cs="Arial"/>
      <w:spacing w:val="-10"/>
    </w:rPr>
  </w:style>
  <w:style w:type="character" w:customStyle="1" w:styleId="LectureChar">
    <w:name w:val="Lecture Char"/>
    <w:basedOn w:val="DateTimeChar"/>
    <w:link w:val="Lecture"/>
    <w:uiPriority w:val="4"/>
    <w:rsid w:val="00A3241C"/>
    <w:rPr>
      <w:rFonts w:ascii="Arial" w:hAnsi="Arial" w:cs="Arial"/>
      <w:spacing w:val="-10"/>
    </w:rPr>
  </w:style>
  <w:style w:type="character" w:customStyle="1" w:styleId="Mention4">
    <w:name w:val="Mention4"/>
    <w:basedOn w:val="DefaultParagraphFont"/>
    <w:uiPriority w:val="99"/>
    <w:semiHidden/>
    <w:unhideWhenUsed/>
    <w:rsid w:val="00A3241C"/>
    <w:rPr>
      <w:color w:val="2B579A"/>
      <w:shd w:val="clear" w:color="auto" w:fill="E6E6E6"/>
    </w:rPr>
  </w:style>
  <w:style w:type="character" w:customStyle="1" w:styleId="UnresolvedMention3">
    <w:name w:val="Unresolved Mention3"/>
    <w:basedOn w:val="DefaultParagraphFont"/>
    <w:uiPriority w:val="99"/>
    <w:unhideWhenUsed/>
    <w:rsid w:val="00A3241C"/>
    <w:rPr>
      <w:color w:val="808080"/>
      <w:shd w:val="clear" w:color="auto" w:fill="E6E6E6"/>
    </w:rPr>
  </w:style>
  <w:style w:type="character" w:customStyle="1" w:styleId="m-895152127622952443gmail-style13ptbold">
    <w:name w:val="m_-895152127622952443gmail-style13ptbold"/>
    <w:basedOn w:val="DefaultParagraphFont"/>
    <w:rsid w:val="00A3241C"/>
  </w:style>
  <w:style w:type="character" w:customStyle="1" w:styleId="m4133802843404377303gmail-style13ptbold">
    <w:name w:val="m_4133802843404377303gmail-style13ptbold"/>
    <w:basedOn w:val="DefaultParagraphFont"/>
    <w:rsid w:val="00A3241C"/>
  </w:style>
  <w:style w:type="character" w:customStyle="1" w:styleId="m4133802843404377303gmail-styleunderline">
    <w:name w:val="m_4133802843404377303gmail-styleunderline"/>
    <w:basedOn w:val="DefaultParagraphFont"/>
    <w:rsid w:val="00A3241C"/>
  </w:style>
  <w:style w:type="character" w:customStyle="1" w:styleId="m1864609289044096952gmail-style13ptbold">
    <w:name w:val="m_1864609289044096952gmail-style13ptbold"/>
    <w:basedOn w:val="DefaultParagraphFont"/>
    <w:rsid w:val="00A3241C"/>
  </w:style>
  <w:style w:type="character" w:customStyle="1" w:styleId="m-2434640214339110092gmail-style13ptbold">
    <w:name w:val="m_-2434640214339110092gmail-style13ptbold"/>
    <w:basedOn w:val="DefaultParagraphFont"/>
    <w:rsid w:val="00A3241C"/>
  </w:style>
  <w:style w:type="character" w:customStyle="1" w:styleId="m-2434640214339110092gmail-styleunderline">
    <w:name w:val="m_-2434640214339110092gmail-styleunderline"/>
    <w:basedOn w:val="DefaultParagraphFont"/>
    <w:rsid w:val="00A3241C"/>
  </w:style>
  <w:style w:type="character" w:customStyle="1" w:styleId="articlepage-articlebody-firstletter">
    <w:name w:val="articlepage-articlebody-firstletter"/>
    <w:basedOn w:val="DefaultParagraphFont"/>
    <w:rsid w:val="00A3241C"/>
  </w:style>
  <w:style w:type="character" w:customStyle="1" w:styleId="UnresolvedMention32">
    <w:name w:val="Unresolved Mention32"/>
    <w:basedOn w:val="DefaultParagraphFont"/>
    <w:uiPriority w:val="99"/>
    <w:semiHidden/>
    <w:unhideWhenUsed/>
    <w:rsid w:val="00A3241C"/>
    <w:rPr>
      <w:color w:val="605E5C"/>
      <w:shd w:val="clear" w:color="auto" w:fill="E1DFDD"/>
    </w:rPr>
  </w:style>
  <w:style w:type="character" w:customStyle="1" w:styleId="AnalyticsChar">
    <w:name w:val="Analytics Char"/>
    <w:basedOn w:val="DefaultParagraphFont"/>
    <w:link w:val="Analytics"/>
    <w:uiPriority w:val="4"/>
    <w:rsid w:val="00A3241C"/>
    <w:rPr>
      <w:rFonts w:ascii="Calibri" w:eastAsia="Calibri" w:hAnsi="Calibri" w:cs="Calibri"/>
      <w:b/>
      <w:sz w:val="24"/>
    </w:rPr>
  </w:style>
  <w:style w:type="character" w:customStyle="1" w:styleId="m-2745674872889869693gmail-style13ptbold">
    <w:name w:val="m_-2745674872889869693gmail-style13ptbold"/>
    <w:basedOn w:val="DefaultParagraphFont"/>
    <w:rsid w:val="00A3241C"/>
  </w:style>
  <w:style w:type="character" w:customStyle="1" w:styleId="m-2745674872889869693gmail-styleunderline">
    <w:name w:val="m_-2745674872889869693gmail-styleunderline"/>
    <w:basedOn w:val="DefaultParagraphFont"/>
    <w:rsid w:val="00A3241C"/>
  </w:style>
  <w:style w:type="character" w:customStyle="1" w:styleId="UnresolvedMention31">
    <w:name w:val="Unresolved Mention31"/>
    <w:basedOn w:val="DefaultParagraphFont"/>
    <w:uiPriority w:val="99"/>
    <w:semiHidden/>
    <w:unhideWhenUsed/>
    <w:rsid w:val="00A3241C"/>
    <w:rPr>
      <w:color w:val="808080"/>
      <w:shd w:val="clear" w:color="auto" w:fill="E6E6E6"/>
    </w:rPr>
  </w:style>
  <w:style w:type="character" w:customStyle="1" w:styleId="UnresolvedMention4">
    <w:name w:val="Unresolved Mention4"/>
    <w:basedOn w:val="DefaultParagraphFont"/>
    <w:uiPriority w:val="99"/>
    <w:semiHidden/>
    <w:unhideWhenUsed/>
    <w:rsid w:val="00A3241C"/>
    <w:rPr>
      <w:color w:val="808080"/>
      <w:shd w:val="clear" w:color="auto" w:fill="E6E6E6"/>
    </w:rPr>
  </w:style>
  <w:style w:type="character" w:customStyle="1" w:styleId="m-8082899869479211226gmail-styleunderline">
    <w:name w:val="m_-8082899869479211226gmail-styleunderline"/>
    <w:basedOn w:val="DefaultParagraphFont"/>
    <w:rsid w:val="00A3241C"/>
  </w:style>
  <w:style w:type="paragraph" w:customStyle="1" w:styleId="NoteLevel23">
    <w:name w:val="Note Level 23"/>
    <w:basedOn w:val="Normal"/>
    <w:next w:val="Normal"/>
    <w:uiPriority w:val="99"/>
    <w:qFormat/>
    <w:rsid w:val="00A3241C"/>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A3241C"/>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A3241C"/>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A3241C"/>
    <w:rPr>
      <w:color w:val="605E5C"/>
      <w:shd w:val="clear" w:color="auto" w:fill="E1DFDD"/>
    </w:rPr>
  </w:style>
  <w:style w:type="character" w:customStyle="1" w:styleId="UnresolvedMention6">
    <w:name w:val="Unresolved Mention6"/>
    <w:basedOn w:val="DefaultParagraphFont"/>
    <w:uiPriority w:val="99"/>
    <w:semiHidden/>
    <w:unhideWhenUsed/>
    <w:rsid w:val="00A3241C"/>
    <w:rPr>
      <w:color w:val="605E5C"/>
      <w:shd w:val="clear" w:color="auto" w:fill="E1DFDD"/>
    </w:rPr>
  </w:style>
  <w:style w:type="character" w:customStyle="1" w:styleId="footnote">
    <w:name w:val="footnote"/>
    <w:basedOn w:val="DefaultParagraphFont"/>
    <w:rsid w:val="00A3241C"/>
  </w:style>
  <w:style w:type="character" w:customStyle="1" w:styleId="hubidentifier">
    <w:name w:val="hub_identifier"/>
    <w:basedOn w:val="DefaultParagraphFont"/>
    <w:rsid w:val="00A3241C"/>
  </w:style>
  <w:style w:type="paragraph" w:customStyle="1" w:styleId="standardeinzug">
    <w:name w:val="standardeinzug"/>
    <w:basedOn w:val="Normal"/>
    <w:rsid w:val="00A3241C"/>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A3241C"/>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A3241C"/>
  </w:style>
  <w:style w:type="paragraph" w:customStyle="1" w:styleId="entrefilet">
    <w:name w:val="entrefilet"/>
    <w:basedOn w:val="Normal"/>
    <w:rsid w:val="00A3241C"/>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A3241C"/>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A3241C"/>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A3241C"/>
  </w:style>
  <w:style w:type="character" w:customStyle="1" w:styleId="m-268162420547309261gmail-stylestylebold12pt">
    <w:name w:val="m_-268162420547309261gmail-stylestylebold12pt"/>
    <w:basedOn w:val="DefaultParagraphFont"/>
    <w:rsid w:val="00A3241C"/>
  </w:style>
  <w:style w:type="character" w:customStyle="1" w:styleId="m-268162420547309261gmail-styleboldunderline">
    <w:name w:val="m_-268162420547309261gmail-styleboldunderline"/>
    <w:basedOn w:val="DefaultParagraphFont"/>
    <w:rsid w:val="00A3241C"/>
  </w:style>
  <w:style w:type="character" w:customStyle="1" w:styleId="m-5621139387307470627gmail-style13ptbold">
    <w:name w:val="m_-5621139387307470627gmail-style13ptbold"/>
    <w:basedOn w:val="DefaultParagraphFont"/>
    <w:rsid w:val="00A3241C"/>
  </w:style>
  <w:style w:type="character" w:customStyle="1" w:styleId="m-5621139387307470627gmail-styleunderline">
    <w:name w:val="m_-5621139387307470627gmail-styleunderline"/>
    <w:basedOn w:val="DefaultParagraphFont"/>
    <w:rsid w:val="00A3241C"/>
  </w:style>
  <w:style w:type="character" w:customStyle="1" w:styleId="m-4930835733434609408gmail-style13ptbold">
    <w:name w:val="m_-4930835733434609408gmail-style13ptbold"/>
    <w:basedOn w:val="DefaultParagraphFont"/>
    <w:rsid w:val="00A3241C"/>
  </w:style>
  <w:style w:type="character" w:customStyle="1" w:styleId="m-4930835733434609408gmail-styleunderline">
    <w:name w:val="m_-4930835733434609408gmail-styleunderline"/>
    <w:basedOn w:val="DefaultParagraphFont"/>
    <w:rsid w:val="00A3241C"/>
  </w:style>
  <w:style w:type="character" w:customStyle="1" w:styleId="m-2456650549122369157gmail-style13ptbold">
    <w:name w:val="m_-2456650549122369157gmail-style13ptbold"/>
    <w:basedOn w:val="DefaultParagraphFont"/>
    <w:rsid w:val="00A3241C"/>
  </w:style>
  <w:style w:type="character" w:customStyle="1" w:styleId="m-2456650549122369157gmail-styleunderline">
    <w:name w:val="m_-2456650549122369157gmail-styleunderline"/>
    <w:basedOn w:val="DefaultParagraphFont"/>
    <w:rsid w:val="00A3241C"/>
  </w:style>
  <w:style w:type="character" w:customStyle="1" w:styleId="hvr">
    <w:name w:val="hvr"/>
    <w:basedOn w:val="DefaultParagraphFont"/>
    <w:rsid w:val="00A3241C"/>
  </w:style>
  <w:style w:type="character" w:customStyle="1" w:styleId="m-3350902899047358468gmail-styleunderline">
    <w:name w:val="m_-3350902899047358468gmail-styleunderline"/>
    <w:basedOn w:val="DefaultParagraphFont"/>
    <w:rsid w:val="00A3241C"/>
  </w:style>
  <w:style w:type="paragraph" w:customStyle="1" w:styleId="Style5pt">
    <w:name w:val="Style 5 pt"/>
    <w:basedOn w:val="Normal"/>
    <w:link w:val="Style5ptChar"/>
    <w:rsid w:val="00A3241C"/>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A3241C"/>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A3241C"/>
  </w:style>
  <w:style w:type="paragraph" w:customStyle="1" w:styleId="m462447500549623171gmail-msonormal">
    <w:name w:val="m_462447500549623171gmail-msonormal"/>
    <w:basedOn w:val="Normal"/>
    <w:uiPriority w:val="99"/>
    <w:rsid w:val="00A3241C"/>
    <w:pPr>
      <w:spacing w:before="100" w:beforeAutospacing="1" w:after="100" w:afterAutospacing="1" w:line="240" w:lineRule="auto"/>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A3241C"/>
  </w:style>
  <w:style w:type="character" w:customStyle="1" w:styleId="SmallerReal">
    <w:name w:val="SmallerReal"/>
    <w:basedOn w:val="DefaultParagraphFont"/>
    <w:uiPriority w:val="1"/>
    <w:qFormat/>
    <w:rsid w:val="00A3241C"/>
    <w:rPr>
      <w:rFonts w:ascii="Garamond" w:hAnsi="Garamond" w:hint="default"/>
      <w:sz w:val="16"/>
    </w:rPr>
  </w:style>
  <w:style w:type="paragraph" w:styleId="HTMLAddress">
    <w:name w:val="HTML Address"/>
    <w:basedOn w:val="Normal"/>
    <w:link w:val="HTMLAddressChar"/>
    <w:uiPriority w:val="99"/>
    <w:unhideWhenUsed/>
    <w:rsid w:val="00A3241C"/>
    <w:pPr>
      <w:spacing w:after="0" w:line="240" w:lineRule="auto"/>
    </w:pPr>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rsid w:val="00A3241C"/>
    <w:rPr>
      <w:rFonts w:ascii="Times New Roman" w:eastAsia="Times New Roman" w:hAnsi="Times New Roman" w:cs="Times New Roman"/>
      <w:i/>
      <w:iCs/>
      <w:sz w:val="24"/>
    </w:rPr>
  </w:style>
  <w:style w:type="character" w:customStyle="1" w:styleId="separator">
    <w:name w:val="separator"/>
    <w:basedOn w:val="DefaultParagraphFont"/>
    <w:rsid w:val="00A3241C"/>
  </w:style>
  <w:style w:type="paragraph" w:customStyle="1" w:styleId="dek">
    <w:name w:val="dek"/>
    <w:basedOn w:val="Normal"/>
    <w:uiPriority w:val="99"/>
    <w:rsid w:val="00A3241C"/>
    <w:pPr>
      <w:spacing w:before="100" w:beforeAutospacing="1" w:after="100" w:afterAutospacing="1" w:line="240" w:lineRule="auto"/>
    </w:pPr>
    <w:rPr>
      <w:rFonts w:ascii="Times New Roman" w:eastAsia="Times New Roman" w:hAnsi="Times New Roman" w:cs="Times New Roman"/>
      <w:sz w:val="24"/>
    </w:rPr>
  </w:style>
  <w:style w:type="character" w:customStyle="1" w:styleId="arttitle">
    <w:name w:val="art_title"/>
    <w:basedOn w:val="DefaultParagraphFont"/>
    <w:rsid w:val="00A3241C"/>
  </w:style>
  <w:style w:type="character" w:customStyle="1" w:styleId="serialtitle">
    <w:name w:val="serial_title"/>
    <w:basedOn w:val="DefaultParagraphFont"/>
    <w:rsid w:val="00A3241C"/>
  </w:style>
  <w:style w:type="character" w:customStyle="1" w:styleId="volumeissue">
    <w:name w:val="volume_issue"/>
    <w:basedOn w:val="DefaultParagraphFont"/>
    <w:rsid w:val="00A3241C"/>
  </w:style>
  <w:style w:type="character" w:customStyle="1" w:styleId="pagerange">
    <w:name w:val="page_range"/>
    <w:basedOn w:val="DefaultParagraphFont"/>
    <w:rsid w:val="00A3241C"/>
  </w:style>
  <w:style w:type="character" w:customStyle="1" w:styleId="doilink">
    <w:name w:val="doi_link"/>
    <w:basedOn w:val="DefaultParagraphFont"/>
    <w:rsid w:val="00A3241C"/>
  </w:style>
  <w:style w:type="paragraph" w:customStyle="1" w:styleId="para">
    <w:name w:val="para"/>
    <w:basedOn w:val="Normal"/>
    <w:rsid w:val="00A3241C"/>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A3241C"/>
  </w:style>
  <w:style w:type="character" w:customStyle="1" w:styleId="internalref">
    <w:name w:val="internalref"/>
    <w:basedOn w:val="DefaultParagraphFont"/>
    <w:rsid w:val="00A3241C"/>
  </w:style>
  <w:style w:type="paragraph" w:customStyle="1" w:styleId="Analyitc">
    <w:name w:val="Analyitc"/>
    <w:basedOn w:val="Normal"/>
    <w:uiPriority w:val="4"/>
    <w:qFormat/>
    <w:rsid w:val="00A3241C"/>
    <w:rPr>
      <w:b/>
      <w:color w:val="0070C0"/>
      <w:sz w:val="28"/>
    </w:rPr>
  </w:style>
  <w:style w:type="character" w:customStyle="1" w:styleId="l7">
    <w:name w:val="l7"/>
    <w:basedOn w:val="DefaultParagraphFont"/>
    <w:rsid w:val="00A3241C"/>
  </w:style>
  <w:style w:type="character" w:customStyle="1" w:styleId="l6">
    <w:name w:val="l6"/>
    <w:basedOn w:val="DefaultParagraphFont"/>
    <w:rsid w:val="00A3241C"/>
  </w:style>
  <w:style w:type="character" w:customStyle="1" w:styleId="l8">
    <w:name w:val="l8"/>
    <w:basedOn w:val="DefaultParagraphFont"/>
    <w:rsid w:val="00A3241C"/>
  </w:style>
  <w:style w:type="character" w:customStyle="1" w:styleId="l9">
    <w:name w:val="l9"/>
    <w:basedOn w:val="DefaultParagraphFont"/>
    <w:rsid w:val="00A3241C"/>
  </w:style>
  <w:style w:type="character" w:customStyle="1" w:styleId="m-134349766280542120gmail-style13ptbold">
    <w:name w:val="m_-134349766280542120gmail-style13ptbold"/>
    <w:basedOn w:val="DefaultParagraphFont"/>
    <w:rsid w:val="00A3241C"/>
  </w:style>
  <w:style w:type="character" w:customStyle="1" w:styleId="m-134349766280542120gmail-msohyperlink">
    <w:name w:val="m_-134349766280542120gmail-msohyperlink"/>
    <w:basedOn w:val="DefaultParagraphFont"/>
    <w:rsid w:val="00A3241C"/>
  </w:style>
  <w:style w:type="character" w:customStyle="1" w:styleId="m-134349766280542120gmail-styleunderline">
    <w:name w:val="m_-134349766280542120gmail-styleunderline"/>
    <w:basedOn w:val="DefaultParagraphFont"/>
    <w:rsid w:val="00A3241C"/>
  </w:style>
  <w:style w:type="character" w:customStyle="1" w:styleId="m-134349766280542120gmail-cite">
    <w:name w:val="m_-134349766280542120gmail-cite"/>
    <w:basedOn w:val="DefaultParagraphFont"/>
    <w:rsid w:val="00A3241C"/>
  </w:style>
  <w:style w:type="character" w:customStyle="1" w:styleId="m-134349766280542120gmail-underline">
    <w:name w:val="m_-134349766280542120gmail-underline"/>
    <w:basedOn w:val="DefaultParagraphFont"/>
    <w:rsid w:val="00A3241C"/>
  </w:style>
  <w:style w:type="character" w:customStyle="1" w:styleId="m-134349766280542120gmail-underline0">
    <w:name w:val="m_-134349766280542120gmail-underline0"/>
    <w:basedOn w:val="DefaultParagraphFont"/>
    <w:rsid w:val="00A3241C"/>
  </w:style>
  <w:style w:type="paragraph" w:customStyle="1" w:styleId="element">
    <w:name w:val="element"/>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
    <w:name w:val="p1"/>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3">
    <w:name w:val="p3"/>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5">
    <w:name w:val="p5"/>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7">
    <w:name w:val="p7"/>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9">
    <w:name w:val="p9"/>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1">
    <w:name w:val="p11"/>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2">
    <w:name w:val="p2"/>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4">
    <w:name w:val="p4"/>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6">
    <w:name w:val="p6"/>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8">
    <w:name w:val="p8"/>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0">
    <w:name w:val="p10"/>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2">
    <w:name w:val="p12"/>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4">
    <w:name w:val="p14"/>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A3241C"/>
  </w:style>
  <w:style w:type="character" w:customStyle="1" w:styleId="wsj-article-credit">
    <w:name w:val="wsj-article-credit"/>
    <w:basedOn w:val="DefaultParagraphFont"/>
    <w:rsid w:val="00A3241C"/>
  </w:style>
  <w:style w:type="character" w:customStyle="1" w:styleId="wsj-article-credit-tag">
    <w:name w:val="wsj-article-credit-tag"/>
    <w:basedOn w:val="DefaultParagraphFont"/>
    <w:rsid w:val="00A3241C"/>
  </w:style>
  <w:style w:type="paragraph" w:customStyle="1" w:styleId="initial">
    <w:name w:val="initial"/>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speakable-paragraph">
    <w:name w:val="speakable-paragraph"/>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ardUnderlinedCharChar0">
    <w:name w:val="Card Underlined Char Char"/>
    <w:rsid w:val="00A3241C"/>
    <w:rPr>
      <w:rFonts w:ascii="Arial Narrow" w:hAnsi="Arial Narrow"/>
      <w:sz w:val="22"/>
      <w:szCs w:val="24"/>
      <w:u w:val="single"/>
      <w:lang w:val="en-US" w:eastAsia="en-US" w:bidi="ar-SA"/>
    </w:rPr>
  </w:style>
  <w:style w:type="paragraph" w:customStyle="1" w:styleId="detailsub">
    <w:name w:val="detail__sub"/>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flfc">
    <w:name w:val="flfc"/>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A3241C"/>
  </w:style>
  <w:style w:type="character" w:customStyle="1" w:styleId="m-299895914748161361gmail-styleunderline">
    <w:name w:val="m_-299895914748161361gmail-styleunderline"/>
    <w:basedOn w:val="DefaultParagraphFont"/>
    <w:rsid w:val="00A3241C"/>
  </w:style>
  <w:style w:type="paragraph" w:customStyle="1" w:styleId="counter-paragraph">
    <w:name w:val="counter-paragraph"/>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A3241C"/>
  </w:style>
  <w:style w:type="paragraph" w:customStyle="1" w:styleId="m-266642551691440061gmail-cards">
    <w:name w:val="m_-266642551691440061gmail-cards"/>
    <w:basedOn w:val="Normal"/>
    <w:rsid w:val="00A3241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A3241C"/>
  </w:style>
  <w:style w:type="paragraph" w:customStyle="1" w:styleId="listingexcerpt">
    <w:name w:val="listing__excerpt"/>
    <w:basedOn w:val="Normal"/>
    <w:rsid w:val="00A3241C"/>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A3241C"/>
  </w:style>
  <w:style w:type="paragraph" w:customStyle="1" w:styleId="specialbutton">
    <w:name w:val="special__button"/>
    <w:basedOn w:val="Normal"/>
    <w:rsid w:val="00A3241C"/>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A3241C"/>
  </w:style>
  <w:style w:type="character" w:customStyle="1" w:styleId="StyleUnderliningChar9ptBold">
    <w:name w:val="Style Underlining Char + 9 pt Bold"/>
    <w:rsid w:val="00A3241C"/>
    <w:rPr>
      <w:rFonts w:ascii="Times New Roman" w:hAnsi="Times New Roman"/>
      <w:b/>
      <w:bCs/>
      <w:sz w:val="20"/>
      <w:szCs w:val="24"/>
      <w:u w:val="single"/>
    </w:rPr>
  </w:style>
  <w:style w:type="character" w:customStyle="1" w:styleId="StyleUnderliningChar9pt">
    <w:name w:val="Style Underlining Char + 9 pt"/>
    <w:rsid w:val="00A3241C"/>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A3241C"/>
  </w:style>
  <w:style w:type="paragraph" w:customStyle="1" w:styleId="font--body">
    <w:name w:val="font--body"/>
    <w:basedOn w:val="Normal"/>
    <w:rsid w:val="00A3241C"/>
    <w:pPr>
      <w:spacing w:before="100" w:beforeAutospacing="1" w:after="100" w:afterAutospacing="1" w:line="240" w:lineRule="auto"/>
    </w:pPr>
    <w:rPr>
      <w:rFonts w:ascii="Times New Roman" w:eastAsia="Times New Roman" w:hAnsi="Times New Roman" w:cs="Times New Roman"/>
      <w:sz w:val="24"/>
    </w:rPr>
  </w:style>
  <w:style w:type="character" w:customStyle="1" w:styleId="tweetinfo-heartstat">
    <w:name w:val="tweetinfo-heartstat"/>
    <w:basedOn w:val="DefaultParagraphFont"/>
    <w:rsid w:val="00A3241C"/>
  </w:style>
  <w:style w:type="character" w:customStyle="1" w:styleId="playbutton-flyout">
    <w:name w:val="playbutton-flyout"/>
    <w:basedOn w:val="DefaultParagraphFont"/>
    <w:rsid w:val="00A3241C"/>
  </w:style>
  <w:style w:type="character" w:customStyle="1" w:styleId="inlinevideo-videolabel">
    <w:name w:val="inlinevideo-videolabel"/>
    <w:basedOn w:val="DefaultParagraphFont"/>
    <w:rsid w:val="00A3241C"/>
  </w:style>
  <w:style w:type="character" w:customStyle="1" w:styleId="inlinevideo-videoduration">
    <w:name w:val="inlinevideo-videoduration"/>
    <w:basedOn w:val="DefaultParagraphFont"/>
    <w:rsid w:val="00A3241C"/>
  </w:style>
  <w:style w:type="character" w:customStyle="1" w:styleId="m2037045589135560752gmail-style13ptbold">
    <w:name w:val="m_2037045589135560752gmail-style13ptbold"/>
    <w:basedOn w:val="DefaultParagraphFont"/>
    <w:rsid w:val="00A3241C"/>
  </w:style>
  <w:style w:type="paragraph" w:customStyle="1" w:styleId="css-exrw3m">
    <w:name w:val="css-exrw3m"/>
    <w:basedOn w:val="Normal"/>
    <w:rsid w:val="00A3241C"/>
    <w:pPr>
      <w:spacing w:before="100" w:beforeAutospacing="1" w:after="100" w:afterAutospacing="1" w:line="240" w:lineRule="auto"/>
    </w:pPr>
    <w:rPr>
      <w:rFonts w:ascii="Times New Roman" w:eastAsia="Times New Roman" w:hAnsi="Times New Roman" w:cs="Times New Roman"/>
      <w:sz w:val="24"/>
    </w:rPr>
  </w:style>
  <w:style w:type="character" w:customStyle="1" w:styleId="m5672147096563703424gmail-style13ptbold">
    <w:name w:val="m_5672147096563703424gmail-style13ptbold"/>
    <w:basedOn w:val="DefaultParagraphFont"/>
    <w:rsid w:val="00A3241C"/>
  </w:style>
  <w:style w:type="character" w:customStyle="1" w:styleId="m5672147096563703424gmail-styleunderline">
    <w:name w:val="m_5672147096563703424gmail-styleunderline"/>
    <w:basedOn w:val="DefaultParagraphFont"/>
    <w:rsid w:val="00A3241C"/>
  </w:style>
  <w:style w:type="character" w:customStyle="1" w:styleId="m-4276249887353823691gmail-style13ptbold">
    <w:name w:val="m_-4276249887353823691gmail-style13ptbold"/>
    <w:basedOn w:val="DefaultParagraphFont"/>
    <w:rsid w:val="00A3241C"/>
  </w:style>
  <w:style w:type="character" w:customStyle="1" w:styleId="m-4276249887353823691gmail-styleunderline">
    <w:name w:val="m_-4276249887353823691gmail-styleunderline"/>
    <w:basedOn w:val="DefaultParagraphFont"/>
    <w:rsid w:val="00A3241C"/>
  </w:style>
  <w:style w:type="character" w:customStyle="1" w:styleId="legacybig">
    <w:name w:val="legacybig"/>
    <w:basedOn w:val="DefaultParagraphFont"/>
    <w:rsid w:val="00A3241C"/>
  </w:style>
  <w:style w:type="character" w:customStyle="1" w:styleId="art-author">
    <w:name w:val="art-author"/>
    <w:basedOn w:val="DefaultParagraphFont"/>
    <w:rsid w:val="00A3241C"/>
  </w:style>
  <w:style w:type="character" w:customStyle="1" w:styleId="CitationCharCharCharCharChar">
    <w:name w:val="Citation Char Char Char Char Char"/>
    <w:aliases w:val="Citation Char1 Char Char Char,Heading 3 Char Char1 Char"/>
    <w:basedOn w:val="DefaultParagraphFont"/>
    <w:qFormat/>
    <w:rsid w:val="00A3241C"/>
    <w:rPr>
      <w:rFonts w:ascii="Arial Narrow" w:hAnsi="Arial Narrow" w:cs="Times New Roman"/>
      <w:sz w:val="20"/>
      <w:u w:val="thick"/>
    </w:rPr>
  </w:style>
  <w:style w:type="paragraph" w:customStyle="1" w:styleId="first">
    <w:name w:val="first"/>
    <w:basedOn w:val="Normal"/>
    <w:qFormat/>
    <w:rsid w:val="00A3241C"/>
    <w:pPr>
      <w:spacing w:before="100" w:beforeAutospacing="1" w:after="100" w:afterAutospacing="1"/>
    </w:pPr>
    <w:rPr>
      <w:rFonts w:eastAsia="Times New Roman"/>
    </w:rPr>
  </w:style>
  <w:style w:type="character" w:customStyle="1" w:styleId="fpred">
    <w:name w:val="fp_red"/>
    <w:basedOn w:val="DefaultParagraphFont"/>
    <w:rsid w:val="00A3241C"/>
  </w:style>
  <w:style w:type="paragraph" w:customStyle="1" w:styleId="Style30">
    <w:name w:val="Style 3"/>
    <w:qFormat/>
    <w:rsid w:val="00A3241C"/>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A3241C"/>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A3241C"/>
  </w:style>
  <w:style w:type="character" w:customStyle="1" w:styleId="snapnoshots">
    <w:name w:val="snap_noshots"/>
    <w:basedOn w:val="DefaultParagraphFont"/>
    <w:rsid w:val="00A3241C"/>
  </w:style>
  <w:style w:type="character" w:customStyle="1" w:styleId="typarticle">
    <w:name w:val="typ_article"/>
    <w:basedOn w:val="DefaultParagraphFont"/>
    <w:rsid w:val="00A3241C"/>
  </w:style>
  <w:style w:type="paragraph" w:customStyle="1" w:styleId="normalweb1">
    <w:name w:val="normalweb1"/>
    <w:basedOn w:val="Normal"/>
    <w:qFormat/>
    <w:rsid w:val="00A3241C"/>
    <w:pPr>
      <w:spacing w:before="100" w:beforeAutospacing="1" w:after="100" w:afterAutospacing="1"/>
    </w:pPr>
    <w:rPr>
      <w:rFonts w:eastAsia="Times New Roman"/>
    </w:rPr>
  </w:style>
  <w:style w:type="character" w:customStyle="1" w:styleId="dispurl">
    <w:name w:val="dispurl"/>
    <w:basedOn w:val="DefaultParagraphFont"/>
    <w:rsid w:val="00A3241C"/>
  </w:style>
  <w:style w:type="character" w:customStyle="1" w:styleId="resultbodyitalic">
    <w:name w:val="resultbodyitalic"/>
    <w:basedOn w:val="DefaultParagraphFont"/>
    <w:rsid w:val="00A3241C"/>
  </w:style>
  <w:style w:type="character" w:customStyle="1" w:styleId="resultbody">
    <w:name w:val="resultbody"/>
    <w:basedOn w:val="DefaultParagraphFont"/>
    <w:qFormat/>
    <w:rsid w:val="00A3241C"/>
  </w:style>
  <w:style w:type="paragraph" w:customStyle="1" w:styleId="10">
    <w:name w:val="... 1"/>
    <w:basedOn w:val="Default"/>
    <w:next w:val="Default"/>
    <w:qFormat/>
    <w:rsid w:val="00A3241C"/>
    <w:rPr>
      <w:color w:val="auto"/>
    </w:rPr>
  </w:style>
  <w:style w:type="paragraph" w:customStyle="1" w:styleId="aa">
    <w:name w:val=".."/>
    <w:basedOn w:val="Default"/>
    <w:next w:val="Default"/>
    <w:qFormat/>
    <w:rsid w:val="00A3241C"/>
    <w:rPr>
      <w:color w:val="auto"/>
    </w:rPr>
  </w:style>
  <w:style w:type="paragraph" w:customStyle="1" w:styleId="ac">
    <w:name w:val="...."/>
    <w:basedOn w:val="Default"/>
    <w:next w:val="Default"/>
    <w:qFormat/>
    <w:rsid w:val="00A3241C"/>
    <w:rPr>
      <w:color w:val="auto"/>
    </w:rPr>
  </w:style>
  <w:style w:type="paragraph" w:customStyle="1" w:styleId="s0">
    <w:name w:val="s0"/>
    <w:basedOn w:val="Normal"/>
    <w:qFormat/>
    <w:rsid w:val="00A3241C"/>
    <w:pPr>
      <w:spacing w:before="100" w:beforeAutospacing="1" w:after="100" w:afterAutospacing="1"/>
    </w:pPr>
    <w:rPr>
      <w:rFonts w:eastAsia="Times New Roman"/>
    </w:rPr>
  </w:style>
  <w:style w:type="character" w:customStyle="1" w:styleId="Header2">
    <w:name w:val="Header2"/>
    <w:basedOn w:val="DefaultParagraphFont"/>
    <w:rsid w:val="00A3241C"/>
  </w:style>
  <w:style w:type="numbering" w:customStyle="1" w:styleId="NoList12">
    <w:name w:val="No List12"/>
    <w:next w:val="NoList"/>
    <w:uiPriority w:val="99"/>
    <w:semiHidden/>
    <w:unhideWhenUsed/>
    <w:rsid w:val="00A3241C"/>
  </w:style>
  <w:style w:type="numbering" w:customStyle="1" w:styleId="NoList13">
    <w:name w:val="No List13"/>
    <w:next w:val="NoList"/>
    <w:uiPriority w:val="99"/>
    <w:semiHidden/>
    <w:unhideWhenUsed/>
    <w:rsid w:val="00A3241C"/>
  </w:style>
  <w:style w:type="numbering" w:customStyle="1" w:styleId="NoList14">
    <w:name w:val="No List14"/>
    <w:next w:val="NoList"/>
    <w:uiPriority w:val="99"/>
    <w:semiHidden/>
    <w:unhideWhenUsed/>
    <w:rsid w:val="00A3241C"/>
  </w:style>
  <w:style w:type="numbering" w:customStyle="1" w:styleId="NoList15">
    <w:name w:val="No List15"/>
    <w:next w:val="NoList"/>
    <w:uiPriority w:val="99"/>
    <w:semiHidden/>
    <w:unhideWhenUsed/>
    <w:rsid w:val="00A3241C"/>
  </w:style>
  <w:style w:type="numbering" w:customStyle="1" w:styleId="NoList16">
    <w:name w:val="No List16"/>
    <w:next w:val="NoList"/>
    <w:uiPriority w:val="99"/>
    <w:semiHidden/>
    <w:unhideWhenUsed/>
    <w:rsid w:val="00A3241C"/>
  </w:style>
  <w:style w:type="numbering" w:customStyle="1" w:styleId="NoList21">
    <w:name w:val="No List21"/>
    <w:next w:val="NoList"/>
    <w:uiPriority w:val="99"/>
    <w:semiHidden/>
    <w:unhideWhenUsed/>
    <w:rsid w:val="00A3241C"/>
  </w:style>
  <w:style w:type="numbering" w:customStyle="1" w:styleId="NoList31">
    <w:name w:val="No List31"/>
    <w:next w:val="NoList"/>
    <w:uiPriority w:val="99"/>
    <w:semiHidden/>
    <w:unhideWhenUsed/>
    <w:rsid w:val="00A3241C"/>
  </w:style>
  <w:style w:type="numbering" w:customStyle="1" w:styleId="NoList121">
    <w:name w:val="No List121"/>
    <w:next w:val="NoList"/>
    <w:uiPriority w:val="99"/>
    <w:semiHidden/>
    <w:unhideWhenUsed/>
    <w:rsid w:val="00A3241C"/>
  </w:style>
  <w:style w:type="numbering" w:customStyle="1" w:styleId="NoList41">
    <w:name w:val="No List41"/>
    <w:next w:val="NoList"/>
    <w:uiPriority w:val="99"/>
    <w:semiHidden/>
    <w:unhideWhenUsed/>
    <w:rsid w:val="00A3241C"/>
  </w:style>
  <w:style w:type="numbering" w:customStyle="1" w:styleId="NoList131">
    <w:name w:val="No List131"/>
    <w:next w:val="NoList"/>
    <w:uiPriority w:val="99"/>
    <w:semiHidden/>
    <w:unhideWhenUsed/>
    <w:rsid w:val="00A3241C"/>
  </w:style>
  <w:style w:type="numbering" w:customStyle="1" w:styleId="NoList51">
    <w:name w:val="No List51"/>
    <w:next w:val="NoList"/>
    <w:uiPriority w:val="99"/>
    <w:semiHidden/>
    <w:unhideWhenUsed/>
    <w:rsid w:val="00A3241C"/>
  </w:style>
  <w:style w:type="numbering" w:customStyle="1" w:styleId="NoList141">
    <w:name w:val="No List141"/>
    <w:next w:val="NoList"/>
    <w:uiPriority w:val="99"/>
    <w:semiHidden/>
    <w:unhideWhenUsed/>
    <w:rsid w:val="00A3241C"/>
  </w:style>
  <w:style w:type="numbering" w:customStyle="1" w:styleId="NoList61">
    <w:name w:val="No List61"/>
    <w:next w:val="NoList"/>
    <w:uiPriority w:val="99"/>
    <w:semiHidden/>
    <w:unhideWhenUsed/>
    <w:rsid w:val="00A3241C"/>
  </w:style>
  <w:style w:type="numbering" w:customStyle="1" w:styleId="NoList151">
    <w:name w:val="No List151"/>
    <w:next w:val="NoList"/>
    <w:uiPriority w:val="99"/>
    <w:semiHidden/>
    <w:unhideWhenUsed/>
    <w:rsid w:val="00A3241C"/>
  </w:style>
  <w:style w:type="numbering" w:customStyle="1" w:styleId="NoList8">
    <w:name w:val="No List8"/>
    <w:next w:val="NoList"/>
    <w:uiPriority w:val="99"/>
    <w:semiHidden/>
    <w:unhideWhenUsed/>
    <w:rsid w:val="00A3241C"/>
  </w:style>
  <w:style w:type="numbering" w:customStyle="1" w:styleId="NoList17">
    <w:name w:val="No List17"/>
    <w:next w:val="NoList"/>
    <w:uiPriority w:val="99"/>
    <w:semiHidden/>
    <w:unhideWhenUsed/>
    <w:rsid w:val="00A3241C"/>
  </w:style>
  <w:style w:type="numbering" w:customStyle="1" w:styleId="NoList22">
    <w:name w:val="No List22"/>
    <w:next w:val="NoList"/>
    <w:uiPriority w:val="99"/>
    <w:semiHidden/>
    <w:unhideWhenUsed/>
    <w:rsid w:val="00A3241C"/>
  </w:style>
  <w:style w:type="numbering" w:customStyle="1" w:styleId="NoList112">
    <w:name w:val="No List112"/>
    <w:next w:val="NoList"/>
    <w:uiPriority w:val="99"/>
    <w:semiHidden/>
    <w:unhideWhenUsed/>
    <w:rsid w:val="00A3241C"/>
  </w:style>
  <w:style w:type="numbering" w:customStyle="1" w:styleId="NoList32">
    <w:name w:val="No List32"/>
    <w:next w:val="NoList"/>
    <w:uiPriority w:val="99"/>
    <w:semiHidden/>
    <w:unhideWhenUsed/>
    <w:rsid w:val="00A3241C"/>
  </w:style>
  <w:style w:type="numbering" w:customStyle="1" w:styleId="NoList122">
    <w:name w:val="No List122"/>
    <w:next w:val="NoList"/>
    <w:uiPriority w:val="99"/>
    <w:semiHidden/>
    <w:unhideWhenUsed/>
    <w:rsid w:val="00A3241C"/>
  </w:style>
  <w:style w:type="numbering" w:customStyle="1" w:styleId="NoList42">
    <w:name w:val="No List42"/>
    <w:next w:val="NoList"/>
    <w:uiPriority w:val="99"/>
    <w:semiHidden/>
    <w:unhideWhenUsed/>
    <w:rsid w:val="00A3241C"/>
  </w:style>
  <w:style w:type="numbering" w:customStyle="1" w:styleId="NoList132">
    <w:name w:val="No List132"/>
    <w:next w:val="NoList"/>
    <w:uiPriority w:val="99"/>
    <w:semiHidden/>
    <w:unhideWhenUsed/>
    <w:rsid w:val="00A3241C"/>
  </w:style>
  <w:style w:type="numbering" w:customStyle="1" w:styleId="NoList52">
    <w:name w:val="No List52"/>
    <w:next w:val="NoList"/>
    <w:uiPriority w:val="99"/>
    <w:semiHidden/>
    <w:unhideWhenUsed/>
    <w:rsid w:val="00A3241C"/>
  </w:style>
  <w:style w:type="numbering" w:customStyle="1" w:styleId="NoList142">
    <w:name w:val="No List142"/>
    <w:next w:val="NoList"/>
    <w:uiPriority w:val="99"/>
    <w:semiHidden/>
    <w:unhideWhenUsed/>
    <w:rsid w:val="00A3241C"/>
  </w:style>
  <w:style w:type="numbering" w:customStyle="1" w:styleId="NoList62">
    <w:name w:val="No List62"/>
    <w:next w:val="NoList"/>
    <w:uiPriority w:val="99"/>
    <w:semiHidden/>
    <w:unhideWhenUsed/>
    <w:rsid w:val="00A3241C"/>
  </w:style>
  <w:style w:type="numbering" w:customStyle="1" w:styleId="NoList152">
    <w:name w:val="No List152"/>
    <w:next w:val="NoList"/>
    <w:uiPriority w:val="99"/>
    <w:semiHidden/>
    <w:unhideWhenUsed/>
    <w:rsid w:val="00A3241C"/>
  </w:style>
  <w:style w:type="character" w:customStyle="1" w:styleId="oldTagChar">
    <w:name w:val="oldTag Char"/>
    <w:link w:val="oldTag"/>
    <w:locked/>
    <w:rsid w:val="00A3241C"/>
    <w:rPr>
      <w:rFonts w:ascii="Times New Roman" w:hAnsi="Times New Roman" w:cs="Times New Roman"/>
      <w:b/>
    </w:rPr>
  </w:style>
  <w:style w:type="paragraph" w:customStyle="1" w:styleId="oldTag">
    <w:name w:val="oldTag"/>
    <w:basedOn w:val="Normal"/>
    <w:next w:val="Normal"/>
    <w:link w:val="oldTagChar"/>
    <w:qFormat/>
    <w:rsid w:val="00A3241C"/>
    <w:pPr>
      <w:spacing w:line="256"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A3241C"/>
    <w:rPr>
      <w:bCs/>
      <w:caps/>
      <w:sz w:val="20"/>
    </w:rPr>
  </w:style>
  <w:style w:type="paragraph" w:customStyle="1" w:styleId="FakeHeader">
    <w:name w:val="Fake Header"/>
    <w:basedOn w:val="Smalltext"/>
    <w:uiPriority w:val="99"/>
    <w:qFormat/>
    <w:rsid w:val="00A3241C"/>
    <w:pPr>
      <w:spacing w:line="256" w:lineRule="auto"/>
      <w:jc w:val="center"/>
    </w:pPr>
    <w:rPr>
      <w:b/>
      <w:sz w:val="36"/>
      <w:szCs w:val="26"/>
      <w:u w:val="single"/>
    </w:rPr>
  </w:style>
  <w:style w:type="paragraph" w:customStyle="1" w:styleId="Tagging">
    <w:name w:val="Tagging"/>
    <w:basedOn w:val="Normal"/>
    <w:autoRedefine/>
    <w:uiPriority w:val="99"/>
    <w:qFormat/>
    <w:rsid w:val="00A3241C"/>
    <w:pPr>
      <w:spacing w:line="256" w:lineRule="auto"/>
    </w:pPr>
    <w:rPr>
      <w:rFonts w:eastAsia="Times New Roman"/>
      <w:b/>
    </w:rPr>
  </w:style>
  <w:style w:type="paragraph" w:customStyle="1" w:styleId="NormalWeb10">
    <w:name w:val="Normal (Web)1"/>
    <w:basedOn w:val="Normal"/>
    <w:uiPriority w:val="99"/>
    <w:qFormat/>
    <w:rsid w:val="00A3241C"/>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A3241C"/>
    <w:pPr>
      <w:keepLines w:val="0"/>
      <w:pageBreakBefore w:val="0"/>
      <w:numPr>
        <w:numId w:val="15"/>
      </w:numPr>
      <w:tabs>
        <w:tab w:val="left" w:pos="144"/>
      </w:tabs>
      <w:spacing w:before="240" w:after="240" w:line="256" w:lineRule="auto"/>
      <w:jc w:val="left"/>
    </w:pPr>
    <w:rPr>
      <w:rFonts w:eastAsia="SimSun" w:cs="Arial"/>
      <w:iCs/>
      <w:sz w:val="24"/>
      <w:szCs w:val="28"/>
      <w:u w:val="none"/>
      <w:lang w:eastAsia="zh-CN"/>
    </w:rPr>
  </w:style>
  <w:style w:type="paragraph" w:customStyle="1" w:styleId="BlockTitleCharChar1">
    <w:name w:val="Block Title Char Char1"/>
    <w:basedOn w:val="Normal"/>
    <w:next w:val="Normal"/>
    <w:uiPriority w:val="99"/>
    <w:qFormat/>
    <w:rsid w:val="00A3241C"/>
    <w:pPr>
      <w:spacing w:after="120" w:line="256"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A3241C"/>
    <w:pPr>
      <w:spacing w:before="100" w:beforeAutospacing="1" w:after="100" w:afterAutospacing="1" w:line="256" w:lineRule="auto"/>
    </w:pPr>
    <w:rPr>
      <w:rFonts w:eastAsia="Times New Roman"/>
    </w:rPr>
  </w:style>
  <w:style w:type="paragraph" w:customStyle="1" w:styleId="StyleUnderline9pt10">
    <w:name w:val="Style Underline + 9 pt1"/>
    <w:uiPriority w:val="99"/>
    <w:qFormat/>
    <w:rsid w:val="00A3241C"/>
    <w:pPr>
      <w:spacing w:after="200" w:line="276" w:lineRule="auto"/>
    </w:pPr>
    <w:rPr>
      <w:u w:val="single"/>
    </w:rPr>
  </w:style>
  <w:style w:type="character" w:customStyle="1" w:styleId="StyleUnderline9pt2Char">
    <w:name w:val="Style Underline + 9 pt2 Char"/>
    <w:basedOn w:val="UnderlineChar20"/>
    <w:link w:val="StyleUnderline9pt2"/>
    <w:locked/>
    <w:rsid w:val="00A3241C"/>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A3241C"/>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A3241C"/>
    <w:rPr>
      <w:b/>
      <w:u w:val="single"/>
    </w:rPr>
  </w:style>
  <w:style w:type="paragraph" w:customStyle="1" w:styleId="EmphasisText">
    <w:name w:val="Emphasis Text"/>
    <w:basedOn w:val="UnderlinedText"/>
    <w:link w:val="EmphasisTextChar"/>
    <w:qFormat/>
    <w:rsid w:val="00A3241C"/>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A3241C"/>
    <w:rPr>
      <w:rFonts w:ascii="Arial Narrow" w:eastAsia="Times New Roman" w:hAnsi="Arial Narrow" w:cs="Calibri"/>
      <w:sz w:val="20"/>
      <w:u w:val="single"/>
    </w:rPr>
  </w:style>
  <w:style w:type="paragraph" w:customStyle="1" w:styleId="StyleStyle49pt1">
    <w:name w:val="Style Style4 + 9 pt1"/>
    <w:basedOn w:val="Style4"/>
    <w:link w:val="StyleStyle49pt1Char"/>
    <w:qFormat/>
    <w:rsid w:val="00A3241C"/>
    <w:pPr>
      <w:spacing w:line="256" w:lineRule="auto"/>
    </w:pPr>
    <w:rPr>
      <w:rFonts w:ascii="Arial Narrow" w:hAnsi="Arial Narrow"/>
      <w:sz w:val="20"/>
    </w:rPr>
  </w:style>
  <w:style w:type="character" w:customStyle="1" w:styleId="StyleStyle49ptBold1Char">
    <w:name w:val="Style Style4 + 9 pt Bold1 Char"/>
    <w:link w:val="StyleStyle49ptBold1"/>
    <w:locked/>
    <w:rsid w:val="00A3241C"/>
    <w:rPr>
      <w:b/>
      <w:bCs/>
      <w:u w:val="single"/>
    </w:rPr>
  </w:style>
  <w:style w:type="paragraph" w:customStyle="1" w:styleId="StyleStyle49ptBold1">
    <w:name w:val="Style Style4 + 9 pt Bold1"/>
    <w:basedOn w:val="Style4"/>
    <w:link w:val="StyleStyle49ptBold1Char"/>
    <w:qFormat/>
    <w:rsid w:val="00A3241C"/>
    <w:pPr>
      <w:spacing w:line="256" w:lineRule="auto"/>
    </w:pPr>
    <w:rPr>
      <w:rFonts w:asciiTheme="minorHAnsi" w:eastAsiaTheme="minorHAnsi" w:hAnsiTheme="minorHAnsi" w:cstheme="minorBidi"/>
      <w:b/>
      <w:bCs/>
    </w:rPr>
  </w:style>
  <w:style w:type="character" w:customStyle="1" w:styleId="StyleStyle49pt2Char">
    <w:name w:val="Style Style4 + 9 pt2 Char"/>
    <w:basedOn w:val="Style4Char"/>
    <w:link w:val="StyleStyle49pt2"/>
    <w:locked/>
    <w:rsid w:val="00A3241C"/>
    <w:rPr>
      <w:rFonts w:ascii="Arial Narrow" w:eastAsia="Times New Roman" w:hAnsi="Arial Narrow" w:cs="Calibri"/>
      <w:sz w:val="20"/>
      <w:u w:val="single"/>
    </w:rPr>
  </w:style>
  <w:style w:type="paragraph" w:customStyle="1" w:styleId="StyleStyle49pt2">
    <w:name w:val="Style Style4 + 9 pt2"/>
    <w:basedOn w:val="Style4"/>
    <w:link w:val="StyleStyle49pt2Char"/>
    <w:qFormat/>
    <w:rsid w:val="00A3241C"/>
    <w:pPr>
      <w:spacing w:line="256" w:lineRule="auto"/>
    </w:pPr>
    <w:rPr>
      <w:rFonts w:ascii="Arial Narrow" w:hAnsi="Arial Narrow"/>
      <w:sz w:val="20"/>
    </w:rPr>
  </w:style>
  <w:style w:type="character" w:customStyle="1" w:styleId="StyleStyle49ptBold2Char">
    <w:name w:val="Style Style4 + 9 pt Bold2 Char"/>
    <w:link w:val="StyleStyle49ptBold2"/>
    <w:locked/>
    <w:rsid w:val="00A3241C"/>
    <w:rPr>
      <w:b/>
      <w:bCs/>
      <w:u w:val="single"/>
    </w:rPr>
  </w:style>
  <w:style w:type="paragraph" w:customStyle="1" w:styleId="StyleStyle49ptBold2">
    <w:name w:val="Style Style4 + 9 pt Bold2"/>
    <w:basedOn w:val="Style4"/>
    <w:link w:val="StyleStyle49ptBold2Char"/>
    <w:qFormat/>
    <w:rsid w:val="00A3241C"/>
    <w:pPr>
      <w:spacing w:line="256" w:lineRule="auto"/>
    </w:pPr>
    <w:rPr>
      <w:rFonts w:asciiTheme="minorHAnsi" w:eastAsiaTheme="minorHAnsi" w:hAnsiTheme="minorHAnsi" w:cstheme="minorBidi"/>
      <w:b/>
      <w:bCs/>
    </w:rPr>
  </w:style>
  <w:style w:type="character" w:customStyle="1" w:styleId="CiteBodyChar">
    <w:name w:val="Cite Body Char"/>
    <w:link w:val="CiteBody"/>
    <w:locked/>
    <w:rsid w:val="00A3241C"/>
    <w:rPr>
      <w:szCs w:val="16"/>
    </w:rPr>
  </w:style>
  <w:style w:type="paragraph" w:customStyle="1" w:styleId="CiteBody">
    <w:name w:val="Cite Body"/>
    <w:basedOn w:val="Normal"/>
    <w:link w:val="CiteBodyChar"/>
    <w:qFormat/>
    <w:rsid w:val="00A3241C"/>
    <w:pPr>
      <w:spacing w:line="256" w:lineRule="auto"/>
    </w:pPr>
    <w:rPr>
      <w:rFonts w:asciiTheme="minorHAnsi" w:hAnsiTheme="minorHAnsi" w:cstheme="minorBidi"/>
      <w:szCs w:val="16"/>
    </w:rPr>
  </w:style>
  <w:style w:type="character" w:customStyle="1" w:styleId="CiteBoldChar">
    <w:name w:val="Cite Bold Char"/>
    <w:link w:val="CiteBold"/>
    <w:locked/>
    <w:rsid w:val="00A3241C"/>
    <w:rPr>
      <w:b/>
      <w:szCs w:val="16"/>
    </w:rPr>
  </w:style>
  <w:style w:type="paragraph" w:customStyle="1" w:styleId="CiteBold">
    <w:name w:val="Cite Bold"/>
    <w:basedOn w:val="CiteBody"/>
    <w:link w:val="CiteBoldChar"/>
    <w:qFormat/>
    <w:rsid w:val="00A3241C"/>
    <w:rPr>
      <w:b/>
    </w:rPr>
  </w:style>
  <w:style w:type="character" w:customStyle="1" w:styleId="StyleCardBody11ptUnderlineChar">
    <w:name w:val="Style Card Body + 11 pt Underline Char"/>
    <w:link w:val="StyleCardBody11ptUnderline"/>
    <w:locked/>
    <w:rsid w:val="00A3241C"/>
    <w:rPr>
      <w:u w:val="single"/>
    </w:rPr>
  </w:style>
  <w:style w:type="paragraph" w:customStyle="1" w:styleId="StyleCardBody11ptUnderline">
    <w:name w:val="Style Card Body + 11 pt Underline"/>
    <w:basedOn w:val="CardBody"/>
    <w:link w:val="StyleCardBody11ptUnderlineChar"/>
    <w:qFormat/>
    <w:rsid w:val="00A3241C"/>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A3241C"/>
    <w:rPr>
      <w:rFonts w:ascii="Arial Narrow" w:eastAsia="Times New Roman" w:hAnsi="Arial Narrow" w:cs="Calibri"/>
      <w:sz w:val="20"/>
      <w:u w:val="single"/>
    </w:rPr>
  </w:style>
  <w:style w:type="paragraph" w:customStyle="1" w:styleId="StyleStyle49pt4">
    <w:name w:val="Style Style4 + 9 pt4"/>
    <w:basedOn w:val="Style4"/>
    <w:link w:val="StyleStyle49pt4Char"/>
    <w:qFormat/>
    <w:rsid w:val="00A3241C"/>
    <w:pPr>
      <w:spacing w:line="256" w:lineRule="auto"/>
    </w:pPr>
    <w:rPr>
      <w:rFonts w:ascii="Arial Narrow" w:hAnsi="Arial Narrow"/>
      <w:sz w:val="20"/>
    </w:rPr>
  </w:style>
  <w:style w:type="character" w:customStyle="1" w:styleId="StyleStyle49ptBold4Char">
    <w:name w:val="Style Style4 + 9 pt Bold4 Char"/>
    <w:link w:val="StyleStyle49ptBold4"/>
    <w:locked/>
    <w:rsid w:val="00A3241C"/>
    <w:rPr>
      <w:b/>
      <w:bCs/>
      <w:u w:val="single"/>
    </w:rPr>
  </w:style>
  <w:style w:type="paragraph" w:customStyle="1" w:styleId="StyleStyle49ptBold4">
    <w:name w:val="Style Style4 + 9 pt Bold4"/>
    <w:basedOn w:val="Style4"/>
    <w:link w:val="StyleStyle49ptBold4Char"/>
    <w:qFormat/>
    <w:rsid w:val="00A3241C"/>
    <w:pPr>
      <w:spacing w:line="256" w:lineRule="auto"/>
    </w:pPr>
    <w:rPr>
      <w:rFonts w:asciiTheme="minorHAnsi" w:eastAsiaTheme="minorHAnsi" w:hAnsiTheme="minorHAnsi" w:cstheme="minorBidi"/>
      <w:b/>
      <w:bCs/>
    </w:rPr>
  </w:style>
  <w:style w:type="character" w:customStyle="1" w:styleId="StyleStyle49pt5Char">
    <w:name w:val="Style Style4 + 9 pt5 Char"/>
    <w:basedOn w:val="Style4Char"/>
    <w:link w:val="StyleStyle49pt5"/>
    <w:locked/>
    <w:rsid w:val="00A3241C"/>
    <w:rPr>
      <w:rFonts w:ascii="Arial Narrow" w:eastAsia="Times New Roman" w:hAnsi="Arial Narrow" w:cs="Calibri"/>
      <w:sz w:val="20"/>
      <w:u w:val="single"/>
    </w:rPr>
  </w:style>
  <w:style w:type="paragraph" w:customStyle="1" w:styleId="StyleStyle49pt5">
    <w:name w:val="Style Style4 + 9 pt5"/>
    <w:basedOn w:val="Style4"/>
    <w:link w:val="StyleStyle49pt5Char"/>
    <w:qFormat/>
    <w:rsid w:val="00A3241C"/>
    <w:pPr>
      <w:spacing w:line="256" w:lineRule="auto"/>
    </w:pPr>
    <w:rPr>
      <w:rFonts w:ascii="Arial Narrow" w:hAnsi="Arial Narrow"/>
      <w:sz w:val="20"/>
    </w:rPr>
  </w:style>
  <w:style w:type="character" w:customStyle="1" w:styleId="StyleStyle49ptBold5Char">
    <w:name w:val="Style Style4 + 9 pt Bold5 Char"/>
    <w:link w:val="StyleStyle49ptBold5"/>
    <w:locked/>
    <w:rsid w:val="00A3241C"/>
    <w:rPr>
      <w:b/>
      <w:bCs/>
      <w:u w:val="single"/>
    </w:rPr>
  </w:style>
  <w:style w:type="paragraph" w:customStyle="1" w:styleId="StyleStyle49ptBold5">
    <w:name w:val="Style Style4 + 9 pt Bold5"/>
    <w:basedOn w:val="Style4"/>
    <w:link w:val="StyleStyle49ptBold5Char"/>
    <w:qFormat/>
    <w:rsid w:val="00A3241C"/>
    <w:pPr>
      <w:spacing w:line="256" w:lineRule="auto"/>
    </w:pPr>
    <w:rPr>
      <w:rFonts w:asciiTheme="minorHAnsi" w:eastAsiaTheme="minorHAnsi" w:hAnsiTheme="minorHAnsi" w:cstheme="minorBidi"/>
      <w:b/>
      <w:bCs/>
    </w:rPr>
  </w:style>
  <w:style w:type="character" w:customStyle="1" w:styleId="StyleStyle49pt7Char">
    <w:name w:val="Style Style4 + 9 pt7 Char"/>
    <w:basedOn w:val="Style4Char"/>
    <w:link w:val="StyleStyle49pt7"/>
    <w:locked/>
    <w:rsid w:val="00A3241C"/>
    <w:rPr>
      <w:rFonts w:ascii="Arial Narrow" w:eastAsia="Times New Roman" w:hAnsi="Arial Narrow" w:cs="Calibri"/>
      <w:sz w:val="20"/>
      <w:u w:val="single"/>
    </w:rPr>
  </w:style>
  <w:style w:type="paragraph" w:customStyle="1" w:styleId="StyleStyle49pt7">
    <w:name w:val="Style Style4 + 9 pt7"/>
    <w:basedOn w:val="Style4"/>
    <w:link w:val="StyleStyle49pt7Char"/>
    <w:qFormat/>
    <w:rsid w:val="00A3241C"/>
    <w:pPr>
      <w:spacing w:line="256" w:lineRule="auto"/>
    </w:pPr>
    <w:rPr>
      <w:rFonts w:ascii="Arial Narrow" w:hAnsi="Arial Narrow"/>
      <w:sz w:val="20"/>
    </w:rPr>
  </w:style>
  <w:style w:type="paragraph" w:customStyle="1" w:styleId="FONT7">
    <w:name w:val="FONT 7"/>
    <w:uiPriority w:val="99"/>
    <w:qFormat/>
    <w:rsid w:val="00A3241C"/>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A3241C"/>
    <w:pPr>
      <w:spacing w:line="256" w:lineRule="auto"/>
    </w:pPr>
    <w:rPr>
      <w:rFonts w:asciiTheme="minorHAnsi" w:eastAsiaTheme="minorHAnsi" w:hAnsiTheme="minorHAnsi"/>
    </w:rPr>
  </w:style>
  <w:style w:type="character" w:customStyle="1" w:styleId="StyleCardText11ptBoldUnderlineChar">
    <w:name w:val="Style Card Text + 11 pt Bold Underline Char"/>
    <w:link w:val="StyleCardText11ptBoldUnderline"/>
    <w:locked/>
    <w:rsid w:val="00A3241C"/>
    <w:rPr>
      <w:b/>
      <w:bCs/>
      <w:u w:val="single"/>
    </w:rPr>
  </w:style>
  <w:style w:type="paragraph" w:customStyle="1" w:styleId="StyleCardText11ptBoldUnderline">
    <w:name w:val="Style Card Text + 11 pt Bold Underline"/>
    <w:basedOn w:val="Normal"/>
    <w:link w:val="StyleCardText11ptBoldUnderlineChar"/>
    <w:qFormat/>
    <w:rsid w:val="00A3241C"/>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A3241C"/>
    <w:rPr>
      <w:rFonts w:ascii="Arial Narrow" w:eastAsia="Times New Roman" w:hAnsi="Arial Narrow" w:cs="Calibri"/>
      <w:sz w:val="20"/>
      <w:u w:val="single"/>
    </w:rPr>
  </w:style>
  <w:style w:type="paragraph" w:customStyle="1" w:styleId="StyleStyle49pt9">
    <w:name w:val="Style Style4 + 9 pt9"/>
    <w:basedOn w:val="Style4"/>
    <w:link w:val="StyleStyle49pt9Char"/>
    <w:qFormat/>
    <w:rsid w:val="00A3241C"/>
    <w:pPr>
      <w:spacing w:line="256" w:lineRule="auto"/>
    </w:pPr>
    <w:rPr>
      <w:rFonts w:ascii="Arial Narrow" w:hAnsi="Arial Narrow"/>
      <w:sz w:val="20"/>
    </w:rPr>
  </w:style>
  <w:style w:type="character" w:customStyle="1" w:styleId="StyleStyle49ptBold6Char">
    <w:name w:val="Style Style4 + 9 pt Bold6 Char"/>
    <w:link w:val="StyleStyle49ptBold6"/>
    <w:locked/>
    <w:rsid w:val="00A3241C"/>
    <w:rPr>
      <w:b/>
      <w:bCs/>
      <w:u w:val="single"/>
    </w:rPr>
  </w:style>
  <w:style w:type="paragraph" w:customStyle="1" w:styleId="StyleStyle49ptBold6">
    <w:name w:val="Style Style4 + 9 pt Bold6"/>
    <w:basedOn w:val="Style4"/>
    <w:link w:val="StyleStyle49ptBold6Char"/>
    <w:qFormat/>
    <w:rsid w:val="00A3241C"/>
    <w:pPr>
      <w:spacing w:line="256" w:lineRule="auto"/>
    </w:pPr>
    <w:rPr>
      <w:rFonts w:asciiTheme="minorHAnsi" w:eastAsiaTheme="minorHAnsi" w:hAnsiTheme="minorHAnsi" w:cstheme="minorBidi"/>
      <w:b/>
      <w:bCs/>
    </w:rPr>
  </w:style>
  <w:style w:type="character" w:customStyle="1" w:styleId="StyleCircled11ptBorderSinglesolidlineAuto05ptChar">
    <w:name w:val="Style Circled + 11 pt Border: : (Single solid line Auto  0.5 pt ... Char"/>
    <w:link w:val="StyleCircled11ptBorderSinglesolidlineAuto05pt"/>
    <w:locked/>
    <w:rsid w:val="00A3241C"/>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A3241C"/>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3241C"/>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3241C"/>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A3241C"/>
    <w:rPr>
      <w:b/>
      <w:u w:val="thick"/>
    </w:rPr>
  </w:style>
  <w:style w:type="paragraph" w:customStyle="1" w:styleId="textboldChar">
    <w:name w:val="text bold Char"/>
    <w:basedOn w:val="Normal"/>
    <w:link w:val="textboldCharChar"/>
    <w:qFormat/>
    <w:rsid w:val="00A3241C"/>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A3241C"/>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A3241C"/>
    <w:pPr>
      <w:widowControl w:val="0"/>
      <w:spacing w:line="256" w:lineRule="auto"/>
    </w:pPr>
    <w:rPr>
      <w:rFonts w:ascii="Times New Roman" w:eastAsia="Times New Roman" w:hAnsi="Times New Roman" w:cs="Times New Roman"/>
      <w:szCs w:val="20"/>
    </w:rPr>
  </w:style>
  <w:style w:type="paragraph" w:customStyle="1" w:styleId="Card10f2">
    <w:name w:val="Card.10.f2"/>
    <w:basedOn w:val="Normal"/>
    <w:autoRedefine/>
    <w:uiPriority w:val="99"/>
    <w:qFormat/>
    <w:rsid w:val="00A3241C"/>
    <w:pPr>
      <w:spacing w:line="256" w:lineRule="auto"/>
    </w:pPr>
    <w:rPr>
      <w:rFonts w:eastAsia="Calibri"/>
      <w:szCs w:val="20"/>
    </w:rPr>
  </w:style>
  <w:style w:type="paragraph" w:customStyle="1" w:styleId="StyleStyle1">
    <w:name w:val="Style Style1 +"/>
    <w:basedOn w:val="Normal"/>
    <w:uiPriority w:val="99"/>
    <w:qFormat/>
    <w:rsid w:val="00A3241C"/>
    <w:pPr>
      <w:spacing w:line="256" w:lineRule="auto"/>
    </w:pPr>
    <w:rPr>
      <w:rFonts w:eastAsia="Calibri"/>
    </w:rPr>
  </w:style>
  <w:style w:type="paragraph" w:customStyle="1" w:styleId="StyleLinespacingDouble">
    <w:name w:val="Style Line spacing:  Double"/>
    <w:basedOn w:val="Normal"/>
    <w:uiPriority w:val="99"/>
    <w:qFormat/>
    <w:rsid w:val="00A3241C"/>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A3241C"/>
  </w:style>
  <w:style w:type="paragraph" w:customStyle="1" w:styleId="CardTextUnderlined">
    <w:name w:val="Card Text Underlined"/>
    <w:basedOn w:val="Normal"/>
    <w:uiPriority w:val="99"/>
    <w:qFormat/>
    <w:rsid w:val="00A3241C"/>
    <w:pPr>
      <w:spacing w:line="256" w:lineRule="auto"/>
    </w:pPr>
    <w:rPr>
      <w:rFonts w:ascii="Arial Narrow" w:eastAsia="Calibri" w:hAnsi="Arial Narrow"/>
      <w:u w:val="single"/>
    </w:rPr>
  </w:style>
  <w:style w:type="paragraph" w:customStyle="1" w:styleId="normalChar1">
    <w:name w:val="normal Char"/>
    <w:basedOn w:val="Normal"/>
    <w:uiPriority w:val="99"/>
    <w:qFormat/>
    <w:rsid w:val="00A3241C"/>
    <w:pPr>
      <w:spacing w:line="256" w:lineRule="auto"/>
    </w:pPr>
    <w:rPr>
      <w:rFonts w:eastAsia="Calibri"/>
    </w:rPr>
  </w:style>
  <w:style w:type="character" w:customStyle="1" w:styleId="MicroMicroTextChar">
    <w:name w:val="MicroMicroText Char"/>
    <w:link w:val="MicroMicroText"/>
    <w:locked/>
    <w:rsid w:val="00A3241C"/>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A3241C"/>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A3241C"/>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A3241C"/>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A3241C"/>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A3241C"/>
    <w:rPr>
      <w:rFonts w:ascii="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A3241C"/>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A3241C"/>
    <w:rPr>
      <w:rFonts w:ascii="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A3241C"/>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A3241C"/>
    <w:rPr>
      <w:rFonts w:ascii="Times New Roman" w:hAnsi="Times New Roman" w:cs="Times New Roman"/>
      <w:sz w:val="20"/>
      <w:u w:val="thick"/>
    </w:rPr>
  </w:style>
  <w:style w:type="paragraph" w:customStyle="1" w:styleId="article-text">
    <w:name w:val="article-text"/>
    <w:basedOn w:val="Normal"/>
    <w:next w:val="Normal"/>
    <w:autoRedefine/>
    <w:qFormat/>
    <w:rsid w:val="00A3241C"/>
    <w:pPr>
      <w:spacing w:before="100" w:beforeAutospacing="1" w:after="100" w:afterAutospacing="1" w:line="254" w:lineRule="auto"/>
    </w:pPr>
    <w:rPr>
      <w:rFonts w:eastAsia="Times New Roman"/>
    </w:rPr>
  </w:style>
  <w:style w:type="paragraph" w:customStyle="1" w:styleId="HeaderStyle">
    <w:name w:val="Header Style"/>
    <w:basedOn w:val="Normal"/>
    <w:next w:val="Normal"/>
    <w:autoRedefine/>
    <w:qFormat/>
    <w:rsid w:val="00A3241C"/>
    <w:pPr>
      <w:jc w:val="center"/>
    </w:pPr>
    <w:rPr>
      <w:rFonts w:eastAsia="Times New Roman"/>
      <w:b/>
      <w:szCs w:val="20"/>
      <w:u w:val="single"/>
    </w:rPr>
  </w:style>
  <w:style w:type="paragraph" w:customStyle="1" w:styleId="TagStyle0">
    <w:name w:val="Tag Style"/>
    <w:basedOn w:val="Normal"/>
    <w:next w:val="Normal"/>
    <w:autoRedefine/>
    <w:qFormat/>
    <w:rsid w:val="00A3241C"/>
    <w:rPr>
      <w:rFonts w:eastAsia="Times New Roman"/>
      <w:b/>
      <w:szCs w:val="20"/>
    </w:rPr>
  </w:style>
  <w:style w:type="paragraph" w:customStyle="1" w:styleId="Pa19">
    <w:name w:val="Pa19"/>
    <w:basedOn w:val="Normal"/>
    <w:next w:val="Normal"/>
    <w:autoRedefine/>
    <w:qFormat/>
    <w:rsid w:val="00A3241C"/>
    <w:pPr>
      <w:autoSpaceDE w:val="0"/>
      <w:autoSpaceDN w:val="0"/>
      <w:adjustRightInd w:val="0"/>
      <w:spacing w:line="441" w:lineRule="atLeast"/>
    </w:pPr>
    <w:rPr>
      <w:rFonts w:ascii="Baskerville" w:eastAsia="Times New Roman" w:hAnsi="Baskerville"/>
    </w:rPr>
  </w:style>
  <w:style w:type="paragraph" w:customStyle="1" w:styleId="Pa48">
    <w:name w:val="Pa48"/>
    <w:basedOn w:val="Normal"/>
    <w:next w:val="Normal"/>
    <w:autoRedefine/>
    <w:qFormat/>
    <w:rsid w:val="00A3241C"/>
    <w:pPr>
      <w:autoSpaceDE w:val="0"/>
      <w:autoSpaceDN w:val="0"/>
      <w:adjustRightInd w:val="0"/>
      <w:spacing w:line="441" w:lineRule="atLeast"/>
    </w:pPr>
    <w:rPr>
      <w:rFonts w:ascii="Baskerville" w:eastAsia="Times New Roman" w:hAnsi="Baskerville"/>
    </w:rPr>
  </w:style>
  <w:style w:type="paragraph" w:customStyle="1" w:styleId="Pa37">
    <w:name w:val="Pa37"/>
    <w:basedOn w:val="Normal"/>
    <w:next w:val="Normal"/>
    <w:autoRedefine/>
    <w:qFormat/>
    <w:rsid w:val="00A3241C"/>
    <w:pPr>
      <w:autoSpaceDE w:val="0"/>
      <w:autoSpaceDN w:val="0"/>
      <w:adjustRightInd w:val="0"/>
      <w:spacing w:line="141" w:lineRule="atLeast"/>
    </w:pPr>
    <w:rPr>
      <w:rFonts w:ascii="Baskerville" w:eastAsia="Times New Roman" w:hAnsi="Baskerville"/>
    </w:rPr>
  </w:style>
  <w:style w:type="paragraph" w:customStyle="1" w:styleId="Coverintroduction">
    <w:name w:val="Cover introduction"/>
    <w:basedOn w:val="Default"/>
    <w:next w:val="Default"/>
    <w:autoRedefine/>
    <w:qFormat/>
    <w:rsid w:val="00A3241C"/>
    <w:rPr>
      <w:rFonts w:ascii="Arial" w:hAnsi="Arial"/>
      <w:color w:val="auto"/>
    </w:rPr>
  </w:style>
  <w:style w:type="paragraph" w:customStyle="1" w:styleId="prnewsp">
    <w:name w:val="prnews_p"/>
    <w:basedOn w:val="Normal"/>
    <w:qFormat/>
    <w:rsid w:val="00A3241C"/>
    <w:pPr>
      <w:spacing w:before="100" w:beforeAutospacing="1" w:after="100" w:afterAutospacing="1"/>
    </w:pPr>
    <w:rPr>
      <w:rFonts w:eastAsia="Times New Roman"/>
    </w:rPr>
  </w:style>
  <w:style w:type="character" w:customStyle="1" w:styleId="author-bio-box">
    <w:name w:val="author-bio-box"/>
    <w:basedOn w:val="DefaultParagraphFont"/>
    <w:rsid w:val="00A3241C"/>
  </w:style>
  <w:style w:type="character" w:customStyle="1" w:styleId="CharChar32">
    <w:name w:val="Char Char32"/>
    <w:basedOn w:val="DefaultParagraphFont"/>
    <w:rsid w:val="00A3241C"/>
    <w:rPr>
      <w:rFonts w:ascii="Arial" w:hAnsi="Arial" w:cs="Arial" w:hint="default"/>
      <w:b/>
      <w:bCs/>
      <w:iCs/>
      <w:lang w:val="en-US" w:eastAsia="en-US" w:bidi="ar-SA"/>
    </w:rPr>
  </w:style>
  <w:style w:type="character" w:customStyle="1" w:styleId="CharChar13">
    <w:name w:val="Char Char13"/>
    <w:rsid w:val="00A3241C"/>
    <w:rPr>
      <w:rFonts w:ascii="Arial" w:hAnsi="Arial" w:cs="Arial" w:hint="default"/>
      <w:b/>
      <w:bCs/>
      <w:iCs/>
      <w:sz w:val="22"/>
      <w:szCs w:val="28"/>
      <w:lang w:val="en-US" w:eastAsia="en-US" w:bidi="ar-SA"/>
    </w:rPr>
  </w:style>
  <w:style w:type="character" w:customStyle="1" w:styleId="CharChar116">
    <w:name w:val="Char Char116"/>
    <w:rsid w:val="00A3241C"/>
    <w:rPr>
      <w:rFonts w:ascii="Arial" w:hAnsi="Arial" w:cs="Arial" w:hint="default"/>
      <w:bCs/>
      <w:szCs w:val="26"/>
      <w:u w:val="single"/>
      <w:lang w:val="en-US" w:eastAsia="en-US" w:bidi="ar-SA"/>
    </w:rPr>
  </w:style>
  <w:style w:type="character" w:customStyle="1" w:styleId="CharChar12">
    <w:name w:val="Char Char12"/>
    <w:rsid w:val="00A3241C"/>
    <w:rPr>
      <w:rFonts w:ascii="Arial" w:hAnsi="Arial" w:cs="Arial" w:hint="default"/>
      <w:bCs/>
      <w:szCs w:val="26"/>
      <w:u w:val="single"/>
      <w:lang w:val="en-US" w:eastAsia="en-US" w:bidi="ar-SA"/>
    </w:rPr>
  </w:style>
  <w:style w:type="character" w:customStyle="1" w:styleId="CharChar115">
    <w:name w:val="Char Char115"/>
    <w:rsid w:val="00A3241C"/>
    <w:rPr>
      <w:rFonts w:ascii="Arial" w:hAnsi="Arial" w:cs="Arial" w:hint="default"/>
      <w:bCs/>
      <w:szCs w:val="26"/>
      <w:u w:val="single"/>
      <w:lang w:val="en-US" w:eastAsia="en-US" w:bidi="ar-SA"/>
    </w:rPr>
  </w:style>
  <w:style w:type="character" w:customStyle="1" w:styleId="StylePalatinoLinotype6pt">
    <w:name w:val="Style Palatino Linotype 6 pt"/>
    <w:rsid w:val="00A3241C"/>
    <w:rPr>
      <w:rFonts w:ascii="Times New Roman" w:hAnsi="Times New Roman" w:cs="Times New Roman" w:hint="default"/>
      <w:sz w:val="20"/>
    </w:rPr>
  </w:style>
  <w:style w:type="character" w:customStyle="1" w:styleId="Highighted-New">
    <w:name w:val="Highighted - New"/>
    <w:rsid w:val="00A3241C"/>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A3241C"/>
    <w:rPr>
      <w:b/>
      <w:bCs w:val="0"/>
      <w:sz w:val="24"/>
    </w:rPr>
  </w:style>
  <w:style w:type="character" w:customStyle="1" w:styleId="CiteCharCharCharChar">
    <w:name w:val="Cite Char Char Char Char"/>
    <w:aliases w:val="Cite Char Char Char Char Char Char Char,Cite Char Char Char Char Char Char Char Char"/>
    <w:rsid w:val="00A3241C"/>
    <w:rPr>
      <w:rFonts w:ascii="Arial" w:hAnsi="Arial" w:cs="Arial" w:hint="default"/>
      <w:b/>
      <w:bCs/>
      <w:sz w:val="24"/>
      <w:szCs w:val="26"/>
      <w:lang w:val="en-US" w:eastAsia="en-US" w:bidi="ar-SA"/>
    </w:rPr>
  </w:style>
  <w:style w:type="character" w:customStyle="1" w:styleId="cardCharChar10">
    <w:name w:val="card Char Char1"/>
    <w:rsid w:val="00A3241C"/>
    <w:rPr>
      <w:lang w:val="en-US" w:eastAsia="en-US" w:bidi="ar-SA"/>
    </w:rPr>
  </w:style>
  <w:style w:type="character" w:customStyle="1" w:styleId="BlockTitleCharChar1Char">
    <w:name w:val="Block Title Char Char1 Char"/>
    <w:rsid w:val="00A3241C"/>
    <w:rPr>
      <w:b/>
      <w:bCs w:val="0"/>
      <w:sz w:val="32"/>
      <w:u w:val="single"/>
    </w:rPr>
  </w:style>
  <w:style w:type="character" w:customStyle="1" w:styleId="Header1Char">
    <w:name w:val="Header1 Char"/>
    <w:rsid w:val="00A3241C"/>
    <w:rPr>
      <w:rFonts w:ascii="Arial" w:hAnsi="Arial" w:cs="Arial" w:hint="default"/>
      <w:b/>
      <w:bCs/>
      <w:caps/>
      <w:kern w:val="32"/>
      <w:sz w:val="28"/>
      <w:szCs w:val="28"/>
    </w:rPr>
  </w:style>
  <w:style w:type="character" w:customStyle="1" w:styleId="StyleArial12ptBoldItalic">
    <w:name w:val="Style Arial 12 pt Bold Italic"/>
    <w:rsid w:val="00A3241C"/>
    <w:rPr>
      <w:rFonts w:ascii="Times New Roman" w:hAnsi="Times New Roman" w:cs="Times New Roman" w:hint="default"/>
      <w:b/>
      <w:bCs/>
      <w:iCs/>
      <w:sz w:val="24"/>
    </w:rPr>
  </w:style>
  <w:style w:type="character" w:customStyle="1" w:styleId="Styleunderline12pt">
    <w:name w:val="Style underline + 12 pt"/>
    <w:rsid w:val="00A3241C"/>
    <w:rPr>
      <w:rFonts w:ascii="Times New Roman" w:hAnsi="Times New Roman" w:cs="Times New Roman" w:hint="default"/>
      <w:bCs/>
      <w:sz w:val="20"/>
      <w:u w:val="single"/>
    </w:rPr>
  </w:style>
  <w:style w:type="character" w:customStyle="1" w:styleId="StyleUnderlineChar19pt">
    <w:name w:val="Style Underline Char1 + 9 pt"/>
    <w:basedOn w:val="UnderlineChar1"/>
    <w:rsid w:val="00A3241C"/>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A3241C"/>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A3241C"/>
    <w:rPr>
      <w:rFonts w:ascii="Times New Roman" w:hAnsi="Times New Roman" w:cs="Times New Roman" w:hint="default"/>
      <w:sz w:val="20"/>
      <w:u w:val="single"/>
      <w:lang w:val="en-US" w:eastAsia="en-US" w:bidi="ar-SA"/>
    </w:rPr>
  </w:style>
  <w:style w:type="character" w:customStyle="1" w:styleId="Style9ptUnderline1">
    <w:name w:val="Style 9 pt Underline1"/>
    <w:rsid w:val="00A3241C"/>
    <w:rPr>
      <w:sz w:val="20"/>
      <w:u w:val="single"/>
    </w:rPr>
  </w:style>
  <w:style w:type="character" w:customStyle="1" w:styleId="StyleUnderlineChar19pt2">
    <w:name w:val="Style Underline Char1 + 9 pt2"/>
    <w:basedOn w:val="UnderlineChar1"/>
    <w:rsid w:val="00A3241C"/>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A3241C"/>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A3241C"/>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A3241C"/>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A3241C"/>
  </w:style>
  <w:style w:type="character" w:customStyle="1" w:styleId="3">
    <w:name w:val="3"/>
    <w:rsid w:val="00A3241C"/>
    <w:rPr>
      <w:rFonts w:ascii="Arial" w:hAnsi="Arial" w:cs="Arial" w:hint="default"/>
      <w:bCs/>
      <w:sz w:val="20"/>
      <w:u w:val="single"/>
      <w:lang w:val="en-US" w:eastAsia="en-US" w:bidi="ar-SA"/>
    </w:rPr>
  </w:style>
  <w:style w:type="character" w:customStyle="1" w:styleId="4">
    <w:name w:val="4"/>
    <w:rsid w:val="00A3241C"/>
    <w:rPr>
      <w:rFonts w:ascii="Arial" w:hAnsi="Arial" w:cs="Arial" w:hint="default"/>
      <w:bCs/>
      <w:sz w:val="20"/>
      <w:u w:val="single"/>
      <w:lang w:val="en-US" w:eastAsia="en-US" w:bidi="ar-SA"/>
    </w:rPr>
  </w:style>
  <w:style w:type="character" w:customStyle="1" w:styleId="7">
    <w:name w:val="7"/>
    <w:rsid w:val="00A3241C"/>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A3241C"/>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A3241C"/>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A3241C"/>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A3241C"/>
    <w:rPr>
      <w:sz w:val="20"/>
      <w:u w:val="single"/>
    </w:rPr>
  </w:style>
  <w:style w:type="character" w:customStyle="1" w:styleId="StyleUnderlineChar9ptBold1">
    <w:name w:val="Style Underline Char + 9 pt Bold1"/>
    <w:rsid w:val="00A3241C"/>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A3241C"/>
    <w:rPr>
      <w:sz w:val="20"/>
      <w:u w:val="single"/>
    </w:rPr>
  </w:style>
  <w:style w:type="character" w:customStyle="1" w:styleId="Styleunderline9ptBold">
    <w:name w:val="Style underline + 9 pt Bold"/>
    <w:rsid w:val="00A3241C"/>
    <w:rPr>
      <w:b/>
      <w:bCs/>
      <w:sz w:val="20"/>
      <w:u w:val="single"/>
    </w:rPr>
  </w:style>
  <w:style w:type="character" w:customStyle="1" w:styleId="newsstorytitle">
    <w:name w:val="news_story_title"/>
    <w:basedOn w:val="DefaultParagraphFont"/>
    <w:rsid w:val="00A3241C"/>
  </w:style>
  <w:style w:type="character" w:customStyle="1" w:styleId="34">
    <w:name w:val="34"/>
    <w:rsid w:val="00A3241C"/>
    <w:rPr>
      <w:rFonts w:ascii="Times New Roman" w:hAnsi="Times New Roman" w:cs="Arial" w:hint="default"/>
      <w:bCs/>
      <w:sz w:val="20"/>
      <w:u w:val="single"/>
      <w:lang w:val="en-US" w:eastAsia="en-US" w:bidi="ar-SA"/>
    </w:rPr>
  </w:style>
  <w:style w:type="character" w:customStyle="1" w:styleId="45">
    <w:name w:val="45"/>
    <w:rsid w:val="00A3241C"/>
    <w:rPr>
      <w:rFonts w:ascii="Times New Roman" w:hAnsi="Times New Roman" w:cs="Arial" w:hint="default"/>
      <w:b/>
      <w:bCs/>
      <w:sz w:val="20"/>
      <w:u w:val="single"/>
      <w:lang w:val="en-US" w:eastAsia="en-US" w:bidi="ar-SA"/>
    </w:rPr>
  </w:style>
  <w:style w:type="character" w:customStyle="1" w:styleId="Style9ptUnderline5">
    <w:name w:val="Style 9 pt Underline5"/>
    <w:rsid w:val="00A3241C"/>
    <w:rPr>
      <w:rFonts w:ascii="Times New Roman" w:hAnsi="Times New Roman" w:cs="Times New Roman" w:hint="default"/>
      <w:sz w:val="20"/>
      <w:u w:val="single"/>
    </w:rPr>
  </w:style>
  <w:style w:type="character" w:customStyle="1" w:styleId="Style9ptBoldUnderline2">
    <w:name w:val="Style 9 pt Bold Underline2"/>
    <w:rsid w:val="00A3241C"/>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A3241C"/>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A3241C"/>
    <w:rPr>
      <w:rFonts w:ascii="Times New Roman" w:hAnsi="Times New Roman" w:cs="Times New Roman" w:hint="default"/>
      <w:sz w:val="20"/>
    </w:rPr>
  </w:style>
  <w:style w:type="character" w:customStyle="1" w:styleId="StyleUnderlineCharChar9pt2">
    <w:name w:val="Style Underline Char Char + 9 pt2"/>
    <w:basedOn w:val="UnderlineCharChar"/>
    <w:rsid w:val="00A3241C"/>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A3241C"/>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A3241C"/>
    <w:rPr>
      <w:b/>
      <w:bCs/>
      <w:sz w:val="20"/>
      <w:u w:val="single"/>
      <w:bdr w:val="single" w:sz="4" w:space="0" w:color="auto" w:frame="1"/>
    </w:rPr>
  </w:style>
  <w:style w:type="character" w:customStyle="1" w:styleId="Style9ptUnderline7">
    <w:name w:val="Style 9 pt Underline7"/>
    <w:rsid w:val="00A3241C"/>
    <w:rPr>
      <w:sz w:val="20"/>
      <w:u w:val="single"/>
    </w:rPr>
  </w:style>
  <w:style w:type="character" w:customStyle="1" w:styleId="Style9ptBoldUnderline3">
    <w:name w:val="Style 9 pt Bold Underline3"/>
    <w:rsid w:val="00A3241C"/>
    <w:rPr>
      <w:b/>
      <w:bCs/>
      <w:sz w:val="20"/>
      <w:u w:val="single"/>
    </w:rPr>
  </w:style>
  <w:style w:type="character" w:customStyle="1" w:styleId="Style9ptUnderline8">
    <w:name w:val="Style 9 pt Underline8"/>
    <w:rsid w:val="00A3241C"/>
    <w:rPr>
      <w:sz w:val="20"/>
      <w:u w:val="single"/>
    </w:rPr>
  </w:style>
  <w:style w:type="character" w:customStyle="1" w:styleId="66">
    <w:name w:val="66"/>
    <w:rsid w:val="00A3241C"/>
    <w:rPr>
      <w:rFonts w:ascii="Arial" w:hAnsi="Arial" w:cs="Arial" w:hint="default"/>
      <w:bCs/>
      <w:sz w:val="20"/>
      <w:u w:val="single"/>
      <w:lang w:val="en-US" w:eastAsia="en-US" w:bidi="ar-SA"/>
    </w:rPr>
  </w:style>
  <w:style w:type="character" w:customStyle="1" w:styleId="Style9ptUnderline9">
    <w:name w:val="Style 9 pt Underline9"/>
    <w:rsid w:val="00A3241C"/>
    <w:rPr>
      <w:sz w:val="20"/>
      <w:u w:val="single"/>
    </w:rPr>
  </w:style>
  <w:style w:type="character" w:customStyle="1" w:styleId="Style9ptBoldUnderline4">
    <w:name w:val="Style 9 pt Bold Underline4"/>
    <w:rsid w:val="00A3241C"/>
    <w:rPr>
      <w:b/>
      <w:bCs/>
      <w:sz w:val="20"/>
      <w:u w:val="single"/>
    </w:rPr>
  </w:style>
  <w:style w:type="character" w:customStyle="1" w:styleId="titleblue14">
    <w:name w:val="titleblue14"/>
    <w:basedOn w:val="DefaultParagraphFont"/>
    <w:rsid w:val="00A3241C"/>
  </w:style>
  <w:style w:type="character" w:customStyle="1" w:styleId="b">
    <w:name w:val="b"/>
    <w:basedOn w:val="DefaultParagraphFont"/>
    <w:rsid w:val="00A3241C"/>
  </w:style>
  <w:style w:type="character" w:customStyle="1" w:styleId="StyleUnderlineCharChar9pt3">
    <w:name w:val="Style Underline Char Char + 9 pt3"/>
    <w:basedOn w:val="UnderlineCharChar"/>
    <w:rsid w:val="00A3241C"/>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A3241C"/>
    <w:rPr>
      <w:sz w:val="20"/>
      <w:u w:val="single"/>
    </w:rPr>
  </w:style>
  <w:style w:type="character" w:customStyle="1" w:styleId="manchettebig2">
    <w:name w:val="manchettebig2"/>
    <w:basedOn w:val="DefaultParagraphFont"/>
    <w:rsid w:val="00A3241C"/>
  </w:style>
  <w:style w:type="character" w:customStyle="1" w:styleId="ln2">
    <w:name w:val="ln2"/>
    <w:basedOn w:val="DefaultParagraphFont"/>
    <w:rsid w:val="00A3241C"/>
  </w:style>
  <w:style w:type="character" w:customStyle="1" w:styleId="Aunderline1">
    <w:name w:val="Aunderline"/>
    <w:basedOn w:val="DefaultParagraphFont"/>
    <w:qFormat/>
    <w:rsid w:val="00A3241C"/>
    <w:rPr>
      <w:rFonts w:ascii="Times New Roman" w:hAnsi="Times New Roman" w:cs="Times New Roman" w:hint="default"/>
      <w:w w:val="106"/>
      <w:sz w:val="20"/>
      <w:szCs w:val="20"/>
      <w:u w:val="single"/>
    </w:rPr>
  </w:style>
  <w:style w:type="character" w:customStyle="1" w:styleId="StyleStyle1Char">
    <w:name w:val="Style Style1 + Char"/>
    <w:basedOn w:val="Style1Char"/>
    <w:rsid w:val="00A3241C"/>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A3241C"/>
  </w:style>
  <w:style w:type="character" w:customStyle="1" w:styleId="Card10f2Char">
    <w:name w:val="Card.10.f2 Char"/>
    <w:basedOn w:val="DefaultParagraphFont"/>
    <w:rsid w:val="00A3241C"/>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A3241C"/>
    <w:rPr>
      <w:rFonts w:ascii="Cambria" w:hAnsi="Cambria" w:cs="Times New Roman" w:hint="default"/>
      <w:sz w:val="20"/>
      <w:szCs w:val="20"/>
    </w:rPr>
  </w:style>
  <w:style w:type="character" w:customStyle="1" w:styleId="NormalspacingChar">
    <w:name w:val="Normal + spacing Char"/>
    <w:basedOn w:val="StyleLinespacingDoubleChar"/>
    <w:rsid w:val="00A3241C"/>
    <w:rPr>
      <w:rFonts w:ascii="Cambria" w:hAnsi="Cambria" w:cs="Times New Roman" w:hint="default"/>
      <w:sz w:val="20"/>
      <w:szCs w:val="20"/>
    </w:rPr>
  </w:style>
  <w:style w:type="character" w:customStyle="1" w:styleId="textbold0">
    <w:name w:val="textbold"/>
    <w:basedOn w:val="DefaultParagraphFont"/>
    <w:rsid w:val="00A3241C"/>
  </w:style>
  <w:style w:type="character" w:customStyle="1" w:styleId="textitalics">
    <w:name w:val="textitalics"/>
    <w:basedOn w:val="DefaultParagraphFont"/>
    <w:rsid w:val="00A3241C"/>
  </w:style>
  <w:style w:type="character" w:customStyle="1" w:styleId="cardtextsmallCharChar">
    <w:name w:val="card text small Char Char"/>
    <w:basedOn w:val="DefaultParagraphFont"/>
    <w:rsid w:val="00A3241C"/>
    <w:rPr>
      <w:rFonts w:ascii="Arial Narrow" w:hAnsi="Arial Narrow" w:cs="Times New Roman" w:hint="default"/>
      <w:sz w:val="16"/>
    </w:rPr>
  </w:style>
  <w:style w:type="character" w:customStyle="1" w:styleId="reportbody1">
    <w:name w:val="reportbody1"/>
    <w:basedOn w:val="DefaultParagraphFont"/>
    <w:rsid w:val="00A3241C"/>
    <w:rPr>
      <w:rFonts w:ascii="Tahoma" w:hAnsi="Tahoma" w:cs="Tahoma" w:hint="default"/>
      <w:color w:val="000000"/>
      <w:sz w:val="14"/>
      <w:szCs w:val="14"/>
    </w:rPr>
  </w:style>
  <w:style w:type="character" w:customStyle="1" w:styleId="UNDERLINECharChar0">
    <w:name w:val="UNDERLINE Char Char"/>
    <w:rsid w:val="00A3241C"/>
    <w:rPr>
      <w:bCs/>
      <w:kern w:val="28"/>
      <w:szCs w:val="32"/>
      <w:u w:val="single"/>
    </w:rPr>
  </w:style>
  <w:style w:type="character" w:customStyle="1" w:styleId="Bold12">
    <w:name w:val="Bold12"/>
    <w:uiPriority w:val="1"/>
    <w:qFormat/>
    <w:rsid w:val="00A3241C"/>
    <w:rPr>
      <w:rFonts w:ascii="Times New Roman" w:hAnsi="Times New Roman" w:cs="Times New Roman" w:hint="default"/>
      <w:b/>
      <w:bCs w:val="0"/>
      <w:sz w:val="24"/>
    </w:rPr>
  </w:style>
  <w:style w:type="character" w:customStyle="1" w:styleId="NotBold10Final">
    <w:name w:val="NotBold10Final"/>
    <w:uiPriority w:val="1"/>
    <w:qFormat/>
    <w:rsid w:val="00A3241C"/>
    <w:rPr>
      <w:rFonts w:ascii="Times New Roman" w:hAnsi="Times New Roman" w:cs="Times New Roman" w:hint="default"/>
      <w:b w:val="0"/>
      <w:bCs w:val="0"/>
      <w:i w:val="0"/>
      <w:iCs w:val="0"/>
      <w:sz w:val="20"/>
    </w:rPr>
  </w:style>
  <w:style w:type="character" w:customStyle="1" w:styleId="gsstx">
    <w:name w:val="gsstx"/>
    <w:rsid w:val="00A3241C"/>
  </w:style>
  <w:style w:type="character" w:customStyle="1" w:styleId="StyleBox12ptBold">
    <w:name w:val="Style Box + 12 pt Bold"/>
    <w:basedOn w:val="DefaultParagraphFont"/>
    <w:rsid w:val="00A3241C"/>
    <w:rPr>
      <w:rFonts w:ascii="Georgia" w:hAnsi="Georgia" w:hint="default"/>
      <w:b/>
      <w:bCs/>
      <w:sz w:val="22"/>
      <w:u w:val="single"/>
      <w:bdr w:val="none" w:sz="0" w:space="0" w:color="auto" w:frame="1"/>
    </w:rPr>
  </w:style>
  <w:style w:type="character" w:customStyle="1" w:styleId="StyleBox12pt">
    <w:name w:val="Style Box + 12 pt"/>
    <w:basedOn w:val="DefaultParagraphFont"/>
    <w:rsid w:val="00A3241C"/>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A3241C"/>
    <w:rPr>
      <w:rFonts w:ascii="Georgia" w:hAnsi="Georgia" w:cs="Calibri"/>
      <w:b w:val="0"/>
      <w:bCs/>
      <w:i/>
      <w:iCs/>
      <w:sz w:val="22"/>
      <w:u w:val="single"/>
      <w:bdr w:val="none" w:sz="0" w:space="0" w:color="auto" w:frame="1"/>
    </w:rPr>
  </w:style>
  <w:style w:type="character" w:customStyle="1" w:styleId="bcktital">
    <w:name w:val="bckt_ital"/>
    <w:rsid w:val="00A3241C"/>
  </w:style>
  <w:style w:type="character" w:customStyle="1" w:styleId="StyleGaramondText1">
    <w:name w:val="Style Garamond Text 1"/>
    <w:basedOn w:val="DefaultParagraphFont"/>
    <w:rsid w:val="00A3241C"/>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A3241C"/>
    <w:rPr>
      <w:rFonts w:ascii="Georgia" w:hAnsi="Georgia" w:hint="default"/>
      <w:color w:val="0D0D0D" w:themeColor="text1" w:themeTint="F2"/>
      <w:sz w:val="22"/>
      <w:u w:val="single"/>
    </w:rPr>
  </w:style>
  <w:style w:type="character" w:customStyle="1" w:styleId="CardChar2">
    <w:name w:val="Card Char2"/>
    <w:basedOn w:val="DefaultParagraphFont"/>
    <w:rsid w:val="00A3241C"/>
    <w:rPr>
      <w:rFonts w:ascii="Times New Roman" w:eastAsia="Times New Roman" w:hAnsi="Times New Roman" w:cs="Times New Roman" w:hint="default"/>
      <w:bCs/>
      <w:color w:val="000000"/>
      <w:sz w:val="20"/>
      <w:szCs w:val="20"/>
    </w:rPr>
  </w:style>
  <w:style w:type="character" w:customStyle="1" w:styleId="A13">
    <w:name w:val="A13"/>
    <w:rsid w:val="00A3241C"/>
    <w:rPr>
      <w:rFonts w:ascii="Baskerville" w:hAnsi="Baskerville" w:cs="Baskerville" w:hint="default"/>
      <w:color w:val="000000"/>
      <w:sz w:val="106"/>
      <w:szCs w:val="106"/>
    </w:rPr>
  </w:style>
  <w:style w:type="character" w:customStyle="1" w:styleId="A17">
    <w:name w:val="A17"/>
    <w:rsid w:val="00A3241C"/>
    <w:rPr>
      <w:rFonts w:ascii="Baskerville" w:hAnsi="Baskerville" w:cs="Baskerville" w:hint="default"/>
      <w:color w:val="000000"/>
      <w:sz w:val="12"/>
      <w:szCs w:val="12"/>
    </w:rPr>
  </w:style>
  <w:style w:type="character" w:customStyle="1" w:styleId="A14">
    <w:name w:val="A14"/>
    <w:rsid w:val="00A3241C"/>
    <w:rPr>
      <w:rFonts w:ascii="Frutiger 45 Light" w:hAnsi="Frutiger 45 Light" w:cs="Frutiger 45 Light" w:hint="default"/>
      <w:b/>
      <w:bCs/>
      <w:i/>
      <w:iCs/>
      <w:color w:val="000000"/>
      <w:sz w:val="36"/>
      <w:szCs w:val="36"/>
    </w:rPr>
  </w:style>
  <w:style w:type="character" w:customStyle="1" w:styleId="A200">
    <w:name w:val="A20"/>
    <w:rsid w:val="00A3241C"/>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A3241C"/>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A3241C"/>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3241C"/>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A3241C"/>
    <w:rPr>
      <w:rFonts w:ascii="Arial" w:hAnsi="Arial" w:cs="Arial" w:hint="default"/>
      <w:b/>
      <w:bCs/>
      <w:sz w:val="24"/>
      <w:szCs w:val="26"/>
      <w:lang w:val="en-US" w:eastAsia="en-US" w:bidi="ar-SA"/>
    </w:rPr>
  </w:style>
  <w:style w:type="character" w:customStyle="1" w:styleId="brief-smalltext0">
    <w:name w:val="brief-smalltext"/>
    <w:basedOn w:val="DefaultParagraphFont"/>
    <w:rsid w:val="00A3241C"/>
  </w:style>
  <w:style w:type="character" w:customStyle="1" w:styleId="style52">
    <w:name w:val="style5"/>
    <w:basedOn w:val="DefaultParagraphFont"/>
    <w:rsid w:val="00A3241C"/>
  </w:style>
  <w:style w:type="character" w:customStyle="1" w:styleId="TagCharCharCharCharCharChar">
    <w:name w:val="Tag Char Char Char Char Char Char"/>
    <w:rsid w:val="00A3241C"/>
    <w:rPr>
      <w:rFonts w:ascii="Arial" w:hAnsi="Arial" w:cs="Arial" w:hint="default"/>
      <w:b/>
      <w:bCs/>
      <w:sz w:val="24"/>
      <w:szCs w:val="26"/>
      <w:lang w:val="en-US" w:eastAsia="en-US" w:bidi="ar-SA"/>
    </w:rPr>
  </w:style>
  <w:style w:type="character" w:customStyle="1" w:styleId="pmterms2">
    <w:name w:val="pmterms2"/>
    <w:basedOn w:val="DefaultParagraphFont"/>
    <w:rsid w:val="00A3241C"/>
  </w:style>
  <w:style w:type="character" w:customStyle="1" w:styleId="pmterms3">
    <w:name w:val="pmterms3"/>
    <w:basedOn w:val="DefaultParagraphFont"/>
    <w:rsid w:val="00A3241C"/>
  </w:style>
  <w:style w:type="character" w:customStyle="1" w:styleId="interiorheadline">
    <w:name w:val="interiorheadline"/>
    <w:basedOn w:val="DefaultParagraphFont"/>
    <w:rsid w:val="00A3241C"/>
  </w:style>
  <w:style w:type="character" w:customStyle="1" w:styleId="Heading31CharCharCharChar1">
    <w:name w:val="Heading 31 Char Char Char Char1"/>
    <w:rsid w:val="00A3241C"/>
    <w:rPr>
      <w:rFonts w:ascii="Arial" w:hAnsi="Arial" w:cs="Arial" w:hint="default"/>
      <w:b/>
      <w:bCs/>
      <w:sz w:val="24"/>
      <w:szCs w:val="26"/>
      <w:lang w:val="en-US" w:eastAsia="en-US" w:bidi="ar-SA"/>
    </w:rPr>
  </w:style>
  <w:style w:type="character" w:customStyle="1" w:styleId="Heading31CharCharChar">
    <w:name w:val="Heading 31 Char Char Char"/>
    <w:rsid w:val="00A3241C"/>
    <w:rPr>
      <w:rFonts w:ascii="Arial" w:hAnsi="Arial" w:cs="Arial" w:hint="default"/>
      <w:b/>
      <w:bCs/>
      <w:sz w:val="24"/>
      <w:szCs w:val="26"/>
      <w:lang w:val="en-US" w:eastAsia="en-US" w:bidi="ar-SA"/>
    </w:rPr>
  </w:style>
  <w:style w:type="character" w:customStyle="1" w:styleId="CharChar33">
    <w:name w:val="Char Char33"/>
    <w:rsid w:val="00A3241C"/>
    <w:rPr>
      <w:rFonts w:ascii="Arial" w:hAnsi="Arial" w:cs="Arial" w:hint="default"/>
      <w:b/>
      <w:bCs/>
      <w:szCs w:val="32"/>
      <w:lang w:val="en-US" w:eastAsia="en-US" w:bidi="ar-SA"/>
    </w:rPr>
  </w:style>
  <w:style w:type="character" w:customStyle="1" w:styleId="CharChar117">
    <w:name w:val="Char Char117"/>
    <w:rsid w:val="00A3241C"/>
    <w:rPr>
      <w:rFonts w:ascii="Arial" w:hAnsi="Arial" w:cs="Arial" w:hint="default"/>
      <w:bCs/>
      <w:szCs w:val="26"/>
      <w:u w:val="single"/>
      <w:lang w:val="en-US" w:eastAsia="en-US" w:bidi="ar-SA"/>
    </w:rPr>
  </w:style>
  <w:style w:type="character" w:customStyle="1" w:styleId="prnewsspan">
    <w:name w:val="prnews_span"/>
    <w:basedOn w:val="DefaultParagraphFont"/>
    <w:rsid w:val="00A3241C"/>
  </w:style>
  <w:style w:type="table" w:customStyle="1" w:styleId="ColorfulGrid-Accent11">
    <w:name w:val="Colorful Grid - Accent 11"/>
    <w:basedOn w:val="TableNormal"/>
    <w:uiPriority w:val="29"/>
    <w:semiHidden/>
    <w:rsid w:val="00A3241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A3241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A3241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A3241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A3241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A3241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A3241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A3241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A3241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A3241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A3241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A3241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A3241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A3241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A3241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A3241C"/>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3241C"/>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A3241C"/>
    <w:rPr>
      <w:rFonts w:eastAsia="MS Mincho"/>
      <w:b/>
      <w:u w:val="single"/>
    </w:rPr>
  </w:style>
  <w:style w:type="character" w:customStyle="1" w:styleId="BoldandUnderlineCharChar1CharChar">
    <w:name w:val="Bold and Underline Char Char1 Char Char"/>
    <w:basedOn w:val="DefaultParagraphFont"/>
    <w:link w:val="BoldandUnderlineCharChar1Char"/>
    <w:rsid w:val="00A3241C"/>
    <w:rPr>
      <w:rFonts w:ascii="Calibri" w:eastAsia="MS Mincho" w:hAnsi="Calibri" w:cs="Calibri"/>
      <w:b/>
      <w:u w:val="single"/>
    </w:rPr>
  </w:style>
  <w:style w:type="character" w:customStyle="1" w:styleId="SubtitleChar2">
    <w:name w:val="Subtitle Char2"/>
    <w:basedOn w:val="DefaultParagraphFont"/>
    <w:uiPriority w:val="11"/>
    <w:rsid w:val="00A3241C"/>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A3241C"/>
  </w:style>
  <w:style w:type="character" w:customStyle="1" w:styleId="m1575249786560259391gmail-style13ptbold">
    <w:name w:val="m_1575249786560259391gmail-style13ptbold"/>
    <w:basedOn w:val="DefaultParagraphFont"/>
    <w:rsid w:val="00A3241C"/>
  </w:style>
  <w:style w:type="paragraph" w:customStyle="1" w:styleId="m-8120030040935583278gmail-msonospacing">
    <w:name w:val="m_-8120030040935583278gmail-msonospacing"/>
    <w:basedOn w:val="Normal"/>
    <w:qFormat/>
    <w:rsid w:val="00A3241C"/>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A3241C"/>
  </w:style>
  <w:style w:type="character" w:customStyle="1" w:styleId="m-8120030040935583278gmail-styleunderline">
    <w:name w:val="m_-8120030040935583278gmail-styleunderline"/>
    <w:basedOn w:val="DefaultParagraphFont"/>
    <w:rsid w:val="00A3241C"/>
  </w:style>
  <w:style w:type="character" w:customStyle="1" w:styleId="m3640724044946509868gmail-m-753298044461936151gmail-style13ptbold">
    <w:name w:val="m_3640724044946509868gmail-m_-753298044461936151gmail-style13ptbold"/>
    <w:basedOn w:val="DefaultParagraphFont"/>
    <w:rsid w:val="00A3241C"/>
  </w:style>
  <w:style w:type="character" w:customStyle="1" w:styleId="m3640724044946509868gmail-m-753298044461936151gmail-styleunderline">
    <w:name w:val="m_3640724044946509868gmail-m_-753298044461936151gmail-styleunderline"/>
    <w:basedOn w:val="DefaultParagraphFont"/>
    <w:rsid w:val="00A3241C"/>
  </w:style>
  <w:style w:type="character" w:customStyle="1" w:styleId="m6193703118997007224gmail-style13ptbold">
    <w:name w:val="m_6193703118997007224gmail-style13ptbold"/>
    <w:basedOn w:val="DefaultParagraphFont"/>
    <w:rsid w:val="00A3241C"/>
  </w:style>
  <w:style w:type="character" w:customStyle="1" w:styleId="m6193703118997007224gmail-styleunderline">
    <w:name w:val="m_6193703118997007224gmail-styleunderline"/>
    <w:basedOn w:val="DefaultParagraphFont"/>
    <w:rsid w:val="00A3241C"/>
  </w:style>
  <w:style w:type="character" w:customStyle="1" w:styleId="m-1239616313416637319gmail-style13ptbold">
    <w:name w:val="m_-1239616313416637319gmail-style13ptbold"/>
    <w:basedOn w:val="DefaultParagraphFont"/>
    <w:rsid w:val="00A3241C"/>
  </w:style>
  <w:style w:type="character" w:customStyle="1" w:styleId="m-1239616313416637319gmail-styleunderline">
    <w:name w:val="m_-1239616313416637319gmail-styleunderline"/>
    <w:basedOn w:val="DefaultParagraphFont"/>
    <w:rsid w:val="00A3241C"/>
  </w:style>
  <w:style w:type="paragraph" w:customStyle="1" w:styleId="m-5451374272084387600gmail-msonormal">
    <w:name w:val="m_-5451374272084387600gmail-msonormal"/>
    <w:basedOn w:val="Normal"/>
    <w:qFormat/>
    <w:rsid w:val="00A3241C"/>
    <w:pPr>
      <w:spacing w:before="100" w:beforeAutospacing="1" w:after="100" w:afterAutospacing="1"/>
    </w:pPr>
    <w:rPr>
      <w:rFonts w:eastAsia="Times New Roman"/>
      <w:sz w:val="24"/>
    </w:rPr>
  </w:style>
  <w:style w:type="character" w:customStyle="1" w:styleId="m-5451374272084387600gmail-style13ptbold">
    <w:name w:val="m_-5451374272084387600gmail-style13ptbold"/>
    <w:basedOn w:val="DefaultParagraphFont"/>
    <w:rsid w:val="00A3241C"/>
  </w:style>
  <w:style w:type="character" w:customStyle="1" w:styleId="m-5451374272084387600gmail-styleunderline">
    <w:name w:val="m_-5451374272084387600gmail-styleunderline"/>
    <w:basedOn w:val="DefaultParagraphFont"/>
    <w:rsid w:val="00A3241C"/>
  </w:style>
  <w:style w:type="character" w:customStyle="1" w:styleId="standardtext1b">
    <w:name w:val="standardtext1b"/>
    <w:basedOn w:val="DefaultParagraphFont"/>
    <w:rsid w:val="00A3241C"/>
  </w:style>
  <w:style w:type="character" w:customStyle="1" w:styleId="postsubtitle">
    <w:name w:val="post_subtitle"/>
    <w:basedOn w:val="DefaultParagraphFont"/>
    <w:rsid w:val="00A3241C"/>
  </w:style>
  <w:style w:type="character" w:customStyle="1" w:styleId="m8349405746915611004gmail-styleunderline">
    <w:name w:val="m_8349405746915611004gmail-styleunderline"/>
    <w:basedOn w:val="DefaultParagraphFont"/>
    <w:rsid w:val="00A3241C"/>
  </w:style>
  <w:style w:type="character" w:customStyle="1" w:styleId="m-8890476860932431250gmail-styleunderline">
    <w:name w:val="m_-8890476860932431250gmail-styleunderline"/>
    <w:basedOn w:val="DefaultParagraphFont"/>
    <w:rsid w:val="00A3241C"/>
  </w:style>
  <w:style w:type="character" w:customStyle="1" w:styleId="m-7985672042231231606gmail-style13ptbold">
    <w:name w:val="m_-7985672042231231606gmail-style13ptbold"/>
    <w:basedOn w:val="DefaultParagraphFont"/>
    <w:rsid w:val="00A3241C"/>
  </w:style>
  <w:style w:type="character" w:customStyle="1" w:styleId="m-7985672042231231606gmail-styleunderline">
    <w:name w:val="m_-7985672042231231606gmail-styleunderline"/>
    <w:basedOn w:val="DefaultParagraphFont"/>
    <w:rsid w:val="00A3241C"/>
  </w:style>
  <w:style w:type="paragraph" w:customStyle="1" w:styleId="StylecardArialNarrow9pt">
    <w:name w:val="Style card + Arial Narrow 9 pt"/>
    <w:basedOn w:val="Normal"/>
    <w:link w:val="StylecardArialNarrow9ptChar"/>
    <w:qFormat/>
    <w:rsid w:val="00A3241C"/>
    <w:pPr>
      <w:ind w:left="288" w:right="288"/>
    </w:pPr>
    <w:rPr>
      <w:rFonts w:eastAsia="Times New Roman"/>
      <w:sz w:val="16"/>
    </w:rPr>
  </w:style>
  <w:style w:type="character" w:customStyle="1" w:styleId="StylecardArialNarrow9ptChar">
    <w:name w:val="Style card + Arial Narrow 9 pt Char"/>
    <w:link w:val="StylecardArialNarrow9pt"/>
    <w:rsid w:val="00A3241C"/>
    <w:rPr>
      <w:rFonts w:ascii="Calibri" w:eastAsia="Times New Roman" w:hAnsi="Calibri" w:cs="Calibri"/>
      <w:sz w:val="16"/>
    </w:rPr>
  </w:style>
  <w:style w:type="character" w:customStyle="1" w:styleId="StyleunderlineArialNarrow9pt">
    <w:name w:val="Style underline + Arial Narrow 9 pt"/>
    <w:basedOn w:val="underline"/>
    <w:rsid w:val="00A3241C"/>
    <w:rPr>
      <w:rFonts w:ascii="Calibri" w:hAnsi="Calibri"/>
      <w:b/>
      <w:iCs/>
      <w:sz w:val="20"/>
      <w:u w:val="single"/>
    </w:rPr>
  </w:style>
  <w:style w:type="character" w:customStyle="1" w:styleId="StyleMinimizeCharArialNarrow9pt">
    <w:name w:val="Style Minimize Char + Arial Narrow 9 pt"/>
    <w:basedOn w:val="MinimizeChar"/>
    <w:rsid w:val="00A3241C"/>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A3241C"/>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A3241C"/>
    <w:pPr>
      <w:spacing w:before="100" w:beforeAutospacing="1" w:after="100" w:afterAutospacing="1"/>
    </w:pPr>
    <w:rPr>
      <w:rFonts w:eastAsia="Times New Roman"/>
      <w:sz w:val="24"/>
    </w:rPr>
  </w:style>
  <w:style w:type="paragraph" w:customStyle="1" w:styleId="CardText20">
    <w:name w:val="Card Text2"/>
    <w:basedOn w:val="Normal"/>
    <w:uiPriority w:val="4"/>
    <w:qFormat/>
    <w:rsid w:val="00A3241C"/>
    <w:pPr>
      <w:ind w:left="288" w:right="288"/>
    </w:pPr>
    <w:rPr>
      <w:sz w:val="16"/>
    </w:rPr>
  </w:style>
  <w:style w:type="character" w:customStyle="1" w:styleId="StyletinyBoldChar">
    <w:name w:val="Style tiny + Bold Char"/>
    <w:basedOn w:val="tinyChar"/>
    <w:link w:val="StyletinyBold"/>
    <w:locked/>
    <w:rsid w:val="00A3241C"/>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A3241C"/>
    <w:rPr>
      <w:rFonts w:ascii="Georgia" w:hAnsi="Georgia"/>
      <w:bCs/>
      <w:lang w:eastAsia="ko-KR"/>
    </w:rPr>
  </w:style>
  <w:style w:type="character" w:customStyle="1" w:styleId="m-7723935538954412833gmail-styleunderline">
    <w:name w:val="m_-7723935538954412833gmail-styleunderline"/>
    <w:basedOn w:val="DefaultParagraphFont"/>
    <w:rsid w:val="00A3241C"/>
  </w:style>
  <w:style w:type="character" w:customStyle="1" w:styleId="m8315103747088905037gmail-style13ptbold">
    <w:name w:val="m_8315103747088905037gmail-style13ptbold"/>
    <w:basedOn w:val="DefaultParagraphFont"/>
    <w:rsid w:val="00A3241C"/>
  </w:style>
  <w:style w:type="character" w:customStyle="1" w:styleId="m8315103747088905037gmail-styleunderline">
    <w:name w:val="m_8315103747088905037gmail-styleunderline"/>
    <w:basedOn w:val="DefaultParagraphFont"/>
    <w:rsid w:val="00A3241C"/>
  </w:style>
  <w:style w:type="character" w:customStyle="1" w:styleId="m-5918764401038664981gmail-heading4char">
    <w:name w:val="m_-5918764401038664981gmail-heading4char"/>
    <w:basedOn w:val="DefaultParagraphFont"/>
    <w:rsid w:val="00A3241C"/>
  </w:style>
  <w:style w:type="character" w:customStyle="1" w:styleId="m-5918764401038664981gmail-styleunderline">
    <w:name w:val="m_-5918764401038664981gmail-styleunderline"/>
    <w:basedOn w:val="DefaultParagraphFont"/>
    <w:rsid w:val="00A3241C"/>
  </w:style>
  <w:style w:type="character" w:customStyle="1" w:styleId="SmallFont5pt">
    <w:name w:val="Small Font (5 pt)"/>
    <w:rsid w:val="00A3241C"/>
    <w:rPr>
      <w:sz w:val="10"/>
    </w:rPr>
  </w:style>
  <w:style w:type="character" w:customStyle="1" w:styleId="11">
    <w:name w:val="11"/>
    <w:rsid w:val="00A3241C"/>
    <w:rPr>
      <w:rFonts w:ascii="Arial" w:hAnsi="Arial" w:cs="Arial" w:hint="default"/>
      <w:bCs/>
      <w:sz w:val="20"/>
      <w:u w:val="single"/>
      <w:lang w:val="en-US" w:eastAsia="en-US" w:bidi="ar-SA"/>
    </w:rPr>
  </w:style>
  <w:style w:type="paragraph" w:customStyle="1" w:styleId="card2">
    <w:name w:val="%card"/>
    <w:basedOn w:val="Normal"/>
    <w:link w:val="cardChar3"/>
    <w:uiPriority w:val="99"/>
    <w:qFormat/>
    <w:rsid w:val="00A3241C"/>
    <w:pPr>
      <w:ind w:left="288" w:right="288"/>
    </w:pPr>
    <w:rPr>
      <w:rFonts w:ascii="Times New Roman" w:eastAsia="Times New Roman" w:hAnsi="Times New Roman"/>
      <w:sz w:val="20"/>
      <w:szCs w:val="20"/>
    </w:rPr>
  </w:style>
  <w:style w:type="character" w:customStyle="1" w:styleId="cardChar3">
    <w:name w:val="%card Char"/>
    <w:link w:val="card2"/>
    <w:uiPriority w:val="99"/>
    <w:rsid w:val="00A3241C"/>
    <w:rPr>
      <w:rFonts w:ascii="Times New Roman" w:eastAsia="Times New Roman" w:hAnsi="Times New Roman" w:cs="Calibri"/>
      <w:sz w:val="20"/>
      <w:szCs w:val="20"/>
    </w:rPr>
  </w:style>
  <w:style w:type="paragraph" w:customStyle="1" w:styleId="p">
    <w:name w:val="p"/>
    <w:basedOn w:val="Normal"/>
    <w:rsid w:val="00A3241C"/>
    <w:pPr>
      <w:spacing w:before="100" w:beforeAutospacing="1" w:after="100" w:afterAutospacing="1" w:line="240" w:lineRule="auto"/>
    </w:pPr>
    <w:rPr>
      <w:rFonts w:ascii="Times New Roman" w:eastAsia="Times New Roman" w:hAnsi="Times New Roman" w:cs="Times New Roman"/>
      <w:sz w:val="24"/>
    </w:rPr>
  </w:style>
  <w:style w:type="paragraph" w:customStyle="1" w:styleId="Caption4">
    <w:name w:val="Caption4"/>
    <w:basedOn w:val="Normal"/>
    <w:rsid w:val="00A3241C"/>
    <w:pPr>
      <w:spacing w:before="100" w:beforeAutospacing="1" w:after="100" w:afterAutospacing="1" w:line="240" w:lineRule="auto"/>
    </w:pPr>
    <w:rPr>
      <w:rFonts w:ascii="Times New Roman" w:eastAsia="Times New Roman" w:hAnsi="Times New Roman" w:cs="Times New Roman"/>
      <w:sz w:val="24"/>
    </w:rPr>
  </w:style>
  <w:style w:type="character" w:customStyle="1" w:styleId="enhanced-reference">
    <w:name w:val="enhanced-reference"/>
    <w:basedOn w:val="DefaultParagraphFont"/>
    <w:rsid w:val="00A3241C"/>
  </w:style>
  <w:style w:type="character" w:customStyle="1" w:styleId="ff1">
    <w:name w:val="ff1"/>
    <w:basedOn w:val="DefaultParagraphFont"/>
    <w:rsid w:val="00A3241C"/>
  </w:style>
  <w:style w:type="character" w:customStyle="1" w:styleId="ff2">
    <w:name w:val="ff2"/>
    <w:basedOn w:val="DefaultParagraphFont"/>
    <w:rsid w:val="00A3241C"/>
  </w:style>
  <w:style w:type="character" w:customStyle="1" w:styleId="display">
    <w:name w:val="display"/>
    <w:basedOn w:val="DefaultParagraphFont"/>
    <w:rsid w:val="00A3241C"/>
  </w:style>
  <w:style w:type="character" w:customStyle="1" w:styleId="titlechar0">
    <w:name w:val="titlechar"/>
    <w:basedOn w:val="DefaultParagraphFont"/>
    <w:rsid w:val="00A3241C"/>
  </w:style>
  <w:style w:type="character" w:customStyle="1" w:styleId="vm-hook">
    <w:name w:val="vm-hook"/>
    <w:basedOn w:val="DefaultParagraphFont"/>
    <w:rsid w:val="00A3241C"/>
  </w:style>
  <w:style w:type="character" w:customStyle="1" w:styleId="dfm-title">
    <w:name w:val="dfm-title"/>
    <w:basedOn w:val="DefaultParagraphFont"/>
    <w:rsid w:val="00A3241C"/>
  </w:style>
  <w:style w:type="character" w:customStyle="1" w:styleId="StyleLatinBodyCalibri8pt">
    <w:name w:val="Style (Latin) +Body (Calibri) 8 pt"/>
    <w:basedOn w:val="DefaultParagraphFont"/>
    <w:rsid w:val="00A3241C"/>
    <w:rPr>
      <w:rFonts w:asciiTheme="minorHAnsi" w:hAnsiTheme="minorHAnsi"/>
      <w:sz w:val="22"/>
    </w:rPr>
  </w:style>
  <w:style w:type="character" w:customStyle="1" w:styleId="ListLabel12">
    <w:name w:val="ListLabel 12"/>
    <w:qFormat/>
    <w:rsid w:val="00A3241C"/>
    <w:rPr>
      <w:strike w:val="0"/>
      <w:dstrike w:val="0"/>
      <w:color w:val="000000"/>
      <w:spacing w:val="0"/>
      <w:w w:val="100"/>
      <w:sz w:val="16"/>
      <w:lang w:val="en-US"/>
    </w:rPr>
  </w:style>
  <w:style w:type="character" w:customStyle="1" w:styleId="ListLabel11">
    <w:name w:val="ListLabel 11"/>
    <w:qFormat/>
    <w:rsid w:val="00A3241C"/>
    <w:rPr>
      <w:strike w:val="0"/>
      <w:dstrike w:val="0"/>
      <w:color w:val="000000"/>
      <w:spacing w:val="70"/>
      <w:w w:val="100"/>
      <w:sz w:val="16"/>
      <w:lang w:val="en-US"/>
    </w:rPr>
  </w:style>
  <w:style w:type="character" w:customStyle="1" w:styleId="ListLabel10">
    <w:name w:val="ListLabel 10"/>
    <w:qFormat/>
    <w:rsid w:val="00A3241C"/>
    <w:rPr>
      <w:strike w:val="0"/>
      <w:dstrike w:val="0"/>
      <w:color w:val="000000"/>
      <w:spacing w:val="0"/>
      <w:w w:val="100"/>
      <w:sz w:val="18"/>
      <w:lang w:val="en-US"/>
    </w:rPr>
  </w:style>
  <w:style w:type="character" w:customStyle="1" w:styleId="ListLabel9">
    <w:name w:val="ListLabel 9"/>
    <w:qFormat/>
    <w:rsid w:val="00A3241C"/>
    <w:rPr>
      <w:strike w:val="0"/>
      <w:dstrike w:val="0"/>
      <w:color w:val="000000"/>
      <w:spacing w:val="0"/>
      <w:w w:val="100"/>
      <w:sz w:val="21"/>
      <w:lang w:val="en-US"/>
    </w:rPr>
  </w:style>
  <w:style w:type="character" w:customStyle="1" w:styleId="ListLabel8">
    <w:name w:val="ListLabel 8"/>
    <w:qFormat/>
    <w:rsid w:val="00A3241C"/>
    <w:rPr>
      <w:strike w:val="0"/>
      <w:dstrike w:val="0"/>
      <w:color w:val="000000"/>
      <w:spacing w:val="0"/>
      <w:w w:val="100"/>
      <w:sz w:val="20"/>
      <w:lang w:val="en-US"/>
    </w:rPr>
  </w:style>
  <w:style w:type="character" w:customStyle="1" w:styleId="ListLabel7">
    <w:name w:val="ListLabel 7"/>
    <w:qFormat/>
    <w:rsid w:val="00A3241C"/>
    <w:rPr>
      <w:strike w:val="0"/>
      <w:dstrike w:val="0"/>
      <w:color w:val="000000"/>
      <w:spacing w:val="0"/>
      <w:w w:val="100"/>
      <w:sz w:val="20"/>
      <w:lang w:val="en-US"/>
    </w:rPr>
  </w:style>
  <w:style w:type="character" w:customStyle="1" w:styleId="ListLabel6">
    <w:name w:val="ListLabel 6"/>
    <w:qFormat/>
    <w:rsid w:val="00A3241C"/>
    <w:rPr>
      <w:i/>
      <w:strike w:val="0"/>
      <w:dstrike w:val="0"/>
      <w:color w:val="000000"/>
      <w:spacing w:val="0"/>
      <w:w w:val="100"/>
      <w:sz w:val="20"/>
      <w:lang w:val="en-US"/>
    </w:rPr>
  </w:style>
  <w:style w:type="character" w:customStyle="1" w:styleId="ListLabel5">
    <w:name w:val="ListLabel 5"/>
    <w:qFormat/>
    <w:rsid w:val="00A3241C"/>
    <w:rPr>
      <w:strike w:val="0"/>
      <w:dstrike w:val="0"/>
      <w:color w:val="000000"/>
      <w:spacing w:val="0"/>
      <w:w w:val="100"/>
      <w:sz w:val="20"/>
      <w:lang w:val="en-US"/>
    </w:rPr>
  </w:style>
  <w:style w:type="character" w:customStyle="1" w:styleId="ListLabel4">
    <w:name w:val="ListLabel 4"/>
    <w:qFormat/>
    <w:rsid w:val="00A3241C"/>
    <w:rPr>
      <w:strike w:val="0"/>
      <w:dstrike w:val="0"/>
      <w:color w:val="000000"/>
      <w:spacing w:val="0"/>
      <w:w w:val="100"/>
      <w:sz w:val="19"/>
      <w:lang w:val="en-US"/>
    </w:rPr>
  </w:style>
  <w:style w:type="character" w:customStyle="1" w:styleId="ListLabel3">
    <w:name w:val="ListLabel 3"/>
    <w:qFormat/>
    <w:rsid w:val="00A3241C"/>
    <w:rPr>
      <w:i/>
      <w:strike w:val="0"/>
      <w:dstrike w:val="0"/>
      <w:color w:val="000000"/>
      <w:spacing w:val="0"/>
      <w:w w:val="100"/>
      <w:sz w:val="20"/>
      <w:lang w:val="en-US"/>
    </w:rPr>
  </w:style>
  <w:style w:type="character" w:customStyle="1" w:styleId="ListLabel2">
    <w:name w:val="ListLabel 2"/>
    <w:qFormat/>
    <w:rsid w:val="00A3241C"/>
    <w:rPr>
      <w:strike w:val="0"/>
      <w:dstrike w:val="0"/>
      <w:color w:val="000000"/>
      <w:spacing w:val="0"/>
      <w:w w:val="100"/>
      <w:sz w:val="20"/>
      <w:lang w:val="en-US"/>
    </w:rPr>
  </w:style>
  <w:style w:type="character" w:customStyle="1" w:styleId="ListLabel1">
    <w:name w:val="ListLabel 1"/>
    <w:qFormat/>
    <w:rsid w:val="00A3241C"/>
    <w:rPr>
      <w:i/>
      <w:strike w:val="0"/>
      <w:dstrike w:val="0"/>
      <w:color w:val="000000"/>
      <w:spacing w:val="0"/>
      <w:w w:val="100"/>
      <w:sz w:val="18"/>
      <w:lang w:val="en-US"/>
    </w:rPr>
  </w:style>
  <w:style w:type="character" w:customStyle="1" w:styleId="tabtitle">
    <w:name w:val="tabtitle"/>
    <w:basedOn w:val="DefaultParagraphFont"/>
    <w:qFormat/>
    <w:rsid w:val="00A3241C"/>
    <w:rPr>
      <w:rFonts w:cs="Times New Roman"/>
    </w:rPr>
  </w:style>
  <w:style w:type="character" w:customStyle="1" w:styleId="resultbodysmallitalic">
    <w:name w:val="resultbodysmallitalic"/>
    <w:basedOn w:val="DefaultParagraphFont"/>
    <w:qFormat/>
    <w:rsid w:val="00A3241C"/>
    <w:rPr>
      <w:rFonts w:cs="Times New Roman"/>
    </w:rPr>
  </w:style>
  <w:style w:type="character" w:customStyle="1" w:styleId="resultpron">
    <w:name w:val="resultpron"/>
    <w:basedOn w:val="DefaultParagraphFont"/>
    <w:qFormat/>
    <w:rsid w:val="00A3241C"/>
    <w:rPr>
      <w:rFonts w:cs="Times New Roman"/>
    </w:rPr>
  </w:style>
  <w:style w:type="character" w:customStyle="1" w:styleId="NumberingSymbols">
    <w:name w:val="Numbering Symbols"/>
    <w:qFormat/>
    <w:rsid w:val="00A3241C"/>
  </w:style>
  <w:style w:type="character" w:customStyle="1" w:styleId="StrongEmphasis">
    <w:name w:val="Strong Emphasis"/>
    <w:qFormat/>
    <w:rsid w:val="00A3241C"/>
    <w:rPr>
      <w:b/>
      <w:bCs/>
    </w:rPr>
  </w:style>
  <w:style w:type="character" w:customStyle="1" w:styleId="senselabel">
    <w:name w:val="sense_label"/>
    <w:basedOn w:val="DefaultParagraphFont"/>
    <w:qFormat/>
    <w:rsid w:val="00A3241C"/>
  </w:style>
  <w:style w:type="character" w:customStyle="1" w:styleId="HTMLTypewriter3">
    <w:name w:val="HTML Typewriter3"/>
    <w:basedOn w:val="DefaultParagraphFont"/>
    <w:qFormat/>
    <w:rsid w:val="00A3241C"/>
    <w:rPr>
      <w:rFonts w:ascii="Courier New" w:eastAsia="SimSun" w:hAnsi="Courier New" w:cs="Courier New"/>
      <w:sz w:val="20"/>
      <w:szCs w:val="20"/>
    </w:rPr>
  </w:style>
  <w:style w:type="character" w:customStyle="1" w:styleId="VisitedInternetLink">
    <w:name w:val="Visited Internet Link"/>
    <w:basedOn w:val="DefaultParagraphFont"/>
    <w:rsid w:val="00A3241C"/>
    <w:rPr>
      <w:color w:val="800080"/>
      <w:u w:val="single"/>
    </w:rPr>
  </w:style>
  <w:style w:type="character" w:customStyle="1" w:styleId="domtooltips">
    <w:name w:val="domtooltips"/>
    <w:basedOn w:val="DefaultParagraphFont"/>
    <w:qFormat/>
    <w:rsid w:val="00A3241C"/>
  </w:style>
  <w:style w:type="paragraph" w:customStyle="1" w:styleId="Index">
    <w:name w:val="Index"/>
    <w:basedOn w:val="Normal"/>
    <w:qFormat/>
    <w:rsid w:val="00A3241C"/>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A3241C"/>
    <w:pPr>
      <w:suppressAutoHyphens/>
      <w:overflowPunct w:val="0"/>
    </w:pPr>
    <w:rPr>
      <w:rFonts w:ascii="Liberation Sans" w:eastAsia="Droid Sans Fallback" w:hAnsi="Liberation Sans" w:cs="Times New Roman"/>
      <w:color w:val="00000A"/>
    </w:rPr>
  </w:style>
  <w:style w:type="paragraph" w:customStyle="1" w:styleId="FrameContents">
    <w:name w:val="Frame Contents"/>
    <w:basedOn w:val="Normal"/>
    <w:qFormat/>
    <w:rsid w:val="00A3241C"/>
    <w:pPr>
      <w:suppressAutoHyphens/>
      <w:overflowPunct w:val="0"/>
    </w:pPr>
    <w:rPr>
      <w:rFonts w:ascii="Liberation Sans" w:eastAsia="Droid Sans Fallback" w:hAnsi="Liberation Sans" w:cs="Times New Roman"/>
      <w:color w:val="00000A"/>
    </w:rPr>
  </w:style>
  <w:style w:type="paragraph" w:customStyle="1" w:styleId="TAGLINE1">
    <w:name w:val="TAG LINE"/>
    <w:next w:val="Normal"/>
    <w:qFormat/>
    <w:rsid w:val="00A3241C"/>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A3241C"/>
    <w:rPr>
      <w:rFonts w:ascii="Garamond" w:hAnsi="Garamond" w:cs="Garamond"/>
    </w:rPr>
  </w:style>
  <w:style w:type="character" w:customStyle="1" w:styleId="StyletagGaramondChar">
    <w:name w:val="Style tag + Garamond Char"/>
    <w:qFormat/>
    <w:rsid w:val="00A3241C"/>
    <w:rPr>
      <w:rFonts w:ascii="Garamond" w:hAnsi="Garamond" w:cs="Garamond"/>
      <w:b/>
      <w:bCs/>
      <w:sz w:val="24"/>
      <w:szCs w:val="24"/>
      <w:lang w:val="en-US" w:bidi="ar-SA"/>
    </w:rPr>
  </w:style>
  <w:style w:type="character" w:customStyle="1" w:styleId="StylecardGaramond12ptUnderlineChar">
    <w:name w:val="Style card + Garamond 12 pt Underline Char"/>
    <w:qFormat/>
    <w:rsid w:val="00A3241C"/>
    <w:rPr>
      <w:rFonts w:ascii="Garamond" w:hAnsi="Garamond" w:cs="Garamond"/>
      <w:sz w:val="24"/>
      <w:szCs w:val="24"/>
      <w:u w:val="single"/>
      <w:lang w:val="en-US" w:bidi="ar-SA"/>
    </w:rPr>
  </w:style>
  <w:style w:type="character" w:customStyle="1" w:styleId="WW8Num2z0">
    <w:name w:val="WW8Num2z0"/>
    <w:qFormat/>
    <w:rsid w:val="00A3241C"/>
  </w:style>
  <w:style w:type="character" w:customStyle="1" w:styleId="WW8Num2z1">
    <w:name w:val="WW8Num2z1"/>
    <w:qFormat/>
    <w:rsid w:val="00A3241C"/>
  </w:style>
  <w:style w:type="character" w:customStyle="1" w:styleId="WW8Num2z2">
    <w:name w:val="WW8Num2z2"/>
    <w:qFormat/>
    <w:rsid w:val="00A3241C"/>
  </w:style>
  <w:style w:type="character" w:customStyle="1" w:styleId="WW8Num2z3">
    <w:name w:val="WW8Num2z3"/>
    <w:qFormat/>
    <w:rsid w:val="00A3241C"/>
  </w:style>
  <w:style w:type="character" w:customStyle="1" w:styleId="WW8Num2z4">
    <w:name w:val="WW8Num2z4"/>
    <w:qFormat/>
    <w:rsid w:val="00A3241C"/>
  </w:style>
  <w:style w:type="character" w:customStyle="1" w:styleId="WW8Num2z5">
    <w:name w:val="WW8Num2z5"/>
    <w:qFormat/>
    <w:rsid w:val="00A3241C"/>
  </w:style>
  <w:style w:type="character" w:customStyle="1" w:styleId="WW8Num2z6">
    <w:name w:val="WW8Num2z6"/>
    <w:qFormat/>
    <w:rsid w:val="00A3241C"/>
  </w:style>
  <w:style w:type="character" w:customStyle="1" w:styleId="WW8Num2z7">
    <w:name w:val="WW8Num2z7"/>
    <w:qFormat/>
    <w:rsid w:val="00A3241C"/>
  </w:style>
  <w:style w:type="character" w:customStyle="1" w:styleId="WW8Num2z8">
    <w:name w:val="WW8Num2z8"/>
    <w:qFormat/>
    <w:rsid w:val="00A3241C"/>
  </w:style>
  <w:style w:type="character" w:customStyle="1" w:styleId="WW8Num5z0">
    <w:name w:val="WW8Num5z0"/>
    <w:qFormat/>
    <w:rsid w:val="00A3241C"/>
  </w:style>
  <w:style w:type="character" w:customStyle="1" w:styleId="WW8Num5z1">
    <w:name w:val="WW8Num5z1"/>
    <w:qFormat/>
    <w:rsid w:val="00A3241C"/>
  </w:style>
  <w:style w:type="character" w:customStyle="1" w:styleId="WW8Num5z2">
    <w:name w:val="WW8Num5z2"/>
    <w:qFormat/>
    <w:rsid w:val="00A3241C"/>
  </w:style>
  <w:style w:type="character" w:customStyle="1" w:styleId="WW8Num5z3">
    <w:name w:val="WW8Num5z3"/>
    <w:qFormat/>
    <w:rsid w:val="00A3241C"/>
  </w:style>
  <w:style w:type="character" w:customStyle="1" w:styleId="WW8Num5z4">
    <w:name w:val="WW8Num5z4"/>
    <w:qFormat/>
    <w:rsid w:val="00A3241C"/>
  </w:style>
  <w:style w:type="character" w:customStyle="1" w:styleId="WW8Num5z5">
    <w:name w:val="WW8Num5z5"/>
    <w:qFormat/>
    <w:rsid w:val="00A3241C"/>
  </w:style>
  <w:style w:type="character" w:customStyle="1" w:styleId="WW8Num5z6">
    <w:name w:val="WW8Num5z6"/>
    <w:qFormat/>
    <w:rsid w:val="00A3241C"/>
  </w:style>
  <w:style w:type="character" w:customStyle="1" w:styleId="WW8Num5z7">
    <w:name w:val="WW8Num5z7"/>
    <w:qFormat/>
    <w:rsid w:val="00A3241C"/>
  </w:style>
  <w:style w:type="character" w:customStyle="1" w:styleId="WW8Num5z8">
    <w:name w:val="WW8Num5z8"/>
    <w:qFormat/>
    <w:rsid w:val="00A3241C"/>
  </w:style>
  <w:style w:type="character" w:customStyle="1" w:styleId="CardsFont12ptCharCharCharCharCharCharCharCharCharChar">
    <w:name w:val="Cards + Font: 12 pt Char Char Char Char Char Char Char Char Char Char"/>
    <w:link w:val="CardsFont12ptCharCharCharCharCharCharCharCharChar"/>
    <w:qFormat/>
    <w:rsid w:val="00A3241C"/>
    <w:rPr>
      <w:rFonts w:ascii="Georgia" w:hAnsi="Georgia" w:cs="Calibri"/>
      <w:sz w:val="24"/>
      <w:u w:val="thick"/>
    </w:rPr>
  </w:style>
  <w:style w:type="character" w:customStyle="1" w:styleId="ListLabel19">
    <w:name w:val="ListLabel 19"/>
    <w:qFormat/>
    <w:rsid w:val="00A3241C"/>
    <w:rPr>
      <w:b/>
      <w:i/>
      <w:strike w:val="0"/>
      <w:dstrike w:val="0"/>
      <w:spacing w:val="0"/>
      <w:w w:val="100"/>
      <w:sz w:val="26"/>
    </w:rPr>
  </w:style>
  <w:style w:type="numbering" w:customStyle="1" w:styleId="WW8Num2">
    <w:name w:val="WW8Num2"/>
    <w:qFormat/>
    <w:rsid w:val="00A3241C"/>
  </w:style>
  <w:style w:type="numbering" w:customStyle="1" w:styleId="WW8Num5">
    <w:name w:val="WW8Num5"/>
    <w:qFormat/>
    <w:rsid w:val="00A3241C"/>
  </w:style>
  <w:style w:type="paragraph" w:customStyle="1" w:styleId="NewDebate">
    <w:name w:val="New Debate"/>
    <w:basedOn w:val="Heading4"/>
    <w:link w:val="NewDebateChar"/>
    <w:uiPriority w:val="4"/>
    <w:qFormat/>
    <w:rsid w:val="00A3241C"/>
    <w:rPr>
      <w:rFonts w:ascii="Times New Roman" w:hAnsi="Times New Roman"/>
    </w:rPr>
  </w:style>
  <w:style w:type="character" w:customStyle="1" w:styleId="NewDebateChar">
    <w:name w:val="New Debate Char"/>
    <w:basedOn w:val="DefaultParagraphFont"/>
    <w:link w:val="NewDebate"/>
    <w:uiPriority w:val="4"/>
    <w:rsid w:val="00A3241C"/>
    <w:rPr>
      <w:rFonts w:ascii="Times New Roman" w:eastAsiaTheme="majorEastAsia" w:hAnsi="Times New Roman" w:cstheme="majorBidi"/>
      <w:b/>
      <w:iCs/>
      <w:sz w:val="26"/>
    </w:rPr>
  </w:style>
  <w:style w:type="character" w:customStyle="1" w:styleId="SmallFontCharCharCharChar">
    <w:name w:val="Small Font Char Char Char Char"/>
    <w:basedOn w:val="DefaultParagraphFont"/>
    <w:rsid w:val="00A3241C"/>
    <w:rPr>
      <w:rFonts w:ascii="Arial" w:hAnsi="Arial"/>
      <w:sz w:val="12"/>
      <w:szCs w:val="24"/>
    </w:rPr>
  </w:style>
  <w:style w:type="character" w:customStyle="1" w:styleId="regtext">
    <w:name w:val="regtext"/>
    <w:basedOn w:val="DefaultParagraphFont"/>
    <w:rsid w:val="00A3241C"/>
  </w:style>
  <w:style w:type="character" w:customStyle="1" w:styleId="bps-topic-ident">
    <w:name w:val="bps-topic-ident"/>
    <w:basedOn w:val="DefaultParagraphFont"/>
    <w:rsid w:val="00A3241C"/>
  </w:style>
  <w:style w:type="paragraph" w:customStyle="1" w:styleId="tagcite1">
    <w:name w:val="tagcite"/>
    <w:basedOn w:val="Normal"/>
    <w:qFormat/>
    <w:rsid w:val="00A3241C"/>
    <w:rPr>
      <w:rFonts w:ascii="Times New Roman" w:eastAsia="Times New Roman" w:hAnsi="Times New Roman" w:cs="Times New Roman"/>
      <w:b/>
    </w:rPr>
  </w:style>
  <w:style w:type="paragraph" w:customStyle="1" w:styleId="Regular">
    <w:name w:val="Regular"/>
    <w:link w:val="RegularChar"/>
    <w:rsid w:val="00A3241C"/>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A3241C"/>
    <w:rPr>
      <w:rFonts w:ascii="Times New Roman" w:eastAsia="Times New Roman" w:hAnsi="Times New Roman"/>
      <w:b/>
      <w:bCs/>
      <w:kern w:val="20"/>
      <w:sz w:val="20"/>
      <w:szCs w:val="32"/>
      <w:u w:val="single"/>
    </w:rPr>
  </w:style>
  <w:style w:type="character" w:customStyle="1" w:styleId="BoldunderlineChar4">
    <w:name w:val="Bold underline Char"/>
    <w:basedOn w:val="DefaultParagraphFont"/>
    <w:rsid w:val="00A3241C"/>
    <w:rPr>
      <w:rFonts w:ascii="Garamond" w:hAnsi="Garamond" w:cs="Arial"/>
      <w:b/>
      <w:bCs/>
      <w:kern w:val="20"/>
      <w:szCs w:val="32"/>
      <w:u w:val="single"/>
      <w:lang w:val="en-US" w:eastAsia="en-US" w:bidi="ar-SA"/>
    </w:rPr>
  </w:style>
  <w:style w:type="paragraph" w:customStyle="1" w:styleId="tag1">
    <w:name w:val="tag1"/>
    <w:basedOn w:val="Normal"/>
    <w:qFormat/>
    <w:rsid w:val="00A3241C"/>
    <w:rPr>
      <w:rFonts w:ascii="Times New Roman" w:eastAsia="Times New Roman" w:hAnsi="Times New Roman" w:cs="Times New Roman"/>
      <w:b/>
      <w:szCs w:val="20"/>
    </w:rPr>
  </w:style>
  <w:style w:type="paragraph" w:customStyle="1" w:styleId="DebateCardSmall">
    <w:name w:val="Debate Card Small"/>
    <w:basedOn w:val="Normal"/>
    <w:link w:val="DebateCardSmallChar"/>
    <w:qFormat/>
    <w:rsid w:val="00A3241C"/>
    <w:pPr>
      <w:autoSpaceDE w:val="0"/>
      <w:autoSpaceDN w:val="0"/>
      <w:adjustRightInd w:val="0"/>
    </w:pPr>
    <w:rPr>
      <w:rFonts w:ascii="Times New Roman" w:eastAsia="Times New Roman" w:hAnsi="Times New Roman" w:cs="Times New Roman"/>
      <w:sz w:val="16"/>
      <w:szCs w:val="16"/>
      <w:lang w:val="x-none" w:eastAsia="x-none"/>
    </w:rPr>
  </w:style>
  <w:style w:type="character" w:customStyle="1" w:styleId="DebateCardSmallChar">
    <w:name w:val="Debate Card Small Char"/>
    <w:link w:val="DebateCardSmall"/>
    <w:rsid w:val="00A3241C"/>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A3241C"/>
  </w:style>
  <w:style w:type="paragraph" w:customStyle="1" w:styleId="BBCite">
    <w:name w:val="BB Cite"/>
    <w:basedOn w:val="Normal"/>
    <w:autoRedefine/>
    <w:rsid w:val="00A3241C"/>
    <w:pPr>
      <w:keepNext/>
      <w:keepLines/>
      <w:widowControl w:val="0"/>
      <w:tabs>
        <w:tab w:val="left" w:pos="8280"/>
      </w:tabs>
      <w:autoSpaceDE w:val="0"/>
      <w:autoSpaceDN w:val="0"/>
      <w:adjustRightInd w:val="0"/>
      <w:spacing w:before="120" w:line="200" w:lineRule="exact"/>
    </w:pPr>
    <w:rPr>
      <w:rFonts w:ascii="Times New Roman" w:eastAsia="Times New Roman" w:hAnsi="Times New Roman" w:cs="Times New Roman"/>
      <w:snapToGrid w:val="0"/>
      <w:color w:val="000000"/>
      <w:sz w:val="20"/>
      <w:szCs w:val="18"/>
    </w:rPr>
  </w:style>
  <w:style w:type="character" w:customStyle="1" w:styleId="pullquote">
    <w:name w:val="pullquote"/>
    <w:basedOn w:val="DefaultParagraphFont"/>
    <w:rsid w:val="00A3241C"/>
  </w:style>
  <w:style w:type="character" w:customStyle="1" w:styleId="red-subtitle">
    <w:name w:val="red-subtitle"/>
    <w:basedOn w:val="DefaultParagraphFont"/>
    <w:rsid w:val="00A3241C"/>
  </w:style>
  <w:style w:type="paragraph" w:customStyle="1" w:styleId="articlebodynormaltext">
    <w:name w:val="articlebody_normaltext"/>
    <w:basedOn w:val="Normal"/>
    <w:rsid w:val="00A3241C"/>
    <w:pPr>
      <w:spacing w:before="100" w:beforeAutospacing="1" w:after="100" w:afterAutospacing="1"/>
    </w:pPr>
    <w:rPr>
      <w:rFonts w:ascii="Georgia" w:hAnsi="Georgia" w:cs="Times New Roman"/>
    </w:rPr>
  </w:style>
  <w:style w:type="character" w:customStyle="1" w:styleId="Bodytext21">
    <w:name w:val="Body text (2)_"/>
    <w:basedOn w:val="DefaultParagraphFont"/>
    <w:link w:val="Bodytext22"/>
    <w:rsid w:val="00A3241C"/>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A3241C"/>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A3241C"/>
    <w:rPr>
      <w:rFonts w:ascii="Times New Roman" w:hAnsi="Times New Roman"/>
      <w:bCs/>
      <w:sz w:val="22"/>
    </w:rPr>
  </w:style>
  <w:style w:type="paragraph" w:customStyle="1" w:styleId="StyleHeading4TagBigcardNotBold">
    <w:name w:val="Style Heading 4TagBig card + Not Bold"/>
    <w:basedOn w:val="Heading4"/>
    <w:rsid w:val="00A3241C"/>
    <w:rPr>
      <w:rFonts w:ascii="Times New Roman" w:hAnsi="Times New Roman"/>
      <w:bCs/>
    </w:rPr>
  </w:style>
  <w:style w:type="character" w:customStyle="1" w:styleId="StyleUnderlineBorderSinglesolidlineAuto05ptLinew">
    <w:name w:val="Style Underline Border: : (Single solid line Auto  0.5 pt Line w..."/>
    <w:basedOn w:val="DefaultParagraphFont"/>
    <w:rsid w:val="00A3241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3241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3241C"/>
    <w:rPr>
      <w:b w:val="0"/>
      <w:bCs w:val="0"/>
      <w:sz w:val="14"/>
      <w:u w:val="none"/>
    </w:rPr>
  </w:style>
  <w:style w:type="character" w:customStyle="1" w:styleId="Style7ptBold">
    <w:name w:val="Style 7 pt Bold"/>
    <w:basedOn w:val="DefaultParagraphFont"/>
    <w:rsid w:val="00A3241C"/>
    <w:rPr>
      <w:b w:val="0"/>
      <w:bCs/>
      <w:sz w:val="14"/>
    </w:rPr>
  </w:style>
  <w:style w:type="paragraph" w:customStyle="1" w:styleId="Stylecardtext8pt">
    <w:name w:val="Style card text + 8 pt"/>
    <w:basedOn w:val="Normal"/>
    <w:rsid w:val="00A3241C"/>
    <w:pPr>
      <w:ind w:right="288"/>
    </w:pPr>
    <w:rPr>
      <w:rFonts w:ascii="Times New Roman" w:hAnsi="Times New Roman" w:cs="Times New Roman"/>
      <w:sz w:val="16"/>
    </w:rPr>
  </w:style>
  <w:style w:type="paragraph" w:customStyle="1" w:styleId="Stylecardtext5pt">
    <w:name w:val="Style card text + 5 pt"/>
    <w:basedOn w:val="Normal"/>
    <w:rsid w:val="00A3241C"/>
    <w:pPr>
      <w:ind w:right="288"/>
    </w:pPr>
    <w:rPr>
      <w:rFonts w:ascii="Times New Roman" w:hAnsi="Times New Roman" w:cs="Times New Roman"/>
      <w:sz w:val="10"/>
    </w:rPr>
  </w:style>
  <w:style w:type="character" w:customStyle="1" w:styleId="StyleStyleBoldUnderlineUnderlineIntenseEmphasis1apple-style-">
    <w:name w:val="Style Style Bold UnderlineUnderlineIntense Emphasis1apple-style-..."/>
    <w:basedOn w:val="DefaultParagraphFont"/>
    <w:rsid w:val="00A3241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3241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3241C"/>
    <w:rPr>
      <w:rFonts w:ascii="Georgia" w:hAnsi="Georgia"/>
      <w:u w:val="single"/>
    </w:rPr>
  </w:style>
  <w:style w:type="paragraph" w:customStyle="1" w:styleId="StyleCardsGeorgia12ptBoldThickunderlineBorderSin">
    <w:name w:val="Style Cards + Georgia 12 pt Bold Thick underline Border: : (Sin..."/>
    <w:basedOn w:val="Normal"/>
    <w:rsid w:val="00A3241C"/>
    <w:pPr>
      <w:autoSpaceDE w:val="0"/>
      <w:autoSpaceDN w:val="0"/>
      <w:adjustRightInd w:val="0"/>
      <w:ind w:left="432" w:right="432"/>
      <w:jc w:val="both"/>
    </w:pPr>
    <w:rPr>
      <w:rFonts w:ascii="Times New Roman" w:hAnsi="Times New Roman" w:cs="Times New Roman"/>
      <w:b/>
      <w:bCs/>
      <w:sz w:val="24"/>
      <w:szCs w:val="20"/>
      <w:u w:val="single"/>
      <w:bdr w:val="single" w:sz="4" w:space="0" w:color="auto"/>
    </w:rPr>
  </w:style>
  <w:style w:type="character" w:customStyle="1" w:styleId="StyleGeorgia12ptThickunderline">
    <w:name w:val="Style Georgia 12 pt Thick underline"/>
    <w:basedOn w:val="DefaultParagraphFont"/>
    <w:rsid w:val="00A3241C"/>
    <w:rPr>
      <w:rFonts w:ascii="Georgia" w:hAnsi="Georgia"/>
      <w:sz w:val="24"/>
      <w:u w:val="single"/>
    </w:rPr>
  </w:style>
  <w:style w:type="paragraph" w:customStyle="1" w:styleId="StyleCardsGeorgia">
    <w:name w:val="Style Cards + Georgia"/>
    <w:basedOn w:val="Normal"/>
    <w:rsid w:val="00A3241C"/>
    <w:pPr>
      <w:autoSpaceDE w:val="0"/>
      <w:autoSpaceDN w:val="0"/>
      <w:adjustRightInd w:val="0"/>
      <w:ind w:left="432" w:right="432"/>
    </w:pPr>
    <w:rPr>
      <w:rFonts w:ascii="Times New Roman" w:hAnsi="Times New Roman" w:cs="Times New Roman"/>
      <w:szCs w:val="20"/>
    </w:rPr>
  </w:style>
  <w:style w:type="paragraph" w:customStyle="1" w:styleId="StyleunderlinedLatinGeorgiaBoldThickunderlineBorder">
    <w:name w:val="Style underlined + (Latin) Georgia Bold Thick underline Border: ..."/>
    <w:rsid w:val="00A3241C"/>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A3241C"/>
    <w:pPr>
      <w:spacing w:after="200" w:line="276" w:lineRule="auto"/>
      <w:contextualSpacing/>
    </w:pPr>
    <w:rPr>
      <w:rFonts w:eastAsia="Malgun Gothic"/>
      <w:sz w:val="24"/>
      <w:u w:val="single"/>
    </w:rPr>
  </w:style>
  <w:style w:type="paragraph" w:styleId="Index1">
    <w:name w:val="index 1"/>
    <w:basedOn w:val="Normal"/>
    <w:next w:val="Normal"/>
    <w:autoRedefine/>
    <w:unhideWhenUsed/>
    <w:rsid w:val="00A3241C"/>
    <w:pPr>
      <w:ind w:left="220" w:hanging="220"/>
    </w:pPr>
    <w:rPr>
      <w:rFonts w:ascii="Times New Roman" w:hAnsi="Times New Roman" w:cs="Times New Roman"/>
    </w:rPr>
  </w:style>
  <w:style w:type="paragraph" w:customStyle="1" w:styleId="Quote2">
    <w:name w:val="Quote2"/>
    <w:basedOn w:val="Default"/>
    <w:next w:val="Default"/>
    <w:rsid w:val="00A3241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A3241C"/>
    <w:pPr>
      <w:keepNext/>
      <w:keepLines/>
      <w:pageBreakBefore/>
      <w:spacing w:before="480"/>
      <w:jc w:val="center"/>
      <w:outlineLvl w:val="1"/>
    </w:pPr>
    <w:rPr>
      <w:rFonts w:ascii="Times New Roman" w:eastAsia="Times New Roman" w:hAnsi="Times New Roman" w:cs="Times New Roman"/>
      <w:b/>
      <w:bCs/>
      <w:sz w:val="44"/>
      <w:szCs w:val="26"/>
      <w:u w:val="double"/>
    </w:rPr>
  </w:style>
  <w:style w:type="paragraph" w:customStyle="1" w:styleId="Tag10">
    <w:name w:val="Tag1"/>
    <w:basedOn w:val="Normal"/>
    <w:next w:val="Normal"/>
    <w:uiPriority w:val="4"/>
    <w:qFormat/>
    <w:rsid w:val="00A3241C"/>
    <w:pPr>
      <w:keepNext/>
      <w:keepLines/>
      <w:spacing w:before="200"/>
      <w:outlineLvl w:val="3"/>
    </w:pPr>
    <w:rPr>
      <w:rFonts w:ascii="Times New Roman" w:eastAsia="Times New Roman" w:hAnsi="Times New Roman" w:cs="Times New Roman"/>
      <w:b/>
      <w:bCs/>
      <w:iCs/>
      <w:sz w:val="26"/>
    </w:rPr>
  </w:style>
  <w:style w:type="paragraph" w:customStyle="1" w:styleId="post-subtitle">
    <w:name w:val="post-subtitle"/>
    <w:basedOn w:val="Normal"/>
    <w:rsid w:val="00A3241C"/>
    <w:pPr>
      <w:spacing w:before="100" w:beforeAutospacing="1" w:after="100" w:afterAutospacing="1"/>
    </w:pPr>
    <w:rPr>
      <w:rFonts w:ascii="Times New Roman" w:eastAsia="Times New Roman" w:hAnsi="Times New Roman" w:cs="Times New Roman"/>
    </w:rPr>
  </w:style>
  <w:style w:type="paragraph" w:customStyle="1" w:styleId="Pa1">
    <w:name w:val="Pa1"/>
    <w:basedOn w:val="Default"/>
    <w:next w:val="Default"/>
    <w:uiPriority w:val="99"/>
    <w:rsid w:val="00A3241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A3241C"/>
    <w:pPr>
      <w:spacing w:before="100" w:beforeAutospacing="1" w:after="100" w:afterAutospacing="1"/>
    </w:pPr>
    <w:rPr>
      <w:rFonts w:ascii="Times New Roman" w:eastAsia="Times New Roman" w:hAnsi="Times New Roman" w:cs="Times New Roman"/>
    </w:rPr>
  </w:style>
  <w:style w:type="paragraph" w:customStyle="1" w:styleId="Block1">
    <w:name w:val="Block1"/>
    <w:basedOn w:val="Normal"/>
    <w:next w:val="Normal"/>
    <w:uiPriority w:val="3"/>
    <w:qFormat/>
    <w:rsid w:val="00A3241C"/>
    <w:pPr>
      <w:keepNext/>
      <w:keepLines/>
      <w:pageBreakBefore/>
      <w:spacing w:before="200"/>
      <w:jc w:val="center"/>
      <w:outlineLvl w:val="2"/>
    </w:pPr>
    <w:rPr>
      <w:rFonts w:ascii="Times New Roman" w:eastAsia="Times New Roman" w:hAnsi="Times New Roman" w:cs="Times New Roman"/>
      <w:b/>
      <w:bCs/>
      <w:sz w:val="32"/>
      <w:u w:val="single"/>
    </w:rPr>
  </w:style>
  <w:style w:type="paragraph" w:customStyle="1" w:styleId="TOCHeading1">
    <w:name w:val="TOC Heading1"/>
    <w:basedOn w:val="Heading1"/>
    <w:next w:val="Normal"/>
    <w:uiPriority w:val="39"/>
    <w:qFormat/>
    <w:rsid w:val="00A3241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paragraph" w:customStyle="1" w:styleId="ReallySamllText">
    <w:name w:val="ReallySamllText"/>
    <w:basedOn w:val="Normal"/>
    <w:link w:val="ReallySamllTextChar"/>
    <w:autoRedefine/>
    <w:rsid w:val="00A3241C"/>
    <w:rPr>
      <w:rFonts w:asciiTheme="minorHAnsi" w:hAnsiTheme="minorHAnsi" w:cstheme="minorBidi"/>
      <w:sz w:val="12"/>
    </w:rPr>
  </w:style>
  <w:style w:type="paragraph" w:customStyle="1" w:styleId="CardCites">
    <w:name w:val="Card Cites"/>
    <w:basedOn w:val="Normal"/>
    <w:next w:val="Normal"/>
    <w:qFormat/>
    <w:rsid w:val="00A3241C"/>
    <w:rPr>
      <w:rFonts w:ascii="Times New Roman" w:eastAsia="Times New Roman" w:hAnsi="Times New Roman" w:cs="Times New Roman"/>
      <w:b/>
      <w:sz w:val="20"/>
    </w:rPr>
  </w:style>
  <w:style w:type="paragraph" w:customStyle="1" w:styleId="NormalWeb3">
    <w:name w:val="Normal (Web)3"/>
    <w:basedOn w:val="Normal"/>
    <w:rsid w:val="00A3241C"/>
    <w:pPr>
      <w:spacing w:before="100" w:beforeAutospacing="1" w:after="100" w:afterAutospacing="1" w:line="255" w:lineRule="atLeast"/>
    </w:pPr>
    <w:rPr>
      <w:rFonts w:ascii="Times New Roman" w:eastAsia="Times New Roman" w:hAnsi="Times New Roman" w:cs="Times New Roman"/>
      <w:color w:val="000000"/>
      <w:sz w:val="20"/>
      <w:szCs w:val="20"/>
    </w:rPr>
  </w:style>
  <w:style w:type="paragraph" w:customStyle="1" w:styleId="cardCharCharCharCharChar">
    <w:name w:val="card Char Char Char Char Char"/>
    <w:basedOn w:val="Normal"/>
    <w:rsid w:val="00A3241C"/>
    <w:pPr>
      <w:ind w:left="400"/>
    </w:pPr>
    <w:rPr>
      <w:rFonts w:ascii="Times New Roman" w:eastAsia="Times New Roman" w:hAnsi="Times New Roman" w:cs="Times New Roman"/>
    </w:rPr>
  </w:style>
  <w:style w:type="paragraph" w:customStyle="1" w:styleId="TagCiteChar2">
    <w:name w:val="Tag / Cite Char"/>
    <w:basedOn w:val="Normal"/>
    <w:rsid w:val="00A3241C"/>
    <w:rPr>
      <w:rFonts w:ascii="Times New Roman" w:eastAsia="Times New Roman" w:hAnsi="Times New Roman" w:cs="Times New Roman"/>
      <w:b/>
      <w:color w:val="000000"/>
    </w:rPr>
  </w:style>
  <w:style w:type="paragraph" w:customStyle="1" w:styleId="PageNumber2">
    <w:name w:val="Page Number2"/>
    <w:basedOn w:val="Normal"/>
    <w:next w:val="Normal"/>
    <w:rsid w:val="00A3241C"/>
    <w:rPr>
      <w:rFonts w:ascii="Times New Roman" w:eastAsia="Times New Roman" w:hAnsi="Times New Roman" w:cs="Times New Roman"/>
      <w:sz w:val="20"/>
    </w:rPr>
  </w:style>
  <w:style w:type="paragraph" w:customStyle="1" w:styleId="HeaderFooter">
    <w:name w:val="Header &amp; Footer"/>
    <w:rsid w:val="00A3241C"/>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A3241C"/>
    <w:rPr>
      <w:rFonts w:ascii="Arial Narrow" w:eastAsia="Times New Roman" w:hAnsi="Arial Narrow" w:cs="Times New Roman"/>
      <w:color w:val="000000"/>
      <w:sz w:val="16"/>
    </w:rPr>
  </w:style>
  <w:style w:type="paragraph" w:customStyle="1" w:styleId="HeaderDebate">
    <w:name w:val="Header Debate"/>
    <w:basedOn w:val="Normal"/>
    <w:rsid w:val="00A3241C"/>
    <w:pPr>
      <w:jc w:val="center"/>
      <w:outlineLvl w:val="0"/>
    </w:pPr>
    <w:rPr>
      <w:rFonts w:ascii="Times New Roman" w:eastAsia="Times New Roman" w:hAnsi="Times New Roman" w:cs="Times New Roman"/>
      <w:b/>
      <w:sz w:val="48"/>
      <w:u w:val="words"/>
    </w:rPr>
  </w:style>
  <w:style w:type="paragraph" w:customStyle="1" w:styleId="CardTagCharChar">
    <w:name w:val="Card Tag Char Char"/>
    <w:basedOn w:val="Normal"/>
    <w:rsid w:val="00A3241C"/>
    <w:rPr>
      <w:rFonts w:ascii="Times New Roman" w:eastAsia="Times New Roman" w:hAnsi="Times New Roman" w:cs="Times New Roman"/>
      <w:b/>
    </w:rPr>
  </w:style>
  <w:style w:type="paragraph" w:customStyle="1" w:styleId="fixed">
    <w:name w:val="fixed"/>
    <w:basedOn w:val="Normal"/>
    <w:rsid w:val="00A3241C"/>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A3241C"/>
    <w:pPr>
      <w:spacing w:before="100" w:beforeAutospacing="1" w:after="100" w:afterAutospacing="1"/>
    </w:pPr>
    <w:rPr>
      <w:rFonts w:ascii="Times New Roman" w:eastAsia="Times New Roman" w:hAnsi="Times New Roman" w:cs="Times New Roman"/>
    </w:rPr>
  </w:style>
  <w:style w:type="paragraph" w:customStyle="1" w:styleId="ExecutiveSummarytext">
    <w:name w:val="Executive Summary text"/>
    <w:basedOn w:val="Normal"/>
    <w:next w:val="Normal"/>
    <w:rsid w:val="00A3241C"/>
    <w:pPr>
      <w:autoSpaceDE w:val="0"/>
      <w:autoSpaceDN w:val="0"/>
      <w:adjustRightInd w:val="0"/>
    </w:pPr>
    <w:rPr>
      <w:rFonts w:eastAsia="Times New Roman" w:cs="Times New Roman"/>
    </w:rPr>
  </w:style>
  <w:style w:type="character" w:customStyle="1" w:styleId="NormalUnderlineChar1">
    <w:name w:val="Normal Underline Char1"/>
    <w:locked/>
    <w:rsid w:val="00A3241C"/>
    <w:rPr>
      <w:u w:val="single"/>
    </w:rPr>
  </w:style>
  <w:style w:type="character" w:customStyle="1" w:styleId="CardUpSize-LightChar">
    <w:name w:val="CardUpSize - Light Char"/>
    <w:link w:val="CardUpSize-Light"/>
    <w:locked/>
    <w:rsid w:val="00A3241C"/>
    <w:rPr>
      <w:rFonts w:ascii="Times New Roman" w:eastAsia="Times New Roman" w:hAnsi="Times New Roman"/>
      <w:szCs w:val="32"/>
      <w:u w:val="single"/>
    </w:rPr>
  </w:style>
  <w:style w:type="paragraph" w:customStyle="1" w:styleId="CardUpSize-Light">
    <w:name w:val="CardUpSize - Light"/>
    <w:basedOn w:val="Normal"/>
    <w:link w:val="CardUpSize-LightChar"/>
    <w:rsid w:val="00A3241C"/>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A3241C"/>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A3241C"/>
    <w:pPr>
      <w:jc w:val="both"/>
    </w:pPr>
    <w:rPr>
      <w:rFonts w:ascii="Times New Roman" w:eastAsia="Times New Roman" w:hAnsi="Times New Roman" w:cstheme="minorBidi"/>
      <w:b/>
      <w:szCs w:val="32"/>
      <w:u w:val="single"/>
    </w:rPr>
  </w:style>
  <w:style w:type="paragraph" w:customStyle="1" w:styleId="SmallCite">
    <w:name w:val="Small Cite"/>
    <w:basedOn w:val="Normal"/>
    <w:rsid w:val="00A3241C"/>
    <w:rPr>
      <w:rFonts w:ascii="Verdana" w:eastAsia="Times New Roman" w:hAnsi="Verdana" w:cs="Times New Roman"/>
      <w:sz w:val="16"/>
    </w:rPr>
  </w:style>
  <w:style w:type="paragraph" w:customStyle="1" w:styleId="clearformatting">
    <w:name w:val="clear formatting"/>
    <w:basedOn w:val="Heading2"/>
    <w:rsid w:val="00A3241C"/>
    <w:pPr>
      <w:keepNext w:val="0"/>
      <w:keepLines w:val="0"/>
      <w:autoSpaceDE w:val="0"/>
      <w:autoSpaceDN w:val="0"/>
      <w:adjustRightInd w:val="0"/>
      <w:spacing w:before="0"/>
      <w:jc w:val="left"/>
      <w:outlineLvl w:val="9"/>
    </w:pPr>
    <w:rPr>
      <w:rFonts w:ascii="Times New Roman" w:hAnsi="Times New Roman"/>
      <w:b w:val="0"/>
      <w:sz w:val="24"/>
      <w:szCs w:val="18"/>
      <w:u w:val="none"/>
    </w:rPr>
  </w:style>
  <w:style w:type="paragraph" w:customStyle="1" w:styleId="Blocktitle3">
    <w:name w:val="Block title"/>
    <w:basedOn w:val="Heading1"/>
    <w:autoRedefine/>
    <w:rsid w:val="00A3241C"/>
    <w:pPr>
      <w:keepNext w:val="0"/>
      <w:keepLines w:val="0"/>
      <w:pBdr>
        <w:top w:val="single" w:sz="4" w:space="1" w:color="auto"/>
        <w:left w:val="single" w:sz="4" w:space="4" w:color="auto"/>
        <w:bottom w:val="single" w:sz="4" w:space="1" w:color="auto"/>
        <w:right w:val="single" w:sz="4" w:space="4" w:color="auto"/>
      </w:pBdr>
      <w:spacing w:after="60"/>
    </w:pPr>
    <w:rPr>
      <w:rFonts w:ascii="Times New Roman" w:eastAsia="Cambria" w:hAnsi="Times New Roman"/>
      <w:kern w:val="24"/>
      <w:sz w:val="26"/>
    </w:rPr>
  </w:style>
  <w:style w:type="paragraph" w:customStyle="1" w:styleId="byline1">
    <w:name w:val="byline1"/>
    <w:basedOn w:val="Normal"/>
    <w:rsid w:val="00A3241C"/>
    <w:pPr>
      <w:spacing w:after="240" w:line="360" w:lineRule="atLeast"/>
    </w:pPr>
    <w:rPr>
      <w:rFonts w:ascii="Times New Roman" w:eastAsia="Times New Roman" w:hAnsi="Times New Roman" w:cs="Times New Roman"/>
      <w:b/>
      <w:bCs/>
      <w:sz w:val="16"/>
      <w:szCs w:val="16"/>
    </w:rPr>
  </w:style>
  <w:style w:type="paragraph" w:customStyle="1" w:styleId="PlaceholderText1">
    <w:name w:val="Placeholder Text1"/>
    <w:basedOn w:val="Normal"/>
    <w:rsid w:val="00A3241C"/>
    <w:pPr>
      <w:keepNext/>
      <w:numPr>
        <w:numId w:val="16"/>
      </w:numPr>
      <w:outlineLvl w:val="0"/>
    </w:pPr>
    <w:rPr>
      <w:rFonts w:ascii="Times New Roman" w:eastAsia="MS Gothic" w:hAnsi="Times New Roman" w:cs="Times New Roman"/>
    </w:rPr>
  </w:style>
  <w:style w:type="character" w:customStyle="1" w:styleId="ImportantTextChar">
    <w:name w:val="Important Text Char"/>
    <w:link w:val="ImportantText"/>
    <w:locked/>
    <w:rsid w:val="00A3241C"/>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A3241C"/>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3241C"/>
    <w:rPr>
      <w:rFonts w:ascii="HNKAOE+Arial" w:hAnsi="HNKAOE+Arial"/>
    </w:rPr>
  </w:style>
  <w:style w:type="paragraph" w:customStyle="1" w:styleId="StyleBodyText11ptBlackUnderline">
    <w:name w:val="Style Body Text + 11 pt Black Underline"/>
    <w:basedOn w:val="BodyText"/>
    <w:link w:val="StyleBodyText11ptBlackUnderlineChar"/>
    <w:rsid w:val="00A3241C"/>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A3241C"/>
    <w:rPr>
      <w:rFonts w:ascii="HNKAOE+Arial" w:hAnsi="HNKAOE+Arial"/>
    </w:rPr>
  </w:style>
  <w:style w:type="paragraph" w:customStyle="1" w:styleId="StyleBodyText11ptBoldBlack">
    <w:name w:val="Style Body Text + 11 pt Bold Black"/>
    <w:basedOn w:val="BodyText"/>
    <w:link w:val="StyleBodyText11ptBoldBlackChar"/>
    <w:rsid w:val="00A3241C"/>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A3241C"/>
    <w:rPr>
      <w:rFonts w:ascii="Times New Roman" w:eastAsia="Times New Roman" w:hAnsi="Times New Roman"/>
      <w:szCs w:val="16"/>
    </w:rPr>
  </w:style>
  <w:style w:type="paragraph" w:customStyle="1" w:styleId="Heading5SizeDown">
    <w:name w:val="Heading 5 Size Down"/>
    <w:basedOn w:val="Normal"/>
    <w:link w:val="Heading5SizeDownChar"/>
    <w:autoRedefine/>
    <w:rsid w:val="00A3241C"/>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A3241C"/>
    <w:rPr>
      <w:rFonts w:ascii="Times New Roman" w:eastAsia="Times New Roman" w:hAnsi="Times New Roman" w:cs="Arial"/>
      <w:b/>
      <w:szCs w:val="44"/>
    </w:rPr>
  </w:style>
  <w:style w:type="paragraph" w:customStyle="1" w:styleId="Normal2Bold">
    <w:name w:val="Normal2 + Bold"/>
    <w:basedOn w:val="Normal"/>
    <w:link w:val="Normal2BoldChar"/>
    <w:rsid w:val="00A3241C"/>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A3241C"/>
    <w:rPr>
      <w:rFonts w:ascii="Times New Roman" w:eastAsia="Times New Roman" w:hAnsi="Times New Roman"/>
      <w:lang w:eastAsia="ar-SA"/>
    </w:rPr>
  </w:style>
  <w:style w:type="paragraph" w:customStyle="1" w:styleId="ListContents">
    <w:name w:val="List Contents"/>
    <w:basedOn w:val="Normal"/>
    <w:link w:val="ListContentsChar"/>
    <w:rsid w:val="00A3241C"/>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3241C"/>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A3241C"/>
    <w:rPr>
      <w:color w:val="231F20"/>
      <w:u w:val="single"/>
    </w:rPr>
  </w:style>
  <w:style w:type="character" w:customStyle="1" w:styleId="UnimportantCharChar">
    <w:name w:val="Unimportant Char Char"/>
    <w:link w:val="Unimportant"/>
    <w:locked/>
    <w:rsid w:val="00A3241C"/>
    <w:rPr>
      <w:rFonts w:ascii="Arial" w:eastAsia="Times New Roman" w:hAnsi="Arial"/>
      <w:sz w:val="12"/>
    </w:rPr>
  </w:style>
  <w:style w:type="paragraph" w:customStyle="1" w:styleId="Unimportant">
    <w:name w:val="Unimportant"/>
    <w:basedOn w:val="Normal"/>
    <w:link w:val="UnimportantCharChar"/>
    <w:rsid w:val="00A3241C"/>
    <w:pPr>
      <w:jc w:val="both"/>
    </w:pPr>
    <w:rPr>
      <w:rFonts w:ascii="Arial" w:eastAsia="Times New Roman" w:hAnsi="Arial" w:cstheme="minorBidi"/>
      <w:sz w:val="12"/>
    </w:rPr>
  </w:style>
  <w:style w:type="character" w:customStyle="1" w:styleId="TagCiteChar3">
    <w:name w:val="Tag &amp; Cite Char"/>
    <w:link w:val="TagCite2"/>
    <w:locked/>
    <w:rsid w:val="00A3241C"/>
    <w:rPr>
      <w:rFonts w:ascii="Arial" w:eastAsia="Times New Roman" w:hAnsi="Arial"/>
      <w:b/>
    </w:rPr>
  </w:style>
  <w:style w:type="paragraph" w:customStyle="1" w:styleId="TagCite2">
    <w:name w:val="Tag &amp; Cite"/>
    <w:basedOn w:val="Normal"/>
    <w:link w:val="TagCiteChar3"/>
    <w:rsid w:val="00A3241C"/>
    <w:pPr>
      <w:jc w:val="both"/>
    </w:pPr>
    <w:rPr>
      <w:rFonts w:ascii="Arial" w:eastAsia="Times New Roman" w:hAnsi="Arial" w:cstheme="minorBidi"/>
      <w:b/>
    </w:rPr>
  </w:style>
  <w:style w:type="character" w:customStyle="1" w:styleId="HighlightedTextChar">
    <w:name w:val="Highlighted Text Char"/>
    <w:link w:val="HighlightedText"/>
    <w:locked/>
    <w:rsid w:val="00A3241C"/>
    <w:rPr>
      <w:rFonts w:ascii="Arial" w:eastAsia="Times New Roman" w:hAnsi="Arial"/>
      <w:b/>
      <w:u w:val="thick"/>
    </w:rPr>
  </w:style>
  <w:style w:type="paragraph" w:customStyle="1" w:styleId="HighlightedText">
    <w:name w:val="Highlighted Text"/>
    <w:basedOn w:val="Normal"/>
    <w:link w:val="HighlightedTextChar"/>
    <w:rsid w:val="00A3241C"/>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A3241C"/>
    <w:rPr>
      <w:rFonts w:eastAsia="Times New Roman" w:cs="Times New Roman"/>
      <w:sz w:val="20"/>
      <w:szCs w:val="20"/>
    </w:rPr>
  </w:style>
  <w:style w:type="paragraph" w:customStyle="1" w:styleId="textunderline0">
    <w:name w:val="text underline"/>
    <w:basedOn w:val="Normal"/>
    <w:link w:val="textunderlineChar0"/>
    <w:autoRedefine/>
    <w:rsid w:val="00A3241C"/>
    <w:rPr>
      <w:rFonts w:asciiTheme="minorHAnsi" w:hAnsiTheme="minorHAnsi" w:cstheme="minorBidi"/>
      <w:u w:val="thick"/>
    </w:rPr>
  </w:style>
  <w:style w:type="character" w:customStyle="1" w:styleId="DebateTagChar">
    <w:name w:val="Debate Tag Char"/>
    <w:link w:val="DebateTag"/>
    <w:locked/>
    <w:rsid w:val="00A3241C"/>
    <w:rPr>
      <w:rFonts w:ascii="Garamond" w:hAnsi="Garamond"/>
      <w:b/>
    </w:rPr>
  </w:style>
  <w:style w:type="paragraph" w:customStyle="1" w:styleId="DebateTag">
    <w:name w:val="Debate Tag"/>
    <w:basedOn w:val="Normal"/>
    <w:link w:val="DebateTagChar"/>
    <w:autoRedefine/>
    <w:rsid w:val="00A3241C"/>
    <w:pPr>
      <w:tabs>
        <w:tab w:val="left" w:pos="270"/>
      </w:tabs>
    </w:pPr>
    <w:rPr>
      <w:rFonts w:ascii="Garamond" w:hAnsi="Garamond" w:cstheme="minorBidi"/>
      <w:b/>
    </w:rPr>
  </w:style>
  <w:style w:type="paragraph" w:customStyle="1" w:styleId="DebateCite">
    <w:name w:val="Debate Cite"/>
    <w:basedOn w:val="Normal"/>
    <w:autoRedefine/>
    <w:rsid w:val="00A3241C"/>
    <w:pPr>
      <w:tabs>
        <w:tab w:val="left" w:pos="270"/>
      </w:tabs>
    </w:pPr>
    <w:rPr>
      <w:rFonts w:ascii="Times New Roman" w:eastAsia="Times New Roman" w:hAnsi="Times New Roman" w:cs="Times New Roman"/>
      <w:sz w:val="20"/>
    </w:rPr>
  </w:style>
  <w:style w:type="paragraph" w:customStyle="1" w:styleId="BlockTitle10">
    <w:name w:val="Block Title #1"/>
    <w:basedOn w:val="Heading1"/>
    <w:rsid w:val="00A3241C"/>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rsid w:val="00A3241C"/>
    <w:pPr>
      <w:widowControl w:val="0"/>
      <w:suppressAutoHyphens/>
    </w:pPr>
    <w:rPr>
      <w:rFonts w:ascii="Courier New" w:eastAsia="Courier New" w:hAnsi="Courier New" w:cs="Times New Roman"/>
      <w:sz w:val="20"/>
      <w:szCs w:val="20"/>
    </w:rPr>
  </w:style>
  <w:style w:type="paragraph" w:customStyle="1" w:styleId="MaggieTag">
    <w:name w:val="MaggieTag"/>
    <w:basedOn w:val="Heading2"/>
    <w:rsid w:val="00A3241C"/>
    <w:pPr>
      <w:keepNext w:val="0"/>
      <w:keepLines w:val="0"/>
      <w:spacing w:before="0"/>
      <w:jc w:val="left"/>
      <w:outlineLvl w:val="9"/>
    </w:pPr>
    <w:rPr>
      <w:rFonts w:ascii="Times New Roman" w:hAnsi="Times New Roman"/>
      <w:sz w:val="24"/>
      <w:szCs w:val="20"/>
      <w:u w:val="none"/>
    </w:rPr>
  </w:style>
  <w:style w:type="character" w:customStyle="1" w:styleId="Heading4CiteChar">
    <w:name w:val="Heading 4 Cite Char"/>
    <w:link w:val="Heading4Cite"/>
    <w:locked/>
    <w:rsid w:val="00A3241C"/>
    <w:rPr>
      <w:rFonts w:ascii="Times New Roman" w:eastAsia="Times New Roman" w:hAnsi="Times New Roman"/>
    </w:rPr>
  </w:style>
  <w:style w:type="paragraph" w:customStyle="1" w:styleId="Heading4Cite">
    <w:name w:val="Heading 4 Cite"/>
    <w:basedOn w:val="Normal"/>
    <w:link w:val="Heading4CiteChar"/>
    <w:autoRedefine/>
    <w:rsid w:val="00A3241C"/>
    <w:rPr>
      <w:rFonts w:ascii="Times New Roman" w:eastAsia="Times New Roman" w:hAnsi="Times New Roman" w:cstheme="minorBidi"/>
    </w:rPr>
  </w:style>
  <w:style w:type="character" w:customStyle="1" w:styleId="UnunderlinedTextChar">
    <w:name w:val="Ununderlined Text Char"/>
    <w:link w:val="UnunderlinedText"/>
    <w:locked/>
    <w:rsid w:val="00A3241C"/>
    <w:rPr>
      <w:rFonts w:eastAsia="Times New Roman"/>
      <w:bCs/>
      <w:sz w:val="12"/>
    </w:rPr>
  </w:style>
  <w:style w:type="paragraph" w:customStyle="1" w:styleId="UnunderlinedText">
    <w:name w:val="Ununderlined Text"/>
    <w:basedOn w:val="Normal"/>
    <w:link w:val="UnunderlinedTextChar"/>
    <w:autoRedefine/>
    <w:rsid w:val="00A3241C"/>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A3241C"/>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ThickUnderline">
    <w:name w:val="ThickUnderline"/>
    <w:rsid w:val="00A324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A3241C"/>
    <w:pPr>
      <w:keepNext w:val="0"/>
      <w:keepLines w:val="0"/>
      <w:pageBreakBefore w:val="0"/>
      <w:widowControl w:val="0"/>
      <w:autoSpaceDE w:val="0"/>
      <w:autoSpaceDN w:val="0"/>
      <w:adjustRightInd w:val="0"/>
      <w:spacing w:before="0" w:line="240" w:lineRule="auto"/>
      <w:jc w:val="both"/>
    </w:pPr>
    <w:rPr>
      <w:rFonts w:ascii="Times New Roman" w:eastAsia="Times New Roman" w:hAnsi="Times New Roman" w:cs="Times-Roman"/>
      <w:b w:val="0"/>
      <w:sz w:val="20"/>
      <w:szCs w:val="22"/>
      <w:u w:val="dash"/>
      <w:lang w:bidi="en-US"/>
    </w:rPr>
  </w:style>
  <w:style w:type="character" w:customStyle="1" w:styleId="Card-UnderlineChar">
    <w:name w:val="Card-Underline Char"/>
    <w:link w:val="Card-Underline0"/>
    <w:locked/>
    <w:rsid w:val="00A3241C"/>
    <w:rPr>
      <w:rFonts w:ascii="Century Gothic" w:eastAsia="Cambria" w:hAnsi="Century Gothic"/>
      <w:u w:val="thick"/>
    </w:rPr>
  </w:style>
  <w:style w:type="paragraph" w:customStyle="1" w:styleId="Card-Underline0">
    <w:name w:val="Card-Underline"/>
    <w:basedOn w:val="Normal"/>
    <w:link w:val="Card-UnderlineChar"/>
    <w:qFormat/>
    <w:rsid w:val="00A3241C"/>
    <w:rPr>
      <w:rFonts w:ascii="Century Gothic" w:eastAsia="Cambria" w:hAnsi="Century Gothic" w:cstheme="minorBidi"/>
      <w:u w:val="thick"/>
    </w:rPr>
  </w:style>
  <w:style w:type="paragraph" w:customStyle="1" w:styleId="PageNumber3">
    <w:name w:val="Page Number3"/>
    <w:basedOn w:val="Normal"/>
    <w:next w:val="Normal"/>
    <w:rsid w:val="00A3241C"/>
    <w:rPr>
      <w:rFonts w:ascii="Times New Roman" w:eastAsia="Times New Roman" w:hAnsi="Times New Roman" w:cs="Times New Roman"/>
      <w:sz w:val="20"/>
    </w:rPr>
  </w:style>
  <w:style w:type="paragraph" w:customStyle="1" w:styleId="PageNumber4">
    <w:name w:val="Page Number4"/>
    <w:basedOn w:val="Normal"/>
    <w:next w:val="Normal"/>
    <w:rsid w:val="00A3241C"/>
    <w:rPr>
      <w:rFonts w:ascii="Times New Roman" w:eastAsia="Times New Roman" w:hAnsi="Times New Roman" w:cs="Times New Roman"/>
      <w:sz w:val="20"/>
    </w:rPr>
  </w:style>
  <w:style w:type="paragraph" w:customStyle="1" w:styleId="PageNumber5">
    <w:name w:val="Page Number5"/>
    <w:basedOn w:val="Normal"/>
    <w:next w:val="Normal"/>
    <w:rsid w:val="00A3241C"/>
    <w:rPr>
      <w:rFonts w:ascii="Times New Roman" w:eastAsia="Times New Roman" w:hAnsi="Times New Roman" w:cs="Times New Roman"/>
      <w:sz w:val="20"/>
    </w:rPr>
  </w:style>
  <w:style w:type="paragraph" w:customStyle="1" w:styleId="smalltext1">
    <w:name w:val="small text1"/>
    <w:basedOn w:val="Normal"/>
    <w:next w:val="Normal"/>
    <w:uiPriority w:val="4"/>
    <w:qFormat/>
    <w:rsid w:val="00A3241C"/>
    <w:pPr>
      <w:keepNext/>
      <w:keepLines/>
      <w:spacing w:before="200"/>
      <w:outlineLvl w:val="3"/>
    </w:pPr>
    <w:rPr>
      <w:rFonts w:ascii="Times New Roman" w:eastAsia="Times New Roman" w:hAnsi="Times New Roman" w:cs="Times New Roman"/>
      <w:b/>
      <w:bCs/>
      <w:iCs/>
      <w:sz w:val="26"/>
    </w:rPr>
  </w:style>
  <w:style w:type="character" w:customStyle="1" w:styleId="CircleChar">
    <w:name w:val="Circle Char"/>
    <w:link w:val="Circle"/>
    <w:locked/>
    <w:rsid w:val="00A3241C"/>
    <w:rPr>
      <w:rFonts w:ascii="Times New Roman" w:eastAsia="Times New Roman" w:hAnsi="Times New Roman"/>
      <w:b/>
      <w:u w:val="words"/>
    </w:rPr>
  </w:style>
  <w:style w:type="paragraph" w:customStyle="1" w:styleId="Circle">
    <w:name w:val="Circle"/>
    <w:basedOn w:val="Normal"/>
    <w:link w:val="CircleChar"/>
    <w:rsid w:val="00A3241C"/>
    <w:rPr>
      <w:rFonts w:ascii="Times New Roman" w:eastAsia="Times New Roman" w:hAnsi="Times New Roman" w:cstheme="minorBidi"/>
      <w:b/>
      <w:u w:val="words"/>
    </w:rPr>
  </w:style>
  <w:style w:type="paragraph" w:customStyle="1" w:styleId="PageNumber6">
    <w:name w:val="Page Number6"/>
    <w:basedOn w:val="Normal"/>
    <w:next w:val="Normal"/>
    <w:rsid w:val="00A3241C"/>
    <w:rPr>
      <w:rFonts w:ascii="Times New Roman" w:eastAsia="Times New Roman" w:hAnsi="Times New Roman" w:cs="Times New Roman"/>
      <w:sz w:val="20"/>
    </w:rPr>
  </w:style>
  <w:style w:type="paragraph" w:customStyle="1" w:styleId="user">
    <w:name w:val="user"/>
    <w:basedOn w:val="Normal"/>
    <w:rsid w:val="00A3241C"/>
    <w:pPr>
      <w:spacing w:before="100" w:beforeAutospacing="1" w:after="100" w:afterAutospacing="1"/>
    </w:pPr>
    <w:rPr>
      <w:rFonts w:ascii="Times" w:eastAsia="Times New Roman" w:hAnsi="Times" w:cs="Times New Roman"/>
      <w:sz w:val="20"/>
      <w:szCs w:val="20"/>
    </w:rPr>
  </w:style>
  <w:style w:type="paragraph" w:customStyle="1" w:styleId="lastupdated">
    <w:name w:val="lastupdated"/>
    <w:basedOn w:val="Normal"/>
    <w:rsid w:val="00A3241C"/>
    <w:pPr>
      <w:spacing w:before="100" w:beforeAutospacing="1" w:after="100" w:afterAutospacing="1"/>
    </w:pPr>
    <w:rPr>
      <w:rFonts w:ascii="Times" w:eastAsia="Times New Roman" w:hAnsi="Times" w:cs="Times New Roman"/>
      <w:sz w:val="20"/>
      <w:szCs w:val="20"/>
    </w:rPr>
  </w:style>
  <w:style w:type="paragraph" w:customStyle="1" w:styleId="hn-byline">
    <w:name w:val="hn-byline"/>
    <w:basedOn w:val="Normal"/>
    <w:rsid w:val="00A3241C"/>
    <w:pPr>
      <w:spacing w:before="100" w:beforeAutospacing="1" w:after="100" w:afterAutospacing="1"/>
    </w:pPr>
    <w:rPr>
      <w:rFonts w:ascii="Times" w:eastAsia="Times New Roman" w:hAnsi="Times" w:cs="Times New Roman"/>
      <w:sz w:val="20"/>
      <w:szCs w:val="20"/>
    </w:rPr>
  </w:style>
  <w:style w:type="paragraph" w:customStyle="1" w:styleId="articleinfo">
    <w:name w:val="articleinfo"/>
    <w:basedOn w:val="Normal"/>
    <w:rsid w:val="00A3241C"/>
    <w:pPr>
      <w:spacing w:before="100" w:beforeAutospacing="1" w:after="100" w:afterAutospacing="1"/>
    </w:pPr>
    <w:rPr>
      <w:rFonts w:ascii="Times" w:eastAsia="Times New Roman" w:hAnsi="Times" w:cs="Times New Roman"/>
      <w:sz w:val="20"/>
      <w:szCs w:val="20"/>
    </w:rPr>
  </w:style>
  <w:style w:type="character" w:customStyle="1" w:styleId="StyleStyle16ptChar">
    <w:name w:val="Style Style1 + 6 pt Char"/>
    <w:link w:val="StyleStyle16pt"/>
    <w:locked/>
    <w:rsid w:val="00A3241C"/>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A3241C"/>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A3241C"/>
    <w:rPr>
      <w:rFonts w:ascii="Times New Roman" w:eastAsia="Times New Roman" w:hAnsi="Times New Roman" w:cs="Times New Roman"/>
      <w:sz w:val="20"/>
    </w:rPr>
  </w:style>
  <w:style w:type="paragraph" w:customStyle="1" w:styleId="DebateTag0">
    <w:name w:val="DebateTag"/>
    <w:basedOn w:val="Normal"/>
    <w:qFormat/>
    <w:rsid w:val="00A3241C"/>
    <w:rPr>
      <w:rFonts w:ascii="Times New Roman" w:hAnsi="Times New Roman" w:cs="Times New Roman"/>
      <w:b/>
    </w:rPr>
  </w:style>
  <w:style w:type="character" w:customStyle="1" w:styleId="Style8ptChar">
    <w:name w:val="Style 8 pt Char"/>
    <w:rsid w:val="00A3241C"/>
    <w:rPr>
      <w:rFonts w:ascii="Garamond" w:eastAsia="Calibri" w:hAnsi="Garamond" w:hint="default"/>
      <w:sz w:val="16"/>
      <w:szCs w:val="22"/>
    </w:rPr>
  </w:style>
  <w:style w:type="character" w:customStyle="1" w:styleId="message-item">
    <w:name w:val="message-item"/>
    <w:rsid w:val="00A3241C"/>
  </w:style>
  <w:style w:type="character" w:customStyle="1" w:styleId="lightheader">
    <w:name w:val="lightheader"/>
    <w:rsid w:val="00A3241C"/>
  </w:style>
  <w:style w:type="character" w:customStyle="1" w:styleId="datestamp">
    <w:name w:val="datestamp"/>
    <w:rsid w:val="00A3241C"/>
  </w:style>
  <w:style w:type="character" w:customStyle="1" w:styleId="forenames">
    <w:name w:val="forenames"/>
    <w:rsid w:val="00A3241C"/>
  </w:style>
  <w:style w:type="character" w:customStyle="1" w:styleId="surname">
    <w:name w:val="surname"/>
    <w:rsid w:val="00A3241C"/>
  </w:style>
  <w:style w:type="character" w:customStyle="1" w:styleId="refpreview">
    <w:name w:val="refpreview"/>
    <w:rsid w:val="00A3241C"/>
  </w:style>
  <w:style w:type="character" w:customStyle="1" w:styleId="loose1">
    <w:name w:val="loose1"/>
    <w:rsid w:val="00A3241C"/>
  </w:style>
  <w:style w:type="character" w:customStyle="1" w:styleId="gsa">
    <w:name w:val="gs_a"/>
    <w:rsid w:val="00A3241C"/>
  </w:style>
  <w:style w:type="character" w:customStyle="1" w:styleId="goohl1">
    <w:name w:val="goohl1"/>
    <w:rsid w:val="00A3241C"/>
  </w:style>
  <w:style w:type="character" w:customStyle="1" w:styleId="mainarttitle">
    <w:name w:val="mainarttitle"/>
    <w:rsid w:val="00A3241C"/>
  </w:style>
  <w:style w:type="character" w:customStyle="1" w:styleId="mainartauthor">
    <w:name w:val="mainartauthor"/>
    <w:rsid w:val="00A3241C"/>
  </w:style>
  <w:style w:type="character" w:customStyle="1" w:styleId="mainartdate">
    <w:name w:val="mainartdate"/>
    <w:rsid w:val="00A3241C"/>
  </w:style>
  <w:style w:type="character" w:customStyle="1" w:styleId="gsggs">
    <w:name w:val="gs_ggs"/>
    <w:rsid w:val="00A3241C"/>
  </w:style>
  <w:style w:type="character" w:customStyle="1" w:styleId="ahead">
    <w:name w:val="a_head"/>
    <w:rsid w:val="00A3241C"/>
  </w:style>
  <w:style w:type="character" w:customStyle="1" w:styleId="docbody">
    <w:name w:val="docbody"/>
    <w:rsid w:val="00A3241C"/>
  </w:style>
  <w:style w:type="character" w:customStyle="1" w:styleId="superscript">
    <w:name w:val="superscript"/>
    <w:rsid w:val="00A3241C"/>
  </w:style>
  <w:style w:type="character" w:customStyle="1" w:styleId="bwxsm">
    <w:name w:val="b w xsm"/>
    <w:rsid w:val="00A3241C"/>
  </w:style>
  <w:style w:type="character" w:customStyle="1" w:styleId="fstd">
    <w:name w:val="f std"/>
    <w:rsid w:val="00A3241C"/>
  </w:style>
  <w:style w:type="character" w:customStyle="1" w:styleId="heading2char2charchar1">
    <w:name w:val="heading2char2charchar1"/>
    <w:rsid w:val="00A3241C"/>
  </w:style>
  <w:style w:type="character" w:customStyle="1" w:styleId="charchar60">
    <w:name w:val="charchar6"/>
    <w:rsid w:val="00A3241C"/>
  </w:style>
  <w:style w:type="character" w:customStyle="1" w:styleId="bio1">
    <w:name w:val="bio1"/>
    <w:rsid w:val="00A3241C"/>
    <w:rPr>
      <w:rFonts w:ascii="Arial" w:hAnsi="Arial" w:cs="Arial" w:hint="default"/>
      <w:i/>
      <w:iCs/>
      <w:color w:val="000000"/>
      <w:sz w:val="20"/>
      <w:szCs w:val="20"/>
    </w:rPr>
  </w:style>
  <w:style w:type="character" w:customStyle="1" w:styleId="cardCharCharCharCharCharChar">
    <w:name w:val="card Char Char Char Char Char Char"/>
    <w:rsid w:val="00A3241C"/>
    <w:rPr>
      <w:sz w:val="24"/>
      <w:szCs w:val="24"/>
      <w:lang w:val="en-US" w:eastAsia="en-US" w:bidi="ar-SA"/>
    </w:rPr>
  </w:style>
  <w:style w:type="character" w:customStyle="1" w:styleId="Style24ptBoldUnderlineCenteredCharChar">
    <w:name w:val="Style 24 pt Bold Underline Centered Char Char"/>
    <w:rsid w:val="00A3241C"/>
    <w:rPr>
      <w:b/>
      <w:bCs/>
      <w:sz w:val="48"/>
      <w:szCs w:val="24"/>
      <w:u w:val="single"/>
      <w:lang w:val="en-US" w:eastAsia="en-US" w:bidi="ar-SA"/>
    </w:rPr>
  </w:style>
  <w:style w:type="character" w:customStyle="1" w:styleId="TagCiteCharChar0">
    <w:name w:val="Tag / Cite Char Char"/>
    <w:rsid w:val="00A3241C"/>
    <w:rPr>
      <w:b/>
      <w:bCs w:val="0"/>
      <w:color w:val="000000"/>
      <w:sz w:val="24"/>
      <w:szCs w:val="24"/>
      <w:lang w:val="en-US" w:eastAsia="en-US" w:bidi="ar-SA"/>
    </w:rPr>
  </w:style>
  <w:style w:type="character" w:customStyle="1" w:styleId="CardTextUnderlinedCharChar">
    <w:name w:val="Card Text Underlined Char Char"/>
    <w:rsid w:val="00A3241C"/>
    <w:rPr>
      <w:rFonts w:ascii="Arial Narrow" w:hAnsi="Arial Narrow" w:hint="default"/>
      <w:szCs w:val="24"/>
      <w:u w:val="single"/>
      <w:lang w:val="en-US" w:eastAsia="en-US" w:bidi="ar-SA"/>
    </w:rPr>
  </w:style>
  <w:style w:type="character" w:customStyle="1" w:styleId="CardTagCharCharChar">
    <w:name w:val="Card Tag Char Char Char"/>
    <w:rsid w:val="00A3241C"/>
    <w:rPr>
      <w:b/>
      <w:bCs w:val="0"/>
      <w:sz w:val="24"/>
      <w:szCs w:val="24"/>
      <w:lang w:val="en-US" w:eastAsia="en-US" w:bidi="ar-SA"/>
    </w:rPr>
  </w:style>
  <w:style w:type="character" w:customStyle="1" w:styleId="mainbody">
    <w:name w:val="mainbody"/>
    <w:rsid w:val="00A3241C"/>
  </w:style>
  <w:style w:type="character" w:customStyle="1" w:styleId="UnderlineStyleChar20">
    <w:name w:val="Underline Style Char2"/>
    <w:rsid w:val="00A3241C"/>
    <w:rPr>
      <w:rFonts w:ascii="Garamond" w:hAnsi="Garamond" w:hint="default"/>
      <w:sz w:val="22"/>
      <w:szCs w:val="24"/>
      <w:u w:val="single"/>
      <w:lang w:val="en-US" w:eastAsia="en-US" w:bidi="ar-SA"/>
    </w:rPr>
  </w:style>
  <w:style w:type="character" w:customStyle="1" w:styleId="Style1Char2">
    <w:name w:val="Style1 Char2"/>
    <w:rsid w:val="00A3241C"/>
    <w:rPr>
      <w:szCs w:val="24"/>
    </w:rPr>
  </w:style>
  <w:style w:type="character" w:customStyle="1" w:styleId="t13">
    <w:name w:val="t13"/>
    <w:rsid w:val="00A3241C"/>
  </w:style>
  <w:style w:type="character" w:customStyle="1" w:styleId="lead">
    <w:name w:val="lead"/>
    <w:rsid w:val="00A3241C"/>
  </w:style>
  <w:style w:type="paragraph" w:customStyle="1" w:styleId="CardDownx1">
    <w:name w:val="CardDown x1"/>
    <w:basedOn w:val="Normal"/>
    <w:link w:val="CardDownx1Char"/>
    <w:rsid w:val="00A3241C"/>
    <w:rPr>
      <w:rFonts w:ascii="Times New Roman" w:hAnsi="Times New Roman" w:cs="Times New Roman"/>
    </w:rPr>
  </w:style>
  <w:style w:type="character" w:customStyle="1" w:styleId="CardDownx1Char">
    <w:name w:val="CardDown x1 Char"/>
    <w:link w:val="CardDownx1"/>
    <w:locked/>
    <w:rsid w:val="00A3241C"/>
    <w:rPr>
      <w:rFonts w:ascii="Times New Roman" w:hAnsi="Times New Roman" w:cs="Times New Roman"/>
    </w:rPr>
  </w:style>
  <w:style w:type="character" w:customStyle="1" w:styleId="CharChar17">
    <w:name w:val="Char Char17"/>
    <w:locked/>
    <w:rsid w:val="00A3241C"/>
    <w:rPr>
      <w:rFonts w:ascii="Arial" w:hAnsi="Arial" w:cs="Arial" w:hint="default"/>
      <w:b/>
      <w:bCs/>
      <w:sz w:val="26"/>
      <w:szCs w:val="26"/>
    </w:rPr>
  </w:style>
  <w:style w:type="character" w:customStyle="1" w:styleId="address">
    <w:name w:val="address"/>
    <w:rsid w:val="00A3241C"/>
  </w:style>
  <w:style w:type="character" w:customStyle="1" w:styleId="ilspan">
    <w:name w:val="il_span"/>
    <w:rsid w:val="00A3241C"/>
  </w:style>
  <w:style w:type="character" w:customStyle="1" w:styleId="articletitle1">
    <w:name w:val="articletitle1"/>
    <w:rsid w:val="00A3241C"/>
    <w:rPr>
      <w:rFonts w:ascii="Times New Roman" w:hAnsi="Times New Roman" w:cs="Times New Roman" w:hint="default"/>
      <w:b/>
      <w:bCs/>
      <w:sz w:val="36"/>
      <w:szCs w:val="36"/>
    </w:rPr>
  </w:style>
  <w:style w:type="character" w:customStyle="1" w:styleId="leftidx1">
    <w:name w:val="leftidx1"/>
    <w:rsid w:val="00A3241C"/>
    <w:rPr>
      <w:rFonts w:ascii="Verdana" w:hAnsi="Verdana" w:hint="default"/>
      <w:sz w:val="22"/>
      <w:szCs w:val="22"/>
    </w:rPr>
  </w:style>
  <w:style w:type="character" w:customStyle="1" w:styleId="blue1">
    <w:name w:val="blue1"/>
    <w:rsid w:val="00A3241C"/>
    <w:rPr>
      <w:color w:val="0000FF"/>
    </w:rPr>
  </w:style>
  <w:style w:type="character" w:customStyle="1" w:styleId="author-link1">
    <w:name w:val="author-link1"/>
    <w:rsid w:val="00A3241C"/>
    <w:rPr>
      <w:b w:val="0"/>
      <w:bCs w:val="0"/>
    </w:rPr>
  </w:style>
  <w:style w:type="character" w:customStyle="1" w:styleId="black1">
    <w:name w:val="black1"/>
    <w:rsid w:val="00A3241C"/>
    <w:rPr>
      <w:color w:val="000000"/>
    </w:rPr>
  </w:style>
  <w:style w:type="character" w:customStyle="1" w:styleId="StyleunderlinedCharBold">
    <w:name w:val="Style underlined Char + Bold"/>
    <w:rsid w:val="00A3241C"/>
    <w:rPr>
      <w:rFonts w:ascii="Times New Roman" w:hAnsi="Times New Roman" w:cs="Times New Roman" w:hint="default"/>
      <w:b/>
      <w:bCs/>
      <w:sz w:val="21"/>
      <w:szCs w:val="24"/>
      <w:u w:val="single"/>
    </w:rPr>
  </w:style>
  <w:style w:type="character" w:customStyle="1" w:styleId="ThickUnderlineCharChar">
    <w:name w:val="Thick Underline Char Char"/>
    <w:rsid w:val="00A3241C"/>
    <w:rPr>
      <w:rFonts w:ascii="Calibri" w:eastAsia="Calibri" w:hAnsi="Calibri" w:hint="default"/>
    </w:rPr>
  </w:style>
  <w:style w:type="character" w:customStyle="1" w:styleId="CardUnderline">
    <w:name w:val="Card Underline"/>
    <w:rsid w:val="00A3241C"/>
    <w:rPr>
      <w:rFonts w:ascii="Times New Roman" w:hAnsi="Times New Roman" w:cs="Times New Roman" w:hint="default"/>
      <w:sz w:val="20"/>
      <w:u w:val="single"/>
    </w:rPr>
  </w:style>
  <w:style w:type="character" w:customStyle="1" w:styleId="lingoregion">
    <w:name w:val="lingo_region"/>
    <w:rsid w:val="00A3241C"/>
  </w:style>
  <w:style w:type="character" w:customStyle="1" w:styleId="cite0">
    <w:name w:val="%cite"/>
    <w:rsid w:val="00A3241C"/>
    <w:rPr>
      <w:rFonts w:ascii="Times New Roman" w:hAnsi="Times New Roman" w:cs="Times New Roman" w:hint="default"/>
      <w:b/>
      <w:bCs w:val="0"/>
      <w:sz w:val="24"/>
    </w:rPr>
  </w:style>
  <w:style w:type="character" w:customStyle="1" w:styleId="Emphasis21">
    <w:name w:val="%Emphasis2"/>
    <w:rsid w:val="00A3241C"/>
    <w:rPr>
      <w:rFonts w:ascii="Cooper Black" w:hAnsi="Cooper Black" w:hint="default"/>
      <w:iCs/>
      <w:u w:val="single"/>
    </w:rPr>
  </w:style>
  <w:style w:type="character" w:customStyle="1" w:styleId="AAAcite">
    <w:name w:val="AAAcite"/>
    <w:rsid w:val="00A3241C"/>
    <w:rPr>
      <w:rFonts w:ascii="Times New Roman" w:hAnsi="Times New Roman" w:cs="Times New Roman" w:hint="default"/>
      <w:b/>
      <w:bCs w:val="0"/>
      <w:sz w:val="24"/>
    </w:rPr>
  </w:style>
  <w:style w:type="character" w:customStyle="1" w:styleId="tmplheaderlink">
    <w:name w:val="tmplheaderlink"/>
    <w:rsid w:val="00A3241C"/>
    <w:rPr>
      <w:rFonts w:ascii="Times New Roman" w:hAnsi="Times New Roman" w:cs="Times New Roman" w:hint="default"/>
    </w:rPr>
  </w:style>
  <w:style w:type="character" w:customStyle="1" w:styleId="role">
    <w:name w:val="role"/>
    <w:rsid w:val="00A3241C"/>
  </w:style>
  <w:style w:type="character" w:customStyle="1" w:styleId="pagination">
    <w:name w:val="pagination"/>
    <w:rsid w:val="00A3241C"/>
  </w:style>
  <w:style w:type="character" w:customStyle="1" w:styleId="doi">
    <w:name w:val="doi"/>
    <w:rsid w:val="00A3241C"/>
  </w:style>
  <w:style w:type="character" w:customStyle="1" w:styleId="bodycontents">
    <w:name w:val="bodycontents"/>
    <w:rsid w:val="00A3241C"/>
  </w:style>
  <w:style w:type="character" w:customStyle="1" w:styleId="comma">
    <w:name w:val="comma"/>
    <w:rsid w:val="00A3241C"/>
  </w:style>
  <w:style w:type="character" w:customStyle="1" w:styleId="pad5right">
    <w:name w:val="pad5right"/>
    <w:rsid w:val="00A3241C"/>
  </w:style>
  <w:style w:type="character" w:customStyle="1" w:styleId="divider">
    <w:name w:val="divider"/>
    <w:rsid w:val="00A3241C"/>
  </w:style>
  <w:style w:type="character" w:customStyle="1" w:styleId="blogdate">
    <w:name w:val="blogdate"/>
    <w:rsid w:val="00A3241C"/>
  </w:style>
  <w:style w:type="character" w:customStyle="1" w:styleId="dot">
    <w:name w:val="dot"/>
    <w:rsid w:val="00A3241C"/>
  </w:style>
  <w:style w:type="character" w:customStyle="1" w:styleId="hn-date">
    <w:name w:val="hn-date"/>
    <w:rsid w:val="00A3241C"/>
  </w:style>
  <w:style w:type="character" w:customStyle="1" w:styleId="location">
    <w:name w:val="location"/>
    <w:rsid w:val="00A3241C"/>
  </w:style>
  <w:style w:type="character" w:customStyle="1" w:styleId="dropcap-letter">
    <w:name w:val="dropcap-letter"/>
    <w:rsid w:val="00A3241C"/>
  </w:style>
  <w:style w:type="character" w:customStyle="1" w:styleId="offscreen">
    <w:name w:val="offscreen"/>
    <w:rsid w:val="00A3241C"/>
  </w:style>
  <w:style w:type="character" w:customStyle="1" w:styleId="linked-in">
    <w:name w:val="linked-in"/>
    <w:rsid w:val="00A3241C"/>
  </w:style>
  <w:style w:type="character" w:customStyle="1" w:styleId="in-widget">
    <w:name w:val="in-widget"/>
    <w:rsid w:val="00A3241C"/>
  </w:style>
  <w:style w:type="character" w:customStyle="1" w:styleId="in-right">
    <w:name w:val="in-right"/>
    <w:rsid w:val="00A3241C"/>
  </w:style>
  <w:style w:type="character" w:customStyle="1" w:styleId="tickerwrap">
    <w:name w:val="ticker_wrap"/>
    <w:rsid w:val="00A3241C"/>
  </w:style>
  <w:style w:type="character" w:customStyle="1" w:styleId="divs">
    <w:name w:val="divs"/>
    <w:rsid w:val="00A3241C"/>
  </w:style>
  <w:style w:type="character" w:customStyle="1" w:styleId="in-top">
    <w:name w:val="in-top"/>
    <w:rsid w:val="00A3241C"/>
  </w:style>
  <w:style w:type="numbering" w:customStyle="1" w:styleId="1ai1">
    <w:name w:val="1 / a / i1"/>
    <w:rsid w:val="00A3241C"/>
    <w:pPr>
      <w:numPr>
        <w:numId w:val="16"/>
      </w:numPr>
    </w:pPr>
  </w:style>
  <w:style w:type="numbering" w:styleId="1ai">
    <w:name w:val="Outline List 1"/>
    <w:basedOn w:val="NoList"/>
    <w:unhideWhenUsed/>
    <w:rsid w:val="00A3241C"/>
    <w:pPr>
      <w:numPr>
        <w:numId w:val="17"/>
      </w:numPr>
    </w:pPr>
  </w:style>
  <w:style w:type="character" w:customStyle="1" w:styleId="FontStyle310">
    <w:name w:val="Font Style310"/>
    <w:uiPriority w:val="99"/>
    <w:rsid w:val="00A3241C"/>
    <w:rPr>
      <w:rFonts w:ascii="Times New Roman" w:hAnsi="Times New Roman" w:cs="Times New Roman"/>
      <w:b/>
      <w:bCs/>
      <w:i/>
      <w:iCs/>
      <w:spacing w:val="-10"/>
      <w:sz w:val="18"/>
      <w:szCs w:val="18"/>
    </w:rPr>
  </w:style>
  <w:style w:type="character" w:customStyle="1" w:styleId="FontStyle370">
    <w:name w:val="Font Style370"/>
    <w:uiPriority w:val="99"/>
    <w:rsid w:val="00A3241C"/>
    <w:rPr>
      <w:rFonts w:ascii="Cambria" w:hAnsi="Cambria" w:cs="Cambria"/>
      <w:b/>
      <w:bCs/>
      <w:spacing w:val="-10"/>
      <w:sz w:val="18"/>
      <w:szCs w:val="18"/>
    </w:rPr>
  </w:style>
  <w:style w:type="character" w:customStyle="1" w:styleId="FontStyle302">
    <w:name w:val="Font Style302"/>
    <w:uiPriority w:val="99"/>
    <w:rsid w:val="00A3241C"/>
    <w:rPr>
      <w:rFonts w:ascii="Times New Roman" w:hAnsi="Times New Roman" w:cs="Times New Roman"/>
      <w:b/>
      <w:bCs/>
      <w:sz w:val="22"/>
      <w:szCs w:val="22"/>
    </w:rPr>
  </w:style>
  <w:style w:type="character" w:customStyle="1" w:styleId="FontStyle347">
    <w:name w:val="Font Style347"/>
    <w:uiPriority w:val="99"/>
    <w:rsid w:val="00A3241C"/>
    <w:rPr>
      <w:rFonts w:ascii="Times New Roman" w:hAnsi="Times New Roman" w:cs="Times New Roman"/>
      <w:b/>
      <w:bCs/>
      <w:spacing w:val="-10"/>
      <w:sz w:val="20"/>
      <w:szCs w:val="20"/>
    </w:rPr>
  </w:style>
  <w:style w:type="paragraph" w:customStyle="1" w:styleId="Style27">
    <w:name w:val="Style27"/>
    <w:basedOn w:val="Normal"/>
    <w:uiPriority w:val="99"/>
    <w:rsid w:val="00A3241C"/>
    <w:pPr>
      <w:widowControl w:val="0"/>
      <w:autoSpaceDE w:val="0"/>
      <w:autoSpaceDN w:val="0"/>
      <w:adjustRightInd w:val="0"/>
      <w:spacing w:line="223" w:lineRule="exact"/>
    </w:pPr>
    <w:rPr>
      <w:rFonts w:ascii="Times New Roman" w:eastAsia="Times New Roman" w:hAnsi="Times New Roman" w:cs="Times New Roman"/>
      <w:sz w:val="24"/>
    </w:rPr>
  </w:style>
  <w:style w:type="character" w:customStyle="1" w:styleId="FontStyle303">
    <w:name w:val="Font Style303"/>
    <w:uiPriority w:val="99"/>
    <w:rsid w:val="00A3241C"/>
    <w:rPr>
      <w:rFonts w:ascii="Times New Roman" w:hAnsi="Times New Roman" w:cs="Times New Roman"/>
      <w:spacing w:val="-10"/>
      <w:sz w:val="18"/>
      <w:szCs w:val="18"/>
    </w:rPr>
  </w:style>
  <w:style w:type="character" w:customStyle="1" w:styleId="FontStyle312">
    <w:name w:val="Font Style312"/>
    <w:uiPriority w:val="99"/>
    <w:rsid w:val="00A3241C"/>
    <w:rPr>
      <w:rFonts w:ascii="Times New Roman" w:hAnsi="Times New Roman" w:cs="Times New Roman"/>
      <w:b/>
      <w:bCs/>
      <w:spacing w:val="-10"/>
      <w:sz w:val="16"/>
      <w:szCs w:val="16"/>
    </w:rPr>
  </w:style>
  <w:style w:type="character" w:customStyle="1" w:styleId="FontStyle346">
    <w:name w:val="Font Style346"/>
    <w:uiPriority w:val="99"/>
    <w:rsid w:val="00A3241C"/>
    <w:rPr>
      <w:rFonts w:ascii="Times New Roman" w:hAnsi="Times New Roman" w:cs="Times New Roman"/>
      <w:b/>
      <w:bCs/>
      <w:spacing w:val="-10"/>
      <w:sz w:val="18"/>
      <w:szCs w:val="18"/>
    </w:rPr>
  </w:style>
  <w:style w:type="character" w:customStyle="1" w:styleId="FontStyle330">
    <w:name w:val="Font Style330"/>
    <w:uiPriority w:val="99"/>
    <w:rsid w:val="00A3241C"/>
    <w:rPr>
      <w:rFonts w:ascii="Times New Roman" w:hAnsi="Times New Roman" w:cs="Times New Roman"/>
      <w:b/>
      <w:bCs/>
      <w:sz w:val="16"/>
      <w:szCs w:val="16"/>
    </w:rPr>
  </w:style>
  <w:style w:type="character" w:customStyle="1" w:styleId="FontStyle372">
    <w:name w:val="Font Style372"/>
    <w:uiPriority w:val="99"/>
    <w:rsid w:val="00A3241C"/>
    <w:rPr>
      <w:rFonts w:ascii="Times New Roman" w:hAnsi="Times New Roman" w:cs="Times New Roman"/>
      <w:b/>
      <w:bCs/>
      <w:sz w:val="16"/>
      <w:szCs w:val="16"/>
    </w:rPr>
  </w:style>
  <w:style w:type="paragraph" w:customStyle="1" w:styleId="Style59">
    <w:name w:val="Style59"/>
    <w:basedOn w:val="Normal"/>
    <w:uiPriority w:val="99"/>
    <w:rsid w:val="00A3241C"/>
    <w:pPr>
      <w:widowControl w:val="0"/>
      <w:autoSpaceDE w:val="0"/>
      <w:autoSpaceDN w:val="0"/>
      <w:adjustRightInd w:val="0"/>
      <w:spacing w:line="236" w:lineRule="exact"/>
    </w:pPr>
    <w:rPr>
      <w:rFonts w:ascii="Times New Roman" w:eastAsia="Times New Roman" w:hAnsi="Times New Roman" w:cs="Times New Roman"/>
      <w:sz w:val="24"/>
    </w:rPr>
  </w:style>
  <w:style w:type="character" w:customStyle="1" w:styleId="FontStyle315">
    <w:name w:val="Font Style315"/>
    <w:uiPriority w:val="99"/>
    <w:rsid w:val="00A3241C"/>
    <w:rPr>
      <w:rFonts w:ascii="Times New Roman" w:hAnsi="Times New Roman" w:cs="Times New Roman"/>
      <w:b/>
      <w:bCs/>
      <w:i/>
      <w:iCs/>
      <w:sz w:val="16"/>
      <w:szCs w:val="16"/>
    </w:rPr>
  </w:style>
  <w:style w:type="paragraph" w:customStyle="1" w:styleId="Style200">
    <w:name w:val="Style20"/>
    <w:basedOn w:val="Normal"/>
    <w:uiPriority w:val="99"/>
    <w:rsid w:val="00A3241C"/>
    <w:pPr>
      <w:widowControl w:val="0"/>
      <w:autoSpaceDE w:val="0"/>
      <w:autoSpaceDN w:val="0"/>
      <w:adjustRightInd w:val="0"/>
      <w:spacing w:line="232" w:lineRule="exact"/>
    </w:pPr>
    <w:rPr>
      <w:rFonts w:ascii="Times New Roman" w:eastAsia="Times New Roman" w:hAnsi="Times New Roman" w:cs="Times New Roman"/>
      <w:sz w:val="24"/>
    </w:rPr>
  </w:style>
  <w:style w:type="character" w:customStyle="1" w:styleId="FontStyle313">
    <w:name w:val="Font Style313"/>
    <w:uiPriority w:val="99"/>
    <w:rsid w:val="00A3241C"/>
    <w:rPr>
      <w:rFonts w:ascii="Times New Roman" w:hAnsi="Times New Roman" w:cs="Times New Roman"/>
      <w:smallCaps/>
      <w:sz w:val="14"/>
      <w:szCs w:val="14"/>
    </w:rPr>
  </w:style>
  <w:style w:type="paragraph" w:customStyle="1" w:styleId="Style89">
    <w:name w:val="Style89"/>
    <w:basedOn w:val="Normal"/>
    <w:uiPriority w:val="99"/>
    <w:rsid w:val="00A3241C"/>
    <w:pPr>
      <w:widowControl w:val="0"/>
      <w:autoSpaceDE w:val="0"/>
      <w:autoSpaceDN w:val="0"/>
      <w:adjustRightInd w:val="0"/>
      <w:spacing w:line="270" w:lineRule="exact"/>
      <w:jc w:val="both"/>
    </w:pPr>
    <w:rPr>
      <w:rFonts w:ascii="Times New Roman" w:eastAsia="Times New Roman" w:hAnsi="Times New Roman" w:cs="Times New Roman"/>
      <w:sz w:val="24"/>
    </w:rPr>
  </w:style>
  <w:style w:type="character" w:customStyle="1" w:styleId="FontStyle319">
    <w:name w:val="Font Style319"/>
    <w:uiPriority w:val="99"/>
    <w:rsid w:val="00A3241C"/>
    <w:rPr>
      <w:rFonts w:ascii="Times New Roman" w:hAnsi="Times New Roman" w:cs="Times New Roman"/>
      <w:b/>
      <w:bCs/>
      <w:spacing w:val="-10"/>
      <w:sz w:val="22"/>
      <w:szCs w:val="22"/>
    </w:rPr>
  </w:style>
  <w:style w:type="character" w:customStyle="1" w:styleId="FontStyle320">
    <w:name w:val="Font Style320"/>
    <w:uiPriority w:val="99"/>
    <w:rsid w:val="00A3241C"/>
    <w:rPr>
      <w:rFonts w:ascii="Times New Roman" w:hAnsi="Times New Roman" w:cs="Times New Roman"/>
      <w:b/>
      <w:bCs/>
      <w:spacing w:val="-10"/>
      <w:sz w:val="22"/>
      <w:szCs w:val="22"/>
    </w:rPr>
  </w:style>
  <w:style w:type="character" w:customStyle="1" w:styleId="FontStyle352">
    <w:name w:val="Font Style352"/>
    <w:uiPriority w:val="99"/>
    <w:rsid w:val="00A3241C"/>
    <w:rPr>
      <w:rFonts w:ascii="Times New Roman" w:hAnsi="Times New Roman" w:cs="Times New Roman"/>
      <w:b/>
      <w:bCs/>
      <w:sz w:val="16"/>
      <w:szCs w:val="16"/>
    </w:rPr>
  </w:style>
  <w:style w:type="character" w:customStyle="1" w:styleId="FontStyle356">
    <w:name w:val="Font Style356"/>
    <w:uiPriority w:val="99"/>
    <w:rsid w:val="00A3241C"/>
    <w:rPr>
      <w:rFonts w:ascii="Times New Roman" w:hAnsi="Times New Roman" w:cs="Times New Roman"/>
      <w:b/>
      <w:bCs/>
      <w:spacing w:val="-10"/>
      <w:sz w:val="22"/>
      <w:szCs w:val="22"/>
    </w:rPr>
  </w:style>
  <w:style w:type="character" w:customStyle="1" w:styleId="FontStyle298">
    <w:name w:val="Font Style298"/>
    <w:uiPriority w:val="99"/>
    <w:rsid w:val="00A3241C"/>
    <w:rPr>
      <w:rFonts w:ascii="Times New Roman" w:hAnsi="Times New Roman" w:cs="Times New Roman"/>
      <w:sz w:val="18"/>
      <w:szCs w:val="18"/>
    </w:rPr>
  </w:style>
  <w:style w:type="character" w:customStyle="1" w:styleId="FontStyle311">
    <w:name w:val="Font Style311"/>
    <w:uiPriority w:val="99"/>
    <w:rsid w:val="00A3241C"/>
    <w:rPr>
      <w:rFonts w:ascii="Times New Roman" w:hAnsi="Times New Roman" w:cs="Times New Roman"/>
      <w:b/>
      <w:bCs/>
      <w:spacing w:val="-10"/>
      <w:sz w:val="18"/>
      <w:szCs w:val="18"/>
    </w:rPr>
  </w:style>
  <w:style w:type="character" w:customStyle="1" w:styleId="FontStyle332">
    <w:name w:val="Font Style332"/>
    <w:uiPriority w:val="99"/>
    <w:rsid w:val="00A3241C"/>
    <w:rPr>
      <w:rFonts w:ascii="Times New Roman" w:hAnsi="Times New Roman" w:cs="Times New Roman"/>
      <w:b/>
      <w:bCs/>
      <w:i/>
      <w:iCs/>
      <w:spacing w:val="-10"/>
      <w:sz w:val="20"/>
      <w:szCs w:val="20"/>
    </w:rPr>
  </w:style>
  <w:style w:type="character" w:customStyle="1" w:styleId="FontStyle371">
    <w:name w:val="Font Style371"/>
    <w:uiPriority w:val="99"/>
    <w:rsid w:val="00A3241C"/>
    <w:rPr>
      <w:rFonts w:ascii="Times New Roman" w:hAnsi="Times New Roman" w:cs="Times New Roman"/>
      <w:sz w:val="16"/>
      <w:szCs w:val="16"/>
    </w:rPr>
  </w:style>
  <w:style w:type="character" w:customStyle="1" w:styleId="FontStyle350">
    <w:name w:val="Font Style350"/>
    <w:uiPriority w:val="99"/>
    <w:rsid w:val="00A3241C"/>
    <w:rPr>
      <w:rFonts w:ascii="Times New Roman" w:hAnsi="Times New Roman" w:cs="Times New Roman"/>
      <w:b/>
      <w:bCs/>
      <w:i/>
      <w:iCs/>
      <w:sz w:val="20"/>
      <w:szCs w:val="20"/>
    </w:rPr>
  </w:style>
  <w:style w:type="paragraph" w:customStyle="1" w:styleId="Style8">
    <w:name w:val="Style8"/>
    <w:basedOn w:val="Normal"/>
    <w:uiPriority w:val="99"/>
    <w:rsid w:val="00A3241C"/>
    <w:pPr>
      <w:widowControl w:val="0"/>
      <w:autoSpaceDE w:val="0"/>
      <w:autoSpaceDN w:val="0"/>
      <w:adjustRightInd w:val="0"/>
    </w:pPr>
    <w:rPr>
      <w:rFonts w:ascii="Times New Roman" w:eastAsia="Times New Roman" w:hAnsi="Times New Roman" w:cs="Times New Roman"/>
      <w:sz w:val="24"/>
    </w:rPr>
  </w:style>
  <w:style w:type="paragraph" w:customStyle="1" w:styleId="Style53">
    <w:name w:val="Style5"/>
    <w:basedOn w:val="Normal"/>
    <w:link w:val="Style5Char"/>
    <w:qFormat/>
    <w:rsid w:val="00A3241C"/>
    <w:pPr>
      <w:widowControl w:val="0"/>
      <w:autoSpaceDE w:val="0"/>
      <w:autoSpaceDN w:val="0"/>
      <w:adjustRightInd w:val="0"/>
      <w:spacing w:line="230" w:lineRule="exact"/>
      <w:jc w:val="both"/>
    </w:pPr>
    <w:rPr>
      <w:rFonts w:ascii="Times New Roman" w:eastAsia="Times New Roman" w:hAnsi="Times New Roman" w:cs="Times New Roman"/>
      <w:sz w:val="24"/>
    </w:rPr>
  </w:style>
  <w:style w:type="character" w:customStyle="1" w:styleId="FontStyle351">
    <w:name w:val="Font Style351"/>
    <w:uiPriority w:val="99"/>
    <w:rsid w:val="00A3241C"/>
    <w:rPr>
      <w:rFonts w:ascii="Times New Roman" w:hAnsi="Times New Roman" w:cs="Times New Roman"/>
      <w:b/>
      <w:bCs/>
      <w:sz w:val="22"/>
      <w:szCs w:val="22"/>
    </w:rPr>
  </w:style>
  <w:style w:type="paragraph" w:customStyle="1" w:styleId="Style100">
    <w:name w:val="Style10"/>
    <w:basedOn w:val="Normal"/>
    <w:link w:val="Style10Char"/>
    <w:qFormat/>
    <w:rsid w:val="00A3241C"/>
    <w:pPr>
      <w:widowControl w:val="0"/>
      <w:autoSpaceDE w:val="0"/>
      <w:autoSpaceDN w:val="0"/>
      <w:adjustRightInd w:val="0"/>
      <w:spacing w:line="230" w:lineRule="exact"/>
    </w:pPr>
    <w:rPr>
      <w:rFonts w:ascii="Times New Roman" w:eastAsia="Times New Roman" w:hAnsi="Times New Roman" w:cs="Times New Roman"/>
      <w:sz w:val="24"/>
    </w:rPr>
  </w:style>
  <w:style w:type="paragraph" w:customStyle="1" w:styleId="Style130">
    <w:name w:val="Style130"/>
    <w:basedOn w:val="Normal"/>
    <w:uiPriority w:val="99"/>
    <w:rsid w:val="00A3241C"/>
    <w:pPr>
      <w:widowControl w:val="0"/>
      <w:autoSpaceDE w:val="0"/>
      <w:autoSpaceDN w:val="0"/>
      <w:adjustRightInd w:val="0"/>
      <w:jc w:val="both"/>
    </w:pPr>
    <w:rPr>
      <w:rFonts w:ascii="Times New Roman" w:eastAsia="Times New Roman" w:hAnsi="Times New Roman" w:cs="Times New Roman"/>
      <w:sz w:val="24"/>
    </w:rPr>
  </w:style>
  <w:style w:type="character" w:customStyle="1" w:styleId="FontStyle369">
    <w:name w:val="Font Style369"/>
    <w:uiPriority w:val="99"/>
    <w:rsid w:val="00A3241C"/>
    <w:rPr>
      <w:rFonts w:ascii="Times New Roman" w:hAnsi="Times New Roman" w:cs="Times New Roman"/>
      <w:b/>
      <w:bCs/>
      <w:spacing w:val="-10"/>
      <w:sz w:val="20"/>
      <w:szCs w:val="20"/>
    </w:rPr>
  </w:style>
  <w:style w:type="character" w:customStyle="1" w:styleId="FontStyle357">
    <w:name w:val="Font Style357"/>
    <w:uiPriority w:val="99"/>
    <w:rsid w:val="00A3241C"/>
    <w:rPr>
      <w:rFonts w:ascii="Times New Roman" w:hAnsi="Times New Roman" w:cs="Times New Roman"/>
      <w:b/>
      <w:bCs/>
      <w:spacing w:val="-10"/>
      <w:sz w:val="22"/>
      <w:szCs w:val="22"/>
    </w:rPr>
  </w:style>
  <w:style w:type="paragraph" w:customStyle="1" w:styleId="Style67">
    <w:name w:val="Style67"/>
    <w:basedOn w:val="Normal"/>
    <w:uiPriority w:val="99"/>
    <w:rsid w:val="00A3241C"/>
    <w:pPr>
      <w:widowControl w:val="0"/>
      <w:autoSpaceDE w:val="0"/>
      <w:autoSpaceDN w:val="0"/>
      <w:adjustRightInd w:val="0"/>
      <w:spacing w:line="274" w:lineRule="exact"/>
      <w:jc w:val="both"/>
    </w:pPr>
    <w:rPr>
      <w:rFonts w:ascii="Times New Roman" w:eastAsia="Times New Roman" w:hAnsi="Times New Roman" w:cs="Times New Roman"/>
      <w:sz w:val="24"/>
    </w:rPr>
  </w:style>
  <w:style w:type="character" w:customStyle="1" w:styleId="FontStyle360">
    <w:name w:val="Font Style360"/>
    <w:uiPriority w:val="99"/>
    <w:rsid w:val="00A3241C"/>
    <w:rPr>
      <w:rFonts w:ascii="Times New Roman" w:hAnsi="Times New Roman" w:cs="Times New Roman"/>
      <w:sz w:val="20"/>
      <w:szCs w:val="20"/>
    </w:rPr>
  </w:style>
  <w:style w:type="character" w:customStyle="1" w:styleId="FontStyle374">
    <w:name w:val="Font Style374"/>
    <w:uiPriority w:val="99"/>
    <w:rsid w:val="00A3241C"/>
    <w:rPr>
      <w:rFonts w:ascii="Times New Roman" w:hAnsi="Times New Roman" w:cs="Times New Roman"/>
      <w:b/>
      <w:bCs/>
      <w:spacing w:val="-10"/>
      <w:sz w:val="22"/>
      <w:szCs w:val="22"/>
    </w:rPr>
  </w:style>
  <w:style w:type="paragraph" w:customStyle="1" w:styleId="Style300">
    <w:name w:val="Style30"/>
    <w:basedOn w:val="Normal"/>
    <w:uiPriority w:val="99"/>
    <w:rsid w:val="00A3241C"/>
    <w:pPr>
      <w:widowControl w:val="0"/>
      <w:autoSpaceDE w:val="0"/>
      <w:autoSpaceDN w:val="0"/>
      <w:adjustRightInd w:val="0"/>
      <w:spacing w:line="191" w:lineRule="exact"/>
      <w:jc w:val="both"/>
    </w:pPr>
    <w:rPr>
      <w:rFonts w:ascii="Times New Roman" w:eastAsia="Times New Roman" w:hAnsi="Times New Roman" w:cs="Times New Roman"/>
      <w:sz w:val="24"/>
    </w:rPr>
  </w:style>
  <w:style w:type="character" w:customStyle="1" w:styleId="FontStyle314">
    <w:name w:val="Font Style314"/>
    <w:uiPriority w:val="99"/>
    <w:rsid w:val="00A3241C"/>
    <w:rPr>
      <w:rFonts w:ascii="Times New Roman" w:hAnsi="Times New Roman" w:cs="Times New Roman"/>
      <w:smallCaps/>
      <w:sz w:val="16"/>
      <w:szCs w:val="16"/>
    </w:rPr>
  </w:style>
  <w:style w:type="paragraph" w:customStyle="1" w:styleId="Style93">
    <w:name w:val="Style93"/>
    <w:basedOn w:val="Normal"/>
    <w:uiPriority w:val="99"/>
    <w:rsid w:val="00A3241C"/>
    <w:pPr>
      <w:widowControl w:val="0"/>
      <w:autoSpaceDE w:val="0"/>
      <w:autoSpaceDN w:val="0"/>
      <w:adjustRightInd w:val="0"/>
      <w:spacing w:line="229" w:lineRule="exact"/>
    </w:pPr>
    <w:rPr>
      <w:rFonts w:ascii="Times New Roman" w:eastAsia="Times New Roman" w:hAnsi="Times New Roman" w:cs="Times New Roman"/>
      <w:sz w:val="24"/>
    </w:rPr>
  </w:style>
  <w:style w:type="paragraph" w:customStyle="1" w:styleId="Style176">
    <w:name w:val="Style176"/>
    <w:basedOn w:val="Normal"/>
    <w:uiPriority w:val="99"/>
    <w:rsid w:val="00A3241C"/>
    <w:pPr>
      <w:widowControl w:val="0"/>
      <w:autoSpaceDE w:val="0"/>
      <w:autoSpaceDN w:val="0"/>
      <w:adjustRightInd w:val="0"/>
      <w:spacing w:line="207" w:lineRule="exact"/>
    </w:pPr>
    <w:rPr>
      <w:rFonts w:ascii="Times New Roman" w:eastAsia="Times New Roman" w:hAnsi="Times New Roman" w:cs="Times New Roman"/>
      <w:sz w:val="24"/>
    </w:rPr>
  </w:style>
  <w:style w:type="character" w:customStyle="1" w:styleId="ReallyfuckingsmallCharCharCharChar">
    <w:name w:val="Really fucking small Char Char Char Char"/>
    <w:rsid w:val="00A3241C"/>
    <w:rPr>
      <w:sz w:val="10"/>
      <w:szCs w:val="24"/>
      <w:lang w:val="en-US" w:eastAsia="en-US" w:bidi="ar-SA"/>
    </w:rPr>
  </w:style>
  <w:style w:type="character" w:customStyle="1" w:styleId="SmalltextCharCharCharChar0">
    <w:name w:val="Small text Char Char Char Char"/>
    <w:rsid w:val="00A3241C"/>
    <w:rPr>
      <w:sz w:val="16"/>
      <w:szCs w:val="24"/>
      <w:lang w:val="en-US" w:eastAsia="en-US" w:bidi="ar-SA"/>
    </w:rPr>
  </w:style>
  <w:style w:type="paragraph" w:customStyle="1" w:styleId="boldcitation">
    <w:name w:val="bold citation"/>
    <w:basedOn w:val="Normal"/>
    <w:rsid w:val="00A3241C"/>
    <w:rPr>
      <w:rFonts w:eastAsia="Times New Roman" w:cs="Times New Roman"/>
      <w:b/>
      <w:sz w:val="28"/>
      <w:u w:val="thick"/>
    </w:rPr>
  </w:style>
  <w:style w:type="character" w:customStyle="1" w:styleId="CardsCharCharChar">
    <w:name w:val="Cards Char Char Char"/>
    <w:rsid w:val="00A3241C"/>
    <w:rPr>
      <w:szCs w:val="24"/>
      <w:lang w:val="en-US" w:eastAsia="en-US" w:bidi="ar-SA"/>
    </w:rPr>
  </w:style>
  <w:style w:type="character" w:customStyle="1" w:styleId="CardsCharCharCharChar">
    <w:name w:val="Cards Char Char Char Char"/>
    <w:rsid w:val="00A3241C"/>
    <w:rPr>
      <w:szCs w:val="24"/>
      <w:lang w:val="en-US" w:eastAsia="en-US" w:bidi="ar-SA"/>
    </w:rPr>
  </w:style>
  <w:style w:type="character" w:customStyle="1" w:styleId="BlockHeadingsCharChar">
    <w:name w:val="Block Headings Char Char"/>
    <w:rsid w:val="00A3241C"/>
    <w:rPr>
      <w:b/>
      <w:sz w:val="36"/>
      <w:szCs w:val="24"/>
      <w:u w:val="single"/>
      <w:lang w:val="en-US" w:eastAsia="en-US" w:bidi="ar-SA"/>
    </w:rPr>
  </w:style>
  <w:style w:type="paragraph" w:customStyle="1" w:styleId="NoSpacingCharCharChar">
    <w:name w:val="No Spacing Char Char Char"/>
    <w:next w:val="Normal"/>
    <w:rsid w:val="00A3241C"/>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A3241C"/>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RegularChar">
    <w:name w:val="Regular Char"/>
    <w:link w:val="Regular"/>
    <w:rsid w:val="00A3241C"/>
    <w:rPr>
      <w:rFonts w:ascii="Garamond" w:eastAsia="Times New Roman" w:hAnsi="Garamond" w:cs="Arial"/>
      <w:bCs/>
      <w:kern w:val="20"/>
      <w:sz w:val="20"/>
      <w:szCs w:val="32"/>
    </w:rPr>
  </w:style>
  <w:style w:type="character" w:customStyle="1" w:styleId="StyleTimesNewRoman">
    <w:name w:val="Style Times New Roman"/>
    <w:rsid w:val="00A3241C"/>
    <w:rPr>
      <w:rFonts w:ascii="Garamond" w:hAnsi="Garamond"/>
    </w:rPr>
  </w:style>
  <w:style w:type="paragraph" w:customStyle="1" w:styleId="INDENTEDPARAGRAPH">
    <w:name w:val="INDENTED PARAGRAPH"/>
    <w:rsid w:val="00A3241C"/>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A3241C"/>
    <w:rPr>
      <w:rFonts w:cs="Arial"/>
      <w:bCs/>
      <w:caps/>
      <w:color w:val="FFFFFF"/>
      <w:sz w:val="2"/>
      <w:szCs w:val="2"/>
      <w:lang w:val="en-US" w:eastAsia="en-US" w:bidi="ar-SA"/>
    </w:rPr>
  </w:style>
  <w:style w:type="paragraph" w:customStyle="1" w:styleId="Numbering">
    <w:name w:val="Numbering"/>
    <w:basedOn w:val="Normal"/>
    <w:next w:val="Normal"/>
    <w:rsid w:val="00A3241C"/>
    <w:pPr>
      <w:widowControl w:val="0"/>
      <w:numPr>
        <w:numId w:val="22"/>
      </w:numPr>
      <w:suppressAutoHyphens/>
      <w:spacing w:after="200"/>
    </w:pPr>
    <w:rPr>
      <w:rFonts w:ascii="Times New Roman" w:eastAsia="Times New Roman" w:hAnsi="Times New Roman" w:cs="Times New Roman"/>
      <w:b/>
      <w:sz w:val="24"/>
      <w:szCs w:val="18"/>
    </w:rPr>
  </w:style>
  <w:style w:type="paragraph" w:customStyle="1" w:styleId="Un-IndexedHeading">
    <w:name w:val="Un-Indexed Heading"/>
    <w:basedOn w:val="Heading1"/>
    <w:next w:val="Normal"/>
    <w:rsid w:val="00A3241C"/>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ascii="Times New Roman" w:eastAsia="Times New Roman" w:hAnsi="Times New Roman" w:cs="Arial"/>
      <w:bCs/>
      <w:kern w:val="32"/>
      <w:sz w:val="32"/>
      <w:u w:val="thick"/>
    </w:rPr>
  </w:style>
  <w:style w:type="paragraph" w:customStyle="1" w:styleId="PageHeader">
    <w:name w:val="Page Header"/>
    <w:basedOn w:val="Normal"/>
    <w:rsid w:val="00A3241C"/>
    <w:pPr>
      <w:widowControl w:val="0"/>
      <w:numPr>
        <w:numId w:val="24"/>
      </w:numPr>
      <w:tabs>
        <w:tab w:val="clear" w:pos="360"/>
        <w:tab w:val="left" w:pos="10080"/>
      </w:tabs>
      <w:suppressAutoHyphens/>
      <w:ind w:left="0" w:firstLine="0"/>
      <w:jc w:val="both"/>
    </w:pPr>
    <w:rPr>
      <w:rFonts w:ascii="Times New Roman" w:eastAsia="Times New Roman" w:hAnsi="Times New Roman" w:cs="Times New Roman"/>
      <w:b/>
      <w:sz w:val="24"/>
      <w:szCs w:val="18"/>
    </w:rPr>
  </w:style>
  <w:style w:type="paragraph" w:customStyle="1" w:styleId="IndentedLettering">
    <w:name w:val="Indented Lettering"/>
    <w:basedOn w:val="Numbering"/>
    <w:next w:val="Normal"/>
    <w:rsid w:val="00A3241C"/>
  </w:style>
  <w:style w:type="paragraph" w:customStyle="1" w:styleId="Lettering">
    <w:name w:val="Lettering"/>
    <w:basedOn w:val="Numbering"/>
    <w:next w:val="Normal"/>
    <w:rsid w:val="00A3241C"/>
    <w:pPr>
      <w:numPr>
        <w:numId w:val="18"/>
      </w:numPr>
    </w:pPr>
    <w:rPr>
      <w:szCs w:val="22"/>
    </w:rPr>
  </w:style>
  <w:style w:type="paragraph" w:customStyle="1" w:styleId="FileName">
    <w:name w:val="File Name"/>
    <w:basedOn w:val="Normal"/>
    <w:next w:val="Normal"/>
    <w:rsid w:val="00A3241C"/>
    <w:pPr>
      <w:widowControl w:val="0"/>
      <w:numPr>
        <w:numId w:val="19"/>
      </w:numPr>
      <w:suppressAutoHyphens/>
      <w:spacing w:after="120"/>
      <w:ind w:left="0" w:firstLine="0"/>
      <w:contextualSpacing/>
      <w:jc w:val="center"/>
    </w:pPr>
    <w:rPr>
      <w:rFonts w:ascii="Times New Roman" w:eastAsia="Times New Roman" w:hAnsi="Times New Roman" w:cs="Times New Roman"/>
      <w:b/>
      <w:caps/>
      <w:sz w:val="28"/>
      <w:szCs w:val="20"/>
    </w:rPr>
  </w:style>
  <w:style w:type="paragraph" w:customStyle="1" w:styleId="Pagination0">
    <w:name w:val="Pagination"/>
    <w:basedOn w:val="Normal"/>
    <w:next w:val="Normal"/>
    <w:rsid w:val="00A3241C"/>
    <w:pPr>
      <w:widowControl w:val="0"/>
      <w:tabs>
        <w:tab w:val="num" w:pos="0"/>
      </w:tabs>
      <w:suppressAutoHyphens/>
      <w:jc w:val="right"/>
    </w:pPr>
    <w:rPr>
      <w:rFonts w:ascii="Times New Roman" w:eastAsia="Times New Roman" w:hAnsi="Times New Roman" w:cs="Times New Roman"/>
      <w:b/>
      <w:sz w:val="28"/>
      <w:szCs w:val="18"/>
    </w:rPr>
  </w:style>
  <w:style w:type="paragraph" w:customStyle="1" w:styleId="IndentedNumbering">
    <w:name w:val="Indented Numbering"/>
    <w:basedOn w:val="IndentedLettering"/>
    <w:next w:val="Normal"/>
    <w:rsid w:val="00A3241C"/>
    <w:pPr>
      <w:numPr>
        <w:numId w:val="21"/>
      </w:numPr>
      <w:tabs>
        <w:tab w:val="num" w:pos="360"/>
      </w:tabs>
      <w:ind w:left="360"/>
    </w:pPr>
  </w:style>
  <w:style w:type="paragraph" w:customStyle="1" w:styleId="CardContinued1">
    <w:name w:val="Card Continued 1"/>
    <w:basedOn w:val="Normal"/>
    <w:next w:val="Normal"/>
    <w:rsid w:val="00A3241C"/>
    <w:pPr>
      <w:widowControl w:val="0"/>
      <w:numPr>
        <w:numId w:val="23"/>
      </w:numPr>
      <w:tabs>
        <w:tab w:val="clear" w:pos="1080"/>
      </w:tabs>
      <w:suppressAutoHyphens/>
      <w:spacing w:before="120"/>
      <w:ind w:left="0" w:firstLine="0"/>
      <w:contextualSpacing/>
      <w:jc w:val="right"/>
    </w:pPr>
    <w:rPr>
      <w:rFonts w:ascii="Times New Roman" w:eastAsia="Times New Roman" w:hAnsi="Times New Roman" w:cs="Times New Roman"/>
      <w:b/>
      <w:caps/>
      <w:sz w:val="20"/>
      <w:szCs w:val="18"/>
    </w:rPr>
  </w:style>
  <w:style w:type="paragraph" w:customStyle="1" w:styleId="CardContinued2">
    <w:name w:val="Card Continued 2"/>
    <w:basedOn w:val="CardContinued1"/>
    <w:next w:val="Normal"/>
    <w:rsid w:val="00A3241C"/>
    <w:pPr>
      <w:numPr>
        <w:numId w:val="0"/>
      </w:numPr>
      <w:spacing w:before="0" w:after="120"/>
      <w:jc w:val="left"/>
    </w:pPr>
  </w:style>
  <w:style w:type="paragraph" w:customStyle="1" w:styleId="Clearformatting0">
    <w:name w:val="Clear formatting"/>
    <w:basedOn w:val="Normal"/>
    <w:rsid w:val="00A3241C"/>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A3241C"/>
  </w:style>
  <w:style w:type="paragraph" w:customStyle="1" w:styleId="SmallCardText">
    <w:name w:val="Small Card Text"/>
    <w:rsid w:val="00A3241C"/>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3241C"/>
    <w:rPr>
      <w:sz w:val="16"/>
      <w:szCs w:val="16"/>
      <w:lang w:val="en-US" w:eastAsia="en-US" w:bidi="ar-SA"/>
    </w:rPr>
  </w:style>
  <w:style w:type="paragraph" w:customStyle="1" w:styleId="TAGFONT">
    <w:name w:val="TAG FONT"/>
    <w:basedOn w:val="Normal"/>
    <w:autoRedefine/>
    <w:rsid w:val="00A3241C"/>
    <w:rPr>
      <w:rFonts w:ascii="Times New Roman" w:eastAsia="Times New Roman" w:hAnsi="Times New Roman" w:cs="Times New Roman"/>
      <w:sz w:val="24"/>
    </w:rPr>
  </w:style>
  <w:style w:type="character" w:customStyle="1" w:styleId="mainarttxt">
    <w:name w:val="mainarttxt"/>
    <w:basedOn w:val="DefaultParagraphFont"/>
    <w:rsid w:val="00A3241C"/>
  </w:style>
  <w:style w:type="paragraph" w:customStyle="1" w:styleId="TagChar1CharCharCharChar">
    <w:name w:val="Tag Char1 Char Char Char Char"/>
    <w:basedOn w:val="Normal"/>
    <w:rsid w:val="00A3241C"/>
    <w:pPr>
      <w:overflowPunct w:val="0"/>
      <w:autoSpaceDE w:val="0"/>
      <w:autoSpaceDN w:val="0"/>
      <w:adjustRightInd w:val="0"/>
      <w:textAlignment w:val="baseline"/>
    </w:pPr>
    <w:rPr>
      <w:rFonts w:ascii="Palatino Linotype" w:eastAsia="Times New Roman" w:hAnsi="Palatino Linotype" w:cs="Times New Roman"/>
      <w:b/>
      <w:sz w:val="24"/>
      <w:szCs w:val="20"/>
    </w:rPr>
  </w:style>
  <w:style w:type="character" w:customStyle="1" w:styleId="Style10pt">
    <w:name w:val="Style 10 pt"/>
    <w:rsid w:val="00A3241C"/>
    <w:rPr>
      <w:sz w:val="20"/>
    </w:rPr>
  </w:style>
  <w:style w:type="character" w:customStyle="1" w:styleId="highlightChar">
    <w:name w:val="highlight Char"/>
    <w:rsid w:val="00A3241C"/>
    <w:rPr>
      <w:sz w:val="24"/>
      <w:szCs w:val="24"/>
      <w:u w:val="single"/>
      <w:lang w:val="en-US" w:eastAsia="en-US" w:bidi="ar-SA"/>
    </w:rPr>
  </w:style>
  <w:style w:type="paragraph" w:customStyle="1" w:styleId="formfldssel">
    <w:name w:val="formfldssel"/>
    <w:basedOn w:val="Normal"/>
    <w:rsid w:val="00A3241C"/>
    <w:pPr>
      <w:spacing w:before="100" w:beforeAutospacing="1" w:after="100" w:afterAutospacing="1"/>
    </w:pPr>
    <w:rPr>
      <w:rFonts w:eastAsia="Arial Unicode MS"/>
      <w:color w:val="000000"/>
      <w:sz w:val="20"/>
      <w:szCs w:val="20"/>
    </w:rPr>
  </w:style>
  <w:style w:type="paragraph" w:customStyle="1" w:styleId="hpleftlk">
    <w:name w:val="hpleftlk"/>
    <w:basedOn w:val="Normal"/>
    <w:rsid w:val="00A3241C"/>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A3241C"/>
    <w:pPr>
      <w:spacing w:before="100" w:beforeAutospacing="1" w:after="100" w:afterAutospacing="1"/>
    </w:pPr>
    <w:rPr>
      <w:rFonts w:eastAsia="Arial Unicode MS"/>
      <w:b/>
      <w:bCs/>
      <w:sz w:val="20"/>
      <w:szCs w:val="20"/>
    </w:rPr>
  </w:style>
  <w:style w:type="character" w:customStyle="1" w:styleId="StyleCardTextUnderline3Char">
    <w:name w:val="Style Card Text + Underline3 Char"/>
    <w:rsid w:val="00A3241C"/>
    <w:rPr>
      <w:rFonts w:eastAsia="SimSun"/>
      <w:szCs w:val="24"/>
      <w:u w:val="thick"/>
      <w:lang w:val="en-US" w:eastAsia="zh-CN" w:bidi="ar-SA"/>
    </w:rPr>
  </w:style>
  <w:style w:type="character" w:customStyle="1" w:styleId="BoldandUnderlineChar1Char2CharChar">
    <w:name w:val="Bold and Underline Char1 Char2 Char Char"/>
    <w:rsid w:val="00A3241C"/>
    <w:rPr>
      <w:b/>
      <w:noProof w:val="0"/>
      <w:szCs w:val="24"/>
      <w:u w:val="single"/>
      <w:lang w:val="en-US" w:eastAsia="en-US" w:bidi="ar-SA"/>
    </w:rPr>
  </w:style>
  <w:style w:type="character" w:customStyle="1" w:styleId="UnderlineChar1Char1">
    <w:name w:val="Underline Char1 Char1"/>
    <w:rsid w:val="00A3241C"/>
    <w:rPr>
      <w:noProof w:val="0"/>
      <w:szCs w:val="24"/>
      <w:u w:val="single"/>
      <w:lang w:val="en-US" w:eastAsia="en-US" w:bidi="ar-SA"/>
    </w:rPr>
  </w:style>
  <w:style w:type="paragraph" w:customStyle="1" w:styleId="Underlinestyle1">
    <w:name w:val="Underlinestyle"/>
    <w:basedOn w:val="Normal"/>
    <w:rsid w:val="00A3241C"/>
    <w:pPr>
      <w:tabs>
        <w:tab w:val="left" w:pos="720"/>
      </w:tabs>
      <w:ind w:left="720"/>
    </w:pPr>
    <w:rPr>
      <w:rFonts w:ascii="Times New Roman" w:eastAsia="Times New Roman" w:hAnsi="Times New Roman" w:cs="Times New Roman"/>
      <w:szCs w:val="20"/>
      <w:u w:val="single"/>
    </w:rPr>
  </w:style>
  <w:style w:type="character" w:customStyle="1" w:styleId="featurecontentgray1">
    <w:name w:val="featurecontentgray1"/>
    <w:rsid w:val="00A3241C"/>
    <w:rPr>
      <w:rFonts w:ascii="Arial" w:hAnsi="Arial" w:cs="Arial" w:hint="default"/>
      <w:color w:val="666666"/>
    </w:rPr>
  </w:style>
  <w:style w:type="character" w:customStyle="1" w:styleId="CardCharCharChar0">
    <w:name w:val="Card Char Char Char"/>
    <w:rsid w:val="00A3241C"/>
    <w:rPr>
      <w:rFonts w:ascii="Book Antiqua" w:hAnsi="Book Antiqua"/>
      <w:szCs w:val="24"/>
      <w:lang w:val="en-US" w:eastAsia="en-US" w:bidi="ar-SA"/>
    </w:rPr>
  </w:style>
  <w:style w:type="character" w:customStyle="1" w:styleId="big1">
    <w:name w:val="big1"/>
    <w:rsid w:val="00A3241C"/>
    <w:rPr>
      <w:sz w:val="28"/>
      <w:szCs w:val="28"/>
    </w:rPr>
  </w:style>
  <w:style w:type="character" w:customStyle="1" w:styleId="prodgeneral">
    <w:name w:val="prodgeneral"/>
    <w:basedOn w:val="DefaultParagraphFont"/>
    <w:rsid w:val="00A3241C"/>
  </w:style>
  <w:style w:type="character" w:customStyle="1" w:styleId="StyleUnderlineChar0">
    <w:name w:val="Style Underline + Char"/>
    <w:rsid w:val="00A3241C"/>
    <w:rPr>
      <w:rFonts w:eastAsia="SimSun" w:cs="Arial"/>
      <w:b/>
      <w:bCs/>
      <w:iCs/>
      <w:caps/>
      <w:sz w:val="24"/>
      <w:szCs w:val="24"/>
      <w:u w:val="single"/>
      <w:lang w:val="en-US" w:eastAsia="en-US" w:bidi="ar-SA"/>
    </w:rPr>
  </w:style>
  <w:style w:type="character" w:customStyle="1" w:styleId="StyleciteChar">
    <w:name w:val="Style cite + Char"/>
    <w:basedOn w:val="citeChar1"/>
    <w:rsid w:val="00A3241C"/>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3241C"/>
    <w:rPr>
      <w:rFonts w:ascii="Times New Roman" w:eastAsia="Times New Roman" w:hAnsi="Times New Roman" w:cs="Times New Roman"/>
      <w:b/>
      <w:sz w:val="24"/>
    </w:rPr>
  </w:style>
  <w:style w:type="paragraph" w:customStyle="1" w:styleId="RepeatHeader">
    <w:name w:val="Repeat Header"/>
    <w:basedOn w:val="HeaderDebate"/>
    <w:rsid w:val="00A3241C"/>
    <w:pPr>
      <w:outlineLvl w:val="1"/>
    </w:pPr>
    <w:rPr>
      <w:szCs w:val="48"/>
    </w:rPr>
  </w:style>
  <w:style w:type="character" w:customStyle="1" w:styleId="sectiontitle">
    <w:name w:val="sectiontitle"/>
    <w:basedOn w:val="DefaultParagraphFont"/>
    <w:rsid w:val="00A3241C"/>
  </w:style>
  <w:style w:type="character" w:customStyle="1" w:styleId="sectionsubtitle">
    <w:name w:val="sectionsubtitle"/>
    <w:basedOn w:val="DefaultParagraphFont"/>
    <w:rsid w:val="00A3241C"/>
  </w:style>
  <w:style w:type="character" w:customStyle="1" w:styleId="EvidenceTag">
    <w:name w:val="Evidence Tag"/>
    <w:rsid w:val="00A3241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3241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3241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3241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3241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A3241C"/>
    <w:rPr>
      <w:rFonts w:ascii="Times New Roman" w:eastAsia="Times New Roman" w:hAnsi="Times New Roman" w:cs="Times New Roman"/>
      <w:sz w:val="16"/>
    </w:rPr>
  </w:style>
  <w:style w:type="paragraph" w:customStyle="1" w:styleId="citationunderline">
    <w:name w:val="citation/underline"/>
    <w:autoRedefine/>
    <w:rsid w:val="00A3241C"/>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A3241C"/>
  </w:style>
  <w:style w:type="character" w:customStyle="1" w:styleId="inside-head1">
    <w:name w:val="inside-head1"/>
    <w:rsid w:val="00A3241C"/>
    <w:rPr>
      <w:rFonts w:ascii="Arial" w:hAnsi="Arial" w:cs="Arial" w:hint="default"/>
      <w:b/>
      <w:bCs/>
      <w:color w:val="000000"/>
      <w:spacing w:val="-15"/>
      <w:sz w:val="45"/>
      <w:szCs w:val="45"/>
    </w:rPr>
  </w:style>
  <w:style w:type="character" w:customStyle="1" w:styleId="datestamp1">
    <w:name w:val="datestamp1"/>
    <w:rsid w:val="00A3241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3241C"/>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3241C"/>
  </w:style>
  <w:style w:type="paragraph" w:customStyle="1" w:styleId="links1">
    <w:name w:val="links1"/>
    <w:basedOn w:val="Normal"/>
    <w:rsid w:val="00A3241C"/>
    <w:pPr>
      <w:spacing w:before="100" w:beforeAutospacing="1" w:after="100" w:afterAutospacing="1"/>
    </w:pPr>
    <w:rPr>
      <w:rFonts w:ascii="Times New Roman" w:eastAsia="Times New Roman" w:hAnsi="Times New Roman" w:cs="Times New Roman"/>
      <w:color w:val="FFFFFF"/>
      <w:sz w:val="16"/>
      <w:szCs w:val="16"/>
    </w:rPr>
  </w:style>
  <w:style w:type="paragraph" w:customStyle="1" w:styleId="endtext">
    <w:name w:val="endtext"/>
    <w:basedOn w:val="Normal"/>
    <w:rsid w:val="00A3241C"/>
    <w:pPr>
      <w:spacing w:before="100" w:beforeAutospacing="1" w:after="100" w:afterAutospacing="1"/>
      <w:ind w:left="300"/>
    </w:pPr>
    <w:rPr>
      <w:rFonts w:eastAsia="Times New Roman"/>
      <w:sz w:val="20"/>
      <w:szCs w:val="20"/>
    </w:rPr>
  </w:style>
  <w:style w:type="character" w:customStyle="1" w:styleId="storyheading31">
    <w:name w:val="storyheading31"/>
    <w:rsid w:val="00A3241C"/>
    <w:rPr>
      <w:rFonts w:ascii="Verdana" w:hAnsi="Verdana" w:hint="default"/>
      <w:b/>
      <w:bCs/>
      <w:sz w:val="32"/>
      <w:szCs w:val="32"/>
    </w:rPr>
  </w:style>
  <w:style w:type="character" w:customStyle="1" w:styleId="storydeck31">
    <w:name w:val="storydeck31"/>
    <w:rsid w:val="00A3241C"/>
    <w:rPr>
      <w:rFonts w:ascii="Verdana" w:hAnsi="Verdana" w:hint="default"/>
      <w:i w:val="0"/>
      <w:iCs w:val="0"/>
      <w:sz w:val="21"/>
      <w:szCs w:val="21"/>
    </w:rPr>
  </w:style>
  <w:style w:type="character" w:customStyle="1" w:styleId="subtitle10">
    <w:name w:val="subtitle1"/>
    <w:rsid w:val="00A3241C"/>
    <w:rPr>
      <w:rFonts w:ascii="Verdana" w:hAnsi="Verdana" w:hint="default"/>
      <w:b w:val="0"/>
      <w:bCs w:val="0"/>
      <w:vanish w:val="0"/>
      <w:webHidden w:val="0"/>
      <w:color w:val="484848"/>
      <w:sz w:val="14"/>
      <w:szCs w:val="14"/>
      <w:specVanish w:val="0"/>
    </w:rPr>
  </w:style>
  <w:style w:type="paragraph" w:customStyle="1" w:styleId="g">
    <w:name w:val="g"/>
    <w:basedOn w:val="Normal"/>
    <w:rsid w:val="00A3241C"/>
    <w:pPr>
      <w:spacing w:before="240" w:after="240"/>
    </w:pPr>
    <w:rPr>
      <w:rFonts w:ascii="Times New Roman" w:eastAsia="Times New Roman" w:hAnsi="Times New Roman" w:cs="Times New Roman"/>
      <w:sz w:val="24"/>
    </w:rPr>
  </w:style>
  <w:style w:type="character" w:customStyle="1" w:styleId="clsbiolink">
    <w:name w:val="clsbiolink"/>
    <w:basedOn w:val="DefaultParagraphFont"/>
    <w:rsid w:val="00A3241C"/>
  </w:style>
  <w:style w:type="character" w:customStyle="1" w:styleId="clssmaller">
    <w:name w:val="clssmaller"/>
    <w:basedOn w:val="DefaultParagraphFont"/>
    <w:rsid w:val="00A3241C"/>
  </w:style>
  <w:style w:type="character" w:customStyle="1" w:styleId="sm1">
    <w:name w:val="sm1"/>
    <w:rsid w:val="00A3241C"/>
    <w:rPr>
      <w:rFonts w:ascii="Verdana" w:hAnsi="Verdana" w:hint="default"/>
      <w:i w:val="0"/>
      <w:iCs w:val="0"/>
      <w:smallCaps w:val="0"/>
      <w:color w:val="000000"/>
      <w:sz w:val="17"/>
      <w:szCs w:val="17"/>
    </w:rPr>
  </w:style>
  <w:style w:type="character" w:customStyle="1" w:styleId="noindentChar">
    <w:name w:val="noindent Char"/>
    <w:rsid w:val="00A3241C"/>
    <w:rPr>
      <w:rFonts w:ascii="Arial" w:hAnsi="Arial" w:cs="Arial"/>
      <w:sz w:val="24"/>
      <w:szCs w:val="24"/>
      <w:lang w:val="en-US" w:eastAsia="en-US" w:bidi="ar-SA"/>
    </w:rPr>
  </w:style>
  <w:style w:type="character" w:customStyle="1" w:styleId="SmallChar1">
    <w:name w:val="Small Char1"/>
    <w:rsid w:val="00A3241C"/>
    <w:rPr>
      <w:sz w:val="16"/>
      <w:szCs w:val="24"/>
      <w:lang w:val="en-US" w:eastAsia="en-US" w:bidi="ar-SA"/>
    </w:rPr>
  </w:style>
  <w:style w:type="character" w:customStyle="1" w:styleId="fullcite0">
    <w:name w:val="fullcite"/>
    <w:basedOn w:val="DefaultParagraphFont"/>
    <w:rsid w:val="00A3241C"/>
  </w:style>
  <w:style w:type="character" w:customStyle="1" w:styleId="Style9ptThickunderline">
    <w:name w:val="Style 9 pt Thick underline"/>
    <w:rsid w:val="00A3241C"/>
    <w:rPr>
      <w:sz w:val="24"/>
      <w:u w:val="thick"/>
    </w:rPr>
  </w:style>
  <w:style w:type="paragraph" w:customStyle="1" w:styleId="Repeatheader0">
    <w:name w:val="Repeat header"/>
    <w:basedOn w:val="Normal"/>
    <w:autoRedefine/>
    <w:rsid w:val="00A3241C"/>
    <w:pPr>
      <w:jc w:val="center"/>
    </w:pPr>
    <w:rPr>
      <w:rFonts w:ascii="Century Gothic" w:eastAsia="Times New Roman" w:hAnsi="Century Gothic" w:cs="Times New Roman"/>
      <w:b/>
      <w:i/>
      <w:sz w:val="40"/>
      <w:u w:val="words"/>
    </w:rPr>
  </w:style>
  <w:style w:type="paragraph" w:customStyle="1" w:styleId="StyleCardNotUnderlined8pt">
    <w:name w:val="Style Card Not Underlined + 8 pt"/>
    <w:basedOn w:val="CardNotUnderlined"/>
    <w:rsid w:val="00A3241C"/>
    <w:rPr>
      <w:rFonts w:ascii="Times New Roman" w:eastAsia="Times New Roman" w:hAnsi="Times New Roman" w:cs="Times New Roman"/>
      <w:sz w:val="16"/>
    </w:rPr>
  </w:style>
  <w:style w:type="character" w:customStyle="1" w:styleId="CardNotUnderlinedChar">
    <w:name w:val="Card Not Underlined Char"/>
    <w:rsid w:val="00A3241C"/>
    <w:rPr>
      <w:sz w:val="16"/>
      <w:lang w:val="en-US" w:eastAsia="en-US" w:bidi="ar-SA"/>
    </w:rPr>
  </w:style>
  <w:style w:type="paragraph" w:customStyle="1" w:styleId="CardNotUnderlined3">
    <w:name w:val="Card Not Underlined 3"/>
    <w:basedOn w:val="CardNotUnderlined"/>
    <w:rsid w:val="00A3241C"/>
    <w:rPr>
      <w:rFonts w:ascii="Times New Roman" w:eastAsia="Times New Roman" w:hAnsi="Times New Roman" w:cs="Times New Roman"/>
      <w:sz w:val="18"/>
    </w:rPr>
  </w:style>
  <w:style w:type="paragraph" w:customStyle="1" w:styleId="CardNotUnderlinedFinal">
    <w:name w:val="Card Not Underlined Final"/>
    <w:basedOn w:val="CardNotUnderlined3"/>
    <w:rsid w:val="00A3241C"/>
    <w:rPr>
      <w:sz w:val="20"/>
    </w:rPr>
  </w:style>
  <w:style w:type="character" w:customStyle="1" w:styleId="tagChar30">
    <w:name w:val="tag Char3"/>
    <w:rsid w:val="00A3241C"/>
    <w:rPr>
      <w:b/>
      <w:sz w:val="24"/>
      <w:szCs w:val="24"/>
      <w:lang w:val="en-US" w:eastAsia="en-US" w:bidi="ar-SA"/>
    </w:rPr>
  </w:style>
  <w:style w:type="character" w:customStyle="1" w:styleId="link-mailto">
    <w:name w:val="link-mailto"/>
    <w:basedOn w:val="DefaultParagraphFont"/>
    <w:rsid w:val="00A3241C"/>
  </w:style>
  <w:style w:type="character" w:customStyle="1" w:styleId="StyleUnderlineUnderlineChar">
    <w:name w:val="Style Underline + Underline Char"/>
    <w:rsid w:val="00A3241C"/>
    <w:rPr>
      <w:rFonts w:ascii="Trebuchet MS" w:hAnsi="Trebuchet MS"/>
      <w:szCs w:val="18"/>
      <w:u w:val="single"/>
      <w:lang w:val="en-US" w:eastAsia="en-US" w:bidi="ar-SA"/>
    </w:rPr>
  </w:style>
  <w:style w:type="paragraph" w:customStyle="1" w:styleId="formfld">
    <w:name w:val="formfld"/>
    <w:basedOn w:val="Normal"/>
    <w:rsid w:val="00A3241C"/>
    <w:pPr>
      <w:spacing w:before="100" w:beforeAutospacing="1" w:after="100" w:afterAutospacing="1"/>
    </w:pPr>
    <w:rPr>
      <w:rFonts w:eastAsia="Arial Unicode MS"/>
      <w:sz w:val="20"/>
      <w:szCs w:val="20"/>
    </w:rPr>
  </w:style>
  <w:style w:type="paragraph" w:customStyle="1" w:styleId="UnderlineCards">
    <w:name w:val="Underline Cards"/>
    <w:basedOn w:val="Cards"/>
    <w:link w:val="UnderlineCardsChar"/>
    <w:rsid w:val="00A3241C"/>
    <w:pPr>
      <w:autoSpaceDE/>
      <w:autoSpaceDN/>
      <w:adjustRightInd/>
      <w:spacing w:after="0" w:line="240" w:lineRule="auto"/>
      <w:ind w:left="288" w:right="0"/>
      <w:jc w:val="left"/>
    </w:pPr>
    <w:rPr>
      <w:rFonts w:ascii="Times New Roman" w:hAnsi="Times New Roman"/>
      <w:szCs w:val="24"/>
      <w:u w:val="thick"/>
    </w:rPr>
  </w:style>
  <w:style w:type="character" w:customStyle="1" w:styleId="UnderlineCardsChar">
    <w:name w:val="Underline Cards Char"/>
    <w:link w:val="UnderlineCards"/>
    <w:rsid w:val="00A3241C"/>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A3241C"/>
    <w:pPr>
      <w:autoSpaceDE/>
      <w:autoSpaceDN/>
      <w:adjustRightInd/>
      <w:spacing w:after="0" w:line="240" w:lineRule="auto"/>
      <w:ind w:left="288" w:right="0"/>
      <w:jc w:val="left"/>
    </w:pPr>
    <w:rPr>
      <w:rFonts w:ascii="Times New Roman" w:hAnsi="Times New Roman"/>
      <w:sz w:val="14"/>
      <w:szCs w:val="24"/>
    </w:rPr>
  </w:style>
  <w:style w:type="character" w:customStyle="1" w:styleId="SmallCardsChar">
    <w:name w:val="Small Cards Char"/>
    <w:link w:val="SmallCards"/>
    <w:rsid w:val="00A3241C"/>
    <w:rPr>
      <w:rFonts w:ascii="Times New Roman" w:eastAsia="Times New Roman" w:hAnsi="Times New Roman" w:cs="Times New Roman"/>
      <w:sz w:val="14"/>
      <w:szCs w:val="24"/>
    </w:rPr>
  </w:style>
  <w:style w:type="paragraph" w:customStyle="1" w:styleId="ReadingCites">
    <w:name w:val="Reading Cites"/>
    <w:basedOn w:val="Normal"/>
    <w:link w:val="ReadingCitesChar"/>
    <w:rsid w:val="00A3241C"/>
    <w:rPr>
      <w:rFonts w:ascii="Times New Roman" w:eastAsia="Times New Roman" w:hAnsi="Times New Roman" w:cs="Times New Roman"/>
      <w:b/>
      <w:sz w:val="20"/>
      <w:szCs w:val="20"/>
    </w:rPr>
  </w:style>
  <w:style w:type="character" w:customStyle="1" w:styleId="ReadingCitesChar">
    <w:name w:val="Reading Cites Char"/>
    <w:link w:val="ReadingCites"/>
    <w:rsid w:val="00A3241C"/>
    <w:rPr>
      <w:rFonts w:ascii="Times New Roman" w:eastAsia="Times New Roman" w:hAnsi="Times New Roman" w:cs="Times New Roman"/>
      <w:b/>
      <w:sz w:val="20"/>
      <w:szCs w:val="20"/>
    </w:rPr>
  </w:style>
  <w:style w:type="paragraph" w:customStyle="1" w:styleId="ContentsHeading">
    <w:name w:val="Contents Heading"/>
    <w:basedOn w:val="Heading1"/>
    <w:next w:val="Normal"/>
    <w:rsid w:val="00A3241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rsid w:val="00A3241C"/>
    <w:pPr>
      <w:spacing w:before="100" w:beforeAutospacing="1" w:after="100" w:afterAutospacing="1"/>
    </w:pPr>
    <w:rPr>
      <w:rFonts w:ascii="Times New Roman" w:eastAsia="Times New Roman" w:hAnsi="Times New Roman" w:cs="Times New Roman"/>
      <w:sz w:val="20"/>
    </w:rPr>
  </w:style>
  <w:style w:type="character" w:customStyle="1" w:styleId="CharacterStyle8">
    <w:name w:val="Character Style 8"/>
    <w:rsid w:val="00A3241C"/>
    <w:rPr>
      <w:sz w:val="22"/>
      <w:szCs w:val="22"/>
    </w:rPr>
  </w:style>
  <w:style w:type="paragraph" w:customStyle="1" w:styleId="Style110">
    <w:name w:val="Style 11"/>
    <w:rsid w:val="00A3241C"/>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A3241C"/>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A3241C"/>
    <w:rPr>
      <w:rFonts w:ascii="Arial Narrow" w:hAnsi="Arial Narrow"/>
      <w:color w:val="000000"/>
      <w:sz w:val="22"/>
      <w:szCs w:val="22"/>
      <w:u w:val="single"/>
      <w:lang w:val="en-US" w:eastAsia="en-US" w:bidi="ar-SA"/>
    </w:rPr>
  </w:style>
  <w:style w:type="character" w:customStyle="1" w:styleId="CardText1Char1">
    <w:name w:val="Card Text 1 Char1"/>
    <w:rsid w:val="00A3241C"/>
    <w:rPr>
      <w:rFonts w:ascii="Arial Narrow" w:hAnsi="Arial Narrow"/>
      <w:color w:val="000000"/>
      <w:sz w:val="22"/>
      <w:szCs w:val="22"/>
      <w:u w:val="single"/>
      <w:lang w:val="en-US" w:eastAsia="en-US" w:bidi="ar-SA"/>
    </w:rPr>
  </w:style>
  <w:style w:type="paragraph" w:customStyle="1" w:styleId="Style70">
    <w:name w:val="Style 7"/>
    <w:rsid w:val="00A3241C"/>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A3241C"/>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A3241C"/>
  </w:style>
  <w:style w:type="character" w:customStyle="1" w:styleId="arttitle1">
    <w:name w:val="arttitle1"/>
    <w:rsid w:val="00A3241C"/>
    <w:rPr>
      <w:b/>
      <w:bCs/>
      <w:color w:val="695B54"/>
    </w:rPr>
  </w:style>
  <w:style w:type="paragraph" w:customStyle="1" w:styleId="Heading11">
    <w:name w:val="Heading 11"/>
    <w:basedOn w:val="Normal"/>
    <w:next w:val="Normal"/>
    <w:rsid w:val="00A3241C"/>
    <w:pPr>
      <w:keepNext/>
      <w:widowControl w:val="0"/>
      <w:suppressAutoHyphens/>
      <w:jc w:val="center"/>
    </w:pPr>
    <w:rPr>
      <w:rFonts w:ascii="Times New Roman" w:eastAsia="Tahoma" w:hAnsi="Times New Roman" w:cs="Times New Roman"/>
      <w:b/>
      <w:sz w:val="48"/>
      <w:szCs w:val="32"/>
      <w:u w:val="single"/>
    </w:rPr>
  </w:style>
  <w:style w:type="paragraph" w:customStyle="1" w:styleId="TextHeading">
    <w:name w:val="Text Heading"/>
    <w:basedOn w:val="Heading3"/>
    <w:rsid w:val="00A3241C"/>
    <w:pPr>
      <w:keepLines w:val="0"/>
      <w:pageBreakBefore w:val="0"/>
      <w:spacing w:before="0"/>
      <w:jc w:val="left"/>
    </w:pPr>
    <w:rPr>
      <w:rFonts w:ascii="Times New Roman" w:eastAsia="Times New Roman" w:hAnsi="Times New Roman" w:cs="Arial"/>
      <w:bCs/>
      <w:sz w:val="22"/>
      <w:szCs w:val="26"/>
    </w:rPr>
  </w:style>
  <w:style w:type="character" w:customStyle="1" w:styleId="TextHeadingChar">
    <w:name w:val="Text Heading Char"/>
    <w:rsid w:val="00A3241C"/>
    <w:rPr>
      <w:rFonts w:cs="Arial"/>
      <w:b/>
      <w:bCs/>
      <w:sz w:val="22"/>
      <w:szCs w:val="26"/>
      <w:u w:val="single"/>
      <w:lang w:val="en-US" w:eastAsia="en-US" w:bidi="ar-SA"/>
    </w:rPr>
  </w:style>
  <w:style w:type="character" w:customStyle="1" w:styleId="FootnoteCharacters">
    <w:name w:val="Footnote Characters"/>
    <w:rsid w:val="00A3241C"/>
    <w:rPr>
      <w:vertAlign w:val="superscript"/>
    </w:rPr>
  </w:style>
  <w:style w:type="paragraph" w:customStyle="1" w:styleId="StyleHeading1BlockTitleHeading1Char1ALEXHeadingBrief-He2">
    <w:name w:val="Style Heading 1Block TitleHeading 1 Char1ALEXHeadingBrief - He...2"/>
    <w:basedOn w:val="Heading1"/>
    <w:autoRedefine/>
    <w:rsid w:val="00A3241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3241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A3241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A3241C"/>
    <w:rPr>
      <w:rFonts w:eastAsia="Times New Roman" w:cs="Times New Roman"/>
      <w:smallCaps/>
    </w:rPr>
  </w:style>
  <w:style w:type="paragraph" w:customStyle="1" w:styleId="DebateBody">
    <w:name w:val="Debate Body"/>
    <w:basedOn w:val="Normal"/>
    <w:qFormat/>
    <w:rsid w:val="00A3241C"/>
    <w:rPr>
      <w:rFonts w:ascii="Cambria" w:eastAsia="Cambria" w:hAnsi="Cambria" w:cs="Times New Roman"/>
      <w:b/>
      <w:caps/>
      <w:sz w:val="24"/>
    </w:rPr>
  </w:style>
  <w:style w:type="paragraph" w:customStyle="1" w:styleId="StyleDebateBodyBefore12pt">
    <w:name w:val="Style Debate Body + Before:  12 pt"/>
    <w:basedOn w:val="Normal"/>
    <w:next w:val="Normal"/>
    <w:rsid w:val="00A3241C"/>
    <w:pPr>
      <w:spacing w:before="240"/>
    </w:pPr>
    <w:rPr>
      <w:rFonts w:ascii="Times New Roman" w:eastAsia="Times New Roman" w:hAnsi="Times New Roman" w:cs="Times New Roman"/>
      <w:bCs/>
      <w:sz w:val="20"/>
      <w:szCs w:val="20"/>
    </w:rPr>
  </w:style>
  <w:style w:type="paragraph" w:customStyle="1" w:styleId="StyleDebateBodyBefore12pt1">
    <w:name w:val="Style Debate Body + Before:  12 pt1"/>
    <w:basedOn w:val="Normal"/>
    <w:rsid w:val="00A3241C"/>
    <w:pPr>
      <w:spacing w:before="240"/>
    </w:pPr>
    <w:rPr>
      <w:rFonts w:ascii="Times New Roman" w:eastAsia="Times New Roman" w:hAnsi="Times New Roman" w:cs="Times New Roman"/>
      <w:bCs/>
      <w:sz w:val="20"/>
      <w:szCs w:val="20"/>
    </w:rPr>
  </w:style>
  <w:style w:type="paragraph" w:customStyle="1" w:styleId="PageNumber11">
    <w:name w:val="Page Number11"/>
    <w:basedOn w:val="Normal"/>
    <w:next w:val="Normal"/>
    <w:rsid w:val="00A3241C"/>
    <w:rPr>
      <w:rFonts w:ascii="Times New Roman" w:eastAsia="Times New Roman" w:hAnsi="Times New Roman" w:cs="Times New Roman"/>
      <w:sz w:val="20"/>
    </w:rPr>
  </w:style>
  <w:style w:type="character" w:customStyle="1" w:styleId="Heading2CharCharCharCharCharCharCharCharCharCharCharCharCharChar1">
    <w:name w:val="Heading 2 Char Char Char Char Char Char Char Char Char Char Char Char Char Char1"/>
    <w:rsid w:val="00A3241C"/>
    <w:rPr>
      <w:rFonts w:eastAsia="SimSun" w:cs="Arial"/>
      <w:b/>
      <w:bCs/>
      <w:iCs/>
      <w:sz w:val="24"/>
      <w:szCs w:val="28"/>
      <w:lang w:val="en-US" w:eastAsia="zh-CN" w:bidi="ar-SA"/>
    </w:rPr>
  </w:style>
  <w:style w:type="character" w:customStyle="1" w:styleId="Char31">
    <w:name w:val="Char31"/>
    <w:rsid w:val="00A3241C"/>
    <w:rPr>
      <w:rFonts w:cs="Arial"/>
      <w:bCs/>
      <w:u w:val="thick"/>
      <w:lang w:val="en-US" w:eastAsia="en-US" w:bidi="ar-SA"/>
    </w:rPr>
  </w:style>
  <w:style w:type="paragraph" w:customStyle="1" w:styleId="StyleHeading1Centered">
    <w:name w:val="Style Heading 1 + Centered"/>
    <w:basedOn w:val="Heading1"/>
    <w:rsid w:val="00A3241C"/>
    <w:pPr>
      <w:keepLines w:val="0"/>
      <w:pageBreakBefore w:val="0"/>
      <w:pBdr>
        <w:top w:val="none" w:sz="0" w:space="0" w:color="auto"/>
        <w:left w:val="none" w:sz="0" w:space="0" w:color="auto"/>
        <w:bottom w:val="none" w:sz="0" w:space="0" w:color="auto"/>
        <w:right w:val="none" w:sz="0" w:space="0" w:color="auto"/>
      </w:pBdr>
      <w:spacing w:after="60"/>
    </w:pPr>
    <w:rPr>
      <w:rFonts w:ascii="Times New Roman" w:eastAsia="Times New Roman" w:hAnsi="Times New Roman" w:cs="Times New Roman"/>
      <w:bCs/>
      <w:kern w:val="32"/>
      <w:sz w:val="24"/>
      <w:szCs w:val="20"/>
      <w:u w:val="single"/>
    </w:rPr>
  </w:style>
  <w:style w:type="paragraph" w:customStyle="1" w:styleId="StyleHeading1Centered1">
    <w:name w:val="Style Heading 1 + Centered1"/>
    <w:basedOn w:val="Heading1"/>
    <w:rsid w:val="00A3241C"/>
    <w:pPr>
      <w:keepLines w:val="0"/>
      <w:pageBreakBefore w:val="0"/>
      <w:pBdr>
        <w:top w:val="none" w:sz="0" w:space="0" w:color="auto"/>
        <w:left w:val="none" w:sz="0" w:space="0" w:color="auto"/>
        <w:bottom w:val="none" w:sz="0" w:space="0" w:color="auto"/>
        <w:right w:val="none" w:sz="0" w:space="0" w:color="auto"/>
      </w:pBdr>
      <w:spacing w:after="60"/>
    </w:pPr>
    <w:rPr>
      <w:rFonts w:ascii="Times New Roman" w:eastAsia="Times New Roman" w:hAnsi="Times New Roman" w:cs="Times New Roman"/>
      <w:bCs/>
      <w:kern w:val="32"/>
      <w:sz w:val="24"/>
      <w:szCs w:val="20"/>
      <w:u w:val="single"/>
    </w:rPr>
  </w:style>
  <w:style w:type="paragraph" w:customStyle="1" w:styleId="StyleHeading1Centered2">
    <w:name w:val="Style Heading 1 + Centered2"/>
    <w:basedOn w:val="Heading1"/>
    <w:next w:val="StyleHeading1Centered"/>
    <w:rsid w:val="00A3241C"/>
    <w:pPr>
      <w:keepLines w:val="0"/>
      <w:pageBreakBefore w:val="0"/>
      <w:pBdr>
        <w:top w:val="none" w:sz="0" w:space="0" w:color="auto"/>
        <w:left w:val="none" w:sz="0" w:space="0" w:color="auto"/>
        <w:bottom w:val="none" w:sz="0" w:space="0" w:color="auto"/>
        <w:right w:val="none" w:sz="0" w:space="0" w:color="auto"/>
      </w:pBdr>
      <w:spacing w:after="60"/>
    </w:pPr>
    <w:rPr>
      <w:rFonts w:ascii="Times New Roman" w:eastAsia="Times New Roman" w:hAnsi="Times New Roman" w:cs="Times New Roman"/>
      <w:bCs/>
      <w:kern w:val="32"/>
      <w:sz w:val="24"/>
      <w:szCs w:val="20"/>
      <w:u w:val="single"/>
    </w:rPr>
  </w:style>
  <w:style w:type="paragraph" w:styleId="TOAHeading">
    <w:name w:val="toa heading"/>
    <w:basedOn w:val="Normal"/>
    <w:next w:val="Normal"/>
    <w:rsid w:val="00A3241C"/>
    <w:pPr>
      <w:spacing w:before="120"/>
    </w:pPr>
    <w:rPr>
      <w:rFonts w:ascii="Times New Roman" w:eastAsia="Times New Roman" w:hAnsi="Times New Roman" w:cs="Times New Roman"/>
      <w:sz w:val="20"/>
    </w:rPr>
  </w:style>
  <w:style w:type="character" w:customStyle="1" w:styleId="underliningChar0">
    <w:name w:val="underlining Char"/>
    <w:rsid w:val="00A3241C"/>
    <w:rPr>
      <w:b/>
      <w:szCs w:val="24"/>
      <w:u w:val="single"/>
      <w:lang w:val="en-US" w:eastAsia="en-US" w:bidi="ar-SA"/>
    </w:rPr>
  </w:style>
  <w:style w:type="character" w:customStyle="1" w:styleId="notreadChar">
    <w:name w:val="not read Char"/>
    <w:rsid w:val="00A3241C"/>
    <w:rPr>
      <w:sz w:val="18"/>
      <w:szCs w:val="24"/>
      <w:lang w:val="en-US" w:eastAsia="en-US" w:bidi="ar-SA"/>
    </w:rPr>
  </w:style>
  <w:style w:type="paragraph" w:customStyle="1" w:styleId="StyleStrong10ptNotBold">
    <w:name w:val="Style Strong + 10 pt Not Bold"/>
    <w:basedOn w:val="Normal"/>
    <w:autoRedefine/>
    <w:rsid w:val="00A3241C"/>
    <w:pPr>
      <w:ind w:left="720" w:hanging="360"/>
    </w:pPr>
    <w:rPr>
      <w:rFonts w:ascii="Times New Roman" w:eastAsia="Times New Roman" w:hAnsi="Times New Roman" w:cs="Times New Roman"/>
      <w:sz w:val="26"/>
      <w:szCs w:val="26"/>
    </w:rPr>
  </w:style>
  <w:style w:type="character" w:customStyle="1" w:styleId="prbodytext1">
    <w:name w:val="pr_bodytext1"/>
    <w:rsid w:val="00A3241C"/>
    <w:rPr>
      <w:rFonts w:ascii="Arial" w:hAnsi="Arial" w:cs="Arial" w:hint="default"/>
      <w:sz w:val="20"/>
      <w:szCs w:val="20"/>
    </w:rPr>
  </w:style>
  <w:style w:type="character" w:customStyle="1" w:styleId="smallCharChar">
    <w:name w:val="small Char Char"/>
    <w:rsid w:val="00A3241C"/>
    <w:rPr>
      <w:rFonts w:ascii="Times New Roman" w:eastAsia="Times New Roman" w:hAnsi="Times New Roman" w:cs="Times New Roman"/>
      <w:sz w:val="12"/>
      <w:szCs w:val="16"/>
    </w:rPr>
  </w:style>
  <w:style w:type="character" w:customStyle="1" w:styleId="Undlerine">
    <w:name w:val="Undlerine"/>
    <w:qFormat/>
    <w:rsid w:val="00A3241C"/>
    <w:rPr>
      <w:rFonts w:ascii="Times New Roman" w:hAnsi="Times New Roman"/>
      <w:w w:val="110"/>
      <w:sz w:val="20"/>
      <w:szCs w:val="20"/>
      <w:u w:val="single"/>
      <w:bdr w:val="none" w:sz="0" w:space="0" w:color="auto"/>
      <w:lang w:bidi="he-IL"/>
    </w:rPr>
  </w:style>
  <w:style w:type="character" w:customStyle="1" w:styleId="Boxes">
    <w:name w:val="Boxes"/>
    <w:qFormat/>
    <w:rsid w:val="00A3241C"/>
    <w:rPr>
      <w:rFonts w:ascii="Times New Roman" w:hAnsi="Times New Roman"/>
      <w:sz w:val="20"/>
      <w:u w:val="single"/>
      <w:bdr w:val="single" w:sz="4" w:space="0" w:color="auto"/>
    </w:rPr>
  </w:style>
  <w:style w:type="character" w:customStyle="1" w:styleId="tim">
    <w:name w:val="tim"/>
    <w:qFormat/>
    <w:rsid w:val="00A3241C"/>
    <w:rPr>
      <w:rFonts w:ascii="Times New Roman" w:hAnsi="Times New Roman"/>
      <w:sz w:val="20"/>
      <w:u w:val="single"/>
    </w:rPr>
  </w:style>
  <w:style w:type="character" w:customStyle="1" w:styleId="hl">
    <w:name w:val="hl"/>
    <w:basedOn w:val="DefaultParagraphFont"/>
    <w:rsid w:val="00A3241C"/>
  </w:style>
  <w:style w:type="character" w:customStyle="1" w:styleId="clock1">
    <w:name w:val="clock1"/>
    <w:rsid w:val="00A3241C"/>
    <w:rPr>
      <w:color w:val="B51B1B"/>
    </w:rPr>
  </w:style>
  <w:style w:type="character" w:customStyle="1" w:styleId="smallChar10">
    <w:name w:val="small Char1"/>
    <w:rsid w:val="00A3241C"/>
    <w:rPr>
      <w:sz w:val="12"/>
      <w:szCs w:val="16"/>
      <w:lang w:val="en-US" w:eastAsia="en-US" w:bidi="ar-SA"/>
    </w:rPr>
  </w:style>
  <w:style w:type="character" w:customStyle="1" w:styleId="SmallCardsCharChar">
    <w:name w:val="Small Cards Char Char"/>
    <w:rsid w:val="00A3241C"/>
    <w:rPr>
      <w:sz w:val="14"/>
      <w:szCs w:val="24"/>
      <w:lang w:val="en-US" w:eastAsia="en-US" w:bidi="ar-SA"/>
    </w:rPr>
  </w:style>
  <w:style w:type="paragraph" w:customStyle="1" w:styleId="NormalCards">
    <w:name w:val="Normal Cards"/>
    <w:basedOn w:val="Normal"/>
    <w:rsid w:val="00A3241C"/>
    <w:pPr>
      <w:ind w:left="288"/>
    </w:pPr>
    <w:rPr>
      <w:rFonts w:ascii="Times New Roman" w:eastAsia="Times New Roman" w:hAnsi="Times New Roman" w:cs="Times New Roman"/>
      <w:sz w:val="20"/>
    </w:rPr>
  </w:style>
  <w:style w:type="character" w:customStyle="1" w:styleId="iniciales">
    <w:name w:val="iniciales"/>
    <w:basedOn w:val="DefaultParagraphFont"/>
    <w:rsid w:val="00A3241C"/>
  </w:style>
  <w:style w:type="character" w:customStyle="1" w:styleId="Style10ptBoldUnderline">
    <w:name w:val="Style 10 pt Bold Underline"/>
    <w:rsid w:val="00A3241C"/>
    <w:rPr>
      <w:b/>
      <w:bCs/>
      <w:sz w:val="20"/>
      <w:u w:val="single"/>
    </w:rPr>
  </w:style>
  <w:style w:type="paragraph" w:customStyle="1" w:styleId="outdent">
    <w:name w:val="outdent"/>
    <w:basedOn w:val="Normal"/>
    <w:rsid w:val="00A3241C"/>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3241C"/>
    <w:pPr>
      <w:spacing w:before="100" w:beforeAutospacing="1" w:after="100" w:afterAutospacing="1"/>
    </w:pPr>
    <w:rPr>
      <w:rFonts w:ascii="Times New Roman" w:eastAsia="Times New Roman" w:hAnsi="Times New Roman" w:cs="Times New Roman"/>
      <w:sz w:val="24"/>
    </w:rPr>
  </w:style>
  <w:style w:type="paragraph" w:customStyle="1" w:styleId="bulletfollow">
    <w:name w:val="bulletfollow"/>
    <w:basedOn w:val="Normal"/>
    <w:rsid w:val="00A3241C"/>
    <w:pPr>
      <w:spacing w:before="100" w:beforeAutospacing="1" w:after="100" w:afterAutospacing="1"/>
    </w:pPr>
    <w:rPr>
      <w:rFonts w:ascii="Times New Roman" w:eastAsia="Times New Roman" w:hAnsi="Times New Roman" w:cs="Times New Roman"/>
      <w:sz w:val="24"/>
    </w:rPr>
  </w:style>
  <w:style w:type="paragraph" w:customStyle="1" w:styleId="bulleted">
    <w:name w:val="bulleted"/>
    <w:basedOn w:val="Normal"/>
    <w:rsid w:val="00A3241C"/>
    <w:pPr>
      <w:spacing w:before="100" w:beforeAutospacing="1" w:after="100" w:afterAutospacing="1"/>
    </w:pPr>
    <w:rPr>
      <w:rFonts w:ascii="Times New Roman" w:eastAsia="Times New Roman" w:hAnsi="Times New Roman" w:cs="Times New Roman"/>
      <w:sz w:val="24"/>
    </w:rPr>
  </w:style>
  <w:style w:type="paragraph" w:customStyle="1" w:styleId="Strikethrough0">
    <w:name w:val="Strikethrough"/>
    <w:next w:val="Normal"/>
    <w:link w:val="StrikethroughChar"/>
    <w:rsid w:val="00A3241C"/>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A3241C"/>
    <w:rPr>
      <w:rFonts w:ascii="Times New Roman" w:eastAsia="Times New Roman" w:hAnsi="Times New Roman" w:cs="Times New Roman"/>
      <w:strike/>
      <w:sz w:val="20"/>
      <w:szCs w:val="20"/>
    </w:rPr>
  </w:style>
  <w:style w:type="character" w:customStyle="1" w:styleId="UnderlineCardsCharChar">
    <w:name w:val="Underline Cards Char Char"/>
    <w:rsid w:val="00A3241C"/>
    <w:rPr>
      <w:rFonts w:eastAsia="SimSun"/>
      <w:szCs w:val="24"/>
      <w:u w:val="thick"/>
      <w:lang w:val="en-US" w:eastAsia="en-US" w:bidi="ar-SA"/>
    </w:rPr>
  </w:style>
  <w:style w:type="character" w:customStyle="1" w:styleId="head">
    <w:name w:val="head"/>
    <w:basedOn w:val="DefaultParagraphFont"/>
    <w:rsid w:val="00A3241C"/>
  </w:style>
  <w:style w:type="paragraph" w:customStyle="1" w:styleId="authorgroup">
    <w:name w:val="authorgroup"/>
    <w:basedOn w:val="Normal"/>
    <w:rsid w:val="00A3241C"/>
    <w:pPr>
      <w:spacing w:before="100" w:beforeAutospacing="1" w:after="100" w:afterAutospacing="1"/>
    </w:pPr>
    <w:rPr>
      <w:rFonts w:ascii="Times New Roman" w:eastAsia="Calibri" w:hAnsi="Times New Roman" w:cs="Times New Roman"/>
      <w:sz w:val="24"/>
    </w:rPr>
  </w:style>
  <w:style w:type="paragraph" w:customStyle="1" w:styleId="affiliation1">
    <w:name w:val="affiliation1"/>
    <w:basedOn w:val="Normal"/>
    <w:rsid w:val="00A3241C"/>
    <w:pPr>
      <w:spacing w:before="100" w:beforeAutospacing="1" w:after="100" w:afterAutospacing="1"/>
    </w:pPr>
    <w:rPr>
      <w:rFonts w:ascii="Times New Roman" w:eastAsia="Calibri" w:hAnsi="Times New Roman" w:cs="Times New Roman"/>
      <w:sz w:val="24"/>
    </w:rPr>
  </w:style>
  <w:style w:type="paragraph" w:customStyle="1" w:styleId="norm">
    <w:name w:val="norm"/>
    <w:basedOn w:val="Normal"/>
    <w:rsid w:val="00A3241C"/>
    <w:pPr>
      <w:spacing w:before="100" w:beforeAutospacing="1" w:after="100" w:afterAutospacing="1"/>
    </w:pPr>
    <w:rPr>
      <w:rFonts w:ascii="Times New Roman" w:eastAsia="Calibri" w:hAnsi="Times New Roman" w:cs="Times New Roman"/>
      <w:sz w:val="24"/>
    </w:rPr>
  </w:style>
  <w:style w:type="character" w:customStyle="1" w:styleId="smallcapitals">
    <w:name w:val="smallcapitals"/>
    <w:basedOn w:val="DefaultParagraphFont"/>
    <w:rsid w:val="00A3241C"/>
  </w:style>
  <w:style w:type="character" w:customStyle="1" w:styleId="number0">
    <w:name w:val="number"/>
    <w:basedOn w:val="DefaultParagraphFont"/>
    <w:rsid w:val="00A3241C"/>
  </w:style>
  <w:style w:type="character" w:customStyle="1" w:styleId="articlebody1">
    <w:name w:val="articlebody1"/>
    <w:rsid w:val="00A3241C"/>
  </w:style>
  <w:style w:type="character" w:customStyle="1" w:styleId="small1">
    <w:name w:val="small1"/>
    <w:rsid w:val="00A3241C"/>
  </w:style>
  <w:style w:type="paragraph" w:customStyle="1" w:styleId="AuthorDate2">
    <w:name w:val="Author/Date"/>
    <w:basedOn w:val="Normal"/>
    <w:link w:val="AuthorDateChar1"/>
    <w:rsid w:val="00A3241C"/>
    <w:rPr>
      <w:rFonts w:ascii="Times New Roman" w:eastAsia="Times New Roman" w:hAnsi="Times New Roman" w:cs="Times New Roman"/>
      <w:b/>
      <w:sz w:val="24"/>
      <w:u w:val="single"/>
    </w:rPr>
  </w:style>
  <w:style w:type="character" w:customStyle="1" w:styleId="AuthorDateChar1">
    <w:name w:val="Author/Date Char1"/>
    <w:link w:val="AuthorDate2"/>
    <w:rsid w:val="00A3241C"/>
    <w:rPr>
      <w:rFonts w:ascii="Times New Roman" w:eastAsia="Times New Roman" w:hAnsi="Times New Roman" w:cs="Times New Roman"/>
      <w:b/>
      <w:sz w:val="24"/>
      <w:u w:val="single"/>
    </w:rPr>
  </w:style>
  <w:style w:type="character" w:customStyle="1" w:styleId="Shortcite">
    <w:name w:val="Shortcite"/>
    <w:basedOn w:val="DefaultParagraphFont"/>
    <w:rsid w:val="00A3241C"/>
    <w:rPr>
      <w:rFonts w:ascii="Times New Roman" w:hAnsi="Times New Roman"/>
      <w:b/>
      <w:bCs/>
      <w:sz w:val="20"/>
    </w:rPr>
  </w:style>
  <w:style w:type="character" w:customStyle="1" w:styleId="Normal30">
    <w:name w:val="Normal3"/>
    <w:basedOn w:val="DefaultParagraphFont"/>
    <w:rsid w:val="00A3241C"/>
  </w:style>
  <w:style w:type="paragraph" w:customStyle="1" w:styleId="PageNumber8">
    <w:name w:val="Page Number8"/>
    <w:basedOn w:val="Normal"/>
    <w:next w:val="Normal"/>
    <w:rsid w:val="00A3241C"/>
    <w:rPr>
      <w:rFonts w:ascii="Times New Roman" w:eastAsia="Times New Roman" w:hAnsi="Times New Roman" w:cs="Times New Roman"/>
      <w:sz w:val="20"/>
    </w:rPr>
  </w:style>
  <w:style w:type="paragraph" w:customStyle="1" w:styleId="Heading12">
    <w:name w:val="Heading 12"/>
    <w:basedOn w:val="Normal"/>
    <w:next w:val="Normal"/>
    <w:rsid w:val="00A3241C"/>
    <w:pPr>
      <w:keepNext/>
      <w:widowControl w:val="0"/>
      <w:suppressAutoHyphens/>
      <w:jc w:val="center"/>
    </w:pPr>
    <w:rPr>
      <w:rFonts w:ascii="Times New Roman" w:eastAsia="Tahoma" w:hAnsi="Times New Roman" w:cs="Times New Roman"/>
      <w:b/>
      <w:sz w:val="48"/>
      <w:szCs w:val="32"/>
      <w:u w:val="single"/>
    </w:rPr>
  </w:style>
  <w:style w:type="character" w:customStyle="1" w:styleId="cat-date-line4">
    <w:name w:val="cat-date-line4"/>
    <w:basedOn w:val="DefaultParagraphFont"/>
    <w:rsid w:val="00A3241C"/>
  </w:style>
  <w:style w:type="character" w:customStyle="1" w:styleId="articledate">
    <w:name w:val="articledate"/>
    <w:basedOn w:val="DefaultParagraphFont"/>
    <w:rsid w:val="00A3241C"/>
  </w:style>
  <w:style w:type="character" w:customStyle="1" w:styleId="post-byline">
    <w:name w:val="post-byline"/>
    <w:basedOn w:val="DefaultParagraphFont"/>
    <w:rsid w:val="00A3241C"/>
  </w:style>
  <w:style w:type="character" w:customStyle="1" w:styleId="metadate">
    <w:name w:val="meta_date"/>
    <w:basedOn w:val="DefaultParagraphFont"/>
    <w:rsid w:val="00A3241C"/>
  </w:style>
  <w:style w:type="character" w:customStyle="1" w:styleId="fa">
    <w:name w:val="fa"/>
    <w:basedOn w:val="DefaultParagraphFont"/>
    <w:rsid w:val="00A3241C"/>
  </w:style>
  <w:style w:type="character" w:customStyle="1" w:styleId="longname">
    <w:name w:val="longname"/>
    <w:basedOn w:val="DefaultParagraphFont"/>
    <w:rsid w:val="00A3241C"/>
  </w:style>
  <w:style w:type="character" w:customStyle="1" w:styleId="echocontainer">
    <w:name w:val="echo_container"/>
    <w:basedOn w:val="DefaultParagraphFont"/>
    <w:rsid w:val="00A3241C"/>
  </w:style>
  <w:style w:type="character" w:customStyle="1" w:styleId="comment-display">
    <w:name w:val="comment-display"/>
    <w:basedOn w:val="DefaultParagraphFont"/>
    <w:rsid w:val="00A3241C"/>
  </w:style>
  <w:style w:type="paragraph" w:customStyle="1" w:styleId="comment-count-label">
    <w:name w:val="comment-count-label"/>
    <w:basedOn w:val="Normal"/>
    <w:rsid w:val="00A3241C"/>
    <w:pPr>
      <w:spacing w:before="100" w:beforeAutospacing="1" w:after="100" w:afterAutospacing="1"/>
    </w:pPr>
    <w:rPr>
      <w:rFonts w:ascii="Times" w:hAnsi="Times" w:cs="Times New Roman"/>
      <w:sz w:val="20"/>
      <w:szCs w:val="20"/>
    </w:rPr>
  </w:style>
  <w:style w:type="character" w:customStyle="1" w:styleId="echo-counter">
    <w:name w:val="echo-counter"/>
    <w:basedOn w:val="DefaultParagraphFont"/>
    <w:rsid w:val="00A3241C"/>
  </w:style>
  <w:style w:type="character" w:customStyle="1" w:styleId="discussion-policy">
    <w:name w:val="discussion-policy"/>
    <w:basedOn w:val="DefaultParagraphFont"/>
    <w:rsid w:val="00A3241C"/>
  </w:style>
  <w:style w:type="character" w:customStyle="1" w:styleId="echo-apps-conversations-streamcaption">
    <w:name w:val="echo-apps-conversations-streamcaption"/>
    <w:basedOn w:val="DefaultParagraphFont"/>
    <w:rsid w:val="00A3241C"/>
  </w:style>
  <w:style w:type="character" w:customStyle="1" w:styleId="echo-streamserver-controls-stream-item-text">
    <w:name w:val="echo-streamserver-controls-stream-item-text"/>
    <w:basedOn w:val="DefaultParagraphFont"/>
    <w:rsid w:val="00A3241C"/>
  </w:style>
  <w:style w:type="character" w:customStyle="1" w:styleId="echo-streamserver-controls-facepile-more">
    <w:name w:val="echo-streamserver-controls-facepile-more"/>
    <w:basedOn w:val="DefaultParagraphFont"/>
    <w:rsid w:val="00A3241C"/>
  </w:style>
  <w:style w:type="character" w:customStyle="1" w:styleId="echo-primaryfont">
    <w:name w:val="echo-primaryfont"/>
    <w:basedOn w:val="DefaultParagraphFont"/>
    <w:rsid w:val="00A3241C"/>
  </w:style>
  <w:style w:type="character" w:customStyle="1" w:styleId="section">
    <w:name w:val="section"/>
    <w:basedOn w:val="DefaultParagraphFont"/>
    <w:rsid w:val="00A3241C"/>
  </w:style>
  <w:style w:type="character" w:customStyle="1" w:styleId="wpsr-txt-headline">
    <w:name w:val="wpsr-txt-headline"/>
    <w:basedOn w:val="DefaultParagraphFont"/>
    <w:rsid w:val="00A3241C"/>
  </w:style>
  <w:style w:type="character" w:customStyle="1" w:styleId="asset-metabar-author">
    <w:name w:val="asset-metabar-author"/>
    <w:basedOn w:val="DefaultParagraphFont"/>
    <w:rsid w:val="00A3241C"/>
  </w:style>
  <w:style w:type="character" w:customStyle="1" w:styleId="eza-dateline">
    <w:name w:val="eza-dateline"/>
    <w:basedOn w:val="DefaultParagraphFont"/>
    <w:rsid w:val="00A3241C"/>
  </w:style>
  <w:style w:type="character" w:customStyle="1" w:styleId="eza-authors">
    <w:name w:val="eza-authors"/>
    <w:basedOn w:val="DefaultParagraphFont"/>
    <w:rsid w:val="00A3241C"/>
  </w:style>
  <w:style w:type="character" w:customStyle="1" w:styleId="csmstaff">
    <w:name w:val="csm_staff"/>
    <w:basedOn w:val="DefaultParagraphFont"/>
    <w:rsid w:val="00A3241C"/>
  </w:style>
  <w:style w:type="paragraph" w:customStyle="1" w:styleId="mol-para-with-font">
    <w:name w:val="mol-para-with-font"/>
    <w:basedOn w:val="Normal"/>
    <w:rsid w:val="00A3241C"/>
    <w:pPr>
      <w:spacing w:before="100" w:beforeAutospacing="1" w:after="100" w:afterAutospacing="1"/>
    </w:pPr>
    <w:rPr>
      <w:rFonts w:ascii="Times" w:hAnsi="Times" w:cs="Times New Roman"/>
      <w:sz w:val="20"/>
      <w:szCs w:val="20"/>
    </w:rPr>
  </w:style>
  <w:style w:type="character" w:customStyle="1" w:styleId="article-timestamp">
    <w:name w:val="article-timestamp"/>
    <w:basedOn w:val="DefaultParagraphFont"/>
    <w:rsid w:val="00A3241C"/>
  </w:style>
  <w:style w:type="character" w:customStyle="1" w:styleId="byline-text">
    <w:name w:val="byline-text"/>
    <w:basedOn w:val="DefaultParagraphFont"/>
    <w:rsid w:val="00A3241C"/>
  </w:style>
  <w:style w:type="character" w:customStyle="1" w:styleId="itemauthor">
    <w:name w:val="itemauthor"/>
    <w:basedOn w:val="DefaultParagraphFont"/>
    <w:rsid w:val="00A3241C"/>
  </w:style>
  <w:style w:type="character" w:customStyle="1" w:styleId="itemdatecreated">
    <w:name w:val="itemdatecreated"/>
    <w:basedOn w:val="DefaultParagraphFont"/>
    <w:rsid w:val="00A3241C"/>
  </w:style>
  <w:style w:type="character" w:customStyle="1" w:styleId="slug-metadata-note">
    <w:name w:val="slug-metadata-note"/>
    <w:basedOn w:val="DefaultParagraphFont"/>
    <w:rsid w:val="00A3241C"/>
  </w:style>
  <w:style w:type="character" w:customStyle="1" w:styleId="drop-capped">
    <w:name w:val="drop-capped"/>
    <w:basedOn w:val="DefaultParagraphFont"/>
    <w:rsid w:val="00A3241C"/>
  </w:style>
  <w:style w:type="character" w:customStyle="1" w:styleId="published">
    <w:name w:val="published"/>
    <w:basedOn w:val="DefaultParagraphFont"/>
    <w:rsid w:val="00A3241C"/>
  </w:style>
  <w:style w:type="paragraph" w:customStyle="1" w:styleId="articleopinion-standfirst">
    <w:name w:val="articleopinion-standfirst"/>
    <w:basedOn w:val="Normal"/>
    <w:rsid w:val="00A3241C"/>
    <w:pPr>
      <w:spacing w:before="100" w:beforeAutospacing="1" w:after="100" w:afterAutospacing="1"/>
    </w:pPr>
    <w:rPr>
      <w:rFonts w:ascii="Times" w:hAnsi="Times" w:cs="Times New Roman"/>
      <w:sz w:val="20"/>
      <w:szCs w:val="20"/>
    </w:rPr>
  </w:style>
  <w:style w:type="paragraph" w:customStyle="1" w:styleId="snippet">
    <w:name w:val="snippet"/>
    <w:basedOn w:val="Normal"/>
    <w:rsid w:val="00A3241C"/>
    <w:pPr>
      <w:spacing w:before="100" w:beforeAutospacing="1" w:after="100" w:afterAutospacing="1"/>
    </w:pPr>
    <w:rPr>
      <w:rFonts w:ascii="Times" w:hAnsi="Times" w:cs="Times New Roman"/>
      <w:sz w:val="20"/>
      <w:szCs w:val="20"/>
    </w:rPr>
  </w:style>
  <w:style w:type="character" w:customStyle="1" w:styleId="thetitle">
    <w:name w:val="the_title"/>
    <w:basedOn w:val="DefaultParagraphFont"/>
    <w:rsid w:val="00A3241C"/>
  </w:style>
  <w:style w:type="character" w:customStyle="1" w:styleId="rupee">
    <w:name w:val="rupee"/>
    <w:basedOn w:val="DefaultParagraphFont"/>
    <w:rsid w:val="00A3241C"/>
  </w:style>
  <w:style w:type="character" w:customStyle="1" w:styleId="grey1">
    <w:name w:val="grey1"/>
    <w:basedOn w:val="DefaultParagraphFont"/>
    <w:rsid w:val="00A3241C"/>
  </w:style>
  <w:style w:type="paragraph" w:customStyle="1" w:styleId="Pa13">
    <w:name w:val="Pa13"/>
    <w:basedOn w:val="Default"/>
    <w:next w:val="Default"/>
    <w:uiPriority w:val="99"/>
    <w:rsid w:val="00A3241C"/>
    <w:pPr>
      <w:widowControl w:val="0"/>
      <w:spacing w:line="201" w:lineRule="atLeast"/>
    </w:pPr>
    <w:rPr>
      <w:rFonts w:eastAsiaTheme="minorEastAsia"/>
      <w:color w:val="auto"/>
    </w:rPr>
  </w:style>
  <w:style w:type="paragraph" w:customStyle="1" w:styleId="Pa14">
    <w:name w:val="Pa14"/>
    <w:basedOn w:val="Default"/>
    <w:next w:val="Default"/>
    <w:uiPriority w:val="99"/>
    <w:rsid w:val="00A3241C"/>
    <w:pPr>
      <w:widowControl w:val="0"/>
      <w:spacing w:line="241" w:lineRule="atLeast"/>
    </w:pPr>
    <w:rPr>
      <w:rFonts w:eastAsiaTheme="minorEastAsia"/>
      <w:color w:val="auto"/>
    </w:rPr>
  </w:style>
  <w:style w:type="paragraph" w:customStyle="1" w:styleId="Pa9">
    <w:name w:val="Pa9"/>
    <w:basedOn w:val="Default"/>
    <w:next w:val="Default"/>
    <w:uiPriority w:val="99"/>
    <w:rsid w:val="00A3241C"/>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A3241C"/>
  </w:style>
  <w:style w:type="character" w:customStyle="1" w:styleId="reporttitle">
    <w:name w:val="report_title"/>
    <w:basedOn w:val="DefaultParagraphFont"/>
    <w:rsid w:val="00A3241C"/>
  </w:style>
  <w:style w:type="character" w:customStyle="1" w:styleId="documenttype-longreleases">
    <w:name w:val="document_type_-_long_releases"/>
    <w:basedOn w:val="DefaultParagraphFont"/>
    <w:rsid w:val="00A3241C"/>
  </w:style>
  <w:style w:type="character" w:customStyle="1" w:styleId="alt-date">
    <w:name w:val="alt-date"/>
    <w:basedOn w:val="DefaultParagraphFont"/>
    <w:rsid w:val="00A3241C"/>
  </w:style>
  <w:style w:type="character" w:customStyle="1" w:styleId="entry-byline">
    <w:name w:val="entry-byline"/>
    <w:basedOn w:val="DefaultParagraphFont"/>
    <w:rsid w:val="00A3241C"/>
  </w:style>
  <w:style w:type="character" w:customStyle="1" w:styleId="taglinecontrib">
    <w:name w:val="tagline_contrib"/>
    <w:basedOn w:val="DefaultParagraphFont"/>
    <w:rsid w:val="00A3241C"/>
  </w:style>
  <w:style w:type="character" w:customStyle="1" w:styleId="articledate0">
    <w:name w:val="article_date"/>
    <w:basedOn w:val="DefaultParagraphFont"/>
    <w:rsid w:val="00A3241C"/>
  </w:style>
  <w:style w:type="paragraph" w:customStyle="1" w:styleId="hg-daily">
    <w:name w:val="hg-daily"/>
    <w:basedOn w:val="Normal"/>
    <w:rsid w:val="00A3241C"/>
    <w:pPr>
      <w:spacing w:before="100" w:beforeAutospacing="1" w:after="100" w:afterAutospacing="1"/>
    </w:pPr>
    <w:rPr>
      <w:rFonts w:ascii="Times" w:hAnsi="Times" w:cs="Times New Roman"/>
      <w:sz w:val="20"/>
      <w:szCs w:val="20"/>
    </w:rPr>
  </w:style>
  <w:style w:type="character" w:customStyle="1" w:styleId="cit">
    <w:name w:val="cit"/>
    <w:basedOn w:val="DefaultParagraphFont"/>
    <w:rsid w:val="00A3241C"/>
  </w:style>
  <w:style w:type="paragraph" w:customStyle="1" w:styleId="buttonheading">
    <w:name w:val="buttonheading"/>
    <w:basedOn w:val="Normal"/>
    <w:rsid w:val="00A3241C"/>
    <w:pPr>
      <w:spacing w:before="100" w:beforeAutospacing="1" w:after="100" w:afterAutospacing="1"/>
    </w:pPr>
    <w:rPr>
      <w:rFonts w:ascii="Times" w:hAnsi="Times" w:cs="Times New Roman"/>
      <w:sz w:val="20"/>
      <w:szCs w:val="20"/>
    </w:rPr>
  </w:style>
  <w:style w:type="character" w:customStyle="1" w:styleId="createdate">
    <w:name w:val="createdate"/>
    <w:basedOn w:val="DefaultParagraphFont"/>
    <w:rsid w:val="00A3241C"/>
  </w:style>
  <w:style w:type="character" w:customStyle="1" w:styleId="text-label">
    <w:name w:val="text-label"/>
    <w:basedOn w:val="DefaultParagraphFont"/>
    <w:rsid w:val="00A3241C"/>
  </w:style>
  <w:style w:type="paragraph" w:customStyle="1" w:styleId="TOC3Char">
    <w:name w:val="TOC 3 Char"/>
    <w:basedOn w:val="Normal"/>
    <w:next w:val="Normal"/>
    <w:rsid w:val="00A3241C"/>
    <w:rPr>
      <w:rFonts w:ascii="Times New Roman" w:eastAsia="Times New Roman" w:hAnsi="Times New Roman" w:cs="Times New Roman"/>
      <w:sz w:val="24"/>
      <w:szCs w:val="20"/>
    </w:rPr>
  </w:style>
  <w:style w:type="paragraph" w:customStyle="1" w:styleId="TOC1Char">
    <w:name w:val="TOC 1 Char"/>
    <w:basedOn w:val="Normal"/>
    <w:next w:val="Normal"/>
    <w:rsid w:val="00A3241C"/>
    <w:rPr>
      <w:rFonts w:ascii="Times New Roman" w:eastAsia="Times New Roman" w:hAnsi="Times New Roman" w:cs="Times New Roman"/>
      <w:b/>
      <w:sz w:val="24"/>
      <w:szCs w:val="20"/>
    </w:rPr>
  </w:style>
  <w:style w:type="character" w:customStyle="1" w:styleId="StyleCardtextChar10pt">
    <w:name w:val="Style Card text Char + 10 pt"/>
    <w:rsid w:val="00A3241C"/>
    <w:rPr>
      <w:rFonts w:ascii="Georgia" w:eastAsia="Calibri" w:hAnsi="Georgia"/>
      <w:sz w:val="20"/>
      <w:u w:val="single"/>
      <w:lang w:bidi="ar-SA"/>
    </w:rPr>
  </w:style>
  <w:style w:type="paragraph" w:customStyle="1" w:styleId="ColorfulList-Accent11">
    <w:name w:val="Colorful List - Accent 11"/>
    <w:basedOn w:val="Normal"/>
    <w:uiPriority w:val="34"/>
    <w:qFormat/>
    <w:rsid w:val="00A3241C"/>
    <w:pPr>
      <w:ind w:left="720"/>
      <w:contextualSpacing/>
      <w:jc w:val="both"/>
    </w:pPr>
    <w:rPr>
      <w:rFonts w:ascii="Times New Roman" w:eastAsia="Times New Roman" w:hAnsi="Times New Roman" w:cs="Times New Roman"/>
      <w:sz w:val="20"/>
      <w:szCs w:val="20"/>
    </w:rPr>
  </w:style>
  <w:style w:type="paragraph" w:customStyle="1" w:styleId="NoteLevel11">
    <w:name w:val="Note Level 11"/>
    <w:basedOn w:val="Normal"/>
    <w:uiPriority w:val="99"/>
    <w:rsid w:val="00A3241C"/>
    <w:pPr>
      <w:keepNext/>
      <w:tabs>
        <w:tab w:val="num" w:pos="360"/>
      </w:tabs>
      <w:ind w:left="360" w:hanging="360"/>
      <w:contextualSpacing/>
      <w:outlineLvl w:val="0"/>
    </w:pPr>
    <w:rPr>
      <w:rFonts w:ascii="Verdana" w:eastAsia="MS Gothic" w:hAnsi="Verdana" w:cs="Times New Roman"/>
      <w:sz w:val="20"/>
    </w:rPr>
  </w:style>
  <w:style w:type="paragraph" w:customStyle="1" w:styleId="NoteLevel31">
    <w:name w:val="Note Level 31"/>
    <w:basedOn w:val="Normal"/>
    <w:rsid w:val="00A3241C"/>
    <w:pPr>
      <w:keepNext/>
      <w:tabs>
        <w:tab w:val="num" w:pos="1440"/>
      </w:tabs>
      <w:ind w:left="1800" w:hanging="360"/>
      <w:outlineLvl w:val="2"/>
    </w:pPr>
    <w:rPr>
      <w:rFonts w:ascii="Times New Roman" w:eastAsia="MS Gothic" w:hAnsi="Times New Roman" w:cs="Times New Roman"/>
    </w:rPr>
  </w:style>
  <w:style w:type="paragraph" w:customStyle="1" w:styleId="NoteLevel41">
    <w:name w:val="Note Level 41"/>
    <w:basedOn w:val="Normal"/>
    <w:rsid w:val="00A3241C"/>
    <w:pPr>
      <w:keepNext/>
      <w:tabs>
        <w:tab w:val="num" w:pos="2160"/>
      </w:tabs>
      <w:ind w:left="2520" w:hanging="360"/>
      <w:outlineLvl w:val="3"/>
    </w:pPr>
    <w:rPr>
      <w:rFonts w:ascii="Times New Roman" w:eastAsia="MS Gothic" w:hAnsi="Times New Roman" w:cs="Times New Roman"/>
    </w:rPr>
  </w:style>
  <w:style w:type="paragraph" w:customStyle="1" w:styleId="NoteLevel51">
    <w:name w:val="Note Level 51"/>
    <w:basedOn w:val="Normal"/>
    <w:rsid w:val="00A3241C"/>
    <w:pPr>
      <w:keepNext/>
      <w:tabs>
        <w:tab w:val="num" w:pos="2880"/>
      </w:tabs>
      <w:ind w:left="3240" w:hanging="360"/>
      <w:outlineLvl w:val="4"/>
    </w:pPr>
    <w:rPr>
      <w:rFonts w:ascii="Times New Roman" w:eastAsia="MS Gothic" w:hAnsi="Times New Roman" w:cs="Times New Roman"/>
    </w:rPr>
  </w:style>
  <w:style w:type="paragraph" w:customStyle="1" w:styleId="NoteLevel61">
    <w:name w:val="Note Level 61"/>
    <w:basedOn w:val="Normal"/>
    <w:rsid w:val="00A3241C"/>
    <w:pPr>
      <w:keepNext/>
      <w:tabs>
        <w:tab w:val="num" w:pos="3600"/>
      </w:tabs>
      <w:ind w:left="3960" w:hanging="360"/>
      <w:outlineLvl w:val="5"/>
    </w:pPr>
    <w:rPr>
      <w:rFonts w:ascii="Times New Roman" w:eastAsia="MS Gothic" w:hAnsi="Times New Roman" w:cs="Times New Roman"/>
    </w:rPr>
  </w:style>
  <w:style w:type="paragraph" w:customStyle="1" w:styleId="NoteLevel71">
    <w:name w:val="Note Level 71"/>
    <w:basedOn w:val="Normal"/>
    <w:rsid w:val="00A3241C"/>
    <w:pPr>
      <w:keepNext/>
      <w:tabs>
        <w:tab w:val="num" w:pos="4320"/>
      </w:tabs>
      <w:ind w:left="4680" w:hanging="360"/>
      <w:outlineLvl w:val="6"/>
    </w:pPr>
    <w:rPr>
      <w:rFonts w:ascii="Times New Roman" w:eastAsia="MS Gothic" w:hAnsi="Times New Roman" w:cs="Times New Roman"/>
    </w:rPr>
  </w:style>
  <w:style w:type="paragraph" w:customStyle="1" w:styleId="NoteLevel81">
    <w:name w:val="Note Level 81"/>
    <w:basedOn w:val="Normal"/>
    <w:rsid w:val="00A3241C"/>
    <w:pPr>
      <w:keepNext/>
      <w:tabs>
        <w:tab w:val="num" w:pos="5040"/>
      </w:tabs>
      <w:ind w:left="5400" w:hanging="360"/>
      <w:outlineLvl w:val="7"/>
    </w:pPr>
    <w:rPr>
      <w:rFonts w:ascii="Times New Roman" w:eastAsia="MS Gothic" w:hAnsi="Times New Roman" w:cs="Times New Roman"/>
    </w:rPr>
  </w:style>
  <w:style w:type="paragraph" w:customStyle="1" w:styleId="NoteLevel91">
    <w:name w:val="Note Level 91"/>
    <w:basedOn w:val="Normal"/>
    <w:rsid w:val="00A3241C"/>
    <w:pPr>
      <w:keepNext/>
      <w:tabs>
        <w:tab w:val="num" w:pos="5760"/>
      </w:tabs>
      <w:ind w:left="6120" w:hanging="360"/>
      <w:outlineLvl w:val="8"/>
    </w:pPr>
    <w:rPr>
      <w:rFonts w:ascii="Times New Roman" w:eastAsia="MS Gothic" w:hAnsi="Times New Roman" w:cs="Times New Roman"/>
    </w:rPr>
  </w:style>
  <w:style w:type="paragraph" w:styleId="Index2">
    <w:name w:val="index 2"/>
    <w:basedOn w:val="Normal"/>
    <w:next w:val="Normal"/>
    <w:autoRedefine/>
    <w:rsid w:val="00A3241C"/>
    <w:pPr>
      <w:spacing w:after="200" w:line="276" w:lineRule="auto"/>
      <w:ind w:left="400" w:hanging="200"/>
    </w:pPr>
    <w:rPr>
      <w:rFonts w:ascii="Times New Roman" w:eastAsia="Times New Roman" w:hAnsi="Times New Roman" w:cs="Times New Roman"/>
      <w:bCs/>
    </w:rPr>
  </w:style>
  <w:style w:type="paragraph" w:styleId="Index3">
    <w:name w:val="index 3"/>
    <w:basedOn w:val="Normal"/>
    <w:next w:val="Normal"/>
    <w:autoRedefine/>
    <w:rsid w:val="00A3241C"/>
    <w:pPr>
      <w:spacing w:after="200" w:line="276" w:lineRule="auto"/>
      <w:ind w:left="600" w:hanging="200"/>
    </w:pPr>
    <w:rPr>
      <w:rFonts w:ascii="Times New Roman" w:eastAsia="Times New Roman" w:hAnsi="Times New Roman" w:cs="Times New Roman"/>
      <w:bCs/>
    </w:rPr>
  </w:style>
  <w:style w:type="paragraph" w:styleId="Index4">
    <w:name w:val="index 4"/>
    <w:basedOn w:val="Normal"/>
    <w:next w:val="Normal"/>
    <w:autoRedefine/>
    <w:rsid w:val="00A3241C"/>
    <w:pPr>
      <w:spacing w:after="200" w:line="276" w:lineRule="auto"/>
      <w:ind w:left="800" w:hanging="200"/>
    </w:pPr>
    <w:rPr>
      <w:rFonts w:ascii="Times New Roman" w:eastAsia="Times New Roman" w:hAnsi="Times New Roman" w:cs="Times New Roman"/>
      <w:bCs/>
    </w:rPr>
  </w:style>
  <w:style w:type="paragraph" w:styleId="Index5">
    <w:name w:val="index 5"/>
    <w:basedOn w:val="Normal"/>
    <w:next w:val="Normal"/>
    <w:autoRedefine/>
    <w:rsid w:val="00A3241C"/>
    <w:pPr>
      <w:spacing w:after="200" w:line="276" w:lineRule="auto"/>
      <w:ind w:left="1000" w:hanging="200"/>
    </w:pPr>
    <w:rPr>
      <w:rFonts w:ascii="Times New Roman" w:eastAsia="Times New Roman" w:hAnsi="Times New Roman" w:cs="Times New Roman"/>
      <w:bCs/>
    </w:rPr>
  </w:style>
  <w:style w:type="paragraph" w:styleId="Index6">
    <w:name w:val="index 6"/>
    <w:basedOn w:val="Normal"/>
    <w:next w:val="Normal"/>
    <w:autoRedefine/>
    <w:rsid w:val="00A3241C"/>
    <w:pPr>
      <w:spacing w:after="200" w:line="276" w:lineRule="auto"/>
      <w:ind w:left="1200" w:hanging="200"/>
    </w:pPr>
    <w:rPr>
      <w:rFonts w:ascii="Times New Roman" w:eastAsia="Times New Roman" w:hAnsi="Times New Roman" w:cs="Times New Roman"/>
      <w:bCs/>
    </w:rPr>
  </w:style>
  <w:style w:type="paragraph" w:styleId="Index7">
    <w:name w:val="index 7"/>
    <w:basedOn w:val="Normal"/>
    <w:next w:val="Normal"/>
    <w:autoRedefine/>
    <w:rsid w:val="00A3241C"/>
    <w:pPr>
      <w:spacing w:after="200" w:line="276" w:lineRule="auto"/>
      <w:ind w:left="1400" w:hanging="200"/>
    </w:pPr>
    <w:rPr>
      <w:rFonts w:ascii="Times New Roman" w:eastAsia="Times New Roman" w:hAnsi="Times New Roman" w:cs="Times New Roman"/>
      <w:bCs/>
    </w:rPr>
  </w:style>
  <w:style w:type="paragraph" w:styleId="Index8">
    <w:name w:val="index 8"/>
    <w:basedOn w:val="Normal"/>
    <w:next w:val="Normal"/>
    <w:autoRedefine/>
    <w:rsid w:val="00A3241C"/>
    <w:pPr>
      <w:spacing w:after="200" w:line="276" w:lineRule="auto"/>
      <w:ind w:left="1600" w:hanging="200"/>
    </w:pPr>
    <w:rPr>
      <w:rFonts w:ascii="Times New Roman" w:eastAsia="Times New Roman" w:hAnsi="Times New Roman" w:cs="Times New Roman"/>
      <w:bCs/>
    </w:rPr>
  </w:style>
  <w:style w:type="paragraph" w:styleId="Index9">
    <w:name w:val="index 9"/>
    <w:basedOn w:val="Normal"/>
    <w:next w:val="Normal"/>
    <w:autoRedefine/>
    <w:rsid w:val="00A3241C"/>
    <w:pPr>
      <w:spacing w:after="200" w:line="276" w:lineRule="auto"/>
      <w:ind w:left="1800" w:hanging="200"/>
    </w:pPr>
    <w:rPr>
      <w:rFonts w:ascii="Times New Roman" w:eastAsia="Times New Roman" w:hAnsi="Times New Roman" w:cs="Times New Roman"/>
      <w:bCs/>
    </w:rPr>
  </w:style>
  <w:style w:type="paragraph" w:styleId="IndexHeading">
    <w:name w:val="index heading"/>
    <w:basedOn w:val="Normal"/>
    <w:next w:val="Index1"/>
    <w:rsid w:val="00A3241C"/>
    <w:pPr>
      <w:spacing w:after="200" w:line="276" w:lineRule="auto"/>
    </w:pPr>
    <w:rPr>
      <w:rFonts w:ascii="Times New Roman" w:eastAsia="Times New Roman" w:hAnsi="Times New Roman" w:cs="Times New Roman"/>
      <w:bCs/>
    </w:rPr>
  </w:style>
  <w:style w:type="character" w:customStyle="1" w:styleId="MediumGrid11">
    <w:name w:val="Medium Grid 11"/>
    <w:uiPriority w:val="99"/>
    <w:rsid w:val="00A3241C"/>
    <w:rPr>
      <w:color w:val="808080"/>
    </w:rPr>
  </w:style>
  <w:style w:type="numbering" w:customStyle="1" w:styleId="NoList9">
    <w:name w:val="No List9"/>
    <w:next w:val="NoList"/>
    <w:semiHidden/>
    <w:unhideWhenUsed/>
    <w:rsid w:val="00A3241C"/>
  </w:style>
  <w:style w:type="numbering" w:customStyle="1" w:styleId="NoList10">
    <w:name w:val="No List10"/>
    <w:next w:val="NoList"/>
    <w:semiHidden/>
    <w:unhideWhenUsed/>
    <w:rsid w:val="00A3241C"/>
  </w:style>
  <w:style w:type="numbering" w:customStyle="1" w:styleId="NoList18">
    <w:name w:val="No List18"/>
    <w:next w:val="NoList"/>
    <w:uiPriority w:val="99"/>
    <w:semiHidden/>
    <w:unhideWhenUsed/>
    <w:rsid w:val="00A3241C"/>
  </w:style>
  <w:style w:type="numbering" w:customStyle="1" w:styleId="NoList19">
    <w:name w:val="No List19"/>
    <w:next w:val="NoList"/>
    <w:uiPriority w:val="99"/>
    <w:semiHidden/>
    <w:unhideWhenUsed/>
    <w:rsid w:val="00A3241C"/>
  </w:style>
  <w:style w:type="numbering" w:customStyle="1" w:styleId="NoList20">
    <w:name w:val="No List20"/>
    <w:next w:val="NoList"/>
    <w:semiHidden/>
    <w:unhideWhenUsed/>
    <w:rsid w:val="00A3241C"/>
  </w:style>
  <w:style w:type="paragraph" w:customStyle="1" w:styleId="PlaceholderText2">
    <w:name w:val="Placeholder Text2"/>
    <w:basedOn w:val="Normal"/>
    <w:uiPriority w:val="99"/>
    <w:rsid w:val="00A3241C"/>
    <w:pPr>
      <w:keepNext/>
      <w:tabs>
        <w:tab w:val="num" w:pos="360"/>
      </w:tabs>
      <w:ind w:left="360" w:hanging="360"/>
      <w:contextualSpacing/>
      <w:outlineLvl w:val="0"/>
    </w:pPr>
    <w:rPr>
      <w:rFonts w:ascii="Verdana" w:eastAsia="MS Gothic" w:hAnsi="Verdana" w:cs="Times New Roman"/>
      <w:sz w:val="20"/>
    </w:rPr>
  </w:style>
  <w:style w:type="paragraph" w:customStyle="1" w:styleId="LightShading1">
    <w:name w:val="Light Shading1"/>
    <w:basedOn w:val="Normal"/>
    <w:rsid w:val="00A3241C"/>
    <w:pPr>
      <w:keepNext/>
      <w:tabs>
        <w:tab w:val="num" w:pos="1440"/>
      </w:tabs>
      <w:ind w:left="1800" w:hanging="360"/>
      <w:outlineLvl w:val="2"/>
    </w:pPr>
    <w:rPr>
      <w:rFonts w:ascii="Times New Roman" w:eastAsia="MS Gothic" w:hAnsi="Times New Roman" w:cs="Times New Roman"/>
      <w:sz w:val="24"/>
    </w:rPr>
  </w:style>
  <w:style w:type="paragraph" w:customStyle="1" w:styleId="LightList1">
    <w:name w:val="Light List1"/>
    <w:basedOn w:val="Normal"/>
    <w:rsid w:val="00A3241C"/>
    <w:pPr>
      <w:keepNext/>
      <w:tabs>
        <w:tab w:val="num" w:pos="2160"/>
      </w:tabs>
      <w:ind w:left="2520" w:hanging="360"/>
      <w:outlineLvl w:val="3"/>
    </w:pPr>
    <w:rPr>
      <w:rFonts w:ascii="Times New Roman" w:eastAsia="MS Gothic" w:hAnsi="Times New Roman" w:cs="Times New Roman"/>
      <w:sz w:val="24"/>
    </w:rPr>
  </w:style>
  <w:style w:type="paragraph" w:customStyle="1" w:styleId="LightGrid1">
    <w:name w:val="Light Grid1"/>
    <w:basedOn w:val="Normal"/>
    <w:rsid w:val="00A3241C"/>
    <w:pPr>
      <w:keepNext/>
      <w:tabs>
        <w:tab w:val="num" w:pos="2880"/>
      </w:tabs>
      <w:ind w:left="3240" w:hanging="360"/>
      <w:outlineLvl w:val="4"/>
    </w:pPr>
    <w:rPr>
      <w:rFonts w:ascii="Times New Roman" w:eastAsia="MS Gothic" w:hAnsi="Times New Roman" w:cs="Times New Roman"/>
      <w:sz w:val="24"/>
    </w:rPr>
  </w:style>
  <w:style w:type="paragraph" w:customStyle="1" w:styleId="MediumShading11">
    <w:name w:val="Medium Shading 11"/>
    <w:basedOn w:val="Normal"/>
    <w:rsid w:val="00A3241C"/>
    <w:pPr>
      <w:keepNext/>
      <w:tabs>
        <w:tab w:val="num" w:pos="3600"/>
      </w:tabs>
      <w:ind w:left="3960" w:hanging="360"/>
      <w:outlineLvl w:val="5"/>
    </w:pPr>
    <w:rPr>
      <w:rFonts w:ascii="Times New Roman" w:eastAsia="MS Gothic" w:hAnsi="Times New Roman" w:cs="Times New Roman"/>
      <w:sz w:val="24"/>
    </w:rPr>
  </w:style>
  <w:style w:type="paragraph" w:customStyle="1" w:styleId="MediumShading21">
    <w:name w:val="Medium Shading 21"/>
    <w:basedOn w:val="Normal"/>
    <w:rsid w:val="00A3241C"/>
    <w:pPr>
      <w:keepNext/>
      <w:tabs>
        <w:tab w:val="num" w:pos="4320"/>
      </w:tabs>
      <w:ind w:left="4680" w:hanging="360"/>
      <w:outlineLvl w:val="6"/>
    </w:pPr>
    <w:rPr>
      <w:rFonts w:ascii="Times New Roman" w:eastAsia="MS Gothic" w:hAnsi="Times New Roman" w:cs="Times New Roman"/>
      <w:sz w:val="24"/>
    </w:rPr>
  </w:style>
  <w:style w:type="paragraph" w:customStyle="1" w:styleId="MediumList11">
    <w:name w:val="Medium List 11"/>
    <w:basedOn w:val="Normal"/>
    <w:rsid w:val="00A3241C"/>
    <w:pPr>
      <w:keepNext/>
      <w:tabs>
        <w:tab w:val="num" w:pos="5040"/>
      </w:tabs>
      <w:ind w:left="5400" w:hanging="360"/>
      <w:outlineLvl w:val="7"/>
    </w:pPr>
    <w:rPr>
      <w:rFonts w:ascii="Times New Roman" w:eastAsia="MS Gothic" w:hAnsi="Times New Roman" w:cs="Times New Roman"/>
      <w:sz w:val="24"/>
    </w:rPr>
  </w:style>
  <w:style w:type="paragraph" w:customStyle="1" w:styleId="MediumList21">
    <w:name w:val="Medium List 21"/>
    <w:basedOn w:val="Normal"/>
    <w:rsid w:val="00A3241C"/>
    <w:pPr>
      <w:keepNext/>
      <w:tabs>
        <w:tab w:val="num" w:pos="5760"/>
      </w:tabs>
      <w:ind w:left="6120" w:hanging="360"/>
      <w:outlineLvl w:val="8"/>
    </w:pPr>
    <w:rPr>
      <w:rFonts w:ascii="Times New Roman" w:eastAsia="MS Gothic" w:hAnsi="Times New Roman" w:cs="Times New Roman"/>
      <w:sz w:val="24"/>
    </w:rPr>
  </w:style>
  <w:style w:type="character" w:customStyle="1" w:styleId="SmallCharChar0">
    <w:name w:val="Small Char Char"/>
    <w:basedOn w:val="DefaultParagraphFont"/>
    <w:rsid w:val="00A3241C"/>
    <w:rPr>
      <w:sz w:val="17"/>
      <w:szCs w:val="24"/>
      <w:lang w:val="en-US" w:eastAsia="en-US" w:bidi="ar-SA"/>
    </w:rPr>
  </w:style>
  <w:style w:type="paragraph" w:customStyle="1" w:styleId="TagsFutura">
    <w:name w:val="TagsFutura"/>
    <w:basedOn w:val="Normal"/>
    <w:next w:val="Heading3"/>
    <w:rsid w:val="00A3241C"/>
    <w:rPr>
      <w:rFonts w:ascii="Futura" w:eastAsia="Times" w:hAnsi="Futura" w:cs="Times New Roman"/>
      <w:b/>
      <w:caps/>
      <w:sz w:val="18"/>
      <w:szCs w:val="20"/>
    </w:rPr>
  </w:style>
  <w:style w:type="character" w:customStyle="1" w:styleId="italics">
    <w:name w:val="italics"/>
    <w:basedOn w:val="DefaultParagraphFont"/>
    <w:rsid w:val="00A3241C"/>
  </w:style>
  <w:style w:type="character" w:customStyle="1" w:styleId="m-3583723223135346788gmail-style13ptbold">
    <w:name w:val="m_-3583723223135346788gmail-style13ptbold"/>
    <w:basedOn w:val="DefaultParagraphFont"/>
    <w:rsid w:val="00A3241C"/>
  </w:style>
  <w:style w:type="character" w:customStyle="1" w:styleId="m-3583723223135346788gmail-styleunderline">
    <w:name w:val="m_-3583723223135346788gmail-styleunderline"/>
    <w:basedOn w:val="DefaultParagraphFont"/>
    <w:rsid w:val="00A3241C"/>
  </w:style>
  <w:style w:type="character" w:customStyle="1" w:styleId="BoldUnderline2">
    <w:name w:val="Bold.Underline"/>
    <w:uiPriority w:val="1"/>
    <w:qFormat/>
    <w:rsid w:val="00A3241C"/>
    <w:rPr>
      <w:b/>
      <w:u w:val="single"/>
    </w:rPr>
  </w:style>
  <w:style w:type="character" w:customStyle="1" w:styleId="byl">
    <w:name w:val="byl"/>
    <w:rsid w:val="00A3241C"/>
  </w:style>
  <w:style w:type="paragraph" w:customStyle="1" w:styleId="css-xhhu0i">
    <w:name w:val="css-xhhu0i"/>
    <w:basedOn w:val="Normal"/>
    <w:rsid w:val="00A3241C"/>
    <w:pPr>
      <w:spacing w:before="100" w:beforeAutospacing="1" w:after="100" w:afterAutospacing="1"/>
    </w:pPr>
    <w:rPr>
      <w:rFonts w:ascii="Times New Roman" w:eastAsia="Times New Roman" w:hAnsi="Times New Roman" w:cs="Times New Roman"/>
      <w:sz w:val="24"/>
      <w:lang w:eastAsia="zh-CN"/>
    </w:rPr>
  </w:style>
  <w:style w:type="character" w:customStyle="1" w:styleId="m-8878800405382358272gmail-style13ptbold">
    <w:name w:val="m_-8878800405382358272gmail-style13ptbold"/>
    <w:basedOn w:val="DefaultParagraphFont"/>
    <w:rsid w:val="00A3241C"/>
  </w:style>
  <w:style w:type="character" w:customStyle="1" w:styleId="m-8878800405382358272gmail-styleunderline">
    <w:name w:val="m_-8878800405382358272gmail-styleunderline"/>
    <w:basedOn w:val="DefaultParagraphFont"/>
    <w:rsid w:val="00A3241C"/>
  </w:style>
  <w:style w:type="character" w:customStyle="1" w:styleId="Quotation">
    <w:name w:val="Quotation"/>
    <w:qFormat/>
    <w:rsid w:val="00A3241C"/>
    <w:rPr>
      <w:rFonts w:ascii="Arial" w:hAnsi="Arial"/>
      <w:b/>
      <w:i/>
      <w:iCs/>
      <w:sz w:val="24"/>
      <w:u w:val="single"/>
    </w:rPr>
  </w:style>
  <w:style w:type="character" w:customStyle="1" w:styleId="m-5176787357700846886gmail-style13ptbold">
    <w:name w:val="m_-5176787357700846886gmail-style13ptbold"/>
    <w:basedOn w:val="DefaultParagraphFont"/>
    <w:rsid w:val="00A3241C"/>
  </w:style>
  <w:style w:type="character" w:customStyle="1" w:styleId="storylink">
    <w:name w:val="story_link"/>
    <w:basedOn w:val="DefaultParagraphFont"/>
    <w:rsid w:val="00A3241C"/>
  </w:style>
  <w:style w:type="paragraph" w:customStyle="1" w:styleId="AnalyticsGBN">
    <w:name w:val="AnalyticsGBN"/>
    <w:basedOn w:val="Normal"/>
    <w:link w:val="AnalyticsGBNChar"/>
    <w:autoRedefine/>
    <w:uiPriority w:val="4"/>
    <w:qFormat/>
    <w:rsid w:val="00A3241C"/>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A3241C"/>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A3241C"/>
  </w:style>
  <w:style w:type="character" w:customStyle="1" w:styleId="article-published-date">
    <w:name w:val="article-published-date"/>
    <w:basedOn w:val="DefaultParagraphFont"/>
    <w:rsid w:val="00A3241C"/>
  </w:style>
  <w:style w:type="paragraph" w:customStyle="1" w:styleId="m-6964456894805451263gmail-msonormal">
    <w:name w:val="m_-6964456894805451263gmail-msonormal"/>
    <w:basedOn w:val="Normal"/>
    <w:rsid w:val="00A3241C"/>
    <w:pPr>
      <w:spacing w:before="100" w:beforeAutospacing="1" w:after="100" w:afterAutospacing="1"/>
    </w:pPr>
    <w:rPr>
      <w:rFonts w:ascii="Times New Roman" w:eastAsia="Times New Roman" w:hAnsi="Times New Roman" w:cs="Times New Roman"/>
      <w:sz w:val="24"/>
    </w:rPr>
  </w:style>
  <w:style w:type="character" w:customStyle="1" w:styleId="m-6964456894805451263gmail-style13ptbold">
    <w:name w:val="m_-6964456894805451263gmail-style13ptbold"/>
    <w:basedOn w:val="DefaultParagraphFont"/>
    <w:rsid w:val="00A3241C"/>
  </w:style>
  <w:style w:type="character" w:customStyle="1" w:styleId="m-2807258978724535836gmail-heading4char">
    <w:name w:val="m_-2807258978724535836gmail-heading4char"/>
    <w:basedOn w:val="DefaultParagraphFont"/>
    <w:rsid w:val="00A3241C"/>
  </w:style>
  <w:style w:type="character" w:customStyle="1" w:styleId="m-2807258978724535836gmail-styleunderline">
    <w:name w:val="m_-2807258978724535836gmail-styleunderline"/>
    <w:basedOn w:val="DefaultParagraphFont"/>
    <w:rsid w:val="00A3241C"/>
  </w:style>
  <w:style w:type="character" w:customStyle="1" w:styleId="m6004444545773425567gmail-style13ptbold">
    <w:name w:val="m_6004444545773425567gmail-style13ptbold"/>
    <w:basedOn w:val="DefaultParagraphFont"/>
    <w:rsid w:val="00A3241C"/>
  </w:style>
  <w:style w:type="character" w:customStyle="1" w:styleId="m6004444545773425567gmail-styleunderline">
    <w:name w:val="m_6004444545773425567gmail-styleunderline"/>
    <w:basedOn w:val="DefaultParagraphFont"/>
    <w:rsid w:val="00A3241C"/>
  </w:style>
  <w:style w:type="paragraph" w:customStyle="1" w:styleId="m38239159385702382gmail-msonormal">
    <w:name w:val="m_38239159385702382gmail-msonormal"/>
    <w:basedOn w:val="Normal"/>
    <w:rsid w:val="00A3241C"/>
    <w:pPr>
      <w:spacing w:before="100" w:beforeAutospacing="1" w:after="100" w:afterAutospacing="1"/>
    </w:pPr>
    <w:rPr>
      <w:rFonts w:ascii="Times New Roman" w:eastAsia="Times New Roman" w:hAnsi="Times New Roman" w:cs="Times New Roman"/>
      <w:sz w:val="24"/>
    </w:rPr>
  </w:style>
  <w:style w:type="character" w:customStyle="1" w:styleId="m38239159385702382gmail-cite">
    <w:name w:val="m_38239159385702382gmail-cite"/>
    <w:basedOn w:val="DefaultParagraphFont"/>
    <w:rsid w:val="00A3241C"/>
  </w:style>
  <w:style w:type="paragraph" w:customStyle="1" w:styleId="m38239159385702382gmail-card">
    <w:name w:val="m_38239159385702382gmail-card"/>
    <w:basedOn w:val="Normal"/>
    <w:rsid w:val="00A3241C"/>
    <w:pPr>
      <w:spacing w:before="100" w:beforeAutospacing="1" w:after="100" w:afterAutospacing="1"/>
    </w:pPr>
    <w:rPr>
      <w:rFonts w:ascii="Times New Roman" w:eastAsia="Times New Roman" w:hAnsi="Times New Roman" w:cs="Times New Roman"/>
      <w:sz w:val="24"/>
    </w:rPr>
  </w:style>
  <w:style w:type="character" w:customStyle="1" w:styleId="m38239159385702382gmail-styleunderline">
    <w:name w:val="m_38239159385702382gmail-styleunderline"/>
    <w:basedOn w:val="DefaultParagraphFont"/>
    <w:rsid w:val="00A3241C"/>
  </w:style>
  <w:style w:type="character" w:customStyle="1" w:styleId="m38239159385702382gmail-underline">
    <w:name w:val="m_38239159385702382gmail-underline"/>
    <w:basedOn w:val="DefaultParagraphFont"/>
    <w:rsid w:val="00A3241C"/>
  </w:style>
  <w:style w:type="character" w:customStyle="1" w:styleId="m-2593922536640332098gmail-style13ptbold">
    <w:name w:val="m_-2593922536640332098gmail-style13ptbold"/>
    <w:basedOn w:val="DefaultParagraphFont"/>
    <w:rsid w:val="00A3241C"/>
  </w:style>
  <w:style w:type="character" w:customStyle="1" w:styleId="m-2593922536640332098gmail-styleunderline">
    <w:name w:val="m_-2593922536640332098gmail-styleunderline"/>
    <w:basedOn w:val="DefaultParagraphFont"/>
    <w:rsid w:val="00A3241C"/>
  </w:style>
  <w:style w:type="character" w:customStyle="1" w:styleId="m-3222177990783861315gmail-style13ptbold">
    <w:name w:val="m_-3222177990783861315gmail-style13ptbold"/>
    <w:basedOn w:val="DefaultParagraphFont"/>
    <w:rsid w:val="00A3241C"/>
  </w:style>
  <w:style w:type="character" w:customStyle="1" w:styleId="m-3222177990783861315gmail-styleunderline">
    <w:name w:val="m_-3222177990783861315gmail-styleunderline"/>
    <w:basedOn w:val="DefaultParagraphFont"/>
    <w:rsid w:val="00A3241C"/>
  </w:style>
  <w:style w:type="character" w:customStyle="1" w:styleId="DebateSmallText">
    <w:name w:val="DebateSmallText"/>
    <w:rsid w:val="00A3241C"/>
    <w:rPr>
      <w:rFonts w:ascii="Times New Roman" w:hAnsi="Times New Roman"/>
      <w:sz w:val="20"/>
    </w:rPr>
  </w:style>
  <w:style w:type="character" w:customStyle="1" w:styleId="m-3401163095456589440gmail-styleunderline">
    <w:name w:val="m_-3401163095456589440gmail-styleunderline"/>
    <w:basedOn w:val="DefaultParagraphFont"/>
    <w:rsid w:val="00A3241C"/>
  </w:style>
  <w:style w:type="character" w:customStyle="1" w:styleId="articleimagecaption">
    <w:name w:val="article__image__caption"/>
    <w:basedOn w:val="DefaultParagraphFont"/>
    <w:rsid w:val="00A3241C"/>
  </w:style>
  <w:style w:type="character" w:customStyle="1" w:styleId="articleimagecredits">
    <w:name w:val="article__image__credits"/>
    <w:basedOn w:val="DefaultParagraphFont"/>
    <w:rsid w:val="00A3241C"/>
  </w:style>
  <w:style w:type="paragraph" w:customStyle="1" w:styleId="noname">
    <w:name w:val="no_name"/>
    <w:basedOn w:val="Normal"/>
    <w:rsid w:val="00A3241C"/>
    <w:pPr>
      <w:spacing w:before="100" w:beforeAutospacing="1" w:after="100" w:afterAutospacing="1"/>
    </w:pPr>
    <w:rPr>
      <w:rFonts w:ascii="Times New Roman" w:eastAsia="Times New Roman" w:hAnsi="Times New Roman" w:cs="Times New Roman"/>
      <w:sz w:val="24"/>
    </w:rPr>
  </w:style>
  <w:style w:type="character" w:customStyle="1" w:styleId="3oh-">
    <w:name w:val="_3oh-"/>
    <w:basedOn w:val="DefaultParagraphFont"/>
    <w:rsid w:val="00A3241C"/>
  </w:style>
  <w:style w:type="paragraph" w:customStyle="1" w:styleId="clay-paragraph">
    <w:name w:val="clay-paragraph"/>
    <w:basedOn w:val="Normal"/>
    <w:rsid w:val="00A3241C"/>
    <w:pPr>
      <w:spacing w:before="100" w:beforeAutospacing="1" w:after="100" w:afterAutospacing="1"/>
    </w:pPr>
    <w:rPr>
      <w:rFonts w:ascii="Times New Roman" w:eastAsia="Times New Roman" w:hAnsi="Times New Roman" w:cs="Times New Roman"/>
    </w:rPr>
  </w:style>
  <w:style w:type="character" w:customStyle="1" w:styleId="m6213045495989588786gmail-style13ptbold">
    <w:name w:val="m_6213045495989588786gmail-style13ptbold"/>
    <w:basedOn w:val="DefaultParagraphFont"/>
    <w:rsid w:val="00A3241C"/>
  </w:style>
  <w:style w:type="character" w:customStyle="1" w:styleId="m-5156237671796814033gmail-styleunderline">
    <w:name w:val="m_-5156237671796814033gmail-styleunderline"/>
    <w:basedOn w:val="DefaultParagraphFont"/>
    <w:rsid w:val="00A3241C"/>
  </w:style>
  <w:style w:type="paragraph" w:customStyle="1" w:styleId="css-1i0edl6">
    <w:name w:val="css-1i0edl6"/>
    <w:basedOn w:val="Normal"/>
    <w:rsid w:val="00A3241C"/>
    <w:pPr>
      <w:spacing w:before="100" w:beforeAutospacing="1" w:after="100" w:afterAutospacing="1"/>
    </w:pPr>
    <w:rPr>
      <w:rFonts w:ascii="Times" w:hAnsi="Times" w:cs="Times New Roman"/>
      <w:sz w:val="20"/>
      <w:szCs w:val="20"/>
    </w:rPr>
  </w:style>
  <w:style w:type="paragraph" w:customStyle="1" w:styleId="desktop-rev">
    <w:name w:val="desktop-rev"/>
    <w:basedOn w:val="Normal"/>
    <w:rsid w:val="00A3241C"/>
    <w:pPr>
      <w:spacing w:before="100" w:beforeAutospacing="1" w:after="100" w:afterAutospacing="1"/>
    </w:pPr>
    <w:rPr>
      <w:rFonts w:ascii="Times New Roman" w:eastAsia="Times New Roman" w:hAnsi="Times New Roman" w:cs="Times New Roman"/>
    </w:rPr>
  </w:style>
  <w:style w:type="character" w:customStyle="1" w:styleId="m-8497948306993107372gmail-style13ptbold">
    <w:name w:val="m_-8497948306993107372gmail-style13ptbold"/>
    <w:basedOn w:val="DefaultParagraphFont"/>
    <w:rsid w:val="00A3241C"/>
  </w:style>
  <w:style w:type="character" w:customStyle="1" w:styleId="m-5842435219695499946gmail-style13ptbold">
    <w:name w:val="m_-5842435219695499946gmail-style13ptbold"/>
    <w:basedOn w:val="DefaultParagraphFont"/>
    <w:rsid w:val="00A3241C"/>
  </w:style>
  <w:style w:type="paragraph" w:customStyle="1" w:styleId="removeTag">
    <w:name w:val="removeTag"/>
    <w:basedOn w:val="Normal"/>
    <w:link w:val="removeTagChar"/>
    <w:uiPriority w:val="4"/>
    <w:qFormat/>
    <w:rsid w:val="00A3241C"/>
    <w:pPr>
      <w:keepNext/>
      <w:keepLines/>
      <w:spacing w:before="40"/>
      <w:outlineLvl w:val="3"/>
    </w:pPr>
    <w:rPr>
      <w:rFonts w:ascii="Times New Roman" w:eastAsiaTheme="majorEastAsia" w:hAnsi="Times New Roman" w:cstheme="majorBidi"/>
      <w:b/>
      <w:iCs/>
      <w:sz w:val="26"/>
    </w:rPr>
  </w:style>
  <w:style w:type="character" w:customStyle="1" w:styleId="removeTagChar">
    <w:name w:val="removeTag Char"/>
    <w:basedOn w:val="DefaultParagraphFont"/>
    <w:link w:val="removeTag"/>
    <w:uiPriority w:val="4"/>
    <w:rsid w:val="00A3241C"/>
    <w:rPr>
      <w:rFonts w:ascii="Times New Roman" w:eastAsiaTheme="majorEastAsia" w:hAnsi="Times New Roman" w:cstheme="majorBidi"/>
      <w:b/>
      <w:iCs/>
      <w:sz w:val="26"/>
    </w:rPr>
  </w:style>
  <w:style w:type="paragraph" w:customStyle="1" w:styleId="p402premiuminside">
    <w:name w:val="p402_premiuminside"/>
    <w:basedOn w:val="Normal"/>
    <w:rsid w:val="00A3241C"/>
    <w:pPr>
      <w:spacing w:before="100" w:beforeAutospacing="1" w:after="100" w:afterAutospacing="1"/>
    </w:pPr>
    <w:rPr>
      <w:rFonts w:ascii="Times New Roman" w:hAnsi="Times New Roman" w:cs="Times New Roman"/>
    </w:rPr>
  </w:style>
  <w:style w:type="character" w:customStyle="1" w:styleId="xstyle13ptbold">
    <w:name w:val="x_style13ptbold"/>
    <w:basedOn w:val="DefaultParagraphFont"/>
    <w:rsid w:val="00A3241C"/>
  </w:style>
  <w:style w:type="paragraph" w:customStyle="1" w:styleId="xmsonormal">
    <w:name w:val="x_msonormal"/>
    <w:basedOn w:val="Normal"/>
    <w:rsid w:val="00A3241C"/>
    <w:pPr>
      <w:spacing w:before="100" w:beforeAutospacing="1" w:after="100" w:afterAutospacing="1"/>
    </w:pPr>
    <w:rPr>
      <w:rFonts w:ascii="Times New Roman" w:eastAsia="Times New Roman" w:hAnsi="Times New Roman" w:cs="Times New Roman"/>
      <w:sz w:val="24"/>
    </w:rPr>
  </w:style>
  <w:style w:type="paragraph" w:customStyle="1" w:styleId="paragraph">
    <w:name w:val="paragraph"/>
    <w:basedOn w:val="Normal"/>
    <w:rsid w:val="00A3241C"/>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A3241C"/>
  </w:style>
  <w:style w:type="character" w:customStyle="1" w:styleId="eop">
    <w:name w:val="eop"/>
    <w:basedOn w:val="DefaultParagraphFont"/>
    <w:rsid w:val="00A3241C"/>
  </w:style>
  <w:style w:type="paragraph" w:customStyle="1" w:styleId="TxBr16p1">
    <w:name w:val="TxBr_16p1"/>
    <w:basedOn w:val="Normal"/>
    <w:rsid w:val="00A3241C"/>
    <w:pPr>
      <w:tabs>
        <w:tab w:val="left" w:pos="209"/>
      </w:tabs>
      <w:autoSpaceDE w:val="0"/>
      <w:autoSpaceDN w:val="0"/>
      <w:adjustRightInd w:val="0"/>
      <w:spacing w:line="238" w:lineRule="atLeast"/>
      <w:ind w:firstLine="209"/>
      <w:jc w:val="both"/>
    </w:pPr>
    <w:rPr>
      <w:rFonts w:ascii="Times New Roman" w:eastAsia="Times New Roman" w:hAnsi="Times New Roman" w:cs="Times New Roman"/>
      <w:sz w:val="24"/>
      <w:szCs w:val="20"/>
    </w:rPr>
  </w:style>
  <w:style w:type="paragraph" w:customStyle="1" w:styleId="TxBr43p2">
    <w:name w:val="TxBr_43p2"/>
    <w:basedOn w:val="Normal"/>
    <w:rsid w:val="00A3241C"/>
    <w:pPr>
      <w:tabs>
        <w:tab w:val="left" w:pos="204"/>
      </w:tabs>
      <w:autoSpaceDE w:val="0"/>
      <w:autoSpaceDN w:val="0"/>
      <w:adjustRightInd w:val="0"/>
      <w:spacing w:line="238" w:lineRule="atLeast"/>
      <w:ind w:firstLine="204"/>
      <w:jc w:val="both"/>
    </w:pPr>
    <w:rPr>
      <w:rFonts w:ascii="Times New Roman" w:eastAsia="Times New Roman" w:hAnsi="Times New Roman" w:cs="Times New Roman"/>
      <w:sz w:val="24"/>
      <w:szCs w:val="20"/>
    </w:rPr>
  </w:style>
  <w:style w:type="character" w:customStyle="1" w:styleId="Bodytext11">
    <w:name w:val="Body text (11)"/>
    <w:rsid w:val="00A3241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3241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3241C"/>
  </w:style>
  <w:style w:type="paragraph" w:customStyle="1" w:styleId="StyleJustified">
    <w:name w:val="Style Justified"/>
    <w:basedOn w:val="Normal"/>
    <w:rsid w:val="00A3241C"/>
    <w:rPr>
      <w:rFonts w:ascii="Times New Roman" w:eastAsia="Times New Roman" w:hAnsi="Times New Roman" w:cs="Times New Roman"/>
      <w:szCs w:val="20"/>
    </w:rPr>
  </w:style>
  <w:style w:type="character" w:customStyle="1" w:styleId="Style5Char">
    <w:name w:val="Style5 Char"/>
    <w:link w:val="Style53"/>
    <w:rsid w:val="00A3241C"/>
    <w:rPr>
      <w:rFonts w:ascii="Times New Roman" w:eastAsia="Times New Roman" w:hAnsi="Times New Roman" w:cs="Times New Roman"/>
      <w:sz w:val="24"/>
    </w:rPr>
  </w:style>
  <w:style w:type="character" w:customStyle="1" w:styleId="Style10Char">
    <w:name w:val="Style10 Char"/>
    <w:link w:val="Style100"/>
    <w:rsid w:val="00A3241C"/>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A3241C"/>
    <w:rPr>
      <w:b w:val="0"/>
      <w:bCs w:val="0"/>
      <w:sz w:val="22"/>
      <w:u w:val="single"/>
      <w:bdr w:val="none" w:sz="0" w:space="0" w:color="auto"/>
    </w:rPr>
  </w:style>
  <w:style w:type="character" w:customStyle="1" w:styleId="Headerorfooter">
    <w:name w:val="Header or footer"/>
    <w:basedOn w:val="DefaultParagraphFont"/>
    <w:rsid w:val="00A3241C"/>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A3241C"/>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A3241C"/>
    <w:rPr>
      <w:rFonts w:ascii="Times New Roman" w:eastAsia="Times New Roman" w:hAnsi="Times New Roman" w:cs="Times New Roman"/>
      <w:u w:val="single"/>
    </w:rPr>
  </w:style>
  <w:style w:type="character" w:customStyle="1" w:styleId="amp">
    <w:name w:val="amp"/>
    <w:basedOn w:val="DefaultParagraphFont"/>
    <w:rsid w:val="00A3241C"/>
  </w:style>
  <w:style w:type="character" w:customStyle="1" w:styleId="StyleUnderlineBorderSinglesolidlineAuto225ptLine">
    <w:name w:val="Style Underline Border: : (Single solid line Auto  2.25 pt Line ..."/>
    <w:basedOn w:val="DefaultParagraphFont"/>
    <w:rsid w:val="00A3241C"/>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A3241C"/>
    <w:rPr>
      <w:b w:val="0"/>
      <w:sz w:val="24"/>
      <w:u w:val="single"/>
      <w:bdr w:val="none" w:sz="0" w:space="0" w:color="auto"/>
    </w:rPr>
  </w:style>
  <w:style w:type="character" w:customStyle="1" w:styleId="Bodytext10pt">
    <w:name w:val="Body text + 10 pt"/>
    <w:basedOn w:val="Bodytext5"/>
    <w:rsid w:val="00A3241C"/>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A3241C"/>
  </w:style>
  <w:style w:type="character" w:customStyle="1" w:styleId="m4567405558892197225gmail-styleunderline">
    <w:name w:val="m_4567405558892197225gmail-styleunderline"/>
    <w:basedOn w:val="DefaultParagraphFont"/>
    <w:rsid w:val="00A3241C"/>
  </w:style>
  <w:style w:type="character" w:customStyle="1" w:styleId="m2942784716910838910gmail-style13ptbold">
    <w:name w:val="m_2942784716910838910gmail-style13ptbold"/>
    <w:basedOn w:val="DefaultParagraphFont"/>
    <w:rsid w:val="00A3241C"/>
  </w:style>
  <w:style w:type="character" w:customStyle="1" w:styleId="m2942784716910838910gmail-msohyperlink">
    <w:name w:val="m_2942784716910838910gmail-msohyperlink"/>
    <w:basedOn w:val="DefaultParagraphFont"/>
    <w:rsid w:val="00A3241C"/>
  </w:style>
  <w:style w:type="character" w:customStyle="1" w:styleId="m2942784716910838910gmail-styleunderline">
    <w:name w:val="m_2942784716910838910gmail-styleunderline"/>
    <w:basedOn w:val="DefaultParagraphFont"/>
    <w:rsid w:val="00A3241C"/>
  </w:style>
  <w:style w:type="paragraph" w:customStyle="1" w:styleId="font8">
    <w:name w:val="font_8"/>
    <w:basedOn w:val="Normal"/>
    <w:rsid w:val="00A3241C"/>
    <w:pPr>
      <w:spacing w:before="100" w:beforeAutospacing="1" w:after="100" w:afterAutospacing="1"/>
    </w:pPr>
    <w:rPr>
      <w:rFonts w:ascii="Times New Roman" w:hAnsi="Times New Roman" w:cs="Times New Roman"/>
    </w:rPr>
  </w:style>
  <w:style w:type="paragraph" w:customStyle="1" w:styleId="font9">
    <w:name w:val="font_9"/>
    <w:basedOn w:val="Normal"/>
    <w:rsid w:val="00A3241C"/>
    <w:pPr>
      <w:spacing w:before="100" w:beforeAutospacing="1" w:after="100" w:afterAutospacing="1"/>
    </w:pPr>
    <w:rPr>
      <w:rFonts w:ascii="Times New Roman" w:hAnsi="Times New Roman" w:cs="Times New Roman"/>
    </w:rPr>
  </w:style>
  <w:style w:type="character" w:customStyle="1" w:styleId="m-750723176661811423gmail-style13ptbold">
    <w:name w:val="m_-750723176661811423gmail-style13ptbold"/>
    <w:basedOn w:val="DefaultParagraphFont"/>
    <w:rsid w:val="00A3241C"/>
  </w:style>
  <w:style w:type="character" w:customStyle="1" w:styleId="m-1958352629725285173style13ptbold">
    <w:name w:val="m_-1958352629725285173style13ptbold"/>
    <w:basedOn w:val="DefaultParagraphFont"/>
    <w:rsid w:val="00A3241C"/>
  </w:style>
  <w:style w:type="character" w:customStyle="1" w:styleId="m-1958352629725285173styleunderline">
    <w:name w:val="m_-1958352629725285173styleunderline"/>
    <w:basedOn w:val="DefaultParagraphFont"/>
    <w:rsid w:val="00A3241C"/>
  </w:style>
  <w:style w:type="paragraph" w:customStyle="1" w:styleId="generic-articlebody">
    <w:name w:val="generic-article__body"/>
    <w:basedOn w:val="Normal"/>
    <w:rsid w:val="00A3241C"/>
    <w:pPr>
      <w:spacing w:before="100" w:beforeAutospacing="1" w:after="100" w:afterAutospacing="1"/>
    </w:pPr>
    <w:rPr>
      <w:rFonts w:ascii="Times New Roman" w:eastAsia="Times New Roman" w:hAnsi="Times New Roman" w:cs="Times New Roman"/>
      <w:sz w:val="24"/>
    </w:rPr>
  </w:style>
  <w:style w:type="character" w:customStyle="1" w:styleId="m-502935383083095544gmail-style13ptbold">
    <w:name w:val="m_-502935383083095544gmail-style13ptbold"/>
    <w:basedOn w:val="DefaultParagraphFont"/>
    <w:rsid w:val="00A3241C"/>
  </w:style>
  <w:style w:type="paragraph" w:customStyle="1" w:styleId="Genealogy">
    <w:name w:val="Genealogy"/>
    <w:basedOn w:val="Heading4"/>
    <w:autoRedefine/>
    <w:qFormat/>
    <w:rsid w:val="00A3241C"/>
    <w:rPr>
      <w:rFonts w:ascii="Times New Roman" w:hAnsi="Times New Roman" w:cs="Calibri"/>
      <w:bCs/>
      <w:iCs w:val="0"/>
    </w:rPr>
  </w:style>
  <w:style w:type="paragraph" w:customStyle="1" w:styleId="AuthorQuals">
    <w:name w:val="Author Quals"/>
    <w:basedOn w:val="Normal"/>
    <w:link w:val="AuthorQualsChar"/>
    <w:autoRedefine/>
    <w:uiPriority w:val="4"/>
    <w:qFormat/>
    <w:rsid w:val="00A3241C"/>
    <w:rPr>
      <w:sz w:val="16"/>
      <w:szCs w:val="10"/>
    </w:rPr>
  </w:style>
  <w:style w:type="character" w:customStyle="1" w:styleId="AuthorQualsChar">
    <w:name w:val="Author Quals Char"/>
    <w:basedOn w:val="DefaultParagraphFont"/>
    <w:link w:val="AuthorQuals"/>
    <w:uiPriority w:val="4"/>
    <w:rsid w:val="00A3241C"/>
    <w:rPr>
      <w:rFonts w:ascii="Calibri" w:hAnsi="Calibri" w:cs="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zocleantech.com/article.aspx?ArticleID=1193" TargetMode="External"/><Relationship Id="rId3" Type="http://schemas.openxmlformats.org/officeDocument/2006/relationships/styles" Target="styles.xml"/><Relationship Id="rId7" Type="http://schemas.openxmlformats.org/officeDocument/2006/relationships/hyperlink" Target="https://spacenews.com/spacex-to-explore-ways-to-provide-weather-data-to-u-s-milita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andfonline.com/doi/pdf/10.1080/00455091.2016.1278150?needAccess=tru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ei.org/publication/winning-the-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12870</Words>
  <Characters>73360</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4</cp:revision>
  <dcterms:created xsi:type="dcterms:W3CDTF">2022-01-30T13:38:00Z</dcterms:created>
  <dcterms:modified xsi:type="dcterms:W3CDTF">2022-01-30T14:23:00Z</dcterms:modified>
</cp:coreProperties>
</file>