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078DD" w14:textId="1C84108C" w:rsidR="00A95652" w:rsidRDefault="00E661F9" w:rsidP="00E661F9">
      <w:pPr>
        <w:pStyle w:val="Heading1"/>
      </w:pPr>
      <w:r>
        <w:t>Sunvite Quarters</w:t>
      </w:r>
    </w:p>
    <w:p w14:paraId="117B8BFA" w14:textId="24CE67F0" w:rsidR="00E661F9" w:rsidRDefault="00E661F9" w:rsidP="00E661F9"/>
    <w:p w14:paraId="1D76324A" w14:textId="69662560" w:rsidR="00E661F9" w:rsidRDefault="00E661F9" w:rsidP="00E661F9">
      <w:pPr>
        <w:pStyle w:val="Heading1"/>
      </w:pPr>
      <w:r>
        <w:t>1AC</w:t>
      </w:r>
    </w:p>
    <w:p w14:paraId="405FF4F2" w14:textId="77777777" w:rsidR="00E661F9" w:rsidRDefault="00E661F9" w:rsidP="00E661F9">
      <w:pPr>
        <w:pStyle w:val="Heading2"/>
      </w:pPr>
      <w:r>
        <w:t xml:space="preserve">1AC – Generic </w:t>
      </w:r>
    </w:p>
    <w:p w14:paraId="4633B0BC" w14:textId="77777777" w:rsidR="00E661F9" w:rsidRPr="00100A2B" w:rsidRDefault="00E661F9" w:rsidP="00E661F9">
      <w:pPr>
        <w:pStyle w:val="Heading3"/>
      </w:pPr>
      <w:r>
        <w:t xml:space="preserve">1AC – </w:t>
      </w:r>
      <w:r w:rsidRPr="00100A2B">
        <w:t xml:space="preserve">Inherency </w:t>
      </w:r>
    </w:p>
    <w:p w14:paraId="48100366" w14:textId="77777777" w:rsidR="00E661F9" w:rsidRPr="00100A2B" w:rsidRDefault="00E661F9" w:rsidP="00E661F9">
      <w:pPr>
        <w:pStyle w:val="Heading4"/>
        <w:rPr>
          <w:rFonts w:cs="Calibri"/>
        </w:rPr>
      </w:pPr>
      <w:r w:rsidRPr="00100A2B">
        <w:rPr>
          <w:rFonts w:cs="Calibri"/>
        </w:rPr>
        <w:t>Private space mining and ownership allowed now</w:t>
      </w:r>
    </w:p>
    <w:p w14:paraId="295F377F" w14:textId="77777777" w:rsidR="00E661F9" w:rsidRPr="00100A2B" w:rsidRDefault="00E661F9" w:rsidP="00E661F9">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44E0DC00" w14:textId="77777777" w:rsidR="00E661F9" w:rsidRPr="000D04E9" w:rsidRDefault="00E661F9" w:rsidP="00E661F9">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0164D62D" w14:textId="77777777" w:rsidR="00E661F9" w:rsidRPr="00100A2B" w:rsidRDefault="00E661F9" w:rsidP="00E661F9"/>
    <w:p w14:paraId="14793E96" w14:textId="77777777" w:rsidR="00E661F9" w:rsidRPr="00100A2B" w:rsidRDefault="00E661F9" w:rsidP="00E661F9">
      <w:pPr>
        <w:pStyle w:val="Heading4"/>
      </w:pPr>
      <w:r w:rsidRPr="00100A2B">
        <w:t xml:space="preserve">New investments coming and companies are launching – economic incentives make it </w:t>
      </w:r>
      <w:proofErr w:type="gramStart"/>
      <w:r w:rsidRPr="00100A2B">
        <w:t>alluring</w:t>
      </w:r>
      <w:proofErr w:type="gramEnd"/>
    </w:p>
    <w:p w14:paraId="0A62C9DA" w14:textId="77777777" w:rsidR="00E661F9" w:rsidRPr="00100A2B" w:rsidRDefault="00E661F9" w:rsidP="00E661F9">
      <w:r w:rsidRPr="00612896">
        <w:rPr>
          <w:rStyle w:val="Style13ptBold"/>
        </w:rPr>
        <w:t>Tosar 20</w:t>
      </w:r>
      <w:r w:rsidRPr="00100A2B">
        <w:t xml:space="preserve"> [(Borja Tosar, reporter) “Asteroid Mining: A New Space Race,” OpenMind BBVA, May 18, 2020, </w:t>
      </w:r>
      <w:hyperlink r:id="rId12" w:history="1">
        <w:r w:rsidRPr="00100A2B">
          <w:rPr>
            <w:rStyle w:val="Hyperlink"/>
          </w:rPr>
          <w:t>https://www.bbvaopenmind.com/en/science/physics/asteroid-mining-a-new-space-race/</w:t>
        </w:r>
      </w:hyperlink>
      <w:r w:rsidRPr="00100A2B">
        <w:t>] TDI</w:t>
      </w:r>
    </w:p>
    <w:p w14:paraId="0AE66882" w14:textId="77777777" w:rsidR="00E661F9" w:rsidRPr="00100A2B" w:rsidRDefault="00E661F9" w:rsidP="00E661F9">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4443F6D1" w14:textId="77777777" w:rsidR="00E661F9" w:rsidRPr="00E70197" w:rsidRDefault="00E661F9" w:rsidP="00E661F9">
      <w:pPr>
        <w:pStyle w:val="Heading4"/>
      </w:pPr>
      <w:r>
        <w:t>E</w:t>
      </w:r>
      <w:r w:rsidRPr="00E70197">
        <w:t>ntrepreneurs are pushing for privatization of space travel with increasing success</w:t>
      </w:r>
      <w:r>
        <w:t xml:space="preserve">. </w:t>
      </w:r>
    </w:p>
    <w:p w14:paraId="7E6078DD" w14:textId="77777777" w:rsidR="00E661F9" w:rsidRPr="00E70197" w:rsidRDefault="00E661F9" w:rsidP="00E661F9">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5609C300" w14:textId="77777777" w:rsidR="00E661F9" w:rsidRPr="00FB6BE9" w:rsidRDefault="00E661F9" w:rsidP="00E661F9">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4F8AB5A2" w14:textId="77777777" w:rsidR="00E661F9" w:rsidRDefault="00E661F9" w:rsidP="00E661F9">
      <w:pPr>
        <w:pStyle w:val="Heading3"/>
      </w:pPr>
      <w:r>
        <w:t>ADV 1 – Russia</w:t>
      </w:r>
    </w:p>
    <w:p w14:paraId="1766F181" w14:textId="77777777" w:rsidR="00E661F9" w:rsidRDefault="00E661F9" w:rsidP="00E661F9">
      <w:pPr>
        <w:pStyle w:val="Heading4"/>
      </w:pPr>
      <w:r>
        <w:t>Advantage 1 is Putin Gone Mad</w:t>
      </w:r>
    </w:p>
    <w:p w14:paraId="634B99AF" w14:textId="77777777" w:rsidR="00E661F9" w:rsidRPr="00E70197" w:rsidRDefault="00E661F9" w:rsidP="00E661F9">
      <w:pPr>
        <w:rPr>
          <w:rStyle w:val="StyleUnderline"/>
        </w:rPr>
      </w:pPr>
    </w:p>
    <w:p w14:paraId="6653B4C6" w14:textId="77777777" w:rsidR="00E661F9" w:rsidRPr="00E70197" w:rsidRDefault="00E661F9" w:rsidP="00E661F9">
      <w:pPr>
        <w:pStyle w:val="Heading4"/>
      </w:pPr>
      <w:r w:rsidRPr="00E70197">
        <w:t>Deep space exploration is a shared goal that prevents escalation of US-Russia tensions. But privatization threatens it independent of our other internal links</w:t>
      </w:r>
    </w:p>
    <w:p w14:paraId="344B06D8" w14:textId="77777777" w:rsidR="00E661F9" w:rsidRPr="00E70197" w:rsidRDefault="00E661F9" w:rsidP="00E661F9">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D524A0F" w14:textId="77777777" w:rsidR="00E661F9" w:rsidRPr="00E82318" w:rsidRDefault="00E661F9" w:rsidP="00E661F9">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8F00721" w14:textId="77777777" w:rsidR="00E661F9" w:rsidRPr="00E70197" w:rsidRDefault="00E661F9" w:rsidP="00E661F9">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4B4E431F" w14:textId="77777777" w:rsidR="00E661F9" w:rsidRPr="00E70197" w:rsidRDefault="00E661F9" w:rsidP="00E661F9">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1471D6B4" w14:textId="77777777" w:rsidR="00E661F9" w:rsidRPr="00E82318" w:rsidRDefault="00E661F9" w:rsidP="00E661F9">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E467414" w14:textId="77777777" w:rsidR="00E661F9" w:rsidRPr="00E70197" w:rsidRDefault="00E661F9" w:rsidP="00E661F9">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1FE0286A" w14:textId="77777777" w:rsidR="00E661F9" w:rsidRPr="00E70197" w:rsidRDefault="00E661F9" w:rsidP="00E661F9">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757B3BCD" w14:textId="77777777" w:rsidR="00E661F9" w:rsidRPr="00E82318" w:rsidRDefault="00E661F9" w:rsidP="00E661F9">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13B22AC0" w14:textId="77777777" w:rsidR="00E661F9" w:rsidRPr="00E70197" w:rsidRDefault="00E661F9" w:rsidP="00E661F9">
      <w:pPr>
        <w:pStyle w:val="Heading4"/>
        <w:rPr>
          <w:rFonts w:cstheme="majorHAnsi"/>
        </w:rPr>
      </w:pPr>
      <w:r w:rsidRPr="00E70197">
        <w:rPr>
          <w:rFonts w:cstheme="majorHAnsi"/>
        </w:rPr>
        <w:t xml:space="preserve">It’s existential. </w:t>
      </w:r>
    </w:p>
    <w:p w14:paraId="351EC438" w14:textId="77777777" w:rsidR="00E661F9" w:rsidRPr="00D373D4" w:rsidRDefault="00E661F9" w:rsidP="00E661F9">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6667C685" w14:textId="0EB4C372" w:rsidR="00E661F9" w:rsidRPr="00E661F9" w:rsidRDefault="00E661F9" w:rsidP="00E661F9">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3637C6CB" w14:textId="77777777" w:rsidR="00E661F9" w:rsidRPr="00100A2B" w:rsidRDefault="00E661F9" w:rsidP="00E661F9"/>
    <w:p w14:paraId="14D22880" w14:textId="603E00D9" w:rsidR="00E661F9" w:rsidRDefault="00E661F9" w:rsidP="00E661F9">
      <w:pPr>
        <w:pStyle w:val="Heading3"/>
      </w:pPr>
      <w:r>
        <w:t>ADV 2</w:t>
      </w:r>
      <w:r w:rsidRPr="00100A2B">
        <w:t xml:space="preserve"> – Debris</w:t>
      </w:r>
    </w:p>
    <w:p w14:paraId="5D68664E" w14:textId="77777777" w:rsidR="00E661F9" w:rsidRDefault="00E661F9" w:rsidP="00E661F9">
      <w:pPr>
        <w:pStyle w:val="Heading4"/>
      </w:pPr>
      <w:r>
        <w:t>Advantage 2 is Debris</w:t>
      </w:r>
    </w:p>
    <w:p w14:paraId="092993D5" w14:textId="77777777" w:rsidR="00E661F9" w:rsidRPr="00AF23F1" w:rsidRDefault="00E661F9" w:rsidP="00E661F9"/>
    <w:p w14:paraId="1B190F86" w14:textId="77777777" w:rsidR="00E661F9" w:rsidRPr="00100A2B" w:rsidRDefault="00E661F9" w:rsidP="00E661F9">
      <w:pPr>
        <w:pStyle w:val="Heading4"/>
        <w:rPr>
          <w:rFonts w:cs="Calibri"/>
        </w:rPr>
      </w:pPr>
      <w:r w:rsidRPr="00100A2B">
        <w:rPr>
          <w:rFonts w:cs="Calibri"/>
        </w:rPr>
        <w:t>Asteroid mining spikes the risk of satellite-dust collisions</w:t>
      </w:r>
    </w:p>
    <w:p w14:paraId="2B75438D" w14:textId="77777777" w:rsidR="00E661F9" w:rsidRPr="00100A2B" w:rsidRDefault="00E661F9" w:rsidP="00E661F9">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CAD30B8" w14:textId="77777777" w:rsidR="00E661F9" w:rsidRPr="00100A2B" w:rsidRDefault="00E661F9" w:rsidP="00E661F9">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0" w:history="1">
        <w:r w:rsidRPr="00100A2B">
          <w:rPr>
            <w:rStyle w:val="Hyperlink"/>
          </w:rPr>
          <w:t>https://arxiv.org/pdf/1505.03800.pdf</w:t>
        </w:r>
      </w:hyperlink>
    </w:p>
    <w:p w14:paraId="2B32DB09" w14:textId="77777777" w:rsidR="00E661F9" w:rsidRPr="000D04E9" w:rsidRDefault="00E661F9" w:rsidP="00E661F9">
      <w:pPr>
        <w:rPr>
          <w:sz w:val="14"/>
        </w:rPr>
      </w:pPr>
      <w:r w:rsidRPr="000D04E9">
        <w:rPr>
          <w:sz w:val="14"/>
        </w:rPr>
        <w:t>NASA chose the second option for its </w:t>
      </w:r>
      <w:hyperlink r:id="rId21" w:history="1">
        <w:r w:rsidRPr="000D04E9">
          <w:rPr>
            <w:rStyle w:val="Hyperlink"/>
            <w:sz w:val="14"/>
          </w:rPr>
          <w:t>Asteroid Redirect Mission</w:t>
        </w:r>
      </w:hyperlink>
      <w:r w:rsidRPr="000D04E9">
        <w:rPr>
          <w:sz w:val="14"/>
        </w:rPr>
        <w:t>, which aims to </w:t>
      </w:r>
      <w:hyperlink r:id="rId22"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3"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4" w:history="1">
        <w:r w:rsidRPr="000D04E9">
          <w:rPr>
            <w:rStyle w:val="Hyperlink"/>
            <w:sz w:val="14"/>
          </w:rPr>
          <w:t>arxiv.org/abs/1505.03800</w:t>
        </w:r>
      </w:hyperlink>
      <w:r w:rsidRPr="000D04E9">
        <w:rPr>
          <w:sz w:val="14"/>
        </w:rPr>
        <w:t>).</w:t>
      </w:r>
    </w:p>
    <w:p w14:paraId="5909BA17" w14:textId="77777777" w:rsidR="00E661F9" w:rsidRPr="00100A2B" w:rsidRDefault="00E661F9" w:rsidP="00E661F9"/>
    <w:p w14:paraId="6534EBAE" w14:textId="77777777" w:rsidR="00E661F9" w:rsidRPr="00100A2B" w:rsidRDefault="00E661F9" w:rsidP="00E661F9">
      <w:pPr>
        <w:pStyle w:val="Heading4"/>
        <w:rPr>
          <w:rFonts w:cs="Calibri"/>
        </w:rPr>
      </w:pPr>
      <w:r w:rsidRPr="00100A2B">
        <w:rPr>
          <w:rFonts w:cs="Calibri"/>
        </w:rPr>
        <w:t>Space dust wrecks satellites and debris exponentially spirals</w:t>
      </w:r>
    </w:p>
    <w:p w14:paraId="3A425E8F" w14:textId="77777777" w:rsidR="00E661F9" w:rsidRPr="00100A2B" w:rsidRDefault="00E661F9" w:rsidP="00E661F9">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1F326074" w14:textId="77777777" w:rsidR="00E661F9" w:rsidRPr="000D04E9" w:rsidRDefault="00E661F9" w:rsidP="00E661F9">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6" w:history="1">
        <w:r w:rsidRPr="000D04E9">
          <w:rPr>
            <w:rStyle w:val="Hyperlink"/>
            <w:sz w:val="14"/>
          </w:rPr>
          <w:t>baseball-sized chunks</w:t>
        </w:r>
      </w:hyperlink>
      <w:r w:rsidRPr="000D04E9">
        <w:rPr>
          <w:sz w:val="14"/>
        </w:rPr>
        <w:t xml:space="preserve"> of debris, </w:t>
      </w:r>
      <w:hyperlink r:id="rId27"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8" w:history="1">
        <w:r w:rsidRPr="000D04E9">
          <w:rPr>
            <w:rStyle w:val="Hyperlink"/>
            <w:sz w:val="14"/>
          </w:rPr>
          <w:t>Particle-in-cell simulations of an RF emission mechanism associated with hypervelocity impact plasmas</w:t>
        </w:r>
      </w:hyperlink>
      <w:r w:rsidRPr="000D04E9">
        <w:rPr>
          <w:sz w:val="14"/>
        </w:rPr>
        <w:t>]</w:t>
      </w:r>
    </w:p>
    <w:p w14:paraId="6AAB0713" w14:textId="77777777" w:rsidR="00E661F9" w:rsidRPr="00100A2B" w:rsidRDefault="00E661F9" w:rsidP="00E661F9"/>
    <w:p w14:paraId="3E3B41F0" w14:textId="77777777" w:rsidR="00E661F9" w:rsidRPr="00100A2B" w:rsidRDefault="00E661F9" w:rsidP="00E661F9"/>
    <w:p w14:paraId="025D6C75" w14:textId="77777777" w:rsidR="00E661F9" w:rsidRPr="00100A2B" w:rsidRDefault="00E661F9" w:rsidP="00E661F9">
      <w:pPr>
        <w:pStyle w:val="Heading4"/>
      </w:pPr>
      <w:r w:rsidRPr="00100A2B">
        <w:t>Scenario 1 is Climate</w:t>
      </w:r>
    </w:p>
    <w:p w14:paraId="551676EE" w14:textId="77777777" w:rsidR="00E661F9" w:rsidRPr="00100A2B" w:rsidRDefault="00E661F9" w:rsidP="00E661F9"/>
    <w:p w14:paraId="59DD6BAB" w14:textId="77777777" w:rsidR="00E661F9" w:rsidRPr="00100A2B" w:rsidRDefault="00E661F9" w:rsidP="00E661F9">
      <w:pPr>
        <w:pStyle w:val="Heading4"/>
        <w:rPr>
          <w:rFonts w:cs="Calibri"/>
        </w:rPr>
      </w:pPr>
      <w:r w:rsidRPr="00100A2B">
        <w:rPr>
          <w:rFonts w:cs="Calibri"/>
        </w:rPr>
        <w:t>Earth observation satellites key to warming adaptation</w:t>
      </w:r>
    </w:p>
    <w:p w14:paraId="1E785C7C" w14:textId="77777777" w:rsidR="00E661F9" w:rsidRPr="00786930" w:rsidRDefault="00E661F9" w:rsidP="00E661F9">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29" w:history="1">
        <w:r w:rsidRPr="00786930">
          <w:rPr>
            <w:rStyle w:val="Hyperlink"/>
          </w:rPr>
          <w:t>https://www.acclimatise.uk.com/2018/05/02/earth-observation-of-increasing-importance-for-climate-change-adaptation/</w:t>
        </w:r>
      </w:hyperlink>
      <w:r w:rsidRPr="00786930">
        <w:t>] TDI</w:t>
      </w:r>
    </w:p>
    <w:p w14:paraId="0A80C0F7" w14:textId="77777777" w:rsidR="00E661F9" w:rsidRPr="00100A2B" w:rsidRDefault="00E661F9" w:rsidP="00E661F9">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087774E3" w14:textId="77777777" w:rsidR="00E661F9" w:rsidRPr="00100A2B" w:rsidRDefault="00E661F9" w:rsidP="00E661F9">
      <w:pPr>
        <w:pStyle w:val="Heading4"/>
      </w:pPr>
      <w:r w:rsidRPr="00100A2B">
        <w:t>Warming causes extinction</w:t>
      </w:r>
      <w:r>
        <w:t xml:space="preserve">. </w:t>
      </w:r>
    </w:p>
    <w:p w14:paraId="69CBE1EF" w14:textId="77777777" w:rsidR="00E661F9" w:rsidRPr="00100A2B" w:rsidRDefault="00E661F9" w:rsidP="00E661F9">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4DA773E0" w14:textId="77777777" w:rsidR="00E661F9" w:rsidRPr="00535A81" w:rsidRDefault="00E661F9" w:rsidP="00E661F9">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2C15415A" w14:textId="77777777" w:rsidR="00E661F9" w:rsidRPr="00100A2B" w:rsidRDefault="00E661F9" w:rsidP="00E661F9"/>
    <w:p w14:paraId="4678DF87" w14:textId="77777777" w:rsidR="00E661F9" w:rsidRPr="00100A2B" w:rsidRDefault="00E661F9" w:rsidP="00E661F9">
      <w:pPr>
        <w:pStyle w:val="Heading4"/>
        <w:rPr>
          <w:rFonts w:cs="Calibri"/>
        </w:rPr>
      </w:pPr>
      <w:r w:rsidRPr="00100A2B">
        <w:rPr>
          <w:rFonts w:cs="Calibri"/>
        </w:rPr>
        <w:t>Scenario 2 is Miscalc</w:t>
      </w:r>
    </w:p>
    <w:p w14:paraId="262422F9" w14:textId="77777777" w:rsidR="00E661F9" w:rsidRPr="00100A2B" w:rsidRDefault="00E661F9" w:rsidP="00E661F9"/>
    <w:p w14:paraId="535E77A2" w14:textId="77777777" w:rsidR="00E661F9" w:rsidRDefault="00E661F9" w:rsidP="00E661F9">
      <w:pPr>
        <w:pStyle w:val="Heading4"/>
      </w:pPr>
      <w:r w:rsidRPr="00100A2B">
        <w:t>Early warning satellites going dark signals attacks – causes miscalc and goes nuclear</w:t>
      </w:r>
    </w:p>
    <w:p w14:paraId="6A205F23" w14:textId="77777777" w:rsidR="00E661F9" w:rsidRPr="00D5308F" w:rsidRDefault="00E661F9" w:rsidP="00E661F9">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76EEA105" w14:textId="77777777" w:rsidR="00E661F9" w:rsidRPr="00100A2B" w:rsidRDefault="00E661F9" w:rsidP="00E661F9">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3BA43ED1" w14:textId="77777777" w:rsidR="00E661F9" w:rsidRPr="008A1D5D" w:rsidRDefault="00E661F9" w:rsidP="00E661F9">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270AB776" w14:textId="77777777" w:rsidR="00E661F9" w:rsidRPr="00100A2B" w:rsidRDefault="00E661F9" w:rsidP="00E661F9"/>
    <w:p w14:paraId="612CF40B" w14:textId="77777777" w:rsidR="00E661F9" w:rsidRPr="00100A2B" w:rsidRDefault="00E661F9" w:rsidP="00E661F9">
      <w:pPr>
        <w:pStyle w:val="Heading4"/>
        <w:rPr>
          <w:rFonts w:cs="Calibri"/>
        </w:rPr>
      </w:pPr>
      <w:r w:rsidRPr="00100A2B">
        <w:rPr>
          <w:rFonts w:cs="Calibri"/>
        </w:rPr>
        <w:t>Nuke war causes extinction – it won’t stay limited</w:t>
      </w:r>
    </w:p>
    <w:p w14:paraId="149B4375" w14:textId="77777777" w:rsidR="00E661F9" w:rsidRPr="00100A2B" w:rsidRDefault="00E661F9" w:rsidP="00E661F9">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377A3D7" w14:textId="77777777" w:rsidR="00E661F9" w:rsidRPr="00100A2B" w:rsidRDefault="00E661F9" w:rsidP="00E661F9">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3FD53BC2" w14:textId="10B5CE88" w:rsidR="00E661F9" w:rsidRDefault="00E661F9" w:rsidP="00E661F9"/>
    <w:p w14:paraId="77A7D25D" w14:textId="77777777" w:rsidR="00FE7414" w:rsidRDefault="00FE7414" w:rsidP="00FE7414">
      <w:pPr>
        <w:pStyle w:val="Heading3"/>
      </w:pPr>
      <w:r>
        <w:t xml:space="preserve">1AC – </w:t>
      </w:r>
      <w:r w:rsidRPr="00100A2B">
        <w:t xml:space="preserve">Plan </w:t>
      </w:r>
    </w:p>
    <w:p w14:paraId="7C3E2AB3" w14:textId="77777777" w:rsidR="00FE7414" w:rsidRDefault="00FE7414" w:rsidP="00FE7414">
      <w:pPr>
        <w:pStyle w:val="Heading4"/>
      </w:pPr>
      <w:r>
        <w:t>Thus, the plan – States ought to ban the private appropriation of outer space</w:t>
      </w:r>
    </w:p>
    <w:p w14:paraId="77F90B09" w14:textId="77777777" w:rsidR="00FE7414" w:rsidRDefault="00FE7414" w:rsidP="00FE7414"/>
    <w:p w14:paraId="28295BC5" w14:textId="77777777" w:rsidR="00FE7414" w:rsidRPr="00B1425E" w:rsidRDefault="00FE7414" w:rsidP="00FE7414">
      <w:pPr>
        <w:pStyle w:val="Heading4"/>
      </w:pPr>
      <w:r>
        <w:t>Normal means includes the moon treaty</w:t>
      </w:r>
    </w:p>
    <w:p w14:paraId="55B26603" w14:textId="77777777" w:rsidR="00FE7414" w:rsidRDefault="00FE7414" w:rsidP="00FE7414">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1"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2"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316D1A85" w14:textId="77777777" w:rsidR="00FE7414" w:rsidRDefault="00FE7414" w:rsidP="00FE7414">
      <w:pPr>
        <w:pStyle w:val="Heading3"/>
      </w:pPr>
      <w:r>
        <w:t>1AC – Framing</w:t>
      </w:r>
    </w:p>
    <w:p w14:paraId="419F355C" w14:textId="77777777" w:rsidR="00FE7414" w:rsidRPr="000A064F" w:rsidRDefault="00FE7414" w:rsidP="00FE7414">
      <w:pPr>
        <w:pStyle w:val="Heading4"/>
      </w:pPr>
      <w:r w:rsidRPr="000A064F">
        <w:t xml:space="preserve">The Standard is </w:t>
      </w:r>
      <w:r w:rsidRPr="000A064F">
        <w:rPr>
          <w:u w:val="single"/>
        </w:rPr>
        <w:t>Maximizing Expected Wellbeing</w:t>
      </w:r>
      <w:r w:rsidRPr="000A064F">
        <w:t xml:space="preserve"> – Act Hedonistic Util</w:t>
      </w:r>
    </w:p>
    <w:p w14:paraId="13CEEA7C" w14:textId="77777777" w:rsidR="00FE7414" w:rsidRDefault="00FE7414" w:rsidP="00FE7414">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04064548" w14:textId="77777777" w:rsidR="00FE7414" w:rsidRDefault="00FE7414" w:rsidP="00FE7414">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7F9C9167" w14:textId="77777777" w:rsidR="00FE7414" w:rsidRDefault="00FE7414" w:rsidP="00FE7414">
      <w:pPr>
        <w:pStyle w:val="Heading4"/>
      </w:pPr>
      <w:r>
        <w:t>b) Moral uncertainty</w:t>
      </w:r>
    </w:p>
    <w:p w14:paraId="348309BD" w14:textId="77777777" w:rsidR="00FE7414" w:rsidRPr="005F7BED" w:rsidRDefault="00FE7414" w:rsidP="00FE7414">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219721A" w14:textId="77777777" w:rsidR="00FE7414" w:rsidRPr="009126EB" w:rsidRDefault="00FE7414" w:rsidP="00FE7414">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453B0C23" w14:textId="77777777" w:rsidR="00FE7414" w:rsidRDefault="00FE7414" w:rsidP="00FE7414">
      <w:pPr>
        <w:pStyle w:val="Heading4"/>
      </w:pPr>
      <w:r w:rsidRPr="000A064F">
        <w:t xml:space="preserve">[2] </w:t>
      </w:r>
      <w:r w:rsidRPr="00D93201">
        <w:rPr>
          <w:u w:val="single"/>
        </w:rPr>
        <w:t>Actor specificity</w:t>
      </w:r>
      <w:r w:rsidRPr="000A064F">
        <w:t xml:space="preserve"> – </w:t>
      </w:r>
    </w:p>
    <w:p w14:paraId="054D7981" w14:textId="77777777" w:rsidR="00FE7414" w:rsidRDefault="00FE7414" w:rsidP="00FE7414">
      <w:pPr>
        <w:pStyle w:val="Heading4"/>
      </w:pPr>
      <w:r>
        <w:t>a)</w:t>
      </w:r>
      <w:r w:rsidRPr="000A064F">
        <w:t xml:space="preserve"> Governments must aggregate since every policy benefit some and harms others, which also means side constraints freeze action. </w:t>
      </w:r>
    </w:p>
    <w:p w14:paraId="083AF4BA" w14:textId="77777777" w:rsidR="00FE7414" w:rsidRDefault="00FE7414" w:rsidP="00FE7414">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58CB3326" w14:textId="77777777" w:rsidR="00FE7414" w:rsidRDefault="00FE7414" w:rsidP="00FE7414">
      <w:pPr>
        <w:pStyle w:val="Heading4"/>
      </w:pPr>
      <w:r>
        <w:t>c)</w:t>
      </w:r>
      <w:r w:rsidRPr="000A064F">
        <w:t xml:space="preserve"> If we foresee a consequence, then it becomes part of our deliberation which makes it intrinsic to our action since we intend it to happen. </w:t>
      </w:r>
    </w:p>
    <w:p w14:paraId="06761FC3" w14:textId="77777777" w:rsidR="00FE7414" w:rsidRPr="000A064F" w:rsidRDefault="00FE7414" w:rsidP="00FE7414">
      <w:pPr>
        <w:pStyle w:val="Heading4"/>
      </w:pPr>
      <w:r w:rsidRPr="000A064F">
        <w:t>Actor-specificity comes first since different agents have different ethical standings. Takes out util calc indicts since they’re empirically denied, and link turns them because the alt would be no action.</w:t>
      </w:r>
    </w:p>
    <w:p w14:paraId="7CAD1EFA" w14:textId="77777777" w:rsidR="00FE7414" w:rsidRPr="000A064F" w:rsidRDefault="00FE7414" w:rsidP="00FE7414">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88A644B" w14:textId="77777777" w:rsidR="00FE7414" w:rsidRDefault="00FE7414" w:rsidP="00FE7414">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036544F" w14:textId="77777777" w:rsidR="00FE7414" w:rsidRPr="004172C0" w:rsidRDefault="00FE7414" w:rsidP="00FE7414">
      <w:pPr>
        <w:pStyle w:val="Heading4"/>
      </w:pPr>
      <w:r>
        <w:t xml:space="preserve">[5] </w:t>
      </w:r>
      <w:r w:rsidRPr="004172C0">
        <w:t>Pleasure and pain are the starting point for moral reasoning.</w:t>
      </w:r>
    </w:p>
    <w:p w14:paraId="0F4D23FB" w14:textId="77777777" w:rsidR="00FE7414" w:rsidRPr="004172C0" w:rsidRDefault="00FE7414" w:rsidP="00FE7414">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1D6A2063" w14:textId="77777777" w:rsidR="00FE7414" w:rsidRDefault="00FE7414" w:rsidP="00FE7414">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29C0F214" w14:textId="5F68773F" w:rsidR="00E62599" w:rsidRDefault="00E62599" w:rsidP="00E62599">
      <w:pPr>
        <w:pStyle w:val="Heading3"/>
      </w:pPr>
      <w:r>
        <w:t>OS</w:t>
      </w:r>
    </w:p>
    <w:p w14:paraId="29F50366" w14:textId="27EFC001" w:rsidR="00E62599" w:rsidRPr="00E62599" w:rsidRDefault="00E62599" w:rsidP="00E62599">
      <w:pPr>
        <w:pStyle w:val="Heading4"/>
        <w:rPr>
          <w:rFonts w:cs="Calibri"/>
        </w:rPr>
      </w:pPr>
      <w:r w:rsidRPr="009A0BAF">
        <w:rPr>
          <w:rFonts w:cs="Calibri"/>
        </w:rPr>
        <w:t xml:space="preserve">Interpretation: Debaters must </w:t>
      </w:r>
      <w:r>
        <w:rPr>
          <w:rFonts w:cs="Calibri"/>
        </w:rPr>
        <w:t>open source</w:t>
      </w:r>
      <w:r w:rsidRPr="009A0BAF">
        <w:rPr>
          <w:rFonts w:cs="Calibri"/>
        </w:rPr>
        <w:t xml:space="preserve"> all constructive positions</w:t>
      </w:r>
      <w:r>
        <w:rPr>
          <w:rFonts w:cs="Calibri"/>
        </w:rPr>
        <w:t xml:space="preserve">, with their name and the school they </w:t>
      </w:r>
      <w:proofErr w:type="gramStart"/>
      <w:r>
        <w:rPr>
          <w:rFonts w:cs="Calibri"/>
        </w:rPr>
        <w:t>attend,</w:t>
      </w:r>
      <w:proofErr w:type="gramEnd"/>
      <w:r w:rsidRPr="009A0BAF">
        <w:rPr>
          <w:rFonts w:cs="Calibri"/>
        </w:rPr>
        <w:t xml:space="preserve"> on the </w:t>
      </w:r>
      <w:r>
        <w:rPr>
          <w:rFonts w:cs="Calibri"/>
        </w:rPr>
        <w:t>2021-2022</w:t>
      </w:r>
      <w:r w:rsidRPr="009A0BAF">
        <w:rPr>
          <w:rFonts w:cs="Calibri"/>
        </w:rPr>
        <w:t xml:space="preserve"> NDCA LD wiki with highlighting after the round in which they read them. </w:t>
      </w:r>
    </w:p>
    <w:p w14:paraId="722CA51E" w14:textId="33A5B3EA" w:rsidR="00E62599" w:rsidRDefault="00E62599" w:rsidP="00E62599">
      <w:pPr>
        <w:pStyle w:val="Heading4"/>
        <w:rPr>
          <w:rFonts w:cs="Calibri"/>
        </w:rPr>
      </w:pPr>
      <w:r w:rsidRPr="009A0BAF">
        <w:rPr>
          <w:rFonts w:cs="Calibri"/>
        </w:rPr>
        <w:t xml:space="preserve">Violation – </w:t>
      </w:r>
      <w:r>
        <w:rPr>
          <w:rFonts w:cs="Calibri"/>
        </w:rPr>
        <w:t>Mid America Round 6</w:t>
      </w:r>
    </w:p>
    <w:p w14:paraId="76F3F1C5" w14:textId="078F03A3" w:rsidR="00E62599" w:rsidRPr="00E62599" w:rsidRDefault="00E62599" w:rsidP="00E62599">
      <w:r>
        <w:rPr>
          <w:noProof/>
        </w:rPr>
        <w:drawing>
          <wp:inline distT="0" distB="0" distL="0" distR="0" wp14:anchorId="148B3B71" wp14:editId="35D8D024">
            <wp:extent cx="5278996" cy="2926080"/>
            <wp:effectExtent l="0" t="0" r="0" b="762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282635" cy="2928097"/>
                    </a:xfrm>
                    <a:prstGeom prst="rect">
                      <a:avLst/>
                    </a:prstGeom>
                    <a:noFill/>
                    <a:ln>
                      <a:noFill/>
                    </a:ln>
                  </pic:spPr>
                </pic:pic>
              </a:graphicData>
            </a:graphic>
          </wp:inline>
        </w:drawing>
      </w:r>
    </w:p>
    <w:p w14:paraId="35C76CE1" w14:textId="77777777" w:rsidR="00E62599" w:rsidRPr="00B32DEA" w:rsidRDefault="00E62599" w:rsidP="00E62599">
      <w:pPr>
        <w:pStyle w:val="Heading4"/>
      </w:pPr>
      <w:r>
        <w:t xml:space="preserve">Standards – </w:t>
      </w:r>
    </w:p>
    <w:p w14:paraId="3EA8CCAE" w14:textId="6E51CD25" w:rsidR="00E62599" w:rsidRPr="009A0BAF" w:rsidRDefault="00E62599" w:rsidP="00E62599">
      <w:pPr>
        <w:pStyle w:val="Heading4"/>
        <w:rPr>
          <w:rFonts w:cs="Calibri"/>
        </w:rPr>
      </w:pPr>
      <w:r>
        <w:rPr>
          <w:rFonts w:cs="Calibri"/>
        </w:rPr>
        <w:t>[1]</w:t>
      </w:r>
      <w:r w:rsidRPr="009A0BAF">
        <w:rPr>
          <w:rFonts w:cs="Calibri"/>
        </w:rPr>
        <w:t xml:space="preserve"> </w:t>
      </w:r>
      <w:r w:rsidRPr="00B80875">
        <w:rPr>
          <w:rFonts w:cs="Calibri"/>
        </w:rPr>
        <w:t>Resource Inequities</w:t>
      </w:r>
      <w:r>
        <w:rPr>
          <w:rFonts w:cs="Calibri"/>
        </w:rPr>
        <w:t xml:space="preserve"> – means novices and small school debaters lack people from large files</w:t>
      </w:r>
      <w:r w:rsidR="003E3C0D">
        <w:rPr>
          <w:rFonts w:cs="Calibri"/>
        </w:rPr>
        <w:t xml:space="preserve"> </w:t>
      </w:r>
      <w:proofErr w:type="gramStart"/>
      <w:r w:rsidR="003E3C0D">
        <w:rPr>
          <w:rFonts w:cs="Calibri"/>
        </w:rPr>
        <w:t>cant</w:t>
      </w:r>
      <w:proofErr w:type="gramEnd"/>
      <w:r w:rsidR="003E3C0D">
        <w:rPr>
          <w:rFonts w:cs="Calibri"/>
        </w:rPr>
        <w:t xml:space="preserve"> get the same quality of cards and are excluded from deates – ow</w:t>
      </w:r>
    </w:p>
    <w:p w14:paraId="297D1D22" w14:textId="77777777" w:rsidR="00E62599" w:rsidRPr="009A0BAF" w:rsidRDefault="00E62599" w:rsidP="00E62599">
      <w:pPr>
        <w:pStyle w:val="Heading4"/>
        <w:rPr>
          <w:rFonts w:cs="Calibri"/>
        </w:rPr>
      </w:pPr>
      <w:r>
        <w:rPr>
          <w:rFonts w:cs="Calibri"/>
        </w:rPr>
        <w:t>[2]</w:t>
      </w:r>
      <w:r w:rsidRPr="009A0BAF">
        <w:rPr>
          <w:rFonts w:cs="Calibri"/>
        </w:rPr>
        <w:t xml:space="preserve"> </w:t>
      </w:r>
      <w:r w:rsidRPr="00D4241C">
        <w:rPr>
          <w:rFonts w:cs="Calibri"/>
          <w:u w:val="single"/>
        </w:rPr>
        <w:t>Evidence ethics</w:t>
      </w:r>
      <w:r w:rsidRPr="009A0BAF">
        <w:rPr>
          <w:rFonts w:cs="Calibri"/>
        </w:rPr>
        <w:t xml:space="preserve"> – open source </w:t>
      </w:r>
      <w:r>
        <w:rPr>
          <w:rFonts w:cs="Calibri"/>
        </w:rPr>
        <w:t xml:space="preserve">verifies </w:t>
      </w:r>
      <w:r w:rsidRPr="009A0BAF">
        <w:rPr>
          <w:rFonts w:cs="Calibri"/>
        </w:rPr>
        <w:t xml:space="preserve">before </w:t>
      </w:r>
      <w:proofErr w:type="gramStart"/>
      <w:r w:rsidRPr="009A0BAF">
        <w:rPr>
          <w:rFonts w:cs="Calibri"/>
        </w:rPr>
        <w:t>round</w:t>
      </w:r>
      <w:proofErr w:type="gramEnd"/>
      <w:r w:rsidRPr="009A0BAF">
        <w:rPr>
          <w:rFonts w:cs="Calibri"/>
        </w:rPr>
        <w:t xml:space="preserve"> that cards aren’t miscut – otherwise you could have highlighted unethically. That’s a voter – maintaining ev practices is key to good academics and we should verify you didn’t cheat </w:t>
      </w:r>
    </w:p>
    <w:p w14:paraId="3FD377F8" w14:textId="77777777" w:rsidR="00E62599" w:rsidRDefault="00E62599" w:rsidP="00E62599">
      <w:pPr>
        <w:pStyle w:val="Heading4"/>
        <w:rPr>
          <w:rFonts w:cs="Calibri"/>
        </w:rPr>
      </w:pPr>
      <w:r>
        <w:rPr>
          <w:rFonts w:cs="Calibri"/>
        </w:rPr>
        <w:t>[3]</w:t>
      </w:r>
      <w:r w:rsidRPr="009A0BAF">
        <w:rPr>
          <w:rFonts w:cs="Calibri"/>
        </w:rPr>
        <w:t xml:space="preserve"> </w:t>
      </w:r>
      <w:r w:rsidRPr="00D4241C">
        <w:rPr>
          <w:rFonts w:cs="Calibri"/>
          <w:u w:val="single"/>
        </w:rPr>
        <w:t>Depth of clash</w:t>
      </w:r>
      <w:r w:rsidRPr="009A0BAF">
        <w:rPr>
          <w:rFonts w:cs="Calibri"/>
        </w:rPr>
        <w:t xml:space="preserve"> – open source allows debaters to come up with nuanced researc</w:t>
      </w:r>
      <w:r>
        <w:rPr>
          <w:rFonts w:cs="Calibri"/>
        </w:rPr>
        <w:t xml:space="preserve">h </w:t>
      </w:r>
      <w:r w:rsidRPr="009A0BAF">
        <w:rPr>
          <w:rFonts w:cs="Calibri"/>
        </w:rPr>
        <w:t>to their opponent</w:t>
      </w:r>
      <w:r>
        <w:rPr>
          <w:rFonts w:cs="Calibri"/>
        </w:rPr>
        <w:t xml:space="preserve"> </w:t>
      </w:r>
      <w:r w:rsidRPr="009A0BAF">
        <w:rPr>
          <w:rFonts w:cs="Calibri"/>
        </w:rPr>
        <w:t>before round at faster rate, which leads to the highest evidence comparison – outweighs – thinking on your feet is NUQ but best quality responses will come from full case</w:t>
      </w:r>
      <w:r>
        <w:rPr>
          <w:rFonts w:cs="Calibri"/>
        </w:rPr>
        <w:t xml:space="preserve"> access.</w:t>
      </w:r>
    </w:p>
    <w:p w14:paraId="45C0A043" w14:textId="073BE517" w:rsidR="00E62599" w:rsidRPr="00672B83" w:rsidRDefault="00E62599" w:rsidP="00E62599">
      <w:pPr>
        <w:pStyle w:val="Heading4"/>
        <w:rPr>
          <w:rFonts w:asciiTheme="minorHAnsi" w:hAnsiTheme="minorHAnsi" w:cstheme="minorHAnsi"/>
          <w:bCs/>
          <w:szCs w:val="26"/>
        </w:rPr>
      </w:pPr>
      <w:r w:rsidRPr="00226672">
        <w:rPr>
          <w:bCs/>
          <w:szCs w:val="26"/>
        </w:rPr>
        <w:t xml:space="preserve">No RVIs </w:t>
      </w:r>
      <w:r w:rsidR="003E3C0D">
        <w:rPr>
          <w:bCs/>
          <w:szCs w:val="26"/>
        </w:rPr>
        <w:t>on 1AC shells – means 7 min collase on the shell and the aff is just skewed and the debate would just ed here</w:t>
      </w:r>
    </w:p>
    <w:p w14:paraId="45B3A725" w14:textId="77777777" w:rsidR="00E62599" w:rsidRPr="00E62599" w:rsidRDefault="00E62599" w:rsidP="00E62599"/>
    <w:p w14:paraId="72625458" w14:textId="77777777" w:rsidR="00E661F9" w:rsidRDefault="00E661F9" w:rsidP="00E661F9">
      <w:pPr>
        <w:pStyle w:val="Heading3"/>
      </w:pPr>
      <w:r>
        <w:t>1AC – U/V</w:t>
      </w:r>
    </w:p>
    <w:p w14:paraId="414AB020" w14:textId="77777777" w:rsidR="00E661F9" w:rsidRDefault="00E661F9" w:rsidP="00E661F9">
      <w:pPr>
        <w:pStyle w:val="Heading4"/>
      </w:pPr>
      <w:r w:rsidRPr="00F56E04">
        <w:t xml:space="preserve">[1] </w:t>
      </w:r>
      <w:r w:rsidRPr="00A35362">
        <w:rPr>
          <w:u w:val="single"/>
        </w:rPr>
        <w:t>1AR theory</w:t>
      </w:r>
      <w:r w:rsidRPr="00F56E04">
        <w:t xml:space="preserve"> – </w:t>
      </w:r>
    </w:p>
    <w:p w14:paraId="695394B6" w14:textId="77777777" w:rsidR="00E661F9" w:rsidRDefault="00E661F9" w:rsidP="00E661F9">
      <w:pPr>
        <w:pStyle w:val="Heading4"/>
      </w:pPr>
      <w:r w:rsidRPr="00F56E04">
        <w:t>a) AFF gets it because otherwise the neg can engage in infinite abuse, which</w:t>
      </w:r>
      <w:r>
        <w:t xml:space="preserve"> outweighs </w:t>
      </w:r>
      <w:r w:rsidRPr="00F56E04">
        <w:t xml:space="preserve">on severity because we literally can’t engage, </w:t>
      </w:r>
    </w:p>
    <w:p w14:paraId="467D0932" w14:textId="77777777" w:rsidR="00E661F9" w:rsidRDefault="00E661F9" w:rsidP="00E661F9">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45D69F67" w14:textId="77777777" w:rsidR="00E661F9" w:rsidRPr="00B5352C" w:rsidRDefault="00E661F9" w:rsidP="00E661F9">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55ADFCE5" w14:textId="77777777" w:rsidR="00E661F9" w:rsidRDefault="00E661F9" w:rsidP="00E661F9">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0ECBCC2A" w14:textId="77777777" w:rsidR="00E661F9" w:rsidRDefault="00E661F9" w:rsidP="00E661F9">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12498480" w14:textId="628FAEDC" w:rsidR="00E661F9" w:rsidRDefault="00E661F9" w:rsidP="00E661F9"/>
    <w:p w14:paraId="55689155" w14:textId="77777777" w:rsidR="00257C45" w:rsidRPr="00257C45" w:rsidRDefault="00257C45" w:rsidP="00257C45"/>
    <w:sectPr w:rsidR="00257C45" w:rsidRPr="00257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E661F9"/>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57C45"/>
    <w:rsid w:val="002855A7"/>
    <w:rsid w:val="002B146A"/>
    <w:rsid w:val="002B5E17"/>
    <w:rsid w:val="002F515F"/>
    <w:rsid w:val="00312FD6"/>
    <w:rsid w:val="00315690"/>
    <w:rsid w:val="00316B75"/>
    <w:rsid w:val="00325646"/>
    <w:rsid w:val="003460F2"/>
    <w:rsid w:val="0038158C"/>
    <w:rsid w:val="003902BA"/>
    <w:rsid w:val="003A09E2"/>
    <w:rsid w:val="003E3C0D"/>
    <w:rsid w:val="00407037"/>
    <w:rsid w:val="004605D6"/>
    <w:rsid w:val="004C60E8"/>
    <w:rsid w:val="004E3579"/>
    <w:rsid w:val="004E728B"/>
    <w:rsid w:val="004F39E0"/>
    <w:rsid w:val="00537BD5"/>
    <w:rsid w:val="0057268A"/>
    <w:rsid w:val="005D2912"/>
    <w:rsid w:val="005E20FC"/>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4719"/>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92DFA"/>
    <w:rsid w:val="00DA1C92"/>
    <w:rsid w:val="00DA25D4"/>
    <w:rsid w:val="00DA6538"/>
    <w:rsid w:val="00E15E75"/>
    <w:rsid w:val="00E5262C"/>
    <w:rsid w:val="00E62599"/>
    <w:rsid w:val="00E661F9"/>
    <w:rsid w:val="00EC7DC4"/>
    <w:rsid w:val="00ED30CF"/>
    <w:rsid w:val="00F176EF"/>
    <w:rsid w:val="00F45E10"/>
    <w:rsid w:val="00F6364A"/>
    <w:rsid w:val="00F773F0"/>
    <w:rsid w:val="00F9113A"/>
    <w:rsid w:val="00FE2546"/>
    <w:rsid w:val="00FE741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4CB4"/>
  <w15:chartTrackingRefBased/>
  <w15:docId w15:val="{1D0B92A6-E3FC-4463-B761-A53427CA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7C45"/>
    <w:rPr>
      <w:rFonts w:ascii="Calibri" w:hAnsi="Calibri" w:cs="Calibri"/>
    </w:rPr>
  </w:style>
  <w:style w:type="paragraph" w:styleId="Heading1">
    <w:name w:val="heading 1"/>
    <w:aliases w:val="Pocket"/>
    <w:basedOn w:val="Normal"/>
    <w:next w:val="Normal"/>
    <w:link w:val="Heading1Char"/>
    <w:qFormat/>
    <w:rsid w:val="00257C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257C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57C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57C4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257C4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257C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C45"/>
  </w:style>
  <w:style w:type="character" w:customStyle="1" w:styleId="Heading1Char">
    <w:name w:val="Heading 1 Char"/>
    <w:aliases w:val="Pocket Char"/>
    <w:basedOn w:val="DefaultParagraphFont"/>
    <w:link w:val="Heading1"/>
    <w:rsid w:val="00257C4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57C4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57C4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57C4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57C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7C4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57C4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57C45"/>
    <w:rPr>
      <w:color w:val="auto"/>
      <w:u w:val="none"/>
    </w:rPr>
  </w:style>
  <w:style w:type="character" w:styleId="FollowedHyperlink">
    <w:name w:val="FollowedHyperlink"/>
    <w:basedOn w:val="DefaultParagraphFont"/>
    <w:uiPriority w:val="99"/>
    <w:semiHidden/>
    <w:unhideWhenUsed/>
    <w:rsid w:val="00257C45"/>
    <w:rPr>
      <w:color w:val="auto"/>
      <w:u w:val="none"/>
    </w:rPr>
  </w:style>
  <w:style w:type="paragraph" w:styleId="DocumentMap">
    <w:name w:val="Document Map"/>
    <w:basedOn w:val="Normal"/>
    <w:link w:val="DocumentMapChar"/>
    <w:uiPriority w:val="99"/>
    <w:semiHidden/>
    <w:unhideWhenUsed/>
    <w:rsid w:val="00E661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61F9"/>
    <w:rPr>
      <w:rFonts w:ascii="Lucida Grande" w:hAnsi="Lucida Grande" w:cs="Lucida Grande"/>
      <w:sz w:val="24"/>
    </w:rPr>
  </w:style>
  <w:style w:type="paragraph" w:customStyle="1" w:styleId="Emphasis1">
    <w:name w:val="Emphasis1"/>
    <w:basedOn w:val="Normal"/>
    <w:link w:val="Emphasis"/>
    <w:autoRedefine/>
    <w:uiPriority w:val="7"/>
    <w:qFormat/>
    <w:rsid w:val="00E661F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661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E661F9"/>
    <w:pPr>
      <w:ind w:left="720"/>
      <w:contextualSpacing/>
    </w:pPr>
  </w:style>
  <w:style w:type="paragraph" w:styleId="NormalWeb">
    <w:name w:val="Normal (Web)"/>
    <w:basedOn w:val="Normal"/>
    <w:uiPriority w:val="99"/>
    <w:unhideWhenUsed/>
    <w:rsid w:val="00E661F9"/>
    <w:pPr>
      <w:spacing w:before="100" w:beforeAutospacing="1" w:after="100" w:afterAutospacing="1"/>
    </w:pPr>
  </w:style>
  <w:style w:type="paragraph" w:customStyle="1" w:styleId="Emphasize">
    <w:name w:val="Emphasize"/>
    <w:basedOn w:val="Normal"/>
    <w:uiPriority w:val="20"/>
    <w:qFormat/>
    <w:rsid w:val="00E661F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E661F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E661F9"/>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9"/>
    <w:rsid w:val="00257C45"/>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fontTable" Target="fontTable.xm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arxiv.org/abs/1505.03800"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 Id="rId8" Type="http://schemas.openxmlformats.org/officeDocument/2006/relationships/hyperlink" Target="https://www.space.com/trump-moon-mining-space-resources-executive-ord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10952</Words>
  <Characters>62431</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4</cp:revision>
  <dcterms:created xsi:type="dcterms:W3CDTF">2022-01-09T15:44:00Z</dcterms:created>
  <dcterms:modified xsi:type="dcterms:W3CDTF">2022-01-09T18:58:00Z</dcterms:modified>
</cp:coreProperties>
</file>