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B5324" w14:textId="7F7B65DA" w:rsidR="00A95652" w:rsidRDefault="001464E0" w:rsidP="001464E0">
      <w:pPr>
        <w:pStyle w:val="Heading1"/>
      </w:pPr>
      <w:r>
        <w:t>Sunvite Octos</w:t>
      </w:r>
    </w:p>
    <w:p w14:paraId="3BFF4698" w14:textId="1C7ED691" w:rsidR="001464E0" w:rsidRDefault="001464E0" w:rsidP="001464E0">
      <w:pPr>
        <w:pStyle w:val="Heading1"/>
      </w:pPr>
      <w:r>
        <w:t>1AC</w:t>
      </w:r>
    </w:p>
    <w:p w14:paraId="69CF8917" w14:textId="77777777" w:rsidR="001464E0" w:rsidRDefault="001464E0" w:rsidP="001464E0">
      <w:pPr>
        <w:pStyle w:val="Heading2"/>
      </w:pPr>
      <w:r>
        <w:t xml:space="preserve">1AC – Generic </w:t>
      </w:r>
    </w:p>
    <w:p w14:paraId="59CB19E3" w14:textId="77777777" w:rsidR="001464E0" w:rsidRDefault="001464E0" w:rsidP="001464E0">
      <w:pPr>
        <w:pStyle w:val="Heading3"/>
      </w:pPr>
      <w:r>
        <w:t>1AC – Framing</w:t>
      </w:r>
    </w:p>
    <w:p w14:paraId="5FACEDD5" w14:textId="77777777" w:rsidR="001464E0" w:rsidRPr="000A064F" w:rsidRDefault="001464E0" w:rsidP="001464E0">
      <w:pPr>
        <w:pStyle w:val="Heading4"/>
      </w:pPr>
      <w:r w:rsidRPr="000A064F">
        <w:t xml:space="preserve">The Standard is </w:t>
      </w:r>
      <w:r w:rsidRPr="000A064F">
        <w:rPr>
          <w:u w:val="single"/>
        </w:rPr>
        <w:t>Maximizing Expected Wellbeing</w:t>
      </w:r>
      <w:r w:rsidRPr="000A064F">
        <w:t xml:space="preserve"> – Act Hedonistic Util</w:t>
      </w:r>
    </w:p>
    <w:p w14:paraId="082CF274" w14:textId="77777777" w:rsidR="001464E0" w:rsidRDefault="001464E0" w:rsidP="001464E0">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3F5DF919" w14:textId="77777777" w:rsidR="001464E0" w:rsidRDefault="001464E0" w:rsidP="001464E0">
      <w:pPr>
        <w:pStyle w:val="Heading4"/>
        <w:rPr>
          <w:rFonts w:cs="Calibri"/>
        </w:rPr>
      </w:pPr>
      <w:r>
        <w:rPr>
          <w:rFonts w:cs="Calibri"/>
        </w:rPr>
        <w:t>a)</w:t>
      </w:r>
      <w:r w:rsidRPr="00E133B3">
        <w:rPr>
          <w:rFonts w:cs="Calibri"/>
        </w:rPr>
        <w:t xml:space="preserve"> Turns suffering – mass death causes suffering because people can’t get access to resources and basic necessities</w:t>
      </w:r>
      <w:r>
        <w:rPr>
          <w:rFonts w:cs="Calibri"/>
        </w:rPr>
        <w:t xml:space="preserve"> </w:t>
      </w:r>
    </w:p>
    <w:p w14:paraId="132A0D53" w14:textId="77777777" w:rsidR="001464E0" w:rsidRDefault="001464E0" w:rsidP="001464E0">
      <w:pPr>
        <w:pStyle w:val="Heading4"/>
      </w:pPr>
      <w:r>
        <w:t>b) Moral uncertainty</w:t>
      </w:r>
    </w:p>
    <w:p w14:paraId="4F4DE971" w14:textId="77777777" w:rsidR="001464E0" w:rsidRPr="005F7BED" w:rsidRDefault="001464E0" w:rsidP="001464E0">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B01680B" w14:textId="77777777" w:rsidR="001464E0" w:rsidRPr="009126EB" w:rsidRDefault="001464E0" w:rsidP="001464E0">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00015F97" w14:textId="77777777" w:rsidR="001464E0" w:rsidRDefault="001464E0" w:rsidP="001464E0">
      <w:pPr>
        <w:pStyle w:val="Heading4"/>
      </w:pPr>
      <w:r w:rsidRPr="000A064F">
        <w:t xml:space="preserve">[2] </w:t>
      </w:r>
      <w:r w:rsidRPr="00D93201">
        <w:rPr>
          <w:u w:val="single"/>
        </w:rPr>
        <w:t>Actor specificity</w:t>
      </w:r>
      <w:r w:rsidRPr="000A064F">
        <w:t xml:space="preserve"> – </w:t>
      </w:r>
    </w:p>
    <w:p w14:paraId="4FBCE56B" w14:textId="77777777" w:rsidR="001464E0" w:rsidRDefault="001464E0" w:rsidP="001464E0">
      <w:pPr>
        <w:pStyle w:val="Heading4"/>
      </w:pPr>
      <w:r>
        <w:t>a)</w:t>
      </w:r>
      <w:r w:rsidRPr="000A064F">
        <w:t xml:space="preserve"> Governments must aggregate since every policy benefit some and harms others, which also means side constraints freeze action. </w:t>
      </w:r>
    </w:p>
    <w:p w14:paraId="1CBA113E" w14:textId="77777777" w:rsidR="001464E0" w:rsidRDefault="001464E0" w:rsidP="001464E0">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293430EC" w14:textId="77777777" w:rsidR="001464E0" w:rsidRDefault="001464E0" w:rsidP="001464E0">
      <w:pPr>
        <w:pStyle w:val="Heading4"/>
      </w:pPr>
      <w:r>
        <w:t>c)</w:t>
      </w:r>
      <w:r w:rsidRPr="000A064F">
        <w:t xml:space="preserve"> If we foresee a consequence, then it becomes part of our deliberation which makes it intrinsic to our action since we intend it to happen. </w:t>
      </w:r>
    </w:p>
    <w:p w14:paraId="52458674" w14:textId="77777777" w:rsidR="001464E0" w:rsidRPr="000A064F" w:rsidRDefault="001464E0" w:rsidP="001464E0">
      <w:pPr>
        <w:pStyle w:val="Heading4"/>
      </w:pPr>
      <w:r w:rsidRPr="000A064F">
        <w:t>Actor-specificity comes first since different agents have different ethical standings. Takes out util calc indicts since they’re empirically denied, and link turns them because the alt would be no action.</w:t>
      </w:r>
    </w:p>
    <w:p w14:paraId="5043FD3C" w14:textId="77777777" w:rsidR="001464E0" w:rsidRPr="000A064F" w:rsidRDefault="001464E0" w:rsidP="001464E0">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5B56D29E" w14:textId="77777777" w:rsidR="001464E0" w:rsidRDefault="001464E0" w:rsidP="001464E0">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2CDADFDA" w14:textId="77777777" w:rsidR="001464E0" w:rsidRPr="004172C0" w:rsidRDefault="001464E0" w:rsidP="001464E0">
      <w:pPr>
        <w:pStyle w:val="Heading4"/>
      </w:pPr>
      <w:r>
        <w:t xml:space="preserve">[5] </w:t>
      </w:r>
      <w:r w:rsidRPr="004172C0">
        <w:t>Pleasure and pain are the starting point for moral reasoning.</w:t>
      </w:r>
    </w:p>
    <w:p w14:paraId="63CA699D" w14:textId="77777777" w:rsidR="001464E0" w:rsidRPr="004172C0" w:rsidRDefault="001464E0" w:rsidP="001464E0">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67428772" w14:textId="77777777" w:rsidR="001464E0" w:rsidRDefault="001464E0" w:rsidP="001464E0">
      <w:pPr>
        <w:spacing w:line="276" w:lineRule="auto"/>
        <w:rPr>
          <w:rFonts w:cstheme="minorHAnsi"/>
          <w:sz w:val="12"/>
        </w:rPr>
      </w:pPr>
      <w:r w:rsidRPr="004172C0">
        <w:rPr>
          <w:rFonts w:cstheme="minorHAnsi"/>
          <w:sz w:val="12"/>
        </w:rPr>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r w:rsidRPr="00D15E8F">
        <w:rPr>
          <w:rStyle w:val="Emphasis"/>
          <w:highlight w:val="green"/>
        </w:rPr>
        <w:t xml:space="preserve">valuable and pain is </w:t>
      </w:r>
      <w:r w:rsidRPr="00FB52E6">
        <w:rPr>
          <w:rStyle w:val="Emphasis"/>
        </w:rPr>
        <w:t xml:space="preserve">intrinsically </w:t>
      </w:r>
      <w:r w:rsidRPr="00D15E8F">
        <w:rPr>
          <w:rStyle w:val="Emphasis"/>
          <w:highlight w:val="green"/>
        </w:rPr>
        <w:t>disvaluable</w:t>
      </w:r>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says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7E531154" w14:textId="77777777" w:rsidR="001464E0" w:rsidRDefault="001464E0" w:rsidP="001464E0">
      <w:pPr>
        <w:pStyle w:val="Heading3"/>
      </w:pPr>
      <w:r>
        <w:t xml:space="preserve">1AC – </w:t>
      </w:r>
      <w:r w:rsidRPr="00100A2B">
        <w:t xml:space="preserve">Plan </w:t>
      </w:r>
    </w:p>
    <w:p w14:paraId="53CCB974" w14:textId="77777777" w:rsidR="001464E0" w:rsidRDefault="001464E0" w:rsidP="001464E0">
      <w:pPr>
        <w:pStyle w:val="Heading4"/>
      </w:pPr>
      <w:r>
        <w:t>Thus, the plan – States ought to ban the private appropriation of outer space</w:t>
      </w:r>
    </w:p>
    <w:p w14:paraId="6FF36D61" w14:textId="77777777" w:rsidR="001464E0" w:rsidRDefault="001464E0" w:rsidP="001464E0"/>
    <w:p w14:paraId="68B82510" w14:textId="4086F07B" w:rsidR="001464E0" w:rsidRPr="00B1425E" w:rsidRDefault="001464E0" w:rsidP="001464E0">
      <w:pPr>
        <w:pStyle w:val="Heading4"/>
      </w:pPr>
      <w:r>
        <w:t>Normal means includes this part of the moon treaty</w:t>
      </w:r>
    </w:p>
    <w:p w14:paraId="7B72B658" w14:textId="4F2BA646" w:rsidR="001464E0" w:rsidRDefault="001464E0" w:rsidP="001464E0">
      <w:pPr>
        <w:rPr>
          <w:sz w:val="16"/>
        </w:rPr>
      </w:pPr>
      <w:r w:rsidRPr="007A376C">
        <w:rPr>
          <w:b/>
          <w:bCs/>
          <w:sz w:val="26"/>
          <w:szCs w:val="26"/>
        </w:rPr>
        <w:t>Mallick and Rajagopalan 19</w:t>
      </w:r>
      <w:r w:rsidRPr="007A376C">
        <w:rPr>
          <w:sz w:val="16"/>
        </w:rPr>
        <w:t xml:space="preserve"> </w:t>
      </w:r>
      <w:r w:rsidRPr="007A376C">
        <w:rPr>
          <w:sz w:val="18"/>
          <w:szCs w:val="18"/>
        </w:rPr>
        <w:t>[(Senjuti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6"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7"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58969F46" w14:textId="25692416" w:rsidR="001464E0" w:rsidRDefault="001464E0" w:rsidP="001464E0">
      <w:pPr>
        <w:rPr>
          <w:sz w:val="16"/>
        </w:rPr>
      </w:pPr>
    </w:p>
    <w:p w14:paraId="2E424DBA" w14:textId="77777777" w:rsidR="001464E0" w:rsidRPr="00CF064B" w:rsidRDefault="001464E0" w:rsidP="001464E0">
      <w:pPr>
        <w:pStyle w:val="Heading4"/>
      </w:pPr>
      <w:r w:rsidRPr="00CF064B">
        <w:t>Ou</w:t>
      </w:r>
      <w:r>
        <w:t xml:space="preserve">ter space starts 372 miles above the surface of earth. </w:t>
      </w:r>
    </w:p>
    <w:p w14:paraId="40ACB183" w14:textId="77777777" w:rsidR="001464E0" w:rsidRPr="006B1489" w:rsidRDefault="001464E0" w:rsidP="001464E0">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8"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Sachin</w:t>
      </w:r>
    </w:p>
    <w:p w14:paraId="3C22B95E" w14:textId="77777777" w:rsidR="001464E0" w:rsidRDefault="001464E0" w:rsidP="001464E0">
      <w:pPr>
        <w:rPr>
          <w:sz w:val="14"/>
        </w:rPr>
      </w:pPr>
      <w:r w:rsidRPr="000532B4">
        <w:rPr>
          <w:rStyle w:val="StyleUnderline"/>
          <w:highlight w:val="cyan"/>
        </w:rPr>
        <w:t>Earth’s atmosphere stretches</w:t>
      </w:r>
      <w:r w:rsidRPr="008C31BF">
        <w:rPr>
          <w:sz w:val="14"/>
        </w:rPr>
        <w:t xml:space="preserve"> from the surface of the planet up </w:t>
      </w:r>
      <w:r w:rsidRPr="000532B4">
        <w:rPr>
          <w:rStyle w:val="StyleUnderline"/>
          <w:highlight w:val="cyan"/>
        </w:rPr>
        <w:t>to</w:t>
      </w:r>
      <w:r w:rsidRPr="008C31BF">
        <w:rPr>
          <w:sz w:val="14"/>
        </w:rPr>
        <w:t xml:space="preserve"> as far as </w:t>
      </w:r>
      <w:r w:rsidRPr="000532B4">
        <w:rPr>
          <w:rStyle w:val="StyleUnderline"/>
          <w:highlight w:val="cyan"/>
        </w:rPr>
        <w:t>10,000 kilometers</w:t>
      </w:r>
      <w:r w:rsidRPr="003D7413">
        <w:rPr>
          <w:rStyle w:val="StyleUnderline"/>
        </w:rPr>
        <w:t xml:space="preserve"> </w:t>
      </w:r>
      <w:r w:rsidRPr="008C31BF">
        <w:rPr>
          <w:sz w:val="14"/>
        </w:rPr>
        <w:t xml:space="preserve">(6,214 miles) </w:t>
      </w:r>
      <w:r w:rsidRPr="000532B4">
        <w:rPr>
          <w:rStyle w:val="StyleUnderline"/>
          <w:highlight w:val="cya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0532B4">
        <w:rPr>
          <w:rStyle w:val="StyleUnderline"/>
          <w:highlight w:val="cyan"/>
        </w:rPr>
        <w:t>Earth’s surface</w:t>
      </w:r>
      <w:r w:rsidRPr="008C31BF">
        <w:rPr>
          <w:sz w:val="14"/>
        </w:rPr>
        <w:t xml:space="preserve">—up to a distance of around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0532B4">
        <w:rPr>
          <w:rStyle w:val="Emphasis"/>
          <w:highlight w:val="cyan"/>
        </w:rPr>
        <w:t>The thermosphere</w:t>
      </w:r>
      <w:r w:rsidRPr="008C31BF">
        <w:rPr>
          <w:sz w:val="14"/>
        </w:rPr>
        <w:t xml:space="preserve"> is located above the mesopause and </w:t>
      </w:r>
      <w:r w:rsidRPr="000532B4">
        <w:rPr>
          <w:rStyle w:val="Emphasis"/>
          <w:highlight w:val="cyan"/>
        </w:rPr>
        <w:t>reaches</w:t>
      </w:r>
      <w:r w:rsidRPr="000532B4">
        <w:rPr>
          <w:rStyle w:val="StyleUnderline"/>
          <w:highlight w:val="cyan"/>
        </w:rPr>
        <w:t xml:space="preserve"> out to around 600 kilometers</w:t>
      </w:r>
      <w:r w:rsidRPr="008C31BF">
        <w:rPr>
          <w:sz w:val="14"/>
        </w:rPr>
        <w:t xml:space="preserve"> </w:t>
      </w:r>
      <w:r w:rsidRPr="00CF064B">
        <w:rPr>
          <w:rStyle w:val="Emphasis"/>
        </w:rPr>
        <w:t>(</w:t>
      </w:r>
      <w:r w:rsidRPr="000532B4">
        <w:rPr>
          <w:rStyle w:val="Emphasis"/>
          <w:highlight w:val="cyan"/>
        </w:rPr>
        <w:t>372 miles</w:t>
      </w:r>
      <w:r w:rsidRPr="00CF064B">
        <w:rPr>
          <w:rStyle w:val="Emphasis"/>
        </w:rPr>
        <w:t>).</w:t>
      </w:r>
      <w:r w:rsidRPr="008C31BF">
        <w:rPr>
          <w:sz w:val="14"/>
        </w:rPr>
        <w:t xml:space="preserve"> Not much is known about the thermosphere except that temperatures increase with altitude. Solar radiation makes the upper regions of the thermosphere very hot, reaching temperatures as high as 2,000°C (3,600°F). </w:t>
      </w:r>
      <w:r w:rsidRPr="000532B4">
        <w:rPr>
          <w:rStyle w:val="StyleUnderline"/>
          <w:highlight w:val="cyan"/>
        </w:rPr>
        <w:t>The uppermost layer</w:t>
      </w:r>
      <w:r w:rsidRPr="008C31BF">
        <w:rPr>
          <w:sz w:val="14"/>
        </w:rPr>
        <w:t xml:space="preserve">, that blends with what is </w:t>
      </w:r>
      <w:r w:rsidRPr="000532B4">
        <w:rPr>
          <w:rStyle w:val="StyleUnderline"/>
          <w:highlight w:val="cyan"/>
        </w:rPr>
        <w:t>considered to be outer space, is the exosphere.</w:t>
      </w:r>
      <w:r w:rsidRPr="008C31BF">
        <w:rPr>
          <w:sz w:val="14"/>
        </w:rPr>
        <w:t xml:space="preserve"> The pull of Earth’s gravity is so small here that molecules of gas escape into outer space.</w:t>
      </w:r>
    </w:p>
    <w:p w14:paraId="4D9A29CC" w14:textId="77777777" w:rsidR="001464E0" w:rsidRDefault="001464E0" w:rsidP="001464E0">
      <w:pPr>
        <w:rPr>
          <w:sz w:val="16"/>
        </w:rPr>
      </w:pPr>
    </w:p>
    <w:p w14:paraId="7ACA3E82" w14:textId="77777777" w:rsidR="001464E0" w:rsidRPr="00100A2B" w:rsidRDefault="001464E0" w:rsidP="001464E0">
      <w:pPr>
        <w:pStyle w:val="Heading3"/>
      </w:pPr>
      <w:r>
        <w:t xml:space="preserve">1AC – </w:t>
      </w:r>
      <w:r w:rsidRPr="00100A2B">
        <w:t xml:space="preserve">Inherency </w:t>
      </w:r>
    </w:p>
    <w:p w14:paraId="3BCCFAD6" w14:textId="77777777" w:rsidR="001464E0" w:rsidRPr="00100A2B" w:rsidRDefault="001464E0" w:rsidP="001464E0">
      <w:pPr>
        <w:pStyle w:val="Heading4"/>
        <w:rPr>
          <w:rFonts w:cs="Calibri"/>
        </w:rPr>
      </w:pPr>
      <w:r w:rsidRPr="00100A2B">
        <w:rPr>
          <w:rFonts w:cs="Calibri"/>
        </w:rPr>
        <w:t>Private space mining and ownership allowed now</w:t>
      </w:r>
    </w:p>
    <w:p w14:paraId="41BFB617" w14:textId="77777777" w:rsidR="001464E0" w:rsidRPr="00100A2B" w:rsidRDefault="001464E0" w:rsidP="001464E0">
      <w:r w:rsidRPr="00612896">
        <w:rPr>
          <w:rStyle w:val="Style13ptBold"/>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14:paraId="72B95BBB" w14:textId="77777777" w:rsidR="001464E0" w:rsidRPr="000D04E9" w:rsidRDefault="001464E0" w:rsidP="001464E0">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10"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11"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12" w:history="1">
        <w:r w:rsidRPr="006914E2">
          <w:rPr>
            <w:rStyle w:val="StyleUnderline"/>
          </w:rPr>
          <w:t>space</w:t>
        </w:r>
      </w:hyperlink>
      <w:r w:rsidRPr="000D04E9">
        <w:rPr>
          <w:sz w:val="14"/>
        </w:rPr>
        <w:t>. This order, titled "</w:t>
      </w:r>
      <w:hyperlink r:id="rId13"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4" w:history="1">
        <w:r w:rsidRPr="000D04E9">
          <w:rPr>
            <w:rStyle w:val="Hyperlink"/>
            <w:sz w:val="14"/>
          </w:rPr>
          <w:t>the Outer Space Treaty</w:t>
        </w:r>
      </w:hyperlink>
      <w:r w:rsidRPr="000D04E9">
        <w:rPr>
          <w:sz w:val="14"/>
        </w:rPr>
        <w:t> in 1967.</w:t>
      </w:r>
    </w:p>
    <w:p w14:paraId="4C010ACC" w14:textId="77777777" w:rsidR="001464E0" w:rsidRPr="00100A2B" w:rsidRDefault="001464E0" w:rsidP="001464E0"/>
    <w:p w14:paraId="5F08034F" w14:textId="77777777" w:rsidR="001464E0" w:rsidRPr="00100A2B" w:rsidRDefault="001464E0" w:rsidP="001464E0">
      <w:pPr>
        <w:pStyle w:val="Heading4"/>
      </w:pPr>
      <w:r w:rsidRPr="00100A2B">
        <w:t>New investments coming and companies are launching – economic incentives make it alluring</w:t>
      </w:r>
    </w:p>
    <w:p w14:paraId="5173C750" w14:textId="77777777" w:rsidR="001464E0" w:rsidRPr="00100A2B" w:rsidRDefault="001464E0" w:rsidP="001464E0">
      <w:r w:rsidRPr="00612896">
        <w:rPr>
          <w:rStyle w:val="Style13ptBold"/>
        </w:rPr>
        <w:t>Tosar 20</w:t>
      </w:r>
      <w:r w:rsidRPr="00100A2B">
        <w:t xml:space="preserve"> [(Borja Tosar, reporter) “Asteroid Mining: A New Space Race,” OpenMind BBVA, May 18, 2020, </w:t>
      </w:r>
      <w:hyperlink r:id="rId15" w:history="1">
        <w:r w:rsidRPr="00100A2B">
          <w:rPr>
            <w:rStyle w:val="Hyperlink"/>
          </w:rPr>
          <w:t>https://www.bbvaopenmind.com/en/science/physics/asteroid-mining-a-new-space-race/</w:t>
        </w:r>
      </w:hyperlink>
      <w:r w:rsidRPr="00100A2B">
        <w:t>] TDI</w:t>
      </w:r>
    </w:p>
    <w:p w14:paraId="61B22B31" w14:textId="77777777" w:rsidR="001464E0" w:rsidRPr="00100A2B" w:rsidRDefault="001464E0" w:rsidP="001464E0">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6"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r w:rsidRPr="00D15E8F">
        <w:rPr>
          <w:rStyle w:val="StyleUnderline"/>
          <w:highlight w:val="green"/>
        </w:rPr>
        <w:t xml:space="preserve">mini-satellites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7"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8" w:tgtFrame="_blank" w:history="1">
        <w:r w:rsidRPr="00100A2B">
          <w:rPr>
            <w:rStyle w:val="StyleUnderline"/>
          </w:rPr>
          <w:t>Trans Astronautica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have to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9" w:tgtFrame="_blank" w:history="1">
        <w:r w:rsidRPr="00100A2B">
          <w:rPr>
            <w:rStyle w:val="StyleUnderline"/>
          </w:rPr>
          <w:t>the planet’s first trillionaire will undoubtedly be a space miner.</w:t>
        </w:r>
      </w:hyperlink>
    </w:p>
    <w:p w14:paraId="0B2FDC8F" w14:textId="77777777" w:rsidR="001464E0" w:rsidRPr="00E70197" w:rsidRDefault="001464E0" w:rsidP="001464E0">
      <w:pPr>
        <w:pStyle w:val="Heading4"/>
      </w:pPr>
      <w:r>
        <w:t>E</w:t>
      </w:r>
      <w:r w:rsidRPr="00E70197">
        <w:t>ntrepreneurs are pushing for privatization of space travel with increasing success</w:t>
      </w:r>
      <w:r>
        <w:t xml:space="preserve">. </w:t>
      </w:r>
    </w:p>
    <w:p w14:paraId="462D00B0" w14:textId="77777777" w:rsidR="001464E0" w:rsidRPr="00E70197" w:rsidRDefault="001464E0" w:rsidP="001464E0">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0" w:history="1">
        <w:r w:rsidRPr="00F044BC">
          <w:rPr>
            <w:rStyle w:val="Hyperlink"/>
            <w:sz w:val="18"/>
            <w:szCs w:val="18"/>
          </w:rPr>
          <w:t>https://newrepublic.com/article/160303/monetizing-final-frontier</w:t>
        </w:r>
      </w:hyperlink>
      <w:r w:rsidRPr="00F044BC">
        <w:rPr>
          <w:sz w:val="18"/>
          <w:szCs w:val="18"/>
        </w:rPr>
        <w:t>] TDI</w:t>
      </w:r>
    </w:p>
    <w:p w14:paraId="47803641" w14:textId="77777777" w:rsidR="001464E0" w:rsidRPr="00FB6BE9" w:rsidRDefault="001464E0" w:rsidP="001464E0">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r w:rsidRPr="00D15E8F">
        <w:rPr>
          <w:rStyle w:val="StyleUnderline"/>
          <w:highlight w:val="green"/>
        </w:rPr>
        <w:t>first time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Private-sector activity in space travel is accelerating dramatically—rocketing,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1CAE3F0C" w14:textId="77777777" w:rsidR="001464E0" w:rsidRDefault="001464E0" w:rsidP="001464E0">
      <w:pPr>
        <w:pStyle w:val="Heading3"/>
      </w:pPr>
      <w:r>
        <w:t>ADV 1 – Russia</w:t>
      </w:r>
    </w:p>
    <w:p w14:paraId="63B56442" w14:textId="77777777" w:rsidR="001464E0" w:rsidRDefault="001464E0" w:rsidP="001464E0">
      <w:pPr>
        <w:pStyle w:val="Heading4"/>
      </w:pPr>
      <w:r>
        <w:t>Advantage 1 is Putin Gone Mad</w:t>
      </w:r>
    </w:p>
    <w:p w14:paraId="40D41AF5" w14:textId="77777777" w:rsidR="001464E0" w:rsidRPr="00E70197" w:rsidRDefault="001464E0" w:rsidP="001464E0">
      <w:pPr>
        <w:rPr>
          <w:rStyle w:val="StyleUnderline"/>
        </w:rPr>
      </w:pPr>
    </w:p>
    <w:p w14:paraId="241B00D2" w14:textId="77777777" w:rsidR="001464E0" w:rsidRPr="00E70197" w:rsidRDefault="001464E0" w:rsidP="001464E0">
      <w:pPr>
        <w:pStyle w:val="Heading4"/>
      </w:pPr>
      <w:r w:rsidRPr="00E70197">
        <w:t>Deep space exploration is a shared goal that prevents escalation of US-Russia tensions. But privatization threatens it independent of our other internal links</w:t>
      </w:r>
    </w:p>
    <w:p w14:paraId="3AFB4DA2" w14:textId="77777777" w:rsidR="001464E0" w:rsidRPr="00E70197" w:rsidRDefault="001464E0" w:rsidP="001464E0">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55DE156B" w14:textId="77777777" w:rsidR="001464E0" w:rsidRPr="00E82318" w:rsidRDefault="001464E0" w:rsidP="001464E0">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r w:rsidRPr="00D15E8F">
        <w:rPr>
          <w:rStyle w:val="Emphasis"/>
          <w:highlight w:val="green"/>
        </w:rPr>
        <w:t>Roskosmos,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43E89458" w14:textId="77777777" w:rsidR="001464E0" w:rsidRPr="00E70197" w:rsidRDefault="001464E0" w:rsidP="001464E0">
      <w:pPr>
        <w:pStyle w:val="Heading4"/>
      </w:pPr>
      <w:r w:rsidRPr="00E70197">
        <w:t xml:space="preserve">It’s make or break for the relationship—Ukraine, decline of US moral authority on international affairs puts us at the brink of the end of Russian diplomacy and even war </w:t>
      </w:r>
    </w:p>
    <w:p w14:paraId="4C8FD214" w14:textId="77777777" w:rsidR="001464E0" w:rsidRPr="00E70197" w:rsidRDefault="001464E0" w:rsidP="001464E0">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447B2880" w14:textId="77777777" w:rsidR="001464E0" w:rsidRPr="00E82318" w:rsidRDefault="001464E0" w:rsidP="001464E0">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a demonstrative Russian military buildup near the borders, and strong U.S. and NATO affirmations of support for Kyiv. The Russian narrative claims that Ukrainian President Volodymyr Zelenskiy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Zelenskiy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3CD8B2B" w14:textId="77777777" w:rsidR="001464E0" w:rsidRPr="00E70197" w:rsidRDefault="001464E0" w:rsidP="001464E0">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F60D433" w14:textId="77777777" w:rsidR="001464E0" w:rsidRPr="00E70197" w:rsidRDefault="001464E0" w:rsidP="001464E0">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1" w:history="1">
        <w:r w:rsidRPr="00E70197">
          <w:rPr>
            <w:rStyle w:val="Hyperlink"/>
          </w:rPr>
          <w:t>https://www.russiamatters.org/sites/default/files/media/files/Entanglement_interior_FNL.pdf</w:t>
        </w:r>
      </w:hyperlink>
      <w:r w:rsidRPr="00E70197">
        <w:t xml:space="preserve"> </w:t>
      </w:r>
    </w:p>
    <w:p w14:paraId="00B991BB" w14:textId="77777777" w:rsidR="001464E0" w:rsidRPr="00E82318" w:rsidRDefault="001464E0" w:rsidP="001464E0">
      <w:pPr>
        <w:rPr>
          <w:sz w:val="10"/>
        </w:rPr>
      </w:pPr>
      <w:r w:rsidRPr="00E82318">
        <w:rPr>
          <w:sz w:val="10"/>
        </w:rPr>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Colonel Yuri Krinitsky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r w:rsidRPr="00E82318">
        <w:rPr>
          <w:sz w:val="10"/>
        </w:rPr>
        <w:t xml:space="preserve">. . . .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Prometey)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hightechnology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In all likelihood,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Sergei Sukhanov, one of the most authoritative representatives of the defense industries</w:t>
      </w:r>
      <w:r w:rsidRPr="00E82318">
        <w:rPr>
          <w:sz w:val="10"/>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in Russia’s ability to defend against air-space attacks, Suk</w:t>
      </w:r>
      <w:r w:rsidRPr="00E70197">
        <w:rPr>
          <w:rStyle w:val="StyleUnderline"/>
        </w:rPr>
        <w:t xml:space="preserve">hanov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in order </w:t>
      </w:r>
      <w:r w:rsidRPr="00E70197">
        <w:rPr>
          <w:rStyle w:val="StyleUnderline"/>
        </w:rPr>
        <w:t xml:space="preserve">to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6A18674E" w14:textId="77777777" w:rsidR="001464E0" w:rsidRPr="00E70197" w:rsidRDefault="001464E0" w:rsidP="001464E0">
      <w:pPr>
        <w:pStyle w:val="Heading4"/>
        <w:rPr>
          <w:rFonts w:cstheme="majorHAnsi"/>
        </w:rPr>
      </w:pPr>
      <w:r w:rsidRPr="00E70197">
        <w:rPr>
          <w:rFonts w:cstheme="majorHAnsi"/>
        </w:rPr>
        <w:t xml:space="preserve">It’s existential. </w:t>
      </w:r>
    </w:p>
    <w:p w14:paraId="45401A44" w14:textId="77777777" w:rsidR="001464E0" w:rsidRPr="00D373D4" w:rsidRDefault="001464E0" w:rsidP="001464E0">
      <w:r w:rsidRPr="00D373D4">
        <w:rPr>
          <w:rStyle w:val="Style13ptBold"/>
        </w:rPr>
        <w:t>Cotton-Barratt 17</w:t>
      </w:r>
      <w:r>
        <w:t xml:space="preserve"> </w:t>
      </w:r>
      <w:r w:rsidRPr="00D373D4">
        <w:t>Owen Cotton-Barratt 17. PhD in Pure Mathematics, Oxford, Lecturer in Mathematics at Oxford, Research Associate at the Future of Humanity Institute. 2-3-2017. “Existential Risk: Diplomacy and Governance.” https://www.fhi.ox.ac.uk/wp-content/uploads/Existential-Risks-2017-01-23.pdf</w:t>
      </w:r>
    </w:p>
    <w:p w14:paraId="473C7C78" w14:textId="77777777" w:rsidR="001464E0" w:rsidRPr="00BC6A2C" w:rsidRDefault="001464E0" w:rsidP="001464E0">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completely destroyed </w:t>
      </w:r>
      <w:r w:rsidRPr="00E70197">
        <w:rPr>
          <w:rStyle w:val="Emphasis"/>
          <w:rFonts w:cstheme="majorHAnsi"/>
        </w:rPr>
        <w:t>by the direct effects of the blast</w:t>
      </w:r>
      <w:r w:rsidRPr="009D4B80">
        <w:rPr>
          <w:rFonts w:cstheme="majorHAnsi"/>
          <w:sz w:val="12"/>
        </w:rPr>
        <w:t xml:space="preserve">, fire, and radiation.8 </w:t>
      </w:r>
      <w:r w:rsidRPr="00D15E8F">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15E8F">
        <w:rPr>
          <w:rStyle w:val="Emphasis"/>
          <w:rFonts w:cstheme="majorHAnsi"/>
          <w:highlight w:val="green"/>
        </w:rPr>
        <w:t>a</w:t>
      </w:r>
      <w:r w:rsidRPr="00E70197">
        <w:rPr>
          <w:rStyle w:val="Emphasis"/>
          <w:rFonts w:cstheme="majorHAnsi"/>
        </w:rPr>
        <w:t xml:space="preserve"> </w:t>
      </w:r>
      <w:r w:rsidRPr="00D15E8F">
        <w:rPr>
          <w:rStyle w:val="Emphasis"/>
          <w:rFonts w:cstheme="majorHAnsi"/>
          <w:highlight w:val="green"/>
        </w:rPr>
        <w:t>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15E8F">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15E8F">
        <w:rPr>
          <w:rStyle w:val="Emphasis"/>
          <w:rFonts w:cstheme="majorHAnsi"/>
          <w:highlight w:val="green"/>
        </w:rPr>
        <w:t>threat of extinction</w:t>
      </w:r>
      <w:r w:rsidRPr="00E70197">
        <w:rPr>
          <w:rStyle w:val="Emphasis"/>
          <w:rFonts w:cstheme="majorHAnsi"/>
        </w:rPr>
        <w:t xml:space="preserve"> from other sources </w:t>
      </w:r>
      <w:r w:rsidRPr="00D15E8F">
        <w:rPr>
          <w:rStyle w:val="Emphasis"/>
          <w:rFonts w:cstheme="majorHAnsi"/>
          <w:highlight w:val="green"/>
        </w:rPr>
        <w:t>would be great</w:t>
      </w:r>
      <w:r w:rsidRPr="00E70197">
        <w:rPr>
          <w:rStyle w:val="StyleUnderline"/>
          <w:rFonts w:cstheme="majorHAnsi"/>
        </w:rPr>
        <w:t xml:space="preserve">. An exchange on </w:t>
      </w:r>
      <w:r w:rsidRPr="00D15E8F">
        <w:rPr>
          <w:rStyle w:val="StyleUnderline"/>
          <w:rFonts w:cstheme="majorHAnsi"/>
          <w:highlight w:val="green"/>
        </w:rPr>
        <w:t xml:space="preserve">this </w:t>
      </w:r>
      <w:r w:rsidRPr="00D373D4">
        <w:rPr>
          <w:rStyle w:val="StyleUnderline"/>
          <w:rFonts w:cstheme="majorHAnsi"/>
        </w:rPr>
        <w:t>scale</w:t>
      </w:r>
      <w:r w:rsidRPr="00E70197">
        <w:rPr>
          <w:rStyle w:val="StyleUnderline"/>
          <w:rFonts w:cstheme="majorHAnsi"/>
        </w:rPr>
        <w:t xml:space="preserve"> </w:t>
      </w:r>
      <w:r w:rsidRPr="00D15E8F">
        <w:rPr>
          <w:rStyle w:val="StyleUnderline"/>
          <w:rFonts w:cstheme="majorHAnsi"/>
          <w:highlight w:val="green"/>
        </w:rPr>
        <w:t xml:space="preserve">is </w:t>
      </w:r>
      <w:r w:rsidRPr="00D15E8F">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373D4">
        <w:rPr>
          <w:rStyle w:val="StyleUnderline"/>
          <w:rFonts w:cstheme="majorHAnsi"/>
        </w:rPr>
        <w:t xml:space="preserve">the risk of human extinction is </w:t>
      </w:r>
      <w:r w:rsidRPr="009D4B80">
        <w:rPr>
          <w:rStyle w:val="Emphasis"/>
          <w:rFonts w:cstheme="majorHAnsi"/>
        </w:rPr>
        <w:t xml:space="preserve">plausibly </w:t>
      </w:r>
      <w:r w:rsidRPr="00D373D4">
        <w:rPr>
          <w:rStyle w:val="Emphasis"/>
          <w:rFonts w:cstheme="majorHAnsi"/>
        </w:rPr>
        <w:t>greater</w:t>
      </w:r>
      <w:r w:rsidRPr="00E70197">
        <w:rPr>
          <w:rStyle w:val="StyleUnderline"/>
          <w:rFonts w:cstheme="majorHAnsi"/>
        </w:rPr>
        <w:t xml:space="preserve"> </w:t>
      </w:r>
      <w:r w:rsidRPr="00D373D4">
        <w:rPr>
          <w:rStyle w:val="StyleUnderline"/>
          <w:rFonts w:cstheme="majorHAnsi"/>
        </w:rPr>
        <w:t>from</w:t>
      </w:r>
      <w:r w:rsidRPr="00E70197">
        <w:rPr>
          <w:rStyle w:val="StyleUnderline"/>
          <w:rFonts w:cstheme="majorHAnsi"/>
        </w:rPr>
        <w:t xml:space="preserve"> a conflict between </w:t>
      </w:r>
      <w:r w:rsidRPr="00D373D4">
        <w:rPr>
          <w:rStyle w:val="StyleUnderline"/>
          <w:rFonts w:cstheme="majorHAnsi"/>
        </w:rPr>
        <w:t xml:space="preserve">the </w:t>
      </w:r>
      <w:r w:rsidRPr="00D373D4">
        <w:rPr>
          <w:rStyle w:val="Emphasis"/>
          <w:rFonts w:cstheme="majorHAnsi"/>
        </w:rPr>
        <w:t>U</w:t>
      </w:r>
      <w:r w:rsidRPr="009D4B80">
        <w:rPr>
          <w:rFonts w:cstheme="majorHAnsi"/>
          <w:sz w:val="12"/>
        </w:rPr>
        <w:t xml:space="preserve">nited </w:t>
      </w:r>
      <w:r w:rsidRPr="00D373D4">
        <w:rPr>
          <w:rStyle w:val="Emphasis"/>
          <w:rFonts w:cstheme="majorHAnsi"/>
        </w:rPr>
        <w:t>S</w:t>
      </w:r>
      <w:r w:rsidRPr="009D4B80">
        <w:rPr>
          <w:rFonts w:cstheme="majorHAnsi"/>
          <w:sz w:val="12"/>
        </w:rPr>
        <w:t xml:space="preserve">tates </w:t>
      </w:r>
      <w:r w:rsidRPr="00D373D4">
        <w:rPr>
          <w:rStyle w:val="StyleUnderline"/>
          <w:rFonts w:cstheme="majorHAnsi"/>
        </w:rPr>
        <w:t xml:space="preserve">and </w:t>
      </w:r>
      <w:r w:rsidRPr="00D373D4">
        <w:rPr>
          <w:rStyle w:val="Emphasis"/>
          <w:rFonts w:cstheme="majorHAnsi"/>
        </w:rPr>
        <w:t>Russia</w:t>
      </w:r>
      <w:r w:rsidRPr="009D4B80">
        <w:rPr>
          <w:rFonts w:cstheme="majorHAnsi"/>
          <w:sz w:val="12"/>
        </w:rPr>
        <w:t>. Tensions between these countries have increased in recent years and it seems unreasonable to rule out the possibility of them rising further in the future.</w:t>
      </w:r>
    </w:p>
    <w:p w14:paraId="767FD24B" w14:textId="77777777" w:rsidR="001464E0" w:rsidRDefault="001464E0" w:rsidP="001464E0">
      <w:pPr>
        <w:pStyle w:val="Heading3"/>
      </w:pPr>
      <w:r>
        <w:t>ADV 2</w:t>
      </w:r>
      <w:r w:rsidRPr="00100A2B">
        <w:t xml:space="preserve"> – Africa Mining </w:t>
      </w:r>
    </w:p>
    <w:p w14:paraId="20B38B1F" w14:textId="1B6E9876" w:rsidR="001464E0" w:rsidRDefault="001464E0" w:rsidP="001464E0">
      <w:pPr>
        <w:pStyle w:val="Heading4"/>
      </w:pPr>
      <w:r>
        <w:t xml:space="preserve">Advantage </w:t>
      </w:r>
      <w:r w:rsidR="00273F64">
        <w:t>2</w:t>
      </w:r>
      <w:r>
        <w:t xml:space="preserve"> is African Mining</w:t>
      </w:r>
    </w:p>
    <w:p w14:paraId="22ECF21D" w14:textId="77777777" w:rsidR="001464E0" w:rsidRPr="001D5051" w:rsidRDefault="001464E0" w:rsidP="001464E0"/>
    <w:p w14:paraId="771111CE" w14:textId="77777777" w:rsidR="001464E0" w:rsidRPr="00100A2B" w:rsidRDefault="001464E0" w:rsidP="001464E0">
      <w:pPr>
        <w:pStyle w:val="Heading4"/>
      </w:pPr>
      <w:r w:rsidRPr="00100A2B">
        <w:t xml:space="preserve">Space mining destroys the African economy </w:t>
      </w:r>
    </w:p>
    <w:p w14:paraId="64E512C8" w14:textId="77777777" w:rsidR="001464E0" w:rsidRPr="00100A2B" w:rsidRDefault="001464E0" w:rsidP="001464E0">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22" w:history="1">
        <w:r w:rsidRPr="00100A2B">
          <w:rPr>
            <w:rStyle w:val="Hyperlink"/>
          </w:rPr>
          <w:t>https://africanews.space/the-effect-of-asteroid-mining-on-mining-activities-in-africa/</w:t>
        </w:r>
      </w:hyperlink>
      <w:r w:rsidRPr="00100A2B">
        <w:t xml:space="preserve">] </w:t>
      </w:r>
    </w:p>
    <w:p w14:paraId="430E61BE" w14:textId="77777777" w:rsidR="001464E0" w:rsidRPr="0067322D" w:rsidRDefault="001464E0" w:rsidP="001464E0">
      <w:pPr>
        <w:rPr>
          <w:sz w:val="14"/>
        </w:rPr>
      </w:pPr>
      <w:r w:rsidRPr="0067322D">
        <w:rPr>
          <w:sz w:val="14"/>
        </w:rPr>
        <w:t xml:space="preserve">At the moment, Asteroid mining poses no threat to terrestrial mining; however, this will not hold for long. </w:t>
      </w:r>
      <w:r w:rsidRPr="00100A2B">
        <w:rPr>
          <w:rStyle w:val="StyleUnderline"/>
        </w:rPr>
        <w:t>The space industr</w:t>
      </w:r>
      <w:r w:rsidRPr="0067322D">
        <w:rPr>
          <w:sz w:val="14"/>
        </w:rPr>
        <w:t xml:space="preserve">y is progressing at such a rapid pace, and the </w:t>
      </w:r>
      <w:r w:rsidRPr="00100A2B">
        <w:rPr>
          <w:rStyle w:val="Emphasis"/>
        </w:rPr>
        <w:t>prospects are unequivocally mouth-watering</w:t>
      </w:r>
      <w:r w:rsidRPr="0067322D">
        <w:rPr>
          <w:sz w:val="14"/>
        </w:rPr>
        <w:t xml:space="preserve">. The big question is, </w:t>
      </w:r>
      <w:r w:rsidRPr="00100A2B">
        <w:rPr>
          <w:rStyle w:val="StyleUnderline"/>
        </w:rPr>
        <w:t>will asteroid mining lure away investors in Africa</w:t>
      </w:r>
      <w:r w:rsidRPr="0067322D">
        <w:rPr>
          <w:sz w:val="14"/>
        </w:rPr>
        <w:t xml:space="preserve">? The </w:t>
      </w:r>
      <w:r w:rsidRPr="004D2D7C">
        <w:rPr>
          <w:rStyle w:val="StyleUnderline"/>
          <w:highlight w:val="green"/>
        </w:rPr>
        <w:t>planetary resources</w:t>
      </w:r>
      <w:r w:rsidRPr="0067322D">
        <w:rPr>
          <w:sz w:val="14"/>
        </w:rPr>
        <w:t xml:space="preserve"> company </w:t>
      </w:r>
      <w:r w:rsidRPr="00100A2B">
        <w:rPr>
          <w:rStyle w:val="StyleUnderline"/>
        </w:rPr>
        <w:t>estimates that a single 30-m asteroid may contain 30 billion dollars in platinum alone and a 500m rock could contain half the entire world resources of PGM</w:t>
      </w:r>
      <w:r w:rsidRPr="0067322D">
        <w:rPr>
          <w:sz w:val="14"/>
        </w:rPr>
        <w:t xml:space="preserve">. </w:t>
      </w:r>
      <w:r w:rsidRPr="00100A2B">
        <w:rPr>
          <w:rStyle w:val="StyleUnderline"/>
        </w:rPr>
        <w:t>Considering the abundance</w:t>
      </w:r>
      <w:r w:rsidRPr="0067322D">
        <w:rPr>
          <w:sz w:val="14"/>
        </w:rPr>
        <w:t xml:space="preserve"> of minerals in asteroids, once asteroid mining materialises, </w:t>
      </w:r>
      <w:r w:rsidRPr="00100A2B">
        <w:rPr>
          <w:rStyle w:val="Emphasis"/>
        </w:rPr>
        <w:t xml:space="preserve">it </w:t>
      </w:r>
      <w:r w:rsidRPr="004D2D7C">
        <w:rPr>
          <w:rStyle w:val="Emphasis"/>
          <w:highlight w:val="green"/>
        </w:rPr>
        <w:t>will severely affect the precious metals market</w:t>
      </w:r>
      <w:r w:rsidRPr="004D2D7C">
        <w:rPr>
          <w:sz w:val="14"/>
          <w:highlight w:val="green"/>
        </w:rPr>
        <w:t>,</w:t>
      </w:r>
      <w:r w:rsidRPr="0067322D">
        <w:rPr>
          <w:sz w:val="14"/>
        </w:rPr>
        <w:t xml:space="preserve"> </w:t>
      </w:r>
      <w:r w:rsidRPr="00100A2B">
        <w:rPr>
          <w:rStyle w:val="StyleUnderline"/>
        </w:rPr>
        <w:t xml:space="preserve">usurp the prices of rare earth minerals, and a whole lot more </w:t>
      </w:r>
      <w:r w:rsidRPr="004D2D7C">
        <w:rPr>
          <w:rStyle w:val="StyleUnderline"/>
          <w:highlight w:val="green"/>
        </w:rPr>
        <w:t>because minerals that are</w:t>
      </w:r>
      <w:r w:rsidRPr="00100A2B">
        <w:rPr>
          <w:rStyle w:val="StyleUnderline"/>
        </w:rPr>
        <w:t xml:space="preserve"> usually somewhat </w:t>
      </w:r>
      <w:r w:rsidRPr="004D2D7C">
        <w:rPr>
          <w:rStyle w:val="StyleUnderline"/>
          <w:highlight w:val="green"/>
        </w:rPr>
        <w:t>scarce on earth will be easily accessible</w:t>
      </w:r>
      <w:r w:rsidRPr="00100A2B">
        <w:rPr>
          <w:rStyle w:val="StyleUnderline"/>
        </w:rPr>
        <w:t xml:space="preserve"> on asteroids. While </w:t>
      </w:r>
      <w:r w:rsidRPr="0041243A">
        <w:rPr>
          <w:rStyle w:val="Emphasis"/>
        </w:rPr>
        <w:t xml:space="preserve">foreign </w:t>
      </w:r>
      <w:r w:rsidRPr="004D2D7C">
        <w:rPr>
          <w:rStyle w:val="Emphasis"/>
          <w:highlight w:val="green"/>
        </w:rPr>
        <w:t>investors</w:t>
      </w:r>
      <w:r w:rsidRPr="004D2D7C">
        <w:rPr>
          <w:rStyle w:val="StyleUnderline"/>
          <w:highlight w:val="green"/>
        </w:rPr>
        <w:t xml:space="preserve"> run the majority of the large-scale mining activities in</w:t>
      </w:r>
      <w:r w:rsidRPr="00100A2B">
        <w:rPr>
          <w:rStyle w:val="StyleUnderline"/>
        </w:rPr>
        <w:t xml:space="preserve"> the region, reports say that many </w:t>
      </w:r>
      <w:r w:rsidRPr="004D2D7C">
        <w:rPr>
          <w:rStyle w:val="StyleUnderline"/>
          <w:highlight w:val="green"/>
        </w:rPr>
        <w:t>African countries</w:t>
      </w:r>
      <w:r w:rsidRPr="00100A2B">
        <w:rPr>
          <w:rStyle w:val="StyleUnderline"/>
        </w:rPr>
        <w:t xml:space="preserve"> are </w:t>
      </w:r>
      <w:r w:rsidRPr="00100A2B">
        <w:rPr>
          <w:rStyle w:val="Emphasis"/>
        </w:rPr>
        <w:t xml:space="preserve">dangerously dependent on mining </w:t>
      </w:r>
      <w:r w:rsidRPr="006A6648">
        <w:rPr>
          <w:rStyle w:val="Emphasis"/>
        </w:rPr>
        <w:t>activities</w:t>
      </w:r>
      <w:r w:rsidRPr="0067322D">
        <w:rPr>
          <w:sz w:val="14"/>
        </w:rPr>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19C87CC2" w14:textId="77777777" w:rsidR="001464E0" w:rsidRPr="00100A2B" w:rsidRDefault="001464E0" w:rsidP="001464E0"/>
    <w:p w14:paraId="3B66E3F0" w14:textId="77777777" w:rsidR="001464E0" w:rsidRPr="00100A2B" w:rsidRDefault="001464E0" w:rsidP="001464E0">
      <w:pPr>
        <w:pStyle w:val="Heading4"/>
      </w:pPr>
      <w:r w:rsidRPr="00100A2B">
        <w:t>Economic decline causes Africa war</w:t>
      </w:r>
    </w:p>
    <w:p w14:paraId="75433045" w14:textId="77777777" w:rsidR="001464E0" w:rsidRPr="00100A2B" w:rsidRDefault="001464E0" w:rsidP="001464E0">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23"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2D9FCF36" w14:textId="77777777" w:rsidR="001464E0" w:rsidRPr="00700A73" w:rsidRDefault="001464E0" w:rsidP="001464E0">
      <w:pPr>
        <w:rPr>
          <w:sz w:val="14"/>
        </w:rPr>
      </w:pPr>
      <w:r w:rsidRPr="0061362D">
        <w:rPr>
          <w:rStyle w:val="StyleUnderline"/>
          <w:highlight w:val="green"/>
        </w:rPr>
        <w:t xml:space="preserve">Civil wars are </w:t>
      </w:r>
      <w:r w:rsidRPr="0061362D">
        <w:rPr>
          <w:rStyle w:val="Emphasis"/>
          <w:highlight w:val="green"/>
        </w:rPr>
        <w:t>more frequent</w:t>
      </w:r>
      <w:r w:rsidRPr="00100A2B">
        <w:rPr>
          <w:rStyle w:val="Emphasis"/>
        </w:rPr>
        <w:t xml:space="preserve"> than any other type of conflict</w:t>
      </w:r>
      <w:r w:rsidRPr="00100A2B">
        <w:rPr>
          <w:rStyle w:val="StyleUnderline"/>
        </w:rPr>
        <w:t xml:space="preserve"> in the modern era, with the majority occurring </w:t>
      </w:r>
      <w:r w:rsidRPr="0061362D">
        <w:rPr>
          <w:rStyle w:val="StyleUnderline"/>
          <w:highlight w:val="green"/>
        </w:rPr>
        <w:t xml:space="preserve">in </w:t>
      </w:r>
      <w:r w:rsidRPr="0061362D">
        <w:rPr>
          <w:rStyle w:val="Emphasis"/>
          <w:highlight w:val="green"/>
        </w:rPr>
        <w:t>low-income countries</w:t>
      </w:r>
      <w:r w:rsidRPr="00100A2B">
        <w:rPr>
          <w:rStyle w:val="StyleUnderline"/>
        </w:rPr>
        <w:t xml:space="preserve"> (Hegre and Sambanis, 2006; Jakobsen et al., 2013). While most country-level studies find that poverty and </w:t>
      </w:r>
      <w:r w:rsidRPr="0061362D">
        <w:rPr>
          <w:rStyle w:val="StyleUnderline"/>
          <w:highlight w:val="green"/>
        </w:rPr>
        <w:t xml:space="preserve">inadequate </w:t>
      </w:r>
      <w:r w:rsidRPr="00E46361">
        <w:rPr>
          <w:rStyle w:val="StyleUnderline"/>
        </w:rPr>
        <w:t xml:space="preserve">economic </w:t>
      </w:r>
      <w:r w:rsidRPr="0061362D">
        <w:rPr>
          <w:rStyle w:val="StyleUnderline"/>
          <w:highlight w:val="green"/>
        </w:rPr>
        <w:t xml:space="preserve">development increase </w:t>
      </w:r>
      <w:r w:rsidRPr="00E46361">
        <w:rPr>
          <w:rStyle w:val="StyleUnderline"/>
        </w:rPr>
        <w:t xml:space="preserve">the risk of </w:t>
      </w:r>
      <w:r w:rsidRPr="0061362D">
        <w:rPr>
          <w:rStyle w:val="StyleUnderline"/>
          <w:highlight w:val="green"/>
        </w:rPr>
        <w:t>conflict</w:t>
      </w:r>
      <w:r w:rsidRPr="00100A2B">
        <w:rPr>
          <w:rStyle w:val="StyleUnderline"/>
        </w:rPr>
        <w:t xml:space="preserve">—a relationship that appears to be </w:t>
      </w:r>
      <w:r w:rsidRPr="00100A2B">
        <w:rPr>
          <w:rStyle w:val="Emphasis"/>
        </w:rPr>
        <w:t>causal</w:t>
      </w:r>
      <w:r w:rsidRPr="00100A2B">
        <w:rPr>
          <w:rStyle w:val="StyleUnderline"/>
        </w:rPr>
        <w:t xml:space="preserve"> (Braithwaite et al., 2016)—we lack consensus on the precise mechanisms driving this phenomenon (Justino, 2009). </w:t>
      </w:r>
      <w:r w:rsidRPr="0061362D">
        <w:rPr>
          <w:rStyle w:val="StyleUnderline"/>
          <w:highlight w:val="green"/>
        </w:rPr>
        <w:t>Researchers</w:t>
      </w:r>
      <w:r w:rsidRPr="00100A2B">
        <w:rPr>
          <w:rStyle w:val="StyleUnderline"/>
        </w:rPr>
        <w:t xml:space="preserve"> have </w:t>
      </w:r>
      <w:r w:rsidRPr="0061362D">
        <w:rPr>
          <w:rStyle w:val="StyleUnderline"/>
          <w:highlight w:val="green"/>
        </w:rPr>
        <w:t>explained a correlation between low GDP</w:t>
      </w:r>
      <w:r w:rsidRPr="00100A2B">
        <w:rPr>
          <w:rStyle w:val="StyleUnderline"/>
        </w:rPr>
        <w:t xml:space="preserve"> per capita </w:t>
      </w:r>
      <w:r w:rsidRPr="0061362D">
        <w:rPr>
          <w:rStyle w:val="StyleUnderline"/>
          <w:highlight w:val="green"/>
        </w:rPr>
        <w:t>and conflict</w:t>
      </w:r>
      <w:r w:rsidRPr="00100A2B">
        <w:rPr>
          <w:rStyle w:val="StyleUnderline"/>
        </w:rPr>
        <w:t xml:space="preserve"> using diverse hypotheses, including lowered opportunity costs for individuals to rebel (Collier et al., 2009) and responses to a state’s weak capacity (Fearon and Laitin, 2003).</w:t>
      </w:r>
      <w:r>
        <w:rPr>
          <w:rStyle w:val="StyleUnderline"/>
        </w:rPr>
        <w:t xml:space="preserve"> </w:t>
      </w:r>
      <w:r w:rsidRPr="00700A73">
        <w:rPr>
          <w:sz w:val="14"/>
        </w:rPr>
        <w:t>However, as argued by Hegre (2016), development’s highly correlated indicators make it difficult to distinguish between the theoretical mechanisms underlying the development– conflict nexus.</w:t>
      </w:r>
      <w:r w:rsidRPr="00100A2B">
        <w:rPr>
          <w:rStyle w:val="StyleUnderline"/>
        </w:rPr>
        <w:t xml:space="preserve"> Moreover, </w:t>
      </w:r>
      <w:r w:rsidRPr="0061362D">
        <w:rPr>
          <w:rStyle w:val="StyleUnderline"/>
          <w:highlight w:val="green"/>
        </w:rPr>
        <w:t>previously</w:t>
      </w:r>
      <w:r w:rsidRPr="00100A2B">
        <w:rPr>
          <w:rStyle w:val="StyleUnderline"/>
        </w:rPr>
        <w:t xml:space="preserve"> proposed </w:t>
      </w:r>
      <w:r w:rsidRPr="0061362D">
        <w:rPr>
          <w:rStyle w:val="StyleUnderline"/>
          <w:highlight w:val="green"/>
        </w:rPr>
        <w:t>models</w:t>
      </w:r>
      <w:r w:rsidRPr="00100A2B">
        <w:rPr>
          <w:rStyle w:val="StyleUnderline"/>
        </w:rPr>
        <w:t xml:space="preserve"> often </w:t>
      </w:r>
      <w:r w:rsidRPr="0061362D">
        <w:rPr>
          <w:rStyle w:val="StyleUnderline"/>
          <w:highlight w:val="green"/>
        </w:rPr>
        <w:t>represent</w:t>
      </w:r>
      <w:r w:rsidRPr="00100A2B">
        <w:rPr>
          <w:rStyle w:val="StyleUnderline"/>
        </w:rPr>
        <w:t xml:space="preserve"> processes operating on various geographical </w:t>
      </w:r>
      <w:r w:rsidRPr="0061362D">
        <w:rPr>
          <w:rStyle w:val="StyleUnderline"/>
          <w:highlight w:val="green"/>
        </w:rPr>
        <w:t>scales at individual,</w:t>
      </w:r>
      <w:r w:rsidRPr="00100A2B">
        <w:rPr>
          <w:rStyle w:val="StyleUnderline"/>
        </w:rPr>
        <w:t xml:space="preserve"> group, </w:t>
      </w:r>
      <w:r w:rsidRPr="00E46361">
        <w:rPr>
          <w:rStyle w:val="StyleUnderline"/>
        </w:rPr>
        <w:t xml:space="preserve">and state </w:t>
      </w:r>
      <w:r w:rsidRPr="0061362D">
        <w:rPr>
          <w:rStyle w:val="StyleUnderline"/>
          <w:highlight w:val="green"/>
        </w:rPr>
        <w:t>levels</w:t>
      </w:r>
      <w:r w:rsidRPr="00100A2B">
        <w:rPr>
          <w:rStyle w:val="StyleUnderline"/>
        </w:rPr>
        <w:t xml:space="preserve">. Few researchers have backed up theoretical expectations with data at scientifically fitting levels of analysis, consequently ignoring intra-country variations of explanatory variables and outcomes. Furthermore, </w:t>
      </w:r>
      <w:r w:rsidRPr="001C46D6">
        <w:rPr>
          <w:rStyle w:val="StyleUnderline"/>
          <w:highlight w:val="green"/>
        </w:rPr>
        <w:t xml:space="preserve">aggregated measures </w:t>
      </w:r>
      <w:r w:rsidRPr="00E46361">
        <w:rPr>
          <w:rStyle w:val="StyleUnderline"/>
        </w:rPr>
        <w:t xml:space="preserve">are </w:t>
      </w:r>
      <w:r w:rsidRPr="001C46D6">
        <w:rPr>
          <w:rStyle w:val="StyleUnderline"/>
          <w:highlight w:val="green"/>
        </w:rPr>
        <w:t>incapable of capturing</w:t>
      </w:r>
      <w:r w:rsidRPr="00100A2B">
        <w:rPr>
          <w:rStyle w:val="StyleUnderline"/>
        </w:rPr>
        <w:t xml:space="preserve"> </w:t>
      </w:r>
      <w:r w:rsidRPr="00E46361">
        <w:rPr>
          <w:rStyle w:val="StyleUnderline"/>
        </w:rPr>
        <w:t xml:space="preserve">significant </w:t>
      </w:r>
      <w:r w:rsidRPr="001C46D6">
        <w:rPr>
          <w:rStyle w:val="StyleUnderline"/>
          <w:highlight w:val="green"/>
        </w:rPr>
        <w:t>variations</w:t>
      </w:r>
      <w:r w:rsidRPr="00100A2B">
        <w:rPr>
          <w:rStyle w:val="StyleUnderline"/>
        </w:rPr>
        <w:t xml:space="preserve"> in economic conditions (Elbers et al., 2003) and conflict intensity (Rustad et al., 2011) within countries. </w:t>
      </w:r>
      <w:r w:rsidRPr="00700A73">
        <w:rPr>
          <w:sz w:val="14"/>
        </w:rPr>
        <w:t>In addition, conflict areas are, in general, atypical of a nation as a whole (Buhaug and Lujala, 2005), which calls for a subnational level analysis. 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 The present study’s empirical contributions seek to help rectify the inadequate measures of poverty that have come to characterize the literature.</w:t>
      </w:r>
      <w:r w:rsidRPr="00100A2B">
        <w:rPr>
          <w:rStyle w:val="StyleUnderline"/>
        </w:rPr>
        <w:t xml:space="preserv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w:t>
      </w:r>
      <w:r w:rsidRPr="00700A73">
        <w:rPr>
          <w:sz w:val="14"/>
        </w:rPr>
        <w:t>These factors, I argue, are more closely linked to reasons for fighting than are common proxies such as night-time luminosity and estimates of economic activity, both of which are often derived from dividing GDP per capita by local population counts. Poverty—a state in which individuals’ basic needs go unmet—has been shown to motivate people to join rebellions. Humphreys and Weinstein (2008), for instance, found that poverty predicted inscription in the Revolutionary United Front during Sierra Leone’s civil war.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 For the present study, I developed a dataset by aggregating survey responses from the pan-African Afrobarometer survey to subnational districts and combining the results with information on post-survey violent conflicts. The dataset consists of 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r>
        <w:rPr>
          <w:rStyle w:val="StyleUnderline"/>
        </w:rPr>
        <w:t xml:space="preserve"> </w:t>
      </w:r>
      <w:r w:rsidRPr="00100A2B">
        <w:rPr>
          <w:rStyle w:val="StyleUnderline"/>
        </w:rPr>
        <w:t xml:space="preserve">Using a </w:t>
      </w:r>
      <w:r w:rsidRPr="00652968">
        <w:rPr>
          <w:rStyle w:val="StyleUnderline"/>
          <w:highlight w:val="green"/>
        </w:rPr>
        <w:t>pooled</w:t>
      </w:r>
      <w:r w:rsidRPr="00100A2B">
        <w:rPr>
          <w:rStyle w:val="StyleUnderline"/>
        </w:rPr>
        <w:t xml:space="preserve"> cross-sectional </w:t>
      </w:r>
      <w:r w:rsidRPr="00652968">
        <w:rPr>
          <w:rStyle w:val="StyleUnderline"/>
          <w:highlight w:val="green"/>
        </w:rPr>
        <w:t>dataset of districts</w:t>
      </w:r>
      <w:r w:rsidRPr="00100A2B">
        <w:rPr>
          <w:rStyle w:val="StyleUnderline"/>
        </w:rPr>
        <w:t xml:space="preserve">, I </w:t>
      </w:r>
      <w:r w:rsidRPr="00652968">
        <w:rPr>
          <w:rStyle w:val="StyleUnderline"/>
          <w:highlight w:val="green"/>
        </w:rPr>
        <w:t>found</w:t>
      </w:r>
      <w:r w:rsidRPr="00100A2B">
        <w:rPr>
          <w:rStyle w:val="StyleUnderline"/>
        </w:rPr>
        <w:t xml:space="preserve"> that high levels of </w:t>
      </w:r>
      <w:r w:rsidRPr="00652968">
        <w:rPr>
          <w:rStyle w:val="StyleUnderline"/>
          <w:highlight w:val="green"/>
        </w:rPr>
        <w:t>poverty</w:t>
      </w:r>
      <w:r w:rsidRPr="00100A2B">
        <w:rPr>
          <w:rStyle w:val="StyleUnderline"/>
        </w:rPr>
        <w:t xml:space="preserve"> were </w:t>
      </w:r>
      <w:r w:rsidRPr="00652968">
        <w:rPr>
          <w:rStyle w:val="StyleUnderline"/>
          <w:highlight w:val="green"/>
        </w:rPr>
        <w:t xml:space="preserve">linked to </w:t>
      </w:r>
      <w:r w:rsidRPr="00652968">
        <w:rPr>
          <w:rStyle w:val="Emphasis"/>
          <w:highlight w:val="green"/>
        </w:rPr>
        <w:t xml:space="preserve">increases in local </w:t>
      </w:r>
      <w:r w:rsidRPr="00E46361">
        <w:rPr>
          <w:rStyle w:val="Emphasis"/>
        </w:rPr>
        <w:t xml:space="preserve">conflict-based </w:t>
      </w:r>
      <w:r w:rsidRPr="00652968">
        <w:rPr>
          <w:rStyle w:val="Emphasis"/>
          <w:highlight w:val="green"/>
        </w:rPr>
        <w:t>violence</w:t>
      </w:r>
      <w:r w:rsidRPr="00100A2B">
        <w:rPr>
          <w:rStyle w:val="StyleUnderline"/>
        </w:rPr>
        <w:t xml:space="preserve">. Districts with a large share of poor individuals, both in absolute terms and relative to country average, had a higher risk ofconflict than more affluent areas. </w:t>
      </w:r>
      <w:r w:rsidRPr="00700A73">
        <w:rPr>
          <w:sz w:val="14"/>
        </w:rPr>
        <w:t>This relationship held in a coarsened exact matching setup, as well as in a region-level fixed effects design with repeated measurements across time. While the results reveal a local poverty–conflict link, they do not aid in uncovering underlying mechanisms. Using interactions models, I found that poverty increased the risk of conflict, although only where local institutions are weak.</w:t>
      </w:r>
      <w:r w:rsidRPr="00100A2B">
        <w:rPr>
          <w:rStyle w:val="StyleUnderline"/>
        </w:rPr>
        <w:t xml:space="preserve"> The results also show that poverty-stricken areas in which </w:t>
      </w:r>
      <w:r w:rsidRPr="00F471E7">
        <w:rPr>
          <w:rStyle w:val="StyleUnderline"/>
          <w:highlight w:val="green"/>
        </w:rPr>
        <w:t>individuals</w:t>
      </w:r>
      <w:r w:rsidRPr="00100A2B">
        <w:rPr>
          <w:rStyle w:val="StyleUnderline"/>
        </w:rPr>
        <w:t xml:space="preserve"> strongly </w:t>
      </w:r>
      <w:r w:rsidRPr="00F471E7">
        <w:rPr>
          <w:rStyle w:val="StyleUnderline"/>
          <w:highlight w:val="green"/>
        </w:rPr>
        <w:t>perceive group injustice have a greater risk of conflict</w:t>
      </w:r>
      <w:r w:rsidRPr="00100A2B">
        <w:rPr>
          <w:rStyle w:val="StyleUnderline"/>
        </w:rPr>
        <w:t xml:space="preserve"> than similarly impoverished regions with no aggrieved population. </w:t>
      </w:r>
      <w:r w:rsidRPr="00700A73">
        <w:rPr>
          <w:sz w:val="14"/>
        </w:rPr>
        <w:t>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 The remainder of this article elaborates on the theoretical framework linking subnational poverty to local conflict-based violence. This is followed by a discussion of existing methods for measuring local poverty and their potential shortcomings.</w:t>
      </w:r>
      <w:r w:rsidRPr="00100A2B">
        <w:rPr>
          <w:rStyle w:val="StyleUnderline"/>
        </w:rPr>
        <w:t xml:space="preserve"> Next presented is the study’s research design and modeling strategy, followed by a discussion of empirical results. </w:t>
      </w:r>
      <w:r w:rsidRPr="00F471E7">
        <w:rPr>
          <w:rStyle w:val="StyleUnderline"/>
          <w:highlight w:val="green"/>
        </w:rPr>
        <w:t>The</w:t>
      </w:r>
      <w:r w:rsidRPr="00100A2B">
        <w:rPr>
          <w:rStyle w:val="StyleUnderline"/>
        </w:rPr>
        <w:t xml:space="preserve"> conclusion considers the study’s limitations and proposes avenues for future research on poverty in locations that support rebel groups.</w:t>
      </w:r>
      <w:r>
        <w:rPr>
          <w:rStyle w:val="StyleUnderline"/>
        </w:rPr>
        <w:t xml:space="preserve"> </w:t>
      </w:r>
      <w:r w:rsidRPr="00100A2B">
        <w:rPr>
          <w:rStyle w:val="StyleUnderline"/>
        </w:rPr>
        <w:t>Poverty and conflict</w:t>
      </w:r>
      <w:r>
        <w:rPr>
          <w:rStyle w:val="StyleUnderline"/>
        </w:rPr>
        <w:t xml:space="preserve"> </w:t>
      </w:r>
      <w:r w:rsidRPr="00100A2B">
        <w:rPr>
          <w:rStyle w:val="StyleUnderline"/>
        </w:rPr>
        <w:t>A direct link</w:t>
      </w:r>
      <w:r>
        <w:rPr>
          <w:rStyle w:val="StyleUnderline"/>
        </w:rPr>
        <w:t xml:space="preserve"> </w:t>
      </w:r>
      <w:r w:rsidRPr="00F471E7">
        <w:rPr>
          <w:rStyle w:val="StyleUnderline"/>
        </w:rPr>
        <w:t xml:space="preserve">A </w:t>
      </w:r>
      <w:r w:rsidRPr="00F471E7">
        <w:rPr>
          <w:rStyle w:val="StyleUnderline"/>
          <w:highlight w:val="green"/>
        </w:rPr>
        <w:t>connection</w:t>
      </w:r>
      <w:r w:rsidRPr="00100A2B">
        <w:rPr>
          <w:rStyle w:val="StyleUnderline"/>
        </w:rPr>
        <w:t xml:space="preserve"> between low income and risk of conflict </w:t>
      </w:r>
      <w:r w:rsidRPr="00F471E7">
        <w:rPr>
          <w:rStyle w:val="StyleUnderline"/>
          <w:highlight w:val="green"/>
        </w:rPr>
        <w:t>is</w:t>
      </w:r>
      <w:r w:rsidRPr="00100A2B">
        <w:rPr>
          <w:rStyle w:val="StyleUnderline"/>
        </w:rPr>
        <w:t xml:space="preserve"> among </w:t>
      </w:r>
      <w:r w:rsidRPr="00F471E7">
        <w:rPr>
          <w:rStyle w:val="StyleUnderline"/>
          <w:highlight w:val="green"/>
        </w:rPr>
        <w:t xml:space="preserve">the </w:t>
      </w:r>
      <w:r w:rsidRPr="00F471E7">
        <w:rPr>
          <w:rStyle w:val="Emphasis"/>
          <w:highlight w:val="green"/>
        </w:rPr>
        <w:t>most robust findings</w:t>
      </w:r>
      <w:r w:rsidRPr="00100A2B">
        <w:rPr>
          <w:rStyle w:val="StyleUnderline"/>
        </w:rPr>
        <w:t xml:space="preserve"> in the literature on civil wars (Hegre and Sambanis, 2006). </w:t>
      </w:r>
      <w:r w:rsidRPr="00700A73">
        <w:rPr>
          <w:sz w:val="14"/>
        </w:rPr>
        <w:t>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w14:paraId="66DD261A" w14:textId="77777777" w:rsidR="001464E0" w:rsidRDefault="001464E0" w:rsidP="001464E0">
      <w:pPr>
        <w:rPr>
          <w:rStyle w:val="StyleUnderline"/>
        </w:rPr>
      </w:pPr>
    </w:p>
    <w:p w14:paraId="4D0BAB55" w14:textId="77777777" w:rsidR="001464E0" w:rsidRPr="00100A2B" w:rsidRDefault="001464E0" w:rsidP="001464E0">
      <w:pPr>
        <w:rPr>
          <w:rStyle w:val="StyleUnderline"/>
        </w:rPr>
      </w:pPr>
    </w:p>
    <w:p w14:paraId="53B8A755" w14:textId="77777777" w:rsidR="001464E0" w:rsidRPr="00100A2B" w:rsidRDefault="001464E0" w:rsidP="001464E0">
      <w:pPr>
        <w:pStyle w:val="Heading4"/>
      </w:pPr>
      <w:r w:rsidRPr="00100A2B">
        <w:t>Great power war</w:t>
      </w:r>
    </w:p>
    <w:p w14:paraId="6DF83E58" w14:textId="77777777" w:rsidR="001464E0" w:rsidRPr="00100A2B" w:rsidRDefault="001464E0" w:rsidP="001464E0">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24" w:anchor="metadata_info_tab_contents" w:history="1">
        <w:r w:rsidRPr="00100A2B">
          <w:rPr>
            <w:rStyle w:val="Hyperlink"/>
          </w:rPr>
          <w:t>https://www.jstor.org/stable/26270538?seq=1#metadata_info_tab_contents</w:t>
        </w:r>
      </w:hyperlink>
      <w:r w:rsidRPr="00100A2B">
        <w:t>] TDI</w:t>
      </w:r>
    </w:p>
    <w:p w14:paraId="677CA755" w14:textId="77777777" w:rsidR="001464E0" w:rsidRPr="00982BE9" w:rsidRDefault="001464E0" w:rsidP="001464E0">
      <w:pPr>
        <w:rPr>
          <w:sz w:val="14"/>
        </w:rPr>
      </w:pPr>
      <w:r w:rsidRPr="00100A2B">
        <w:rPr>
          <w:rStyle w:val="Emphasis"/>
        </w:rPr>
        <w:t>Bipolarity, Nuclear Weapons, and Sino-US Proxy Conflict in Africa</w:t>
      </w:r>
      <w:r>
        <w:rPr>
          <w:rStyle w:val="Emphasis"/>
        </w:rPr>
        <w:t xml:space="preserve"> </w:t>
      </w:r>
      <w:r w:rsidRPr="00982BE9">
        <w:rPr>
          <w:sz w:val="14"/>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EF7214">
        <w:rPr>
          <w:rStyle w:val="StyleUnderline"/>
          <w:highlight w:val="green"/>
        </w:rPr>
        <w:t xml:space="preserve">access to </w:t>
      </w:r>
      <w:r w:rsidRPr="00421C59">
        <w:rPr>
          <w:rStyle w:val="StyleUnderline"/>
        </w:rPr>
        <w:t xml:space="preserve">strategic </w:t>
      </w:r>
      <w:r w:rsidRPr="00EF7214">
        <w:rPr>
          <w:rStyle w:val="StyleUnderline"/>
          <w:highlight w:val="green"/>
        </w:rPr>
        <w:t>resources</w:t>
      </w:r>
      <w:r w:rsidRPr="00100A2B">
        <w:rPr>
          <w:rStyle w:val="StyleUnderline"/>
        </w:rPr>
        <w:t xml:space="preserve"> rather than ideology would lie </w:t>
      </w:r>
      <w:r w:rsidRPr="00EF7214">
        <w:rPr>
          <w:rStyle w:val="StyleUnderline"/>
          <w:highlight w:val="green"/>
        </w:rPr>
        <w:t>at the heart of</w:t>
      </w:r>
      <w:r w:rsidRPr="00100A2B">
        <w:rPr>
          <w:rStyle w:val="StyleUnderline"/>
        </w:rPr>
        <w:t xml:space="preserve"> future </w:t>
      </w:r>
      <w:r w:rsidRPr="00EF7214">
        <w:rPr>
          <w:rStyle w:val="StyleUnderline"/>
          <w:highlight w:val="green"/>
        </w:rPr>
        <w:t xml:space="preserve">US-Sino </w:t>
      </w:r>
      <w:r w:rsidRPr="00421C59">
        <w:rPr>
          <w:rStyle w:val="StyleUnderline"/>
          <w:highlight w:val="green"/>
        </w:rPr>
        <w:t>competition</w:t>
      </w:r>
      <w:r w:rsidRPr="00EF7214">
        <w:rPr>
          <w:rStyle w:val="StyleUnderline"/>
          <w:highlight w:val="green"/>
        </w:rPr>
        <w:t xml:space="preserve">, </w:t>
      </w:r>
      <w:r w:rsidRPr="00421C59">
        <w:rPr>
          <w:rStyle w:val="StyleUnderline"/>
        </w:rPr>
        <w:t>and the new</w:t>
      </w:r>
      <w:r w:rsidRPr="00100A2B">
        <w:rPr>
          <w:rStyle w:val="StyleUnderline"/>
        </w:rPr>
        <w:t xml:space="preserve"> “great </w:t>
      </w:r>
      <w:r w:rsidRPr="00421C59">
        <w:rPr>
          <w:rStyle w:val="StyleUnderline"/>
        </w:rPr>
        <w:t>game”</w:t>
      </w:r>
      <w:r w:rsidRPr="00EF7214">
        <w:rPr>
          <w:rStyle w:val="StyleUnderline"/>
          <w:highlight w:val="green"/>
        </w:rPr>
        <w:t xml:space="preserve"> will</w:t>
      </w:r>
      <w:r w:rsidRPr="00100A2B">
        <w:rPr>
          <w:rStyle w:val="StyleUnderline"/>
        </w:rPr>
        <w:t xml:space="preserve"> most likely </w:t>
      </w:r>
      <w:r w:rsidRPr="00EF7214">
        <w:rPr>
          <w:rStyle w:val="StyleUnderline"/>
          <w:highlight w:val="green"/>
        </w:rPr>
        <w:t xml:space="preserve">be </w:t>
      </w:r>
      <w:r w:rsidRPr="00421C59">
        <w:rPr>
          <w:rStyle w:val="StyleUnderline"/>
        </w:rPr>
        <w:t xml:space="preserve">played </w:t>
      </w:r>
      <w:r w:rsidRPr="00EF7214">
        <w:rPr>
          <w:rStyle w:val="StyleUnderline"/>
          <w:highlight w:val="green"/>
        </w:rPr>
        <w:t>in Africa</w:t>
      </w:r>
      <w:r w:rsidRPr="00982BE9">
        <w:rPr>
          <w:sz w:val="14"/>
          <w:highlight w:val="green"/>
        </w:rPr>
        <w:t>.</w:t>
      </w:r>
      <w:r w:rsidRPr="00982BE9">
        <w:rPr>
          <w:sz w:val="14"/>
        </w:rPr>
        <w:t xml:space="preserve"> 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982BE9">
        <w:rPr>
          <w:sz w:val="14"/>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982BE9">
        <w:rPr>
          <w:sz w:val="14"/>
        </w:rPr>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982BE9">
        <w:rPr>
          <w:sz w:val="14"/>
        </w:rPr>
        <w:t xml:space="preserve">. Since the majority of these needs are nonrenewable, competition of necessity will be zero-sum and will be conducted via all instruments of power.50 </w:t>
      </w:r>
      <w:r w:rsidRPr="008E372D">
        <w:rPr>
          <w:rStyle w:val="StyleUnderline"/>
          <w:highlight w:val="green"/>
        </w:rPr>
        <w:t>Africa is home to</w:t>
      </w:r>
      <w:r w:rsidRPr="00100A2B">
        <w:rPr>
          <w:rStyle w:val="StyleUnderline"/>
        </w:rPr>
        <w:t xml:space="preserve"> a wealth of </w:t>
      </w:r>
      <w:r w:rsidRPr="008E372D">
        <w:rPr>
          <w:rStyle w:val="StyleUnderline"/>
          <w:highlight w:val="green"/>
        </w:rPr>
        <w:t xml:space="preserve">mineral </w:t>
      </w:r>
      <w:r w:rsidRPr="00421C59">
        <w:rPr>
          <w:rStyle w:val="StyleUnderline"/>
        </w:rPr>
        <w:t xml:space="preserve">and energy </w:t>
      </w:r>
      <w:r w:rsidRPr="00A455D8">
        <w:rPr>
          <w:rStyle w:val="StyleUnderline"/>
          <w:highlight w:val="green"/>
        </w:rPr>
        <w:t>resources, much</w:t>
      </w:r>
      <w:r w:rsidRPr="00A455D8">
        <w:rPr>
          <w:rStyle w:val="StyleUnderline"/>
        </w:rPr>
        <w:t xml:space="preserve"> of which </w:t>
      </w:r>
      <w:r w:rsidRPr="00421C59">
        <w:rPr>
          <w:rStyle w:val="StyleUnderline"/>
        </w:rPr>
        <w:t xml:space="preserve">still </w:t>
      </w:r>
      <w:r w:rsidRPr="00A455D8">
        <w:rPr>
          <w:rStyle w:val="StyleUnderline"/>
          <w:highlight w:val="green"/>
        </w:rPr>
        <w:t>remains</w:t>
      </w:r>
      <w:r w:rsidRPr="00A455D8">
        <w:rPr>
          <w:rStyle w:val="StyleUnderline"/>
        </w:rPr>
        <w:t xml:space="preserve"> largely </w:t>
      </w:r>
      <w:r w:rsidRPr="00A455D8">
        <w:rPr>
          <w:rStyle w:val="StyleUnderline"/>
          <w:highlight w:val="green"/>
        </w:rPr>
        <w:t>unexploited</w:t>
      </w:r>
      <w:r w:rsidRPr="00982BE9">
        <w:rPr>
          <w:sz w:val="14"/>
        </w:rPr>
        <w:t xml:space="preserve">. </w:t>
      </w:r>
      <w:r w:rsidRPr="00100A2B">
        <w:rPr>
          <w:rStyle w:val="StyleUnderline"/>
        </w:rPr>
        <w:t>Seven African states possess huge endowments of oil, and four of these have equally substantial amounts of natural gas</w:t>
      </w:r>
      <w:r w:rsidRPr="00982BE9">
        <w:rPr>
          <w:sz w:val="14"/>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8E372D">
        <w:rPr>
          <w:rStyle w:val="StyleUnderline"/>
          <w:highlight w:val="green"/>
        </w:rPr>
        <w:t xml:space="preserve">Chinese involvement in Africa is not </w:t>
      </w:r>
      <w:r w:rsidRPr="00A455D8">
        <w:rPr>
          <w:rStyle w:val="StyleUnderline"/>
        </w:rPr>
        <w:t xml:space="preserve">wholly </w:t>
      </w:r>
      <w:r w:rsidRPr="008E372D">
        <w:rPr>
          <w:rStyle w:val="StyleUnderline"/>
          <w:highlight w:val="green"/>
        </w:rPr>
        <w:t xml:space="preserve">extractive; the continent provides a booming </w:t>
      </w:r>
      <w:r w:rsidRPr="00421C59">
        <w:rPr>
          <w:rStyle w:val="StyleUnderline"/>
        </w:rPr>
        <w:t xml:space="preserve">export </w:t>
      </w:r>
      <w:r w:rsidRPr="008E372D">
        <w:rPr>
          <w:rStyle w:val="StyleUnderline"/>
          <w:highlight w:val="green"/>
        </w:rPr>
        <w:t>market</w:t>
      </w:r>
      <w:r w:rsidRPr="00100A2B">
        <w:rPr>
          <w:rStyle w:val="StyleUnderline"/>
        </w:rPr>
        <w:t xml:space="preserve"> for China’s goods and a forum to augment its soft power </w:t>
      </w:r>
      <w:r w:rsidRPr="00982BE9">
        <w:rPr>
          <w:sz w:val="14"/>
        </w:rPr>
        <w:t xml:space="preserve">in the region </w:t>
      </w:r>
      <w:r w:rsidRPr="00A455D8">
        <w:rPr>
          <w:rStyle w:val="StyleUnderline"/>
        </w:rPr>
        <w:t xml:space="preserve">by </w:t>
      </w:r>
      <w:r w:rsidRPr="008E372D">
        <w:rPr>
          <w:rStyle w:val="StyleUnderline"/>
          <w:highlight w:val="green"/>
        </w:rPr>
        <w:t>offering alternatives to the</w:t>
      </w:r>
      <w:r w:rsidRPr="00100A2B">
        <w:rPr>
          <w:rStyle w:val="StyleUnderline"/>
        </w:rPr>
        <w:t xml:space="preserve"> political and economic </w:t>
      </w:r>
      <w:r w:rsidRPr="008E372D">
        <w:rPr>
          <w:rStyle w:val="Emphasis"/>
          <w:highlight w:val="green"/>
        </w:rPr>
        <w:t xml:space="preserve">baggage that accompanies US </w:t>
      </w:r>
      <w:r w:rsidRPr="00A455D8">
        <w:rPr>
          <w:rStyle w:val="Emphasis"/>
        </w:rPr>
        <w:t xml:space="preserve">foreign </w:t>
      </w:r>
      <w:r w:rsidRPr="008E372D">
        <w:rPr>
          <w:rStyle w:val="Emphasis"/>
          <w:highlight w:val="green"/>
        </w:rPr>
        <w:t>aid</w:t>
      </w:r>
      <w:r w:rsidRPr="00982BE9">
        <w:rPr>
          <w:sz w:val="14"/>
        </w:rPr>
        <w:t xml:space="preserve">.53 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982BE9">
        <w:rPr>
          <w:sz w:val="14"/>
        </w:rPr>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982BE9">
        <w:rPr>
          <w:sz w:val="14"/>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8E372D">
        <w:rPr>
          <w:rStyle w:val="StyleUnderline"/>
          <w:highlight w:val="green"/>
        </w:rPr>
        <w:t>Africa is</w:t>
      </w:r>
      <w:r w:rsidRPr="00982BE9">
        <w:rPr>
          <w:sz w:val="14"/>
        </w:rPr>
        <w:t xml:space="preserve"> thus a </w:t>
      </w:r>
      <w:r w:rsidRPr="008E372D">
        <w:rPr>
          <w:rStyle w:val="Emphasis"/>
          <w:highlight w:val="green"/>
        </w:rPr>
        <w:t>vital</w:t>
      </w:r>
      <w:r w:rsidRPr="00982BE9">
        <w:rPr>
          <w:sz w:val="14"/>
        </w:rPr>
        <w:t xml:space="preserve"> foreign interest </w:t>
      </w:r>
      <w:r w:rsidRPr="008E372D">
        <w:rPr>
          <w:rStyle w:val="StyleUnderline"/>
          <w:highlight w:val="green"/>
        </w:rPr>
        <w:t xml:space="preserve">for </w:t>
      </w:r>
      <w:r w:rsidRPr="00A455D8">
        <w:rPr>
          <w:rStyle w:val="StyleUnderline"/>
        </w:rPr>
        <w:t xml:space="preserve">the </w:t>
      </w:r>
      <w:r w:rsidRPr="008E372D">
        <w:rPr>
          <w:rStyle w:val="StyleUnderline"/>
          <w:highlight w:val="green"/>
        </w:rPr>
        <w:t xml:space="preserve">Chinese and must be for </w:t>
      </w:r>
      <w:r w:rsidRPr="00A455D8">
        <w:rPr>
          <w:rStyle w:val="StyleUnderline"/>
        </w:rPr>
        <w:t xml:space="preserve">the </w:t>
      </w:r>
      <w:r w:rsidRPr="008E372D">
        <w:rPr>
          <w:rStyle w:val="StyleUnderline"/>
          <w:highlight w:val="green"/>
        </w:rPr>
        <w:t>U</w:t>
      </w:r>
      <w:r w:rsidRPr="00100A2B">
        <w:rPr>
          <w:rStyle w:val="StyleUnderline"/>
        </w:rPr>
        <w:t xml:space="preserve">nited </w:t>
      </w:r>
      <w:r w:rsidRPr="008E372D">
        <w:rPr>
          <w:rStyle w:val="StyleUnderline"/>
          <w:highlight w:val="green"/>
        </w:rPr>
        <w:t>S</w:t>
      </w:r>
      <w:r w:rsidRPr="00100A2B">
        <w:rPr>
          <w:rStyle w:val="StyleUnderline"/>
        </w:rPr>
        <w:t>tates; access to its mineral and petroleum wealth is crucial to the survival of each</w:t>
      </w:r>
      <w:r w:rsidRPr="00982BE9">
        <w:rPr>
          <w:sz w:val="14"/>
        </w:rPr>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982BE9">
        <w:rPr>
          <w:sz w:val="14"/>
        </w:rPr>
        <w:t xml:space="preserve">. </w:t>
      </w:r>
      <w:r w:rsidRPr="00A455D8">
        <w:rPr>
          <w:rStyle w:val="StyleUnderline"/>
        </w:rPr>
        <w:t xml:space="preserve">Nearly </w:t>
      </w:r>
      <w:r w:rsidRPr="00286443">
        <w:rPr>
          <w:rStyle w:val="StyleUnderline"/>
          <w:highlight w:val="green"/>
        </w:rPr>
        <w:t>all African states have</w:t>
      </w:r>
      <w:r w:rsidRPr="00100A2B">
        <w:rPr>
          <w:rStyle w:val="StyleUnderline"/>
        </w:rPr>
        <w:t xml:space="preserve"> been independent entities for less than 50 years; consolidating robust domestic state institutions and stable governments remains problematic.</w:t>
      </w:r>
      <w:r w:rsidRPr="00982BE9">
        <w:rPr>
          <w:sz w:val="14"/>
        </w:rPr>
        <w:t xml:space="preserve">58 Studies have shown that </w:t>
      </w:r>
      <w:r w:rsidRPr="00286443">
        <w:rPr>
          <w:rStyle w:val="StyleUnderline"/>
          <w:highlight w:val="green"/>
        </w:rPr>
        <w:t>weak governments</w:t>
      </w:r>
      <w:r w:rsidRPr="00100A2B">
        <w:rPr>
          <w:rStyle w:val="StyleUnderline"/>
        </w:rPr>
        <w:t xml:space="preserve"> are often prime targets for civil conflicts that prove costly to control</w:t>
      </w:r>
      <w:r w:rsidRPr="00982BE9">
        <w:rPr>
          <w:sz w:val="14"/>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286443">
        <w:rPr>
          <w:rStyle w:val="StyleUnderline"/>
          <w:highlight w:val="green"/>
        </w:rPr>
        <w:t xml:space="preserve">competition </w:t>
      </w:r>
      <w:r w:rsidRPr="00A455D8">
        <w:rPr>
          <w:rStyle w:val="StyleUnderline"/>
        </w:rPr>
        <w:t>could likely</w:t>
      </w:r>
      <w:r w:rsidRPr="00286443">
        <w:rPr>
          <w:rStyle w:val="StyleUnderline"/>
          <w:highlight w:val="green"/>
        </w:rPr>
        <w:t xml:space="preserve"> occur by proxy via </w:t>
      </w:r>
      <w:r w:rsidRPr="00A455D8">
        <w:rPr>
          <w:rStyle w:val="StyleUnderline"/>
        </w:rPr>
        <w:t xml:space="preserve">diplomatic, economic, or military </w:t>
      </w:r>
      <w:r w:rsidRPr="00A455D8">
        <w:rPr>
          <w:rStyle w:val="StyleUnderline"/>
          <w:highlight w:val="green"/>
        </w:rPr>
        <w:t xml:space="preserve">assistance </w:t>
      </w:r>
      <w:r w:rsidRPr="00286443">
        <w:rPr>
          <w:rStyle w:val="StyleUnderline"/>
          <w:highlight w:val="green"/>
        </w:rPr>
        <w:t>to one</w:t>
      </w:r>
      <w:r w:rsidRPr="00982BE9">
        <w:rPr>
          <w:sz w:val="14"/>
        </w:rPr>
        <w:t xml:space="preserve"> (or both) </w:t>
      </w:r>
      <w:r w:rsidRPr="00A455D8">
        <w:rPr>
          <w:rStyle w:val="StyleUnderline"/>
        </w:rPr>
        <w:t xml:space="preserve">of the </w:t>
      </w:r>
      <w:r w:rsidRPr="00286443">
        <w:rPr>
          <w:rStyle w:val="StyleUnderline"/>
          <w:highlight w:val="green"/>
        </w:rPr>
        <w:t>parti</w:t>
      </w:r>
      <w:r w:rsidRPr="00A455D8">
        <w:rPr>
          <w:rStyle w:val="StyleUnderline"/>
        </w:rPr>
        <w:t xml:space="preserve">es </w:t>
      </w:r>
      <w:r w:rsidRPr="00286443">
        <w:rPr>
          <w:rStyle w:val="StyleUnderline"/>
          <w:highlight w:val="green"/>
        </w:rPr>
        <w:t>involved</w:t>
      </w:r>
      <w:r w:rsidRPr="00100A2B">
        <w:rPr>
          <w:rStyle w:val="StyleUnderline"/>
        </w:rPr>
        <w:t>.</w:t>
      </w:r>
      <w:r>
        <w:rPr>
          <w:rStyle w:val="StyleUnderline"/>
        </w:rPr>
        <w:t xml:space="preserve"> </w:t>
      </w:r>
      <w:r w:rsidRPr="00982BE9">
        <w:rPr>
          <w:sz w:val="14"/>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421C59">
        <w:rPr>
          <w:rStyle w:val="StyleUnderline"/>
        </w:rPr>
        <w:t xml:space="preserve">US and Chinese </w:t>
      </w:r>
      <w:r w:rsidRPr="00A455D8">
        <w:rPr>
          <w:rStyle w:val="StyleUnderline"/>
        </w:rPr>
        <w:t xml:space="preserve">strategic </w:t>
      </w:r>
      <w:r w:rsidRPr="007D4E76">
        <w:rPr>
          <w:rStyle w:val="StyleUnderline"/>
          <w:highlight w:val="green"/>
        </w:rPr>
        <w:t xml:space="preserve">interests </w:t>
      </w:r>
      <w:r w:rsidRPr="00A455D8">
        <w:rPr>
          <w:rStyle w:val="StyleUnderline"/>
        </w:rPr>
        <w:t xml:space="preserve">will </w:t>
      </w:r>
      <w:r w:rsidRPr="007D4E76">
        <w:rPr>
          <w:rStyle w:val="StyleUnderline"/>
          <w:highlight w:val="green"/>
        </w:rPr>
        <w:t>dictate an intrusive fo</w:t>
      </w:r>
      <w:r w:rsidRPr="00100A2B">
        <w:rPr>
          <w:rStyle w:val="StyleUnderline"/>
        </w:rPr>
        <w:t xml:space="preserve">reign </w:t>
      </w:r>
      <w:r w:rsidRPr="007D4E76">
        <w:rPr>
          <w:rStyle w:val="StyleUnderline"/>
          <w:highlight w:val="green"/>
        </w:rPr>
        <w:t>po</w:t>
      </w:r>
      <w:r w:rsidRPr="00100A2B">
        <w:rPr>
          <w:rStyle w:val="StyleUnderline"/>
        </w:rPr>
        <w:t xml:space="preserve">licy </w:t>
      </w:r>
      <w:r w:rsidRPr="007D4E76">
        <w:rPr>
          <w:rStyle w:val="StyleUnderline"/>
          <w:highlight w:val="green"/>
        </w:rPr>
        <w:t>to be</w:t>
      </w:r>
      <w:r w:rsidRPr="00100A2B">
        <w:rPr>
          <w:rStyle w:val="StyleUnderline"/>
        </w:rPr>
        <w:t xml:space="preserve"> both prudent and </w:t>
      </w:r>
      <w:r w:rsidRPr="007D4E76">
        <w:rPr>
          <w:rStyle w:val="StyleUnderline"/>
          <w:highlight w:val="green"/>
        </w:rPr>
        <w:t xml:space="preserve">vital. US-Sino </w:t>
      </w:r>
      <w:r w:rsidRPr="00A455D8">
        <w:rPr>
          <w:rStyle w:val="StyleUnderline"/>
        </w:rPr>
        <w:t xml:space="preserve">proxy </w:t>
      </w:r>
      <w:r w:rsidRPr="007D4E76">
        <w:rPr>
          <w:rStyle w:val="StyleUnderline"/>
          <w:highlight w:val="green"/>
        </w:rPr>
        <w:t xml:space="preserve">conflicts </w:t>
      </w:r>
      <w:r w:rsidRPr="00A455D8">
        <w:rPr>
          <w:rStyle w:val="StyleUnderline"/>
        </w:rPr>
        <w:t xml:space="preserve">over </w:t>
      </w:r>
      <w:r w:rsidRPr="007D4E76">
        <w:rPr>
          <w:rStyle w:val="StyleUnderline"/>
          <w:highlight w:val="green"/>
        </w:rPr>
        <w:t xml:space="preserve">control </w:t>
      </w:r>
      <w:r w:rsidRPr="00A455D8">
        <w:rPr>
          <w:rStyle w:val="StyleUnderline"/>
        </w:rPr>
        <w:t xml:space="preserve">of </w:t>
      </w:r>
      <w:r w:rsidRPr="00421C59">
        <w:rPr>
          <w:rStyle w:val="StyleUnderline"/>
        </w:rPr>
        <w:t xml:space="preserve">African </w:t>
      </w:r>
      <w:r w:rsidRPr="007D4E76">
        <w:rPr>
          <w:rStyle w:val="StyleUnderline"/>
          <w:highlight w:val="green"/>
        </w:rPr>
        <w:t xml:space="preserve">resources </w:t>
      </w:r>
      <w:r w:rsidRPr="00A455D8">
        <w:rPr>
          <w:rStyle w:val="StyleUnderline"/>
        </w:rPr>
        <w:t>will</w:t>
      </w:r>
      <w:r w:rsidRPr="00100A2B">
        <w:rPr>
          <w:rStyle w:val="StyleUnderline"/>
        </w:rPr>
        <w:t xml:space="preserve"> likely </w:t>
      </w:r>
      <w:r w:rsidRPr="007D4E76">
        <w:rPr>
          <w:rStyle w:val="StyleUnderline"/>
          <w:highlight w:val="green"/>
        </w:rPr>
        <w:t>become necessary</w:t>
      </w:r>
      <w:r w:rsidRPr="00100A2B">
        <w:rPr>
          <w:rStyle w:val="StyleUnderline"/>
        </w:rPr>
        <w:t xml:space="preserve"> if these great powers are </w:t>
      </w:r>
      <w:r w:rsidRPr="007D4E76">
        <w:rPr>
          <w:rStyle w:val="StyleUnderline"/>
          <w:highlight w:val="green"/>
        </w:rPr>
        <w:t xml:space="preserve">to sustain </w:t>
      </w:r>
      <w:r w:rsidRPr="00A455D8">
        <w:rPr>
          <w:rStyle w:val="StyleUnderline"/>
        </w:rPr>
        <w:t xml:space="preserve">their national security </w:t>
      </w:r>
      <w:r w:rsidRPr="007D4E76">
        <w:rPr>
          <w:rStyle w:val="StyleUnderline"/>
          <w:highlight w:val="green"/>
        </w:rPr>
        <w:t>postures</w:t>
      </w:r>
      <w:r w:rsidRPr="00982BE9">
        <w:rPr>
          <w:sz w:val="14"/>
        </w:rPr>
        <w:t xml:space="preserve">, especially in terms of strategic defense.60 </w:t>
      </w:r>
    </w:p>
    <w:p w14:paraId="342C6157" w14:textId="77777777" w:rsidR="001464E0" w:rsidRPr="00100A2B" w:rsidRDefault="001464E0" w:rsidP="001464E0"/>
    <w:p w14:paraId="259F0AF1" w14:textId="77777777" w:rsidR="001464E0" w:rsidRPr="00100A2B" w:rsidRDefault="001464E0" w:rsidP="001464E0"/>
    <w:p w14:paraId="61738C33" w14:textId="77777777" w:rsidR="001464E0" w:rsidRPr="00100A2B" w:rsidRDefault="001464E0" w:rsidP="001464E0"/>
    <w:p w14:paraId="28D679C3" w14:textId="77777777" w:rsidR="001464E0" w:rsidRDefault="001464E0" w:rsidP="001464E0">
      <w:pPr>
        <w:pStyle w:val="Heading3"/>
      </w:pPr>
      <w:r>
        <w:t>ADV 3</w:t>
      </w:r>
      <w:r w:rsidRPr="00100A2B">
        <w:t xml:space="preserve"> – Debris</w:t>
      </w:r>
    </w:p>
    <w:p w14:paraId="470A03A2" w14:textId="1160A0C3" w:rsidR="001464E0" w:rsidRDefault="001464E0" w:rsidP="001464E0">
      <w:pPr>
        <w:pStyle w:val="Heading4"/>
      </w:pPr>
      <w:r>
        <w:t xml:space="preserve">Advantage </w:t>
      </w:r>
      <w:r w:rsidR="00273F64">
        <w:t>3</w:t>
      </w:r>
      <w:r>
        <w:t xml:space="preserve"> is Debris</w:t>
      </w:r>
    </w:p>
    <w:p w14:paraId="663A36DD" w14:textId="77777777" w:rsidR="001464E0" w:rsidRPr="00AF23F1" w:rsidRDefault="001464E0" w:rsidP="001464E0"/>
    <w:p w14:paraId="6257B465" w14:textId="77777777" w:rsidR="001464E0" w:rsidRPr="00100A2B" w:rsidRDefault="001464E0" w:rsidP="001464E0">
      <w:pPr>
        <w:pStyle w:val="Heading4"/>
        <w:rPr>
          <w:rFonts w:cs="Calibri"/>
        </w:rPr>
      </w:pPr>
      <w:r w:rsidRPr="00100A2B">
        <w:rPr>
          <w:rFonts w:cs="Calibri"/>
        </w:rPr>
        <w:t>Asteroid mining spikes the risk of satellite-dust collisions</w:t>
      </w:r>
    </w:p>
    <w:p w14:paraId="59B0670C" w14:textId="77777777" w:rsidR="001464E0" w:rsidRPr="00100A2B" w:rsidRDefault="001464E0" w:rsidP="001464E0">
      <w:r w:rsidRPr="00612896">
        <w:rPr>
          <w:rStyle w:val="Style13ptBold"/>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25" w:history="1">
        <w:r w:rsidRPr="00100A2B">
          <w:rPr>
            <w:rStyle w:val="Hyperlink"/>
          </w:rPr>
          <w:t>https://www.newscientist.com/article/mg22630235-100-dust-from-asteroid-mining-spells-danger-for-satellites/</w:t>
        </w:r>
      </w:hyperlink>
      <w:r w:rsidRPr="00100A2B">
        <w:t>] TDI</w:t>
      </w:r>
    </w:p>
    <w:p w14:paraId="5F6E27D3" w14:textId="77777777" w:rsidR="001464E0" w:rsidRPr="00100A2B" w:rsidRDefault="001464E0" w:rsidP="001464E0">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6" w:history="1">
        <w:r w:rsidRPr="00100A2B">
          <w:rPr>
            <w:rStyle w:val="Hyperlink"/>
          </w:rPr>
          <w:t>https://arxiv.org/pdf/1505.03800.pdf</w:t>
        </w:r>
      </w:hyperlink>
    </w:p>
    <w:p w14:paraId="1FFABC25" w14:textId="77777777" w:rsidR="001464E0" w:rsidRPr="000D04E9" w:rsidRDefault="001464E0" w:rsidP="001464E0">
      <w:pPr>
        <w:rPr>
          <w:sz w:val="14"/>
        </w:rPr>
      </w:pPr>
      <w:r w:rsidRPr="000D04E9">
        <w:rPr>
          <w:sz w:val="14"/>
        </w:rPr>
        <w:t>NASA chose the second option for its </w:t>
      </w:r>
      <w:hyperlink r:id="rId27" w:history="1">
        <w:r w:rsidRPr="000D04E9">
          <w:rPr>
            <w:rStyle w:val="Hyperlink"/>
            <w:sz w:val="14"/>
          </w:rPr>
          <w:t>Asteroid Redirect Mission</w:t>
        </w:r>
      </w:hyperlink>
      <w:r w:rsidRPr="000D04E9">
        <w:rPr>
          <w:sz w:val="14"/>
        </w:rPr>
        <w:t>, which aims to </w:t>
      </w:r>
      <w:hyperlink r:id="rId28"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r w:rsidRPr="00612896">
        <w:rPr>
          <w:rStyle w:val="StyleUnderline"/>
        </w:rPr>
        <w:t>defence</w:t>
      </w:r>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9" w:history="1">
        <w:r w:rsidRPr="000D04E9">
          <w:rPr>
            <w:rStyle w:val="Hyperlink"/>
            <w:sz w:val="14"/>
          </w:rPr>
          <w:t>Casey Handmer</w:t>
        </w:r>
      </w:hyperlink>
      <w:r w:rsidRPr="000D04E9">
        <w:rPr>
          <w:sz w:val="14"/>
        </w:rPr>
        <w:t xml:space="preserve"> of the California Institute of Technology in Pasadena and Javier Roa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5 metres</w:t>
      </w:r>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30" w:history="1">
        <w:r w:rsidRPr="000D04E9">
          <w:rPr>
            <w:rStyle w:val="Hyperlink"/>
            <w:sz w:val="14"/>
          </w:rPr>
          <w:t>arxiv.org/abs/1505.03800</w:t>
        </w:r>
      </w:hyperlink>
      <w:r w:rsidRPr="000D04E9">
        <w:rPr>
          <w:sz w:val="14"/>
        </w:rPr>
        <w:t>).</w:t>
      </w:r>
    </w:p>
    <w:p w14:paraId="71109FE5" w14:textId="77777777" w:rsidR="001464E0" w:rsidRPr="00100A2B" w:rsidRDefault="001464E0" w:rsidP="001464E0"/>
    <w:p w14:paraId="25D306D5" w14:textId="77777777" w:rsidR="001464E0" w:rsidRPr="00100A2B" w:rsidRDefault="001464E0" w:rsidP="001464E0">
      <w:pPr>
        <w:pStyle w:val="Heading4"/>
        <w:rPr>
          <w:rFonts w:cs="Calibri"/>
        </w:rPr>
      </w:pPr>
      <w:r w:rsidRPr="00100A2B">
        <w:rPr>
          <w:rFonts w:cs="Calibri"/>
        </w:rPr>
        <w:t>Space dust wrecks satellites and debris exponentially spirals</w:t>
      </w:r>
    </w:p>
    <w:p w14:paraId="2BB9EFEC" w14:textId="77777777" w:rsidR="001464E0" w:rsidRPr="00100A2B" w:rsidRDefault="001464E0" w:rsidP="001464E0">
      <w:r w:rsidRPr="00612896">
        <w:rPr>
          <w:rStyle w:val="Style13ptBold"/>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31" w:history="1">
        <w:r w:rsidRPr="00100A2B">
          <w:rPr>
            <w:rStyle w:val="Hyperlink"/>
          </w:rPr>
          <w:t>https://www.scientificamerican.com/podcast/episode/the-sneaky-danger-of-space-dust/</w:t>
        </w:r>
      </w:hyperlink>
      <w:r w:rsidRPr="00100A2B">
        <w:t>] TDI</w:t>
      </w:r>
    </w:p>
    <w:p w14:paraId="173602B5" w14:textId="77777777" w:rsidR="001464E0" w:rsidRPr="000D04E9" w:rsidRDefault="001464E0" w:rsidP="001464E0">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Intagliata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32" w:history="1">
        <w:r w:rsidRPr="000D04E9">
          <w:rPr>
            <w:rStyle w:val="Hyperlink"/>
            <w:sz w:val="14"/>
          </w:rPr>
          <w:t>baseball-sized chunks</w:t>
        </w:r>
      </w:hyperlink>
      <w:r w:rsidRPr="000D04E9">
        <w:rPr>
          <w:sz w:val="14"/>
        </w:rPr>
        <w:t xml:space="preserve"> of debris, </w:t>
      </w:r>
      <w:hyperlink r:id="rId33"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There's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34" w:history="1">
        <w:r w:rsidRPr="000D04E9">
          <w:rPr>
            <w:rStyle w:val="Hyperlink"/>
            <w:sz w:val="14"/>
          </w:rPr>
          <w:t>Particle-in-cell simulations of an RF emission mechanism associated with hypervelocity impact plasmas</w:t>
        </w:r>
      </w:hyperlink>
      <w:r w:rsidRPr="000D04E9">
        <w:rPr>
          <w:sz w:val="14"/>
        </w:rPr>
        <w:t>]</w:t>
      </w:r>
    </w:p>
    <w:p w14:paraId="0E12A8A8" w14:textId="77777777" w:rsidR="001464E0" w:rsidRPr="00100A2B" w:rsidRDefault="001464E0" w:rsidP="001464E0"/>
    <w:p w14:paraId="7CDCF2C5" w14:textId="77777777" w:rsidR="001464E0" w:rsidRPr="00100A2B" w:rsidRDefault="001464E0" w:rsidP="001464E0"/>
    <w:p w14:paraId="435A632E" w14:textId="77777777" w:rsidR="001464E0" w:rsidRPr="00100A2B" w:rsidRDefault="001464E0" w:rsidP="001464E0">
      <w:pPr>
        <w:pStyle w:val="Heading4"/>
      </w:pPr>
      <w:r w:rsidRPr="00100A2B">
        <w:t>Scenario 1 is Climate</w:t>
      </w:r>
    </w:p>
    <w:p w14:paraId="7D9BC009" w14:textId="77777777" w:rsidR="001464E0" w:rsidRPr="00100A2B" w:rsidRDefault="001464E0" w:rsidP="001464E0"/>
    <w:p w14:paraId="5B2321CA" w14:textId="77777777" w:rsidR="001464E0" w:rsidRPr="00100A2B" w:rsidRDefault="001464E0" w:rsidP="001464E0">
      <w:pPr>
        <w:pStyle w:val="Heading4"/>
        <w:rPr>
          <w:rFonts w:cs="Calibri"/>
        </w:rPr>
      </w:pPr>
      <w:r w:rsidRPr="00100A2B">
        <w:rPr>
          <w:rFonts w:cs="Calibri"/>
        </w:rPr>
        <w:t>Earth observation satellites key to warming adaptation</w:t>
      </w:r>
    </w:p>
    <w:p w14:paraId="6DD41A6C" w14:textId="77777777" w:rsidR="001464E0" w:rsidRPr="00786930" w:rsidRDefault="001464E0" w:rsidP="001464E0">
      <w:r w:rsidRPr="00786930">
        <w:rPr>
          <w:rStyle w:val="Style13ptBold"/>
        </w:rPr>
        <w:t>Alonso 18</w:t>
      </w:r>
      <w:r w:rsidRPr="00100A2B">
        <w:t xml:space="preserve"> </w:t>
      </w:r>
      <w:r w:rsidRPr="00786930">
        <w:t xml:space="preserve">[(Elisa Jiménez Alonso, communications consultant with Acclimatise, climate resilience organization) “Earth Observation of Increasing Importance for Climate Change Adaptation,” Acclimatise, May 2, 2018, </w:t>
      </w:r>
      <w:hyperlink r:id="rId35" w:history="1">
        <w:r w:rsidRPr="00786930">
          <w:rPr>
            <w:rStyle w:val="Hyperlink"/>
          </w:rPr>
          <w:t>https://www.acclimatise.uk.com/2018/05/02/earth-observation-of-increasing-importance-for-climate-change-adaptation/</w:t>
        </w:r>
      </w:hyperlink>
      <w:r w:rsidRPr="00786930">
        <w:t>] TDI</w:t>
      </w:r>
    </w:p>
    <w:p w14:paraId="7D068B7B" w14:textId="77777777" w:rsidR="001464E0" w:rsidRPr="00100A2B" w:rsidRDefault="001464E0" w:rsidP="001464E0">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The </w:t>
      </w:r>
      <w:r w:rsidRPr="00F660E0">
        <w:rPr>
          <w:u w:val="single"/>
        </w:rPr>
        <w:t>importance of satellite-based observations is also recognised by the international community</w:t>
      </w:r>
      <w:r w:rsidRPr="000D04E9">
        <w:rPr>
          <w:sz w:val="14"/>
        </w:rPr>
        <w:t xml:space="preserve">. Following the recommendations of the World Meteorological Organization’s (WMO) Global Climate Observing System (GCOS) programme, the </w:t>
      </w:r>
      <w:r w:rsidRPr="00F660E0">
        <w:rPr>
          <w:u w:val="single"/>
        </w:rPr>
        <w:t>UNFCCC strongly encourages countries that support space agencies with EO programmes</w:t>
      </w:r>
      <w:r w:rsidRPr="000D04E9">
        <w:rPr>
          <w:sz w:val="14"/>
        </w:rPr>
        <w:t xml:space="preserve"> to get involved in GCOS and support the programme’s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7F21DD66" w14:textId="77777777" w:rsidR="001464E0" w:rsidRPr="00100A2B" w:rsidRDefault="001464E0" w:rsidP="001464E0">
      <w:pPr>
        <w:pStyle w:val="Heading4"/>
      </w:pPr>
      <w:r w:rsidRPr="00100A2B">
        <w:t>Warming causes extinction</w:t>
      </w:r>
      <w:r>
        <w:t xml:space="preserve">. </w:t>
      </w:r>
    </w:p>
    <w:p w14:paraId="51378BAA" w14:textId="77777777" w:rsidR="001464E0" w:rsidRPr="00100A2B" w:rsidRDefault="001464E0" w:rsidP="001464E0">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5AF5CB1A" w14:textId="77777777" w:rsidR="001464E0" w:rsidRPr="00535A81" w:rsidRDefault="001464E0" w:rsidP="001464E0">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we are actually on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aforementioned breakdown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227D9630" w14:textId="77777777" w:rsidR="001464E0" w:rsidRPr="00100A2B" w:rsidRDefault="001464E0" w:rsidP="001464E0"/>
    <w:p w14:paraId="46F77EF0" w14:textId="77777777" w:rsidR="001464E0" w:rsidRPr="00100A2B" w:rsidRDefault="001464E0" w:rsidP="001464E0">
      <w:pPr>
        <w:pStyle w:val="Heading4"/>
        <w:rPr>
          <w:rFonts w:cs="Calibri"/>
        </w:rPr>
      </w:pPr>
      <w:r w:rsidRPr="00100A2B">
        <w:rPr>
          <w:rFonts w:cs="Calibri"/>
        </w:rPr>
        <w:t>Scenario 2 is Miscalc</w:t>
      </w:r>
    </w:p>
    <w:p w14:paraId="1FCD8C50" w14:textId="77777777" w:rsidR="001464E0" w:rsidRPr="00100A2B" w:rsidRDefault="001464E0" w:rsidP="001464E0"/>
    <w:p w14:paraId="2B8CABB6" w14:textId="77777777" w:rsidR="001464E0" w:rsidRDefault="001464E0" w:rsidP="001464E0">
      <w:pPr>
        <w:pStyle w:val="Heading4"/>
      </w:pPr>
      <w:r w:rsidRPr="00100A2B">
        <w:t>Early warning satellites going dark signals attacks – causes miscalc and goes nuclear</w:t>
      </w:r>
    </w:p>
    <w:p w14:paraId="4EA42601" w14:textId="77777777" w:rsidR="001464E0" w:rsidRPr="00D5308F" w:rsidRDefault="001464E0" w:rsidP="001464E0">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0A52D9BF" w14:textId="77777777" w:rsidR="001464E0" w:rsidRPr="00100A2B" w:rsidRDefault="001464E0" w:rsidP="001464E0">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6" w:history="1">
        <w:r w:rsidRPr="00100A2B">
          <w:rPr>
            <w:rStyle w:val="Hyperlink"/>
          </w:rPr>
          <w:t>https://www.businessinsider.com/russia-says-space-junk-could-spark-war-2016-1</w:t>
        </w:r>
      </w:hyperlink>
      <w:r w:rsidRPr="00100A2B">
        <w:t>] TDI</w:t>
      </w:r>
    </w:p>
    <w:p w14:paraId="27781EA6" w14:textId="77777777" w:rsidR="001464E0" w:rsidRPr="008A1D5D" w:rsidRDefault="001464E0" w:rsidP="001464E0">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Adushkin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according to Adushkin and his colleagues.</w:t>
      </w:r>
      <w:r>
        <w:rPr>
          <w:rStyle w:val="StyleUnderline"/>
        </w:rPr>
        <w:t xml:space="preserve"> </w:t>
      </w:r>
      <w:r w:rsidRPr="008A1D5D">
        <w:rPr>
          <w:sz w:val="14"/>
        </w:rPr>
        <w:t xml:space="preserve">A politically dangerous dilemma </w:t>
      </w:r>
      <w:r w:rsidRPr="00100A2B">
        <w:rPr>
          <w:rStyle w:val="StyleUnderline"/>
        </w:rPr>
        <w:t>In the report, the Adushkin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Adushkin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Adushkin and his colleagues cite in their paper.</w:t>
      </w:r>
      <w:r>
        <w:rPr>
          <w:rStyle w:val="StyleUnderline"/>
        </w:rPr>
        <w:t xml:space="preserve"> </w:t>
      </w:r>
      <w:r w:rsidRPr="008A1D5D">
        <w:rPr>
          <w:sz w:val="14"/>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463C8ADD" w14:textId="77777777" w:rsidR="001464E0" w:rsidRPr="00100A2B" w:rsidRDefault="001464E0" w:rsidP="001464E0"/>
    <w:p w14:paraId="1BA821D8" w14:textId="77777777" w:rsidR="001464E0" w:rsidRPr="00100A2B" w:rsidRDefault="001464E0" w:rsidP="001464E0">
      <w:pPr>
        <w:pStyle w:val="Heading4"/>
        <w:rPr>
          <w:rFonts w:cs="Calibri"/>
        </w:rPr>
      </w:pPr>
      <w:r w:rsidRPr="00100A2B">
        <w:rPr>
          <w:rFonts w:cs="Calibri"/>
        </w:rPr>
        <w:t>Nuke war causes extinction – it won’t stay limited</w:t>
      </w:r>
    </w:p>
    <w:p w14:paraId="1C2721FB" w14:textId="77777777" w:rsidR="001464E0" w:rsidRPr="00100A2B" w:rsidRDefault="001464E0" w:rsidP="001464E0">
      <w:r w:rsidRPr="00FF1EDC">
        <w:rPr>
          <w:rStyle w:val="Style13ptBold"/>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244F4ABD" w14:textId="77777777" w:rsidR="001464E0" w:rsidRPr="00100A2B" w:rsidRDefault="001464E0" w:rsidP="001464E0">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r w:rsidRPr="00D15E8F">
        <w:rPr>
          <w:rStyle w:val="StyleUnderline"/>
          <w:highlight w:val="green"/>
        </w:rPr>
        <w:t>famine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The effect would be similar to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10F3031D" w14:textId="77777777" w:rsidR="001464E0" w:rsidRPr="00100A2B" w:rsidRDefault="001464E0" w:rsidP="001464E0"/>
    <w:p w14:paraId="6B7901AC" w14:textId="77777777" w:rsidR="00085B5D" w:rsidRPr="00085B5D" w:rsidRDefault="00085B5D" w:rsidP="00085B5D"/>
    <w:sectPr w:rsidR="00085B5D" w:rsidRPr="00085B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1464E0"/>
    <w:rsid w:val="000139A3"/>
    <w:rsid w:val="000172FA"/>
    <w:rsid w:val="00085B5D"/>
    <w:rsid w:val="00100833"/>
    <w:rsid w:val="00104529"/>
    <w:rsid w:val="00105942"/>
    <w:rsid w:val="00107396"/>
    <w:rsid w:val="00144A4C"/>
    <w:rsid w:val="001464E0"/>
    <w:rsid w:val="00176AB0"/>
    <w:rsid w:val="00177B7D"/>
    <w:rsid w:val="0018322D"/>
    <w:rsid w:val="001B5776"/>
    <w:rsid w:val="001E527A"/>
    <w:rsid w:val="001F78CE"/>
    <w:rsid w:val="00251FC7"/>
    <w:rsid w:val="00273F64"/>
    <w:rsid w:val="002855A7"/>
    <w:rsid w:val="002B146A"/>
    <w:rsid w:val="002B5E17"/>
    <w:rsid w:val="002F515F"/>
    <w:rsid w:val="00315690"/>
    <w:rsid w:val="00316B75"/>
    <w:rsid w:val="00325646"/>
    <w:rsid w:val="003460F2"/>
    <w:rsid w:val="0038158C"/>
    <w:rsid w:val="003902BA"/>
    <w:rsid w:val="003A09E2"/>
    <w:rsid w:val="003F00B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A2226"/>
    <w:rsid w:val="007D7D0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465D1"/>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48107"/>
  <w15:chartTrackingRefBased/>
  <w15:docId w15:val="{D99855BA-A9EB-4B11-A3DC-589D7194C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00B2"/>
    <w:rPr>
      <w:rFonts w:ascii="Calibri" w:hAnsi="Calibri" w:cs="Calibri"/>
    </w:rPr>
  </w:style>
  <w:style w:type="paragraph" w:styleId="Heading1">
    <w:name w:val="heading 1"/>
    <w:aliases w:val="Pocket"/>
    <w:basedOn w:val="Normal"/>
    <w:next w:val="Normal"/>
    <w:link w:val="Heading1Char"/>
    <w:qFormat/>
    <w:rsid w:val="003F00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3F00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F00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F00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00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00B2"/>
  </w:style>
  <w:style w:type="character" w:customStyle="1" w:styleId="Heading1Char">
    <w:name w:val="Heading 1 Char"/>
    <w:aliases w:val="Pocket Char"/>
    <w:basedOn w:val="DefaultParagraphFont"/>
    <w:link w:val="Heading1"/>
    <w:rsid w:val="003F00B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F00B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F00B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F00B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F00B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F00B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F00B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F00B2"/>
    <w:rPr>
      <w:color w:val="auto"/>
      <w:u w:val="none"/>
    </w:rPr>
  </w:style>
  <w:style w:type="character" w:styleId="FollowedHyperlink">
    <w:name w:val="FollowedHyperlink"/>
    <w:basedOn w:val="DefaultParagraphFont"/>
    <w:uiPriority w:val="99"/>
    <w:semiHidden/>
    <w:unhideWhenUsed/>
    <w:rsid w:val="003F00B2"/>
    <w:rPr>
      <w:color w:val="auto"/>
      <w:u w:val="none"/>
    </w:rPr>
  </w:style>
  <w:style w:type="paragraph" w:styleId="DocumentMap">
    <w:name w:val="Document Map"/>
    <w:basedOn w:val="Normal"/>
    <w:link w:val="DocumentMapChar"/>
    <w:uiPriority w:val="99"/>
    <w:semiHidden/>
    <w:unhideWhenUsed/>
    <w:rsid w:val="001464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64E0"/>
    <w:rPr>
      <w:rFonts w:ascii="Lucida Grande" w:hAnsi="Lucida Grande" w:cs="Lucida Grande"/>
      <w:sz w:val="24"/>
    </w:rPr>
  </w:style>
  <w:style w:type="paragraph" w:customStyle="1" w:styleId="Emphasis1">
    <w:name w:val="Emphasis1"/>
    <w:basedOn w:val="Normal"/>
    <w:link w:val="Emphasis"/>
    <w:autoRedefine/>
    <w:uiPriority w:val="7"/>
    <w:qFormat/>
    <w:rsid w:val="001464E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464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1464E0"/>
    <w:pPr>
      <w:ind w:left="720"/>
      <w:contextualSpacing/>
    </w:pPr>
  </w:style>
  <w:style w:type="paragraph" w:styleId="NormalWeb">
    <w:name w:val="Normal (Web)"/>
    <w:basedOn w:val="Normal"/>
    <w:uiPriority w:val="99"/>
    <w:unhideWhenUsed/>
    <w:rsid w:val="001464E0"/>
    <w:pPr>
      <w:spacing w:before="100" w:beforeAutospacing="1" w:after="100" w:afterAutospacing="1"/>
    </w:pPr>
  </w:style>
  <w:style w:type="paragraph" w:customStyle="1" w:styleId="Emphasize">
    <w:name w:val="Emphasize"/>
    <w:basedOn w:val="Normal"/>
    <w:uiPriority w:val="20"/>
    <w:qFormat/>
    <w:rsid w:val="001464E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1464E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1464E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arxiv.org/pdf/1505.03800.pdf" TargetMode="External"/><Relationship Id="rId21" Type="http://schemas.openxmlformats.org/officeDocument/2006/relationships/hyperlink" Target="https://www.russiamatters.org/sites/default/files/media/files/Entanglement_interior_FNL.pdf" TargetMode="External"/><Relationship Id="rId34" Type="http://schemas.openxmlformats.org/officeDocument/2006/relationships/hyperlink" Target="http://aip.scitation.org/doi/full/10.1063/1.4980833"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s://www.newscientist.com/article/mg22630235-100-dust-from-asteroid-mining-spells-danger-for-satellites/" TargetMode="External"/><Relationship Id="rId33" Type="http://schemas.openxmlformats.org/officeDocument/2006/relationships/hyperlink" Target="https://www.orbitaldebris.jsc.nasa.gov/faq.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onsensys.space/pr" TargetMode="External"/><Relationship Id="rId20" Type="http://schemas.openxmlformats.org/officeDocument/2006/relationships/hyperlink" Target="https://newrepublic.com/article/160303/monetizing-final-frontier" TargetMode="External"/><Relationship Id="rId29" Type="http://schemas.openxmlformats.org/officeDocument/2006/relationships/hyperlink" Target="http://www.caseyhandmer.com/"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s://www.jstor.org/stable/26270538?seq=1" TargetMode="External"/><Relationship Id="rId32" Type="http://schemas.openxmlformats.org/officeDocument/2006/relationships/hyperlink" Target="https://www.scientificamerican.com/article/orbital-debris-space-fenc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researchgate.net/publication/320740608_Experienced_poverty_and_local_conflict_violence" TargetMode="External"/><Relationship Id="rId28" Type="http://schemas.openxmlformats.org/officeDocument/2006/relationships/hyperlink" Target="https://www.newscientist.com/article/dn27243-rock-grab-from-asteroid-will-aid-human-mission-to-mars" TargetMode="External"/><Relationship Id="rId36" Type="http://schemas.openxmlformats.org/officeDocument/2006/relationships/hyperlink" Target="https://www.businessinsider.com/russia-says-space-junk-could-spark-war-2016-1"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www.scientificamerican.com/podcast/episode/the-sneaky-danger-of-space-dust/" TargetMode="External"/><Relationship Id="rId4" Type="http://schemas.openxmlformats.org/officeDocument/2006/relationships/settings" Target="settings.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s://africanews.space/the-effect-of-asteroid-mining-on-mining-activities-in-africa/" TargetMode="External"/><Relationship Id="rId27" Type="http://schemas.openxmlformats.org/officeDocument/2006/relationships/hyperlink" Target="http://www.nasa.gov/content/what-is-nasa-s-asteroid-redirect-mission/" TargetMode="External"/><Relationship Id="rId30" Type="http://schemas.openxmlformats.org/officeDocument/2006/relationships/hyperlink" Target="http://arxiv.org/abs/1505.03800" TargetMode="External"/><Relationship Id="rId35" Type="http://schemas.openxmlformats.org/officeDocument/2006/relationships/hyperlink" Target="https://www.acclimatise.uk.com/2018/05/02/earth-observation-of-increasing-importance-for-climate-change-adaptation/" TargetMode="External"/><Relationship Id="rId8" Type="http://schemas.openxmlformats.org/officeDocument/2006/relationships/hyperlink" Target="https://www.nationalgeographic.org/encyclopedia/atmospher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13574</Words>
  <Characters>77374</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3</cp:revision>
  <dcterms:created xsi:type="dcterms:W3CDTF">2022-01-09T13:38:00Z</dcterms:created>
  <dcterms:modified xsi:type="dcterms:W3CDTF">2022-01-09T18:52:00Z</dcterms:modified>
</cp:coreProperties>
</file>