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AB2C0" w14:textId="24D92BFE" w:rsidR="00DD43C8" w:rsidRDefault="006C54C9" w:rsidP="00D92EEE">
      <w:pPr>
        <w:pStyle w:val="Heading3"/>
      </w:pPr>
      <w:r>
        <w:t>1</w:t>
      </w:r>
    </w:p>
    <w:p w14:paraId="5258F921" w14:textId="77777777" w:rsidR="006C54C9" w:rsidRDefault="006C54C9" w:rsidP="006C54C9">
      <w:pPr>
        <w:pStyle w:val="Heading4"/>
      </w:pPr>
      <w:r>
        <w:t xml:space="preserve">CP Text: States should </w:t>
      </w:r>
    </w:p>
    <w:p w14:paraId="3A5A4BD8" w14:textId="77777777" w:rsidR="006C54C9" w:rsidRDefault="006C54C9" w:rsidP="006C54C9">
      <w:pPr>
        <w:pStyle w:val="Heading4"/>
        <w:numPr>
          <w:ilvl w:val="0"/>
          <w:numId w:val="12"/>
        </w:numPr>
        <w:tabs>
          <w:tab w:val="num" w:pos="360"/>
        </w:tabs>
        <w:ind w:left="0" w:firstLine="0"/>
      </w:pPr>
      <w:r>
        <w:t>ban resource extraction and mineral mining within the ocean, rainforest, and other natural ecosystems</w:t>
      </w:r>
    </w:p>
    <w:p w14:paraId="351C63AD" w14:textId="77777777" w:rsidR="006C54C9" w:rsidRDefault="006C54C9" w:rsidP="006C54C9">
      <w:pPr>
        <w:pStyle w:val="Heading4"/>
        <w:numPr>
          <w:ilvl w:val="0"/>
          <w:numId w:val="12"/>
        </w:numPr>
        <w:tabs>
          <w:tab w:val="num" w:pos="360"/>
        </w:tabs>
        <w:ind w:left="0" w:firstLine="0"/>
      </w:pPr>
      <w:r>
        <w:t xml:space="preserve">ban use of fossil fuels </w:t>
      </w:r>
    </w:p>
    <w:p w14:paraId="1D28C542" w14:textId="6294D4DF" w:rsidR="006C54C9" w:rsidRDefault="006C54C9" w:rsidP="006C54C9">
      <w:pPr>
        <w:pStyle w:val="Heading4"/>
        <w:numPr>
          <w:ilvl w:val="0"/>
          <w:numId w:val="12"/>
        </w:numPr>
        <w:tabs>
          <w:tab w:val="num" w:pos="360"/>
        </w:tabs>
        <w:ind w:left="0" w:firstLine="0"/>
      </w:pPr>
      <w:r>
        <w:t>declare that natural ecosystems have legal personhood</w:t>
      </w:r>
    </w:p>
    <w:p w14:paraId="40242D8C" w14:textId="77777777" w:rsidR="006C54C9" w:rsidRPr="00B64810" w:rsidRDefault="006C54C9" w:rsidP="006C54C9"/>
    <w:p w14:paraId="4AD7C2CC" w14:textId="68FABD2C" w:rsidR="006C54C9" w:rsidRDefault="006C54C9" w:rsidP="006C54C9">
      <w:pPr>
        <w:pStyle w:val="Heading4"/>
      </w:pPr>
      <w:r>
        <w:t xml:space="preserve">Solves the aff – the impact </w:t>
      </w:r>
      <w:r>
        <w:t xml:space="preserve">and internal link </w:t>
      </w:r>
      <w:r>
        <w:t xml:space="preserve">evidence describes the relationship between capitalism and the environment is fundamentally exploitative for-profit incentives, so it resolves the excess of neoliberalism. </w:t>
      </w:r>
    </w:p>
    <w:p w14:paraId="5E5FB70D" w14:textId="77777777" w:rsidR="006C54C9" w:rsidRPr="006C54C9" w:rsidRDefault="006C54C9" w:rsidP="006C54C9"/>
    <w:p w14:paraId="7E5DF3A7" w14:textId="4D6A647B" w:rsidR="006C54C9" w:rsidRPr="006C54C9" w:rsidRDefault="00021AEE" w:rsidP="006C54C9">
      <w:pPr>
        <w:pStyle w:val="Heading3"/>
      </w:pPr>
      <w:r>
        <w:lastRenderedPageBreak/>
        <w:t>2</w:t>
      </w:r>
    </w:p>
    <w:p w14:paraId="7B72712D" w14:textId="77777777" w:rsidR="00DD43C8" w:rsidRPr="0048756B" w:rsidRDefault="00DD43C8" w:rsidP="00DD43C8">
      <w:pPr>
        <w:pStyle w:val="Heading4"/>
        <w:rPr>
          <w:rFonts w:asciiTheme="majorHAnsi" w:hAnsiTheme="majorHAnsi" w:cstheme="majorHAnsi"/>
        </w:rPr>
      </w:pPr>
      <w:r w:rsidRPr="0048756B">
        <w:rPr>
          <w:rFonts w:asciiTheme="majorHAnsi" w:hAnsiTheme="majorHAnsi" w:cstheme="majorHAnsi"/>
        </w:rPr>
        <w:t>America’s maintaining heg and countering China’s rise, but sustained innovation and private sector investment are key</w:t>
      </w:r>
      <w:r>
        <w:rPr>
          <w:rFonts w:asciiTheme="majorHAnsi" w:hAnsiTheme="majorHAnsi" w:cstheme="majorHAnsi"/>
        </w:rPr>
        <w:t xml:space="preserve">. </w:t>
      </w:r>
    </w:p>
    <w:p w14:paraId="706CBE5C" w14:textId="77777777" w:rsidR="00DD43C8" w:rsidRPr="00A56B0B" w:rsidRDefault="00DD43C8" w:rsidP="00DD43C8">
      <w:pPr>
        <w:rPr>
          <w:rStyle w:val="Style13ptBold"/>
          <w:rFonts w:asciiTheme="majorHAnsi" w:hAnsiTheme="majorHAnsi" w:cstheme="majorHAnsi"/>
          <w:sz w:val="18"/>
          <w:szCs w:val="18"/>
        </w:rPr>
      </w:pPr>
      <w:r w:rsidRPr="0048756B">
        <w:rPr>
          <w:rStyle w:val="Style13ptBold"/>
          <w:rFonts w:asciiTheme="majorHAnsi" w:hAnsiTheme="majorHAnsi" w:cstheme="majorHAnsi"/>
        </w:rPr>
        <w:t xml:space="preserve">Harr 8/3 </w:t>
      </w:r>
      <w:r w:rsidRPr="00A56B0B">
        <w:rPr>
          <w:rFonts w:asciiTheme="majorHAnsi" w:hAnsiTheme="majorHAnsi" w:cstheme="majorHAnsi"/>
          <w:sz w:val="18"/>
          <w:szCs w:val="18"/>
        </w:rPr>
        <w:t xml:space="preserve">[Scott, Army Special Forces Officer and Ph.D. Candidate at the Helms School of Government, Liberty University. He holds an undergraduate degree in Arabic Language Studies from West Point and a </w:t>
      </w:r>
      <w:proofErr w:type="gramStart"/>
      <w:r w:rsidRPr="00A56B0B">
        <w:rPr>
          <w:rFonts w:asciiTheme="majorHAnsi" w:hAnsiTheme="majorHAnsi" w:cstheme="majorHAnsi"/>
          <w:sz w:val="18"/>
          <w:szCs w:val="18"/>
        </w:rPr>
        <w:t>Master’s</w:t>
      </w:r>
      <w:proofErr w:type="gramEnd"/>
      <w:r w:rsidRPr="00A56B0B">
        <w:rPr>
          <w:rFonts w:asciiTheme="majorHAnsi" w:hAnsiTheme="majorHAnsi" w:cstheme="majorHAnsi"/>
          <w:sz w:val="18"/>
          <w:szCs w:val="18"/>
        </w:rPr>
        <w:t xml:space="preserve"> degree in Middle Eastern Affairs from Liberty University. A trained Arabic and Farsi speaker with over four years of cumulative deployment time in the Middle East, his work has been featured in The Diplomat, </w:t>
      </w:r>
      <w:proofErr w:type="spellStart"/>
      <w:r w:rsidRPr="00A56B0B">
        <w:rPr>
          <w:rFonts w:asciiTheme="majorHAnsi" w:hAnsiTheme="majorHAnsi" w:cstheme="majorHAnsi"/>
          <w:sz w:val="18"/>
          <w:szCs w:val="18"/>
        </w:rPr>
        <w:t>RealClearDefense</w:t>
      </w:r>
      <w:proofErr w:type="spellEnd"/>
      <w:r w:rsidRPr="00A56B0B">
        <w:rPr>
          <w:rFonts w:asciiTheme="majorHAnsi" w:hAnsiTheme="majorHAnsi" w:cstheme="majorHAnsi"/>
          <w:sz w:val="18"/>
          <w:szCs w:val="18"/>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16CFC8BC" w14:textId="77777777" w:rsidR="00DD43C8" w:rsidRPr="0048756B" w:rsidRDefault="00DD43C8" w:rsidP="00DD43C8">
      <w:pPr>
        <w:rPr>
          <w:rFonts w:asciiTheme="majorHAnsi" w:hAnsiTheme="majorHAnsi" w:cstheme="majorHAnsi"/>
          <w:sz w:val="16"/>
        </w:rPr>
      </w:pPr>
      <w:r w:rsidRPr="00DB0699">
        <w:rPr>
          <w:rStyle w:val="Emphasis"/>
          <w:rFonts w:asciiTheme="majorHAnsi" w:hAnsiTheme="majorHAnsi" w:cstheme="majorHAnsi"/>
        </w:rPr>
        <w:t>Rather than falling into the power projection arms race “</w:t>
      </w:r>
      <w:proofErr w:type="gramStart"/>
      <w:r w:rsidRPr="00DB0699">
        <w:rPr>
          <w:rStyle w:val="Emphasis"/>
          <w:rFonts w:asciiTheme="majorHAnsi" w:hAnsiTheme="majorHAnsi" w:cstheme="majorHAnsi"/>
        </w:rPr>
        <w:t>trap“ that</w:t>
      </w:r>
      <w:proofErr w:type="gramEnd"/>
      <w:r w:rsidRPr="00DB0699">
        <w:rPr>
          <w:rStyle w:val="Emphasis"/>
          <w:rFonts w:asciiTheme="majorHAnsi" w:hAnsiTheme="majorHAnsi" w:cstheme="majorHAnsi"/>
        </w:rPr>
        <w:t xml:space="preserve"> China desires, U.S. competitive strategies addressing China </w:t>
      </w:r>
      <w:r w:rsidRPr="00DB0699">
        <w:rPr>
          <w:rFonts w:asciiTheme="majorHAnsi" w:hAnsiTheme="majorHAnsi" w:cstheme="majorHAnsi"/>
          <w:sz w:val="16"/>
        </w:rPr>
        <w:t>should</w:t>
      </w:r>
      <w:r w:rsidRPr="00DB0699">
        <w:rPr>
          <w:rStyle w:val="Emphasis"/>
          <w:rFonts w:asciiTheme="majorHAnsi" w:hAnsiTheme="majorHAnsi" w:cstheme="majorHAnsi"/>
        </w:rPr>
        <w:t xml:space="preserve"> adopt a framework based on “counter-punching</w:t>
      </w:r>
      <w:r w:rsidRPr="00DB0699">
        <w:rPr>
          <w:rFonts w:asciiTheme="majorHAnsi" w:hAnsiTheme="majorHAnsi" w:cstheme="majorHAnsi"/>
          <w:sz w:val="16"/>
        </w:rPr>
        <w:t xml:space="preserve">.” As its name suggests, </w:t>
      </w:r>
      <w:r w:rsidRPr="00DB0699">
        <w:rPr>
          <w:rStyle w:val="StyleUnderline"/>
          <w:rFonts w:asciiTheme="majorHAnsi" w:hAnsiTheme="majorHAnsi" w:cstheme="majorHAnsi"/>
        </w:rPr>
        <w:t>the counterpunch incorporates both defensive (“counter”) and offensive (“punch”) elements</w:t>
      </w:r>
      <w:r w:rsidRPr="00DB0699">
        <w:rPr>
          <w:rFonts w:asciiTheme="majorHAnsi" w:hAnsiTheme="majorHAnsi" w:cstheme="majorHAnsi"/>
          <w:sz w:val="16"/>
        </w:rPr>
        <w:t>. Additionally</w:t>
      </w:r>
      <w:r w:rsidRPr="0048756B">
        <w:rPr>
          <w:rFonts w:asciiTheme="majorHAnsi" w:hAnsiTheme="majorHAnsi" w:cstheme="majorHAnsi"/>
          <w:sz w:val="16"/>
        </w:rPr>
        <w:t xml:space="preserve">, </w:t>
      </w:r>
      <w:r w:rsidRPr="0048756B">
        <w:rPr>
          <w:rStyle w:val="StyleUnderline"/>
          <w:rFonts w:asciiTheme="majorHAnsi" w:hAnsiTheme="majorHAnsi" w:cstheme="majorHAnsi"/>
        </w:rPr>
        <w:t>it is an adaptive maneuver that requires disciplined understanding and controlled strength that, effectively employed, offers better alternatives towards protecting and preserving U.S. power in the face of challenges from China.</w:t>
      </w:r>
      <w:r w:rsidRPr="0048756B">
        <w:rPr>
          <w:rFonts w:asciiTheme="majorHAnsi" w:hAnsiTheme="majorHAnsi" w:cstheme="majorHAnsi"/>
          <w:sz w:val="16"/>
        </w:rPr>
        <w:t xml:space="preserve"> The defensive element of an American counterpunch towards China involves adopting military restraint and a revamped examination of deterrence. </w:t>
      </w:r>
      <w:r w:rsidRPr="0048756B">
        <w:rPr>
          <w:rStyle w:val="StyleUnderline"/>
          <w:rFonts w:asciiTheme="majorHAnsi" w:hAnsiTheme="majorHAnsi" w:cstheme="majorHAnsi"/>
        </w:rPr>
        <w:t>Classic deterrence strategy involves presenting the credible threat of force to adversaries to create undesirable risks for would-be aggressors.</w:t>
      </w:r>
      <w:r w:rsidRPr="0048756B">
        <w:rPr>
          <w:rFonts w:asciiTheme="majorHAnsi" w:hAnsiTheme="majorHAnsi" w:cstheme="majorHAnsi"/>
          <w:sz w:val="16"/>
        </w:rPr>
        <w:t xml:space="preserve"> The key to deterrence, as Kenneth Waltz famously argued, is determining how much deterrence is “enough” to dissuade aggressors. That is, </w:t>
      </w:r>
      <w:r w:rsidRPr="006C54C9">
        <w:rPr>
          <w:rStyle w:val="StyleUnderline"/>
          <w:rFonts w:asciiTheme="majorHAnsi" w:hAnsiTheme="majorHAnsi" w:cstheme="majorHAnsi"/>
          <w:highlight w:val="green"/>
        </w:rPr>
        <w:t>deterrence does not</w:t>
      </w:r>
      <w:r w:rsidRPr="0048756B">
        <w:rPr>
          <w:rStyle w:val="StyleUnderline"/>
          <w:rFonts w:asciiTheme="majorHAnsi" w:hAnsiTheme="majorHAnsi" w:cstheme="majorHAnsi"/>
        </w:rPr>
        <w:t xml:space="preserve"> necessarily </w:t>
      </w:r>
      <w:r w:rsidRPr="006C54C9">
        <w:rPr>
          <w:rStyle w:val="StyleUnderline"/>
          <w:rFonts w:asciiTheme="majorHAnsi" w:hAnsiTheme="majorHAnsi" w:cstheme="majorHAnsi"/>
          <w:highlight w:val="green"/>
        </w:rPr>
        <w:t>require</w:t>
      </w:r>
      <w:r w:rsidRPr="0048756B">
        <w:rPr>
          <w:rStyle w:val="StyleUnderline"/>
          <w:rFonts w:asciiTheme="majorHAnsi" w:hAnsiTheme="majorHAnsi" w:cstheme="majorHAnsi"/>
        </w:rPr>
        <w:t xml:space="preserve"> the presentation of </w:t>
      </w:r>
      <w:r w:rsidRPr="006C54C9">
        <w:rPr>
          <w:rStyle w:val="StyleUnderline"/>
          <w:rFonts w:asciiTheme="majorHAnsi" w:hAnsiTheme="majorHAnsi" w:cstheme="majorHAnsi"/>
          <w:highlight w:val="green"/>
        </w:rPr>
        <w:t>power projection</w:t>
      </w:r>
      <w:r w:rsidRPr="0048756B">
        <w:rPr>
          <w:rStyle w:val="StyleUnderline"/>
          <w:rFonts w:asciiTheme="majorHAnsi" w:hAnsiTheme="majorHAnsi" w:cstheme="majorHAnsi"/>
        </w:rPr>
        <w:t xml:space="preserve"> assets </w:t>
      </w:r>
      <w:r w:rsidRPr="006C54C9">
        <w:rPr>
          <w:rStyle w:val="StyleUnderline"/>
          <w:rFonts w:asciiTheme="majorHAnsi" w:hAnsiTheme="majorHAnsi" w:cstheme="majorHAnsi"/>
          <w:highlight w:val="green"/>
        </w:rPr>
        <w:t>capable of</w:t>
      </w:r>
      <w:r w:rsidRPr="0048756B">
        <w:rPr>
          <w:rStyle w:val="StyleUnderline"/>
          <w:rFonts w:asciiTheme="majorHAnsi" w:hAnsiTheme="majorHAnsi" w:cstheme="majorHAnsi"/>
        </w:rPr>
        <w:t xml:space="preserve"> </w:t>
      </w:r>
      <w:proofErr w:type="gramStart"/>
      <w:r w:rsidRPr="0048756B">
        <w:rPr>
          <w:rStyle w:val="StyleUnderline"/>
          <w:rFonts w:asciiTheme="majorHAnsi" w:hAnsiTheme="majorHAnsi" w:cstheme="majorHAnsi"/>
        </w:rPr>
        <w:t xml:space="preserve">completely </w:t>
      </w:r>
      <w:r w:rsidRPr="006C54C9">
        <w:rPr>
          <w:rStyle w:val="StyleUnderline"/>
          <w:rFonts w:asciiTheme="majorHAnsi" w:hAnsiTheme="majorHAnsi" w:cstheme="majorHAnsi"/>
          <w:highlight w:val="green"/>
        </w:rPr>
        <w:t>destroying</w:t>
      </w:r>
      <w:proofErr w:type="gramEnd"/>
      <w:r w:rsidRPr="0048756B">
        <w:rPr>
          <w:rStyle w:val="StyleUnderline"/>
          <w:rFonts w:asciiTheme="majorHAnsi" w:hAnsiTheme="majorHAnsi" w:cstheme="majorHAnsi"/>
        </w:rPr>
        <w:t xml:space="preserve"> </w:t>
      </w:r>
      <w:r w:rsidRPr="006C54C9">
        <w:rPr>
          <w:rStyle w:val="StyleUnderline"/>
          <w:rFonts w:asciiTheme="majorHAnsi" w:hAnsiTheme="majorHAnsi" w:cstheme="majorHAnsi"/>
          <w:highlight w:val="green"/>
        </w:rPr>
        <w:t>an adversary</w:t>
      </w:r>
      <w:r w:rsidRPr="0048756B">
        <w:rPr>
          <w:rStyle w:val="StyleUnderline"/>
          <w:rFonts w:asciiTheme="majorHAnsi" w:hAnsiTheme="majorHAnsi" w:cstheme="majorHAnsi"/>
        </w:rPr>
        <w:t>, but only enough assets to make the risks of aggressive behavior not worth the projected losses involved</w:t>
      </w:r>
      <w:r w:rsidRPr="0048756B">
        <w:rPr>
          <w:rFonts w:asciiTheme="majorHAnsi" w:hAnsiTheme="majorHAnsi" w:cstheme="majorHAnsi"/>
          <w:sz w:val="16"/>
        </w:rPr>
        <w:t xml:space="preserve">. Seen in this light, a strategy that diligently examines how much deterrence is “enough” potentially eliminates the impulse to sustain the ever-increasing stakes in costly arms races while, critically, </w:t>
      </w:r>
      <w:r w:rsidRPr="0048756B">
        <w:rPr>
          <w:rStyle w:val="Emphasis"/>
          <w:rFonts w:asciiTheme="majorHAnsi" w:hAnsiTheme="majorHAnsi" w:cstheme="majorHAnsi"/>
        </w:rPr>
        <w:t xml:space="preserve">offering a chance to </w:t>
      </w:r>
      <w:r w:rsidRPr="006C54C9">
        <w:rPr>
          <w:rStyle w:val="Emphasis"/>
          <w:rFonts w:asciiTheme="majorHAnsi" w:hAnsiTheme="majorHAnsi" w:cstheme="majorHAnsi"/>
          <w:highlight w:val="green"/>
        </w:rPr>
        <w:t>reinvest excess</w:t>
      </w:r>
      <w:r w:rsidRPr="0048756B">
        <w:rPr>
          <w:rStyle w:val="Emphasis"/>
          <w:rFonts w:asciiTheme="majorHAnsi" w:hAnsiTheme="majorHAnsi" w:cstheme="majorHAnsi"/>
        </w:rPr>
        <w:t xml:space="preserve"> “deterrence” resources </w:t>
      </w:r>
      <w:r w:rsidRPr="006C54C9">
        <w:rPr>
          <w:rStyle w:val="Emphasis"/>
          <w:rFonts w:asciiTheme="majorHAnsi" w:hAnsiTheme="majorHAnsi" w:cstheme="majorHAnsi"/>
          <w:highlight w:val="green"/>
        </w:rPr>
        <w:t>into areas that</w:t>
      </w:r>
      <w:r w:rsidRPr="0048756B">
        <w:rPr>
          <w:rStyle w:val="Emphasis"/>
          <w:rFonts w:asciiTheme="majorHAnsi" w:hAnsiTheme="majorHAnsi" w:cstheme="majorHAnsi"/>
        </w:rPr>
        <w:t xml:space="preserve"> will </w:t>
      </w:r>
      <w:r w:rsidRPr="006C54C9">
        <w:rPr>
          <w:rStyle w:val="Emphasis"/>
          <w:rFonts w:asciiTheme="majorHAnsi" w:hAnsiTheme="majorHAnsi" w:cstheme="majorHAnsi"/>
          <w:highlight w:val="green"/>
        </w:rPr>
        <w:t>preserve</w:t>
      </w:r>
      <w:r w:rsidRPr="0048756B">
        <w:rPr>
          <w:rStyle w:val="Emphasis"/>
          <w:rFonts w:asciiTheme="majorHAnsi" w:hAnsiTheme="majorHAnsi" w:cstheme="majorHAnsi"/>
        </w:rPr>
        <w:t xml:space="preserve"> and protect </w:t>
      </w:r>
      <w:r w:rsidRPr="006C54C9">
        <w:rPr>
          <w:rStyle w:val="Emphasis"/>
          <w:rFonts w:asciiTheme="majorHAnsi" w:hAnsiTheme="majorHAnsi" w:cstheme="majorHAnsi"/>
          <w:highlight w:val="green"/>
        </w:rPr>
        <w:t>U.S. power</w:t>
      </w:r>
      <w:r w:rsidRPr="0048756B">
        <w:rPr>
          <w:rFonts w:asciiTheme="majorHAnsi" w:hAnsiTheme="majorHAnsi" w:cstheme="majorHAnsi"/>
          <w:sz w:val="16"/>
        </w:rPr>
        <w:t xml:space="preserve">. </w:t>
      </w:r>
      <w:r w:rsidRPr="0048756B">
        <w:rPr>
          <w:rStyle w:val="StyleUnderline"/>
          <w:rFonts w:asciiTheme="majorHAnsi" w:hAnsiTheme="majorHAnsi" w:cstheme="majorHAnsi"/>
        </w:rPr>
        <w:t>The national resources freed up by foregoing an arms race with China represent the potent offensive element of the counterpunch.</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These </w:t>
      </w:r>
      <w:r w:rsidRPr="006C54C9">
        <w:rPr>
          <w:rStyle w:val="Emphasis"/>
          <w:rFonts w:asciiTheme="majorHAnsi" w:hAnsiTheme="majorHAnsi" w:cstheme="majorHAnsi"/>
          <w:highlight w:val="green"/>
        </w:rPr>
        <w:t xml:space="preserve">resources </w:t>
      </w:r>
      <w:r w:rsidRPr="0048756B">
        <w:rPr>
          <w:rStyle w:val="Emphasis"/>
          <w:rFonts w:asciiTheme="majorHAnsi" w:hAnsiTheme="majorHAnsi" w:cstheme="majorHAnsi"/>
        </w:rPr>
        <w:t xml:space="preserve">can be </w:t>
      </w:r>
      <w:r w:rsidRPr="006C54C9">
        <w:rPr>
          <w:rStyle w:val="Emphasis"/>
          <w:rFonts w:asciiTheme="majorHAnsi" w:hAnsiTheme="majorHAnsi" w:cstheme="majorHAnsi"/>
          <w:highlight w:val="green"/>
        </w:rPr>
        <w:t>reinvested in</w:t>
      </w:r>
      <w:r w:rsidRPr="0048756B">
        <w:rPr>
          <w:rStyle w:val="Emphasis"/>
          <w:rFonts w:asciiTheme="majorHAnsi" w:hAnsiTheme="majorHAnsi" w:cstheme="majorHAnsi"/>
        </w:rPr>
        <w:t xml:space="preserve"> other areas such as </w:t>
      </w:r>
      <w:r w:rsidRPr="006C54C9">
        <w:rPr>
          <w:rStyle w:val="Emphasis"/>
          <w:rFonts w:asciiTheme="majorHAnsi" w:hAnsiTheme="majorHAnsi" w:cstheme="majorHAnsi"/>
          <w:highlight w:val="green"/>
        </w:rPr>
        <w:t>the private sector</w:t>
      </w:r>
      <w:r w:rsidRPr="0048756B">
        <w:rPr>
          <w:rStyle w:val="Emphasis"/>
          <w:rFonts w:asciiTheme="majorHAnsi" w:hAnsiTheme="majorHAnsi" w:cstheme="majorHAnsi"/>
        </w:rPr>
        <w:t xml:space="preserve"> which, besides being the </w:t>
      </w:r>
      <w:r w:rsidRPr="006C54C9">
        <w:rPr>
          <w:rStyle w:val="Emphasis"/>
          <w:rFonts w:asciiTheme="majorHAnsi" w:hAnsiTheme="majorHAnsi" w:cstheme="majorHAnsi"/>
          <w:highlight w:val="green"/>
        </w:rPr>
        <w:t>hallmark of American prosperity and</w:t>
      </w:r>
      <w:r w:rsidRPr="0048756B">
        <w:rPr>
          <w:rStyle w:val="Emphasis"/>
          <w:rFonts w:asciiTheme="majorHAnsi" w:hAnsiTheme="majorHAnsi" w:cstheme="majorHAnsi"/>
        </w:rPr>
        <w:t xml:space="preserve"> thus the </w:t>
      </w:r>
      <w:r w:rsidRPr="006C54C9">
        <w:rPr>
          <w:rStyle w:val="Emphasis"/>
          <w:rFonts w:asciiTheme="majorHAnsi" w:hAnsiTheme="majorHAnsi" w:cstheme="majorHAnsi"/>
          <w:highlight w:val="green"/>
        </w:rPr>
        <w:t>critical</w:t>
      </w:r>
      <w:r w:rsidRPr="0048756B">
        <w:rPr>
          <w:rStyle w:val="Emphasis"/>
          <w:rFonts w:asciiTheme="majorHAnsi" w:hAnsiTheme="majorHAnsi" w:cstheme="majorHAnsi"/>
        </w:rPr>
        <w:t xml:space="preserve"> reason </w:t>
      </w:r>
      <w:r w:rsidRPr="006C54C9">
        <w:rPr>
          <w:rStyle w:val="Emphasis"/>
          <w:rFonts w:asciiTheme="majorHAnsi" w:hAnsiTheme="majorHAnsi" w:cstheme="majorHAnsi"/>
          <w:highlight w:val="green"/>
        </w:rPr>
        <w:t>for</w:t>
      </w:r>
      <w:r w:rsidRPr="0048756B">
        <w:rPr>
          <w:rStyle w:val="Emphasis"/>
          <w:rFonts w:asciiTheme="majorHAnsi" w:hAnsiTheme="majorHAnsi" w:cstheme="majorHAnsi"/>
        </w:rPr>
        <w:t xml:space="preserve"> protecting American </w:t>
      </w:r>
      <w:r w:rsidRPr="006C54C9">
        <w:rPr>
          <w:rStyle w:val="Emphasis"/>
          <w:rFonts w:asciiTheme="majorHAnsi" w:hAnsiTheme="majorHAnsi" w:cstheme="majorHAnsi"/>
          <w:highlight w:val="green"/>
        </w:rPr>
        <w:t>power</w:t>
      </w:r>
      <w:r w:rsidRPr="0048756B">
        <w:rPr>
          <w:rStyle w:val="Emphasis"/>
          <w:rFonts w:asciiTheme="majorHAnsi" w:hAnsiTheme="majorHAnsi" w:cstheme="majorHAnsi"/>
        </w:rPr>
        <w:t xml:space="preserve"> in the first place, has </w:t>
      </w:r>
      <w:r w:rsidRPr="006C54C9">
        <w:rPr>
          <w:rStyle w:val="Emphasis"/>
          <w:rFonts w:asciiTheme="majorHAnsi" w:hAnsiTheme="majorHAnsi" w:cstheme="majorHAnsi"/>
          <w:highlight w:val="green"/>
        </w:rPr>
        <w:t>historically played</w:t>
      </w:r>
      <w:r w:rsidRPr="0048756B">
        <w:rPr>
          <w:rStyle w:val="Emphasis"/>
          <w:rFonts w:asciiTheme="majorHAnsi" w:hAnsiTheme="majorHAnsi" w:cstheme="majorHAnsi"/>
        </w:rPr>
        <w:t xml:space="preserve"> a </w:t>
      </w:r>
      <w:r w:rsidRPr="006C54C9">
        <w:rPr>
          <w:rStyle w:val="Emphasis"/>
          <w:rFonts w:asciiTheme="majorHAnsi" w:hAnsiTheme="majorHAnsi" w:cstheme="majorHAnsi"/>
          <w:highlight w:val="green"/>
        </w:rPr>
        <w:t>decisive role in</w:t>
      </w:r>
      <w:r w:rsidRPr="0048756B">
        <w:rPr>
          <w:rStyle w:val="Emphasis"/>
          <w:rFonts w:asciiTheme="majorHAnsi" w:hAnsiTheme="majorHAnsi" w:cstheme="majorHAnsi"/>
        </w:rPr>
        <w:t xml:space="preserve"> the United States’ successful </w:t>
      </w:r>
      <w:r w:rsidRPr="006C54C9">
        <w:rPr>
          <w:rStyle w:val="Emphasis"/>
          <w:rFonts w:asciiTheme="majorHAnsi" w:hAnsiTheme="majorHAnsi" w:cstheme="majorHAnsi"/>
          <w:highlight w:val="green"/>
        </w:rPr>
        <w:t>war</w:t>
      </w:r>
      <w:r w:rsidRPr="0048756B">
        <w:rPr>
          <w:rStyle w:val="Emphasis"/>
          <w:rFonts w:asciiTheme="majorHAnsi" w:hAnsiTheme="majorHAnsi" w:cstheme="majorHAnsi"/>
        </w:rPr>
        <w:t xml:space="preserve"> efforts</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Buoyed by a strong and vibrant private sector where the </w:t>
      </w:r>
      <w:r w:rsidRPr="006C54C9">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6C54C9">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remains a </w:t>
      </w:r>
      <w:r w:rsidRPr="006C54C9">
        <w:rPr>
          <w:rStyle w:val="Emphasis"/>
          <w:rFonts w:asciiTheme="majorHAnsi" w:hAnsiTheme="majorHAnsi" w:cstheme="majorHAnsi"/>
          <w:highlight w:val="green"/>
        </w:rPr>
        <w:t>desirable global hub for innovation</w:t>
      </w:r>
      <w:r w:rsidRPr="0048756B">
        <w:rPr>
          <w:rStyle w:val="Emphasis"/>
          <w:rFonts w:asciiTheme="majorHAnsi" w:hAnsiTheme="majorHAnsi" w:cstheme="majorHAnsi"/>
        </w:rPr>
        <w:t xml:space="preserve"> and tec</w:t>
      </w:r>
      <w:r w:rsidRPr="00A56B0B">
        <w:rPr>
          <w:rStyle w:val="Emphasis"/>
          <w:rFonts w:asciiTheme="majorHAnsi" w:hAnsiTheme="majorHAnsi" w:cstheme="majorHAnsi"/>
        </w:rPr>
        <w:t>hnology, the needed capabilities for war (or intense competition) can be adaptively produced and rapidly called forward to tip the competitive (or combative) scales towards victory when required.</w:t>
      </w:r>
      <w:r w:rsidRPr="00A56B0B">
        <w:rPr>
          <w:rFonts w:asciiTheme="majorHAnsi" w:hAnsiTheme="majorHAnsi" w:cstheme="maj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A56B0B">
        <w:rPr>
          <w:rStyle w:val="StyleUnderline"/>
          <w:rFonts w:asciiTheme="majorHAnsi" w:hAnsiTheme="majorHAnsi" w:cstheme="majorHAnsi"/>
        </w:rPr>
        <w:t>But military restraint does not imply weakness any more than eating fewer calories implies malnutrition. It simply means making smarter decisions that play to U.S. strengths and away from Chinese strategy</w:t>
      </w:r>
      <w:r w:rsidRPr="00A56B0B">
        <w:rPr>
          <w:rFonts w:asciiTheme="majorHAnsi" w:hAnsiTheme="majorHAnsi" w:cstheme="majorHAnsi"/>
          <w:sz w:val="16"/>
        </w:rPr>
        <w:t>. It also entails properly viewing the risks inherent in competition with China. The counterpunch skeptic incorrectly perceives</w:t>
      </w:r>
      <w:r w:rsidRPr="0048756B">
        <w:rPr>
          <w:rFonts w:asciiTheme="majorHAnsi" w:hAnsiTheme="majorHAnsi" w:cstheme="majorHAnsi"/>
          <w:sz w:val="16"/>
        </w:rPr>
        <w:t xml:space="preserve">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6C54C9">
        <w:rPr>
          <w:rStyle w:val="Emphasis"/>
          <w:rFonts w:asciiTheme="majorHAnsi" w:hAnsiTheme="majorHAnsi" w:cstheme="majorHAnsi"/>
          <w:highlight w:val="green"/>
        </w:rPr>
        <w:t xml:space="preserve">America has demonstrated </w:t>
      </w:r>
      <w:r w:rsidRPr="006C54C9">
        <w:rPr>
          <w:rStyle w:val="Emphasis"/>
          <w:rFonts w:asciiTheme="majorHAnsi" w:hAnsiTheme="majorHAnsi" w:cstheme="majorHAnsi"/>
          <w:highlight w:val="green"/>
        </w:rPr>
        <w:lastRenderedPageBreak/>
        <w:t>exceptional skill</w:t>
      </w:r>
      <w:r w:rsidRPr="0048756B">
        <w:rPr>
          <w:rStyle w:val="Emphasis"/>
          <w:rFonts w:asciiTheme="majorHAnsi" w:hAnsiTheme="majorHAnsi" w:cstheme="majorHAnsi"/>
        </w:rPr>
        <w:t xml:space="preserve"> as an adaptive counter-puncher—reacting and adapting to adversity and setbacks to rise above them and create positive effects </w:t>
      </w:r>
      <w:r w:rsidRPr="006C54C9">
        <w:rPr>
          <w:rStyle w:val="Emphasis"/>
          <w:rFonts w:asciiTheme="majorHAnsi" w:hAnsiTheme="majorHAnsi" w:cstheme="majorHAnsi"/>
          <w:highlight w:val="green"/>
        </w:rPr>
        <w:t>preserving U.S. power and ideas</w:t>
      </w:r>
      <w:r w:rsidRPr="0048756B">
        <w:rPr>
          <w:rStyle w:val="Emphasis"/>
          <w:rFonts w:asciiTheme="majorHAnsi" w:hAnsiTheme="majorHAnsi" w:cstheme="majorHAnsi"/>
        </w:rPr>
        <w:t>.</w:t>
      </w:r>
      <w:r w:rsidRPr="0048756B">
        <w:rPr>
          <w:rFonts w:asciiTheme="majorHAnsi" w:hAnsiTheme="majorHAnsi" w:cstheme="majorHAnsi"/>
          <w:sz w:val="16"/>
        </w:rPr>
        <w:t xml:space="preserve"> </w:t>
      </w:r>
      <w:r w:rsidRPr="0048756B">
        <w:rPr>
          <w:rStyle w:val="StyleUnderline"/>
          <w:rFonts w:asciiTheme="majorHAnsi" w:hAnsiTheme="majorHAnsi" w:cstheme="majorHAnsi"/>
        </w:rPr>
        <w:t>U.S. institutions have counter-punched their way to success in the political</w:t>
      </w:r>
      <w:r w:rsidRPr="0048756B">
        <w:rPr>
          <w:rFonts w:asciiTheme="majorHAnsi" w:hAnsiTheme="majorHAnsi" w:cstheme="majorHAnsi"/>
          <w:sz w:val="16"/>
        </w:rPr>
        <w:t xml:space="preserve"> (from the failed Articles of Confederation to the Constitution), </w:t>
      </w:r>
      <w:r w:rsidRPr="0048756B">
        <w:rPr>
          <w:rStyle w:val="StyleUnderline"/>
          <w:rFonts w:asciiTheme="majorHAnsi" w:hAnsiTheme="majorHAnsi" w:cstheme="majorHAnsi"/>
        </w:rPr>
        <w:t>social</w:t>
      </w:r>
      <w:r w:rsidRPr="0048756B">
        <w:rPr>
          <w:rFonts w:asciiTheme="majorHAnsi" w:hAnsiTheme="majorHAnsi" w:cstheme="majorHAnsi"/>
          <w:sz w:val="16"/>
        </w:rPr>
        <w:t xml:space="preserve"> (from abhorrent slavery to civil rights), </w:t>
      </w:r>
      <w:r w:rsidRPr="0048756B">
        <w:rPr>
          <w:rStyle w:val="StyleUnderline"/>
          <w:rFonts w:asciiTheme="majorHAnsi" w:hAnsiTheme="majorHAnsi" w:cstheme="majorHAnsi"/>
        </w:rPr>
        <w:t>and military</w:t>
      </w:r>
      <w:r w:rsidRPr="0048756B">
        <w:rPr>
          <w:rFonts w:asciiTheme="majorHAnsi" w:hAnsiTheme="majorHAnsi" w:cstheme="majorHAnsi"/>
          <w:sz w:val="16"/>
        </w:rPr>
        <w:t xml:space="preserve"> (from disastrous Pearl Harbor to WWII victory) </w:t>
      </w:r>
      <w:r w:rsidRPr="0048756B">
        <w:rPr>
          <w:rStyle w:val="StyleUnderline"/>
          <w:rFonts w:asciiTheme="majorHAnsi" w:hAnsiTheme="majorHAnsi" w:cstheme="majorHAnsi"/>
        </w:rPr>
        <w:t>arenas to produce the stable and prosperous nation that exists today</w:t>
      </w:r>
      <w:r w:rsidRPr="0048756B">
        <w:rPr>
          <w:rFonts w:asciiTheme="majorHAnsi" w:hAnsiTheme="majorHAnsi" w:cstheme="majorHAnsi"/>
          <w:sz w:val="16"/>
        </w:rPr>
        <w:t xml:space="preserve">. As John Mearsheimer points out, </w:t>
      </w:r>
      <w:r w:rsidRPr="006C54C9">
        <w:rPr>
          <w:rStyle w:val="Emphasis"/>
          <w:rFonts w:asciiTheme="majorHAnsi" w:hAnsiTheme="majorHAnsi" w:cstheme="majorHAnsi"/>
          <w:highlight w:val="green"/>
        </w:rPr>
        <w:t>China has</w:t>
      </w:r>
      <w:r w:rsidRPr="0048756B">
        <w:rPr>
          <w:rStyle w:val="Emphasis"/>
          <w:rFonts w:asciiTheme="majorHAnsi" w:hAnsiTheme="majorHAnsi" w:cstheme="majorHAnsi"/>
        </w:rPr>
        <w:t xml:space="preserve"> the population size and economic </w:t>
      </w:r>
      <w:r w:rsidRPr="006C54C9">
        <w:rPr>
          <w:rStyle w:val="Emphasis"/>
          <w:rFonts w:asciiTheme="majorHAnsi" w:hAnsiTheme="majorHAnsi" w:cstheme="majorHAnsi"/>
          <w:highlight w:val="green"/>
        </w:rPr>
        <w:t>capacity</w:t>
      </w:r>
      <w:r w:rsidRPr="0048756B">
        <w:rPr>
          <w:rStyle w:val="Emphasis"/>
          <w:rFonts w:asciiTheme="majorHAnsi" w:hAnsiTheme="majorHAnsi" w:cstheme="majorHAnsi"/>
        </w:rPr>
        <w:t xml:space="preserve"> (the “sinew of power”) </w:t>
      </w:r>
      <w:r w:rsidRPr="006C54C9">
        <w:rPr>
          <w:rStyle w:val="Emphasis"/>
          <w:rFonts w:asciiTheme="majorHAnsi" w:hAnsiTheme="majorHAnsi" w:cstheme="majorHAnsi"/>
          <w:highlight w:val="green"/>
        </w:rPr>
        <w:t>to pose</w:t>
      </w:r>
      <w:r w:rsidRPr="0048756B">
        <w:rPr>
          <w:rStyle w:val="Emphasis"/>
          <w:rFonts w:asciiTheme="majorHAnsi" w:hAnsiTheme="majorHAnsi" w:cstheme="majorHAnsi"/>
        </w:rPr>
        <w:t xml:space="preserve"> </w:t>
      </w:r>
      <w:r w:rsidRPr="00A56B0B">
        <w:rPr>
          <w:rStyle w:val="Emphasis"/>
          <w:rFonts w:asciiTheme="majorHAnsi" w:hAnsiTheme="majorHAnsi" w:cstheme="majorHAnsi"/>
        </w:rPr>
        <w:t>uniq</w:t>
      </w:r>
      <w:r w:rsidRPr="006C54C9">
        <w:rPr>
          <w:rStyle w:val="Emphasis"/>
          <w:rFonts w:asciiTheme="majorHAnsi" w:hAnsiTheme="majorHAnsi" w:cstheme="majorHAnsi"/>
          <w:highlight w:val="green"/>
        </w:rPr>
        <w:t>ue</w:t>
      </w:r>
      <w:r w:rsidRPr="0048756B">
        <w:rPr>
          <w:rStyle w:val="Emphasis"/>
          <w:rFonts w:asciiTheme="majorHAnsi" w:hAnsiTheme="majorHAnsi" w:cstheme="majorHAnsi"/>
        </w:rPr>
        <w:t xml:space="preserve"> and unprecedented </w:t>
      </w:r>
      <w:r w:rsidRPr="006C54C9">
        <w:rPr>
          <w:rStyle w:val="Emphasis"/>
          <w:rFonts w:asciiTheme="majorHAnsi" w:hAnsiTheme="majorHAnsi" w:cstheme="majorHAnsi"/>
          <w:highlight w:val="green"/>
        </w:rPr>
        <w:t>challenges</w:t>
      </w:r>
      <w:r w:rsidRPr="0048756B">
        <w:rPr>
          <w:rStyle w:val="Emphasis"/>
          <w:rFonts w:asciiTheme="majorHAnsi" w:hAnsiTheme="majorHAnsi" w:cstheme="majorHAnsi"/>
        </w:rPr>
        <w:t xml:space="preserve"> to U.S. power</w:t>
      </w:r>
      <w:r w:rsidRPr="0048756B">
        <w:rPr>
          <w:rFonts w:asciiTheme="majorHAnsi" w:hAnsiTheme="majorHAnsi" w:cstheme="majorHAnsi"/>
          <w:sz w:val="16"/>
        </w:rPr>
        <w:t xml:space="preserve">. Additionally, wasteful military exploits—often employed as a means of competing with rivals—have contributed to bringing down world powers again and again throughout history. </w:t>
      </w:r>
      <w:r w:rsidRPr="0048756B">
        <w:rPr>
          <w:rStyle w:val="StyleUnderline"/>
          <w:rFonts w:asciiTheme="majorHAnsi" w:hAnsiTheme="majorHAnsi" w:cstheme="majorHAnsi"/>
        </w:rPr>
        <w:t xml:space="preserve">China understands this apparent axiom and has woven its truth into its competitive strategy to displace the </w:t>
      </w:r>
      <w:r w:rsidRPr="006C54C9">
        <w:rPr>
          <w:rStyle w:val="StyleUnderline"/>
          <w:rFonts w:asciiTheme="majorHAnsi" w:hAnsiTheme="majorHAnsi" w:cstheme="majorHAnsi"/>
          <w:highlight w:val="green"/>
        </w:rPr>
        <w:t>U</w:t>
      </w:r>
      <w:r w:rsidRPr="0048756B">
        <w:rPr>
          <w:rStyle w:val="StyleUnderline"/>
          <w:rFonts w:asciiTheme="majorHAnsi" w:hAnsiTheme="majorHAnsi" w:cstheme="majorHAnsi"/>
        </w:rPr>
        <w:t xml:space="preserve">nited </w:t>
      </w:r>
      <w:r w:rsidRPr="006C54C9">
        <w:rPr>
          <w:rStyle w:val="StyleUnderline"/>
          <w:rFonts w:asciiTheme="majorHAnsi" w:hAnsiTheme="majorHAnsi" w:cstheme="majorHAnsi"/>
          <w:highlight w:val="green"/>
        </w:rPr>
        <w:t>S</w:t>
      </w:r>
      <w:r w:rsidRPr="0048756B">
        <w:rPr>
          <w:rStyle w:val="StyleUnderline"/>
          <w:rFonts w:asciiTheme="majorHAnsi" w:hAnsiTheme="majorHAnsi" w:cstheme="majorHAnsi"/>
        </w:rPr>
        <w:t>tates as the world’s preeminent power in the twenty-first century</w:t>
      </w:r>
      <w:r w:rsidRPr="0048756B">
        <w:rPr>
          <w:rFonts w:asciiTheme="majorHAnsi" w:hAnsiTheme="majorHAnsi" w:cstheme="maj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6C54C9">
        <w:rPr>
          <w:rStyle w:val="Emphasis"/>
          <w:rFonts w:asciiTheme="majorHAnsi" w:hAnsiTheme="majorHAnsi" w:cstheme="majorHAnsi"/>
          <w:highlight w:val="green"/>
        </w:rPr>
        <w:t>framework</w:t>
      </w:r>
      <w:r w:rsidRPr="0048756B">
        <w:rPr>
          <w:rStyle w:val="Emphasis"/>
          <w:rFonts w:asciiTheme="majorHAnsi" w:hAnsiTheme="majorHAnsi" w:cstheme="majorHAnsi"/>
        </w:rPr>
        <w:t xml:space="preserve"> leverages the elements of a successful counterpunch: it </w:t>
      </w:r>
      <w:r w:rsidRPr="006C54C9">
        <w:rPr>
          <w:rStyle w:val="Emphasis"/>
          <w:rFonts w:asciiTheme="majorHAnsi" w:hAnsiTheme="majorHAnsi" w:cstheme="majorHAnsi"/>
          <w:highlight w:val="green"/>
        </w:rPr>
        <w:t>demonstrates</w:t>
      </w:r>
      <w:r w:rsidRPr="0048756B">
        <w:rPr>
          <w:rStyle w:val="Emphasis"/>
          <w:rFonts w:asciiTheme="majorHAnsi" w:hAnsiTheme="majorHAnsi" w:cstheme="majorHAnsi"/>
        </w:rPr>
        <w:t xml:space="preserve"> a </w:t>
      </w:r>
      <w:r w:rsidRPr="006C54C9">
        <w:rPr>
          <w:rStyle w:val="Emphasis"/>
          <w:rFonts w:asciiTheme="majorHAnsi" w:hAnsiTheme="majorHAnsi" w:cstheme="majorHAnsi"/>
          <w:highlight w:val="green"/>
        </w:rPr>
        <w:t>superior understanding of</w:t>
      </w:r>
      <w:r w:rsidRPr="0048756B">
        <w:rPr>
          <w:rStyle w:val="Emphasis"/>
          <w:rFonts w:asciiTheme="majorHAnsi" w:hAnsiTheme="majorHAnsi" w:cstheme="majorHAnsi"/>
        </w:rPr>
        <w:t xml:space="preserve"> adversary strategy (</w:t>
      </w:r>
      <w:r w:rsidRPr="006C54C9">
        <w:rPr>
          <w:rStyle w:val="Emphasis"/>
          <w:rFonts w:asciiTheme="majorHAnsi" w:hAnsiTheme="majorHAnsi" w:cstheme="majorHAnsi"/>
          <w:highlight w:val="green"/>
        </w:rPr>
        <w:t>China’</w:t>
      </w:r>
      <w:r w:rsidRPr="0048756B">
        <w:rPr>
          <w:rStyle w:val="Emphasis"/>
          <w:rFonts w:asciiTheme="majorHAnsi" w:hAnsiTheme="majorHAnsi" w:cstheme="majorHAnsi"/>
        </w:rPr>
        <w:t>s desire to economically exhaust the United States with power projection), it leverages smart defensive elements (</w:t>
      </w:r>
      <w:r w:rsidRPr="006C54C9">
        <w:rPr>
          <w:rStyle w:val="Emphasis"/>
          <w:rFonts w:asciiTheme="majorHAnsi" w:hAnsiTheme="majorHAnsi" w:cstheme="majorHAnsi"/>
          <w:highlight w:val="green"/>
        </w:rPr>
        <w:t>adopting only “enough” deterrence to influence</w:t>
      </w:r>
      <w:r w:rsidRPr="0048756B">
        <w:rPr>
          <w:rStyle w:val="Emphasis"/>
          <w:rFonts w:asciiTheme="majorHAnsi" w:hAnsiTheme="majorHAnsi" w:cstheme="majorHAnsi"/>
        </w:rPr>
        <w:t xml:space="preserve"> China’s </w:t>
      </w:r>
      <w:r w:rsidRPr="006C54C9">
        <w:rPr>
          <w:rStyle w:val="Emphasis"/>
          <w:rFonts w:asciiTheme="majorHAnsi" w:hAnsiTheme="majorHAnsi" w:cstheme="majorHAnsi"/>
          <w:highlight w:val="green"/>
        </w:rPr>
        <w:t>actions</w:t>
      </w:r>
      <w:r w:rsidRPr="0048756B">
        <w:rPr>
          <w:rStyle w:val="Emphasis"/>
          <w:rFonts w:asciiTheme="majorHAnsi" w:hAnsiTheme="majorHAnsi" w:cstheme="majorHAnsi"/>
        </w:rPr>
        <w:t xml:space="preserve">), </w:t>
      </w:r>
      <w:r w:rsidRPr="006C54C9">
        <w:rPr>
          <w:rStyle w:val="Emphasis"/>
          <w:rFonts w:asciiTheme="majorHAnsi" w:hAnsiTheme="majorHAnsi" w:cstheme="majorHAnsi"/>
          <w:highlight w:val="green"/>
        </w:rPr>
        <w:t>and</w:t>
      </w:r>
      <w:r w:rsidRPr="0048756B">
        <w:rPr>
          <w:rStyle w:val="Emphasis"/>
          <w:rFonts w:asciiTheme="majorHAnsi" w:hAnsiTheme="majorHAnsi" w:cstheme="majorHAnsi"/>
        </w:rPr>
        <w:t xml:space="preserve"> it </w:t>
      </w:r>
      <w:r w:rsidRPr="006C54C9">
        <w:rPr>
          <w:rStyle w:val="Emphasis"/>
          <w:rFonts w:asciiTheme="majorHAnsi" w:hAnsiTheme="majorHAnsi" w:cstheme="majorHAnsi"/>
          <w:highlight w:val="green"/>
        </w:rPr>
        <w:t>fortifies</w:t>
      </w:r>
      <w:r w:rsidRPr="0048756B">
        <w:rPr>
          <w:rStyle w:val="Emphasis"/>
          <w:rFonts w:asciiTheme="majorHAnsi" w:hAnsiTheme="majorHAnsi" w:cstheme="majorHAnsi"/>
        </w:rPr>
        <w:t xml:space="preserve"> conditions of </w:t>
      </w:r>
      <w:r w:rsidRPr="006C54C9">
        <w:rPr>
          <w:rStyle w:val="Emphasis"/>
          <w:rFonts w:asciiTheme="majorHAnsi" w:hAnsiTheme="majorHAnsi" w:cstheme="majorHAnsi"/>
          <w:highlight w:val="green"/>
        </w:rPr>
        <w:t>economic strength</w:t>
      </w:r>
      <w:r w:rsidRPr="0048756B">
        <w:rPr>
          <w:rStyle w:val="Emphasis"/>
          <w:rFonts w:asciiTheme="majorHAnsi" w:hAnsiTheme="majorHAnsi" w:cstheme="majorHAnsi"/>
        </w:rPr>
        <w:t xml:space="preserve"> to ensure offensive actions can be brought to bear when required in competition or conflict (re-investing resources into a globally-leading private sector).</w:t>
      </w:r>
      <w:r w:rsidRPr="0048756B">
        <w:rPr>
          <w:rFonts w:asciiTheme="majorHAnsi" w:hAnsiTheme="majorHAnsi" w:cstheme="majorHAnsi"/>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48756B">
        <w:rPr>
          <w:rStyle w:val="Emphasis"/>
          <w:rFonts w:asciiTheme="majorHAnsi" w:hAnsiTheme="majorHAnsi" w:cstheme="majorHAnsi"/>
        </w:rPr>
        <w:t xml:space="preserve">the </w:t>
      </w:r>
      <w:r w:rsidRPr="006C54C9">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6C54C9">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w:t>
      </w:r>
      <w:r w:rsidRPr="006C54C9">
        <w:rPr>
          <w:rStyle w:val="Emphasis"/>
          <w:rFonts w:asciiTheme="majorHAnsi" w:hAnsiTheme="majorHAnsi" w:cstheme="majorHAnsi"/>
          <w:highlight w:val="green"/>
        </w:rPr>
        <w:t>as a superpower has been punching above its weight</w:t>
      </w:r>
      <w:r w:rsidRPr="0048756B">
        <w:rPr>
          <w:rStyle w:val="Emphasis"/>
          <w:rFonts w:asciiTheme="majorHAnsi" w:hAnsiTheme="majorHAnsi" w:cstheme="majorHAnsi"/>
        </w:rPr>
        <w:t xml:space="preserve"> for decades and has historically counter-punched successfully to muster adaptive and superlative responses </w:t>
      </w:r>
      <w:r w:rsidRPr="006C54C9">
        <w:rPr>
          <w:rStyle w:val="Emphasis"/>
          <w:rFonts w:asciiTheme="majorHAnsi" w:hAnsiTheme="majorHAnsi" w:cstheme="majorHAnsi"/>
          <w:highlight w:val="green"/>
        </w:rPr>
        <w:t>whenever challenged</w:t>
      </w:r>
      <w:r w:rsidRPr="0048756B">
        <w:rPr>
          <w:rStyle w:val="Emphasis"/>
          <w:rFonts w:asciiTheme="majorHAnsi" w:hAnsiTheme="majorHAnsi" w:cstheme="majorHAnsi"/>
        </w:rPr>
        <w:t xml:space="preserve"> with adversity. America must follow these historical impulses to remain a superpower in the twenty-first century</w:t>
      </w:r>
      <w:r w:rsidRPr="0048756B">
        <w:rPr>
          <w:rFonts w:asciiTheme="majorHAnsi" w:hAnsiTheme="majorHAnsi" w:cstheme="majorHAnsi"/>
          <w:sz w:val="16"/>
        </w:rPr>
        <w:t>.</w:t>
      </w:r>
    </w:p>
    <w:p w14:paraId="3C548AC5" w14:textId="77777777" w:rsidR="00DD43C8" w:rsidRPr="0048756B" w:rsidRDefault="00DD43C8" w:rsidP="00DD43C8">
      <w:pPr>
        <w:pStyle w:val="Heading4"/>
        <w:rPr>
          <w:rFonts w:asciiTheme="majorHAnsi" w:hAnsiTheme="majorHAnsi" w:cstheme="majorHAnsi"/>
        </w:rPr>
      </w:pPr>
      <w:r>
        <w:rPr>
          <w:rFonts w:asciiTheme="majorHAnsi" w:hAnsiTheme="majorHAnsi" w:cstheme="majorHAnsi"/>
        </w:rPr>
        <w:t xml:space="preserve">The affirmative’s reduction </w:t>
      </w:r>
      <w:r w:rsidRPr="0048756B">
        <w:rPr>
          <w:rFonts w:asciiTheme="majorHAnsi" w:hAnsiTheme="majorHAnsi" w:cstheme="majorHAnsi"/>
        </w:rPr>
        <w:t>disincentiviz</w:t>
      </w:r>
      <w:r>
        <w:rPr>
          <w:rFonts w:asciiTheme="majorHAnsi" w:hAnsiTheme="majorHAnsi" w:cstheme="majorHAnsi"/>
        </w:rPr>
        <w:t>es</w:t>
      </w:r>
      <w:r w:rsidRPr="0048756B">
        <w:rPr>
          <w:rFonts w:asciiTheme="majorHAnsi" w:hAnsiTheme="majorHAnsi" w:cstheme="majorHAnsi"/>
        </w:rPr>
        <w:t xml:space="preserve"> record setting innovation that causes spillover to other fields and destroys American hegemony</w:t>
      </w:r>
      <w:r>
        <w:rPr>
          <w:rFonts w:asciiTheme="majorHAnsi" w:hAnsiTheme="majorHAnsi" w:cstheme="majorHAnsi"/>
        </w:rPr>
        <w:t xml:space="preserve"> and cedes dominance to China. </w:t>
      </w:r>
    </w:p>
    <w:p w14:paraId="125C836E" w14:textId="77777777" w:rsidR="00DD43C8" w:rsidRPr="00A56B0B" w:rsidRDefault="00DD43C8" w:rsidP="00DD43C8">
      <w:pPr>
        <w:rPr>
          <w:rStyle w:val="Style13ptBold"/>
          <w:rFonts w:asciiTheme="majorHAnsi" w:hAnsiTheme="majorHAnsi" w:cstheme="majorHAnsi"/>
          <w:sz w:val="18"/>
          <w:szCs w:val="18"/>
        </w:rPr>
      </w:pPr>
      <w:proofErr w:type="spellStart"/>
      <w:r w:rsidRPr="0048756B">
        <w:rPr>
          <w:rStyle w:val="Style13ptBold"/>
          <w:rFonts w:asciiTheme="majorHAnsi" w:hAnsiTheme="majorHAnsi" w:cstheme="majorHAnsi"/>
        </w:rPr>
        <w:t>Iancu</w:t>
      </w:r>
      <w:proofErr w:type="spellEnd"/>
      <w:r w:rsidRPr="0048756B">
        <w:rPr>
          <w:rStyle w:val="Style13ptBold"/>
          <w:rFonts w:asciiTheme="majorHAnsi" w:hAnsiTheme="majorHAnsi" w:cstheme="majorHAnsi"/>
        </w:rPr>
        <w:t xml:space="preserve"> 8/11 </w:t>
      </w:r>
      <w:r w:rsidRPr="00A56B0B">
        <w:rPr>
          <w:rFonts w:asciiTheme="majorHAnsi" w:hAnsiTheme="majorHAnsi" w:cstheme="majorHAnsi"/>
          <w:sz w:val="18"/>
          <w:szCs w:val="18"/>
        </w:rPr>
        <w:t xml:space="preserve">[Andrei, American-Romanian </w:t>
      </w:r>
      <w:proofErr w:type="gramStart"/>
      <w:r w:rsidRPr="00A56B0B">
        <w:rPr>
          <w:rFonts w:asciiTheme="majorHAnsi" w:hAnsiTheme="majorHAnsi" w:cstheme="majorHAnsi"/>
          <w:sz w:val="18"/>
          <w:szCs w:val="18"/>
        </w:rPr>
        <w:t>engineer</w:t>
      </w:r>
      <w:proofErr w:type="gramEnd"/>
      <w:r w:rsidRPr="00A56B0B">
        <w:rPr>
          <w:rFonts w:asciiTheme="majorHAnsi" w:hAnsiTheme="majorHAnsi" w:cstheme="majorHAnsi"/>
          <w:sz w:val="18"/>
          <w:szCs w:val="18"/>
        </w:rPr>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022AE0F7" w14:textId="77777777" w:rsidR="00DD43C8" w:rsidRDefault="00DD43C8" w:rsidP="00DD43C8">
      <w:pPr>
        <w:rPr>
          <w:rStyle w:val="Emphasis"/>
          <w:rFonts w:asciiTheme="majorHAnsi" w:hAnsiTheme="majorHAnsi" w:cstheme="majorHAnsi"/>
        </w:rPr>
      </w:pPr>
      <w:r w:rsidRPr="00A1137A">
        <w:rPr>
          <w:rFonts w:asciiTheme="majorHAnsi" w:hAnsiTheme="majorHAnsi" w:cstheme="majorHAnsi"/>
          <w:sz w:val="12"/>
        </w:rPr>
        <w:t xml:space="preserve">In May of this year, </w:t>
      </w:r>
      <w:r w:rsidRPr="0048756B">
        <w:rPr>
          <w:rStyle w:val="StyleUnderline"/>
          <w:rFonts w:asciiTheme="majorHAnsi" w:hAnsiTheme="majorHAnsi" w:cstheme="majorHAnsi"/>
        </w:rPr>
        <w:t xml:space="preserve">the Biden administration announced its support for a </w:t>
      </w:r>
      <w:r w:rsidRPr="00A56B0B">
        <w:rPr>
          <w:rStyle w:val="StyleUnderline"/>
          <w:rFonts w:asciiTheme="majorHAnsi" w:hAnsiTheme="majorHAnsi" w:cstheme="majorHAnsi"/>
        </w:rPr>
        <w:t>proposal at the World Trade Organization that would allow other countries to seize American intellectual property on COVID-19 technologies, including vaccines. On cue,</w:t>
      </w:r>
      <w:r w:rsidRPr="0048756B">
        <w:rPr>
          <w:rStyle w:val="StyleUnderline"/>
          <w:rFonts w:asciiTheme="majorHAnsi" w:hAnsiTheme="majorHAnsi" w:cstheme="majorHAnsi"/>
        </w:rPr>
        <w:t xml:space="preserve"> those countries promptly modified their ask</w:t>
      </w:r>
      <w:r w:rsidRPr="00A1137A">
        <w:rPr>
          <w:rFonts w:asciiTheme="majorHAnsi" w:hAnsiTheme="majorHAnsi" w:cstheme="majorHAnsi"/>
          <w:sz w:val="12"/>
        </w:rPr>
        <w:t xml:space="preserve">. </w:t>
      </w:r>
      <w:r w:rsidRPr="0048756B">
        <w:rPr>
          <w:rStyle w:val="Emphasis"/>
          <w:rFonts w:asciiTheme="majorHAnsi" w:hAnsiTheme="majorHAnsi" w:cstheme="majorHAnsi"/>
        </w:rPr>
        <w:t xml:space="preserve">Whereas the original proposal called for the waiver to last a limited number of years, the new </w:t>
      </w:r>
      <w:r w:rsidRPr="006C54C9">
        <w:rPr>
          <w:rStyle w:val="Emphasis"/>
          <w:rFonts w:asciiTheme="majorHAnsi" w:hAnsiTheme="majorHAnsi" w:cstheme="majorHAnsi"/>
          <w:highlight w:val="green"/>
        </w:rPr>
        <w:t>proposal makes</w:t>
      </w:r>
      <w:r w:rsidRPr="0048756B">
        <w:rPr>
          <w:rStyle w:val="Emphasis"/>
          <w:rFonts w:asciiTheme="majorHAnsi" w:hAnsiTheme="majorHAnsi" w:cstheme="majorHAnsi"/>
        </w:rPr>
        <w:t xml:space="preserve"> the </w:t>
      </w:r>
      <w:r w:rsidRPr="006C54C9">
        <w:rPr>
          <w:rStyle w:val="Emphasis"/>
          <w:rFonts w:asciiTheme="majorHAnsi" w:hAnsiTheme="majorHAnsi" w:cstheme="majorHAnsi"/>
          <w:highlight w:val="green"/>
        </w:rPr>
        <w:t>waiver</w:t>
      </w:r>
      <w:r w:rsidRPr="0048756B">
        <w:rPr>
          <w:rStyle w:val="Emphasis"/>
          <w:rFonts w:asciiTheme="majorHAnsi" w:hAnsiTheme="majorHAnsi" w:cstheme="majorHAnsi"/>
        </w:rPr>
        <w:t xml:space="preserve"> effectively </w:t>
      </w:r>
      <w:r w:rsidRPr="006C54C9">
        <w:rPr>
          <w:rStyle w:val="Emphasis"/>
          <w:rFonts w:asciiTheme="majorHAnsi" w:hAnsiTheme="majorHAnsi" w:cstheme="majorHAnsi"/>
          <w:highlight w:val="green"/>
        </w:rPr>
        <w:t>permanent</w:t>
      </w:r>
      <w:r w:rsidRPr="0048756B">
        <w:rPr>
          <w:rStyle w:val="Emphasis"/>
          <w:rFonts w:asciiTheme="majorHAnsi" w:hAnsiTheme="majorHAnsi" w:cstheme="majorHAnsi"/>
        </w:rPr>
        <w:t>.</w:t>
      </w:r>
      <w:r w:rsidRPr="00A1137A">
        <w:rPr>
          <w:rFonts w:asciiTheme="majorHAnsi" w:hAnsiTheme="majorHAnsi" w:cstheme="majorHAnsi"/>
          <w:sz w:val="12"/>
        </w:rPr>
        <w:t xml:space="preserve"> And why not? </w:t>
      </w:r>
      <w:r w:rsidRPr="0048756B">
        <w:rPr>
          <w:rStyle w:val="Emphasis"/>
          <w:rFonts w:asciiTheme="majorHAnsi" w:hAnsiTheme="majorHAnsi" w:cstheme="majorHAnsi"/>
        </w:rPr>
        <w:t>If America is willing to hand over its crown jewels, it might as well demand to keep them forever.</w:t>
      </w:r>
      <w:r w:rsidRPr="00A1137A">
        <w:rPr>
          <w:rFonts w:asciiTheme="majorHAnsi" w:hAnsiTheme="majorHAnsi" w:cstheme="majorHAnsi"/>
          <w:sz w:val="12"/>
        </w:rPr>
        <w:t xml:space="preserve"> As a former Director of the U.S. Patent and Trademark Office, I know that America’s world-leading IP protections laid the foundation for our economic success and technological prowess. And as an immigrant from a communist nation, </w:t>
      </w:r>
      <w:r w:rsidRPr="0048756B">
        <w:rPr>
          <w:rStyle w:val="Emphasis"/>
          <w:rFonts w:asciiTheme="majorHAnsi" w:hAnsiTheme="majorHAnsi" w:cstheme="majorHAnsi"/>
        </w:rPr>
        <w:t xml:space="preserve">I know all too well how </w:t>
      </w:r>
      <w:r w:rsidRPr="006C54C9">
        <w:rPr>
          <w:rStyle w:val="Emphasis"/>
          <w:rFonts w:asciiTheme="majorHAnsi" w:hAnsiTheme="majorHAnsi" w:cstheme="majorHAnsi"/>
          <w:highlight w:val="green"/>
        </w:rPr>
        <w:t>disrespect for private property rights undermines innovation</w:t>
      </w:r>
      <w:r w:rsidRPr="0048756B">
        <w:rPr>
          <w:rStyle w:val="Emphasis"/>
          <w:rFonts w:asciiTheme="majorHAnsi" w:hAnsiTheme="majorHAnsi" w:cstheme="majorHAnsi"/>
        </w:rPr>
        <w:t xml:space="preserve"> and saps economic vitality. </w:t>
      </w:r>
      <w:r w:rsidRPr="00A1137A">
        <w:rPr>
          <w:rFonts w:asciiTheme="majorHAnsi" w:hAnsiTheme="majorHAnsi" w:cstheme="majorHAnsi"/>
          <w:sz w:val="12"/>
        </w:rPr>
        <w:t xml:space="preserve">Since the Founding Fathers, Americans have understood that private property extends well beyond land, buildings, factories, and machines. </w:t>
      </w:r>
      <w:r w:rsidRPr="006C54C9">
        <w:rPr>
          <w:rStyle w:val="Emphasis"/>
          <w:rFonts w:asciiTheme="majorHAnsi" w:hAnsiTheme="majorHAnsi" w:cstheme="majorHAnsi"/>
          <w:highlight w:val="green"/>
        </w:rPr>
        <w:t>The</w:t>
      </w:r>
      <w:r w:rsidRPr="0048756B">
        <w:rPr>
          <w:rStyle w:val="Emphasis"/>
          <w:rFonts w:asciiTheme="majorHAnsi" w:hAnsiTheme="majorHAnsi" w:cstheme="majorHAnsi"/>
        </w:rPr>
        <w:t xml:space="preserve"> real </w:t>
      </w:r>
      <w:r w:rsidRPr="006C54C9">
        <w:rPr>
          <w:rStyle w:val="Emphasis"/>
          <w:rFonts w:asciiTheme="majorHAnsi" w:hAnsiTheme="majorHAnsi" w:cstheme="majorHAnsi"/>
          <w:highlight w:val="green"/>
        </w:rPr>
        <w:t>source of America’s power</w:t>
      </w:r>
      <w:r w:rsidRPr="0048756B">
        <w:rPr>
          <w:rStyle w:val="Emphasis"/>
          <w:rFonts w:asciiTheme="majorHAnsi" w:hAnsiTheme="majorHAnsi" w:cstheme="majorHAnsi"/>
        </w:rPr>
        <w:t xml:space="preserve"> and promise are </w:t>
      </w:r>
      <w:r w:rsidRPr="006C54C9">
        <w:rPr>
          <w:rStyle w:val="Emphasis"/>
          <w:rFonts w:asciiTheme="majorHAnsi" w:hAnsiTheme="majorHAnsi" w:cstheme="majorHAnsi"/>
          <w:highlight w:val="green"/>
        </w:rPr>
        <w:t>ideas</w:t>
      </w:r>
      <w:r w:rsidRPr="0048756B">
        <w:rPr>
          <w:rStyle w:val="Emphasis"/>
          <w:rFonts w:asciiTheme="majorHAnsi" w:hAnsiTheme="majorHAnsi" w:cstheme="majorHAnsi"/>
        </w:rPr>
        <w:t xml:space="preserve">. Walls, locks, or guards can protect physical property, but the implementation of ideas — new songs, artificial intelligence, or medicines — </w:t>
      </w:r>
      <w:r w:rsidRPr="006C54C9">
        <w:rPr>
          <w:rStyle w:val="Emphasis"/>
          <w:rFonts w:asciiTheme="majorHAnsi" w:hAnsiTheme="majorHAnsi" w:cstheme="majorHAnsi"/>
          <w:highlight w:val="green"/>
        </w:rPr>
        <w:t>requires special protections</w:t>
      </w:r>
      <w:r w:rsidRPr="0048756B">
        <w:rPr>
          <w:rStyle w:val="Emphasis"/>
          <w:rFonts w:asciiTheme="majorHAnsi" w:hAnsiTheme="majorHAnsi" w:cstheme="majorHAnsi"/>
        </w:rPr>
        <w:t xml:space="preserve"> and trust in the rule of law</w:t>
      </w:r>
      <w:r w:rsidRPr="00A1137A">
        <w:rPr>
          <w:rFonts w:asciiTheme="majorHAnsi" w:hAnsiTheme="majorHAnsi" w:cstheme="majorHAnsi"/>
          <w:sz w:val="12"/>
        </w:rPr>
        <w:t xml:space="preserve">. That’s why the Founders included intellectual property rights in the Constitution — in the form of an “exclusive right” for authors and inventors — to “promote the progress of science and useful arts.” Indeed, this is the only </w:t>
      </w:r>
      <w:r w:rsidRPr="00A1137A">
        <w:rPr>
          <w:rFonts w:asciiTheme="majorHAnsi" w:hAnsiTheme="majorHAnsi" w:cstheme="majorHAnsi"/>
          <w:sz w:val="12"/>
        </w:rPr>
        <w:lastRenderedPageBreak/>
        <w:t xml:space="preserve">time the word “right” appears in the Constitution (amendments aside). The Founders knew that only the rule of law, and our respect for it, can protect and enable the development of these ideas. Yet, </w:t>
      </w:r>
      <w:r w:rsidRPr="0048756B">
        <w:rPr>
          <w:rStyle w:val="StyleUnderline"/>
          <w:rFonts w:asciiTheme="majorHAnsi" w:hAnsiTheme="majorHAnsi" w:cstheme="majorHAnsi"/>
        </w:rPr>
        <w:t xml:space="preserve">President Biden undermined that respect by signaling his support for the appropriation of America’s intangible assets. In doing so, he </w:t>
      </w:r>
      <w:r w:rsidRPr="00A56B0B">
        <w:rPr>
          <w:rStyle w:val="StyleUnderline"/>
          <w:rFonts w:asciiTheme="majorHAnsi" w:hAnsiTheme="majorHAnsi" w:cstheme="majorHAnsi"/>
        </w:rPr>
        <w:t xml:space="preserve">jeopardized America’s uniquely successful intellectual property system. </w:t>
      </w:r>
      <w:r w:rsidRPr="00A1137A">
        <w:rPr>
          <w:rFonts w:asciiTheme="majorHAnsi" w:hAnsiTheme="majorHAnsi" w:cstheme="majorHAnsi"/>
          <w:sz w:val="12"/>
        </w:rPr>
        <w:t xml:space="preserve">The history of our nation — indeed, much of the history of the world — </w:t>
      </w:r>
      <w:r w:rsidRPr="00A1137A">
        <w:rPr>
          <w:rStyle w:val="Emphasis"/>
          <w:rFonts w:asciiTheme="majorHAnsi" w:hAnsiTheme="majorHAnsi" w:cstheme="majorHAnsi"/>
          <w:b w:val="0"/>
          <w:bCs/>
          <w:sz w:val="12"/>
          <w:u w:val="none"/>
        </w:rPr>
        <w:t>since 1789 has been the revolution in knowledge led by American ingenuity in agriculture, industry, medicine, and information technology. Progress like this does not just happen</w:t>
      </w:r>
      <w:r w:rsidRPr="00A1137A">
        <w:rPr>
          <w:rFonts w:asciiTheme="majorHAnsi" w:hAnsiTheme="majorHAnsi" w:cstheme="majorHAnsi"/>
          <w:b/>
          <w:bCs/>
          <w:sz w:val="12"/>
        </w:rPr>
        <w:t xml:space="preserve">. Indeed, it didn’t, for the millennia of the entire human history until our nation’s founding a couple of hundred years ago! </w:t>
      </w:r>
      <w:r w:rsidRPr="00A1137A">
        <w:rPr>
          <w:rStyle w:val="Emphasis"/>
          <w:rFonts w:asciiTheme="majorHAnsi" w:hAnsiTheme="majorHAnsi" w:cstheme="majorHAnsi"/>
          <w:b w:val="0"/>
          <w:bCs/>
          <w:sz w:val="12"/>
          <w:u w:val="none"/>
        </w:rPr>
        <w:t xml:space="preserve">It’s not a coincidence that the last two centuries of uninterrupted, IP-driven innovation — up to and including the miraculous creation in a record time of the Covid vaccines themselves — began when one nation finally committed itself to protect intangible assets as much as physical property. </w:t>
      </w:r>
      <w:r w:rsidRPr="00A1137A">
        <w:rPr>
          <w:rFonts w:asciiTheme="majorHAnsi" w:hAnsiTheme="majorHAnsi" w:cstheme="majorHAnsi"/>
          <w:b/>
          <w:bCs/>
          <w:sz w:val="12"/>
        </w:rPr>
        <w:t xml:space="preserve">The reason is simple: knowledge is cumulative. </w:t>
      </w:r>
      <w:r w:rsidRPr="00A1137A">
        <w:rPr>
          <w:rStyle w:val="Emphasis"/>
          <w:rFonts w:asciiTheme="majorHAnsi" w:hAnsiTheme="majorHAnsi" w:cstheme="majorHAnsi"/>
          <w:b w:val="0"/>
          <w:bCs/>
          <w:sz w:val="12"/>
          <w:u w:val="none"/>
        </w:rPr>
        <w:t xml:space="preserve">Every new discovery becomes the basis for new research. The revolutionary mRNA technology behind Pfizer and </w:t>
      </w:r>
      <w:proofErr w:type="spellStart"/>
      <w:r w:rsidRPr="00A1137A">
        <w:rPr>
          <w:rStyle w:val="Emphasis"/>
          <w:rFonts w:asciiTheme="majorHAnsi" w:hAnsiTheme="majorHAnsi" w:cstheme="majorHAnsi"/>
          <w:b w:val="0"/>
          <w:bCs/>
          <w:sz w:val="12"/>
          <w:u w:val="none"/>
        </w:rPr>
        <w:t>Moderna’s</w:t>
      </w:r>
      <w:proofErr w:type="spellEnd"/>
      <w:r w:rsidRPr="00A1137A">
        <w:rPr>
          <w:rStyle w:val="Emphasis"/>
          <w:rFonts w:asciiTheme="majorHAnsi" w:hAnsiTheme="majorHAnsi" w:cstheme="majorHAnsi"/>
          <w:b w:val="0"/>
          <w:bCs/>
          <w:sz w:val="12"/>
          <w:u w:val="none"/>
        </w:rPr>
        <w:t xml:space="preserve"> vaccines is, in fact, an evolutionary iteration of previous — patented — breakthroughs over the last two decades.</w:t>
      </w:r>
      <w:r w:rsidRPr="0048756B">
        <w:rPr>
          <w:rStyle w:val="Emphasis"/>
          <w:rFonts w:asciiTheme="majorHAnsi" w:hAnsiTheme="majorHAnsi" w:cstheme="majorHAnsi"/>
        </w:rPr>
        <w:t xml:space="preserve"> </w:t>
      </w:r>
      <w:r w:rsidRPr="00A1137A">
        <w:rPr>
          <w:rFonts w:asciiTheme="majorHAnsi" w:hAnsiTheme="majorHAnsi" w:cstheme="majorHAnsi"/>
          <w:sz w:val="12"/>
        </w:rPr>
        <w:t xml:space="preserve">Sen. Bernie Sanders, among others, turns up his nose at all this science, history, and progress. Like President </w:t>
      </w:r>
      <w:r w:rsidRPr="0048756B">
        <w:rPr>
          <w:rStyle w:val="StyleUnderline"/>
          <w:rFonts w:asciiTheme="majorHAnsi" w:hAnsiTheme="majorHAnsi" w:cstheme="majorHAnsi"/>
        </w:rPr>
        <w:t xml:space="preserve">Biden, he supports waiving vaccine patents because, he says, “We need a people’s vaccine, not a profit vaccine.” </w:t>
      </w:r>
      <w:r w:rsidRPr="00A1137A">
        <w:rPr>
          <w:rStyle w:val="Emphasis"/>
          <w:rFonts w:asciiTheme="majorHAnsi" w:hAnsiTheme="majorHAnsi" w:cstheme="majorHAnsi"/>
          <w:b w:val="0"/>
          <w:bCs/>
          <w:sz w:val="12"/>
          <w:u w:val="non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A1137A">
        <w:rPr>
          <w:rFonts w:asciiTheme="majorHAnsi" w:hAnsiTheme="majorHAnsi" w:cstheme="majorHAnsi"/>
          <w:b/>
          <w:bCs/>
          <w:sz w:val="12"/>
        </w:rPr>
        <w:t>I</w:t>
      </w:r>
      <w:r w:rsidRPr="00A1137A">
        <w:rPr>
          <w:rFonts w:asciiTheme="majorHAnsi" w:hAnsiTheme="majorHAnsi" w:cstheme="majorHAnsi"/>
          <w:sz w:val="12"/>
        </w:rPr>
        <w:t xml:space="preserve">nstead, </w:t>
      </w:r>
      <w:r w:rsidRPr="0048756B">
        <w:rPr>
          <w:rStyle w:val="Emphasis"/>
          <w:rFonts w:asciiTheme="majorHAnsi" w:hAnsiTheme="majorHAnsi" w:cstheme="majorHAnsi"/>
          <w:sz w:val="26"/>
          <w:szCs w:val="26"/>
        </w:rPr>
        <w:t xml:space="preserve">focus on the fact that </w:t>
      </w:r>
      <w:r w:rsidRPr="006C54C9">
        <w:rPr>
          <w:rStyle w:val="Emphasis"/>
          <w:rFonts w:asciiTheme="majorHAnsi" w:hAnsiTheme="majorHAnsi" w:cstheme="majorHAnsi"/>
          <w:sz w:val="26"/>
          <w:szCs w:val="26"/>
          <w:highlight w:val="green"/>
        </w:rPr>
        <w:t>intellectual property protections enabled the</w:t>
      </w:r>
      <w:r w:rsidRPr="0048756B">
        <w:rPr>
          <w:rStyle w:val="Emphasis"/>
          <w:rFonts w:asciiTheme="majorHAnsi" w:hAnsiTheme="majorHAnsi" w:cstheme="majorHAnsi"/>
          <w:sz w:val="26"/>
          <w:szCs w:val="26"/>
        </w:rPr>
        <w:t xml:space="preserve"> creation of “</w:t>
      </w:r>
      <w:r w:rsidRPr="006C54C9">
        <w:rPr>
          <w:rStyle w:val="Emphasis"/>
          <w:rFonts w:asciiTheme="majorHAnsi" w:hAnsiTheme="majorHAnsi" w:cstheme="majorHAnsi"/>
          <w:sz w:val="26"/>
          <w:szCs w:val="26"/>
          <w:highlight w:val="green"/>
        </w:rPr>
        <w:t>people’s vaccines</w:t>
      </w:r>
      <w:r w:rsidRPr="0048756B">
        <w:rPr>
          <w:rStyle w:val="Emphasis"/>
          <w:rFonts w:asciiTheme="majorHAnsi" w:hAnsiTheme="majorHAnsi" w:cstheme="majorHAnsi"/>
          <w:sz w:val="26"/>
          <w:szCs w:val="26"/>
        </w:rPr>
        <w:t>” in the first place.</w:t>
      </w:r>
      <w:r w:rsidRPr="00A1137A">
        <w:rPr>
          <w:rFonts w:asciiTheme="majorHAnsi" w:hAnsiTheme="majorHAnsi" w:cstheme="majorHAnsi"/>
          <w:sz w:val="12"/>
        </w:rPr>
        <w:t xml:space="preserve"> </w:t>
      </w:r>
      <w:r w:rsidRPr="00A56B0B">
        <w:rPr>
          <w:rStyle w:val="Emphasis"/>
          <w:rFonts w:asciiTheme="majorHAnsi" w:hAnsiTheme="majorHAnsi" w:cstheme="majorHAnsi"/>
        </w:rPr>
        <w:t xml:space="preserve">The choice isn’t between cheap vaccines and even cheaper vaccines — it’s between shots that are protected by strong IP laws or no shots at all. </w:t>
      </w:r>
      <w:r w:rsidRPr="00A1137A">
        <w:rPr>
          <w:rFonts w:asciiTheme="majorHAnsi" w:hAnsiTheme="majorHAnsi" w:cstheme="majorHAnsi"/>
          <w:sz w:val="12"/>
        </w:rPr>
        <w:t xml:space="preserve">The same goes for every industry. </w:t>
      </w:r>
      <w:r w:rsidRPr="00A56B0B">
        <w:rPr>
          <w:rStyle w:val="Emphasis"/>
          <w:rFonts w:asciiTheme="majorHAnsi" w:hAnsiTheme="majorHAnsi" w:cstheme="majorHAnsi"/>
        </w:rPr>
        <w:t>If</w:t>
      </w:r>
      <w:r w:rsidRPr="0048756B">
        <w:rPr>
          <w:rStyle w:val="Emphasis"/>
          <w:rFonts w:asciiTheme="majorHAnsi" w:hAnsiTheme="majorHAnsi" w:cstheme="majorHAnsi"/>
        </w:rPr>
        <w:t xml:space="preserve"> President Biden doesn’t protect the IP behind new vaccines, investors and </w:t>
      </w:r>
      <w:r w:rsidRPr="006C54C9">
        <w:rPr>
          <w:rStyle w:val="Emphasis"/>
          <w:rFonts w:asciiTheme="majorHAnsi" w:hAnsiTheme="majorHAnsi" w:cstheme="majorHAnsi"/>
          <w:highlight w:val="green"/>
        </w:rPr>
        <w:t>inventors will ask, what</w:t>
      </w:r>
      <w:r w:rsidRPr="0048756B">
        <w:rPr>
          <w:rStyle w:val="Emphasis"/>
          <w:rFonts w:asciiTheme="majorHAnsi" w:hAnsiTheme="majorHAnsi" w:cstheme="majorHAnsi"/>
        </w:rPr>
        <w:t xml:space="preserve"> other </w:t>
      </w:r>
      <w:r w:rsidRPr="006C54C9">
        <w:rPr>
          <w:rStyle w:val="Emphasis"/>
          <w:rFonts w:asciiTheme="majorHAnsi" w:hAnsiTheme="majorHAnsi" w:cstheme="majorHAnsi"/>
          <w:highlight w:val="green"/>
        </w:rPr>
        <w:t>technologies are next</w:t>
      </w:r>
      <w:r w:rsidRPr="0048756B">
        <w:rPr>
          <w:rStyle w:val="Emphasis"/>
          <w:rFonts w:asciiTheme="majorHAnsi" w:hAnsiTheme="majorHAnsi" w:cstheme="majorHAnsi"/>
        </w:rPr>
        <w:t>?</w:t>
      </w:r>
      <w:r w:rsidRPr="00A1137A">
        <w:rPr>
          <w:rFonts w:asciiTheme="majorHAnsi" w:hAnsiTheme="majorHAnsi" w:cstheme="majorHAnsi"/>
          <w:sz w:val="12"/>
        </w:rPr>
        <w:t xml:space="preserve"> </w:t>
      </w:r>
      <w:r w:rsidRPr="0048756B">
        <w:rPr>
          <w:rStyle w:val="StyleUnderline"/>
          <w:rFonts w:asciiTheme="majorHAnsi" w:hAnsiTheme="majorHAnsi" w:cstheme="majorHAnsi"/>
        </w:rPr>
        <w:t>Will similar takings be imposed on climate change technologies, for example? Food processing? Essential semiconductor technologies?</w:t>
      </w:r>
      <w:r w:rsidRPr="00A1137A">
        <w:rPr>
          <w:rFonts w:asciiTheme="majorHAnsi" w:hAnsiTheme="majorHAnsi" w:cstheme="majorHAnsi"/>
          <w:sz w:val="12"/>
        </w:rPr>
        <w:t xml:space="preserve"> </w:t>
      </w:r>
      <w:r w:rsidRPr="006C54C9">
        <w:rPr>
          <w:rStyle w:val="Emphasis"/>
          <w:rFonts w:asciiTheme="majorHAnsi" w:hAnsiTheme="majorHAnsi" w:cstheme="majorHAnsi"/>
          <w:highlight w:val="green"/>
        </w:rPr>
        <w:t>Companies will scale back investments in medical devices, microchips, energy, and everything in between</w:t>
      </w:r>
      <w:r w:rsidRPr="0048756B">
        <w:rPr>
          <w:rStyle w:val="Emphasis"/>
          <w:rFonts w:asciiTheme="majorHAnsi" w:hAnsiTheme="majorHAnsi" w:cstheme="majorHAnsi"/>
        </w:rPr>
        <w:t xml:space="preserve"> if they think the U.S. Government might waive IP protection after the fact so that others may copy their inventions with impunity. </w:t>
      </w:r>
      <w:r w:rsidRPr="00A1137A">
        <w:rPr>
          <w:rFonts w:asciiTheme="majorHAnsi" w:hAnsiTheme="majorHAnsi" w:cstheme="majorHAnsi"/>
          <w:sz w:val="12"/>
        </w:rPr>
        <w:t xml:space="preserve">Of immediate concern is the need for more treatments for Covid-19, especially as the pandemic keeps raging with new variants. </w:t>
      </w:r>
      <w:r w:rsidRPr="006C54C9">
        <w:rPr>
          <w:rStyle w:val="Emphasis"/>
          <w:rFonts w:asciiTheme="majorHAnsi" w:hAnsiTheme="majorHAnsi" w:cstheme="majorHAnsi"/>
          <w:highlight w:val="green"/>
        </w:rPr>
        <w:t>Knowing</w:t>
      </w:r>
      <w:r w:rsidRPr="0048756B">
        <w:rPr>
          <w:rStyle w:val="Emphasis"/>
          <w:rFonts w:asciiTheme="majorHAnsi" w:hAnsiTheme="majorHAnsi" w:cstheme="majorHAnsi"/>
        </w:rPr>
        <w:t xml:space="preserve"> that </w:t>
      </w:r>
      <w:r w:rsidRPr="006C54C9">
        <w:rPr>
          <w:rStyle w:val="Emphasis"/>
          <w:rFonts w:asciiTheme="majorHAnsi" w:hAnsiTheme="majorHAnsi" w:cstheme="majorHAnsi"/>
          <w:highlight w:val="green"/>
        </w:rPr>
        <w:t>their IP may be appropriated</w:t>
      </w:r>
      <w:r w:rsidRPr="0048756B">
        <w:rPr>
          <w:rStyle w:val="Emphasis"/>
          <w:rFonts w:asciiTheme="majorHAnsi" w:hAnsiTheme="majorHAnsi" w:cstheme="majorHAnsi"/>
        </w:rPr>
        <w:t xml:space="preserve"> as soon as it is developed, private industry — especially start-ups and smaller </w:t>
      </w:r>
      <w:r w:rsidRPr="006C54C9">
        <w:rPr>
          <w:rStyle w:val="Emphasis"/>
          <w:rFonts w:asciiTheme="majorHAnsi" w:hAnsiTheme="majorHAnsi" w:cstheme="majorHAnsi"/>
          <w:highlight w:val="green"/>
        </w:rPr>
        <w:t>businesses</w:t>
      </w:r>
      <w:r w:rsidRPr="0048756B">
        <w:rPr>
          <w:rStyle w:val="Emphasis"/>
          <w:rFonts w:asciiTheme="majorHAnsi" w:hAnsiTheme="majorHAnsi" w:cstheme="majorHAnsi"/>
        </w:rPr>
        <w:t xml:space="preserve"> that depend heavily on outside capital — </w:t>
      </w:r>
      <w:r w:rsidRPr="006C54C9">
        <w:rPr>
          <w:rStyle w:val="Emphasis"/>
          <w:rFonts w:asciiTheme="majorHAnsi" w:hAnsiTheme="majorHAnsi" w:cstheme="majorHAnsi"/>
          <w:highlight w:val="green"/>
        </w:rPr>
        <w:t>may not invest</w:t>
      </w:r>
      <w:r w:rsidRPr="0048756B">
        <w:rPr>
          <w:rStyle w:val="Emphasis"/>
          <w:rFonts w:asciiTheme="majorHAnsi" w:hAnsiTheme="majorHAnsi" w:cstheme="majorHAnsi"/>
        </w:rPr>
        <w:t xml:space="preserve"> the </w:t>
      </w:r>
      <w:r w:rsidRPr="006C54C9">
        <w:rPr>
          <w:rStyle w:val="Emphasis"/>
          <w:rFonts w:asciiTheme="majorHAnsi" w:hAnsiTheme="majorHAnsi" w:cstheme="majorHAnsi"/>
          <w:highlight w:val="green"/>
        </w:rPr>
        <w:t>resources</w:t>
      </w:r>
      <w:r w:rsidRPr="0048756B">
        <w:rPr>
          <w:rStyle w:val="Emphasis"/>
          <w:rFonts w:asciiTheme="majorHAnsi" w:hAnsiTheme="majorHAnsi" w:cstheme="majorHAnsi"/>
        </w:rPr>
        <w:t xml:space="preserve"> necessary </w:t>
      </w:r>
      <w:r w:rsidRPr="006C54C9">
        <w:rPr>
          <w:rStyle w:val="Emphasis"/>
          <w:rFonts w:asciiTheme="majorHAnsi" w:hAnsiTheme="majorHAnsi" w:cstheme="majorHAnsi"/>
          <w:highlight w:val="green"/>
        </w:rPr>
        <w:t>to develop</w:t>
      </w:r>
      <w:r w:rsidRPr="0048756B">
        <w:rPr>
          <w:rStyle w:val="Emphasis"/>
          <w:rFonts w:asciiTheme="majorHAnsi" w:hAnsiTheme="majorHAnsi" w:cstheme="majorHAnsi"/>
        </w:rPr>
        <w:t xml:space="preserve"> these </w:t>
      </w:r>
      <w:r w:rsidRPr="006C54C9">
        <w:rPr>
          <w:rStyle w:val="Emphasis"/>
          <w:rFonts w:asciiTheme="majorHAnsi" w:hAnsiTheme="majorHAnsi" w:cstheme="majorHAnsi"/>
          <w:highlight w:val="green"/>
        </w:rPr>
        <w:t>new tech</w:t>
      </w:r>
      <w:r w:rsidRPr="0048756B">
        <w:rPr>
          <w:rStyle w:val="Emphasis"/>
          <w:rFonts w:asciiTheme="majorHAnsi" w:hAnsiTheme="majorHAnsi" w:cstheme="majorHAnsi"/>
        </w:rPr>
        <w:t xml:space="preserve">nologies that are desperately needed right now. </w:t>
      </w:r>
      <w:r w:rsidRPr="00A1137A">
        <w:rPr>
          <w:rFonts w:asciiTheme="majorHAnsi" w:hAnsiTheme="majorHAnsi" w:cstheme="majorHAnsi"/>
          <w:sz w:val="12"/>
        </w:rPr>
        <w:t xml:space="preserve">Here’s the reality: </w:t>
      </w:r>
      <w:r w:rsidRPr="006C54C9">
        <w:rPr>
          <w:rStyle w:val="Emphasis"/>
          <w:rFonts w:asciiTheme="majorHAnsi" w:hAnsiTheme="majorHAnsi" w:cstheme="majorHAnsi"/>
          <w:highlight w:val="green"/>
        </w:rPr>
        <w:t>remove</w:t>
      </w:r>
      <w:r w:rsidRPr="0048756B">
        <w:rPr>
          <w:rStyle w:val="Emphasis"/>
          <w:rFonts w:asciiTheme="majorHAnsi" w:hAnsiTheme="majorHAnsi" w:cstheme="majorHAnsi"/>
        </w:rPr>
        <w:t xml:space="preserve"> patents and other </w:t>
      </w:r>
      <w:r w:rsidRPr="006C54C9">
        <w:rPr>
          <w:rStyle w:val="Emphasis"/>
          <w:rFonts w:asciiTheme="majorHAnsi" w:hAnsiTheme="majorHAnsi" w:cstheme="majorHAnsi"/>
          <w:highlight w:val="green"/>
        </w:rPr>
        <w:t>forms of intellectual property, and private-sector investment</w:t>
      </w:r>
      <w:r w:rsidRPr="0048756B">
        <w:rPr>
          <w:rStyle w:val="Emphasis"/>
          <w:rFonts w:asciiTheme="majorHAnsi" w:hAnsiTheme="majorHAnsi" w:cstheme="majorHAnsi"/>
        </w:rPr>
        <w:t xml:space="preserve"> in innovation </w:t>
      </w:r>
      <w:r w:rsidRPr="006C54C9">
        <w:rPr>
          <w:rStyle w:val="Emphasis"/>
          <w:rFonts w:asciiTheme="majorHAnsi" w:hAnsiTheme="majorHAnsi" w:cstheme="majorHAnsi"/>
          <w:highlight w:val="green"/>
        </w:rPr>
        <w:t>dries up</w:t>
      </w:r>
      <w:r w:rsidRPr="0048756B">
        <w:rPr>
          <w:rStyle w:val="StyleUnderline"/>
          <w:rFonts w:asciiTheme="majorHAnsi" w:hAnsiTheme="majorHAnsi" w:cstheme="majorHAnsi"/>
        </w:rPr>
        <w:t>. The government will then try to step in to fill the gap, inefficiently as always.</w:t>
      </w:r>
      <w:r w:rsidRPr="00A1137A">
        <w:rPr>
          <w:rFonts w:asciiTheme="majorHAnsi" w:hAnsiTheme="majorHAnsi" w:cstheme="majorHAnsi"/>
          <w:sz w:val="12"/>
        </w:rPr>
        <w:t xml:space="preserve"> </w:t>
      </w:r>
      <w:r w:rsidRPr="0048756B">
        <w:rPr>
          <w:rStyle w:val="Emphasis"/>
          <w:rFonts w:asciiTheme="majorHAnsi" w:hAnsiTheme="majorHAnsi" w:cstheme="majorHAnsi"/>
        </w:rPr>
        <w:t>Like the taking of factories to nationalize industry, this taking of intellectual property is effectively the nationalization of our innovation economy</w:t>
      </w:r>
      <w:r w:rsidRPr="00A1137A">
        <w:rPr>
          <w:rFonts w:asciiTheme="majorHAnsi" w:hAnsiTheme="majorHAnsi" w:cstheme="majorHAnsi"/>
          <w:sz w:val="12"/>
        </w:rPr>
        <w:t xml:space="preserve">. The result will be the same as in every other socialist regime that nationalized its industries: the kind of poverty, corruption, and misery that my family escaped from decades ago. </w:t>
      </w:r>
      <w:r w:rsidRPr="006C54C9">
        <w:rPr>
          <w:rStyle w:val="Emphasis"/>
          <w:rFonts w:asciiTheme="majorHAnsi" w:hAnsiTheme="majorHAnsi" w:cstheme="majorHAnsi"/>
          <w:highlight w:val="green"/>
        </w:rPr>
        <w:t>American innovation</w:t>
      </w:r>
      <w:r w:rsidRPr="00A1137A">
        <w:rPr>
          <w:rFonts w:asciiTheme="majorHAnsi" w:hAnsiTheme="majorHAnsi" w:cstheme="majorHAnsi"/>
          <w:sz w:val="12"/>
        </w:rPr>
        <w:t xml:space="preserve"> has cured diseases, enabled human flight, led to the development of computers, and </w:t>
      </w:r>
      <w:r w:rsidRPr="0048756B">
        <w:rPr>
          <w:rStyle w:val="Emphasis"/>
          <w:rFonts w:asciiTheme="majorHAnsi" w:hAnsiTheme="majorHAnsi" w:cstheme="majorHAnsi"/>
        </w:rPr>
        <w:t xml:space="preserve">made our nation the </w:t>
      </w:r>
      <w:r w:rsidRPr="006C54C9">
        <w:rPr>
          <w:rStyle w:val="Emphasis"/>
          <w:rFonts w:asciiTheme="majorHAnsi" w:hAnsiTheme="majorHAnsi" w:cstheme="majorHAnsi"/>
          <w:highlight w:val="green"/>
        </w:rPr>
        <w:t>envy of the world. Waiving intellectual property</w:t>
      </w:r>
      <w:r w:rsidRPr="0048756B">
        <w:rPr>
          <w:rStyle w:val="Emphasis"/>
          <w:rFonts w:asciiTheme="majorHAnsi" w:hAnsiTheme="majorHAnsi" w:cstheme="majorHAnsi"/>
        </w:rPr>
        <w:t xml:space="preserve"> rights could </w:t>
      </w:r>
      <w:r w:rsidRPr="006C54C9">
        <w:rPr>
          <w:rStyle w:val="Emphasis"/>
          <w:rFonts w:asciiTheme="majorHAnsi" w:hAnsiTheme="majorHAnsi" w:cstheme="majorHAnsi"/>
          <w:highlight w:val="green"/>
        </w:rPr>
        <w:t>forfeit it all.</w:t>
      </w:r>
    </w:p>
    <w:p w14:paraId="42051A94" w14:textId="77777777" w:rsidR="00DD43C8" w:rsidRPr="00100A2B" w:rsidRDefault="00DD43C8" w:rsidP="00DD43C8">
      <w:pPr>
        <w:pStyle w:val="Heading4"/>
      </w:pPr>
      <w:r w:rsidRPr="00100A2B">
        <w:t>Primacy and allied commitments solve arms races and great power war – unipolarity is sustainable and prevents power vacuums and global escalation</w:t>
      </w:r>
      <w:r>
        <w:t xml:space="preserve">. </w:t>
      </w:r>
    </w:p>
    <w:p w14:paraId="58D9781B" w14:textId="77777777" w:rsidR="00DD43C8" w:rsidRPr="00100A2B" w:rsidRDefault="00DD43C8" w:rsidP="00DD43C8">
      <w:r w:rsidRPr="003B3920">
        <w:rPr>
          <w:rStyle w:val="StyleUnderline"/>
          <w:b/>
          <w:bCs/>
          <w:sz w:val="26"/>
          <w:szCs w:val="26"/>
          <w:u w:val="none"/>
        </w:rPr>
        <w:t>Brands 18</w:t>
      </w:r>
      <w:r w:rsidRPr="00100A2B">
        <w:t xml:space="preserve"> </w:t>
      </w:r>
      <w:r w:rsidRPr="003B3920">
        <w:rPr>
          <w:sz w:val="18"/>
          <w:szCs w:val="18"/>
        </w:rPr>
        <w:t xml:space="preserve">[(Hal, Henry Kissinger Distinguished Professor at Johns Hopkins University's School of Advanced International </w:t>
      </w:r>
      <w:proofErr w:type="gramStart"/>
      <w:r w:rsidRPr="003B3920">
        <w:rPr>
          <w:sz w:val="18"/>
          <w:szCs w:val="18"/>
        </w:rPr>
        <w:t>Studies</w:t>
      </w:r>
      <w:proofErr w:type="gramEnd"/>
      <w:r w:rsidRPr="003B3920">
        <w:rPr>
          <w:sz w:val="18"/>
          <w:szCs w:val="18"/>
        </w:rPr>
        <w:t xml:space="preserve"> and a senior fellow at the Center for Strategic and Budgetary Assessments) "American Grand Strategy in the Age of Trump," Page 129-133] </w:t>
      </w:r>
    </w:p>
    <w:p w14:paraId="29E19A92" w14:textId="77777777" w:rsidR="00DD43C8" w:rsidRPr="00A56B0B" w:rsidRDefault="00DD43C8" w:rsidP="00DD43C8">
      <w:pPr>
        <w:rPr>
          <w:rStyle w:val="Emphasis"/>
        </w:rPr>
      </w:pPr>
      <w:r w:rsidRPr="00A56B0B">
        <w:rPr>
          <w:rStyle w:val="StyleUnderline"/>
          <w:b/>
          <w:bCs/>
        </w:rPr>
        <w:t xml:space="preserve">Since World War II, the </w:t>
      </w:r>
      <w:r w:rsidRPr="006C54C9">
        <w:rPr>
          <w:rStyle w:val="StyleUnderline"/>
          <w:b/>
          <w:bCs/>
          <w:highlight w:val="green"/>
        </w:rPr>
        <w:t>U</w:t>
      </w:r>
      <w:r w:rsidRPr="003B3920">
        <w:rPr>
          <w:rStyle w:val="StyleUnderline"/>
          <w:b/>
          <w:bCs/>
        </w:rPr>
        <w:t xml:space="preserve">nited </w:t>
      </w:r>
      <w:r w:rsidRPr="006C54C9">
        <w:rPr>
          <w:rStyle w:val="StyleUnderline"/>
          <w:b/>
          <w:bCs/>
          <w:highlight w:val="green"/>
        </w:rPr>
        <w:t>S</w:t>
      </w:r>
      <w:r w:rsidRPr="003B3920">
        <w:rPr>
          <w:rStyle w:val="StyleUnderline"/>
          <w:b/>
          <w:bCs/>
        </w:rPr>
        <w:t xml:space="preserve">tates </w:t>
      </w:r>
      <w:r w:rsidRPr="006C54C9">
        <w:rPr>
          <w:rStyle w:val="StyleUnderline"/>
          <w:b/>
          <w:bCs/>
          <w:highlight w:val="green"/>
        </w:rPr>
        <w:t>has had</w:t>
      </w:r>
      <w:r w:rsidRPr="00100A2B">
        <w:rPr>
          <w:rStyle w:val="StyleUnderline"/>
        </w:rPr>
        <w:t xml:space="preserve"> a military </w:t>
      </w:r>
      <w:r w:rsidRPr="00100A2B">
        <w:rPr>
          <w:rStyle w:val="Emphasis"/>
        </w:rPr>
        <w:t>second to none</w:t>
      </w:r>
      <w:r w:rsidRPr="003B3920">
        <w:rPr>
          <w:sz w:val="14"/>
        </w:rPr>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w:t>
      </w:r>
      <w:r w:rsidRPr="003B3920">
        <w:rPr>
          <w:rStyle w:val="StyleUnderline"/>
        </w:rPr>
        <w:t>having</w:t>
      </w:r>
      <w:r w:rsidRPr="003B3920">
        <w:rPr>
          <w:u w:val="single"/>
        </w:rPr>
        <w:t xml:space="preserve"> </w:t>
      </w:r>
      <w:r w:rsidRPr="006C54C9">
        <w:rPr>
          <w:rStyle w:val="Emphasis"/>
          <w:highlight w:val="green"/>
        </w:rPr>
        <w:t>overwhelming military primacy</w:t>
      </w:r>
      <w:r w:rsidRPr="003B3920">
        <w:rPr>
          <w:sz w:val="14"/>
        </w:rPr>
        <w:t>. The idea, as George</w:t>
      </w:r>
      <w:r>
        <w:rPr>
          <w:sz w:val="14"/>
        </w:rPr>
        <w:t xml:space="preserve"> </w:t>
      </w:r>
      <w:r w:rsidRPr="003B3920">
        <w:rPr>
          <w:sz w:val="14"/>
        </w:rPr>
        <w:t>W. Bush declared in 2002, that America must possess “strengths beyond challenge” has featured in every major U.S. strategy document for a quarter century; it has also been reflected in concrete terms.6</w:t>
      </w:r>
      <w:r>
        <w:rPr>
          <w:sz w:val="14"/>
        </w:rPr>
        <w:t xml:space="preserve"> </w:t>
      </w:r>
      <w:r w:rsidRPr="003B3920">
        <w:rPr>
          <w:sz w:val="14"/>
        </w:rPr>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tates consistently accounted for around 35 to 45</w:t>
      </w:r>
      <w:r>
        <w:rPr>
          <w:rStyle w:val="StyleUnderline"/>
        </w:rPr>
        <w:t xml:space="preserve"> </w:t>
      </w:r>
      <w:r w:rsidRPr="00100A2B">
        <w:rPr>
          <w:rStyle w:val="StyleUnderline"/>
        </w:rPr>
        <w:t xml:space="preserve">percent of world defense spending and </w:t>
      </w:r>
      <w:r w:rsidRPr="00060E6A">
        <w:rPr>
          <w:rStyle w:val="StyleUnderline"/>
        </w:rPr>
        <w:t xml:space="preserve">maintained </w:t>
      </w:r>
      <w:r w:rsidRPr="00060E6A">
        <w:rPr>
          <w:rStyle w:val="Emphasis"/>
        </w:rPr>
        <w:t>peerless global power-projection capabilities</w:t>
      </w:r>
      <w:r w:rsidRPr="00060E6A">
        <w:rPr>
          <w:sz w:val="14"/>
        </w:rPr>
        <w:t xml:space="preserve">.7 Perhaps more important, U.S. </w:t>
      </w:r>
      <w:r w:rsidRPr="00060E6A">
        <w:rPr>
          <w:rStyle w:val="StyleUnderline"/>
        </w:rPr>
        <w:t xml:space="preserve">primacy was also unrivaled </w:t>
      </w:r>
      <w:r w:rsidRPr="00060E6A">
        <w:rPr>
          <w:rStyle w:val="StyleUnderline"/>
          <w:b/>
          <w:bCs/>
        </w:rPr>
        <w:t>in key</w:t>
      </w:r>
      <w:r w:rsidRPr="00060E6A">
        <w:rPr>
          <w:rStyle w:val="StyleUnderline"/>
        </w:rPr>
        <w:t xml:space="preserve"> overseas </w:t>
      </w:r>
      <w:r w:rsidRPr="00060E6A">
        <w:rPr>
          <w:rStyle w:val="Emphasis"/>
        </w:rPr>
        <w:t>strategic regions</w:t>
      </w:r>
      <w:r w:rsidRPr="00060E6A">
        <w:rPr>
          <w:sz w:val="14"/>
          <w:u w:val="single"/>
        </w:rPr>
        <w:t>—</w:t>
      </w:r>
      <w:r w:rsidRPr="00060E6A">
        <w:rPr>
          <w:rStyle w:val="Emphasis"/>
        </w:rPr>
        <w:t>Europe, East Asia, the Middle East</w:t>
      </w:r>
      <w:r w:rsidRPr="00060E6A">
        <w:rPr>
          <w:sz w:val="14"/>
        </w:rPr>
        <w:t xml:space="preserve">. </w:t>
      </w:r>
      <w:r w:rsidRPr="00060E6A">
        <w:rPr>
          <w:rStyle w:val="StyleUnderline"/>
        </w:rPr>
        <w:t xml:space="preserve">From </w:t>
      </w:r>
      <w:r w:rsidRPr="00060E6A">
        <w:rPr>
          <w:rStyle w:val="Emphasis"/>
        </w:rPr>
        <w:t>thrashing Saddam</w:t>
      </w:r>
      <w:r w:rsidRPr="00060E6A">
        <w:rPr>
          <w:sz w:val="14"/>
        </w:rPr>
        <w:t xml:space="preserve"> Hussein’s million-man Iraqi military </w:t>
      </w:r>
      <w:r w:rsidRPr="00060E6A">
        <w:rPr>
          <w:rStyle w:val="StyleUnderline"/>
        </w:rPr>
        <w:t>during Operation Desert Storm, to deploying—with impunity—two carrier strike groups off Taiwan during the China-Taiwan crisis of 1995– 96, Washington has been able to project military power</w:t>
      </w:r>
      <w:r w:rsidRPr="00100A2B">
        <w:rPr>
          <w:rStyle w:val="StyleUnderline"/>
        </w:rPr>
        <w:t xml:space="preserve"> </w:t>
      </w:r>
      <w:r w:rsidRPr="00100A2B">
        <w:rPr>
          <w:rStyle w:val="Emphasis"/>
        </w:rPr>
        <w:lastRenderedPageBreak/>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r>
        <w:rPr>
          <w:rStyle w:val="Emphasis"/>
        </w:rPr>
        <w:t xml:space="preserve"> </w:t>
      </w:r>
      <w:r w:rsidRPr="003B3920">
        <w:rPr>
          <w:sz w:val="14"/>
        </w:rPr>
        <w:t xml:space="preserve">This </w:t>
      </w:r>
      <w:r w:rsidRPr="00100A2B">
        <w:rPr>
          <w:rStyle w:val="Emphasis"/>
        </w:rPr>
        <w:t>military dominance</w:t>
      </w:r>
      <w:r w:rsidRPr="003B3920">
        <w:rPr>
          <w:sz w:val="14"/>
        </w:rPr>
        <w:t xml:space="preserve"> </w:t>
      </w:r>
      <w:r w:rsidRPr="00100A2B">
        <w:rPr>
          <w:rStyle w:val="StyleUnderline"/>
        </w:rPr>
        <w:t>has constituted the</w:t>
      </w:r>
      <w:r w:rsidRPr="003B3920">
        <w:rPr>
          <w:sz w:val="14"/>
        </w:rPr>
        <w:t xml:space="preserve"> </w:t>
      </w:r>
      <w:r w:rsidRPr="00100A2B">
        <w:rPr>
          <w:rStyle w:val="Emphasis"/>
        </w:rPr>
        <w:t xml:space="preserve">hard-power backbone </w:t>
      </w:r>
      <w:r w:rsidRPr="00100A2B">
        <w:rPr>
          <w:rStyle w:val="StyleUnderline"/>
        </w:rPr>
        <w:t xml:space="preserve">of an ambitious global strategy. </w:t>
      </w:r>
      <w:r w:rsidRPr="00060E6A">
        <w:rPr>
          <w:sz w:val="14"/>
        </w:rPr>
        <w:t>After the Cold War, U.S.</w:t>
      </w:r>
      <w:r w:rsidRPr="00060E6A">
        <w:rPr>
          <w:rStyle w:val="StyleUnderline"/>
        </w:rPr>
        <w:t xml:space="preserve"> </w:t>
      </w:r>
      <w:r w:rsidRPr="00060E6A">
        <w:rPr>
          <w:rStyle w:val="StyleUnderline"/>
          <w:b/>
          <w:bCs/>
        </w:rPr>
        <w:t>policymakers committed to averting</w:t>
      </w:r>
      <w:r w:rsidRPr="00060E6A">
        <w:rPr>
          <w:rStyle w:val="StyleUnderline"/>
        </w:rPr>
        <w:t xml:space="preserve"> a return to the </w:t>
      </w:r>
      <w:r w:rsidRPr="00060E6A">
        <w:rPr>
          <w:rStyle w:val="Emphasis"/>
        </w:rPr>
        <w:t>unstable multipolarity</w:t>
      </w:r>
      <w:r w:rsidRPr="00060E6A">
        <w:rPr>
          <w:rStyle w:val="StyleUnderline"/>
        </w:rPr>
        <w:t xml:space="preserve"> of earlier eras, and to perpetuating the more favorable unipolar order.</w:t>
      </w:r>
      <w:r w:rsidRPr="00060E6A">
        <w:rPr>
          <w:sz w:val="14"/>
        </w:rPr>
        <w:t xml:space="preserve"> </w:t>
      </w:r>
      <w:r w:rsidRPr="00060E6A">
        <w:rPr>
          <w:rStyle w:val="StyleUnderline"/>
        </w:rPr>
        <w:t>They committed to building on the successes of the</w:t>
      </w:r>
      <w:r w:rsidRPr="00100A2B">
        <w:rPr>
          <w:rStyle w:val="StyleUnderline"/>
        </w:rPr>
        <w:t xml:space="preserve"> postwar era by further </w:t>
      </w:r>
      <w:r w:rsidRPr="006C54C9">
        <w:rPr>
          <w:rStyle w:val="StyleUnderline"/>
          <w:b/>
          <w:bCs/>
          <w:highlight w:val="green"/>
        </w:rPr>
        <w:t>advancing</w:t>
      </w:r>
      <w:r w:rsidRPr="006C54C9">
        <w:rPr>
          <w:rStyle w:val="StyleUnderline"/>
          <w:highlight w:val="green"/>
        </w:rPr>
        <w:t xml:space="preserve"> </w:t>
      </w:r>
      <w:r w:rsidRPr="006C54C9">
        <w:rPr>
          <w:rStyle w:val="Emphasis"/>
          <w:highlight w:val="green"/>
        </w:rPr>
        <w:t>liberal</w:t>
      </w:r>
      <w:r w:rsidRPr="00100A2B">
        <w:rPr>
          <w:rStyle w:val="Emphasis"/>
        </w:rPr>
        <w:t xml:space="preserve"> political </w:t>
      </w:r>
      <w:r w:rsidRPr="006C54C9">
        <w:rPr>
          <w:rStyle w:val="Emphasis"/>
          <w:highlight w:val="green"/>
        </w:rPr>
        <w:t>values</w:t>
      </w:r>
      <w:r w:rsidRPr="006C54C9">
        <w:rPr>
          <w:rStyle w:val="StyleUnderline"/>
          <w:highlight w:val="green"/>
        </w:rPr>
        <w:t xml:space="preserve"> </w:t>
      </w:r>
      <w:r w:rsidRPr="006C54C9">
        <w:rPr>
          <w:rStyle w:val="StyleUnderline"/>
          <w:b/>
          <w:bCs/>
          <w:highlight w:val="green"/>
        </w:rPr>
        <w:t>and an open</w:t>
      </w:r>
      <w:r w:rsidRPr="00100A2B">
        <w:rPr>
          <w:rStyle w:val="StyleUnderline"/>
        </w:rPr>
        <w:t xml:space="preserve"> international </w:t>
      </w:r>
      <w:r w:rsidRPr="006C54C9">
        <w:rPr>
          <w:rStyle w:val="Emphasis"/>
          <w:highlight w:val="green"/>
        </w:rPr>
        <w:t>economy</w:t>
      </w:r>
      <w:r w:rsidRPr="00100A2B">
        <w:rPr>
          <w:rStyle w:val="StyleUnderline"/>
        </w:rPr>
        <w:t xml:space="preserve">, and to </w:t>
      </w:r>
      <w:r w:rsidRPr="006C54C9">
        <w:rPr>
          <w:rStyle w:val="Emphasis"/>
          <w:highlight w:val="green"/>
        </w:rPr>
        <w:t>suppressing</w:t>
      </w:r>
      <w:r w:rsidRPr="00100A2B">
        <w:rPr>
          <w:rStyle w:val="StyleUnderline"/>
        </w:rPr>
        <w:t xml:space="preserve"> international scourges such as </w:t>
      </w:r>
      <w:r w:rsidRPr="006C54C9">
        <w:rPr>
          <w:rStyle w:val="Emphasis"/>
          <w:highlight w:val="green"/>
        </w:rPr>
        <w:t>rogue states</w:t>
      </w:r>
      <w:r w:rsidRPr="00100A2B">
        <w:rPr>
          <w:rStyle w:val="StyleUnderline"/>
        </w:rPr>
        <w:t xml:space="preserve">, </w:t>
      </w:r>
      <w:r w:rsidRPr="00100A2B">
        <w:rPr>
          <w:rStyle w:val="Emphasis"/>
        </w:rPr>
        <w:t xml:space="preserve">nuclear </w:t>
      </w:r>
      <w:r w:rsidRPr="006C54C9">
        <w:rPr>
          <w:rStyle w:val="Emphasis"/>
          <w:highlight w:val="green"/>
        </w:rPr>
        <w:t>proliferation</w:t>
      </w:r>
      <w:r w:rsidRPr="006C54C9">
        <w:rPr>
          <w:rStyle w:val="StyleUnderline"/>
          <w:highlight w:val="green"/>
        </w:rPr>
        <w:t xml:space="preserve">, </w:t>
      </w:r>
      <w:r w:rsidRPr="006C54C9">
        <w:rPr>
          <w:rStyle w:val="StyleUnderline"/>
          <w:b/>
          <w:bCs/>
          <w:highlight w:val="green"/>
        </w:rPr>
        <w:t>and</w:t>
      </w:r>
      <w:r w:rsidRPr="006C54C9">
        <w:rPr>
          <w:rStyle w:val="StyleUnderline"/>
          <w:highlight w:val="green"/>
        </w:rPr>
        <w:t xml:space="preserve"> </w:t>
      </w:r>
      <w:r w:rsidRPr="000010B3">
        <w:rPr>
          <w:rStyle w:val="StyleUnderline"/>
        </w:rPr>
        <w:t xml:space="preserve">catastrophic </w:t>
      </w:r>
      <w:r w:rsidRPr="006C54C9">
        <w:rPr>
          <w:rStyle w:val="Emphasis"/>
          <w:highlight w:val="green"/>
        </w:rPr>
        <w:t>terrorism</w:t>
      </w:r>
      <w:r w:rsidRPr="00100A2B">
        <w:rPr>
          <w:rStyle w:val="StyleUnderline"/>
        </w:rPr>
        <w:t xml:space="preserve">. </w:t>
      </w:r>
      <w:r w:rsidRPr="003B3920">
        <w:rPr>
          <w:sz w:val="14"/>
        </w:rPr>
        <w:t xml:space="preserve">And because they recognized that military force remained the ultima ratio </w:t>
      </w:r>
      <w:proofErr w:type="spellStart"/>
      <w:r w:rsidRPr="003B3920">
        <w:rPr>
          <w:sz w:val="14"/>
        </w:rPr>
        <w:t>regum</w:t>
      </w:r>
      <w:proofErr w:type="spellEnd"/>
      <w:r w:rsidRPr="003B3920">
        <w:rPr>
          <w:sz w:val="14"/>
        </w:rPr>
        <w:t xml:space="preserve">, </w:t>
      </w:r>
      <w:r w:rsidRPr="00100A2B">
        <w:rPr>
          <w:rStyle w:val="StyleUnderline"/>
        </w:rPr>
        <w:t>they understood the</w:t>
      </w:r>
      <w:r w:rsidRPr="003B3920">
        <w:rPr>
          <w:sz w:val="14"/>
        </w:rPr>
        <w:t xml:space="preserve"> </w:t>
      </w:r>
      <w:r w:rsidRPr="00100A2B">
        <w:rPr>
          <w:rStyle w:val="Emphasis"/>
        </w:rPr>
        <w:t>centrality</w:t>
      </w:r>
      <w:r w:rsidRPr="003B3920">
        <w:rPr>
          <w:sz w:val="14"/>
        </w:rPr>
        <w:t xml:space="preserve"> </w:t>
      </w:r>
      <w:r w:rsidRPr="00100A2B">
        <w:rPr>
          <w:rStyle w:val="StyleUnderline"/>
        </w:rPr>
        <w:t>of military preponderance</w:t>
      </w:r>
      <w:r w:rsidRPr="003B3920">
        <w:rPr>
          <w:sz w:val="14"/>
        </w:rPr>
        <w:t>.</w:t>
      </w:r>
      <w:r>
        <w:rPr>
          <w:sz w:val="14"/>
        </w:rPr>
        <w:t xml:space="preserve"> </w:t>
      </w:r>
      <w:r w:rsidRPr="00100A2B">
        <w:rPr>
          <w:rStyle w:val="StyleUnderline"/>
        </w:rPr>
        <w:t xml:space="preserve">Washington would </w:t>
      </w:r>
      <w:r w:rsidRPr="00100A2B">
        <w:rPr>
          <w:rStyle w:val="Emphasis"/>
        </w:rPr>
        <w:t>need</w:t>
      </w:r>
      <w:r w:rsidRPr="00100A2B">
        <w:rPr>
          <w:rStyle w:val="StyleUnderline"/>
        </w:rPr>
        <w:t xml:space="preserve"> the </w:t>
      </w:r>
      <w:r w:rsidRPr="006C54C9">
        <w:rPr>
          <w:rStyle w:val="Emphasis"/>
          <w:highlight w:val="green"/>
        </w:rPr>
        <w:t>military power</w:t>
      </w:r>
      <w:r w:rsidRPr="003B3920">
        <w:rPr>
          <w:sz w:val="14"/>
        </w:rPr>
        <w:t xml:space="preserve"> </w:t>
      </w:r>
      <w:r w:rsidRPr="00100A2B">
        <w:rPr>
          <w:rStyle w:val="StyleUnderline"/>
        </w:rPr>
        <w:t xml:space="preserve">necessary to </w:t>
      </w:r>
      <w:r w:rsidRPr="006C54C9">
        <w:rPr>
          <w:rStyle w:val="Emphasis"/>
          <w:highlight w:val="green"/>
        </w:rPr>
        <w:t>underwrite</w:t>
      </w:r>
      <w:r w:rsidRPr="00100A2B">
        <w:rPr>
          <w:rStyle w:val="StyleUnderline"/>
        </w:rPr>
        <w:t xml:space="preserve"> worldwide </w:t>
      </w:r>
      <w:r w:rsidRPr="006C54C9">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3B3920">
        <w:rPr>
          <w:sz w:val="14"/>
        </w:rPr>
        <w:t xml:space="preserve"> </w:t>
      </w:r>
      <w:r w:rsidRPr="00100A2B">
        <w:rPr>
          <w:rStyle w:val="StyleUnderline"/>
        </w:rPr>
        <w:t>versus any potential</w:t>
      </w:r>
      <w:r w:rsidRPr="003B3920">
        <w:rPr>
          <w:sz w:val="14"/>
        </w:rPr>
        <w:t xml:space="preserve"> </w:t>
      </w:r>
      <w:r w:rsidRPr="00100A2B">
        <w:rPr>
          <w:rStyle w:val="Emphasis"/>
        </w:rPr>
        <w:t xml:space="preserve">great-power rival. </w:t>
      </w:r>
      <w:r w:rsidRPr="003B3920">
        <w:rPr>
          <w:sz w:val="14"/>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6C54C9">
        <w:rPr>
          <w:rStyle w:val="Emphasis"/>
          <w:highlight w:val="green"/>
        </w:rPr>
        <w:t>strengths beyond challenge</w:t>
      </w:r>
      <w:r w:rsidRPr="00100A2B">
        <w:rPr>
          <w:rStyle w:val="StyleUnderline"/>
        </w:rPr>
        <w:t>,” but it was not at all inaccurate.</w:t>
      </w:r>
      <w:r>
        <w:rPr>
          <w:rStyle w:val="StyleUnderline"/>
        </w:rPr>
        <w:t xml:space="preserve"> </w:t>
      </w:r>
      <w:r w:rsidRPr="003B3920">
        <w:rPr>
          <w:sz w:val="14"/>
          <w:szCs w:val="14"/>
        </w:rPr>
        <w:t>American primacy, moreover, was eminently affordable. At the height of the Cold War, the United States spent over 12</w:t>
      </w:r>
      <w:r>
        <w:rPr>
          <w:sz w:val="14"/>
          <w:szCs w:val="14"/>
        </w:rPr>
        <w:t xml:space="preserve"> </w:t>
      </w:r>
      <w:r w:rsidRPr="003B3920">
        <w:rPr>
          <w:sz w:val="14"/>
          <w:szCs w:val="14"/>
        </w:rPr>
        <w:t>percent of GDP on defense. Since the mid-1990s, the number has usually been between 3 and 4</w:t>
      </w:r>
      <w:r>
        <w:rPr>
          <w:sz w:val="14"/>
          <w:szCs w:val="14"/>
        </w:rPr>
        <w:t xml:space="preserve"> </w:t>
      </w:r>
      <w:r w:rsidRPr="003B3920">
        <w:rPr>
          <w:sz w:val="14"/>
          <w:szCs w:val="14"/>
        </w:rPr>
        <w:t>percent.8 In a historically favorable international environment, Washington could enjoy primacy—and its geopolitical fruits—on the cheap.</w:t>
      </w:r>
      <w:r>
        <w:rPr>
          <w:sz w:val="14"/>
          <w:szCs w:val="14"/>
        </w:rPr>
        <w:t xml:space="preserve"> </w:t>
      </w:r>
      <w:r w:rsidRPr="003B3920">
        <w:rPr>
          <w:sz w:val="14"/>
        </w:rPr>
        <w:t>Yet</w:t>
      </w:r>
      <w:r>
        <w:rPr>
          <w:sz w:val="14"/>
        </w:rPr>
        <w:t xml:space="preserve"> </w:t>
      </w:r>
      <w:r w:rsidRPr="003B3920">
        <w:rPr>
          <w:sz w:val="14"/>
        </w:rPr>
        <w:t xml:space="preserve">U.S. strategy also heeded, at least until recently, </w:t>
      </w:r>
      <w:r w:rsidRPr="00100A2B">
        <w:rPr>
          <w:rStyle w:val="StyleUnderline"/>
        </w:rPr>
        <w:t xml:space="preserve">the fact that there was a limit to how cheaply that </w:t>
      </w:r>
      <w:r w:rsidRPr="00060E6A">
        <w:rPr>
          <w:rStyle w:val="StyleUnderline"/>
        </w:rPr>
        <w:t>primacy could be had. The American military did shrink significantly during the 1990s, but U.S. officials understood that if Washington cut back too far, its primacy would erode to a point where it ceased to deliver its geopolitical benefits</w:t>
      </w:r>
      <w:r w:rsidRPr="00060E6A">
        <w:rPr>
          <w:sz w:val="14"/>
        </w:rPr>
        <w:t xml:space="preserve">. </w:t>
      </w:r>
      <w:r w:rsidRPr="006C54C9">
        <w:rPr>
          <w:rStyle w:val="Emphasis"/>
          <w:highlight w:val="green"/>
        </w:rPr>
        <w:t>Alliances</w:t>
      </w:r>
      <w:r w:rsidRPr="006C54C9">
        <w:rPr>
          <w:sz w:val="14"/>
          <w:highlight w:val="green"/>
        </w:rPr>
        <w:t xml:space="preserve"> </w:t>
      </w:r>
      <w:r w:rsidRPr="006C54C9">
        <w:rPr>
          <w:rStyle w:val="StyleUnderline"/>
          <w:b/>
          <w:bCs/>
          <w:highlight w:val="green"/>
        </w:rPr>
        <w:t>would</w:t>
      </w:r>
      <w:r w:rsidRPr="006C54C9">
        <w:rPr>
          <w:sz w:val="14"/>
          <w:highlight w:val="green"/>
        </w:rPr>
        <w:t xml:space="preserve"> </w:t>
      </w:r>
      <w:r w:rsidRPr="006C54C9">
        <w:rPr>
          <w:rStyle w:val="Emphasis"/>
          <w:highlight w:val="green"/>
        </w:rPr>
        <w:t>lose credibility</w:t>
      </w:r>
      <w:r w:rsidRPr="006C54C9">
        <w:rPr>
          <w:sz w:val="14"/>
          <w:highlight w:val="green"/>
        </w:rPr>
        <w:t xml:space="preserve">; </w:t>
      </w:r>
      <w:r w:rsidRPr="006C54C9">
        <w:rPr>
          <w:rStyle w:val="StyleUnderline"/>
          <w:b/>
          <w:bCs/>
          <w:highlight w:val="green"/>
        </w:rPr>
        <w:t>the</w:t>
      </w:r>
      <w:r w:rsidRPr="006C54C9">
        <w:rPr>
          <w:b/>
          <w:bCs/>
          <w:sz w:val="14"/>
          <w:highlight w:val="green"/>
        </w:rPr>
        <w:t xml:space="preserve"> </w:t>
      </w:r>
      <w:r w:rsidRPr="006C54C9">
        <w:rPr>
          <w:rStyle w:val="StyleUnderline"/>
          <w:b/>
          <w:bCs/>
          <w:highlight w:val="green"/>
        </w:rPr>
        <w:t>stability of key</w:t>
      </w:r>
      <w:r w:rsidRPr="006C54C9">
        <w:rPr>
          <w:rStyle w:val="StyleUnderline"/>
          <w:highlight w:val="green"/>
        </w:rPr>
        <w:t xml:space="preserve"> </w:t>
      </w:r>
      <w:r w:rsidRPr="006C54C9">
        <w:rPr>
          <w:rStyle w:val="Emphasis"/>
          <w:highlight w:val="green"/>
        </w:rPr>
        <w:t>regions</w:t>
      </w:r>
      <w:r w:rsidRPr="006C54C9">
        <w:rPr>
          <w:rStyle w:val="StyleUnderline"/>
          <w:highlight w:val="green"/>
        </w:rPr>
        <w:t xml:space="preserve"> </w:t>
      </w:r>
      <w:r w:rsidRPr="006C54C9">
        <w:rPr>
          <w:rStyle w:val="StyleUnderline"/>
          <w:b/>
          <w:bCs/>
          <w:highlight w:val="green"/>
        </w:rPr>
        <w:t>would be</w:t>
      </w:r>
      <w:r w:rsidRPr="006C54C9">
        <w:rPr>
          <w:rStyle w:val="StyleUnderline"/>
          <w:highlight w:val="green"/>
        </w:rPr>
        <w:t xml:space="preserve"> </w:t>
      </w:r>
      <w:r w:rsidRPr="006C54C9">
        <w:rPr>
          <w:rStyle w:val="Emphasis"/>
          <w:highlight w:val="green"/>
        </w:rPr>
        <w:t>eroded</w:t>
      </w:r>
      <w:r w:rsidRPr="006C54C9">
        <w:rPr>
          <w:sz w:val="14"/>
          <w:highlight w:val="green"/>
        </w:rPr>
        <w:t xml:space="preserve">; </w:t>
      </w:r>
      <w:r w:rsidRPr="006C54C9">
        <w:rPr>
          <w:rStyle w:val="Emphasis"/>
          <w:highlight w:val="green"/>
        </w:rPr>
        <w:t>rivals would be emboldened</w:t>
      </w:r>
      <w:r w:rsidRPr="006C54C9">
        <w:rPr>
          <w:sz w:val="14"/>
          <w:highlight w:val="green"/>
        </w:rPr>
        <w:t xml:space="preserve">; </w:t>
      </w:r>
      <w:r w:rsidRPr="006C54C9">
        <w:rPr>
          <w:rStyle w:val="Emphasis"/>
          <w:highlight w:val="green"/>
        </w:rPr>
        <w:t>international crises would go unaddressed</w:t>
      </w:r>
      <w:r w:rsidRPr="00060E6A">
        <w:rPr>
          <w:sz w:val="14"/>
        </w:rPr>
        <w:t xml:space="preserve">. American </w:t>
      </w:r>
      <w:r w:rsidRPr="00060E6A">
        <w:rPr>
          <w:rStyle w:val="StyleUnderline"/>
        </w:rPr>
        <w:t xml:space="preserve">primacy was thus like a </w:t>
      </w:r>
      <w:r w:rsidRPr="00060E6A">
        <w:rPr>
          <w:rStyle w:val="Emphasis"/>
        </w:rPr>
        <w:t>reasonably priced insurance policy</w:t>
      </w:r>
      <w:r w:rsidRPr="00060E6A">
        <w:rPr>
          <w:sz w:val="14"/>
        </w:rPr>
        <w:t xml:space="preserve">. </w:t>
      </w:r>
      <w:r w:rsidRPr="00060E6A">
        <w:rPr>
          <w:rStyle w:val="StyleUnderline"/>
        </w:rPr>
        <w:t xml:space="preserve">It required nontrivial </w:t>
      </w:r>
      <w:proofErr w:type="gramStart"/>
      <w:r w:rsidRPr="00060E6A">
        <w:rPr>
          <w:rStyle w:val="StyleUnderline"/>
        </w:rPr>
        <w:t>expenditures, but</w:t>
      </w:r>
      <w:proofErr w:type="gramEnd"/>
      <w:r w:rsidRPr="00060E6A">
        <w:rPr>
          <w:rStyle w:val="StyleUnderline"/>
        </w:rPr>
        <w:t xml:space="preserve"> protected against far costlier outcomes.</w:t>
      </w:r>
      <w:r w:rsidRPr="00060E6A">
        <w:rPr>
          <w:sz w:val="14"/>
        </w:rPr>
        <w:t>9 Washington paid its insurance premiums for two decades after the Cold War. But more</w:t>
      </w:r>
      <w:r w:rsidRPr="00060E6A">
        <w:rPr>
          <w:rStyle w:val="StyleUnderline"/>
        </w:rPr>
        <w:t xml:space="preserve"> recently American</w:t>
      </w:r>
      <w:r w:rsidRPr="00100A2B">
        <w:rPr>
          <w:rStyle w:val="StyleUnderline"/>
        </w:rPr>
        <w:t xml:space="preserve"> primacy and strategic solvency have been imperiled.</w:t>
      </w:r>
      <w:r>
        <w:rPr>
          <w:rStyle w:val="StyleUnderline"/>
        </w:rPr>
        <w:t xml:space="preserve"> </w:t>
      </w:r>
      <w:r w:rsidRPr="003B3920">
        <w:rPr>
          <w:sz w:val="14"/>
        </w:rPr>
        <w:t>THE DARKENING HORIZON For most of the post–Cold War era, the international system was— by historical standards—</w:t>
      </w:r>
      <w:r w:rsidRPr="00060E6A">
        <w:rPr>
          <w:sz w:val="14"/>
        </w:rPr>
        <w:t xml:space="preserve">remarkably benign. Dangers existed, and as the terrorist attacks of September 11, 2001, demonstrated, they could manifest with horrific effect. But for </w:t>
      </w:r>
      <w:r w:rsidRPr="00060E6A">
        <w:rPr>
          <w:rStyle w:val="StyleUnderline"/>
        </w:rPr>
        <w:t xml:space="preserve">two decades </w:t>
      </w:r>
      <w:r w:rsidRPr="00060E6A">
        <w:rPr>
          <w:rStyle w:val="StyleUnderline"/>
          <w:b/>
          <w:bCs/>
        </w:rPr>
        <w:t xml:space="preserve">after the Soviet collapse, the world was characterized by </w:t>
      </w:r>
      <w:r w:rsidRPr="00060E6A">
        <w:rPr>
          <w:rStyle w:val="Emphasis"/>
        </w:rPr>
        <w:t xml:space="preserve">remarkably low levels of great-power competition, </w:t>
      </w:r>
      <w:r w:rsidRPr="00060E6A">
        <w:rPr>
          <w:rStyle w:val="StyleUnderline"/>
        </w:rPr>
        <w:t xml:space="preserve">high levels of </w:t>
      </w:r>
      <w:r w:rsidRPr="00060E6A">
        <w:rPr>
          <w:rStyle w:val="Emphasis"/>
        </w:rPr>
        <w:t>security</w:t>
      </w:r>
      <w:r w:rsidRPr="00060E6A">
        <w:rPr>
          <w:rStyle w:val="StyleUnderline"/>
        </w:rPr>
        <w:t xml:space="preserve"> in key theaters such as </w:t>
      </w:r>
      <w:r w:rsidRPr="00060E6A">
        <w:rPr>
          <w:rStyle w:val="Emphasis"/>
        </w:rPr>
        <w:t>Europe</w:t>
      </w:r>
      <w:r w:rsidRPr="00060E6A">
        <w:rPr>
          <w:rStyle w:val="StyleUnderline"/>
        </w:rPr>
        <w:t xml:space="preserve"> and </w:t>
      </w:r>
      <w:r w:rsidRPr="00060E6A">
        <w:rPr>
          <w:rStyle w:val="Emphasis"/>
        </w:rPr>
        <w:t>East Asia</w:t>
      </w:r>
      <w:r w:rsidRPr="00060E6A">
        <w:rPr>
          <w:rStyle w:val="StyleUnderline"/>
        </w:rPr>
        <w:t xml:space="preserve">, </w:t>
      </w:r>
      <w:r w:rsidRPr="00060E6A">
        <w:rPr>
          <w:rStyle w:val="StyleUnderline"/>
          <w:b/>
          <w:bCs/>
        </w:rPr>
        <w:t>and</w:t>
      </w:r>
      <w:r w:rsidRPr="00060E6A">
        <w:rPr>
          <w:rStyle w:val="StyleUnderline"/>
        </w:rPr>
        <w:t xml:space="preserve"> the </w:t>
      </w:r>
      <w:r w:rsidRPr="00060E6A">
        <w:rPr>
          <w:rStyle w:val="Emphasis"/>
        </w:rPr>
        <w:t>comparative weakness</w:t>
      </w:r>
      <w:r w:rsidRPr="00060E6A">
        <w:rPr>
          <w:rStyle w:val="StyleUnderline"/>
        </w:rPr>
        <w:t xml:space="preserve"> of those “</w:t>
      </w:r>
      <w:r w:rsidRPr="00060E6A">
        <w:rPr>
          <w:rStyle w:val="Emphasis"/>
        </w:rPr>
        <w:t>rogue” actors</w:t>
      </w:r>
      <w:r w:rsidRPr="00060E6A">
        <w:rPr>
          <w:rStyle w:val="StyleUnderline"/>
        </w:rPr>
        <w:t>—Iran, Iraq, North Korea, al-Qaeda—who most aggressively challenged American power.</w:t>
      </w:r>
      <w:r w:rsidRPr="00060E6A">
        <w:rPr>
          <w:sz w:val="14"/>
        </w:rPr>
        <w:t xml:space="preserve"> During the 1990s, some observers even spoke of a “strategic pause,” the idea being that the end of the Cold War had afforded the United States a respite from normal levels of geopolitical danger and competition. Now, however, </w:t>
      </w:r>
      <w:r w:rsidRPr="00060E6A">
        <w:rPr>
          <w:rStyle w:val="Emphasis"/>
        </w:rPr>
        <w:t>the strategic horizon is darkening</w:t>
      </w:r>
      <w:r w:rsidRPr="00060E6A">
        <w:rPr>
          <w:sz w:val="14"/>
        </w:rPr>
        <w:t xml:space="preserve">, due to four factors. First, </w:t>
      </w:r>
      <w:r w:rsidRPr="00060E6A">
        <w:rPr>
          <w:rStyle w:val="Emphasis"/>
        </w:rPr>
        <w:t>great-power military competition is back</w:t>
      </w:r>
      <w:r w:rsidRPr="00060E6A">
        <w:rPr>
          <w:sz w:val="14"/>
        </w:rPr>
        <w:t xml:space="preserve">. </w:t>
      </w:r>
      <w:r w:rsidRPr="00060E6A">
        <w:rPr>
          <w:rStyle w:val="StyleUnderline"/>
        </w:rPr>
        <w:t>The world’s two leading authoritarian powers</w:t>
      </w:r>
      <w:r w:rsidRPr="00060E6A">
        <w:rPr>
          <w:sz w:val="14"/>
        </w:rPr>
        <w:t>—</w:t>
      </w:r>
      <w:r w:rsidRPr="006C54C9">
        <w:rPr>
          <w:rStyle w:val="Emphasis"/>
          <w:highlight w:val="green"/>
        </w:rPr>
        <w:t>China</w:t>
      </w:r>
      <w:r w:rsidRPr="006C54C9">
        <w:rPr>
          <w:sz w:val="14"/>
          <w:highlight w:val="green"/>
        </w:rPr>
        <w:t xml:space="preserve"> </w:t>
      </w:r>
      <w:r w:rsidRPr="006C54C9">
        <w:rPr>
          <w:rStyle w:val="StyleUnderline"/>
          <w:b/>
          <w:bCs/>
          <w:highlight w:val="green"/>
        </w:rPr>
        <w:t>and</w:t>
      </w:r>
      <w:r w:rsidRPr="006C54C9">
        <w:rPr>
          <w:sz w:val="14"/>
          <w:highlight w:val="green"/>
        </w:rPr>
        <w:t xml:space="preserve"> </w:t>
      </w:r>
      <w:r w:rsidRPr="006C54C9">
        <w:rPr>
          <w:rStyle w:val="Emphasis"/>
          <w:highlight w:val="green"/>
        </w:rPr>
        <w:t>Russia</w:t>
      </w:r>
      <w:r w:rsidRPr="006C54C9">
        <w:rPr>
          <w:sz w:val="14"/>
          <w:highlight w:val="green"/>
        </w:rPr>
        <w:t>—</w:t>
      </w:r>
      <w:r w:rsidRPr="006C54C9">
        <w:rPr>
          <w:rStyle w:val="StyleUnderline"/>
          <w:highlight w:val="green"/>
        </w:rPr>
        <w:t xml:space="preserve">are </w:t>
      </w:r>
      <w:r w:rsidRPr="006C54C9">
        <w:rPr>
          <w:rStyle w:val="StyleUnderline"/>
          <w:b/>
          <w:bCs/>
          <w:highlight w:val="green"/>
        </w:rPr>
        <w:t>seek</w:t>
      </w:r>
      <w:r w:rsidRPr="006C54C9">
        <w:rPr>
          <w:rStyle w:val="StyleUnderline"/>
          <w:highlight w:val="green"/>
        </w:rPr>
        <w:t>ing</w:t>
      </w:r>
      <w:r w:rsidRPr="00060E6A">
        <w:rPr>
          <w:rStyle w:val="StyleUnderline"/>
        </w:rPr>
        <w:t xml:space="preserve"> </w:t>
      </w:r>
      <w:r w:rsidRPr="00060E6A">
        <w:rPr>
          <w:rStyle w:val="Emphasis"/>
        </w:rPr>
        <w:t xml:space="preserve">regional </w:t>
      </w:r>
      <w:r w:rsidRPr="006C54C9">
        <w:rPr>
          <w:rStyle w:val="Emphasis"/>
          <w:highlight w:val="green"/>
        </w:rPr>
        <w:t>heg</w:t>
      </w:r>
      <w:r w:rsidRPr="00060E6A">
        <w:rPr>
          <w:rStyle w:val="Emphasis"/>
        </w:rPr>
        <w:t>emony</w:t>
      </w:r>
      <w:r w:rsidRPr="00060E6A">
        <w:rPr>
          <w:sz w:val="14"/>
        </w:rPr>
        <w:t xml:space="preserve">, </w:t>
      </w:r>
      <w:r w:rsidRPr="00060E6A">
        <w:rPr>
          <w:rStyle w:val="StyleUnderline"/>
        </w:rPr>
        <w:t>contesting global norms such as nonaggression and freedom</w:t>
      </w:r>
      <w:r w:rsidRPr="00100A2B">
        <w:rPr>
          <w:rStyle w:val="StyleUnderline"/>
        </w:rPr>
        <w:t xml:space="preserve">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3B3920">
        <w:rPr>
          <w:sz w:val="14"/>
        </w:rPr>
        <w:t>. Notwithstanding severe economic and demographic problems</w:t>
      </w:r>
      <w:r w:rsidRPr="00100A2B">
        <w:rPr>
          <w:rStyle w:val="StyleUnderline"/>
        </w:rPr>
        <w:t xml:space="preserve">, Russia has conducted a major military </w:t>
      </w:r>
      <w:r w:rsidRPr="006C54C9">
        <w:rPr>
          <w:rStyle w:val="Emphasis"/>
          <w:highlight w:val="green"/>
        </w:rPr>
        <w:t>modernization</w:t>
      </w:r>
      <w:r w:rsidRPr="00100A2B">
        <w:rPr>
          <w:rStyle w:val="StyleUnderline"/>
        </w:rPr>
        <w:t xml:space="preserve"> emphasizing </w:t>
      </w:r>
      <w:r w:rsidRPr="006C54C9">
        <w:rPr>
          <w:rStyle w:val="Emphasis"/>
          <w:highlight w:val="green"/>
        </w:rPr>
        <w:t>nuclear weapons</w:t>
      </w:r>
      <w:r w:rsidRPr="00100A2B">
        <w:rPr>
          <w:rStyle w:val="StyleUnderline"/>
        </w:rPr>
        <w:t xml:space="preserve">, high-end </w:t>
      </w:r>
      <w:r w:rsidRPr="006C54C9">
        <w:rPr>
          <w:rStyle w:val="StyleUnderline"/>
          <w:b/>
          <w:bCs/>
          <w:highlight w:val="green"/>
        </w:rPr>
        <w:t>conventional capabilities</w:t>
      </w:r>
      <w:r w:rsidRPr="000010B3">
        <w:rPr>
          <w:rStyle w:val="StyleUnderline"/>
        </w:rPr>
        <w:t>, and</w:t>
      </w:r>
      <w:r w:rsidRPr="00100A2B">
        <w:rPr>
          <w:rStyle w:val="StyleUnderline"/>
        </w:rPr>
        <w:t xml:space="preserve"> rapid-deployment </w:t>
      </w:r>
      <w:r w:rsidRPr="006C54C9">
        <w:rPr>
          <w:rStyle w:val="StyleUnderline"/>
          <w:b/>
          <w:bCs/>
          <w:highlight w:val="green"/>
        </w:rPr>
        <w:t>and</w:t>
      </w:r>
      <w:r w:rsidRPr="006C54C9">
        <w:rPr>
          <w:rStyle w:val="StyleUnderline"/>
          <w:highlight w:val="green"/>
        </w:rPr>
        <w:t xml:space="preserve"> </w:t>
      </w:r>
      <w:r w:rsidRPr="006C54C9">
        <w:rPr>
          <w:rStyle w:val="StyleUnderline"/>
          <w:b/>
          <w:bCs/>
          <w:highlight w:val="green"/>
        </w:rPr>
        <w:t>special op</w:t>
      </w:r>
      <w:r w:rsidRPr="00100A2B">
        <w:rPr>
          <w:rStyle w:val="StyleUnderline"/>
        </w:rPr>
        <w:t>erations forces— and utilized many of these capabilities in conflicts in Ukraine and Syria</w:t>
      </w:r>
      <w:r w:rsidRPr="003B3920">
        <w:rPr>
          <w:sz w:val="14"/>
        </w:rPr>
        <w:t xml:space="preserve">.10 </w:t>
      </w:r>
      <w:r w:rsidRPr="00100A2B">
        <w:rPr>
          <w:rStyle w:val="StyleUnderline"/>
        </w:rPr>
        <w:t>China</w:t>
      </w:r>
      <w:r w:rsidRPr="003B3920">
        <w:rPr>
          <w:sz w:val="14"/>
        </w:rPr>
        <w:t xml:space="preserve">, meanwhile, </w:t>
      </w:r>
      <w:r w:rsidRPr="00100A2B">
        <w:rPr>
          <w:rStyle w:val="StyleUnderline"/>
        </w:rPr>
        <w:t xml:space="preserve">has carried out a </w:t>
      </w:r>
      <w:r w:rsidRPr="00100A2B">
        <w:rPr>
          <w:rStyle w:val="Emphasis"/>
        </w:rPr>
        <w:t>buildup of historic proportions,</w:t>
      </w:r>
      <w:r w:rsidRPr="003B3920">
        <w:rPr>
          <w:sz w:val="14"/>
        </w:rPr>
        <w:t xml:space="preserve"> with constant-dollar defense outlays rising from US$26 </w:t>
      </w:r>
      <w:r w:rsidRPr="00060E6A">
        <w:rPr>
          <w:sz w:val="14"/>
        </w:rPr>
        <w:t xml:space="preserve">billion in 1995 to US$226 billion in 2016.11 Ominously, </w:t>
      </w:r>
      <w:r w:rsidRPr="00060E6A">
        <w:rPr>
          <w:rStyle w:val="StyleUnderline"/>
        </w:rPr>
        <w:t xml:space="preserve">these expenditures have funded development of </w:t>
      </w:r>
      <w:r w:rsidRPr="00060E6A">
        <w:rPr>
          <w:rStyle w:val="Emphasis"/>
        </w:rPr>
        <w:t>power-projection</w:t>
      </w:r>
      <w:r w:rsidRPr="00060E6A">
        <w:rPr>
          <w:rStyle w:val="StyleUnderline"/>
        </w:rPr>
        <w:t xml:space="preserve"> </w:t>
      </w:r>
      <w:r w:rsidRPr="00060E6A">
        <w:rPr>
          <w:rStyle w:val="StyleUnderline"/>
          <w:b/>
          <w:bCs/>
        </w:rPr>
        <w:t>and</w:t>
      </w:r>
      <w:r w:rsidRPr="00060E6A">
        <w:rPr>
          <w:rStyle w:val="StyleUnderline"/>
        </w:rPr>
        <w:t xml:space="preserve"> </w:t>
      </w:r>
      <w:proofErr w:type="spellStart"/>
      <w:r w:rsidRPr="00060E6A">
        <w:rPr>
          <w:rStyle w:val="StyleUnderline"/>
        </w:rPr>
        <w:t>antiaccess</w:t>
      </w:r>
      <w:proofErr w:type="spellEnd"/>
      <w:r w:rsidRPr="00060E6A">
        <w:rPr>
          <w:rStyle w:val="StyleUnderline"/>
        </w:rPr>
        <w:t>/area denial (</w:t>
      </w:r>
      <w:r w:rsidRPr="00060E6A">
        <w:rPr>
          <w:rStyle w:val="StyleUnderline"/>
          <w:b/>
          <w:bCs/>
        </w:rPr>
        <w:t>A2</w:t>
      </w:r>
      <w:r w:rsidRPr="00060E6A">
        <w:rPr>
          <w:rStyle w:val="StyleUnderline"/>
        </w:rPr>
        <w:t>/</w:t>
      </w:r>
      <w:r w:rsidRPr="00060E6A">
        <w:rPr>
          <w:rStyle w:val="Emphasis"/>
        </w:rPr>
        <w:t>AD) tools</w:t>
      </w:r>
      <w:r w:rsidRPr="00060E6A">
        <w:rPr>
          <w:sz w:val="14"/>
        </w:rPr>
        <w:t xml:space="preserve"> </w:t>
      </w:r>
      <w:r w:rsidRPr="00060E6A">
        <w:rPr>
          <w:rStyle w:val="StyleUnderline"/>
        </w:rPr>
        <w:t>necessary to threaten China’s neighbors and complicate U.S. intervention on their behalf</w:t>
      </w:r>
      <w:r w:rsidRPr="00060E6A">
        <w:rPr>
          <w:sz w:val="14"/>
        </w:rPr>
        <w:t xml:space="preserve">. Washington has grown accustomed to having a generational military lead; </w:t>
      </w:r>
      <w:r w:rsidRPr="00060E6A">
        <w:rPr>
          <w:rStyle w:val="StyleUnderline"/>
        </w:rPr>
        <w:t xml:space="preserve">Russian and Chinese modernization efforts are now creating a </w:t>
      </w:r>
      <w:r w:rsidRPr="00060E6A">
        <w:rPr>
          <w:rStyle w:val="Emphasis"/>
        </w:rPr>
        <w:t>far more competitive environment.</w:t>
      </w:r>
      <w:r w:rsidRPr="00100A2B">
        <w:rPr>
          <w:rStyle w:val="Emphasis"/>
        </w:rPr>
        <w:t xml:space="preserve"> </w:t>
      </w:r>
    </w:p>
    <w:p w14:paraId="4EBBB4BB" w14:textId="3BE32EC8" w:rsidR="006C54C9" w:rsidRPr="00DD43C8" w:rsidRDefault="006C54C9" w:rsidP="006C54C9">
      <w:pPr>
        <w:pStyle w:val="Heading4"/>
      </w:pPr>
      <w:r>
        <w:lastRenderedPageBreak/>
        <w:t xml:space="preserve">Yes, if we win that the consequences of the general principle are bad and cause a nuclear war, then it takes out. </w:t>
      </w:r>
    </w:p>
    <w:p w14:paraId="793F62A7" w14:textId="08F93EF5" w:rsidR="00DD43C8" w:rsidRDefault="00DD43C8" w:rsidP="00DD43C8">
      <w:pPr>
        <w:pStyle w:val="Heading2"/>
      </w:pPr>
      <w:r>
        <w:lastRenderedPageBreak/>
        <w:t>Case</w:t>
      </w:r>
    </w:p>
    <w:p w14:paraId="59B31384" w14:textId="2D75837E" w:rsidR="00DD43C8" w:rsidRPr="00DD43C8" w:rsidRDefault="00DD43C8" w:rsidP="00DD43C8">
      <w:pPr>
        <w:pStyle w:val="Heading3"/>
      </w:pPr>
      <w:r>
        <w:lastRenderedPageBreak/>
        <w:t>Framing</w:t>
      </w:r>
    </w:p>
    <w:p w14:paraId="4EDF8A16" w14:textId="77777777" w:rsidR="00DD43C8" w:rsidRPr="004E035C" w:rsidRDefault="00DD43C8" w:rsidP="00DD43C8">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70C150BF" w14:textId="77777777" w:rsidR="00DD43C8" w:rsidRPr="004E035C" w:rsidRDefault="00DD43C8" w:rsidP="00DD43C8">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434398A9" w14:textId="77777777" w:rsidR="00DD43C8" w:rsidRPr="004E035C" w:rsidRDefault="00DD43C8" w:rsidP="00DD43C8">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13446D2E" w14:textId="77777777" w:rsidR="00DD43C8" w:rsidRPr="004E035C" w:rsidRDefault="00DD43C8" w:rsidP="00DD43C8">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6C54C9">
        <w:rPr>
          <w:rStyle w:val="Emphasis"/>
          <w:rFonts w:asciiTheme="majorHAnsi" w:hAnsiTheme="majorHAnsi" w:cstheme="majorHAnsi"/>
          <w:highlight w:val="green"/>
        </w:rPr>
        <w:t xml:space="preserve">reducing conversation on </w:t>
      </w:r>
      <w:r w:rsidRPr="004E035C">
        <w:rPr>
          <w:rStyle w:val="Emphasis"/>
          <w:rFonts w:asciiTheme="majorHAnsi" w:hAnsiTheme="majorHAnsi" w:cstheme="majorHAnsi"/>
        </w:rPr>
        <w:t xml:space="preserve">race </w:t>
      </w:r>
      <w:r w:rsidRPr="006C54C9">
        <w:rPr>
          <w:rStyle w:val="Emphasis"/>
          <w:rFonts w:asciiTheme="majorHAnsi" w:hAnsiTheme="majorHAnsi" w:cstheme="majorHAnsi"/>
          <w:highlight w:val="gree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6C54C9">
        <w:rPr>
          <w:rStyle w:val="Emphasis"/>
          <w:rFonts w:asciiTheme="majorHAnsi" w:hAnsiTheme="majorHAnsi" w:cstheme="majorHAnsi"/>
          <w:highlight w:val="gree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 xml:space="preserve">the "principle" becomes an </w:t>
      </w:r>
      <w:proofErr w:type="gramStart"/>
      <w:r w:rsidRPr="004E035C">
        <w:rPr>
          <w:rStyle w:val="Emphasis"/>
          <w:rFonts w:asciiTheme="majorHAnsi" w:hAnsiTheme="majorHAnsi" w:cstheme="majorHAnsi"/>
        </w:rPr>
        <w:t>end in itself, without</w:t>
      </w:r>
      <w:proofErr w:type="gramEnd"/>
      <w:r w:rsidRPr="004E035C">
        <w:rPr>
          <w:rStyle w:val="Emphasis"/>
          <w:rFonts w:asciiTheme="majorHAnsi" w:hAnsiTheme="majorHAnsi" w:cstheme="majorHAnsi"/>
        </w:rPr>
        <w:t xml:space="preserve">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9">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6C54C9">
        <w:rPr>
          <w:rStyle w:val="Emphasis"/>
          <w:rFonts w:asciiTheme="majorHAnsi" w:hAnsiTheme="majorHAnsi" w:cstheme="majorHAnsi"/>
          <w:highlight w:val="green"/>
        </w:rPr>
        <w:t>in framing the debate in purely ideological terms, opponents</w:t>
      </w:r>
      <w:r w:rsidRPr="004E035C">
        <w:rPr>
          <w:rStyle w:val="Emphasis"/>
          <w:rFonts w:asciiTheme="majorHAnsi" w:hAnsiTheme="majorHAnsi" w:cstheme="majorHAnsi"/>
        </w:rPr>
        <w:t xml:space="preserve"> </w:t>
      </w:r>
      <w:proofErr w:type="gramStart"/>
      <w:r w:rsidRPr="004E035C">
        <w:rPr>
          <w:rStyle w:val="Emphasis"/>
          <w:rFonts w:asciiTheme="majorHAnsi" w:hAnsiTheme="majorHAnsi" w:cstheme="majorHAnsi"/>
        </w:rPr>
        <w:t>are able to</w:t>
      </w:r>
      <w:proofErr w:type="gramEnd"/>
      <w:r w:rsidRPr="004E035C">
        <w:rPr>
          <w:rStyle w:val="Emphasis"/>
          <w:rFonts w:asciiTheme="majorHAnsi" w:hAnsiTheme="majorHAnsi" w:cstheme="majorHAnsi"/>
        </w:rPr>
        <w:t xml:space="preserve"> </w:t>
      </w:r>
      <w:r w:rsidRPr="006C54C9">
        <w:rPr>
          <w:rStyle w:val="Emphasis"/>
          <w:rFonts w:asciiTheme="majorHAnsi" w:hAnsiTheme="majorHAnsi" w:cstheme="majorHAnsi"/>
          <w:highlight w:val="gree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6C54C9">
        <w:rPr>
          <w:rStyle w:val="Emphasis"/>
          <w:rFonts w:asciiTheme="majorHAnsi" w:hAnsiTheme="majorHAnsi" w:cstheme="majorHAnsi"/>
          <w:highlight w:val="green"/>
        </w:rPr>
        <w:t>Meaningful policy debate is replaced by ideological exchange, which</w:t>
      </w:r>
      <w:r w:rsidRPr="004E035C">
        <w:rPr>
          <w:rStyle w:val="Emphasis"/>
          <w:rFonts w:asciiTheme="majorHAnsi" w:hAnsiTheme="majorHAnsi" w:cstheme="majorHAnsi"/>
        </w:rPr>
        <w:t xml:space="preserve"> further </w:t>
      </w:r>
      <w:r w:rsidRPr="006C54C9">
        <w:rPr>
          <w:rStyle w:val="Emphasis"/>
          <w:rFonts w:asciiTheme="majorHAnsi" w:hAnsiTheme="majorHAnsi" w:cstheme="majorHAnsi"/>
          <w:highlight w:val="green"/>
        </w:rPr>
        <w:t>exacerbates hostilities and deepens</w:t>
      </w:r>
      <w:r w:rsidRPr="004E035C">
        <w:rPr>
          <w:rStyle w:val="Emphasis"/>
          <w:rFonts w:asciiTheme="majorHAnsi" w:hAnsiTheme="majorHAnsi" w:cstheme="majorHAnsi"/>
        </w:rPr>
        <w:t xml:space="preserve"> the cycle of </w:t>
      </w:r>
      <w:r w:rsidRPr="006C54C9">
        <w:rPr>
          <w:rStyle w:val="Emphasis"/>
          <w:rFonts w:asciiTheme="majorHAnsi" w:hAnsiTheme="majorHAnsi" w:cstheme="majorHAnsi"/>
          <w:highlight w:val="green"/>
        </w:rPr>
        <w:t>resentment</w:t>
      </w:r>
      <w:r w:rsidRPr="004E035C">
        <w:rPr>
          <w:rStyle w:val="Emphasis"/>
          <w:rFonts w:asciiTheme="majorHAnsi" w:hAnsiTheme="majorHAnsi" w:cstheme="majorHAnsi"/>
        </w:rPr>
        <w:t>.</w:t>
      </w:r>
    </w:p>
    <w:p w14:paraId="52312D65" w14:textId="6FA467F2" w:rsidR="00DD43C8" w:rsidRPr="004E035C" w:rsidRDefault="00096147" w:rsidP="00DD43C8">
      <w:pPr>
        <w:pStyle w:val="Heading4"/>
        <w:rPr>
          <w:rFonts w:asciiTheme="majorHAnsi" w:hAnsiTheme="majorHAnsi" w:cstheme="majorHAnsi"/>
        </w:rPr>
      </w:pPr>
      <w:r>
        <w:rPr>
          <w:rFonts w:asciiTheme="majorHAnsi" w:hAnsiTheme="majorHAnsi" w:cstheme="majorHAnsi"/>
        </w:rPr>
        <w:t>2</w:t>
      </w:r>
      <w:r w:rsidR="00DD43C8" w:rsidRPr="004E035C">
        <w:rPr>
          <w:rFonts w:asciiTheme="majorHAnsi" w:hAnsiTheme="majorHAnsi" w:cstheme="majorHAnsi"/>
        </w:rPr>
        <w:t xml:space="preserve">] Util good – Existential threats outweigh. </w:t>
      </w:r>
    </w:p>
    <w:p w14:paraId="43A74B44" w14:textId="77777777" w:rsidR="00DD43C8" w:rsidRPr="004E035C" w:rsidRDefault="00DD43C8" w:rsidP="00DD43C8">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0"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03FF45CD" w14:textId="77777777" w:rsidR="00DD43C8" w:rsidRPr="004E035C" w:rsidRDefault="00DD43C8" w:rsidP="00DD43C8">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C54C9">
        <w:rPr>
          <w:rStyle w:val="StyleUnderline"/>
          <w:rFonts w:asciiTheme="majorHAnsi" w:hAnsiTheme="majorHAnsi" w:cstheme="majorHAnsi"/>
          <w:bCs/>
          <w:highlight w:val="green"/>
        </w:rPr>
        <w:t>Compare</w:t>
      </w:r>
      <w:r w:rsidRPr="004E035C">
        <w:rPr>
          <w:rStyle w:val="StyleUnderline"/>
          <w:rFonts w:asciiTheme="majorHAnsi" w:hAnsiTheme="majorHAnsi" w:cstheme="majorHAnsi"/>
          <w:bCs/>
        </w:rPr>
        <w:t xml:space="preserve"> three outcomes: (1) </w:t>
      </w:r>
      <w:r w:rsidRPr="006C54C9">
        <w:rPr>
          <w:rStyle w:val="StyleUnderline"/>
          <w:rFonts w:asciiTheme="majorHAnsi" w:hAnsiTheme="majorHAnsi" w:cstheme="majorHAnsi"/>
          <w:bCs/>
          <w:highlight w:val="green"/>
        </w:rPr>
        <w:t>Peace.</w:t>
      </w:r>
      <w:r w:rsidRPr="004E035C">
        <w:rPr>
          <w:rStyle w:val="StyleUnderline"/>
          <w:rFonts w:asciiTheme="majorHAnsi" w:hAnsiTheme="majorHAnsi" w:cstheme="majorHAnsi"/>
          <w:bCs/>
        </w:rPr>
        <w:t xml:space="preserve"> (2) A nuclear </w:t>
      </w:r>
      <w:r w:rsidRPr="006C54C9">
        <w:rPr>
          <w:rStyle w:val="StyleUnderline"/>
          <w:rFonts w:asciiTheme="majorHAnsi" w:hAnsiTheme="majorHAnsi" w:cstheme="majorHAnsi"/>
          <w:bCs/>
          <w:highlight w:val="green"/>
        </w:rPr>
        <w:t>war that kills 99%</w:t>
      </w:r>
      <w:r w:rsidRPr="004E035C">
        <w:rPr>
          <w:rStyle w:val="StyleUnderline"/>
          <w:rFonts w:asciiTheme="majorHAnsi" w:hAnsiTheme="majorHAnsi" w:cstheme="majorHAnsi"/>
          <w:bCs/>
        </w:rPr>
        <w:t xml:space="preserve"> of the world’s existing population. (3) A nuclear </w:t>
      </w:r>
      <w:r w:rsidRPr="006C54C9">
        <w:rPr>
          <w:rStyle w:val="StyleUnderline"/>
          <w:rFonts w:asciiTheme="majorHAnsi" w:hAnsiTheme="majorHAnsi" w:cstheme="majorHAnsi"/>
          <w:bCs/>
          <w:highlight w:val="gree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6C54C9">
        <w:rPr>
          <w:rStyle w:val="StyleUnderline"/>
          <w:rFonts w:asciiTheme="majorHAnsi" w:hAnsiTheme="majorHAnsi" w:cstheme="majorHAnsi"/>
          <w:bCs/>
          <w:highlight w:val="green"/>
        </w:rPr>
        <w:t xml:space="preserve">difference between (2) and (3) is </w:t>
      </w:r>
      <w:r w:rsidRPr="004E035C">
        <w:rPr>
          <w:rStyle w:val="StyleUnderline"/>
          <w:rFonts w:asciiTheme="majorHAnsi" w:hAnsiTheme="majorHAnsi" w:cstheme="majorHAnsi"/>
          <w:bCs/>
        </w:rPr>
        <w:t>very</w:t>
      </w:r>
      <w:r w:rsidRPr="006C54C9">
        <w:rPr>
          <w:rStyle w:val="StyleUnderline"/>
          <w:rFonts w:asciiTheme="majorHAnsi" w:hAnsiTheme="majorHAnsi" w:cstheme="majorHAnsi"/>
          <w:bCs/>
          <w:highlight w:val="gree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w:t>
      </w:r>
      <w:proofErr w:type="gramStart"/>
      <w:r w:rsidRPr="004E035C">
        <w:rPr>
          <w:rStyle w:val="StyleUnderline"/>
          <w:rFonts w:asciiTheme="majorHAnsi" w:hAnsiTheme="majorHAnsi" w:cstheme="majorHAnsi"/>
        </w:rPr>
        <w:t>all of</w:t>
      </w:r>
      <w:proofErr w:type="gramEnd"/>
      <w:r w:rsidRPr="004E035C">
        <w:rPr>
          <w:rStyle w:val="StyleUnderline"/>
          <w:rFonts w:asciiTheme="majorHAnsi" w:hAnsiTheme="majorHAnsi" w:cstheme="majorHAnsi"/>
        </w:rPr>
        <w:t xml:space="preserve">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6C54C9">
        <w:rPr>
          <w:rStyle w:val="StyleUnderline"/>
          <w:rFonts w:asciiTheme="majorHAnsi" w:hAnsiTheme="majorHAnsi" w:cstheme="majorHAnsi"/>
          <w:bCs/>
          <w:highlight w:val="green"/>
        </w:rPr>
        <w:t xml:space="preserve">existential catastrophes </w:t>
      </w:r>
      <w:r w:rsidRPr="004E035C">
        <w:rPr>
          <w:rStyle w:val="StyleUnderline"/>
          <w:rFonts w:asciiTheme="majorHAnsi" w:hAnsiTheme="majorHAnsi" w:cstheme="majorHAnsi"/>
          <w:bCs/>
        </w:rPr>
        <w:t xml:space="preserve">especially bad is that they </w:t>
      </w:r>
      <w:r w:rsidRPr="006C54C9">
        <w:rPr>
          <w:rStyle w:val="StyleUnderline"/>
          <w:rFonts w:asciiTheme="majorHAnsi" w:hAnsiTheme="majorHAnsi" w:cstheme="majorHAnsi"/>
          <w:bCs/>
          <w:highlight w:val="green"/>
        </w:rPr>
        <w:t>would</w:t>
      </w:r>
      <w:r w:rsidRPr="006C54C9">
        <w:rPr>
          <w:rStyle w:val="StyleUnderline"/>
          <w:rFonts w:asciiTheme="majorHAnsi" w:hAnsiTheme="majorHAnsi" w:cstheme="majorHAnsi"/>
          <w:highlight w:val="green"/>
        </w:rPr>
        <w:t xml:space="preserve"> “</w:t>
      </w:r>
      <w:r w:rsidRPr="006C54C9">
        <w:rPr>
          <w:rStyle w:val="Emphasis"/>
          <w:rFonts w:asciiTheme="majorHAnsi" w:hAnsiTheme="majorHAnsi" w:cstheme="majorHAnsi"/>
          <w:highlight w:val="green"/>
        </w:rPr>
        <w:t>destroy the future</w:t>
      </w:r>
      <w:r w:rsidRPr="006C54C9">
        <w:rPr>
          <w:rStyle w:val="StyleUnderline"/>
          <w:rFonts w:asciiTheme="majorHAnsi" w:hAnsiTheme="majorHAnsi" w:cstheme="majorHAnsi"/>
          <w:highlight w:val="gree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 xml:space="preserve">This future </w:t>
      </w:r>
      <w:r w:rsidRPr="004E035C">
        <w:rPr>
          <w:rStyle w:val="StyleUnderline"/>
          <w:rFonts w:asciiTheme="majorHAnsi" w:hAnsiTheme="majorHAnsi" w:cstheme="majorHAnsi"/>
        </w:rPr>
        <w:lastRenderedPageBreak/>
        <w:t>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 xml:space="preserve">reducing existential risk plausibly has a quite low cost for us in comparison with the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 it has for future generations.</w:t>
      </w:r>
      <w:r w:rsidRPr="004E035C">
        <w:rPr>
          <w:rFonts w:asciiTheme="majorHAnsi" w:hAnsiTheme="majorHAnsi" w:cstheme="majorHAnsi"/>
          <w:sz w:val="16"/>
        </w:rPr>
        <w:t xml:space="preserve"> </w:t>
      </w:r>
      <w:proofErr w:type="gramStart"/>
      <w:r w:rsidRPr="004E035C">
        <w:rPr>
          <w:rFonts w:asciiTheme="majorHAnsi" w:hAnsiTheme="majorHAnsi" w:cstheme="majorHAnsi"/>
          <w:sz w:val="16"/>
        </w:rPr>
        <w:t>In spite of</w:t>
      </w:r>
      <w:proofErr w:type="gramEnd"/>
      <w:r w:rsidRPr="004E035C">
        <w:rPr>
          <w:rFonts w:asciiTheme="majorHAnsi" w:hAnsiTheme="majorHAnsi" w:cstheme="majorHAnsi"/>
          <w:sz w:val="16"/>
        </w:rPr>
        <w:t xml:space="preserve">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6C54C9">
        <w:rPr>
          <w:rStyle w:val="StyleUnderline"/>
          <w:rFonts w:asciiTheme="majorHAnsi" w:hAnsiTheme="majorHAnsi" w:cstheme="majorHAnsi"/>
          <w:bCs/>
          <w:highlight w:val="green"/>
        </w:rPr>
        <w:t xml:space="preserve">risk reduction is </w:t>
      </w:r>
      <w:r w:rsidRPr="004E035C">
        <w:rPr>
          <w:rStyle w:val="StyleUnderline"/>
          <w:rFonts w:asciiTheme="majorHAnsi" w:hAnsiTheme="majorHAnsi" w:cstheme="majorHAnsi"/>
          <w:bCs/>
        </w:rPr>
        <w:t xml:space="preserve">likely to be </w:t>
      </w:r>
      <w:r w:rsidRPr="006C54C9">
        <w:rPr>
          <w:rStyle w:val="StyleUnderline"/>
          <w:rFonts w:asciiTheme="majorHAnsi" w:hAnsiTheme="majorHAnsi" w:cstheme="majorHAnsi"/>
          <w:bCs/>
          <w:highlight w:val="gree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6C54C9">
        <w:rPr>
          <w:rStyle w:val="StyleUnderline"/>
          <w:rFonts w:asciiTheme="majorHAnsi" w:hAnsiTheme="majorHAnsi" w:cstheme="majorHAnsi"/>
          <w:bCs/>
          <w:highlight w:val="green"/>
        </w:rPr>
        <w:t>it is</w:t>
      </w:r>
      <w:r w:rsidRPr="004E035C">
        <w:rPr>
          <w:rStyle w:val="StyleUnderline"/>
          <w:rFonts w:asciiTheme="majorHAnsi" w:hAnsiTheme="majorHAnsi" w:cstheme="majorHAnsi"/>
          <w:bCs/>
        </w:rPr>
        <w:t xml:space="preserve"> a </w:t>
      </w:r>
      <w:r w:rsidRPr="006C54C9">
        <w:rPr>
          <w:rStyle w:val="StyleUnderline"/>
          <w:rFonts w:asciiTheme="majorHAnsi" w:hAnsiTheme="majorHAnsi" w:cstheme="majorHAnsi"/>
          <w:bCs/>
          <w:highlight w:val="green"/>
        </w:rPr>
        <w:t>global</w:t>
      </w:r>
      <w:r w:rsidRPr="006C54C9">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6C54C9">
        <w:rPr>
          <w:rStyle w:val="StyleUnderline"/>
          <w:rFonts w:asciiTheme="majorHAnsi" w:hAnsiTheme="majorHAnsi" w:cstheme="majorHAnsi"/>
          <w:bCs/>
          <w:highlight w:val="green"/>
        </w:rPr>
        <w:t>benefits</w:t>
      </w:r>
      <w:r w:rsidRPr="004E035C">
        <w:rPr>
          <w:rStyle w:val="StyleUnderline"/>
          <w:rFonts w:asciiTheme="majorHAnsi" w:hAnsiTheme="majorHAnsi" w:cstheme="majorHAnsi"/>
          <w:bCs/>
        </w:rPr>
        <w:t xml:space="preserve"> of existential risk reduction </w:t>
      </w:r>
      <w:r w:rsidRPr="006C54C9">
        <w:rPr>
          <w:rStyle w:val="StyleUnderline"/>
          <w:rFonts w:asciiTheme="majorHAnsi" w:hAnsiTheme="majorHAnsi" w:cstheme="majorHAnsi"/>
          <w:bCs/>
          <w:highlight w:val="green"/>
        </w:rPr>
        <w:t>are widely</w:t>
      </w:r>
      <w:r w:rsidRPr="004E035C">
        <w:rPr>
          <w:rStyle w:val="StyleUnderline"/>
          <w:rFonts w:asciiTheme="majorHAnsi" w:hAnsiTheme="majorHAnsi" w:cstheme="majorHAnsi"/>
          <w:bCs/>
        </w:rPr>
        <w:t xml:space="preserve"> and </w:t>
      </w:r>
      <w:r w:rsidRPr="006C54C9">
        <w:rPr>
          <w:rStyle w:val="StyleUnderline"/>
          <w:rFonts w:asciiTheme="majorHAnsi" w:hAnsiTheme="majorHAnsi" w:cstheme="majorHAnsi"/>
          <w:bCs/>
          <w:highlight w:val="green"/>
        </w:rPr>
        <w:t>indivisibly dispersed</w:t>
      </w:r>
      <w:r w:rsidRPr="006C54C9">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 xml:space="preserve">around the globe from the countries responsible for </w:t>
      </w:r>
      <w:proofErr w:type="gramStart"/>
      <w:r w:rsidRPr="004E035C">
        <w:rPr>
          <w:rStyle w:val="StyleUnderline"/>
          <w:rFonts w:asciiTheme="majorHAnsi" w:hAnsiTheme="majorHAnsi" w:cstheme="majorHAnsi"/>
        </w:rPr>
        <w:t>taking action</w:t>
      </w:r>
      <w:proofErr w:type="gramEnd"/>
      <w:r w:rsidRPr="004E035C">
        <w:rPr>
          <w:rStyle w:val="StyleUnderline"/>
          <w:rFonts w:asciiTheme="majorHAnsi" w:hAnsiTheme="majorHAnsi" w:cstheme="majorHAnsi"/>
        </w:rPr>
        <w:t>.</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6C54C9">
        <w:rPr>
          <w:rStyle w:val="StyleUnderline"/>
          <w:rFonts w:asciiTheme="majorHAnsi" w:hAnsiTheme="majorHAnsi" w:cstheme="majorHAnsi"/>
          <w:bCs/>
          <w:highlight w:val="gree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6C54C9">
        <w:rPr>
          <w:rStyle w:val="StyleUnderline"/>
          <w:rFonts w:asciiTheme="majorHAnsi" w:hAnsiTheme="majorHAnsi" w:cstheme="majorHAnsi"/>
          <w:bCs/>
          <w:highlight w:val="green"/>
        </w:rPr>
        <w:t xml:space="preserve">inaction while future </w:t>
      </w:r>
      <w:r w:rsidRPr="004E035C">
        <w:rPr>
          <w:rStyle w:val="StyleUnderline"/>
          <w:rFonts w:asciiTheme="majorHAnsi" w:hAnsiTheme="majorHAnsi" w:cstheme="majorHAnsi"/>
          <w:bCs/>
        </w:rPr>
        <w:t xml:space="preserve">generations </w:t>
      </w:r>
      <w:r w:rsidRPr="006C54C9">
        <w:rPr>
          <w:rStyle w:val="StyleUnderline"/>
          <w:rFonts w:asciiTheme="majorHAnsi" w:hAnsiTheme="majorHAnsi" w:cstheme="majorHAnsi"/>
          <w:bCs/>
          <w:highlight w:val="gree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E035C">
        <w:rPr>
          <w:rFonts w:asciiTheme="majorHAnsi" w:hAnsiTheme="majorHAnsi" w:cstheme="majorHAnsi"/>
          <w:sz w:val="16"/>
        </w:rPr>
        <w:t>with regard to</w:t>
      </w:r>
      <w:proofErr w:type="gramEnd"/>
      <w:r w:rsidRPr="004E035C">
        <w:rPr>
          <w:rFonts w:asciiTheme="majorHAnsi" w:hAnsiTheme="majorHAnsi" w:cstheme="majorHAnsi"/>
          <w:sz w:val="16"/>
        </w:rPr>
        <w:t xml:space="preserve"> these emerging risks is comparable to the one we faced when nuclear weapons first became available. </w:t>
      </w:r>
      <w:r w:rsidRPr="006C54C9">
        <w:rPr>
          <w:rStyle w:val="StyleUnderline"/>
          <w:rFonts w:asciiTheme="majorHAnsi" w:hAnsiTheme="majorHAnsi" w:cstheme="majorHAnsi"/>
          <w:bCs/>
          <w:highlight w:val="green"/>
        </w:rPr>
        <w:t xml:space="preserve">Cognitive biases </w:t>
      </w:r>
      <w:r w:rsidRPr="004E035C">
        <w:rPr>
          <w:rStyle w:val="StyleUnderline"/>
          <w:rFonts w:asciiTheme="majorHAnsi" w:hAnsiTheme="majorHAnsi" w:cstheme="majorHAnsi"/>
          <w:bCs/>
        </w:rPr>
        <w:t xml:space="preserve">also </w:t>
      </w:r>
      <w:r w:rsidRPr="006C54C9">
        <w:rPr>
          <w:rStyle w:val="StyleUnderline"/>
          <w:rFonts w:asciiTheme="majorHAnsi" w:hAnsiTheme="majorHAnsi" w:cstheme="majorHAnsi"/>
          <w:bCs/>
          <w:highlight w:val="green"/>
        </w:rPr>
        <w:t>lead people to underestimate</w:t>
      </w:r>
      <w:r w:rsidRPr="004E035C">
        <w:rPr>
          <w:rStyle w:val="StyleUnderline"/>
          <w:rFonts w:asciiTheme="majorHAnsi" w:hAnsiTheme="majorHAnsi" w:cstheme="majorHAnsi"/>
          <w:bCs/>
        </w:rPr>
        <w:t xml:space="preserve"> existential </w:t>
      </w:r>
      <w:r w:rsidRPr="006C54C9">
        <w:rPr>
          <w:rStyle w:val="StyleUnderline"/>
          <w:rFonts w:asciiTheme="majorHAnsi" w:hAnsiTheme="majorHAnsi" w:cstheme="majorHAnsi"/>
          <w:bCs/>
          <w:highlight w:val="green"/>
        </w:rPr>
        <w:t>risks.</w:t>
      </w:r>
      <w:r w:rsidRPr="006C54C9">
        <w:rPr>
          <w:rFonts w:asciiTheme="majorHAnsi" w:hAnsiTheme="majorHAnsi" w:cstheme="majorHAnsi"/>
          <w:b/>
          <w:bCs/>
          <w:sz w:val="16"/>
          <w:highlight w:val="green"/>
        </w:rPr>
        <w:t xml:space="preserve"> </w:t>
      </w:r>
      <w:r w:rsidRPr="006C54C9">
        <w:rPr>
          <w:rStyle w:val="StyleUnderline"/>
          <w:rFonts w:asciiTheme="majorHAnsi" w:hAnsiTheme="majorHAnsi" w:cstheme="majorHAnsi"/>
          <w:bCs/>
          <w:highlight w:val="gree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732571A2" w14:textId="6BBEE925" w:rsidR="00DD43C8" w:rsidRPr="004E035C" w:rsidRDefault="00096147" w:rsidP="00DD43C8">
      <w:pPr>
        <w:pStyle w:val="Heading4"/>
        <w:rPr>
          <w:rFonts w:asciiTheme="majorHAnsi" w:hAnsiTheme="majorHAnsi" w:cstheme="majorHAnsi"/>
        </w:rPr>
      </w:pPr>
      <w:r>
        <w:rPr>
          <w:rFonts w:asciiTheme="majorHAnsi" w:hAnsiTheme="majorHAnsi" w:cstheme="majorHAnsi"/>
        </w:rPr>
        <w:lastRenderedPageBreak/>
        <w:t>3</w:t>
      </w:r>
      <w:r w:rsidR="00DD43C8" w:rsidRPr="004E035C">
        <w:rPr>
          <w:rFonts w:asciiTheme="majorHAnsi" w:hAnsiTheme="majorHAnsi" w:cstheme="majorHAnsi"/>
        </w:rPr>
        <w:t>] We access their role of the ballot—nuclear war causes massive suffering</w:t>
      </w:r>
      <w:r>
        <w:rPr>
          <w:rFonts w:asciiTheme="majorHAnsi" w:hAnsiTheme="majorHAnsi" w:cstheme="majorHAnsi"/>
        </w:rPr>
        <w:t xml:space="preserve"> and </w:t>
      </w:r>
      <w:proofErr w:type="spellStart"/>
      <w:r>
        <w:rPr>
          <w:rFonts w:asciiTheme="majorHAnsi" w:hAnsiTheme="majorHAnsi" w:cstheme="majorHAnsi"/>
        </w:rPr>
        <w:t>exasterbates</w:t>
      </w:r>
      <w:proofErr w:type="spellEnd"/>
      <w:r>
        <w:rPr>
          <w:rFonts w:asciiTheme="majorHAnsi" w:hAnsiTheme="majorHAnsi" w:cstheme="majorHAnsi"/>
        </w:rPr>
        <w:t xml:space="preserve"> the conditions of warming</w:t>
      </w:r>
      <w:r w:rsidR="00DD43C8" w:rsidRPr="004E035C">
        <w:rPr>
          <w:rFonts w:asciiTheme="majorHAnsi" w:hAnsiTheme="majorHAnsi" w:cstheme="majorHAnsi"/>
        </w:rPr>
        <w:t xml:space="preserve">. Proves even if they win their framing nuke war and warming are still a tiebreaker. </w:t>
      </w:r>
    </w:p>
    <w:p w14:paraId="7E853B79" w14:textId="6785757F" w:rsidR="00DD43C8" w:rsidRDefault="00096147" w:rsidP="00DD43C8">
      <w:pPr>
        <w:pStyle w:val="Heading4"/>
        <w:rPr>
          <w:rFonts w:asciiTheme="majorHAnsi" w:hAnsiTheme="majorHAnsi" w:cstheme="majorHAnsi"/>
        </w:rPr>
      </w:pPr>
      <w:r>
        <w:rPr>
          <w:rFonts w:asciiTheme="majorHAnsi" w:hAnsiTheme="majorHAnsi" w:cstheme="majorHAnsi"/>
        </w:rPr>
        <w:t>4</w:t>
      </w:r>
      <w:r w:rsidR="00DD43C8" w:rsidRPr="004E035C">
        <w:rPr>
          <w:rFonts w:asciiTheme="majorHAnsi" w:hAnsiTheme="majorHAnsi" w:cstheme="majorHAnsi"/>
        </w:rPr>
        <w:t xml:space="preserve">] Don’t let them weigh the </w:t>
      </w:r>
      <w:proofErr w:type="gramStart"/>
      <w:r w:rsidR="00DD43C8" w:rsidRPr="004E035C">
        <w:rPr>
          <w:rFonts w:asciiTheme="majorHAnsi" w:hAnsiTheme="majorHAnsi" w:cstheme="majorHAnsi"/>
        </w:rPr>
        <w:t>sum total</w:t>
      </w:r>
      <w:proofErr w:type="gramEnd"/>
      <w:r w:rsidR="00DD43C8" w:rsidRPr="004E035C">
        <w:rPr>
          <w:rFonts w:asciiTheme="majorHAnsi" w:hAnsiTheme="majorHAnsi" w:cstheme="majorHAnsi"/>
        </w:rPr>
        <w:t xml:space="preserve"> of</w:t>
      </w:r>
      <w:r w:rsidR="00DD43C8">
        <w:rPr>
          <w:rFonts w:asciiTheme="majorHAnsi" w:hAnsiTheme="majorHAnsi" w:cstheme="majorHAnsi"/>
        </w:rPr>
        <w:t xml:space="preserve"> neoliberalism and commodification </w:t>
      </w:r>
      <w:r w:rsidR="00DD43C8" w:rsidRPr="004E035C">
        <w:rPr>
          <w:rFonts w:asciiTheme="majorHAnsi" w:hAnsiTheme="majorHAnsi" w:cstheme="majorHAnsi"/>
        </w:rPr>
        <w:t>—they only get to weigh the unique amount solved by the affirmative. Filter the debate through scope of solvency—there’s no impact to root cause if they don’t solve it.</w:t>
      </w:r>
    </w:p>
    <w:p w14:paraId="05F988F8" w14:textId="499EA123" w:rsidR="00513160" w:rsidRPr="00513160" w:rsidRDefault="00513160" w:rsidP="00513160">
      <w:pPr>
        <w:pStyle w:val="Heading4"/>
      </w:pPr>
      <w:r>
        <w:t xml:space="preserve">5] Not a pre-req because the extinction mitigates the possibility of finding our own subjectivities. If debating means we have discovered our </w:t>
      </w:r>
      <w:proofErr w:type="gramStart"/>
      <w:r>
        <w:t>subjectivities</w:t>
      </w:r>
      <w:proofErr w:type="gramEnd"/>
      <w:r>
        <w:t xml:space="preserve"> then I found mine freshman year. </w:t>
      </w:r>
      <w:proofErr w:type="spellStart"/>
      <w:r>
        <w:t>Preformativity</w:t>
      </w:r>
      <w:proofErr w:type="spellEnd"/>
      <w:r>
        <w:t xml:space="preserve"> arguments are a fallacy of </w:t>
      </w:r>
      <w:proofErr w:type="spellStart"/>
      <w:r>
        <w:t>orgin</w:t>
      </w:r>
      <w:proofErr w:type="spellEnd"/>
      <w:r>
        <w:t xml:space="preserve"> because </w:t>
      </w:r>
      <w:proofErr w:type="gramStart"/>
      <w:r>
        <w:t>yes</w:t>
      </w:r>
      <w:proofErr w:type="gramEnd"/>
      <w:r>
        <w:t xml:space="preserve"> I need oxygen to debate doesn’t mean it should guide our framing. </w:t>
      </w:r>
    </w:p>
    <w:p w14:paraId="47CBF72A" w14:textId="0147CADE" w:rsidR="006C54C9" w:rsidRPr="006C54C9" w:rsidRDefault="00DD43C8" w:rsidP="00D92EEE">
      <w:pPr>
        <w:pStyle w:val="Heading3"/>
      </w:pPr>
      <w:r>
        <w:lastRenderedPageBreak/>
        <w:t>AT: Warming</w:t>
      </w:r>
    </w:p>
    <w:p w14:paraId="6AE3DBF8" w14:textId="06C65BC6" w:rsidR="00DD43C8" w:rsidRDefault="00D92EEE" w:rsidP="00DD43C8">
      <w:pPr>
        <w:pStyle w:val="Heading4"/>
      </w:pPr>
      <w:r>
        <w:t>1</w:t>
      </w:r>
      <w:r w:rsidR="006C54C9">
        <w:t xml:space="preserve">] </w:t>
      </w:r>
      <w:r w:rsidR="00DD43C8">
        <w:t xml:space="preserve">Turns case – regulated innovation solves climate. </w:t>
      </w:r>
    </w:p>
    <w:p w14:paraId="427AB0D4" w14:textId="77777777" w:rsidR="00DD43C8" w:rsidRPr="00504FC3" w:rsidRDefault="00DD43C8" w:rsidP="00DD43C8">
      <w:pPr>
        <w:rPr>
          <w:sz w:val="16"/>
        </w:rPr>
      </w:pPr>
      <w:r w:rsidRPr="00504FC3">
        <w:rPr>
          <w:rStyle w:val="Style13ptBold"/>
          <w:szCs w:val="26"/>
        </w:rPr>
        <w:t>Cohen 21</w:t>
      </w:r>
      <w:r w:rsidRPr="00504FC3">
        <w:rPr>
          <w:sz w:val="16"/>
        </w:rPr>
        <w:t xml:space="preserve"> [(Steve, is the Senior Vice Dean of Columbia’s School of Professional Studies and a Professor in the Practice of Public Affairs at Columbia University’s School of International and Public Affairs)"Kerry Was Correct: </w:t>
      </w:r>
      <w:r w:rsidRPr="006C54C9">
        <w:rPr>
          <w:rStyle w:val="Emphasis"/>
          <w:highlight w:val="green"/>
        </w:rPr>
        <w:t>Decarbonization Will Require New Technology</w:t>
      </w:r>
      <w:r w:rsidRPr="00504FC3">
        <w:rPr>
          <w:sz w:val="16"/>
        </w:rPr>
        <w:t>," 5-24-2021, https://news.climate.columbia.edu/2021/05/24/kerry-was-correct-decarbonization-will-require-new-technology/] TDI</w:t>
      </w:r>
    </w:p>
    <w:p w14:paraId="77DE990B" w14:textId="77777777" w:rsidR="00DD43C8" w:rsidRPr="00D45723" w:rsidRDefault="00DD43C8" w:rsidP="00DD43C8">
      <w:pPr>
        <w:rPr>
          <w:sz w:val="16"/>
        </w:rPr>
      </w:pPr>
      <w:r w:rsidRPr="00D45723">
        <w:rPr>
          <w:sz w:val="16"/>
        </w:rPr>
        <w:t xml:space="preserve">It’s useful sometimes to ground analysis in fact. One environmental fact is that overall, the air and water in the United States are cleaner today than they were in 1970. </w:t>
      </w:r>
      <w:r w:rsidRPr="006C54C9">
        <w:rPr>
          <w:rStyle w:val="StyleUnderline"/>
          <w:highlight w:val="green"/>
        </w:rPr>
        <w:t>America consumes more today and pollutes less</w:t>
      </w:r>
      <w:r w:rsidRPr="00D45723">
        <w:rPr>
          <w:rStyle w:val="StyleUnderline"/>
        </w:rPr>
        <w:t xml:space="preserve"> than it did 50 years ago</w:t>
      </w:r>
      <w:r w:rsidRPr="00D45723">
        <w:rPr>
          <w:sz w:val="16"/>
        </w:rPr>
        <w:t xml:space="preserve">. How did that happen? In the case of air, </w:t>
      </w:r>
      <w:r w:rsidRPr="006C54C9">
        <w:rPr>
          <w:rStyle w:val="StyleUnderline"/>
          <w:highlight w:val="green"/>
        </w:rPr>
        <w:t>regulation of</w:t>
      </w:r>
      <w:r w:rsidRPr="00D45723">
        <w:rPr>
          <w:rStyle w:val="StyleUnderline"/>
        </w:rPr>
        <w:t xml:space="preserve"> motor </w:t>
      </w:r>
      <w:r w:rsidRPr="006C54C9">
        <w:rPr>
          <w:rStyle w:val="StyleUnderline"/>
          <w:highlight w:val="green"/>
        </w:rPr>
        <w:t>vehicles and</w:t>
      </w:r>
      <w:r w:rsidRPr="00D45723">
        <w:rPr>
          <w:rStyle w:val="StyleUnderline"/>
        </w:rPr>
        <w:t xml:space="preserve"> power </w:t>
      </w:r>
      <w:r w:rsidRPr="006C54C9">
        <w:rPr>
          <w:rStyle w:val="StyleUnderline"/>
          <w:highlight w:val="green"/>
        </w:rPr>
        <w:t>plants resulted in new</w:t>
      </w:r>
      <w:r w:rsidRPr="00D45723">
        <w:rPr>
          <w:rStyle w:val="StyleUnderline"/>
        </w:rPr>
        <w:t xml:space="preserve"> stack scrubbing </w:t>
      </w:r>
      <w:r w:rsidRPr="006C54C9">
        <w:rPr>
          <w:rStyle w:val="StyleUnderline"/>
          <w:highlight w:val="green"/>
        </w:rPr>
        <w:t>technology</w:t>
      </w:r>
      <w:r w:rsidRPr="00D45723">
        <w:rPr>
          <w:sz w:val="16"/>
        </w:rPr>
        <w:t xml:space="preserve">, </w:t>
      </w:r>
      <w:r w:rsidRPr="00D45723">
        <w:rPr>
          <w:rStyle w:val="StyleUnderline"/>
        </w:rPr>
        <w:t>fuel switching and the mass adoption of the catalytic converter</w:t>
      </w:r>
      <w:r w:rsidRPr="00D45723">
        <w:rPr>
          <w:sz w:val="16"/>
        </w:rPr>
        <w:t xml:space="preserve">. </w:t>
      </w:r>
      <w:r w:rsidRPr="00D45723">
        <w:rPr>
          <w:rStyle w:val="StyleUnderline"/>
        </w:rPr>
        <w:t>Due to fuel milage standards</w:t>
      </w:r>
      <w:r w:rsidRPr="00D45723">
        <w:rPr>
          <w:sz w:val="16"/>
        </w:rPr>
        <w:t xml:space="preserve">, </w:t>
      </w:r>
      <w:r w:rsidRPr="00D45723">
        <w:rPr>
          <w:rStyle w:val="StyleUnderline"/>
        </w:rPr>
        <w:t>cars became lighter</w:t>
      </w:r>
      <w:r w:rsidRPr="00D45723">
        <w:rPr>
          <w:sz w:val="16"/>
        </w:rPr>
        <w:t xml:space="preserve">, </w:t>
      </w:r>
      <w:r w:rsidRPr="00D45723">
        <w:rPr>
          <w:rStyle w:val="StyleUnderline"/>
        </w:rPr>
        <w:t>more energy</w:t>
      </w:r>
      <w:r w:rsidRPr="00D45723">
        <w:rPr>
          <w:sz w:val="16"/>
        </w:rPr>
        <w:t>-</w:t>
      </w:r>
      <w:r w:rsidRPr="00D45723">
        <w:rPr>
          <w:rStyle w:val="StyleUnderline"/>
        </w:rPr>
        <w:t>efficient and cleaner</w:t>
      </w:r>
      <w:r w:rsidRPr="00D45723">
        <w:rPr>
          <w:sz w:val="16"/>
        </w:rPr>
        <w:t xml:space="preserve">. Power generation and vehicles (not heavy industry) have always been the largest sources of air pollution, and we use more cars and electricity today than we used 50 years ago. </w:t>
      </w:r>
      <w:r w:rsidRPr="006C54C9">
        <w:rPr>
          <w:rStyle w:val="Emphasis"/>
          <w:highlight w:val="green"/>
        </w:rPr>
        <w:t>Technological innovation coupled with strong regulation resulted in improved air quality</w:t>
      </w:r>
      <w:r w:rsidRPr="00D45723">
        <w:rPr>
          <w:sz w:val="16"/>
        </w:rPr>
        <w:t>. We see similar results with sewage treatment and with the management of non-point sources of water pollution.</w:t>
      </w:r>
    </w:p>
    <w:p w14:paraId="31A227A5" w14:textId="77777777" w:rsidR="00DD43C8" w:rsidRPr="00D45723" w:rsidRDefault="00DD43C8" w:rsidP="00DD43C8">
      <w:pPr>
        <w:rPr>
          <w:sz w:val="16"/>
        </w:rPr>
      </w:pPr>
      <w:r w:rsidRPr="00D45723">
        <w:rPr>
          <w:sz w:val="16"/>
        </w:rPr>
        <w:t xml:space="preserve">The technology of air, water and waste management has advanced dramatically since we created the EPA back in 1970. I believe that decarbonization is in the early stages of the same process. The technology we have now can get us started, but if it was really where it needed to be, it would already be in use. Electric cars are a good example. Yes, we need more charging stations and public policy should do even more to encourage early adoption. But what we really need is a battery so good that it can deliver a charge for 500 or 1,000 miles. We need an electric vehicle that costs less than today’s internal combustion vehicles. Those electric vehicles will require technological innovation that I am certain we will see but is not yet available. Those technologies will make the internal combustion engine obsolete. We are close. In fact, </w:t>
      </w:r>
      <w:r w:rsidRPr="006C54C9">
        <w:rPr>
          <w:rStyle w:val="StyleUnderline"/>
          <w:highlight w:val="green"/>
        </w:rPr>
        <w:t>Ford</w:t>
      </w:r>
      <w:r w:rsidRPr="00D45723">
        <w:rPr>
          <w:rStyle w:val="StyleUnderline"/>
        </w:rPr>
        <w:t xml:space="preserve"> recently </w:t>
      </w:r>
      <w:r w:rsidRPr="006C54C9">
        <w:rPr>
          <w:rStyle w:val="StyleUnderline"/>
          <w:highlight w:val="green"/>
        </w:rPr>
        <w:t>announced the electronic version</w:t>
      </w:r>
      <w:r w:rsidRPr="00D45723">
        <w:rPr>
          <w:rStyle w:val="StyleUnderline"/>
        </w:rPr>
        <w:t xml:space="preserve"> of its best</w:t>
      </w:r>
      <w:r w:rsidRPr="00D45723">
        <w:rPr>
          <w:sz w:val="16"/>
        </w:rPr>
        <w:t>-</w:t>
      </w:r>
      <w:r w:rsidRPr="00D45723">
        <w:rPr>
          <w:rStyle w:val="StyleUnderline"/>
        </w:rPr>
        <w:t>selling truck</w:t>
      </w:r>
      <w:r w:rsidRPr="00D45723">
        <w:rPr>
          <w:sz w:val="16"/>
        </w:rPr>
        <w:t>. According to Ford’s press release:</w:t>
      </w:r>
    </w:p>
    <w:p w14:paraId="34D7A71B" w14:textId="77777777" w:rsidR="00DD43C8" w:rsidRPr="00D45723" w:rsidRDefault="00DD43C8" w:rsidP="00DD43C8">
      <w:pPr>
        <w:rPr>
          <w:sz w:val="16"/>
        </w:rPr>
      </w:pPr>
      <w:r w:rsidRPr="00D45723">
        <w:rPr>
          <w:sz w:val="16"/>
        </w:rPr>
        <w:t>“The truck of the future is here. The F-150 Lightning is the smartest, most innovative truck Ford has ever built. From near instant torque to intelligent towing, seamless connectivity to software updates, plus power for your home, a power frunk and a digital screen that’s larger than any currently offered on a full-size truck – F-150 Lightning is a driving and ownership experience unlike any other.”</w:t>
      </w:r>
    </w:p>
    <w:p w14:paraId="50327932" w14:textId="77777777" w:rsidR="00DD43C8" w:rsidRPr="00D45723" w:rsidRDefault="00DD43C8" w:rsidP="00DD43C8">
      <w:pPr>
        <w:rPr>
          <w:sz w:val="16"/>
        </w:rPr>
      </w:pPr>
      <w:r w:rsidRPr="00D45723">
        <w:rPr>
          <w:sz w:val="16"/>
        </w:rPr>
        <w:t>With federal tax incentives, the cost of the truck is competitive with the gasoline-powered version. The Ford F-150 is an indicator of technological process, and we will soon learn if it is able to win over truck-buyers.</w:t>
      </w:r>
    </w:p>
    <w:p w14:paraId="3B604A75" w14:textId="77777777" w:rsidR="00DD43C8" w:rsidRPr="00D45723" w:rsidRDefault="00DD43C8" w:rsidP="00DD43C8">
      <w:pPr>
        <w:rPr>
          <w:sz w:val="16"/>
        </w:rPr>
      </w:pPr>
      <w:r w:rsidRPr="00D45723">
        <w:rPr>
          <w:sz w:val="16"/>
        </w:rPr>
        <w:t xml:space="preserve">Solar technology is also improving, but current technology is expensive, toxic, and large. </w:t>
      </w:r>
      <w:r w:rsidRPr="006C54C9">
        <w:rPr>
          <w:rStyle w:val="Emphasis"/>
          <w:highlight w:val="green"/>
        </w:rPr>
        <w:t>Smaller</w:t>
      </w:r>
      <w:r w:rsidRPr="006C54C9">
        <w:rPr>
          <w:sz w:val="16"/>
          <w:highlight w:val="green"/>
        </w:rPr>
        <w:t xml:space="preserve">, </w:t>
      </w:r>
      <w:r w:rsidRPr="006C54C9">
        <w:rPr>
          <w:rStyle w:val="Emphasis"/>
          <w:highlight w:val="green"/>
        </w:rPr>
        <w:t>less toxic</w:t>
      </w:r>
      <w:r w:rsidRPr="006C54C9">
        <w:rPr>
          <w:sz w:val="16"/>
          <w:highlight w:val="green"/>
        </w:rPr>
        <w:t xml:space="preserve">, </w:t>
      </w:r>
      <w:r w:rsidRPr="006C54C9">
        <w:rPr>
          <w:rStyle w:val="Emphasis"/>
          <w:highlight w:val="green"/>
        </w:rPr>
        <w:t>and cheaper solar cells are now being invented</w:t>
      </w:r>
      <w:r w:rsidRPr="00D45723">
        <w:rPr>
          <w:sz w:val="16"/>
        </w:rPr>
        <w:t>. During the debate after John Kerry’s recent interview on BBC One’s Andrew Marr show, I kept hearing from climate experts and advocates that we have the technology we need and the search for new technology is just an excuse for inaction. I’m reminded of the pictures of people with the first cell phones in the 1980s. They were the size of a brick, cost about $10,000 (in 1980 dollars) and had very limited battery life. In 2004 we got the flip phone with seven hours of battery life, and a few years later, Apple invented the iPhone, which led to the small computers we keep in our pockets today. Sure, we had cell phones 40 years ago, but they were not ready for prime time</w:t>
      </w:r>
      <w:r w:rsidRPr="00D45723">
        <w:rPr>
          <w:rStyle w:val="StyleUnderline"/>
        </w:rPr>
        <w:t>. The need for additional research and the development of new technology is not an excuse for inaction today but an argument for a broader set of actions than simply using off</w:t>
      </w:r>
      <w:r w:rsidRPr="00D45723">
        <w:rPr>
          <w:sz w:val="16"/>
        </w:rPr>
        <w:t>-</w:t>
      </w:r>
      <w:r w:rsidRPr="00D45723">
        <w:rPr>
          <w:rStyle w:val="StyleUnderline"/>
        </w:rPr>
        <w:t>the</w:t>
      </w:r>
      <w:r w:rsidRPr="00D45723">
        <w:rPr>
          <w:sz w:val="16"/>
        </w:rPr>
        <w:t>-</w:t>
      </w:r>
      <w:r w:rsidRPr="00D45723">
        <w:rPr>
          <w:rStyle w:val="StyleUnderline"/>
        </w:rPr>
        <w:t>shelf technology</w:t>
      </w:r>
      <w:r w:rsidRPr="00D45723">
        <w:rPr>
          <w:sz w:val="16"/>
        </w:rPr>
        <w:t>. A key action is research leading to new technologies.</w:t>
      </w:r>
    </w:p>
    <w:p w14:paraId="7815356E" w14:textId="77777777" w:rsidR="00DD43C8" w:rsidRPr="00D45723" w:rsidRDefault="00DD43C8" w:rsidP="00DD43C8">
      <w:pPr>
        <w:rPr>
          <w:sz w:val="16"/>
        </w:rPr>
      </w:pPr>
      <w:r w:rsidRPr="00D45723">
        <w:rPr>
          <w:rStyle w:val="StyleUnderline"/>
        </w:rPr>
        <w:t xml:space="preserve">The </w:t>
      </w:r>
      <w:r w:rsidRPr="006C54C9">
        <w:rPr>
          <w:rStyle w:val="Emphasis"/>
          <w:highlight w:val="green"/>
        </w:rPr>
        <w:t>transition to renewable energy</w:t>
      </w:r>
      <w:r w:rsidRPr="00D45723">
        <w:rPr>
          <w:rStyle w:val="StyleUnderline"/>
        </w:rPr>
        <w:t xml:space="preserve"> and electronic vehicles has begun</w:t>
      </w:r>
      <w:r w:rsidRPr="00D45723">
        <w:rPr>
          <w:sz w:val="16"/>
        </w:rPr>
        <w:t xml:space="preserve">, </w:t>
      </w:r>
      <w:r w:rsidRPr="00D45723">
        <w:rPr>
          <w:rStyle w:val="StyleUnderline"/>
        </w:rPr>
        <w:t xml:space="preserve">but </w:t>
      </w:r>
      <w:r w:rsidRPr="006C54C9">
        <w:rPr>
          <w:rStyle w:val="Emphasis"/>
          <w:highlight w:val="green"/>
        </w:rPr>
        <w:t>additional technological innovation and infrastructure investment</w:t>
      </w:r>
      <w:r w:rsidRPr="00D45723">
        <w:rPr>
          <w:rStyle w:val="StyleUnderline"/>
        </w:rPr>
        <w:t xml:space="preserve"> will be needed to succeed</w:t>
      </w:r>
      <w:r w:rsidRPr="00D45723">
        <w:rPr>
          <w:sz w:val="16"/>
        </w:rPr>
        <w:t xml:space="preserve">. The larger problem will be the greenhouse gases produced when we manufacture steel, cement, and food. These industrial processes must also reduce their production of greenhouse gasses and developing the technology needed for these changes will be a massive national undertaking. As Ula </w:t>
      </w:r>
      <w:proofErr w:type="spellStart"/>
      <w:r w:rsidRPr="00D45723">
        <w:rPr>
          <w:sz w:val="16"/>
        </w:rPr>
        <w:t>Chrobak</w:t>
      </w:r>
      <w:proofErr w:type="spellEnd"/>
      <w:r w:rsidRPr="00D45723">
        <w:rPr>
          <w:sz w:val="16"/>
        </w:rPr>
        <w:t xml:space="preserve"> observed in a recent issue of Popular Science:</w:t>
      </w:r>
    </w:p>
    <w:p w14:paraId="678B0501" w14:textId="77777777" w:rsidR="006C54C9" w:rsidRDefault="006C54C9" w:rsidP="00DD43C8">
      <w:pPr>
        <w:rPr>
          <w:rFonts w:eastAsia="Cambria"/>
          <w:sz w:val="16"/>
          <w:szCs w:val="22"/>
        </w:rPr>
      </w:pPr>
    </w:p>
    <w:p w14:paraId="2EBFF20A" w14:textId="6BE9190E" w:rsidR="006C54C9" w:rsidRPr="00100A2B" w:rsidRDefault="00D92EEE" w:rsidP="006C54C9">
      <w:pPr>
        <w:pStyle w:val="Heading4"/>
        <w:rPr>
          <w:rFonts w:cs="Calibri"/>
        </w:rPr>
      </w:pPr>
      <w:r>
        <w:rPr>
          <w:rFonts w:cs="Calibri"/>
        </w:rPr>
        <w:lastRenderedPageBreak/>
        <w:t>2</w:t>
      </w:r>
      <w:r w:rsidR="006C54C9">
        <w:rPr>
          <w:rFonts w:cs="Calibri"/>
        </w:rPr>
        <w:t xml:space="preserve">] </w:t>
      </w:r>
      <w:r w:rsidR="006C54C9">
        <w:rPr>
          <w:rFonts w:cs="Calibri"/>
        </w:rPr>
        <w:t xml:space="preserve">No extinction from warming – 12 degrees and intervening actors check. </w:t>
      </w:r>
    </w:p>
    <w:p w14:paraId="14B52E45" w14:textId="77777777" w:rsidR="006C54C9" w:rsidRPr="00060E6A" w:rsidRDefault="006C54C9" w:rsidP="006C54C9">
      <w:pPr>
        <w:rPr>
          <w:sz w:val="18"/>
          <w:szCs w:val="18"/>
        </w:rPr>
      </w:pPr>
      <w:r w:rsidRPr="00060E6A">
        <w:rPr>
          <w:rStyle w:val="StyleUnderline"/>
          <w:b/>
          <w:bCs/>
          <w:sz w:val="26"/>
          <w:szCs w:val="26"/>
          <w:u w:val="none"/>
        </w:rPr>
        <w:t>Farquhar 17</w:t>
      </w:r>
      <w:r w:rsidRPr="00100A2B">
        <w:t xml:space="preserve"> </w:t>
      </w:r>
      <w:r w:rsidRPr="00060E6A">
        <w:rPr>
          <w:sz w:val="18"/>
          <w:szCs w:val="18"/>
        </w:rPr>
        <w:t>[(Sebastian, leads the Global Priorities Project (GPP) at the Centre for Effective Altruism) “Existential Risk: Diplomacy and Governance,” 2017, https://www.fhi.ox.ac.uk/wp-content/uploads/Existential-Risks-2017-01-23.pdf] TDI</w:t>
      </w:r>
    </w:p>
    <w:p w14:paraId="12B0687F" w14:textId="78A2870D" w:rsidR="00D92EEE" w:rsidRDefault="006C54C9" w:rsidP="00DD43C8">
      <w:pPr>
        <w:rPr>
          <w:sz w:val="14"/>
        </w:rPr>
      </w:pPr>
      <w:r w:rsidRPr="00060E6A">
        <w:rPr>
          <w:rStyle w:val="StyleUnderline"/>
        </w:rPr>
        <w:t xml:space="preserve">The </w:t>
      </w:r>
      <w:r w:rsidRPr="00060E6A">
        <w:rPr>
          <w:rStyle w:val="Emphasis"/>
        </w:rPr>
        <w:t>most likely</w:t>
      </w:r>
      <w:r w:rsidRPr="00060E6A">
        <w:rPr>
          <w:rStyle w:val="StyleUnderline"/>
        </w:rPr>
        <w:t xml:space="preserve"> </w:t>
      </w:r>
      <w:r w:rsidRPr="006C54C9">
        <w:rPr>
          <w:rStyle w:val="StyleUnderline"/>
          <w:highlight w:val="green"/>
        </w:rPr>
        <w:t>levels of</w:t>
      </w:r>
      <w:r w:rsidRPr="00060E6A">
        <w:rPr>
          <w:rStyle w:val="StyleUnderline"/>
        </w:rPr>
        <w:t xml:space="preserve"> global</w:t>
      </w:r>
      <w:r w:rsidRPr="00100A2B">
        <w:rPr>
          <w:rStyle w:val="StyleUnderline"/>
        </w:rPr>
        <w:t xml:space="preserve"> </w:t>
      </w:r>
      <w:r w:rsidRPr="006C54C9">
        <w:rPr>
          <w:rStyle w:val="StyleUnderline"/>
          <w:highlight w:val="green"/>
        </w:rPr>
        <w:t xml:space="preserve">warming are </w:t>
      </w:r>
      <w:r w:rsidRPr="006C54C9">
        <w:rPr>
          <w:rStyle w:val="Emphasis"/>
          <w:highlight w:val="green"/>
        </w:rPr>
        <w:t>very unlikely to cause</w:t>
      </w:r>
      <w:r w:rsidRPr="00535A9C">
        <w:rPr>
          <w:rStyle w:val="Emphasis"/>
        </w:rPr>
        <w:t xml:space="preserve"> human </w:t>
      </w:r>
      <w:r w:rsidRPr="006C54C9">
        <w:rPr>
          <w:rStyle w:val="Emphasis"/>
          <w:highlight w:val="green"/>
        </w:rPr>
        <w:t>extinction</w:t>
      </w:r>
      <w:r w:rsidRPr="00A817B9">
        <w:rPr>
          <w:sz w:val="14"/>
        </w:rPr>
        <w:t xml:space="preserve">.15 The </w:t>
      </w:r>
      <w:r w:rsidRPr="00100A2B">
        <w:rPr>
          <w:rStyle w:val="StyleUnderline"/>
        </w:rPr>
        <w:t>existential risks of climate change</w:t>
      </w:r>
      <w:r w:rsidRPr="00A817B9">
        <w:rPr>
          <w:sz w:val="14"/>
        </w:rPr>
        <w:t xml:space="preserve"> instead </w:t>
      </w:r>
      <w:r w:rsidRPr="00100A2B">
        <w:rPr>
          <w:rStyle w:val="StyleUnderline"/>
        </w:rPr>
        <w:t>stem from tail risk</w:t>
      </w:r>
      <w:r w:rsidRPr="00A817B9">
        <w:rPr>
          <w:sz w:val="14"/>
        </w:rPr>
        <w:t xml:space="preserve"> climate change – </w:t>
      </w:r>
      <w:r w:rsidRPr="00100A2B">
        <w:rPr>
          <w:rStyle w:val="StyleUnderline"/>
        </w:rPr>
        <w:t xml:space="preserve">the </w:t>
      </w:r>
      <w:r w:rsidRPr="00100A2B">
        <w:rPr>
          <w:rStyle w:val="Emphasis"/>
        </w:rPr>
        <w:t>low probability</w:t>
      </w:r>
      <w:r w:rsidRPr="00100A2B">
        <w:rPr>
          <w:rStyle w:val="StyleUnderline"/>
        </w:rPr>
        <w:t xml:space="preserve"> of extreme levels of warming</w:t>
      </w:r>
      <w:r w:rsidRPr="00A817B9">
        <w:rPr>
          <w:sz w:val="14"/>
        </w:rPr>
        <w:t xml:space="preserve"> – </w:t>
      </w:r>
      <w:r w:rsidRPr="00100A2B">
        <w:rPr>
          <w:rStyle w:val="StyleUnderline"/>
        </w:rPr>
        <w:t>and interaction with other sources of risk</w:t>
      </w:r>
      <w:r w:rsidRPr="00A817B9">
        <w:rPr>
          <w:sz w:val="14"/>
        </w:rPr>
        <w:t xml:space="preserve">. It is impossible to say with confidence at what point global warming would become severe enough to pose an existential threat. Research has suggested that </w:t>
      </w:r>
      <w:r w:rsidRPr="006C54C9">
        <w:rPr>
          <w:rStyle w:val="Emphasis"/>
          <w:highlight w:val="green"/>
        </w:rPr>
        <w:t>warming of</w:t>
      </w:r>
      <w:r w:rsidRPr="00100A2B">
        <w:rPr>
          <w:rStyle w:val="Emphasis"/>
        </w:rPr>
        <w:t xml:space="preserve"> 11-</w:t>
      </w:r>
      <w:r w:rsidRPr="006C54C9">
        <w:rPr>
          <w:rStyle w:val="Emphasis"/>
          <w:highlight w:val="green"/>
        </w:rPr>
        <w:t>12°C</w:t>
      </w:r>
      <w:r w:rsidRPr="006C54C9">
        <w:rPr>
          <w:rStyle w:val="StyleUnderline"/>
          <w:highlight w:val="green"/>
        </w:rPr>
        <w:t xml:space="preserve"> would render most of the planet uninhabitable</w:t>
      </w:r>
      <w:r w:rsidRPr="00A817B9">
        <w:rPr>
          <w:sz w:val="14"/>
        </w:rPr>
        <w:t xml:space="preserve">,16 and would completely devastate agriculture.17 This would pose an extreme threat to human </w:t>
      </w:r>
      <w:proofErr w:type="spellStart"/>
      <w:r w:rsidRPr="00A817B9">
        <w:rPr>
          <w:sz w:val="14"/>
        </w:rPr>
        <w:t>civilisation</w:t>
      </w:r>
      <w:proofErr w:type="spellEnd"/>
      <w:r w:rsidRPr="00A817B9">
        <w:rPr>
          <w:sz w:val="14"/>
        </w:rPr>
        <w:t xml:space="preserve"> as we know it.18 Warming of around 7°C or more could potentially produce conflict and instability on such a scale that the indirect effects could be an existential risk, although it is extremely uncertain how likely such scenarios are.19 Moreover</w:t>
      </w:r>
      <w:r w:rsidRPr="006C54C9">
        <w:rPr>
          <w:sz w:val="14"/>
          <w:highlight w:val="green"/>
        </w:rPr>
        <w:t xml:space="preserve">, </w:t>
      </w:r>
      <w:r w:rsidRPr="006C54C9">
        <w:rPr>
          <w:rStyle w:val="StyleUnderline"/>
          <w:highlight w:val="green"/>
        </w:rPr>
        <w:t>the timescales over which such changes</w:t>
      </w:r>
      <w:r w:rsidRPr="00100A2B">
        <w:rPr>
          <w:rStyle w:val="StyleUnderline"/>
        </w:rPr>
        <w:t xml:space="preserve"> might </w:t>
      </w:r>
      <w:r w:rsidRPr="006C54C9">
        <w:rPr>
          <w:rStyle w:val="StyleUnderline"/>
          <w:highlight w:val="green"/>
        </w:rPr>
        <w:t>happen could mean</w:t>
      </w:r>
      <w:r w:rsidRPr="00A817B9">
        <w:rPr>
          <w:sz w:val="14"/>
        </w:rPr>
        <w:t xml:space="preserve"> that </w:t>
      </w:r>
      <w:r w:rsidRPr="006C54C9">
        <w:rPr>
          <w:rStyle w:val="Emphasis"/>
          <w:highlight w:val="green"/>
        </w:rPr>
        <w:t>humanity is able to adapt</w:t>
      </w:r>
      <w:r w:rsidRPr="00A817B9">
        <w:rPr>
          <w:sz w:val="14"/>
        </w:rPr>
        <w:t xml:space="preserve"> </w:t>
      </w:r>
      <w:r w:rsidRPr="00060E6A">
        <w:rPr>
          <w:sz w:val="14"/>
        </w:rPr>
        <w:t xml:space="preserve">enough </w:t>
      </w:r>
      <w:r w:rsidRPr="00060E6A">
        <w:rPr>
          <w:rStyle w:val="StyleUnderline"/>
        </w:rPr>
        <w:t xml:space="preserve">to avoid extinction in </w:t>
      </w:r>
      <w:r w:rsidRPr="00060E6A">
        <w:rPr>
          <w:rStyle w:val="Emphasis"/>
        </w:rPr>
        <w:t>even very extreme scenarios</w:t>
      </w:r>
      <w:r w:rsidRPr="00060E6A">
        <w:rPr>
          <w:sz w:val="14"/>
        </w:rPr>
        <w:t>. The probability of these levels of warming depends on eventual greenhouse gas</w:t>
      </w:r>
      <w:r w:rsidRPr="00A817B9">
        <w:rPr>
          <w:sz w:val="14"/>
        </w:rPr>
        <w:t xml:space="preserve"> concentrations. According to some experts, </w:t>
      </w:r>
      <w:r w:rsidRPr="00100A2B">
        <w:rPr>
          <w:rStyle w:val="StyleUnderline"/>
        </w:rPr>
        <w:t>unless strong action is taken soon by major emitters</w:t>
      </w:r>
      <w:r w:rsidRPr="00A817B9">
        <w:rPr>
          <w:sz w:val="14"/>
        </w:rPr>
        <w:t xml:space="preserve">, it is likely that </w:t>
      </w:r>
      <w:r w:rsidRPr="00100A2B">
        <w:rPr>
          <w:rStyle w:val="StyleUnderline"/>
        </w:rPr>
        <w:t>we will pursue a medium-high emissions pathway</w:t>
      </w:r>
      <w:r w:rsidRPr="00A817B9">
        <w:rPr>
          <w:sz w:val="14"/>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6C54C9">
        <w:rPr>
          <w:rStyle w:val="StyleUnderline"/>
          <w:highlight w:val="green"/>
        </w:rPr>
        <w:t>if we continue to pursue</w:t>
      </w:r>
      <w:r w:rsidRPr="00100A2B">
        <w:rPr>
          <w:rStyle w:val="StyleUnderline"/>
        </w:rPr>
        <w:t xml:space="preserve"> </w:t>
      </w:r>
      <w:r w:rsidRPr="006C54C9">
        <w:rPr>
          <w:rStyle w:val="StyleUnderline"/>
          <w:highlight w:val="green"/>
        </w:rPr>
        <w:t>a medium-high emissions path</w:t>
      </w:r>
      <w:r w:rsidRPr="00100A2B">
        <w:rPr>
          <w:rStyle w:val="StyleUnderline"/>
        </w:rPr>
        <w:t>way</w:t>
      </w:r>
      <w:r w:rsidRPr="00A817B9">
        <w:rPr>
          <w:sz w:val="14"/>
        </w:rPr>
        <w:t xml:space="preserve">, the </w:t>
      </w:r>
      <w:r w:rsidRPr="006C54C9">
        <w:rPr>
          <w:rStyle w:val="StyleUnderline"/>
          <w:highlight w:val="green"/>
        </w:rPr>
        <w:t>probability of</w:t>
      </w:r>
      <w:r w:rsidRPr="00100A2B">
        <w:rPr>
          <w:rStyle w:val="StyleUnderline"/>
        </w:rPr>
        <w:t xml:space="preserve"> eventual warming of </w:t>
      </w:r>
      <w:r w:rsidRPr="006C54C9">
        <w:rPr>
          <w:rStyle w:val="StyleUnderline"/>
          <w:highlight w:val="green"/>
        </w:rPr>
        <w:t>6°</w:t>
      </w:r>
      <w:r w:rsidRPr="00100A2B">
        <w:rPr>
          <w:rStyle w:val="StyleUnderline"/>
        </w:rPr>
        <w:t xml:space="preserve">C </w:t>
      </w:r>
      <w:r w:rsidRPr="006C54C9">
        <w:rPr>
          <w:rStyle w:val="StyleUnderline"/>
          <w:highlight w:val="green"/>
        </w:rPr>
        <w:t xml:space="preserve">is around </w:t>
      </w:r>
      <w:r w:rsidRPr="006C54C9">
        <w:rPr>
          <w:rStyle w:val="Emphasis"/>
          <w:highlight w:val="green"/>
        </w:rPr>
        <w:t>10%</w:t>
      </w:r>
      <w:r w:rsidRPr="00A817B9">
        <w:rPr>
          <w:sz w:val="14"/>
        </w:rPr>
        <w:t xml:space="preserve">,23 </w:t>
      </w:r>
      <w:r w:rsidRPr="00060E6A">
        <w:rPr>
          <w:rStyle w:val="StyleUnderline"/>
        </w:rPr>
        <w:t>and</w:t>
      </w:r>
      <w:r w:rsidRPr="00060E6A">
        <w:rPr>
          <w:sz w:val="14"/>
        </w:rPr>
        <w:t xml:space="preserve"> of </w:t>
      </w:r>
      <w:r w:rsidRPr="00060E6A">
        <w:rPr>
          <w:rStyle w:val="StyleUnderline"/>
        </w:rPr>
        <w:t>10°C is</w:t>
      </w:r>
      <w:r w:rsidRPr="00060E6A">
        <w:rPr>
          <w:sz w:val="14"/>
        </w:rPr>
        <w:t xml:space="preserve"> around </w:t>
      </w:r>
      <w:r w:rsidRPr="00060E6A">
        <w:rPr>
          <w:rStyle w:val="Emphasis"/>
        </w:rPr>
        <w:t>3%</w:t>
      </w:r>
      <w:r w:rsidRPr="00060E6A">
        <w:rPr>
          <w:sz w:val="14"/>
        </w:rPr>
        <w:t xml:space="preserve">.24 </w:t>
      </w:r>
      <w:r w:rsidRPr="00060E6A">
        <w:rPr>
          <w:rStyle w:val="StyleUnderline"/>
        </w:rPr>
        <w:t>These</w:t>
      </w:r>
      <w:r w:rsidRPr="00100A2B">
        <w:rPr>
          <w:rStyle w:val="StyleUnderline"/>
        </w:rPr>
        <w:t xml:space="preserve"> estimates are</w:t>
      </w:r>
      <w:r w:rsidRPr="00A817B9">
        <w:rPr>
          <w:sz w:val="14"/>
        </w:rPr>
        <w:t xml:space="preserve"> of course </w:t>
      </w:r>
      <w:r w:rsidRPr="00100A2B">
        <w:rPr>
          <w:rStyle w:val="Emphasis"/>
        </w:rPr>
        <w:t>highly uncertain</w:t>
      </w:r>
      <w:r w:rsidRPr="00A817B9">
        <w:rPr>
          <w:sz w:val="14"/>
        </w:rPr>
        <w:t xml:space="preserve">. </w:t>
      </w:r>
      <w:r w:rsidRPr="00100A2B">
        <w:rPr>
          <w:rStyle w:val="StyleUnderline"/>
        </w:rPr>
        <w:t xml:space="preserve">It is </w:t>
      </w:r>
      <w:r w:rsidRPr="00100A2B">
        <w:rPr>
          <w:rStyle w:val="Emphasis"/>
        </w:rPr>
        <w:t>likely</w:t>
      </w:r>
      <w:r w:rsidRPr="00A817B9">
        <w:rPr>
          <w:sz w:val="14"/>
        </w:rPr>
        <w:t xml:space="preserve"> that </w:t>
      </w:r>
      <w:r w:rsidRPr="006C54C9">
        <w:rPr>
          <w:rStyle w:val="StyleUnderline"/>
          <w:highlight w:val="green"/>
        </w:rPr>
        <w:t xml:space="preserve">the world will </w:t>
      </w:r>
      <w:proofErr w:type="gramStart"/>
      <w:r w:rsidRPr="006C54C9">
        <w:rPr>
          <w:rStyle w:val="StyleUnderline"/>
          <w:highlight w:val="green"/>
        </w:rPr>
        <w:t>take action</w:t>
      </w:r>
      <w:proofErr w:type="gramEnd"/>
      <w:r w:rsidRPr="00100A2B">
        <w:rPr>
          <w:rStyle w:val="StyleUnderline"/>
        </w:rPr>
        <w:t xml:space="preserve"> against climate change once it begins to impose large costs</w:t>
      </w:r>
      <w:r w:rsidRPr="00A817B9">
        <w:rPr>
          <w:sz w:val="14"/>
        </w:rPr>
        <w:t xml:space="preserve"> on human society, </w:t>
      </w:r>
      <w:r w:rsidRPr="006C54C9">
        <w:rPr>
          <w:rStyle w:val="Emphasis"/>
          <w:highlight w:val="green"/>
        </w:rPr>
        <w:t>long before</w:t>
      </w:r>
      <w:r w:rsidRPr="00100A2B">
        <w:rPr>
          <w:rStyle w:val="Emphasis"/>
        </w:rPr>
        <w:t xml:space="preserve"> there is warming of 10°C</w:t>
      </w:r>
      <w:r w:rsidRPr="00A817B9">
        <w:rPr>
          <w:sz w:val="14"/>
        </w:rPr>
        <w:t xml:space="preserve">. Unfortunately, there is significant inertia in the climate system: there is a </w:t>
      </w:r>
      <w:proofErr w:type="gramStart"/>
      <w:r w:rsidRPr="00A817B9">
        <w:rPr>
          <w:sz w:val="14"/>
        </w:rPr>
        <w:t>25 to 50 year</w:t>
      </w:r>
      <w:proofErr w:type="gramEnd"/>
      <w:r w:rsidRPr="00A817B9">
        <w:rPr>
          <w:sz w:val="14"/>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0E23EEA5" w14:textId="1386D93B" w:rsidR="00D36DFA" w:rsidRPr="00D36DFA" w:rsidRDefault="00D36DFA" w:rsidP="00DD43C8">
      <w:pPr>
        <w:rPr>
          <w:rFonts w:asciiTheme="majorHAnsi" w:hAnsiTheme="majorHAnsi" w:cstheme="majorHAnsi"/>
          <w:sz w:val="14"/>
        </w:rPr>
      </w:pPr>
    </w:p>
    <w:p w14:paraId="6F0FD9C1" w14:textId="2FEAC919" w:rsidR="00D36DFA" w:rsidRPr="00D36DFA" w:rsidRDefault="00D36DFA" w:rsidP="00D36DFA">
      <w:pPr>
        <w:pStyle w:val="Heading4"/>
        <w:rPr>
          <w:rFonts w:asciiTheme="majorHAnsi" w:hAnsiTheme="majorHAnsi" w:cstheme="majorHAnsi"/>
        </w:rPr>
      </w:pPr>
      <w:r>
        <w:rPr>
          <w:rFonts w:asciiTheme="majorHAnsi" w:hAnsiTheme="majorHAnsi" w:cstheme="majorHAnsi"/>
        </w:rPr>
        <w:t xml:space="preserve">3] </w:t>
      </w:r>
      <w:r w:rsidRPr="00D36DFA">
        <w:rPr>
          <w:rFonts w:asciiTheme="majorHAnsi" w:hAnsiTheme="majorHAnsi" w:cstheme="majorHAnsi"/>
        </w:rPr>
        <w:t>Cap solves climate change and alternatives only accelerate it</w:t>
      </w:r>
      <w:r w:rsidRPr="00D36DFA">
        <w:rPr>
          <w:rFonts w:asciiTheme="majorHAnsi" w:hAnsiTheme="majorHAnsi" w:cstheme="majorHAnsi"/>
        </w:rPr>
        <w:t xml:space="preserve">. </w:t>
      </w:r>
    </w:p>
    <w:p w14:paraId="4E21A91D" w14:textId="77777777" w:rsidR="00D36DFA" w:rsidRPr="00D36DFA" w:rsidRDefault="00D36DFA" w:rsidP="00D36DFA">
      <w:pPr>
        <w:rPr>
          <w:rFonts w:asciiTheme="majorHAnsi" w:hAnsiTheme="majorHAnsi" w:cstheme="majorHAnsi"/>
          <w:sz w:val="16"/>
          <w:szCs w:val="16"/>
        </w:rPr>
      </w:pPr>
      <w:r w:rsidRPr="00D36DFA">
        <w:rPr>
          <w:rFonts w:asciiTheme="majorHAnsi" w:hAnsiTheme="majorHAnsi" w:cstheme="majorHAnsi"/>
          <w:sz w:val="16"/>
          <w:szCs w:val="16"/>
        </w:rPr>
        <w:t xml:space="preserve">---dismantling systems isn’t easy takes time, means warming accelerates in the interim </w:t>
      </w:r>
    </w:p>
    <w:p w14:paraId="7C619BDE" w14:textId="77777777" w:rsidR="00D36DFA" w:rsidRPr="00D36DFA" w:rsidRDefault="00D36DFA" w:rsidP="00D36DFA">
      <w:pPr>
        <w:rPr>
          <w:rFonts w:asciiTheme="majorHAnsi" w:hAnsiTheme="majorHAnsi" w:cstheme="majorHAnsi"/>
          <w:sz w:val="16"/>
          <w:szCs w:val="16"/>
        </w:rPr>
      </w:pPr>
      <w:r w:rsidRPr="00D36DFA">
        <w:rPr>
          <w:rFonts w:asciiTheme="majorHAnsi" w:hAnsiTheme="majorHAnsi" w:cstheme="majorHAnsi"/>
          <w:sz w:val="16"/>
          <w:szCs w:val="16"/>
        </w:rPr>
        <w:t>---causes wars because it forces political upheaval and people will fight to keep capitalism which is both offense and means alt fails</w:t>
      </w:r>
    </w:p>
    <w:p w14:paraId="47A587CA" w14:textId="77777777" w:rsidR="00D36DFA" w:rsidRPr="00D36DFA" w:rsidRDefault="00D36DFA" w:rsidP="00D36DFA">
      <w:pPr>
        <w:rPr>
          <w:rFonts w:asciiTheme="majorHAnsi" w:hAnsiTheme="majorHAnsi" w:cstheme="majorHAnsi"/>
          <w:sz w:val="16"/>
          <w:szCs w:val="16"/>
        </w:rPr>
      </w:pPr>
      <w:r w:rsidRPr="00D36DFA">
        <w:rPr>
          <w:rFonts w:asciiTheme="majorHAnsi" w:hAnsiTheme="majorHAnsi" w:cstheme="majorHAnsi"/>
          <w:sz w:val="16"/>
          <w:szCs w:val="16"/>
        </w:rPr>
        <w:t xml:space="preserve">---US has decreased emissions now, sustainable energy like wind, solar, and hydro solve, our </w:t>
      </w:r>
      <w:proofErr w:type="spellStart"/>
      <w:r w:rsidRPr="00D36DFA">
        <w:rPr>
          <w:rFonts w:asciiTheme="majorHAnsi" w:hAnsiTheme="majorHAnsi" w:cstheme="majorHAnsi"/>
          <w:sz w:val="16"/>
          <w:szCs w:val="16"/>
        </w:rPr>
        <w:t>ev</w:t>
      </w:r>
      <w:proofErr w:type="spellEnd"/>
      <w:r w:rsidRPr="00D36DFA">
        <w:rPr>
          <w:rFonts w:asciiTheme="majorHAnsi" w:hAnsiTheme="majorHAnsi" w:cstheme="majorHAnsi"/>
          <w:sz w:val="16"/>
          <w:szCs w:val="16"/>
        </w:rPr>
        <w:t xml:space="preserve"> cites a report that looked at over 7000 cases says sustainable is competitive and will be adopted universally in 10 years </w:t>
      </w:r>
    </w:p>
    <w:p w14:paraId="345718D7" w14:textId="77777777" w:rsidR="00D36DFA" w:rsidRPr="00D36DFA" w:rsidRDefault="00D36DFA" w:rsidP="00D36DFA">
      <w:pPr>
        <w:rPr>
          <w:rFonts w:asciiTheme="majorHAnsi" w:hAnsiTheme="majorHAnsi" w:cstheme="majorHAnsi"/>
          <w:sz w:val="16"/>
          <w:szCs w:val="16"/>
        </w:rPr>
      </w:pPr>
      <w:r w:rsidRPr="00D36DFA">
        <w:rPr>
          <w:rFonts w:asciiTheme="majorHAnsi" w:hAnsiTheme="majorHAnsi" w:cstheme="majorHAnsi"/>
          <w:sz w:val="16"/>
          <w:szCs w:val="16"/>
        </w:rPr>
        <w:t xml:space="preserve">---during transition </w:t>
      </w:r>
      <w:proofErr w:type="gramStart"/>
      <w:r w:rsidRPr="00D36DFA">
        <w:rPr>
          <w:rFonts w:asciiTheme="majorHAnsi" w:hAnsiTheme="majorHAnsi" w:cstheme="majorHAnsi"/>
          <w:sz w:val="16"/>
          <w:szCs w:val="16"/>
        </w:rPr>
        <w:t>in order to</w:t>
      </w:r>
      <w:proofErr w:type="gramEnd"/>
      <w:r w:rsidRPr="00D36DFA">
        <w:rPr>
          <w:rFonts w:asciiTheme="majorHAnsi" w:hAnsiTheme="majorHAnsi" w:cstheme="majorHAnsi"/>
          <w:sz w:val="16"/>
          <w:szCs w:val="16"/>
        </w:rPr>
        <w:t xml:space="preserve"> beat the system, the movement would have to massively ramp up emissions to build weapons which locks in warming</w:t>
      </w:r>
    </w:p>
    <w:p w14:paraId="0C60BC63" w14:textId="77777777" w:rsidR="00D36DFA" w:rsidRPr="00D36DFA" w:rsidRDefault="00D36DFA" w:rsidP="00D36DFA">
      <w:pPr>
        <w:rPr>
          <w:rFonts w:asciiTheme="majorHAnsi" w:hAnsiTheme="majorHAnsi" w:cstheme="majorHAnsi"/>
        </w:rPr>
      </w:pPr>
      <w:r w:rsidRPr="00D36DFA">
        <w:rPr>
          <w:rFonts w:asciiTheme="majorHAnsi" w:hAnsiTheme="majorHAnsi" w:cstheme="majorHAnsi"/>
          <w:b/>
          <w:bCs/>
          <w:sz w:val="30"/>
        </w:rPr>
        <w:t>Smith 19</w:t>
      </w:r>
      <w:r w:rsidRPr="00D36DFA">
        <w:rPr>
          <w:rFonts w:asciiTheme="majorHAnsi" w:hAnsiTheme="majorHAnsi" w:cstheme="majorHAnsi"/>
        </w:rPr>
        <w:t xml:space="preserve"> [Noah Smith Noah Smith is a Bloomberg Opinion columnist. He was an assistant professor of finance at Stony Brook University, and he blogs at </w:t>
      </w:r>
      <w:proofErr w:type="spellStart"/>
      <w:r w:rsidRPr="00D36DFA">
        <w:rPr>
          <w:rFonts w:asciiTheme="majorHAnsi" w:hAnsiTheme="majorHAnsi" w:cstheme="majorHAnsi"/>
        </w:rPr>
        <w:t>Noahpinion</w:t>
      </w:r>
      <w:proofErr w:type="spellEnd"/>
      <w:r w:rsidRPr="00D36DFA">
        <w:rPr>
          <w:rFonts w:asciiTheme="majorHAnsi" w:hAnsiTheme="majorHAnsi" w:cstheme="majorHAnsi"/>
        </w:rPr>
        <w:t>, “Dumping Capitalism Won’t Save the Planet”, April 5, 2019, https://www.bloomberg.com/opinion/articles/2019-04-05/capitalism-is-more-likely-to-limit-climate-change-than-socialism, DOA: 8/20/19] Ian M</w:t>
      </w:r>
    </w:p>
    <w:p w14:paraId="37486322" w14:textId="28C622EF" w:rsidR="00D36DFA" w:rsidRDefault="00D36DFA" w:rsidP="00DD43C8">
      <w:pPr>
        <w:rPr>
          <w:rStyle w:val="Emphasis"/>
          <w:rFonts w:asciiTheme="majorHAnsi" w:hAnsiTheme="majorHAnsi" w:cstheme="majorHAnsi"/>
        </w:rPr>
      </w:pPr>
      <w:r w:rsidRPr="00D36DFA">
        <w:rPr>
          <w:rFonts w:asciiTheme="majorHAnsi" w:hAnsiTheme="majorHAnsi" w:cstheme="majorHAnsi"/>
          <w:sz w:val="16"/>
          <w:shd w:val="clear" w:color="auto" w:fill="FFFFFF" w:themeFill="background1"/>
        </w:rPr>
        <w:t>public-private cooperation will do more to limit climate change than eco-socialism.</w:t>
      </w:r>
      <w:r w:rsidRPr="00D36DFA">
        <w:rPr>
          <w:rFonts w:asciiTheme="majorHAnsi" w:hAnsiTheme="majorHAnsi" w:cstheme="majorHAnsi"/>
          <w:sz w:val="16"/>
          <w:shd w:val="clear" w:color="auto" w:fill="F9F5E8"/>
        </w:rPr>
        <w:t xml:space="preserve"> </w:t>
      </w:r>
      <w:r w:rsidRPr="00D36DFA">
        <w:rPr>
          <w:rFonts w:asciiTheme="majorHAnsi" w:hAnsiTheme="majorHAnsi" w:cstheme="majorHAnsi"/>
          <w:u w:val="single"/>
        </w:rPr>
        <w:t>It has become fashionable</w:t>
      </w:r>
      <w:r w:rsidRPr="00D36DFA">
        <w:rPr>
          <w:rFonts w:asciiTheme="majorHAnsi" w:hAnsiTheme="majorHAnsi" w:cstheme="majorHAnsi"/>
          <w:sz w:val="16"/>
        </w:rPr>
        <w:t xml:space="preserve"> on social media and in certain </w:t>
      </w:r>
      <w:r w:rsidRPr="00D36DFA">
        <w:rPr>
          <w:rFonts w:asciiTheme="majorHAnsi" w:eastAsiaTheme="majorEastAsia" w:hAnsiTheme="majorHAnsi" w:cstheme="majorHAnsi"/>
          <w:sz w:val="16"/>
        </w:rPr>
        <w:t>publications</w:t>
      </w:r>
      <w:r w:rsidRPr="00D36DFA">
        <w:rPr>
          <w:rFonts w:asciiTheme="majorHAnsi" w:hAnsiTheme="majorHAnsi" w:cstheme="majorHAnsi"/>
          <w:sz w:val="16"/>
        </w:rPr>
        <w:t xml:space="preserve"> </w:t>
      </w:r>
      <w:r w:rsidRPr="00D36DFA">
        <w:rPr>
          <w:rFonts w:asciiTheme="majorHAnsi" w:hAnsiTheme="majorHAnsi" w:cstheme="majorHAnsi"/>
          <w:u w:val="single"/>
        </w:rPr>
        <w:t>to argue that capitalism is killing the planet</w:t>
      </w:r>
      <w:r w:rsidRPr="00D36DFA">
        <w:rPr>
          <w:rFonts w:asciiTheme="majorHAnsi" w:hAnsiTheme="majorHAnsi" w:cstheme="majorHAnsi"/>
          <w:sz w:val="16"/>
        </w:rPr>
        <w:t xml:space="preserve">. Even renowned investor Jeremy Grantham, hardly a radical, made </w:t>
      </w:r>
      <w:r w:rsidRPr="00D36DFA">
        <w:rPr>
          <w:rFonts w:asciiTheme="majorHAnsi" w:eastAsiaTheme="majorEastAsia" w:hAnsiTheme="majorHAnsi" w:cstheme="majorHAnsi"/>
          <w:sz w:val="16"/>
        </w:rPr>
        <w:t>that assertion</w:t>
      </w:r>
      <w:r w:rsidRPr="00D36DFA">
        <w:rPr>
          <w:rFonts w:asciiTheme="majorHAnsi" w:hAnsiTheme="majorHAnsi" w:cstheme="majorHAnsi"/>
          <w:sz w:val="16"/>
        </w:rPr>
        <w:t xml:space="preserve"> last year. </w:t>
      </w:r>
      <w:r w:rsidRPr="00D36DFA">
        <w:rPr>
          <w:rFonts w:asciiTheme="majorHAnsi" w:hAnsiTheme="majorHAnsi" w:cstheme="majorHAnsi"/>
          <w:u w:val="single"/>
        </w:rPr>
        <w:t>The basic idea is that the profit motive drives the private sector to spew carbon into the air with reckless abandon</w:t>
      </w:r>
      <w:r w:rsidRPr="00D36DFA">
        <w:rPr>
          <w:rFonts w:asciiTheme="majorHAnsi" w:hAnsiTheme="majorHAnsi" w:cstheme="majorHAnsi"/>
          <w:sz w:val="16"/>
        </w:rPr>
        <w:t xml:space="preserve">. Though many </w:t>
      </w:r>
      <w:r w:rsidRPr="00D36DFA">
        <w:rPr>
          <w:rFonts w:asciiTheme="majorHAnsi" w:eastAsiaTheme="majorEastAsia" w:hAnsiTheme="majorHAnsi" w:cstheme="majorHAnsi"/>
          <w:sz w:val="16"/>
        </w:rPr>
        <w:t>economists</w:t>
      </w:r>
      <w:r w:rsidRPr="00D36DFA">
        <w:rPr>
          <w:rFonts w:asciiTheme="majorHAnsi" w:hAnsiTheme="majorHAnsi" w:cstheme="majorHAnsi"/>
          <w:sz w:val="16"/>
        </w:rPr>
        <w:t xml:space="preserve"> and some climate activists believe that the problem is best addressed by modifying market incentives with a carbon tax, many activists believe </w:t>
      </w:r>
      <w:r w:rsidRPr="00D36DFA">
        <w:rPr>
          <w:rFonts w:asciiTheme="majorHAnsi" w:hAnsiTheme="majorHAnsi" w:cstheme="majorHAnsi"/>
          <w:sz w:val="16"/>
        </w:rPr>
        <w:lastRenderedPageBreak/>
        <w:t xml:space="preserve">that the problem can’t be addressed without rebuilding the economy along </w:t>
      </w:r>
      <w:r w:rsidRPr="00D36DFA">
        <w:rPr>
          <w:rFonts w:asciiTheme="majorHAnsi" w:eastAsiaTheme="majorEastAsia" w:hAnsiTheme="majorHAnsi" w:cstheme="majorHAnsi"/>
          <w:sz w:val="16"/>
        </w:rPr>
        <w:t>centrally planned</w:t>
      </w:r>
      <w:r w:rsidRPr="00D36DFA">
        <w:rPr>
          <w:rFonts w:asciiTheme="majorHAnsi" w:hAnsiTheme="majorHAnsi" w:cstheme="majorHAnsi"/>
          <w:sz w:val="16"/>
        </w:rPr>
        <w:t xml:space="preserve"> lines. The climate threat is certainly dire, and carbon taxes </w:t>
      </w:r>
      <w:r w:rsidRPr="00D36DFA">
        <w:rPr>
          <w:rFonts w:asciiTheme="majorHAnsi" w:eastAsiaTheme="majorEastAsia" w:hAnsiTheme="majorHAnsi" w:cstheme="majorHAnsi"/>
          <w:sz w:val="16"/>
        </w:rPr>
        <w:t>are unlikely</w:t>
      </w:r>
      <w:r w:rsidRPr="00D36DFA">
        <w:rPr>
          <w:rFonts w:asciiTheme="majorHAnsi" w:hAnsiTheme="majorHAnsi" w:cstheme="majorHAnsi"/>
          <w:sz w:val="16"/>
        </w:rPr>
        <w:t xml:space="preserve"> to be enough to solve the problem</w:t>
      </w:r>
      <w:r w:rsidRPr="00D36DFA">
        <w:rPr>
          <w:rFonts w:asciiTheme="majorHAnsi" w:hAnsiTheme="majorHAnsi" w:cstheme="majorHAnsi"/>
        </w:rPr>
        <w:t>.</w:t>
      </w:r>
      <w:r w:rsidRPr="00D36DFA">
        <w:rPr>
          <w:rStyle w:val="Emphasis"/>
          <w:rFonts w:asciiTheme="majorHAnsi" w:hAnsiTheme="majorHAnsi" w:cstheme="majorHAnsi"/>
        </w:rPr>
        <w:t xml:space="preserve"> But eco-socialism is probably not going to be an effective method of addressing that threat</w:t>
      </w:r>
      <w:r w:rsidRPr="00D36DFA">
        <w:rPr>
          <w:rFonts w:asciiTheme="majorHAnsi" w:hAnsiTheme="majorHAnsi" w:cstheme="majorHAnsi"/>
          <w:sz w:val="16"/>
        </w:rPr>
        <w:t xml:space="preserve">. </w:t>
      </w:r>
      <w:r w:rsidRPr="00D36DFA">
        <w:rPr>
          <w:rFonts w:asciiTheme="majorHAnsi" w:hAnsiTheme="majorHAnsi" w:cstheme="majorHAnsi"/>
          <w:highlight w:val="green"/>
          <w:u w:val="single"/>
        </w:rPr>
        <w:t>Dismantling</w:t>
      </w:r>
      <w:r w:rsidRPr="00D36DFA">
        <w:rPr>
          <w:rFonts w:asciiTheme="majorHAnsi" w:hAnsiTheme="majorHAnsi" w:cstheme="majorHAnsi"/>
          <w:u w:val="single"/>
        </w:rPr>
        <w:t xml:space="preserve"> an entire </w:t>
      </w:r>
      <w:r w:rsidRPr="00D36DFA">
        <w:rPr>
          <w:rFonts w:asciiTheme="majorHAnsi" w:hAnsiTheme="majorHAnsi" w:cstheme="majorHAnsi"/>
          <w:highlight w:val="green"/>
          <w:u w:val="single"/>
        </w:rPr>
        <w:t>economic system</w:t>
      </w:r>
      <w:r w:rsidRPr="00D36DFA">
        <w:rPr>
          <w:rFonts w:asciiTheme="majorHAnsi" w:hAnsiTheme="majorHAnsi" w:cstheme="majorHAnsi"/>
          <w:u w:val="single"/>
        </w:rPr>
        <w:t xml:space="preserve"> is never easy, and probably </w:t>
      </w:r>
      <w:r w:rsidRPr="00D36DFA">
        <w:rPr>
          <w:rFonts w:asciiTheme="majorHAnsi" w:hAnsiTheme="majorHAnsi" w:cstheme="majorHAnsi"/>
          <w:highlight w:val="green"/>
          <w:u w:val="single"/>
        </w:rPr>
        <w:t>would touch off</w:t>
      </w:r>
      <w:r w:rsidRPr="00D36DFA">
        <w:rPr>
          <w:rFonts w:asciiTheme="majorHAnsi" w:hAnsiTheme="majorHAnsi" w:cstheme="majorHAnsi"/>
          <w:u w:val="single"/>
        </w:rPr>
        <w:t xml:space="preserve"> armed </w:t>
      </w:r>
      <w:r w:rsidRPr="00D36DFA">
        <w:rPr>
          <w:rFonts w:asciiTheme="majorHAnsi" w:hAnsiTheme="majorHAnsi" w:cstheme="majorHAnsi"/>
          <w:highlight w:val="green"/>
          <w:u w:val="single"/>
        </w:rPr>
        <w:t>conflict</w:t>
      </w:r>
      <w:r w:rsidRPr="00D36DFA">
        <w:rPr>
          <w:rFonts w:asciiTheme="majorHAnsi" w:hAnsiTheme="majorHAnsi" w:cstheme="majorHAnsi"/>
          <w:sz w:val="16"/>
        </w:rPr>
        <w:t xml:space="preserve"> </w:t>
      </w:r>
      <w:r w:rsidRPr="00D36DFA">
        <w:rPr>
          <w:rFonts w:asciiTheme="majorHAnsi" w:hAnsiTheme="majorHAnsi" w:cstheme="majorHAnsi"/>
          <w:u w:val="single"/>
        </w:rPr>
        <w:t xml:space="preserve">and major </w:t>
      </w:r>
      <w:r w:rsidRPr="00D36DFA">
        <w:rPr>
          <w:rFonts w:asciiTheme="majorHAnsi" w:hAnsiTheme="majorHAnsi" w:cstheme="majorHAnsi"/>
          <w:highlight w:val="green"/>
          <w:u w:val="single"/>
        </w:rPr>
        <w:t>political upheaval</w:t>
      </w:r>
      <w:r w:rsidRPr="00D36DFA">
        <w:rPr>
          <w:rFonts w:asciiTheme="majorHAnsi" w:hAnsiTheme="majorHAnsi" w:cstheme="majorHAnsi"/>
          <w:sz w:val="16"/>
        </w:rPr>
        <w:t xml:space="preserve">. </w:t>
      </w:r>
      <w:r w:rsidRPr="00D36DFA">
        <w:rPr>
          <w:rFonts w:asciiTheme="majorHAnsi" w:hAnsiTheme="majorHAnsi" w:cstheme="majorHAnsi"/>
          <w:highlight w:val="green"/>
          <w:u w:val="single"/>
        </w:rPr>
        <w:t>In</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scramble to win</w:t>
      </w:r>
      <w:r w:rsidRPr="00D36DFA">
        <w:rPr>
          <w:rFonts w:asciiTheme="majorHAnsi" w:hAnsiTheme="majorHAnsi" w:cstheme="majorHAnsi"/>
          <w:u w:val="single"/>
        </w:rPr>
        <w:t xml:space="preserve"> those battles</w:t>
      </w:r>
      <w:r w:rsidRPr="00D36DFA">
        <w:rPr>
          <w:rFonts w:asciiTheme="majorHAnsi" w:hAnsiTheme="majorHAnsi" w:cstheme="majorHAnsi"/>
          <w:sz w:val="16"/>
        </w:rPr>
        <w:t xml:space="preserve">, </w:t>
      </w:r>
      <w:r w:rsidRPr="00D36DFA">
        <w:rPr>
          <w:rFonts w:asciiTheme="majorHAnsi" w:hAnsiTheme="majorHAnsi" w:cstheme="majorHAnsi"/>
          <w:u w:val="single"/>
        </w:rPr>
        <w:t xml:space="preserve">even the </w:t>
      </w:r>
      <w:r w:rsidRPr="00D36DFA">
        <w:rPr>
          <w:rFonts w:asciiTheme="majorHAnsi" w:hAnsiTheme="majorHAnsi" w:cstheme="majorHAnsi"/>
          <w:highlight w:val="green"/>
          <w:u w:val="single"/>
        </w:rPr>
        <w:t>socialists</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would</w:t>
      </w:r>
      <w:r w:rsidRPr="00D36DFA">
        <w:rPr>
          <w:rFonts w:asciiTheme="majorHAnsi" w:hAnsiTheme="majorHAnsi" w:cstheme="majorHAnsi"/>
          <w:u w:val="single"/>
        </w:rPr>
        <w:t xml:space="preserve"> almost certainly </w:t>
      </w:r>
      <w:r w:rsidRPr="00D36DFA">
        <w:rPr>
          <w:rFonts w:asciiTheme="majorHAnsi" w:hAnsiTheme="majorHAnsi" w:cstheme="majorHAnsi"/>
          <w:highlight w:val="green"/>
          <w:u w:val="single"/>
        </w:rPr>
        <w:t>abandon</w:t>
      </w:r>
      <w:r w:rsidRPr="00D36DFA">
        <w:rPr>
          <w:rFonts w:asciiTheme="majorHAnsi" w:hAnsiTheme="majorHAnsi" w:cstheme="majorHAnsi"/>
          <w:u w:val="single"/>
        </w:rPr>
        <w:t xml:space="preserve"> their </w:t>
      </w:r>
      <w:r w:rsidRPr="00D36DFA">
        <w:rPr>
          <w:rFonts w:asciiTheme="majorHAnsi" w:hAnsiTheme="majorHAnsi" w:cstheme="majorHAnsi"/>
          <w:highlight w:val="green"/>
          <w:u w:val="single"/>
        </w:rPr>
        <w:t>limitation</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on fossil-fuel use</w:t>
      </w:r>
      <w:r w:rsidRPr="00D36DFA">
        <w:rPr>
          <w:rFonts w:asciiTheme="majorHAnsi" w:hAnsiTheme="majorHAnsi" w:cstheme="majorHAnsi"/>
          <w:sz w:val="16"/>
        </w:rPr>
        <w:t xml:space="preserve"> — either </w:t>
      </w:r>
      <w:r w:rsidRPr="00D36DFA">
        <w:rPr>
          <w:rFonts w:asciiTheme="majorHAnsi" w:hAnsiTheme="majorHAnsi" w:cstheme="majorHAnsi"/>
          <w:highlight w:val="green"/>
          <w:u w:val="single"/>
        </w:rPr>
        <w:t>to support military</w:t>
      </w:r>
      <w:r w:rsidRPr="00D36DFA">
        <w:rPr>
          <w:rFonts w:asciiTheme="majorHAnsi" w:hAnsiTheme="majorHAnsi" w:cstheme="majorHAnsi"/>
          <w:u w:val="single"/>
        </w:rPr>
        <w:t xml:space="preserve"> efforts</w:t>
      </w:r>
      <w:r w:rsidRPr="00D36DFA">
        <w:rPr>
          <w:rFonts w:asciiTheme="majorHAnsi" w:hAnsiTheme="majorHAnsi" w:cstheme="majorHAnsi"/>
          <w:sz w:val="16"/>
        </w:rPr>
        <w:t xml:space="preserve">, </w:t>
      </w:r>
      <w:r w:rsidRPr="00D36DFA">
        <w:rPr>
          <w:rFonts w:asciiTheme="majorHAnsi" w:hAnsiTheme="majorHAnsi" w:cstheme="majorHAnsi"/>
          <w:u w:val="single"/>
        </w:rPr>
        <w:t xml:space="preserve">or to </w:t>
      </w:r>
      <w:r w:rsidRPr="00D36DFA">
        <w:rPr>
          <w:rFonts w:asciiTheme="majorHAnsi" w:hAnsiTheme="majorHAnsi" w:cstheme="majorHAnsi"/>
          <w:highlight w:val="green"/>
          <w:u w:val="single"/>
        </w:rPr>
        <w:t>keep</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population</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from turning</w:t>
      </w:r>
      <w:r w:rsidRPr="00D36DFA">
        <w:rPr>
          <w:rFonts w:asciiTheme="majorHAnsi" w:hAnsiTheme="majorHAnsi" w:cstheme="majorHAnsi"/>
          <w:u w:val="single"/>
        </w:rPr>
        <w:t xml:space="preserve"> against them</w:t>
      </w:r>
      <w:r w:rsidRPr="00D36DFA">
        <w:rPr>
          <w:rFonts w:asciiTheme="majorHAnsi" w:hAnsiTheme="majorHAnsi" w:cstheme="majorHAnsi"/>
          <w:sz w:val="16"/>
        </w:rPr>
        <w:t xml:space="preserve">. The </w:t>
      </w:r>
      <w:r w:rsidRPr="00D36DFA">
        <w:rPr>
          <w:rFonts w:asciiTheme="majorHAnsi" w:hAnsiTheme="majorHAnsi" w:cstheme="majorHAnsi"/>
          <w:highlight w:val="green"/>
          <w:u w:val="single"/>
        </w:rPr>
        <w:t>precedent</w:t>
      </w:r>
      <w:r w:rsidRPr="00D36DFA">
        <w:rPr>
          <w:rFonts w:asciiTheme="majorHAnsi" w:hAnsiTheme="majorHAnsi" w:cstheme="majorHAnsi"/>
          <w:u w:val="single"/>
        </w:rPr>
        <w:t xml:space="preserve"> </w:t>
      </w:r>
      <w:r w:rsidRPr="00D36DFA">
        <w:rPr>
          <w:rFonts w:asciiTheme="majorHAnsi" w:hAnsiTheme="majorHAnsi" w:cstheme="majorHAnsi"/>
          <w:sz w:val="16"/>
        </w:rPr>
        <w:t xml:space="preserve">here </w:t>
      </w:r>
      <w:r w:rsidRPr="00D36DFA">
        <w:rPr>
          <w:rFonts w:asciiTheme="majorHAnsi" w:hAnsiTheme="majorHAnsi" w:cstheme="majorHAnsi"/>
          <w:highlight w:val="green"/>
          <w:u w:val="single"/>
        </w:rPr>
        <w:t>is</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Soviet Union</w:t>
      </w:r>
      <w:r w:rsidRPr="00D36DFA">
        <w:rPr>
          <w:rFonts w:asciiTheme="majorHAnsi" w:hAnsiTheme="majorHAnsi" w:cstheme="majorHAnsi"/>
          <w:u w:val="single"/>
        </w:rPr>
        <w:t>,</w:t>
      </w:r>
      <w:r w:rsidRPr="00D36DFA">
        <w:rPr>
          <w:rFonts w:asciiTheme="majorHAnsi" w:hAnsiTheme="majorHAnsi" w:cstheme="majorHAnsi"/>
          <w:sz w:val="16"/>
        </w:rPr>
        <w:t xml:space="preserve"> </w:t>
      </w:r>
      <w:r w:rsidRPr="00D36DFA">
        <w:rPr>
          <w:rFonts w:asciiTheme="majorHAnsi" w:hAnsiTheme="majorHAnsi" w:cstheme="majorHAnsi"/>
          <w:u w:val="single"/>
        </w:rPr>
        <w:t>whose</w:t>
      </w:r>
      <w:r w:rsidRPr="00D36DFA">
        <w:rPr>
          <w:rFonts w:asciiTheme="majorHAnsi" w:hAnsiTheme="majorHAnsi" w:cstheme="majorHAnsi"/>
          <w:sz w:val="16"/>
        </w:rPr>
        <w:t xml:space="preserve"> multidecade </w:t>
      </w:r>
      <w:r w:rsidRPr="00D36DFA">
        <w:rPr>
          <w:rFonts w:asciiTheme="majorHAnsi" w:hAnsiTheme="majorHAnsi" w:cstheme="majorHAnsi"/>
          <w:u w:val="single"/>
        </w:rPr>
        <w:t>effort to reshape</w:t>
      </w:r>
      <w:r w:rsidRPr="00D36DFA">
        <w:rPr>
          <w:rFonts w:asciiTheme="majorHAnsi" w:hAnsiTheme="majorHAnsi" w:cstheme="majorHAnsi"/>
          <w:sz w:val="16"/>
        </w:rPr>
        <w:t xml:space="preserve"> </w:t>
      </w:r>
      <w:r w:rsidRPr="00D36DFA">
        <w:rPr>
          <w:rFonts w:asciiTheme="majorHAnsi" w:hAnsiTheme="majorHAnsi" w:cstheme="majorHAnsi"/>
          <w:u w:val="single"/>
        </w:rPr>
        <w:t>its economy by force</w:t>
      </w:r>
      <w:r w:rsidRPr="00D36DFA">
        <w:rPr>
          <w:rFonts w:asciiTheme="majorHAnsi" w:hAnsiTheme="majorHAnsi" w:cstheme="majorHAnsi"/>
          <w:sz w:val="16"/>
        </w:rPr>
        <w:t xml:space="preserve"> amid confrontation with the West </w:t>
      </w:r>
      <w:r w:rsidRPr="00D36DFA">
        <w:rPr>
          <w:rFonts w:asciiTheme="majorHAnsi" w:hAnsiTheme="majorHAnsi" w:cstheme="majorHAnsi"/>
          <w:u w:val="single"/>
        </w:rPr>
        <w:t xml:space="preserve">led to profound </w:t>
      </w:r>
      <w:r w:rsidRPr="00D36DFA">
        <w:rPr>
          <w:rFonts w:asciiTheme="majorHAnsi" w:eastAsiaTheme="majorEastAsia" w:hAnsiTheme="majorHAnsi" w:cstheme="majorHAnsi"/>
          <w:u w:val="single"/>
        </w:rPr>
        <w:t>environmental degradation</w:t>
      </w:r>
      <w:r w:rsidRPr="00D36DFA">
        <w:rPr>
          <w:rFonts w:asciiTheme="majorHAnsi" w:hAnsiTheme="majorHAnsi" w:cstheme="majorHAnsi"/>
          <w:sz w:val="16"/>
        </w:rPr>
        <w:t xml:space="preserve">. The world's climate does not have several decades to spare. </w:t>
      </w:r>
      <w:r w:rsidRPr="00D36DFA">
        <w:rPr>
          <w:rFonts w:asciiTheme="majorHAnsi" w:hAnsiTheme="majorHAnsi" w:cstheme="majorHAnsi"/>
          <w:u w:val="single"/>
        </w:rPr>
        <w:t xml:space="preserve">Even without international conflict, there’s </w:t>
      </w:r>
      <w:r w:rsidRPr="00D36DFA">
        <w:rPr>
          <w:rFonts w:asciiTheme="majorHAnsi" w:hAnsiTheme="majorHAnsi" w:cstheme="majorHAnsi"/>
          <w:highlight w:val="green"/>
          <w:u w:val="single"/>
        </w:rPr>
        <w:t>little guarantee</w:t>
      </w:r>
      <w:r w:rsidRPr="00D36DFA">
        <w:rPr>
          <w:rFonts w:asciiTheme="majorHAnsi" w:hAnsiTheme="majorHAnsi" w:cstheme="majorHAnsi"/>
          <w:u w:val="single"/>
        </w:rPr>
        <w:t xml:space="preserve"> that </w:t>
      </w:r>
      <w:r w:rsidRPr="00D36DFA">
        <w:rPr>
          <w:rFonts w:asciiTheme="majorHAnsi" w:hAnsiTheme="majorHAnsi" w:cstheme="majorHAnsi"/>
          <w:highlight w:val="green"/>
          <w:u w:val="single"/>
        </w:rPr>
        <w:t>moving away</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from</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cap</w:t>
      </w:r>
      <w:r w:rsidRPr="00D36DFA">
        <w:rPr>
          <w:rFonts w:asciiTheme="majorHAnsi" w:hAnsiTheme="majorHAnsi" w:cstheme="majorHAnsi"/>
          <w:u w:val="single"/>
        </w:rPr>
        <w:t xml:space="preserve">italism would </w:t>
      </w:r>
      <w:r w:rsidRPr="00D36DFA">
        <w:rPr>
          <w:rFonts w:asciiTheme="majorHAnsi" w:hAnsiTheme="majorHAnsi" w:cstheme="majorHAnsi"/>
          <w:highlight w:val="green"/>
          <w:u w:val="single"/>
        </w:rPr>
        <w:t>mitigate</w:t>
      </w:r>
      <w:r w:rsidRPr="00D36DFA">
        <w:rPr>
          <w:rFonts w:asciiTheme="majorHAnsi" w:hAnsiTheme="majorHAnsi" w:cstheme="majorHAnsi"/>
          <w:u w:val="single"/>
        </w:rPr>
        <w:t xml:space="preserve"> our impact on the </w:t>
      </w:r>
      <w:r w:rsidRPr="00D36DFA">
        <w:rPr>
          <w:rFonts w:asciiTheme="majorHAnsi" w:hAnsiTheme="majorHAnsi" w:cstheme="majorHAnsi"/>
          <w:highlight w:val="green"/>
          <w:u w:val="single"/>
        </w:rPr>
        <w:t>environment</w:t>
      </w:r>
      <w:r w:rsidRPr="00D36DFA">
        <w:rPr>
          <w:rFonts w:asciiTheme="majorHAnsi" w:hAnsiTheme="majorHAnsi" w:cstheme="majorHAnsi"/>
          <w:sz w:val="16"/>
        </w:rPr>
        <w:t xml:space="preserve">. Since socialist leader Evo Morales took power in Bolivia, living standards </w:t>
      </w:r>
      <w:r w:rsidRPr="00D36DFA">
        <w:rPr>
          <w:rFonts w:asciiTheme="majorHAnsi" w:eastAsiaTheme="majorEastAsia" w:hAnsiTheme="majorHAnsi" w:cstheme="majorHAnsi"/>
          <w:sz w:val="16"/>
        </w:rPr>
        <w:t>have improved</w:t>
      </w:r>
      <w:r w:rsidRPr="00D36DFA">
        <w:rPr>
          <w:rFonts w:asciiTheme="majorHAnsi" w:hAnsiTheme="majorHAnsi" w:cstheme="majorHAnsi"/>
          <w:sz w:val="16"/>
        </w:rPr>
        <w:t xml:space="preserve"> substantially for the average Bolivian, which is great. But this has come at the cost of higher emissions. Meanwhile, </w:t>
      </w:r>
      <w:r w:rsidRPr="00D36DFA">
        <w:rPr>
          <w:rFonts w:asciiTheme="majorHAnsi" w:hAnsiTheme="majorHAnsi" w:cstheme="majorHAnsi"/>
          <w:u w:val="single"/>
        </w:rPr>
        <w:t xml:space="preserve">the capitalist </w:t>
      </w:r>
      <w:r w:rsidRPr="00D36DFA">
        <w:rPr>
          <w:rFonts w:asciiTheme="majorHAnsi" w:hAnsiTheme="majorHAnsi" w:cstheme="majorHAnsi"/>
          <w:highlight w:val="green"/>
          <w:u w:val="single"/>
        </w:rPr>
        <w:t>U.S</w:t>
      </w:r>
      <w:r w:rsidRPr="00D36DFA">
        <w:rPr>
          <w:rFonts w:asciiTheme="majorHAnsi" w:hAnsiTheme="majorHAnsi" w:cstheme="majorHAnsi"/>
          <w:sz w:val="16"/>
        </w:rPr>
        <w:t xml:space="preserve"> </w:t>
      </w:r>
      <w:r w:rsidRPr="00D36DFA">
        <w:rPr>
          <w:rFonts w:asciiTheme="majorHAnsi" w:hAnsiTheme="majorHAnsi" w:cstheme="majorHAnsi"/>
          <w:highlight w:val="green"/>
          <w:u w:val="single"/>
        </w:rPr>
        <w:t>managed to</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decrease</w:t>
      </w:r>
      <w:r w:rsidRPr="00D36DFA">
        <w:rPr>
          <w:rFonts w:asciiTheme="majorHAnsi" w:hAnsiTheme="majorHAnsi" w:cstheme="majorHAnsi"/>
          <w:u w:val="single"/>
        </w:rPr>
        <w:t xml:space="preserve"> its </w:t>
      </w:r>
      <w:r w:rsidRPr="00D36DFA">
        <w:rPr>
          <w:rFonts w:asciiTheme="majorHAnsi" w:hAnsiTheme="majorHAnsi" w:cstheme="majorHAnsi"/>
          <w:highlight w:val="green"/>
          <w:u w:val="single"/>
        </w:rPr>
        <w:t>per capita emissions</w:t>
      </w:r>
      <w:r w:rsidRPr="00D36DFA">
        <w:rPr>
          <w:rFonts w:asciiTheme="majorHAnsi" w:hAnsiTheme="majorHAnsi" w:cstheme="majorHAnsi"/>
          <w:u w:val="single"/>
        </w:rPr>
        <w:t xml:space="preserve"> </w:t>
      </w:r>
      <w:r w:rsidRPr="00D36DFA">
        <w:rPr>
          <w:rFonts w:asciiTheme="majorHAnsi" w:hAnsiTheme="majorHAnsi" w:cstheme="majorHAnsi"/>
          <w:sz w:val="16"/>
        </w:rPr>
        <w:t xml:space="preserve">a bit </w:t>
      </w:r>
      <w:r w:rsidRPr="00D36DFA">
        <w:rPr>
          <w:rFonts w:asciiTheme="majorHAnsi" w:hAnsiTheme="majorHAnsi" w:cstheme="majorHAnsi"/>
          <w:u w:val="single"/>
        </w:rPr>
        <w:t>during this same period</w:t>
      </w:r>
      <w:r w:rsidRPr="00D36DFA">
        <w:rPr>
          <w:rFonts w:asciiTheme="majorHAnsi" w:hAnsiTheme="majorHAnsi" w:cstheme="majorHAnsi"/>
          <w:sz w:val="16"/>
        </w:rPr>
        <w:t xml:space="preserve"> (though since the U.S. is a rich country, its absolute level of emissions is much higher). </w:t>
      </w:r>
      <w:r w:rsidRPr="00D36DFA">
        <w:rPr>
          <w:rFonts w:asciiTheme="majorHAnsi" w:hAnsiTheme="majorHAnsi" w:cstheme="majorHAnsi"/>
          <w:b/>
          <w:bCs/>
          <w:sz w:val="16"/>
        </w:rPr>
        <w:t>Doubting the Carbon-Capitalism Equation</w:t>
      </w:r>
      <w:r w:rsidRPr="00D36DFA">
        <w:rPr>
          <w:rFonts w:asciiTheme="majorHAnsi" w:hAnsiTheme="majorHAnsi" w:cstheme="majorHAnsi"/>
          <w:b/>
          <w:sz w:val="16"/>
        </w:rPr>
        <w:t xml:space="preserve"> </w:t>
      </w:r>
      <w:r w:rsidRPr="00D36DFA">
        <w:rPr>
          <w:rFonts w:asciiTheme="majorHAnsi" w:hAnsiTheme="majorHAnsi" w:cstheme="majorHAnsi"/>
          <w:sz w:val="16"/>
        </w:rPr>
        <w:t xml:space="preserve">In other words, in terms of economic growth and carbon emissions, Bolivia looks </w:t>
      </w:r>
      <w:proofErr w:type="gramStart"/>
      <w:r w:rsidRPr="00D36DFA">
        <w:rPr>
          <w:rFonts w:asciiTheme="majorHAnsi" w:hAnsiTheme="majorHAnsi" w:cstheme="majorHAnsi"/>
          <w:sz w:val="16"/>
        </w:rPr>
        <w:t>similar to</w:t>
      </w:r>
      <w:proofErr w:type="gramEnd"/>
      <w:r w:rsidRPr="00D36DFA">
        <w:rPr>
          <w:rFonts w:asciiTheme="majorHAnsi" w:hAnsiTheme="majorHAnsi" w:cstheme="majorHAnsi"/>
          <w:sz w:val="16"/>
        </w:rPr>
        <w:t xml:space="preserve">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D36DFA">
        <w:rPr>
          <w:rFonts w:asciiTheme="majorHAnsi" w:hAnsiTheme="majorHAnsi" w:cstheme="majorHAnsi"/>
          <w:u w:val="single"/>
        </w:rPr>
        <w:t xml:space="preserve">The </w:t>
      </w:r>
      <w:r w:rsidRPr="00D36DFA">
        <w:rPr>
          <w:rFonts w:asciiTheme="majorHAnsi" w:hAnsiTheme="majorHAnsi" w:cstheme="majorHAnsi"/>
          <w:highlight w:val="green"/>
          <w:u w:val="single"/>
        </w:rPr>
        <w:t>best hope</w:t>
      </w:r>
      <w:r w:rsidRPr="00D36DFA">
        <w:rPr>
          <w:rFonts w:asciiTheme="majorHAnsi" w:hAnsiTheme="majorHAnsi" w:cstheme="majorHAnsi"/>
          <w:u w:val="single"/>
        </w:rPr>
        <w:t xml:space="preserve"> for the climate therefore lies in reducing the tradeoff between material prosperity and carbon emissions</w:t>
      </w:r>
      <w:r w:rsidRPr="00D36DFA">
        <w:rPr>
          <w:rFonts w:asciiTheme="majorHAnsi" w:hAnsiTheme="majorHAnsi" w:cstheme="majorHAnsi"/>
          <w:sz w:val="16"/>
        </w:rPr>
        <w:t xml:space="preserve">. </w:t>
      </w:r>
      <w:r w:rsidRPr="00D36DFA">
        <w:rPr>
          <w:rFonts w:asciiTheme="majorHAnsi" w:hAnsiTheme="majorHAnsi" w:cstheme="majorHAnsi"/>
          <w:u w:val="single"/>
        </w:rPr>
        <w:t xml:space="preserve">That requires </w:t>
      </w:r>
      <w:r w:rsidRPr="00D36DFA">
        <w:rPr>
          <w:rFonts w:asciiTheme="majorHAnsi" w:hAnsiTheme="majorHAnsi" w:cstheme="majorHAnsi"/>
          <w:highlight w:val="green"/>
          <w:u w:val="single"/>
        </w:rPr>
        <w:t>tech</w:t>
      </w:r>
      <w:r w:rsidRPr="00D36DFA">
        <w:rPr>
          <w:rFonts w:asciiTheme="majorHAnsi" w:hAnsiTheme="majorHAnsi" w:cstheme="majorHAnsi"/>
          <w:u w:val="single"/>
        </w:rPr>
        <w:t xml:space="preserve">nology — </w:t>
      </w:r>
      <w:r w:rsidRPr="00D36DFA">
        <w:rPr>
          <w:rFonts w:asciiTheme="majorHAnsi" w:hAnsiTheme="majorHAnsi" w:cstheme="majorHAnsi"/>
          <w:highlight w:val="green"/>
          <w:u w:val="single"/>
        </w:rPr>
        <w:t>solar, wind and nuclear power</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energy storage, electric cars</w:t>
      </w:r>
      <w:r w:rsidRPr="00D36DFA">
        <w:rPr>
          <w:rFonts w:asciiTheme="majorHAnsi" w:hAnsiTheme="majorHAnsi" w:cstheme="majorHAnsi"/>
          <w:u w:val="single"/>
        </w:rPr>
        <w:t xml:space="preserve"> and other vehicles, </w:t>
      </w:r>
      <w:r w:rsidRPr="00D36DFA">
        <w:rPr>
          <w:rFonts w:asciiTheme="majorHAnsi" w:hAnsiTheme="majorHAnsi" w:cstheme="majorHAnsi"/>
          <w:highlight w:val="green"/>
          <w:u w:val="single"/>
        </w:rPr>
        <w:t xml:space="preserve">carbon-free </w:t>
      </w:r>
      <w:r w:rsidRPr="00D36DFA">
        <w:rPr>
          <w:rFonts w:asciiTheme="majorHAnsi" w:eastAsiaTheme="majorEastAsia" w:hAnsiTheme="majorHAnsi" w:cstheme="majorHAnsi"/>
          <w:highlight w:val="green"/>
          <w:u w:val="single"/>
        </w:rPr>
        <w:t>cement</w:t>
      </w:r>
      <w:r w:rsidRPr="00D36DFA">
        <w:rPr>
          <w:rFonts w:asciiTheme="majorHAnsi" w:hAnsiTheme="majorHAnsi" w:cstheme="majorHAnsi"/>
          <w:u w:val="single"/>
        </w:rPr>
        <w:t xml:space="preserve"> production and so on</w:t>
      </w:r>
      <w:r w:rsidRPr="00D36DFA">
        <w:rPr>
          <w:rFonts w:asciiTheme="majorHAnsi" w:hAnsiTheme="majorHAnsi" w:cstheme="majorHAnsi"/>
          <w:sz w:val="16"/>
        </w:rPr>
        <w:t xml:space="preserve">. The best </w:t>
      </w:r>
      <w:hyperlink r:id="rId11" w:history="1">
        <w:r w:rsidRPr="00D36DFA">
          <w:rPr>
            <w:rFonts w:asciiTheme="majorHAnsi" w:eastAsiaTheme="majorEastAsia" w:hAnsiTheme="majorHAnsi" w:cstheme="majorHAnsi"/>
            <w:sz w:val="16"/>
          </w:rPr>
          <w:t>climate</w:t>
        </w:r>
      </w:hyperlink>
      <w:r w:rsidRPr="00D36DFA">
        <w:rPr>
          <w:rFonts w:asciiTheme="majorHAnsi" w:hAnsiTheme="majorHAnsi" w:cstheme="majorHAnsi"/>
          <w:sz w:val="16"/>
        </w:rPr>
        <w:t xml:space="preserve"> policy </w:t>
      </w:r>
      <w:hyperlink r:id="rId12" w:history="1">
        <w:r w:rsidRPr="00D36DFA">
          <w:rPr>
            <w:rFonts w:asciiTheme="majorHAnsi" w:eastAsiaTheme="majorEastAsia" w:hAnsiTheme="majorHAnsi" w:cstheme="majorHAnsi"/>
            <w:sz w:val="16"/>
          </w:rPr>
          <w:t>plans</w:t>
        </w:r>
      </w:hyperlink>
      <w:r w:rsidRPr="00D36DFA">
        <w:rPr>
          <w:rFonts w:asciiTheme="majorHAnsi" w:hAnsiTheme="majorHAnsi" w:cstheme="majorHAnsi"/>
          <w:sz w:val="16"/>
        </w:rPr>
        <w:t xml:space="preserve"> all involve technological improvement as a key feature. </w:t>
      </w:r>
      <w:r w:rsidRPr="00D36DFA">
        <w:rPr>
          <w:rFonts w:asciiTheme="majorHAnsi" w:hAnsiTheme="majorHAnsi" w:cstheme="majorHAnsi"/>
          <w:u w:val="single"/>
        </w:rPr>
        <w:t>Recent developments show</w:t>
      </w:r>
      <w:r w:rsidRPr="00D36DFA">
        <w:rPr>
          <w:rFonts w:asciiTheme="majorHAnsi" w:hAnsiTheme="majorHAnsi" w:cstheme="majorHAnsi"/>
          <w:sz w:val="16"/>
        </w:rPr>
        <w:t xml:space="preserve"> </w:t>
      </w:r>
      <w:r w:rsidRPr="00D36DFA">
        <w:rPr>
          <w:rFonts w:asciiTheme="majorHAnsi" w:hAnsiTheme="majorHAnsi" w:cstheme="majorHAnsi"/>
          <w:u w:val="single"/>
        </w:rPr>
        <w:t>that</w:t>
      </w:r>
      <w:r w:rsidRPr="00D36DFA">
        <w:rPr>
          <w:rFonts w:asciiTheme="majorHAnsi" w:hAnsiTheme="majorHAnsi" w:cstheme="majorHAnsi"/>
          <w:sz w:val="16"/>
        </w:rPr>
        <w:t xml:space="preserve"> the technology-centered approach </w:t>
      </w:r>
      <w:r w:rsidRPr="00D36DFA">
        <w:rPr>
          <w:rFonts w:asciiTheme="majorHAnsi" w:hAnsiTheme="majorHAnsi" w:cstheme="majorHAnsi"/>
          <w:u w:val="single"/>
        </w:rPr>
        <w:t>can work</w:t>
      </w:r>
      <w:r w:rsidRPr="00D36DFA">
        <w:rPr>
          <w:rFonts w:asciiTheme="majorHAnsi" w:hAnsiTheme="majorHAnsi" w:cstheme="majorHAnsi"/>
          <w:sz w:val="16"/>
        </w:rPr>
        <w:t xml:space="preserve">. A </w:t>
      </w:r>
      <w:r w:rsidRPr="00D36DFA">
        <w:rPr>
          <w:rFonts w:asciiTheme="majorHAnsi" w:eastAsiaTheme="majorEastAsia" w:hAnsiTheme="majorHAnsi" w:cstheme="majorHAnsi"/>
          <w:sz w:val="16"/>
        </w:rPr>
        <w:t xml:space="preserve">recent </w:t>
      </w:r>
      <w:r w:rsidRPr="00D36DFA">
        <w:rPr>
          <w:rFonts w:asciiTheme="majorHAnsi" w:eastAsiaTheme="majorEastAsia" w:hAnsiTheme="majorHAnsi" w:cstheme="majorHAnsi"/>
          <w:highlight w:val="green"/>
          <w:u w:val="single"/>
        </w:rPr>
        <w:t>report</w:t>
      </w:r>
      <w:r w:rsidRPr="00D36DFA">
        <w:rPr>
          <w:rFonts w:asciiTheme="majorHAnsi" w:hAnsiTheme="majorHAnsi" w:cstheme="majorHAnsi"/>
          <w:sz w:val="16"/>
        </w:rPr>
        <w:t xml:space="preserve"> by Bloomberg </w:t>
      </w:r>
      <w:r w:rsidRPr="00D36DFA">
        <w:rPr>
          <w:rFonts w:asciiTheme="majorHAnsi" w:hAnsiTheme="majorHAnsi" w:cstheme="majorHAnsi"/>
          <w:u w:val="single"/>
        </w:rPr>
        <w:t>New Energy Finance</w:t>
      </w:r>
      <w:r w:rsidRPr="00D36DFA">
        <w:rPr>
          <w:rFonts w:asciiTheme="majorHAnsi" w:hAnsiTheme="majorHAnsi" w:cstheme="majorHAnsi"/>
          <w:sz w:val="16"/>
        </w:rPr>
        <w:t xml:space="preserve"> </w:t>
      </w:r>
      <w:r w:rsidRPr="00D36DFA">
        <w:rPr>
          <w:rFonts w:asciiTheme="majorHAnsi" w:hAnsiTheme="majorHAnsi" w:cstheme="majorHAnsi"/>
          <w:highlight w:val="green"/>
          <w:u w:val="single"/>
        </w:rPr>
        <w:t>analyzed</w:t>
      </w:r>
      <w:r w:rsidRPr="00D36DFA">
        <w:rPr>
          <w:rFonts w:asciiTheme="majorHAnsi" w:hAnsiTheme="majorHAnsi" w:cstheme="majorHAnsi"/>
          <w:sz w:val="16"/>
        </w:rPr>
        <w:t xml:space="preserve"> about </w:t>
      </w:r>
      <w:r w:rsidRPr="00D36DFA">
        <w:rPr>
          <w:rFonts w:asciiTheme="majorHAnsi" w:hAnsiTheme="majorHAnsi" w:cstheme="majorHAnsi"/>
          <w:highlight w:val="green"/>
          <w:u w:val="single"/>
        </w:rPr>
        <w:t xml:space="preserve">7000 projects in 46 </w:t>
      </w:r>
      <w:proofErr w:type="gramStart"/>
      <w:r w:rsidRPr="00D36DFA">
        <w:rPr>
          <w:rFonts w:asciiTheme="majorHAnsi" w:hAnsiTheme="majorHAnsi" w:cstheme="majorHAnsi"/>
          <w:highlight w:val="green"/>
          <w:u w:val="single"/>
        </w:rPr>
        <w:t>countries</w:t>
      </w:r>
      <w:r w:rsidRPr="00D36DFA">
        <w:rPr>
          <w:rFonts w:asciiTheme="majorHAnsi" w:hAnsiTheme="majorHAnsi" w:cstheme="majorHAnsi"/>
          <w:u w:val="single"/>
        </w:rPr>
        <w:t>, and</w:t>
      </w:r>
      <w:proofErr w:type="gramEnd"/>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found that</w:t>
      </w:r>
      <w:r w:rsidRPr="00D36DFA">
        <w:rPr>
          <w:rFonts w:asciiTheme="majorHAnsi" w:hAnsiTheme="majorHAnsi" w:cstheme="majorHAnsi"/>
          <w:u w:val="single"/>
        </w:rPr>
        <w:t xml:space="preserve"> large </w:t>
      </w:r>
      <w:r w:rsidRPr="00D36DFA">
        <w:rPr>
          <w:rFonts w:asciiTheme="majorHAnsi" w:hAnsiTheme="majorHAnsi" w:cstheme="majorHAnsi"/>
          <w:highlight w:val="green"/>
          <w:u w:val="single"/>
        </w:rPr>
        <w:t>drops in</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cost of solar</w:t>
      </w:r>
      <w:r w:rsidRPr="00D36DFA">
        <w:rPr>
          <w:rFonts w:asciiTheme="majorHAnsi" w:hAnsiTheme="majorHAnsi" w:cstheme="majorHAnsi"/>
          <w:u w:val="single"/>
        </w:rPr>
        <w:t xml:space="preserve"> power from photovoltaic systems, </w:t>
      </w:r>
      <w:r w:rsidRPr="00D36DFA">
        <w:rPr>
          <w:rFonts w:asciiTheme="majorHAnsi" w:hAnsiTheme="majorHAnsi" w:cstheme="majorHAnsi"/>
          <w:highlight w:val="green"/>
          <w:u w:val="single"/>
        </w:rPr>
        <w:t>wind</w:t>
      </w:r>
      <w:r w:rsidRPr="00D36DFA">
        <w:rPr>
          <w:rFonts w:asciiTheme="majorHAnsi" w:hAnsiTheme="majorHAnsi" w:cstheme="majorHAnsi"/>
          <w:u w:val="single"/>
        </w:rPr>
        <w:t xml:space="preserve"> power </w:t>
      </w:r>
      <w:r w:rsidRPr="00D36DFA">
        <w:rPr>
          <w:rFonts w:asciiTheme="majorHAnsi" w:hAnsiTheme="majorHAnsi" w:cstheme="majorHAnsi"/>
          <w:highlight w:val="green"/>
          <w:u w:val="single"/>
        </w:rPr>
        <w:t>and</w:t>
      </w:r>
      <w:r w:rsidRPr="00D36DFA">
        <w:rPr>
          <w:rFonts w:asciiTheme="majorHAnsi" w:hAnsiTheme="majorHAnsi" w:cstheme="majorHAnsi"/>
          <w:u w:val="single"/>
        </w:rPr>
        <w:t xml:space="preserve"> lithium-ion </w:t>
      </w:r>
      <w:r w:rsidRPr="00D36DFA">
        <w:rPr>
          <w:rFonts w:asciiTheme="majorHAnsi" w:hAnsiTheme="majorHAnsi" w:cstheme="majorHAnsi"/>
          <w:highlight w:val="green"/>
          <w:u w:val="single"/>
        </w:rPr>
        <w:t>batteries</w:t>
      </w:r>
      <w:r w:rsidRPr="00D36DFA">
        <w:rPr>
          <w:rFonts w:asciiTheme="majorHAnsi" w:hAnsiTheme="majorHAnsi" w:cstheme="majorHAnsi"/>
          <w:u w:val="single"/>
        </w:rPr>
        <w:t xml:space="preserve"> have </w:t>
      </w:r>
      <w:r w:rsidRPr="00D36DFA">
        <w:rPr>
          <w:rFonts w:asciiTheme="majorHAnsi" w:hAnsiTheme="majorHAnsi" w:cstheme="majorHAnsi"/>
          <w:highlight w:val="green"/>
          <w:u w:val="single"/>
        </w:rPr>
        <w:t>made</w:t>
      </w:r>
      <w:r w:rsidRPr="00D36DFA">
        <w:rPr>
          <w:rFonts w:asciiTheme="majorHAnsi" w:hAnsiTheme="majorHAnsi" w:cstheme="majorHAnsi"/>
          <w:u w:val="single"/>
        </w:rPr>
        <w:t xml:space="preserve"> utility-scale </w:t>
      </w:r>
      <w:r w:rsidRPr="00D36DFA">
        <w:rPr>
          <w:rFonts w:asciiTheme="majorHAnsi" w:hAnsiTheme="majorHAnsi" w:cstheme="majorHAnsi"/>
          <w:highlight w:val="green"/>
          <w:u w:val="single"/>
        </w:rPr>
        <w:t>renewable</w:t>
      </w:r>
      <w:r w:rsidRPr="00D36DFA">
        <w:rPr>
          <w:rFonts w:asciiTheme="majorHAnsi" w:hAnsiTheme="majorHAnsi" w:cstheme="majorHAnsi"/>
          <w:u w:val="single"/>
        </w:rPr>
        <w:t xml:space="preserve"> electricity </w:t>
      </w:r>
      <w:r w:rsidRPr="00D36DFA">
        <w:rPr>
          <w:rFonts w:asciiTheme="majorHAnsi" w:hAnsiTheme="majorHAnsi" w:cstheme="majorHAnsi"/>
          <w:highlight w:val="green"/>
          <w:u w:val="single"/>
        </w:rPr>
        <w:t>competitive with fossil</w:t>
      </w:r>
      <w:r w:rsidRPr="00D36DFA">
        <w:rPr>
          <w:rFonts w:asciiTheme="majorHAnsi" w:hAnsiTheme="majorHAnsi" w:cstheme="majorHAnsi"/>
          <w:u w:val="single"/>
        </w:rPr>
        <w:t xml:space="preserve"> fuels</w:t>
      </w:r>
      <w:r w:rsidRPr="00D36DFA">
        <w:rPr>
          <w:rFonts w:asciiTheme="majorHAnsi" w:hAnsiTheme="majorHAnsi" w:cstheme="majorHAnsi"/>
          <w:sz w:val="16"/>
        </w:rPr>
        <w:t xml:space="preserve">. A 76 percent decline in the cost of energy for short-term battery storage since 2012 is especially important. In a blog post, </w:t>
      </w:r>
      <w:proofErr w:type="gramStart"/>
      <w:r w:rsidRPr="00D36DFA">
        <w:rPr>
          <w:rFonts w:asciiTheme="majorHAnsi" w:hAnsiTheme="majorHAnsi" w:cstheme="majorHAnsi"/>
          <w:sz w:val="16"/>
        </w:rPr>
        <w:t>futurist</w:t>
      </w:r>
      <w:proofErr w:type="gramEnd"/>
      <w:r w:rsidRPr="00D36DFA">
        <w:rPr>
          <w:rFonts w:asciiTheme="majorHAnsi" w:hAnsiTheme="majorHAnsi" w:cstheme="majorHAnsi"/>
          <w:sz w:val="16"/>
        </w:rPr>
        <w:t xml:space="preserve"> and energy writer </w:t>
      </w:r>
      <w:proofErr w:type="spellStart"/>
      <w:r w:rsidRPr="00D36DFA">
        <w:rPr>
          <w:rFonts w:asciiTheme="majorHAnsi" w:hAnsiTheme="majorHAnsi" w:cstheme="majorHAnsi"/>
          <w:sz w:val="16"/>
        </w:rPr>
        <w:t>Ramez</w:t>
      </w:r>
      <w:proofErr w:type="spellEnd"/>
      <w:r w:rsidRPr="00D36DFA">
        <w:rPr>
          <w:rFonts w:asciiTheme="majorHAnsi" w:hAnsiTheme="majorHAnsi" w:cstheme="majorHAnsi"/>
          <w:sz w:val="16"/>
        </w:rPr>
        <w:t xml:space="preserve"> Naam </w:t>
      </w:r>
      <w:r w:rsidRPr="00D36DFA">
        <w:rPr>
          <w:rFonts w:asciiTheme="majorHAnsi" w:eastAsiaTheme="majorEastAsia" w:hAnsiTheme="majorHAnsi" w:cstheme="majorHAnsi"/>
          <w:sz w:val="16"/>
        </w:rPr>
        <w:t>underscores</w:t>
      </w:r>
      <w:r w:rsidRPr="00D36DFA">
        <w:rPr>
          <w:rFonts w:asciiTheme="majorHAnsi" w:hAnsiTheme="majorHAnsi" w:cstheme="majorHAnsi"/>
          <w:sz w:val="16"/>
        </w:rPr>
        <w:t xml:space="preserve"> the significance of these developments. Naam notes the important difference between renewables being cheap enough to outprice new fossil-fuel </w:t>
      </w:r>
      <w:proofErr w:type="gramStart"/>
      <w:r w:rsidRPr="00D36DFA">
        <w:rPr>
          <w:rFonts w:asciiTheme="majorHAnsi" w:hAnsiTheme="majorHAnsi" w:cstheme="majorHAnsi"/>
          <w:sz w:val="16"/>
        </w:rPr>
        <w:t>plants, and</w:t>
      </w:r>
      <w:proofErr w:type="gramEnd"/>
      <w:r w:rsidRPr="00D36DFA">
        <w:rPr>
          <w:rFonts w:asciiTheme="majorHAnsi" w:hAnsiTheme="majorHAnsi" w:cstheme="majorHAnsi"/>
          <w:sz w:val="16"/>
        </w:rPr>
        <w:t xml:space="preserve"> being inexpensive enough to undercut existing plants. The former is already the case across much of the world, which is among the reasons for an 84 percent </w:t>
      </w:r>
      <w:r w:rsidRPr="00D36DFA">
        <w:rPr>
          <w:rFonts w:asciiTheme="majorHAnsi" w:eastAsiaTheme="majorEastAsia" w:hAnsiTheme="majorHAnsi" w:cstheme="majorHAnsi"/>
          <w:sz w:val="16"/>
        </w:rPr>
        <w:t>decrease</w:t>
      </w:r>
      <w:r w:rsidRPr="00D36DFA">
        <w:rPr>
          <w:rFonts w:asciiTheme="majorHAnsi" w:hAnsiTheme="majorHAnsi" w:cstheme="majorHAnsi"/>
          <w:sz w:val="16"/>
        </w:rPr>
        <w:t xml:space="preserve"> in the number of new coal-fired plants worldwide since 2015. But </w:t>
      </w:r>
      <w:r w:rsidRPr="00D36DFA">
        <w:rPr>
          <w:rFonts w:asciiTheme="majorHAnsi" w:hAnsiTheme="majorHAnsi" w:cstheme="majorHAnsi"/>
          <w:u w:val="single"/>
        </w:rPr>
        <w:t xml:space="preserve">when it becomes cheaper to scrap existing fossil-fuel plants and build renewables in their place, </w:t>
      </w:r>
      <w:r w:rsidRPr="00D36DFA">
        <w:rPr>
          <w:rFonts w:asciiTheme="majorHAnsi" w:hAnsiTheme="majorHAnsi" w:cstheme="majorHAnsi"/>
          <w:highlight w:val="green"/>
          <w:u w:val="single"/>
        </w:rPr>
        <w:t>it will allow</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renewables to start replacing coal</w:t>
      </w:r>
      <w:r w:rsidRPr="00D36DFA">
        <w:rPr>
          <w:rFonts w:asciiTheme="majorHAnsi" w:hAnsiTheme="majorHAnsi" w:cstheme="majorHAnsi"/>
          <w:u w:val="single"/>
        </w:rPr>
        <w:t xml:space="preserve"> and gas much more quickly</w:t>
      </w:r>
      <w:r w:rsidRPr="00D36DFA">
        <w:rPr>
          <w:rFonts w:asciiTheme="majorHAnsi" w:hAnsiTheme="majorHAnsi" w:cstheme="majorHAnsi"/>
          <w:sz w:val="16"/>
        </w:rPr>
        <w:t xml:space="preserve">. Naam cites examples from </w:t>
      </w:r>
      <w:r w:rsidRPr="00D36DFA">
        <w:rPr>
          <w:rFonts w:asciiTheme="majorHAnsi" w:eastAsiaTheme="majorEastAsia" w:hAnsiTheme="majorHAnsi" w:cstheme="majorHAnsi"/>
          <w:u w:val="single"/>
        </w:rPr>
        <w:t>Florida</w:t>
      </w:r>
      <w:r w:rsidRPr="00D36DFA">
        <w:rPr>
          <w:rFonts w:asciiTheme="majorHAnsi" w:hAnsiTheme="majorHAnsi" w:cstheme="majorHAnsi"/>
          <w:sz w:val="16"/>
        </w:rPr>
        <w:t xml:space="preserve"> </w:t>
      </w:r>
      <w:r w:rsidRPr="00D36DFA">
        <w:rPr>
          <w:rFonts w:asciiTheme="majorHAnsi" w:hAnsiTheme="majorHAnsi" w:cstheme="majorHAnsi"/>
          <w:u w:val="single"/>
        </w:rPr>
        <w:t xml:space="preserve">and </w:t>
      </w:r>
      <w:r w:rsidRPr="00D36DFA">
        <w:rPr>
          <w:rFonts w:asciiTheme="majorHAnsi" w:eastAsiaTheme="majorEastAsia" w:hAnsiTheme="majorHAnsi" w:cstheme="majorHAnsi"/>
          <w:u w:val="single"/>
        </w:rPr>
        <w:t>Indiana</w:t>
      </w:r>
      <w:r w:rsidRPr="00D36DFA">
        <w:rPr>
          <w:rFonts w:asciiTheme="majorHAnsi" w:hAnsiTheme="majorHAnsi" w:cstheme="majorHAnsi"/>
          <w:sz w:val="16"/>
        </w:rPr>
        <w:t xml:space="preserve"> where </w:t>
      </w:r>
      <w:r w:rsidRPr="00D36DFA">
        <w:rPr>
          <w:rFonts w:asciiTheme="majorHAnsi" w:hAnsiTheme="majorHAnsi" w:cstheme="majorHAnsi"/>
          <w:u w:val="single"/>
        </w:rPr>
        <w:t>this is already being done</w:t>
      </w:r>
      <w:r w:rsidRPr="00D36DFA">
        <w:rPr>
          <w:rFonts w:asciiTheme="majorHAnsi" w:hAnsiTheme="majorHAnsi" w:cstheme="majorHAnsi"/>
          <w:sz w:val="16"/>
        </w:rPr>
        <w:t xml:space="preserve">. He cites </w:t>
      </w:r>
      <w:r w:rsidRPr="00D36DFA">
        <w:rPr>
          <w:rFonts w:asciiTheme="majorHAnsi" w:hAnsiTheme="majorHAnsi" w:cstheme="majorHAnsi"/>
          <w:u w:val="single"/>
        </w:rPr>
        <w:t>industry predictions</w:t>
      </w:r>
      <w:r w:rsidRPr="00D36DFA">
        <w:rPr>
          <w:rFonts w:asciiTheme="majorHAnsi" w:hAnsiTheme="majorHAnsi" w:cstheme="majorHAnsi"/>
          <w:sz w:val="16"/>
        </w:rPr>
        <w:t xml:space="preserve"> </w:t>
      </w:r>
      <w:r w:rsidRPr="00D36DFA">
        <w:rPr>
          <w:rFonts w:asciiTheme="majorHAnsi" w:hAnsiTheme="majorHAnsi" w:cstheme="majorHAnsi"/>
          <w:u w:val="single"/>
        </w:rPr>
        <w:t xml:space="preserve">that replacing existing fossil-fuel plants with renewables </w:t>
      </w:r>
      <w:r w:rsidRPr="00D36DFA">
        <w:rPr>
          <w:rFonts w:asciiTheme="majorHAnsi" w:hAnsiTheme="majorHAnsi" w:cstheme="majorHAnsi"/>
          <w:highlight w:val="green"/>
          <w:u w:val="single"/>
        </w:rPr>
        <w:t>will be</w:t>
      </w:r>
      <w:r w:rsidRPr="00D36DFA">
        <w:rPr>
          <w:rFonts w:asciiTheme="majorHAnsi" w:hAnsiTheme="majorHAnsi" w:cstheme="majorHAnsi"/>
          <w:sz w:val="16"/>
        </w:rPr>
        <w:t xml:space="preserve"> economically </w:t>
      </w:r>
      <w:r w:rsidRPr="00D36DFA">
        <w:rPr>
          <w:rFonts w:asciiTheme="majorHAnsi" w:hAnsiTheme="majorHAnsi" w:cstheme="majorHAnsi"/>
          <w:u w:val="single"/>
        </w:rPr>
        <w:t>efficient</w:t>
      </w:r>
      <w:r w:rsidRPr="00D36DFA">
        <w:rPr>
          <w:rFonts w:asciiTheme="majorHAnsi" w:hAnsiTheme="majorHAnsi" w:cstheme="majorHAnsi"/>
          <w:sz w:val="16"/>
        </w:rPr>
        <w:t xml:space="preserve"> almost </w:t>
      </w:r>
      <w:r w:rsidRPr="00D36DFA">
        <w:rPr>
          <w:rFonts w:asciiTheme="majorHAnsi" w:hAnsiTheme="majorHAnsi" w:cstheme="majorHAnsi"/>
          <w:highlight w:val="green"/>
          <w:u w:val="single"/>
        </w:rPr>
        <w:t>everywhere</w:t>
      </w:r>
      <w:r w:rsidRPr="00D36DFA">
        <w:rPr>
          <w:rFonts w:asciiTheme="majorHAnsi" w:hAnsiTheme="majorHAnsi" w:cstheme="majorHAnsi"/>
          <w:sz w:val="16"/>
        </w:rPr>
        <w:t xml:space="preserve"> </w:t>
      </w:r>
      <w:r w:rsidRPr="00D36DFA">
        <w:rPr>
          <w:rFonts w:asciiTheme="majorHAnsi" w:hAnsiTheme="majorHAnsi" w:cstheme="majorHAnsi"/>
          <w:u w:val="single"/>
        </w:rPr>
        <w:t xml:space="preserve">at some point </w:t>
      </w:r>
      <w:r w:rsidRPr="00D36DFA">
        <w:rPr>
          <w:rFonts w:asciiTheme="majorHAnsi" w:hAnsiTheme="majorHAnsi" w:cstheme="majorHAnsi"/>
          <w:highlight w:val="green"/>
          <w:u w:val="single"/>
        </w:rPr>
        <w:t>in</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next decade</w:t>
      </w:r>
      <w:r w:rsidRPr="00D36DFA">
        <w:rPr>
          <w:rFonts w:asciiTheme="majorHAnsi" w:hAnsiTheme="majorHAnsi" w:cstheme="majorHAnsi"/>
          <w:u w:val="single"/>
        </w:rPr>
        <w:t>.</w:t>
      </w:r>
      <w:r w:rsidRPr="00D36DFA">
        <w:rPr>
          <w:rFonts w:asciiTheme="majorHAnsi" w:hAnsiTheme="majorHAnsi" w:cstheme="majorHAnsi"/>
          <w:sz w:val="16"/>
        </w:rPr>
        <w:t xml:space="preserve"> Electricity is far from the only source of carbon emissions — there’s also transportation, manufacturing (especially of steel and cement), home and office heating, and agriculture to worry about. But the rapid advance of solar technology is a huge victory in the struggle against climate change, because it will allow people all over the world to have electricity without cooking the planet. And </w:t>
      </w:r>
      <w:r w:rsidRPr="00D36DFA">
        <w:rPr>
          <w:rFonts w:asciiTheme="majorHAnsi" w:hAnsiTheme="majorHAnsi" w:cstheme="majorHAnsi"/>
          <w:u w:val="single"/>
        </w:rPr>
        <w:t>how was this</w:t>
      </w:r>
      <w:r w:rsidRPr="00D36DFA">
        <w:rPr>
          <w:rFonts w:asciiTheme="majorHAnsi" w:hAnsiTheme="majorHAnsi" w:cstheme="majorHAnsi"/>
          <w:sz w:val="16"/>
        </w:rPr>
        <w:t xml:space="preserve"> victory </w:t>
      </w:r>
      <w:r w:rsidRPr="00D36DFA">
        <w:rPr>
          <w:rFonts w:asciiTheme="majorHAnsi" w:hAnsiTheme="majorHAnsi" w:cstheme="majorHAnsi"/>
          <w:u w:val="single"/>
        </w:rPr>
        <w:t>achieved</w:t>
      </w:r>
      <w:r w:rsidRPr="00D36DFA">
        <w:rPr>
          <w:rFonts w:asciiTheme="majorHAnsi" w:hAnsiTheme="majorHAnsi" w:cstheme="majorHAnsi"/>
          <w:sz w:val="16"/>
        </w:rPr>
        <w:t xml:space="preserve">? </w:t>
      </w:r>
      <w:r w:rsidRPr="00D36DFA">
        <w:rPr>
          <w:rFonts w:asciiTheme="majorHAnsi" w:hAnsiTheme="majorHAnsi" w:cstheme="majorHAnsi"/>
          <w:u w:val="single"/>
        </w:rPr>
        <w:t>A combination of smart government policy and private industry</w:t>
      </w:r>
      <w:r w:rsidRPr="00D36DFA">
        <w:rPr>
          <w:rFonts w:asciiTheme="majorHAnsi" w:hAnsiTheme="majorHAnsi" w:cstheme="majorHAnsi"/>
          <w:sz w:val="16"/>
        </w:rPr>
        <w:t xml:space="preserve">. </w:t>
      </w:r>
      <w:r w:rsidRPr="00D36DFA">
        <w:rPr>
          <w:rFonts w:asciiTheme="majorHAnsi" w:hAnsiTheme="majorHAnsi" w:cstheme="majorHAnsi"/>
          <w:u w:val="single"/>
        </w:rPr>
        <w:t>Massachusetts Institute of Technology</w:t>
      </w:r>
      <w:r w:rsidRPr="00D36DFA">
        <w:rPr>
          <w:rFonts w:asciiTheme="majorHAnsi" w:hAnsiTheme="majorHAnsi" w:cstheme="majorHAnsi"/>
          <w:sz w:val="16"/>
        </w:rPr>
        <w:t xml:space="preserve"> researchers </w:t>
      </w:r>
      <w:proofErr w:type="spellStart"/>
      <w:r w:rsidRPr="00D36DFA">
        <w:rPr>
          <w:rFonts w:asciiTheme="majorHAnsi" w:hAnsiTheme="majorHAnsi" w:cstheme="majorHAnsi"/>
          <w:sz w:val="16"/>
        </w:rPr>
        <w:t>Goksin</w:t>
      </w:r>
      <w:proofErr w:type="spellEnd"/>
      <w:r w:rsidRPr="00D36DFA">
        <w:rPr>
          <w:rFonts w:asciiTheme="majorHAnsi" w:hAnsiTheme="majorHAnsi" w:cstheme="majorHAnsi"/>
          <w:sz w:val="16"/>
        </w:rPr>
        <w:t xml:space="preserve"> </w:t>
      </w:r>
      <w:proofErr w:type="spellStart"/>
      <w:r w:rsidRPr="00D36DFA">
        <w:rPr>
          <w:rFonts w:asciiTheme="majorHAnsi" w:hAnsiTheme="majorHAnsi" w:cstheme="majorHAnsi"/>
          <w:sz w:val="16"/>
        </w:rPr>
        <w:t>Kavlak</w:t>
      </w:r>
      <w:proofErr w:type="spellEnd"/>
      <w:r w:rsidRPr="00D36DFA">
        <w:rPr>
          <w:rFonts w:asciiTheme="majorHAnsi" w:hAnsiTheme="majorHAnsi" w:cstheme="majorHAnsi"/>
          <w:sz w:val="16"/>
        </w:rPr>
        <w:t xml:space="preserve">, James McNerney and Jessika </w:t>
      </w:r>
      <w:proofErr w:type="spellStart"/>
      <w:r w:rsidRPr="00D36DFA">
        <w:rPr>
          <w:rFonts w:asciiTheme="majorHAnsi" w:hAnsiTheme="majorHAnsi" w:cstheme="majorHAnsi"/>
          <w:sz w:val="16"/>
        </w:rPr>
        <w:t>Trancik</w:t>
      </w:r>
      <w:proofErr w:type="spellEnd"/>
      <w:r w:rsidRPr="00D36DFA">
        <w:rPr>
          <w:rFonts w:asciiTheme="majorHAnsi" w:hAnsiTheme="majorHAnsi" w:cstheme="majorHAnsi"/>
          <w:sz w:val="16"/>
        </w:rPr>
        <w:t xml:space="preserve"> in a </w:t>
      </w:r>
      <w:r w:rsidRPr="00D36DFA">
        <w:rPr>
          <w:rFonts w:asciiTheme="majorHAnsi" w:eastAsiaTheme="majorEastAsia" w:hAnsiTheme="majorHAnsi" w:cstheme="majorHAnsi"/>
          <w:sz w:val="16"/>
        </w:rPr>
        <w:t>recent paper</w:t>
      </w:r>
      <w:r w:rsidRPr="00D36DFA">
        <w:rPr>
          <w:rFonts w:asciiTheme="majorHAnsi" w:hAnsiTheme="majorHAnsi" w:cstheme="majorHAnsi"/>
          <w:sz w:val="16"/>
        </w:rPr>
        <w:t xml:space="preserve"> evaluated the factors behind the solar-price decline from 1980 to 2012. They </w:t>
      </w:r>
      <w:r w:rsidRPr="00D36DFA">
        <w:rPr>
          <w:rFonts w:asciiTheme="majorHAnsi" w:hAnsiTheme="majorHAnsi" w:cstheme="majorHAnsi"/>
          <w:u w:val="single"/>
        </w:rPr>
        <w:t>concluded that from 1980 to 2001, government-funded research and development was the main factor in bringing down costs,</w:t>
      </w:r>
      <w:r w:rsidRPr="00D36DFA">
        <w:rPr>
          <w:rFonts w:asciiTheme="majorHAnsi" w:hAnsiTheme="majorHAnsi" w:cstheme="majorHAnsi"/>
          <w:sz w:val="16"/>
        </w:rPr>
        <w:t xml:space="preserve"> </w:t>
      </w:r>
      <w:r w:rsidRPr="00D36DFA">
        <w:rPr>
          <w:rFonts w:asciiTheme="majorHAnsi" w:hAnsiTheme="majorHAnsi" w:cstheme="majorHAnsi"/>
          <w:u w:val="single"/>
        </w:rPr>
        <w:t>but from 2001 to 2012</w:t>
      </w:r>
      <w:r w:rsidRPr="00D36DFA">
        <w:rPr>
          <w:rFonts w:asciiTheme="majorHAnsi" w:hAnsiTheme="majorHAnsi" w:cstheme="majorHAnsi"/>
          <w:sz w:val="16"/>
        </w:rPr>
        <w:t xml:space="preserve">, </w:t>
      </w:r>
      <w:r w:rsidRPr="00D36DFA">
        <w:rPr>
          <w:rFonts w:asciiTheme="majorHAnsi" w:hAnsiTheme="majorHAnsi" w:cstheme="majorHAnsi"/>
          <w:u w:val="single"/>
        </w:rPr>
        <w:t>the biggest factor was economies of scale</w:t>
      </w:r>
      <w:r w:rsidRPr="00D36DFA">
        <w:rPr>
          <w:rFonts w:asciiTheme="majorHAnsi" w:hAnsiTheme="majorHAnsi" w:cstheme="majorHAnsi"/>
          <w:sz w:val="16"/>
        </w:rPr>
        <w:t xml:space="preserve">. These economies of scale were driven by private industry increasing output, but with government subsidies helping to increase the incentive to ramp up production. </w:t>
      </w:r>
      <w:r w:rsidRPr="00D36DFA">
        <w:rPr>
          <w:rFonts w:asciiTheme="majorHAnsi" w:hAnsiTheme="majorHAnsi" w:cstheme="majorHAnsi"/>
          <w:u w:val="single"/>
        </w:rPr>
        <w:t>It’s apparent, therefore</w:t>
      </w:r>
      <w:r w:rsidRPr="00D36DFA">
        <w:rPr>
          <w:rFonts w:asciiTheme="majorHAnsi" w:hAnsiTheme="majorHAnsi" w:cstheme="majorHAnsi"/>
          <w:sz w:val="16"/>
        </w:rPr>
        <w:t xml:space="preserve">, </w:t>
      </w:r>
      <w:r w:rsidRPr="00D36DFA">
        <w:rPr>
          <w:rFonts w:asciiTheme="majorHAnsi" w:hAnsiTheme="majorHAnsi" w:cstheme="majorHAnsi"/>
          <w:u w:val="single"/>
        </w:rPr>
        <w:t>that</w:t>
      </w:r>
      <w:r w:rsidRPr="00D36DFA">
        <w:rPr>
          <w:rFonts w:asciiTheme="majorHAnsi" w:hAnsiTheme="majorHAnsi" w:cstheme="majorHAnsi"/>
          <w:sz w:val="16"/>
        </w:rPr>
        <w:t xml:space="preserve"> both government and </w:t>
      </w:r>
      <w:r w:rsidRPr="00D36DFA">
        <w:rPr>
          <w:rFonts w:asciiTheme="majorHAnsi" w:hAnsiTheme="majorHAnsi" w:cstheme="majorHAnsi"/>
          <w:u w:val="single"/>
        </w:rPr>
        <w:t>profit-seeking enterprises have their roles to play.</w:t>
      </w:r>
      <w:r w:rsidRPr="00D36DFA">
        <w:rPr>
          <w:rFonts w:asciiTheme="majorHAnsi" w:hAnsiTheme="majorHAnsi" w:cstheme="majorHAnsi"/>
          <w:sz w:val="16"/>
        </w:rPr>
        <w:t xml:space="preserve"> Government funds the development of early-stage technology and then helps push the private sector toward adopting those technologies, while </w:t>
      </w:r>
      <w:r w:rsidRPr="00D36DFA">
        <w:rPr>
          <w:rStyle w:val="StyleUnderline"/>
          <w:rFonts w:asciiTheme="majorHAnsi" w:hAnsiTheme="majorHAnsi" w:cstheme="majorHAnsi"/>
        </w:rPr>
        <w:t xml:space="preserve">private companies compete to find ever-cheaper methods of implementation. </w:t>
      </w:r>
      <w:r w:rsidRPr="00D36DFA">
        <w:rPr>
          <w:rStyle w:val="Emphasis"/>
          <w:rFonts w:asciiTheme="majorHAnsi" w:hAnsiTheme="majorHAnsi" w:cstheme="majorHAnsi"/>
        </w:rPr>
        <w:t>Instead of eco-socialism, it’s eco-industrialism. If there’s any system that can beat climate change, this looks like it.</w:t>
      </w:r>
    </w:p>
    <w:p w14:paraId="54370377" w14:textId="77777777" w:rsidR="002D1A21" w:rsidRDefault="002D1A21" w:rsidP="00DD43C8">
      <w:pPr>
        <w:rPr>
          <w:rStyle w:val="Emphasis"/>
          <w:rFonts w:asciiTheme="majorHAnsi" w:hAnsiTheme="majorHAnsi" w:cstheme="majorHAnsi"/>
        </w:rPr>
      </w:pPr>
    </w:p>
    <w:p w14:paraId="748E0AC8" w14:textId="123E1FAE" w:rsidR="006919CF" w:rsidRDefault="002D1A21" w:rsidP="002D1A21">
      <w:pPr>
        <w:pStyle w:val="Heading4"/>
        <w:rPr>
          <w:rStyle w:val="Emphasis"/>
          <w:rFonts w:asciiTheme="majorHAnsi" w:hAnsiTheme="majorHAnsi" w:cstheme="majorHAnsi"/>
        </w:rPr>
      </w:pPr>
      <w:r>
        <w:t xml:space="preserve">4] </w:t>
      </w:r>
      <w:r>
        <w:t xml:space="preserve">The </w:t>
      </w:r>
      <w:proofErr w:type="spellStart"/>
      <w:r>
        <w:t>aff’s</w:t>
      </w:r>
      <w:proofErr w:type="spellEnd"/>
      <w:r>
        <w:t xml:space="preserve"> reliance on scientific data and discoveries to policy expands the capitalist project of the affirmative to be predicated on profit motives.</w:t>
      </w:r>
    </w:p>
    <w:p w14:paraId="1E635B4E" w14:textId="77777777" w:rsidR="006919CF" w:rsidRPr="006D1607" w:rsidRDefault="006919CF" w:rsidP="006919CF">
      <w:r w:rsidRPr="006D1607">
        <w:rPr>
          <w:rStyle w:val="Style13ptBold"/>
        </w:rPr>
        <w:t>Baskin 15</w:t>
      </w:r>
      <w:r>
        <w:t xml:space="preserve"> </w:t>
      </w:r>
      <w:r w:rsidRPr="005021FE">
        <w:rPr>
          <w:sz w:val="18"/>
          <w:szCs w:val="18"/>
        </w:rPr>
        <w:t>[(Jeremy, Senior Fellow at the Melbourne School of Government where he focuses on the legitimacy and accountability of knowledge) Paradigm Dressed as Epoch: The Ideology of the Anthropocene, 2015, Environmental Values] TDI</w:t>
      </w:r>
    </w:p>
    <w:p w14:paraId="64B2823F" w14:textId="77777777" w:rsidR="006919CF" w:rsidRPr="005021FE" w:rsidRDefault="006919CF" w:rsidP="006919CF">
      <w:pPr>
        <w:rPr>
          <w:sz w:val="14"/>
        </w:rPr>
      </w:pPr>
      <w:r w:rsidRPr="006448F6">
        <w:rPr>
          <w:rStyle w:val="StyleUnderline"/>
        </w:rPr>
        <w:t>Even the limited examples from the literature already cited suggest that the assumptions of proponents of the Anthropocene about managerialism, technology and expertise are transparent and explicit.</w:t>
      </w:r>
      <w:r w:rsidRPr="005021FE">
        <w:rPr>
          <w:sz w:val="14"/>
        </w:rPr>
        <w:t xml:space="preserve"> In almost all major accounts of the </w:t>
      </w:r>
      <w:r w:rsidRPr="003523D6">
        <w:rPr>
          <w:sz w:val="14"/>
        </w:rPr>
        <w:t xml:space="preserve">concept </w:t>
      </w:r>
      <w:r w:rsidRPr="003523D6">
        <w:rPr>
          <w:rStyle w:val="Emphasis"/>
        </w:rPr>
        <w:t>it is assumed that responding to the end of nature</w:t>
      </w:r>
      <w:r w:rsidRPr="003523D6">
        <w:rPr>
          <w:rStyle w:val="StyleUnderline"/>
        </w:rPr>
        <w:t xml:space="preserve">, and the challenges of the Anthropocene, </w:t>
      </w:r>
      <w:r w:rsidRPr="003523D6">
        <w:rPr>
          <w:rStyle w:val="Emphasis"/>
        </w:rPr>
        <w:t>requires a trinity of techniques</w:t>
      </w:r>
      <w:r w:rsidRPr="003523D6">
        <w:rPr>
          <w:sz w:val="14"/>
        </w:rPr>
        <w:t>:</w:t>
      </w:r>
      <w:r w:rsidRPr="005021FE">
        <w:rPr>
          <w:sz w:val="14"/>
        </w:rPr>
        <w:t xml:space="preserve"> clear </w:t>
      </w:r>
      <w:r w:rsidRPr="00F872C5">
        <w:rPr>
          <w:rStyle w:val="Emphasis"/>
          <w:highlight w:val="green"/>
        </w:rPr>
        <w:t xml:space="preserve">management of the Earth </w:t>
      </w:r>
      <w:r w:rsidRPr="003523D6">
        <w:rPr>
          <w:rStyle w:val="Emphasis"/>
        </w:rPr>
        <w:t xml:space="preserve">and Earth-systems, </w:t>
      </w:r>
      <w:r w:rsidRPr="00F872C5">
        <w:rPr>
          <w:rStyle w:val="Emphasis"/>
          <w:highlight w:val="green"/>
        </w:rPr>
        <w:t>guided by experts</w:t>
      </w:r>
      <w:r w:rsidRPr="005021FE">
        <w:rPr>
          <w:sz w:val="14"/>
        </w:rPr>
        <w:t xml:space="preserve"> (and scientists/engineers in particular), </w:t>
      </w:r>
      <w:r w:rsidRPr="00F872C5">
        <w:rPr>
          <w:rStyle w:val="Emphasis"/>
          <w:highlight w:val="green"/>
        </w:rPr>
        <w:t>using the most advanced technology</w:t>
      </w:r>
      <w:r w:rsidRPr="006448F6">
        <w:rPr>
          <w:rStyle w:val="StyleUnderline"/>
        </w:rPr>
        <w:t xml:space="preserve"> possible</w:t>
      </w:r>
      <w:r w:rsidRPr="005021FE">
        <w:rPr>
          <w:sz w:val="14"/>
        </w:rPr>
        <w:t xml:space="preserve"> (including large- scale technology).</w:t>
      </w:r>
    </w:p>
    <w:p w14:paraId="2F3B8C98" w14:textId="77777777" w:rsidR="006919CF" w:rsidRPr="005021FE" w:rsidRDefault="006919CF" w:rsidP="006919CF">
      <w:pPr>
        <w:rPr>
          <w:sz w:val="14"/>
        </w:rPr>
      </w:pPr>
      <w:r w:rsidRPr="006448F6">
        <w:rPr>
          <w:rStyle w:val="StyleUnderline"/>
        </w:rPr>
        <w:t xml:space="preserve">The challenges themselves are </w:t>
      </w:r>
      <w:r w:rsidRPr="00F872C5">
        <w:rPr>
          <w:rStyle w:val="Emphasis"/>
          <w:highlight w:val="green"/>
        </w:rPr>
        <w:t>typically framed by a sense of emergency</w:t>
      </w:r>
      <w:r w:rsidRPr="005021FE">
        <w:rPr>
          <w:sz w:val="14"/>
        </w:rPr>
        <w:t xml:space="preserve">. </w:t>
      </w:r>
      <w:r w:rsidRPr="006448F6">
        <w:rPr>
          <w:rStyle w:val="StyleUnderline"/>
        </w:rPr>
        <w:t>The great weight of accumulating scientific data is recruited</w:t>
      </w:r>
      <w:r w:rsidRPr="005021FE">
        <w:rPr>
          <w:sz w:val="14"/>
        </w:rPr>
        <w:t xml:space="preserve">, to show how the human species and its planet are at risk. </w:t>
      </w:r>
      <w:r w:rsidRPr="006448F6">
        <w:rPr>
          <w:rStyle w:val="StyleUnderline"/>
        </w:rPr>
        <w:t>Landscapes and seascapes are being transformed</w:t>
      </w:r>
      <w:r w:rsidRPr="005021FE">
        <w:rPr>
          <w:sz w:val="14"/>
        </w:rPr>
        <w:t xml:space="preserve">, </w:t>
      </w:r>
      <w:r w:rsidRPr="006448F6">
        <w:rPr>
          <w:rStyle w:val="StyleUnderline"/>
        </w:rPr>
        <w:t>boundaries are being breached</w:t>
      </w:r>
      <w:r w:rsidRPr="005021FE">
        <w:rPr>
          <w:sz w:val="14"/>
        </w:rPr>
        <w:t xml:space="preserve">, </w:t>
      </w:r>
      <w:r w:rsidRPr="006448F6">
        <w:rPr>
          <w:rStyle w:val="StyleUnderline"/>
        </w:rPr>
        <w:t>non-linear processes have been unleashed, system pressures are rising and tipping points are either happening or looming; and all of this is both unprecedented in human history and fundamentally anthropogenic in cause</w:t>
      </w:r>
      <w:r w:rsidRPr="005021FE">
        <w:rPr>
          <w:sz w:val="14"/>
        </w:rPr>
        <w:t>.</w:t>
      </w:r>
    </w:p>
    <w:p w14:paraId="1A8D77AA" w14:textId="77777777" w:rsidR="006919CF" w:rsidRPr="003523D6" w:rsidRDefault="006919CF" w:rsidP="006919CF">
      <w:pPr>
        <w:rPr>
          <w:sz w:val="14"/>
        </w:rPr>
      </w:pPr>
      <w:proofErr w:type="gramStart"/>
      <w:r w:rsidRPr="003523D6">
        <w:rPr>
          <w:sz w:val="14"/>
        </w:rPr>
        <w:t>Certainly</w:t>
      </w:r>
      <w:proofErr w:type="gramEnd"/>
      <w:r w:rsidRPr="003523D6">
        <w:rPr>
          <w:sz w:val="14"/>
        </w:rPr>
        <w:t xml:space="preserve"> recognition of the made-ness of the natural world means acknowledging that this carries responsibilities for the relevant human </w:t>
      </w:r>
      <w:proofErr w:type="spellStart"/>
      <w:r w:rsidRPr="003523D6">
        <w:rPr>
          <w:sz w:val="14"/>
        </w:rPr>
        <w:t>socie</w:t>
      </w:r>
      <w:proofErr w:type="spellEnd"/>
      <w:r w:rsidRPr="003523D6">
        <w:rPr>
          <w:sz w:val="14"/>
        </w:rPr>
        <w:t xml:space="preserve">- ties, even a degree of conscious management. For leading proponents of the Anthropocene, the scale of management required is commonly seen, implicitly or explicitly, as global: </w:t>
      </w:r>
      <w:r w:rsidRPr="006448F6">
        <w:rPr>
          <w:rStyle w:val="StyleUnderline"/>
        </w:rPr>
        <w:t>since we face global problems, global management is needed to run the Earth in the Anthropocene</w:t>
      </w:r>
      <w:r w:rsidRPr="003523D6">
        <w:rPr>
          <w:sz w:val="14"/>
        </w:rPr>
        <w:t xml:space="preserve">. But </w:t>
      </w:r>
      <w:r w:rsidRPr="00243B7C">
        <w:rPr>
          <w:rStyle w:val="Emphasis"/>
        </w:rPr>
        <w:t>what does it mean to frame policies within a global, universalist goal of ‘running the Earth’, and what condition are we trying to manage it towards</w:t>
      </w:r>
      <w:r w:rsidRPr="003523D6">
        <w:rPr>
          <w:sz w:val="14"/>
        </w:rPr>
        <w:t>?</w:t>
      </w:r>
    </w:p>
    <w:p w14:paraId="4034836F" w14:textId="77777777" w:rsidR="006919CF" w:rsidRPr="003523D6" w:rsidRDefault="006919CF" w:rsidP="006919CF">
      <w:pPr>
        <w:rPr>
          <w:sz w:val="14"/>
        </w:rPr>
      </w:pPr>
      <w:r w:rsidRPr="003523D6">
        <w:rPr>
          <w:sz w:val="14"/>
        </w:rPr>
        <w:t xml:space="preserve">Those of a more </w:t>
      </w:r>
      <w:proofErr w:type="spellStart"/>
      <w:r w:rsidRPr="003523D6">
        <w:rPr>
          <w:sz w:val="14"/>
        </w:rPr>
        <w:t>Aidosean</w:t>
      </w:r>
      <w:proofErr w:type="spellEnd"/>
      <w:r w:rsidRPr="003523D6">
        <w:rPr>
          <w:sz w:val="14"/>
        </w:rPr>
        <w:t xml:space="preserve">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planetary boundaries. </w:t>
      </w:r>
      <w:r w:rsidRPr="006448F6">
        <w:rPr>
          <w:rStyle w:val="StyleUnderline"/>
        </w:rPr>
        <w:t xml:space="preserve">The Prometheans, by contrast, argue that </w:t>
      </w:r>
      <w:r w:rsidRPr="00243B7C">
        <w:rPr>
          <w:rStyle w:val="Emphasis"/>
        </w:rPr>
        <w:t>we should manage our way towards ‘a better Anthropocene’</w:t>
      </w:r>
      <w:r w:rsidRPr="003523D6">
        <w:rPr>
          <w:sz w:val="14"/>
        </w:rPr>
        <w:t xml:space="preserve"> (Ellis, 2011). The internal logic of the argument surely lies with the Prometheans. </w:t>
      </w:r>
      <w:r w:rsidRPr="00B0053E">
        <w:rPr>
          <w:rStyle w:val="Emphasis"/>
        </w:rPr>
        <w:t xml:space="preserve">If humanity acknowledges and embraces its role as Earth-manager, </w:t>
      </w:r>
      <w:r w:rsidRPr="00243B7C">
        <w:rPr>
          <w:rStyle w:val="Emphasis"/>
        </w:rPr>
        <w:t xml:space="preserve">and </w:t>
      </w:r>
      <w:r w:rsidRPr="00F872C5">
        <w:rPr>
          <w:rStyle w:val="Emphasis"/>
          <w:highlight w:val="green"/>
        </w:rPr>
        <w:t xml:space="preserve">if we are indeed ‘post-nature’ and ‘nature is us’, then it is </w:t>
      </w:r>
      <w:r w:rsidRPr="003523D6">
        <w:rPr>
          <w:rStyle w:val="Emphasis"/>
        </w:rPr>
        <w:t xml:space="preserve">clearly </w:t>
      </w:r>
      <w:r w:rsidRPr="00F872C5">
        <w:rPr>
          <w:rStyle w:val="Emphasis"/>
          <w:highlight w:val="green"/>
        </w:rPr>
        <w:t>impossible to return the Earth to the Holocene</w:t>
      </w:r>
      <w:r w:rsidRPr="003523D6">
        <w:rPr>
          <w:sz w:val="14"/>
        </w:rPr>
        <w:t xml:space="preserve"> (or at least it would take millennia to do so). </w:t>
      </w:r>
      <w:r w:rsidRPr="00F872C5">
        <w:rPr>
          <w:rStyle w:val="StyleUnderline"/>
          <w:highlight w:val="green"/>
        </w:rPr>
        <w:t xml:space="preserve">Why not </w:t>
      </w:r>
      <w:r w:rsidRPr="00F872C5">
        <w:rPr>
          <w:rStyle w:val="Emphasis"/>
          <w:highlight w:val="green"/>
        </w:rPr>
        <w:t>aim for a ‘better’ Earth</w:t>
      </w:r>
      <w:r w:rsidRPr="00243B7C">
        <w:rPr>
          <w:rStyle w:val="StyleUnderline"/>
        </w:rPr>
        <w:t>, or a more benign climate in which Norwegians are less cold, and Saudi Arabians less hot</w:t>
      </w:r>
      <w:r w:rsidRPr="003523D6">
        <w:rPr>
          <w:sz w:val="14"/>
        </w:rPr>
        <w:t xml:space="preserve">? For our purposes, however, the point is that the </w:t>
      </w:r>
      <w:proofErr w:type="spellStart"/>
      <w:r w:rsidRPr="003523D6">
        <w:rPr>
          <w:sz w:val="14"/>
        </w:rPr>
        <w:t>Aidosean</w:t>
      </w:r>
      <w:proofErr w:type="spellEnd"/>
      <w:r w:rsidRPr="003523D6">
        <w:rPr>
          <w:sz w:val="14"/>
        </w:rPr>
        <w:t xml:space="preserve"> and Promethean versions differ over the direction and goals of plan- </w:t>
      </w:r>
      <w:proofErr w:type="spellStart"/>
      <w:r w:rsidRPr="003523D6">
        <w:rPr>
          <w:sz w:val="14"/>
        </w:rPr>
        <w:t>etary</w:t>
      </w:r>
      <w:proofErr w:type="spellEnd"/>
      <w:r w:rsidRPr="003523D6">
        <w:rPr>
          <w:sz w:val="14"/>
        </w:rPr>
        <w:t xml:space="preserve"> management, rather than the need for it.</w:t>
      </w:r>
    </w:p>
    <w:p w14:paraId="2EDE39FD" w14:textId="4C9EEEA1" w:rsidR="006919CF" w:rsidRPr="006919CF" w:rsidRDefault="006919CF" w:rsidP="00DD43C8">
      <w:pPr>
        <w:rPr>
          <w:sz w:val="14"/>
        </w:rPr>
      </w:pPr>
      <w:r w:rsidRPr="00F872C5">
        <w:rPr>
          <w:rStyle w:val="Emphasis"/>
          <w:highlight w:val="green"/>
        </w:rPr>
        <w:t>Managing the Anthropocene is</w:t>
      </w:r>
      <w:r w:rsidRPr="00B0053E">
        <w:rPr>
          <w:rStyle w:val="Emphasis"/>
        </w:rPr>
        <w:t xml:space="preserve"> also </w:t>
      </w:r>
      <w:r w:rsidRPr="00F872C5">
        <w:rPr>
          <w:rStyle w:val="Emphasis"/>
          <w:highlight w:val="green"/>
        </w:rPr>
        <w:t xml:space="preserve">understood to come with special responsibilities for the scientific </w:t>
      </w:r>
      <w:r w:rsidRPr="003523D6">
        <w:rPr>
          <w:rStyle w:val="Emphasis"/>
        </w:rPr>
        <w:t xml:space="preserve">and engineering </w:t>
      </w:r>
      <w:r w:rsidRPr="00F872C5">
        <w:rPr>
          <w:rStyle w:val="Emphasis"/>
          <w:highlight w:val="green"/>
        </w:rPr>
        <w:t>community</w:t>
      </w:r>
      <w:r w:rsidRPr="003523D6">
        <w:rPr>
          <w:sz w:val="14"/>
        </w:rPr>
        <w:t xml:space="preserve"> (</w:t>
      </w:r>
      <w:proofErr w:type="spellStart"/>
      <w:r w:rsidRPr="003523D6">
        <w:rPr>
          <w:sz w:val="14"/>
        </w:rPr>
        <w:t>Crutzen</w:t>
      </w:r>
      <w:proofErr w:type="spellEnd"/>
      <w:r w:rsidRPr="003523D6">
        <w:rPr>
          <w:sz w:val="14"/>
        </w:rPr>
        <w:t xml:space="preserve">,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w:t>
      </w:r>
      <w:proofErr w:type="spellStart"/>
      <w:r w:rsidRPr="003523D6">
        <w:rPr>
          <w:sz w:val="14"/>
        </w:rPr>
        <w:t>entists</w:t>
      </w:r>
      <w:proofErr w:type="spellEnd"/>
      <w:r w:rsidRPr="003523D6">
        <w:rPr>
          <w:sz w:val="14"/>
        </w:rPr>
        <w:t xml:space="preserve"> in the Anthropocene would have a key role as diagnosticians and, with engineers, as generators of specific technologies. But </w:t>
      </w:r>
      <w:r w:rsidRPr="00F872C5">
        <w:rPr>
          <w:rStyle w:val="Emphasis"/>
          <w:highlight w:val="green"/>
        </w:rPr>
        <w:t xml:space="preserve">there is something troubling in the idea of scientists as both informants and </w:t>
      </w:r>
      <w:proofErr w:type="spellStart"/>
      <w:r w:rsidRPr="00F872C5">
        <w:rPr>
          <w:rStyle w:val="Emphasis"/>
          <w:highlight w:val="green"/>
        </w:rPr>
        <w:t>saviours</w:t>
      </w:r>
      <w:proofErr w:type="spellEnd"/>
      <w:r w:rsidRPr="003523D6">
        <w:rPr>
          <w:sz w:val="14"/>
        </w:rPr>
        <w:t xml:space="preserve">. Whilst policy needs to be informed by science, </w:t>
      </w:r>
      <w:r w:rsidRPr="006448F6">
        <w:rPr>
          <w:rStyle w:val="StyleUnderline"/>
        </w:rPr>
        <w:t xml:space="preserve">experience teaches that </w:t>
      </w:r>
      <w:r w:rsidRPr="00F872C5">
        <w:rPr>
          <w:rStyle w:val="Emphasis"/>
          <w:highlight w:val="green"/>
        </w:rPr>
        <w:t>we should remain wary of the idea that policy can or should be guided by the science</w:t>
      </w:r>
      <w:r w:rsidRPr="003523D6">
        <w:rPr>
          <w:sz w:val="14"/>
        </w:rPr>
        <w:t xml:space="preserve"> (</w:t>
      </w:r>
      <w:proofErr w:type="spellStart"/>
      <w:r w:rsidRPr="003523D6">
        <w:rPr>
          <w:sz w:val="14"/>
        </w:rPr>
        <w:t>Jasanoff</w:t>
      </w:r>
      <w:proofErr w:type="spellEnd"/>
      <w:r w:rsidRPr="003523D6">
        <w:rPr>
          <w:sz w:val="14"/>
        </w:rPr>
        <w:t xml:space="preserve">, 1990; Pielke, 2007). </w:t>
      </w:r>
      <w:r w:rsidRPr="006448F6">
        <w:rPr>
          <w:rStyle w:val="StyleUnderline"/>
        </w:rPr>
        <w:t xml:space="preserve">As we know from the ‘climate wars’, </w:t>
      </w:r>
      <w:r w:rsidRPr="00F872C5">
        <w:rPr>
          <w:rStyle w:val="Emphasis"/>
          <w:highlight w:val="green"/>
        </w:rPr>
        <w:t xml:space="preserve">the barriers to bringing </w:t>
      </w:r>
      <w:r w:rsidRPr="00243B7C">
        <w:rPr>
          <w:rStyle w:val="Emphasis"/>
        </w:rPr>
        <w:t xml:space="preserve">down carbon-dioxide concentrations </w:t>
      </w:r>
      <w:r w:rsidRPr="00F872C5">
        <w:rPr>
          <w:rStyle w:val="Emphasis"/>
          <w:highlight w:val="green"/>
        </w:rPr>
        <w:t xml:space="preserve">are </w:t>
      </w:r>
      <w:r w:rsidRPr="003523D6">
        <w:rPr>
          <w:rStyle w:val="Emphasis"/>
        </w:rPr>
        <w:t xml:space="preserve">almost entirely </w:t>
      </w:r>
      <w:r w:rsidRPr="00F872C5">
        <w:rPr>
          <w:rStyle w:val="Emphasis"/>
          <w:highlight w:val="green"/>
        </w:rPr>
        <w:t>related to global and local politics</w:t>
      </w:r>
      <w:r w:rsidRPr="003523D6">
        <w:rPr>
          <w:rStyle w:val="Emphasis"/>
        </w:rPr>
        <w:t xml:space="preserve">, vested interests, </w:t>
      </w:r>
      <w:r w:rsidRPr="00564787">
        <w:rPr>
          <w:rStyle w:val="Emphasis"/>
          <w:highlight w:val="green"/>
        </w:rPr>
        <w:t>deep-rooted values, economic structures and so on</w:t>
      </w:r>
      <w:r w:rsidRPr="003523D6">
        <w:rPr>
          <w:sz w:val="14"/>
        </w:rPr>
        <w:t xml:space="preserve">. For well over a </w:t>
      </w:r>
      <w:proofErr w:type="gramStart"/>
      <w:r w:rsidRPr="003523D6">
        <w:rPr>
          <w:sz w:val="14"/>
        </w:rPr>
        <w:t>decade</w:t>
      </w:r>
      <w:proofErr w:type="gramEnd"/>
      <w:r w:rsidRPr="003523D6">
        <w:rPr>
          <w:sz w:val="14"/>
        </w:rPr>
        <w:t xml:space="preserve"> they have been almost entirely unrelated to there being a lack of scientific data or new technologies (see Pielke, 2007: 71–2).</w:t>
      </w:r>
    </w:p>
    <w:p w14:paraId="777D41EE" w14:textId="2384E4D6" w:rsidR="00DD43C8" w:rsidRDefault="00DD43C8" w:rsidP="00DD43C8">
      <w:pPr>
        <w:pStyle w:val="Heading3"/>
      </w:pPr>
      <w:r>
        <w:lastRenderedPageBreak/>
        <w:t>AT: Warfare</w:t>
      </w:r>
    </w:p>
    <w:p w14:paraId="28A5AD79" w14:textId="40D824F6" w:rsidR="00DD43C8" w:rsidRPr="00F577E2" w:rsidRDefault="00737CC8" w:rsidP="00DD43C8">
      <w:pPr>
        <w:pStyle w:val="Heading4"/>
      </w:pPr>
      <w:r>
        <w:t xml:space="preserve">1] </w:t>
      </w:r>
      <w:r w:rsidR="00DD43C8" w:rsidRPr="00F577E2">
        <w:t>Multilateral economic ties forged through capitalism are key to interdependence which sets a cap on conflic</w:t>
      </w:r>
      <w:r w:rsidR="00DD43C8">
        <w:t xml:space="preserve">t.  </w:t>
      </w:r>
    </w:p>
    <w:p w14:paraId="76FCC7D5" w14:textId="77777777" w:rsidR="00DD43C8" w:rsidRPr="00F577E2" w:rsidRDefault="00DD43C8" w:rsidP="00DD43C8">
      <w:pPr>
        <w:rPr>
          <w:rFonts w:eastAsia="Cambria"/>
          <w:sz w:val="16"/>
        </w:rPr>
      </w:pPr>
      <w:r w:rsidRPr="00F577E2">
        <w:rPr>
          <w:rFonts w:eastAsia="Cambria"/>
          <w:b/>
          <w:bCs/>
          <w:sz w:val="30"/>
        </w:rPr>
        <w:t xml:space="preserve">Jackson and </w:t>
      </w:r>
      <w:proofErr w:type="spellStart"/>
      <w:r w:rsidRPr="00F577E2">
        <w:rPr>
          <w:rFonts w:eastAsia="Cambria"/>
          <w:b/>
          <w:bCs/>
          <w:sz w:val="30"/>
        </w:rPr>
        <w:t>Nei</w:t>
      </w:r>
      <w:proofErr w:type="spellEnd"/>
      <w:r w:rsidRPr="00F577E2">
        <w:rPr>
          <w:rFonts w:eastAsia="Cambria"/>
          <w:b/>
          <w:bCs/>
          <w:sz w:val="30"/>
        </w:rPr>
        <w:t xml:space="preserve"> 15 </w:t>
      </w:r>
      <w:r w:rsidRPr="00F577E2">
        <w:rPr>
          <w:rFonts w:eastAsia="Cambria"/>
        </w:rPr>
        <w:t xml:space="preserve">– Matthew O. Jackson, William D. Eberle Professor of Economics at Stanford, and PhD in economics from Stanford Graduate School of Business, Stephen </w:t>
      </w:r>
      <w:proofErr w:type="spellStart"/>
      <w:r w:rsidRPr="00F577E2">
        <w:rPr>
          <w:rFonts w:eastAsia="Cambria"/>
        </w:rPr>
        <w:t>Nei</w:t>
      </w:r>
      <w:proofErr w:type="spellEnd"/>
      <w:r w:rsidRPr="00F577E2">
        <w:rPr>
          <w:rFonts w:eastAsia="Cambria"/>
        </w:rPr>
        <w:t xml:space="preserve">, Economics PhD candidate at Stanford University (“Networks of military alliances, wars, and international trade,” </w:t>
      </w:r>
      <w:r w:rsidRPr="00F577E2">
        <w:rPr>
          <w:rFonts w:eastAsia="Cambria"/>
          <w:i/>
        </w:rPr>
        <w:t>Proceedings of the National Academies of Science of the United States</w:t>
      </w:r>
      <w:r w:rsidRPr="00F577E2">
        <w:rPr>
          <w:rFonts w:eastAsia="Cambria"/>
        </w:rPr>
        <w:t>, December 15</w:t>
      </w:r>
      <w:r w:rsidRPr="00F577E2">
        <w:rPr>
          <w:rFonts w:eastAsia="Cambria"/>
          <w:vertAlign w:val="superscript"/>
        </w:rPr>
        <w:t>th</w:t>
      </w:r>
      <w:r w:rsidRPr="00F577E2">
        <w:rPr>
          <w:rFonts w:eastAsia="Cambria"/>
        </w:rPr>
        <w:t xml:space="preserve">, 112(50), pp. 15277–15284, https://www.ncbi.nlm.nih.gov/pmc/articles/PMC4687585/) </w:t>
      </w:r>
    </w:p>
    <w:p w14:paraId="32852678" w14:textId="3F0EC3A4" w:rsidR="00DD43C8" w:rsidRDefault="00DD43C8" w:rsidP="00DD43C8">
      <w:pPr>
        <w:rPr>
          <w:rFonts w:eastAsia="Cambria"/>
          <w:sz w:val="16"/>
          <w:szCs w:val="22"/>
        </w:rPr>
      </w:pPr>
      <w:r w:rsidRPr="006C54C9">
        <w:rPr>
          <w:rFonts w:eastAsia="Cambria"/>
          <w:b/>
          <w:szCs w:val="22"/>
          <w:highlight w:val="green"/>
          <w:u w:val="single"/>
        </w:rPr>
        <w:t xml:space="preserve">We </w:t>
      </w:r>
      <w:r w:rsidRPr="00DD43C8">
        <w:rPr>
          <w:rFonts w:eastAsia="Cambria"/>
          <w:b/>
          <w:szCs w:val="22"/>
          <w:u w:val="single"/>
        </w:rPr>
        <w:t xml:space="preserve">provided a </w:t>
      </w:r>
      <w:r w:rsidRPr="006C54C9">
        <w:rPr>
          <w:rFonts w:eastAsia="Cambria"/>
          <w:b/>
          <w:szCs w:val="22"/>
          <w:highlight w:val="green"/>
          <w:u w:val="single"/>
        </w:rPr>
        <w:t xml:space="preserve">model </w:t>
      </w:r>
      <w:r w:rsidRPr="00DD43C8">
        <w:rPr>
          <w:rFonts w:eastAsia="Cambria"/>
          <w:b/>
          <w:szCs w:val="22"/>
          <w:u w:val="single"/>
        </w:rPr>
        <w:t xml:space="preserve">of </w:t>
      </w:r>
      <w:r w:rsidRPr="006C54C9">
        <w:rPr>
          <w:rFonts w:eastAsia="Cambria"/>
          <w:b/>
          <w:szCs w:val="22"/>
          <w:highlight w:val="green"/>
          <w:u w:val="single"/>
        </w:rPr>
        <w:t>networks of military alliances and</w:t>
      </w:r>
      <w:r w:rsidRPr="00DD43C8">
        <w:rPr>
          <w:rFonts w:eastAsia="Cambria"/>
          <w:b/>
          <w:szCs w:val="22"/>
          <w:u w:val="single"/>
        </w:rPr>
        <w:t xml:space="preserve"> the interactions of those with </w:t>
      </w:r>
      <w:r w:rsidRPr="006C54C9">
        <w:rPr>
          <w:rFonts w:eastAsia="Cambria"/>
          <w:b/>
          <w:szCs w:val="22"/>
          <w:highlight w:val="green"/>
          <w:u w:val="single"/>
        </w:rPr>
        <w:t>international trade</w:t>
      </w:r>
      <w:r w:rsidRPr="00DD43C8">
        <w:rPr>
          <w:rFonts w:eastAsia="Cambria"/>
          <w:sz w:val="16"/>
          <w:szCs w:val="22"/>
        </w:rPr>
        <w:t xml:space="preserve">. We showed that </w:t>
      </w:r>
      <w:r w:rsidRPr="006C54C9">
        <w:rPr>
          <w:rFonts w:eastAsia="Cambria"/>
          <w:b/>
          <w:iCs/>
          <w:szCs w:val="22"/>
          <w:highlight w:val="green"/>
          <w:u w:val="single"/>
          <w:bdr w:val="single" w:sz="8" w:space="0" w:color="auto"/>
        </w:rPr>
        <w:t xml:space="preserve">regardless of </w:t>
      </w:r>
      <w:r w:rsidRPr="00DD43C8">
        <w:rPr>
          <w:rFonts w:eastAsia="Cambria"/>
          <w:b/>
          <w:iCs/>
          <w:szCs w:val="22"/>
          <w:u w:val="single"/>
          <w:bdr w:val="single" w:sz="8" w:space="0" w:color="auto"/>
        </w:rPr>
        <w:t xml:space="preserve">military technologies and </w:t>
      </w:r>
      <w:r w:rsidRPr="006C54C9">
        <w:rPr>
          <w:rFonts w:eastAsia="Cambria"/>
          <w:b/>
          <w:iCs/>
          <w:szCs w:val="22"/>
          <w:highlight w:val="green"/>
          <w:u w:val="single"/>
          <w:bdr w:val="single" w:sz="8" w:space="0" w:color="auto"/>
        </w:rPr>
        <w:t>asymmetries</w:t>
      </w:r>
      <w:r w:rsidRPr="00DD43C8">
        <w:rPr>
          <w:rFonts w:eastAsia="Cambria"/>
          <w:sz w:val="16"/>
          <w:szCs w:val="22"/>
        </w:rPr>
        <w:t xml:space="preserve"> among countries, </w:t>
      </w:r>
      <w:r w:rsidRPr="00DD43C8">
        <w:rPr>
          <w:rFonts w:eastAsia="Cambria"/>
          <w:b/>
          <w:szCs w:val="22"/>
          <w:u w:val="single"/>
        </w:rPr>
        <w:t xml:space="preserve">nonempty </w:t>
      </w:r>
      <w:r w:rsidRPr="006C54C9">
        <w:rPr>
          <w:rFonts w:eastAsia="Cambria"/>
          <w:b/>
          <w:szCs w:val="22"/>
          <w:highlight w:val="green"/>
          <w:u w:val="single"/>
        </w:rPr>
        <w:t xml:space="preserve">stable networks fail to exist </w:t>
      </w:r>
      <w:r w:rsidRPr="006C54C9">
        <w:rPr>
          <w:rFonts w:eastAsia="Cambria"/>
          <w:b/>
          <w:iCs/>
          <w:szCs w:val="22"/>
          <w:highlight w:val="green"/>
          <w:u w:val="single"/>
          <w:bdr w:val="single" w:sz="8" w:space="0" w:color="auto"/>
        </w:rPr>
        <w:t>unless trade</w:t>
      </w:r>
      <w:r w:rsidRPr="00DD43C8">
        <w:rPr>
          <w:rFonts w:eastAsia="Cambria"/>
          <w:b/>
          <w:iCs/>
          <w:szCs w:val="22"/>
          <w:u w:val="single"/>
          <w:bdr w:val="single" w:sz="8" w:space="0" w:color="auto"/>
        </w:rPr>
        <w:t xml:space="preserve"> </w:t>
      </w:r>
      <w:r w:rsidRPr="006C54C9">
        <w:rPr>
          <w:rFonts w:eastAsia="Cambria"/>
          <w:b/>
          <w:iCs/>
          <w:szCs w:val="22"/>
          <w:highlight w:val="green"/>
          <w:u w:val="single"/>
          <w:bdr w:val="single" w:sz="8" w:space="0" w:color="auto"/>
        </w:rPr>
        <w:t>considerations are substantial</w:t>
      </w:r>
      <w:r w:rsidRPr="00DD43C8">
        <w:rPr>
          <w:rFonts w:eastAsia="Cambria"/>
          <w:sz w:val="16"/>
          <w:szCs w:val="22"/>
        </w:rPr>
        <w:t xml:space="preserve">. Moreover, the network perspective gives us an understanding of how </w:t>
      </w:r>
      <w:r w:rsidRPr="006C54C9">
        <w:rPr>
          <w:rFonts w:eastAsia="Cambria"/>
          <w:b/>
          <w:szCs w:val="22"/>
          <w:highlight w:val="green"/>
          <w:u w:val="single"/>
        </w:rPr>
        <w:t>trade might prevent conflict</w:t>
      </w:r>
      <w:r w:rsidRPr="00DD43C8">
        <w:rPr>
          <w:rFonts w:eastAsia="Cambria"/>
          <w:sz w:val="16"/>
          <w:szCs w:val="22"/>
        </w:rPr>
        <w:t xml:space="preserve">, </w:t>
      </w:r>
      <w:r w:rsidRPr="00DD43C8">
        <w:rPr>
          <w:rFonts w:eastAsia="Cambria"/>
          <w:b/>
          <w:szCs w:val="22"/>
          <w:u w:val="single"/>
        </w:rPr>
        <w:t xml:space="preserve">by </w:t>
      </w:r>
      <w:r w:rsidRPr="006C54C9">
        <w:rPr>
          <w:rFonts w:eastAsia="Cambria"/>
          <w:b/>
          <w:szCs w:val="22"/>
          <w:highlight w:val="green"/>
          <w:u w:val="single"/>
        </w:rPr>
        <w:t>discouraging countries from turning against their allies</w:t>
      </w:r>
      <w:r w:rsidRPr="00DD43C8">
        <w:rPr>
          <w:rFonts w:eastAsia="Cambria"/>
          <w:b/>
          <w:szCs w:val="22"/>
          <w:u w:val="single"/>
        </w:rPr>
        <w:t xml:space="preserve"> and encouraging countries to </w:t>
      </w:r>
      <w:r w:rsidRPr="00DD43C8">
        <w:rPr>
          <w:rFonts w:eastAsia="Cambria"/>
          <w:b/>
          <w:iCs/>
          <w:szCs w:val="22"/>
          <w:u w:val="single"/>
          <w:bdr w:val="single" w:sz="8" w:space="0" w:color="auto"/>
        </w:rPr>
        <w:t>defend their trade partners</w:t>
      </w:r>
      <w:r w:rsidRPr="00DD43C8">
        <w:rPr>
          <w:rFonts w:eastAsia="Cambria"/>
          <w:sz w:val="16"/>
          <w:szCs w:val="22"/>
        </w:rPr>
        <w:t xml:space="preserve">. Although </w:t>
      </w:r>
      <w:r w:rsidRPr="00DD43C8">
        <w:rPr>
          <w:rFonts w:eastAsia="Cambria"/>
          <w:b/>
          <w:szCs w:val="22"/>
          <w:u w:val="single"/>
        </w:rPr>
        <w:t xml:space="preserve">this points to </w:t>
      </w:r>
      <w:r w:rsidRPr="006C54C9">
        <w:rPr>
          <w:rFonts w:eastAsia="Cambria"/>
          <w:b/>
          <w:szCs w:val="22"/>
          <w:highlight w:val="green"/>
          <w:u w:val="single"/>
        </w:rPr>
        <w:t>trade as</w:t>
      </w:r>
      <w:r w:rsidRPr="00DD43C8">
        <w:rPr>
          <w:rFonts w:eastAsia="Cambria"/>
          <w:b/>
          <w:szCs w:val="22"/>
          <w:u w:val="single"/>
        </w:rPr>
        <w:t xml:space="preserve"> a </w:t>
      </w:r>
      <w:r w:rsidRPr="006C54C9">
        <w:rPr>
          <w:rFonts w:eastAsia="Cambria"/>
          <w:b/>
          <w:iCs/>
          <w:szCs w:val="22"/>
          <w:highlight w:val="green"/>
          <w:u w:val="single"/>
          <w:bdr w:val="single" w:sz="8" w:space="0" w:color="auto"/>
        </w:rPr>
        <w:t>necessary</w:t>
      </w:r>
      <w:r w:rsidRPr="00DD43C8">
        <w:rPr>
          <w:rFonts w:eastAsia="Cambria"/>
          <w:b/>
          <w:iCs/>
          <w:szCs w:val="22"/>
          <w:u w:val="single"/>
          <w:bdr w:val="single" w:sz="8" w:space="0" w:color="auto"/>
        </w:rPr>
        <w:t xml:space="preserve"> condition </w:t>
      </w:r>
      <w:r w:rsidRPr="006C54C9">
        <w:rPr>
          <w:rFonts w:eastAsia="Cambria"/>
          <w:b/>
          <w:iCs/>
          <w:szCs w:val="22"/>
          <w:highlight w:val="green"/>
          <w:u w:val="single"/>
          <w:bdr w:val="single" w:sz="8" w:space="0" w:color="auto"/>
        </w:rPr>
        <w:t>for stability</w:t>
      </w:r>
      <w:r w:rsidRPr="00DD43C8">
        <w:rPr>
          <w:rFonts w:eastAsia="Cambria"/>
          <w:sz w:val="16"/>
          <w:szCs w:val="22"/>
        </w:rPr>
        <w:t xml:space="preserve">, whether it is sufficient for stability depends on size of the costs and benefits of war. In closing, </w:t>
      </w:r>
      <w:r w:rsidRPr="00DD43C8">
        <w:rPr>
          <w:rFonts w:eastAsia="Cambria"/>
          <w:b/>
          <w:szCs w:val="22"/>
          <w:u w:val="single"/>
        </w:rPr>
        <w:t>we comment on several other features of international relations that are part of the larger picture of interstate war</w:t>
      </w:r>
      <w:r w:rsidRPr="00DD43C8">
        <w:rPr>
          <w:rFonts w:eastAsia="Cambria"/>
          <w:sz w:val="16"/>
          <w:szCs w:val="22"/>
        </w:rPr>
        <w:t xml:space="preserve">. A notable change in alliances during the Cold-War period was from a “multipolar” to a “bipolar” structure, something which has been extensively discussed in the Cold-War literature (e.g., see ref. 12 for references). Although this lasted for part of the postwar </w:t>
      </w:r>
      <w:proofErr w:type="gramStart"/>
      <w:r w:rsidRPr="00DD43C8">
        <w:rPr>
          <w:rFonts w:eastAsia="Cambria"/>
          <w:sz w:val="16"/>
          <w:szCs w:val="22"/>
        </w:rPr>
        <w:t>period, and</w:t>
      </w:r>
      <w:proofErr w:type="gramEnd"/>
      <w:r w:rsidRPr="00DD43C8">
        <w:rPr>
          <w:rFonts w:eastAsia="Cambria"/>
          <w:sz w:val="16"/>
          <w:szCs w:val="22"/>
        </w:rPr>
        <w:t xml:space="preserve"> was characterized by a stalemate between the Eastern and Western blocs, such </w:t>
      </w:r>
      <w:r w:rsidRPr="006C54C9">
        <w:rPr>
          <w:rFonts w:eastAsia="Cambria"/>
          <w:b/>
          <w:szCs w:val="22"/>
          <w:highlight w:val="green"/>
          <w:u w:val="single"/>
        </w:rPr>
        <w:t>a system of</w:t>
      </w:r>
      <w:r w:rsidRPr="00DD43C8">
        <w:rPr>
          <w:rFonts w:eastAsia="Cambria"/>
          <w:sz w:val="16"/>
          <w:szCs w:val="22"/>
        </w:rPr>
        <w:t xml:space="preserve"> two </w:t>
      </w:r>
      <w:r w:rsidRPr="006C54C9">
        <w:rPr>
          <w:rFonts w:eastAsia="Cambria"/>
          <w:b/>
          <w:szCs w:val="22"/>
          <w:highlight w:val="green"/>
          <w:u w:val="single"/>
        </w:rPr>
        <w:t>competing</w:t>
      </w:r>
      <w:r w:rsidRPr="00DD43C8">
        <w:rPr>
          <w:rFonts w:eastAsia="Cambria"/>
          <w:b/>
          <w:szCs w:val="22"/>
          <w:u w:val="single"/>
        </w:rPr>
        <w:t xml:space="preserve"> cliques of </w:t>
      </w:r>
      <w:r w:rsidRPr="006C54C9">
        <w:rPr>
          <w:rFonts w:eastAsia="Cambria"/>
          <w:b/>
          <w:szCs w:val="22"/>
          <w:highlight w:val="green"/>
          <w:u w:val="single"/>
        </w:rPr>
        <w:t xml:space="preserve">alliances is </w:t>
      </w:r>
      <w:r w:rsidRPr="006C54C9">
        <w:rPr>
          <w:rFonts w:eastAsia="Cambria"/>
          <w:b/>
          <w:iCs/>
          <w:szCs w:val="22"/>
          <w:highlight w:val="green"/>
          <w:u w:val="single"/>
          <w:bdr w:val="single" w:sz="8" w:space="0" w:color="auto"/>
        </w:rPr>
        <w:t>only war-stable if there are sufficient trade benefits</w:t>
      </w:r>
      <w:r w:rsidRPr="00DD43C8">
        <w:rPr>
          <w:rFonts w:eastAsia="Cambria"/>
          <w:b/>
          <w:szCs w:val="22"/>
          <w:u w:val="single"/>
        </w:rPr>
        <w:t xml:space="preserve"> between members of a clique, as shown in our second theorem</w:t>
      </w:r>
      <w:r w:rsidRPr="00DD43C8">
        <w:rPr>
          <w:rFonts w:eastAsia="Cambria"/>
          <w:sz w:val="16"/>
          <w:szCs w:val="22"/>
        </w:rPr>
        <w:t xml:space="preserve">. Moreover, it is more of a historical observation than a theory, and it does not account at all for the continued peace that has ensued over the last several decades. Thus, this fits well within the scope of the model and does not account for the overall trend in peace. Another institutional observation regarding the post-WWII calm is that </w:t>
      </w:r>
      <w:r w:rsidRPr="006C54C9">
        <w:rPr>
          <w:rFonts w:eastAsia="Cambria"/>
          <w:b/>
          <w:szCs w:val="22"/>
          <w:highlight w:val="green"/>
          <w:u w:val="single"/>
        </w:rPr>
        <w:t>institution</w:t>
      </w:r>
      <w:r w:rsidRPr="00DD43C8">
        <w:rPr>
          <w:rFonts w:eastAsia="Cambria"/>
          <w:b/>
          <w:szCs w:val="22"/>
          <w:u w:val="single"/>
        </w:rPr>
        <w:t xml:space="preserve">s have </w:t>
      </w:r>
      <w:r w:rsidRPr="006C54C9">
        <w:rPr>
          <w:rFonts w:eastAsia="Cambria"/>
          <w:b/>
          <w:szCs w:val="22"/>
          <w:highlight w:val="green"/>
          <w:u w:val="single"/>
        </w:rPr>
        <w:t>allowed</w:t>
      </w:r>
      <w:r w:rsidRPr="00DD43C8">
        <w:rPr>
          <w:rFonts w:eastAsia="Cambria"/>
          <w:b/>
          <w:szCs w:val="22"/>
          <w:u w:val="single"/>
        </w:rPr>
        <w:t xml:space="preserve"> for </w:t>
      </w:r>
      <w:r w:rsidRPr="006C54C9">
        <w:rPr>
          <w:rFonts w:eastAsia="Cambria"/>
          <w:b/>
          <w:szCs w:val="22"/>
          <w:highlight w:val="green"/>
          <w:u w:val="single"/>
        </w:rPr>
        <w:t>coordination of countries onto a peaceful “</w:t>
      </w:r>
      <w:r w:rsidRPr="006C54C9">
        <w:rPr>
          <w:rFonts w:eastAsia="Cambria"/>
          <w:b/>
          <w:iCs/>
          <w:szCs w:val="22"/>
          <w:highlight w:val="green"/>
          <w:u w:val="single"/>
          <w:bdr w:val="single" w:sz="8" w:space="0" w:color="auto"/>
        </w:rPr>
        <w:t>collective security</w:t>
      </w:r>
      <w:r w:rsidRPr="006C54C9">
        <w:rPr>
          <w:rFonts w:eastAsia="Cambria"/>
          <w:b/>
          <w:szCs w:val="22"/>
          <w:highlight w:val="green"/>
          <w:u w:val="single"/>
        </w:rPr>
        <w:t>” equilibrium</w:t>
      </w:r>
      <w:r w:rsidRPr="00DD43C8">
        <w:rPr>
          <w:rFonts w:eastAsia="Cambria"/>
          <w:b/>
          <w:szCs w:val="22"/>
          <w:u w:val="single"/>
        </w:rPr>
        <w:t xml:space="preserve"> where any country disrupting international peace is punished by all other countries</w:t>
      </w:r>
      <w:r w:rsidRPr="00DD43C8">
        <w:rPr>
          <w:rFonts w:eastAsia="Cambria"/>
          <w:sz w:val="16"/>
          <w:szCs w:val="22"/>
        </w:rPr>
        <w:t xml:space="preserve">, so that war against one is war against all. However, as shown by ref. 34, this equilibrium is in some sense “weak”: </w:t>
      </w:r>
      <w:r w:rsidRPr="006C54C9">
        <w:rPr>
          <w:rFonts w:eastAsia="Cambria"/>
          <w:b/>
          <w:szCs w:val="22"/>
          <w:highlight w:val="green"/>
          <w:u w:val="single"/>
        </w:rPr>
        <w:t xml:space="preserve">It </w:t>
      </w:r>
      <w:r w:rsidRPr="006C54C9">
        <w:rPr>
          <w:rFonts w:eastAsia="Cambria"/>
          <w:b/>
          <w:iCs/>
          <w:szCs w:val="22"/>
          <w:highlight w:val="green"/>
          <w:u w:val="single"/>
          <w:bdr w:val="single" w:sz="8" w:space="0" w:color="auto"/>
        </w:rPr>
        <w:t>relies heavily upon</w:t>
      </w:r>
      <w:r w:rsidRPr="00DD43C8">
        <w:rPr>
          <w:rFonts w:eastAsia="Cambria"/>
          <w:b/>
          <w:iCs/>
          <w:szCs w:val="22"/>
          <w:u w:val="single"/>
          <w:bdr w:val="single" w:sz="8" w:space="0" w:color="auto"/>
        </w:rPr>
        <w:t xml:space="preserve"> the </w:t>
      </w:r>
      <w:r w:rsidRPr="006C54C9">
        <w:rPr>
          <w:rFonts w:eastAsia="Cambria"/>
          <w:b/>
          <w:iCs/>
          <w:szCs w:val="22"/>
          <w:highlight w:val="green"/>
          <w:u w:val="single"/>
          <w:bdr w:val="single" w:sz="8" w:space="0" w:color="auto"/>
        </w:rPr>
        <w:t>assurance</w:t>
      </w:r>
      <w:r w:rsidRPr="00DD43C8">
        <w:rPr>
          <w:rFonts w:eastAsia="Cambria"/>
          <w:b/>
          <w:szCs w:val="22"/>
          <w:u w:val="single"/>
        </w:rPr>
        <w:t xml:space="preserve"> that a country tempted to join an attacking coalition will refuse and that all countries will follow through on their punishment commitments, so that far-sighted expectations of off-equilibrium behavior are correct</w:t>
      </w:r>
      <w:r w:rsidRPr="00DD43C8">
        <w:rPr>
          <w:rFonts w:eastAsia="Cambria"/>
          <w:sz w:val="16"/>
          <w:szCs w:val="22"/>
        </w:rPr>
        <w:t xml:space="preserve">. Given that various small conflicts since WWII did not precipitate a global response, such doubts of some countries’ commitment to follow through on punishments seem </w:t>
      </w:r>
      <w:proofErr w:type="gramStart"/>
      <w:r w:rsidRPr="00DD43C8">
        <w:rPr>
          <w:rFonts w:eastAsia="Cambria"/>
          <w:sz w:val="16"/>
          <w:szCs w:val="22"/>
        </w:rPr>
        <w:t>reasonable.§</w:t>
      </w:r>
      <w:proofErr w:type="gramEnd"/>
      <w:r w:rsidRPr="00DD43C8">
        <w:rPr>
          <w:rFonts w:eastAsia="Cambria"/>
          <w:sz w:val="16"/>
          <w:szCs w:val="22"/>
        </w:rPr>
        <w:t xml:space="preserve">§§§ Although collective security does not seem to explain the lasting peace, it nonetheless does suggest an interesting avenue for extension of our model: taking a repeated games approach to networked conflict and trade. One more relevant observation regarding changes in patterns of conflict is the so-called democratic peace: Democracies rarely go to war with each other. This coupled with a large growth of democracies might be thought to explain the increase in peace. However, once one brings trade back into the picture, it seems that </w:t>
      </w:r>
      <w:r w:rsidRPr="00DD43C8">
        <w:rPr>
          <w:rFonts w:eastAsia="Cambria"/>
          <w:b/>
          <w:szCs w:val="22"/>
          <w:u w:val="single"/>
        </w:rPr>
        <w:t xml:space="preserve">much of the democratic peace may be </w:t>
      </w:r>
      <w:proofErr w:type="gramStart"/>
      <w:r w:rsidRPr="00DD43C8">
        <w:rPr>
          <w:rFonts w:eastAsia="Cambria"/>
          <w:b/>
          <w:szCs w:val="22"/>
          <w:u w:val="single"/>
        </w:rPr>
        <w:t>due to the fact that</w:t>
      </w:r>
      <w:proofErr w:type="gramEnd"/>
      <w:r w:rsidRPr="00DD43C8">
        <w:rPr>
          <w:rFonts w:eastAsia="Cambria"/>
          <w:b/>
          <w:szCs w:val="22"/>
          <w:u w:val="single"/>
        </w:rPr>
        <w:t xml:space="preserve"> well-established democracies tend to be better-developed and </w:t>
      </w:r>
      <w:r w:rsidRPr="00DD43C8">
        <w:rPr>
          <w:rFonts w:eastAsia="Cambria"/>
          <w:b/>
          <w:iCs/>
          <w:szCs w:val="22"/>
          <w:u w:val="single"/>
          <w:bdr w:val="single" w:sz="8" w:space="0" w:color="auto"/>
        </w:rPr>
        <w:t>trade more</w:t>
      </w:r>
      <w:r w:rsidRPr="00DD43C8">
        <w:rPr>
          <w:rFonts w:eastAsia="Cambria"/>
          <w:sz w:val="16"/>
          <w:szCs w:val="22"/>
        </w:rPr>
        <w:t xml:space="preserve">. Indeed, studies (38, 39) indicate that poor democracies are </w:t>
      </w:r>
      <w:proofErr w:type="gramStart"/>
      <w:r w:rsidRPr="00DD43C8">
        <w:rPr>
          <w:rFonts w:eastAsia="Cambria"/>
          <w:sz w:val="16"/>
          <w:szCs w:val="22"/>
        </w:rPr>
        <w:t>actually significantly</w:t>
      </w:r>
      <w:proofErr w:type="gramEnd"/>
      <w:r w:rsidRPr="00DD43C8">
        <w:rPr>
          <w:rFonts w:eastAsia="Cambria"/>
          <w:sz w:val="16"/>
          <w:szCs w:val="22"/>
        </w:rPr>
        <w:t xml:space="preserve"> more likely to fight each other than other countries, and that paired </w:t>
      </w:r>
      <w:r w:rsidRPr="00DD43C8">
        <w:rPr>
          <w:rFonts w:eastAsia="Cambria"/>
          <w:b/>
          <w:szCs w:val="22"/>
          <w:u w:val="single"/>
        </w:rPr>
        <w:t xml:space="preserve">democracy is only significantly correlated with peace when the countries involved have high levels of economic development, which is consistent with </w:t>
      </w:r>
      <w:r w:rsidRPr="00DD43C8">
        <w:rPr>
          <w:rFonts w:eastAsia="Cambria"/>
          <w:b/>
          <w:iCs/>
          <w:szCs w:val="22"/>
          <w:u w:val="single"/>
          <w:bdr w:val="single" w:sz="8" w:space="0" w:color="auto"/>
        </w:rPr>
        <w:t>trade’s playing the major role</w:t>
      </w:r>
      <w:r w:rsidRPr="00DD43C8">
        <w:rPr>
          <w:rFonts w:eastAsia="Cambria"/>
          <w:b/>
          <w:szCs w:val="22"/>
          <w:u w:val="single"/>
        </w:rPr>
        <w:t xml:space="preserve"> rather than the government structure</w:t>
      </w:r>
      <w:r w:rsidRPr="00DD43C8">
        <w:rPr>
          <w:rFonts w:eastAsia="Cambria"/>
          <w:sz w:val="16"/>
          <w:szCs w:val="22"/>
        </w:rPr>
        <w:t>. Our model abstracts from political considerations, which still could be significant, and so this suggests another avenue for further extension.</w:t>
      </w:r>
    </w:p>
    <w:p w14:paraId="34742EFD" w14:textId="683B7387" w:rsidR="00737CC8" w:rsidRDefault="00737CC8" w:rsidP="00DD43C8">
      <w:pPr>
        <w:rPr>
          <w:rFonts w:eastAsia="Cambria"/>
          <w:sz w:val="16"/>
          <w:szCs w:val="22"/>
        </w:rPr>
      </w:pPr>
    </w:p>
    <w:p w14:paraId="4BCBF728" w14:textId="56DB7E9D" w:rsidR="00737CC8" w:rsidRPr="00DD43C8" w:rsidRDefault="00737CC8" w:rsidP="00737CC8">
      <w:pPr>
        <w:pStyle w:val="Heading4"/>
        <w:rPr>
          <w:rFonts w:eastAsia="Cambria"/>
          <w:sz w:val="16"/>
          <w:szCs w:val="22"/>
        </w:rPr>
      </w:pPr>
      <w:r>
        <w:lastRenderedPageBreak/>
        <w:t xml:space="preserve">2] </w:t>
      </w:r>
      <w:r>
        <w:t>They don’t have evidence that implicates why alternatives are able to solve their warming and warfare impacts so err neg.</w:t>
      </w:r>
    </w:p>
    <w:p w14:paraId="228D268B" w14:textId="4955B13D" w:rsidR="00DD43C8" w:rsidRPr="006C54C9" w:rsidRDefault="00DD43C8" w:rsidP="00DD43C8">
      <w:pPr>
        <w:pStyle w:val="Heading3"/>
        <w:rPr>
          <w:rFonts w:asciiTheme="majorHAnsi" w:hAnsiTheme="majorHAnsi" w:cstheme="majorHAnsi"/>
        </w:rPr>
      </w:pPr>
      <w:r w:rsidRPr="006C54C9">
        <w:rPr>
          <w:rFonts w:asciiTheme="majorHAnsi" w:hAnsiTheme="majorHAnsi" w:cstheme="majorHAnsi"/>
        </w:rPr>
        <w:lastRenderedPageBreak/>
        <w:t>AT: Contention</w:t>
      </w:r>
    </w:p>
    <w:p w14:paraId="72ADC04A" w14:textId="4A9A6F63" w:rsidR="006C54C9" w:rsidRPr="006C54C9" w:rsidRDefault="006C54C9" w:rsidP="006C54C9">
      <w:pPr>
        <w:pStyle w:val="Heading4"/>
        <w:rPr>
          <w:rFonts w:asciiTheme="majorHAnsi" w:hAnsiTheme="majorHAnsi" w:cstheme="majorHAnsi"/>
        </w:rPr>
      </w:pPr>
      <w:r>
        <w:rPr>
          <w:rFonts w:asciiTheme="majorHAnsi" w:hAnsiTheme="majorHAnsi" w:cstheme="majorHAnsi"/>
        </w:rPr>
        <w:t xml:space="preserve">1] </w:t>
      </w:r>
      <w:r w:rsidRPr="006C54C9">
        <w:rPr>
          <w:rFonts w:asciiTheme="majorHAnsi" w:hAnsiTheme="majorHAnsi" w:cstheme="majorHAnsi"/>
        </w:rPr>
        <w:t xml:space="preserve">IP is key to recognizing agents through the personality in their work. </w:t>
      </w:r>
      <w:r w:rsidRPr="006C54C9">
        <w:rPr>
          <w:rFonts w:asciiTheme="majorHAnsi" w:hAnsiTheme="majorHAnsi" w:cstheme="majorHAnsi"/>
        </w:rPr>
        <w:t xml:space="preserve">There is a distinction between recognition and commodification. </w:t>
      </w:r>
      <w:r w:rsidRPr="006C54C9">
        <w:rPr>
          <w:rFonts w:asciiTheme="majorHAnsi" w:hAnsiTheme="majorHAnsi" w:cstheme="majorHAnsi"/>
        </w:rPr>
        <w:t>Recognition is necessary for agents</w:t>
      </w:r>
      <w:r w:rsidRPr="006C54C9">
        <w:rPr>
          <w:rFonts w:asciiTheme="majorHAnsi" w:hAnsiTheme="majorHAnsi" w:cstheme="majorHAnsi"/>
        </w:rPr>
        <w:t xml:space="preserve">. </w:t>
      </w:r>
    </w:p>
    <w:p w14:paraId="0EB6C122" w14:textId="77777777" w:rsidR="006C54C9" w:rsidRPr="006C54C9" w:rsidRDefault="006C54C9" w:rsidP="006C54C9">
      <w:pPr>
        <w:rPr>
          <w:rFonts w:asciiTheme="majorHAnsi" w:hAnsiTheme="majorHAnsi" w:cstheme="majorHAnsi"/>
        </w:rPr>
      </w:pPr>
      <w:r w:rsidRPr="006C54C9">
        <w:rPr>
          <w:rFonts w:asciiTheme="majorHAnsi" w:hAnsiTheme="majorHAnsi" w:cstheme="majorHAnsi"/>
          <w:b/>
          <w:bCs/>
          <w:sz w:val="26"/>
          <w:szCs w:val="26"/>
        </w:rPr>
        <w:t>Hughes 2 -</w:t>
      </w:r>
      <w:r w:rsidRPr="006C54C9">
        <w:rPr>
          <w:rFonts w:asciiTheme="majorHAnsi" w:hAnsiTheme="majorHAnsi" w:cstheme="majorHAnsi"/>
        </w:rPr>
        <w:t xml:space="preserve"> "The Philosophy of Intellectual Property," 77 Georgetown L.J. 287, 330-350 (1988</w:t>
      </w:r>
      <w:proofErr w:type="gramStart"/>
      <w:r w:rsidRPr="006C54C9">
        <w:rPr>
          <w:rFonts w:asciiTheme="majorHAnsi" w:hAnsiTheme="majorHAnsi" w:cstheme="majorHAnsi"/>
        </w:rPr>
        <w:t>)  by</w:t>
      </w:r>
      <w:proofErr w:type="gramEnd"/>
      <w:r w:rsidRPr="006C54C9">
        <w:rPr>
          <w:rFonts w:asciiTheme="majorHAnsi" w:hAnsiTheme="majorHAnsi" w:cstheme="majorHAnsi"/>
        </w:rPr>
        <w:t xml:space="preserve"> Justin Hughes [https://cyber.harvard.edu/IPCoop/88hugh2.html] // </w:t>
      </w:r>
      <w:proofErr w:type="spellStart"/>
      <w:r w:rsidRPr="006C54C9">
        <w:rPr>
          <w:rFonts w:asciiTheme="majorHAnsi" w:hAnsiTheme="majorHAnsi" w:cstheme="majorHAnsi"/>
        </w:rPr>
        <w:t>ahs</w:t>
      </w:r>
      <w:proofErr w:type="spellEnd"/>
      <w:r w:rsidRPr="006C54C9">
        <w:rPr>
          <w:rFonts w:asciiTheme="majorHAnsi" w:hAnsiTheme="majorHAnsi" w:cstheme="majorHAnsi"/>
        </w:rPr>
        <w:t xml:space="preserve"> </w:t>
      </w:r>
      <w:proofErr w:type="spellStart"/>
      <w:r w:rsidRPr="006C54C9">
        <w:rPr>
          <w:rFonts w:asciiTheme="majorHAnsi" w:hAnsiTheme="majorHAnsi" w:cstheme="majorHAnsi"/>
        </w:rPr>
        <w:t>emi</w:t>
      </w:r>
      <w:proofErr w:type="spellEnd"/>
    </w:p>
    <w:p w14:paraId="141BFEB6" w14:textId="3D7D550F" w:rsidR="006C54C9" w:rsidRDefault="006C54C9" w:rsidP="006C54C9">
      <w:pPr>
        <w:pStyle w:val="NormalWeb"/>
        <w:rPr>
          <w:rFonts w:asciiTheme="majorHAnsi" w:hAnsiTheme="majorHAnsi" w:cstheme="majorHAnsi"/>
          <w:color w:val="000000"/>
          <w:sz w:val="12"/>
          <w:szCs w:val="27"/>
        </w:rPr>
      </w:pPr>
      <w:r w:rsidRPr="006C54C9">
        <w:rPr>
          <w:rFonts w:asciiTheme="majorHAnsi" w:hAnsiTheme="majorHAnsi" w:cstheme="majorHAnsi"/>
          <w:color w:val="000000"/>
          <w:sz w:val="12"/>
          <w:szCs w:val="27"/>
        </w:rPr>
        <w:t xml:space="preserve">At first blush, this economic rationale seems far removed from the concerns of personality theory, </w:t>
      </w:r>
      <w:hyperlink r:id="rId13" w:anchor="n244" w:history="1">
        <w:r w:rsidRPr="006C54C9">
          <w:rPr>
            <w:rStyle w:val="Hyperlink"/>
            <w:rFonts w:asciiTheme="majorHAnsi" w:eastAsiaTheme="majorEastAsia" w:hAnsiTheme="majorHAnsi" w:cstheme="majorHAnsi"/>
            <w:sz w:val="12"/>
            <w:szCs w:val="27"/>
          </w:rPr>
          <w:t>n244</w:t>
        </w:r>
      </w:hyperlink>
      <w:r w:rsidRPr="006C54C9">
        <w:rPr>
          <w:rFonts w:asciiTheme="majorHAnsi" w:hAnsiTheme="majorHAnsi" w:cstheme="majorHAnsi"/>
          <w:color w:val="000000"/>
          <w:sz w:val="12"/>
          <w:szCs w:val="27"/>
        </w:rPr>
        <w:t xml:space="preserve"> yet it can be recast into the framework of the personality theory. From the Hegelian perspective, </w:t>
      </w:r>
      <w:r w:rsidRPr="006C54C9">
        <w:rPr>
          <w:rStyle w:val="StyleUnderline"/>
          <w:rFonts w:asciiTheme="majorHAnsi" w:eastAsiaTheme="majorEastAsia" w:hAnsiTheme="majorHAnsi" w:cstheme="majorHAnsi"/>
          <w:highlight w:val="green"/>
        </w:rPr>
        <w:t>payments from intellectual property users to the property creator are acts of recognition.</w:t>
      </w:r>
      <w:r w:rsidRPr="006C54C9">
        <w:rPr>
          <w:rFonts w:asciiTheme="majorHAnsi" w:hAnsiTheme="majorHAnsi" w:cstheme="majorHAnsi"/>
          <w:color w:val="000000"/>
          <w:sz w:val="12"/>
          <w:szCs w:val="27"/>
        </w:rPr>
        <w:t xml:space="preserve"> These </w:t>
      </w:r>
      <w:r w:rsidRPr="006C54C9">
        <w:rPr>
          <w:rStyle w:val="StyleUnderline"/>
          <w:rFonts w:asciiTheme="majorHAnsi" w:eastAsiaTheme="majorEastAsia" w:hAnsiTheme="majorHAnsi" w:cstheme="majorHAnsi"/>
        </w:rPr>
        <w:t xml:space="preserve">payments acknowledge the individual's claim over the property, and </w:t>
      </w:r>
      <w:r w:rsidRPr="006C54C9">
        <w:rPr>
          <w:rStyle w:val="StyleUnderline"/>
          <w:rFonts w:asciiTheme="majorHAnsi" w:eastAsiaTheme="majorEastAsia" w:hAnsiTheme="majorHAnsi" w:cstheme="majorHAnsi"/>
          <w:highlight w:val="green"/>
        </w:rPr>
        <w:t>it is through</w:t>
      </w:r>
      <w:r w:rsidRPr="006C54C9">
        <w:rPr>
          <w:rStyle w:val="StyleUnderline"/>
          <w:rFonts w:asciiTheme="majorHAnsi" w:eastAsiaTheme="majorEastAsia" w:hAnsiTheme="majorHAnsi" w:cstheme="majorHAnsi"/>
        </w:rPr>
        <w:t xml:space="preserve"> such </w:t>
      </w:r>
      <w:r w:rsidRPr="006C54C9">
        <w:rPr>
          <w:rStyle w:val="StyleUnderline"/>
          <w:rFonts w:asciiTheme="majorHAnsi" w:eastAsiaTheme="majorEastAsia" w:hAnsiTheme="majorHAnsi" w:cstheme="majorHAnsi"/>
          <w:highlight w:val="green"/>
        </w:rPr>
        <w:t>acknowledgement that an individual is recognized by others as a person.</w:t>
      </w:r>
      <w:r w:rsidRPr="006C54C9">
        <w:rPr>
          <w:rFonts w:asciiTheme="majorHAnsi" w:hAnsiTheme="majorHAnsi" w:cstheme="majorHAnsi"/>
          <w:color w:val="000000"/>
          <w:sz w:val="12"/>
          <w:szCs w:val="27"/>
        </w:rPr>
        <w:t xml:space="preserve"> </w:t>
      </w:r>
      <w:hyperlink r:id="rId14" w:anchor="n245" w:history="1">
        <w:r w:rsidRPr="006C54C9">
          <w:rPr>
            <w:rStyle w:val="Hyperlink"/>
            <w:rFonts w:asciiTheme="majorHAnsi" w:eastAsiaTheme="majorEastAsia" w:hAnsiTheme="majorHAnsi" w:cstheme="majorHAnsi"/>
            <w:sz w:val="12"/>
            <w:szCs w:val="27"/>
          </w:rPr>
          <w:t>n245</w:t>
        </w:r>
      </w:hyperlink>
      <w:r w:rsidRPr="006C54C9">
        <w:rPr>
          <w:rFonts w:asciiTheme="majorHAnsi" w:hAnsiTheme="majorHAnsi" w:cstheme="majorHAnsi"/>
          <w:color w:val="000000"/>
          <w:sz w:val="12"/>
          <w:szCs w:val="27"/>
        </w:rPr>
        <w:t xml:space="preserve"> "Recognition" involves more than lip service. If I </w:t>
      </w:r>
      <w:proofErr w:type="gramStart"/>
      <w:r w:rsidRPr="006C54C9">
        <w:rPr>
          <w:rFonts w:asciiTheme="majorHAnsi" w:hAnsiTheme="majorHAnsi" w:cstheme="majorHAnsi"/>
          <w:color w:val="000000"/>
          <w:sz w:val="12"/>
          <w:szCs w:val="27"/>
        </w:rPr>
        <w:t>say</w:t>
      </w:r>
      <w:proofErr w:type="gramEnd"/>
      <w:r w:rsidRPr="006C54C9">
        <w:rPr>
          <w:rFonts w:asciiTheme="majorHAnsi" w:hAnsiTheme="majorHAnsi" w:cstheme="majorHAnsi"/>
          <w:color w:val="000000"/>
          <w:sz w:val="12"/>
          <w:szCs w:val="27"/>
        </w:rPr>
        <w:t xml:space="preserve">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6C54C9">
        <w:rPr>
          <w:rStyle w:val="StyleUnderline"/>
          <w:rFonts w:asciiTheme="majorHAnsi" w:eastAsiaTheme="majorEastAsia" w:hAnsiTheme="majorHAnsi" w:cstheme="majorHAnsi"/>
        </w:rPr>
        <w:t xml:space="preserve">this generation of </w:t>
      </w:r>
      <w:r w:rsidRPr="006C54C9">
        <w:rPr>
          <w:rStyle w:val="StyleUnderline"/>
          <w:rFonts w:asciiTheme="majorHAnsi" w:eastAsiaTheme="majorEastAsia" w:hAnsiTheme="majorHAnsi" w:cstheme="majorHAnsi"/>
          <w:highlight w:val="green"/>
        </w:rPr>
        <w:t>income complements the personality theory</w:t>
      </w:r>
      <w:r w:rsidRPr="006C54C9">
        <w:rPr>
          <w:rStyle w:val="StyleUnderline"/>
          <w:rFonts w:asciiTheme="majorHAnsi" w:eastAsiaTheme="majorEastAsia" w:hAnsiTheme="majorHAnsi" w:cstheme="majorHAnsi"/>
        </w:rPr>
        <w:t xml:space="preserve"> in </w:t>
      </w:r>
      <w:r w:rsidRPr="006C54C9">
        <w:rPr>
          <w:rStyle w:val="StyleUnderline"/>
          <w:rFonts w:asciiTheme="majorHAnsi" w:eastAsiaTheme="majorEastAsia" w:hAnsiTheme="majorHAnsi" w:cstheme="majorHAnsi"/>
          <w:highlight w:val="green"/>
        </w:rPr>
        <w:t>as</w:t>
      </w:r>
      <w:r w:rsidRPr="006C54C9">
        <w:rPr>
          <w:rStyle w:val="StyleUnderline"/>
          <w:rFonts w:asciiTheme="majorHAnsi" w:eastAsiaTheme="majorEastAsia" w:hAnsiTheme="majorHAnsi" w:cstheme="majorHAnsi"/>
        </w:rPr>
        <w:t xml:space="preserve"> much as </w:t>
      </w:r>
      <w:r w:rsidRPr="006C54C9">
        <w:rPr>
          <w:rStyle w:val="StyleUnderline"/>
          <w:rFonts w:asciiTheme="majorHAnsi" w:eastAsiaTheme="majorEastAsia" w:hAnsiTheme="majorHAnsi" w:cstheme="majorHAnsi"/>
          <w:highlight w:val="green"/>
        </w:rPr>
        <w:t>income facilitates further expression.</w:t>
      </w:r>
      <w:r w:rsidRPr="006C54C9">
        <w:rPr>
          <w:rStyle w:val="StyleUnderline"/>
          <w:rFonts w:asciiTheme="majorHAnsi" w:eastAsiaTheme="majorEastAsia" w:hAnsiTheme="majorHAnsi" w:cstheme="majorHAnsi"/>
        </w:rPr>
        <w:t xml:space="preserve"> </w:t>
      </w:r>
      <w:r w:rsidRPr="006C54C9">
        <w:rPr>
          <w:rFonts w:asciiTheme="majorHAnsi" w:hAnsiTheme="majorHAnsi" w:cstheme="majorHAnsi"/>
          <w:color w:val="000000"/>
          <w:sz w:val="12"/>
          <w:szCs w:val="27"/>
        </w:rPr>
        <w:t xml:space="preserve">When </w:t>
      </w:r>
      <w:r w:rsidRPr="00737CC8">
        <w:rPr>
          <w:rStyle w:val="StyleUnderline"/>
          <w:rFonts w:asciiTheme="majorHAnsi" w:eastAsiaTheme="majorEastAsia" w:hAnsiTheme="majorHAnsi" w:cstheme="majorHAnsi"/>
        </w:rPr>
        <w:t>royalties from an invention</w:t>
      </w:r>
      <w:r w:rsidRPr="00737CC8">
        <w:rPr>
          <w:rFonts w:asciiTheme="majorHAnsi" w:hAnsiTheme="majorHAnsi" w:cstheme="majorHAnsi"/>
          <w:color w:val="000000"/>
          <w:sz w:val="12"/>
          <w:szCs w:val="27"/>
        </w:rPr>
        <w:t xml:space="preserve"> allow the inventor to buy a grand piano he has always wanted, the transaction helps </w:t>
      </w:r>
      <w:r w:rsidRPr="00737CC8">
        <w:rPr>
          <w:rStyle w:val="StyleUnderline"/>
          <w:rFonts w:asciiTheme="majorHAnsi" w:eastAsiaTheme="majorEastAsia" w:hAnsiTheme="majorHAnsi" w:cstheme="majorHAnsi"/>
        </w:rPr>
        <w:t xml:space="preserve">maximize personality. </w:t>
      </w:r>
      <w:r w:rsidRPr="00737CC8">
        <w:rPr>
          <w:rFonts w:asciiTheme="majorHAnsi" w:hAnsiTheme="majorHAnsi" w:cstheme="majorHAnsi"/>
          <w:color w:val="000000"/>
          <w:sz w:val="12"/>
          <w:szCs w:val="27"/>
        </w:rPr>
        <w:t xml:space="preserve">But this argument tends to be too broad. First, much income is used for </w:t>
      </w:r>
      <w:proofErr w:type="gramStart"/>
      <w:r w:rsidRPr="00737CC8">
        <w:rPr>
          <w:rFonts w:asciiTheme="majorHAnsi" w:hAnsiTheme="majorHAnsi" w:cstheme="majorHAnsi"/>
          <w:color w:val="000000"/>
          <w:sz w:val="12"/>
          <w:szCs w:val="27"/>
        </w:rPr>
        <w:t>basic necessities</w:t>
      </w:r>
      <w:proofErr w:type="gramEnd"/>
      <w:r w:rsidRPr="00737CC8">
        <w:rPr>
          <w:rFonts w:asciiTheme="majorHAnsi" w:hAnsiTheme="majorHAnsi" w:cstheme="majorHAnsi"/>
          <w:color w:val="000000"/>
          <w:sz w:val="12"/>
          <w:szCs w:val="27"/>
        </w:rPr>
        <w:t>,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w:t>
      </w:r>
      <w:r w:rsidRPr="006C54C9">
        <w:rPr>
          <w:rFonts w:asciiTheme="majorHAnsi" w:hAnsiTheme="majorHAnsi" w:cstheme="majorHAnsi"/>
          <w:color w:val="000000"/>
          <w:sz w:val="12"/>
          <w:szCs w:val="27"/>
        </w:rPr>
        <w:t xml:space="preserve">pies. The alienation of </w:t>
      </w:r>
      <w:r w:rsidRPr="006C54C9">
        <w:rPr>
          <w:rStyle w:val="StyleUnderline"/>
          <w:rFonts w:asciiTheme="majorHAnsi" w:eastAsiaTheme="majorEastAsia" w:hAnsiTheme="majorHAnsi" w:cstheme="majorHAnsi"/>
          <w:highlight w:val="green"/>
        </w:rPr>
        <w:t>copies</w:t>
      </w:r>
      <w:r w:rsidRPr="006C54C9">
        <w:rPr>
          <w:rStyle w:val="StyleUnderline"/>
          <w:rFonts w:asciiTheme="majorHAnsi" w:eastAsiaTheme="majorEastAsia" w:hAnsiTheme="majorHAnsi" w:cstheme="majorHAnsi"/>
        </w:rPr>
        <w:t xml:space="preserve"> is perhaps the most rational </w:t>
      </w:r>
      <w:r w:rsidRPr="00737CC8">
        <w:rPr>
          <w:rStyle w:val="StyleUnderline"/>
          <w:rFonts w:asciiTheme="majorHAnsi" w:eastAsiaTheme="majorEastAsia" w:hAnsiTheme="majorHAnsi" w:cstheme="majorHAnsi"/>
        </w:rPr>
        <w:t>way to gain exposure for one's ideas.</w:t>
      </w:r>
      <w:r w:rsidRPr="00737CC8">
        <w:rPr>
          <w:rFonts w:asciiTheme="majorHAnsi" w:hAnsiTheme="majorHAnsi" w:cstheme="majorHAnsi"/>
          <w:color w:val="000000"/>
          <w:sz w:val="12"/>
          <w:szCs w:val="27"/>
        </w:rPr>
        <w:t xml:space="preserve"> This is a non-</w:t>
      </w:r>
      <w:r w:rsidRPr="006C54C9">
        <w:rPr>
          <w:rFonts w:asciiTheme="majorHAnsi" w:hAnsiTheme="majorHAnsi" w:cstheme="majorHAnsi"/>
          <w:color w:val="000000"/>
          <w:sz w:val="12"/>
          <w:szCs w:val="27"/>
        </w:rPr>
        <w:t xml:space="preserve">economic, and perhaps higher, form of the idea of recognition: </w:t>
      </w:r>
      <w:r w:rsidRPr="006C54C9">
        <w:rPr>
          <w:rStyle w:val="StyleUnderline"/>
          <w:rFonts w:asciiTheme="majorHAnsi" w:eastAsiaTheme="majorEastAsia" w:hAnsiTheme="majorHAnsi" w:cstheme="majorHAnsi"/>
          <w:highlight w:val="green"/>
        </w:rPr>
        <w:t>respect, honor, and admiration</w:t>
      </w:r>
      <w:r w:rsidRPr="006C54C9">
        <w:rPr>
          <w:rFonts w:asciiTheme="majorHAnsi" w:hAnsiTheme="majorHAnsi" w:cstheme="majorHAnsi"/>
          <w:color w:val="000000"/>
          <w:sz w:val="12"/>
          <w:szCs w:val="27"/>
          <w:highlight w:val="green"/>
        </w:rPr>
        <w:t>.</w:t>
      </w:r>
      <w:r w:rsidRPr="006C54C9">
        <w:rPr>
          <w:rFonts w:asciiTheme="majorHAnsi" w:hAnsiTheme="majorHAnsi" w:cstheme="majorHAnsi"/>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w:t>
      </w:r>
      <w:proofErr w:type="spellStart"/>
      <w:proofErr w:type="gramStart"/>
      <w:r w:rsidRPr="006C54C9">
        <w:rPr>
          <w:rFonts w:asciiTheme="majorHAnsi" w:hAnsiTheme="majorHAnsi" w:cstheme="majorHAnsi"/>
          <w:color w:val="000000"/>
          <w:sz w:val="12"/>
          <w:szCs w:val="27"/>
        </w:rPr>
        <w:t>creator.VARA</w:t>
      </w:r>
      <w:proofErr w:type="spellEnd"/>
      <w:proofErr w:type="gramEnd"/>
      <w:r w:rsidRPr="006C54C9">
        <w:rPr>
          <w:rFonts w:asciiTheme="majorHAnsi" w:hAnsiTheme="majorHAnsi" w:cstheme="majorHAnsi"/>
          <w:color w:val="000000"/>
          <w:sz w:val="12"/>
          <w:szCs w:val="27"/>
        </w:rPr>
        <w:t xml:space="preserve"> Hegel's prohibition of "complete" alienation of intellectual property appears to result from his recognition of the necessity for these two conditions. While he would permit alienation of copies, and even the rights to further reproduction, </w:t>
      </w:r>
      <w:hyperlink r:id="rId15" w:anchor="n246" w:history="1">
        <w:r w:rsidRPr="006C54C9">
          <w:rPr>
            <w:rStyle w:val="Hyperlink"/>
            <w:rFonts w:asciiTheme="majorHAnsi" w:eastAsiaTheme="majorEastAsia" w:hAnsiTheme="majorHAnsi" w:cstheme="majorHAnsi"/>
            <w:sz w:val="12"/>
            <w:szCs w:val="27"/>
          </w:rPr>
          <w:t>n246</w:t>
        </w:r>
      </w:hyperlink>
      <w:r w:rsidRPr="006C54C9">
        <w:rPr>
          <w:rFonts w:asciiTheme="majorHAnsi" w:hAnsiTheme="majorHAnsi" w:cstheme="majorHAnsi"/>
          <w:color w:val="000000"/>
          <w:sz w:val="12"/>
          <w:szCs w:val="27"/>
        </w:rPr>
        <w:t xml:space="preserve"> he disapproves alienation of "those goods, or rather substantive characteristics, which constitute . . . private personality and the universal essence of . . . self-consciousness." </w:t>
      </w:r>
      <w:hyperlink r:id="rId16" w:anchor="n247" w:history="1">
        <w:r w:rsidRPr="006C54C9">
          <w:rPr>
            <w:rStyle w:val="Hyperlink"/>
            <w:rFonts w:asciiTheme="majorHAnsi" w:eastAsiaTheme="majorEastAsia" w:hAnsiTheme="majorHAnsi" w:cstheme="majorHAnsi"/>
            <w:sz w:val="12"/>
            <w:szCs w:val="27"/>
          </w:rPr>
          <w:t>n247</w:t>
        </w:r>
      </w:hyperlink>
      <w:r w:rsidRPr="006C54C9">
        <w:rPr>
          <w:rFonts w:asciiTheme="majorHAnsi" w:hAnsiTheme="majorHAnsi" w:cstheme="majorHAnsi"/>
          <w:color w:val="000000"/>
          <w:sz w:val="12"/>
          <w:szCs w:val="27"/>
        </w:rPr>
        <w:t xml:space="preserve"> Such </w:t>
      </w:r>
      <w:r w:rsidRPr="006C54C9">
        <w:rPr>
          <w:rStyle w:val="StyleUnderline"/>
          <w:rFonts w:asciiTheme="majorHAnsi" w:eastAsiaTheme="majorEastAsia" w:hAnsiTheme="majorHAnsi" w:cstheme="majorHAnsi"/>
          <w:highlight w:val="green"/>
        </w:rPr>
        <w:t>alienation</w:t>
      </w:r>
      <w:r w:rsidRPr="006C54C9">
        <w:rPr>
          <w:rStyle w:val="StyleUnderline"/>
          <w:rFonts w:asciiTheme="majorHAnsi" w:eastAsiaTheme="majorEastAsia" w:hAnsiTheme="majorHAnsi" w:cstheme="majorHAnsi"/>
        </w:rPr>
        <w:t xml:space="preserve"> necessarily </w:t>
      </w:r>
      <w:r w:rsidRPr="006C54C9">
        <w:rPr>
          <w:rStyle w:val="StyleUnderline"/>
          <w:rFonts w:asciiTheme="majorHAnsi" w:eastAsiaTheme="majorEastAsia" w:hAnsiTheme="majorHAnsi" w:cstheme="majorHAnsi"/>
          <w:highlight w:val="green"/>
        </w:rPr>
        <w:t>occurs if the recognition of the connection between a creator and his expression is destroyed or distorted</w:t>
      </w:r>
      <w:r w:rsidRPr="006C54C9">
        <w:rPr>
          <w:rFonts w:asciiTheme="majorHAnsi" w:hAnsiTheme="majorHAnsi" w:cstheme="majorHAnsi"/>
          <w:color w:val="000000"/>
          <w:sz w:val="12"/>
          <w:szCs w:val="27"/>
          <w:highlight w:val="green"/>
        </w:rPr>
        <w:t>.</w:t>
      </w:r>
      <w:r w:rsidRPr="006C54C9">
        <w:rPr>
          <w:rFonts w:asciiTheme="majorHAnsi" w:hAnsiTheme="majorHAnsi" w:cstheme="majorHAnsi"/>
          <w:color w:val="000000"/>
          <w:sz w:val="12"/>
          <w:szCs w:val="27"/>
        </w:rPr>
        <w:t xml:space="preserve"> When the first condition is violated, this recognition is destroyed; when the second condition is violated, it is distorted.</w:t>
      </w:r>
    </w:p>
    <w:p w14:paraId="0C34EADB" w14:textId="77777777" w:rsidR="006C54C9" w:rsidRPr="006C54C9" w:rsidRDefault="006C54C9" w:rsidP="006C54C9">
      <w:pPr>
        <w:pStyle w:val="NormalWeb"/>
        <w:rPr>
          <w:rFonts w:asciiTheme="majorHAnsi" w:hAnsiTheme="majorHAnsi" w:cstheme="majorHAnsi"/>
          <w:color w:val="000000"/>
          <w:sz w:val="12"/>
          <w:szCs w:val="27"/>
        </w:rPr>
      </w:pPr>
    </w:p>
    <w:p w14:paraId="6C623A3D" w14:textId="08E072B6" w:rsidR="00DD43C8" w:rsidRDefault="006C54C9" w:rsidP="006C54C9">
      <w:pPr>
        <w:pStyle w:val="Heading4"/>
      </w:pPr>
      <w:r>
        <w:t xml:space="preserve">2] There is no internal link between </w:t>
      </w:r>
      <w:proofErr w:type="spellStart"/>
      <w:r>
        <w:t>commodication</w:t>
      </w:r>
      <w:proofErr w:type="spellEnd"/>
      <w:r>
        <w:t xml:space="preserve"> via intellectual property rights and fueling warming and the “neoliberal project</w:t>
      </w:r>
      <w:r w:rsidR="00096147">
        <w:t>.</w:t>
      </w:r>
      <w:r>
        <w:t>”</w:t>
      </w:r>
      <w:r w:rsidR="00096147">
        <w:t xml:space="preserve"> </w:t>
      </w:r>
    </w:p>
    <w:p w14:paraId="5DB6B678" w14:textId="45830B09" w:rsidR="00096147" w:rsidRDefault="00096147" w:rsidP="00096147"/>
    <w:p w14:paraId="12D3ED97" w14:textId="3EB4FC49" w:rsidR="00096147" w:rsidRDefault="00096147" w:rsidP="00096147">
      <w:pPr>
        <w:pStyle w:val="Heading4"/>
      </w:pPr>
      <w:r>
        <w:t xml:space="preserve">3] </w:t>
      </w:r>
      <w:r>
        <w:t xml:space="preserve">Waiving IP enforcement results in rampant increase in counterfeit vaccines </w:t>
      </w:r>
      <w:r w:rsidR="00513160">
        <w:t xml:space="preserve">causes more commodification of </w:t>
      </w:r>
      <w:proofErr w:type="gramStart"/>
      <w:r w:rsidR="00513160">
        <w:t>others</w:t>
      </w:r>
      <w:proofErr w:type="gramEnd"/>
      <w:r w:rsidR="00513160">
        <w:t xml:space="preserve"> medicines and ideas via false production </w:t>
      </w:r>
      <w:r>
        <w:t>– turns cas</w:t>
      </w:r>
      <w:r w:rsidR="00513160">
        <w:t xml:space="preserve">e </w:t>
      </w:r>
    </w:p>
    <w:p w14:paraId="674E64A3" w14:textId="77777777" w:rsidR="00096147" w:rsidRPr="00C54043" w:rsidRDefault="00096147" w:rsidP="00096147">
      <w:proofErr w:type="spellStart"/>
      <w:r w:rsidRPr="00C54043">
        <w:rPr>
          <w:rStyle w:val="Style13ptBold"/>
        </w:rPr>
        <w:t>Mercurio</w:t>
      </w:r>
      <w:proofErr w:type="spellEnd"/>
      <w:r w:rsidRPr="00C54043">
        <w:rPr>
          <w:rStyle w:val="Style13ptBold"/>
        </w:rPr>
        <w:t xml:space="preserve"> 21</w:t>
      </w:r>
      <w:r w:rsidRPr="004D13F1">
        <w:rPr>
          <w:rStyle w:val="Style13ptBold"/>
          <w:sz w:val="18"/>
          <w:szCs w:val="18"/>
        </w:rPr>
        <w:t xml:space="preserve"> </w:t>
      </w:r>
      <w:r w:rsidRPr="004D13F1">
        <w:rPr>
          <w:sz w:val="18"/>
          <w:szCs w:val="18"/>
        </w:rPr>
        <w:t xml:space="preserve">(Bryan </w:t>
      </w:r>
      <w:proofErr w:type="spellStart"/>
      <w:r w:rsidRPr="004D13F1">
        <w:rPr>
          <w:sz w:val="18"/>
          <w:szCs w:val="18"/>
        </w:rPr>
        <w:t>Mercurio</w:t>
      </w:r>
      <w:proofErr w:type="spellEnd"/>
      <w:r w:rsidRPr="004D13F1">
        <w:rPr>
          <w:sz w:val="18"/>
          <w:szCs w:val="18"/>
        </w:rPr>
        <w:t xml:space="preserve"> is a Professor and Vice-Chancellor's Outstanding Fellow of the Faculty of Law at the Chinese University of Hong Kong, February 21, 2021, </w:t>
      </w:r>
      <w:hyperlink r:id="rId17" w:history="1">
        <w:r w:rsidRPr="004D13F1">
          <w:rPr>
            <w:rStyle w:val="Hyperlink"/>
            <w:sz w:val="18"/>
            <w:szCs w:val="18"/>
          </w:rPr>
          <w:t>https://papers.ssrn.com/sol3/papers.cfm?abstract_id=3789820&amp;download=yes</w:t>
        </w:r>
      </w:hyperlink>
      <w:r w:rsidRPr="004D13F1">
        <w:rPr>
          <w:sz w:val="18"/>
          <w:szCs w:val="18"/>
        </w:rPr>
        <w:t>) CS</w:t>
      </w:r>
    </w:p>
    <w:p w14:paraId="4577B68D" w14:textId="77777777" w:rsidR="00096147" w:rsidRPr="004D13F1" w:rsidRDefault="00096147" w:rsidP="00096147">
      <w:pPr>
        <w:rPr>
          <w:sz w:val="12"/>
          <w:szCs w:val="12"/>
        </w:rPr>
      </w:pPr>
      <w:r w:rsidRPr="004D13F1">
        <w:rPr>
          <w:sz w:val="12"/>
          <w:szCs w:val="12"/>
        </w:rPr>
        <w:t xml:space="preserve">6. IP enforcement is of vital importance to maintaining safety standards. </w:t>
      </w:r>
    </w:p>
    <w:p w14:paraId="1CA32A4C" w14:textId="77777777" w:rsidR="00096147" w:rsidRPr="004E17D4" w:rsidRDefault="00096147" w:rsidP="00096147">
      <w:pPr>
        <w:rPr>
          <w:sz w:val="16"/>
        </w:rPr>
      </w:pPr>
      <w:r w:rsidRPr="004E17D4">
        <w:rPr>
          <w:sz w:val="16"/>
        </w:rPr>
        <w:t xml:space="preserve">The </w:t>
      </w:r>
      <w:r w:rsidRPr="00D0083C">
        <w:rPr>
          <w:highlight w:val="green"/>
          <w:u w:val="single"/>
        </w:rPr>
        <w:t>protection of IP</w:t>
      </w:r>
      <w:r w:rsidRPr="004E17D4">
        <w:rPr>
          <w:sz w:val="16"/>
        </w:rPr>
        <w:t xml:space="preserve"> not only provides incentives to innovators to create, but also </w:t>
      </w:r>
      <w:r w:rsidRPr="00D0083C">
        <w:rPr>
          <w:highlight w:val="gree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D0083C">
        <w:rPr>
          <w:highlight w:val="green"/>
          <w:u w:val="single"/>
        </w:rPr>
        <w:t xml:space="preserve">prevent the importation </w:t>
      </w:r>
      <w:r w:rsidRPr="00D0083C">
        <w:rPr>
          <w:b/>
          <w:bCs/>
          <w:highlight w:val="gree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w:t>
      </w:r>
      <w:proofErr w:type="gramStart"/>
      <w:r w:rsidRPr="004E17D4">
        <w:rPr>
          <w:sz w:val="16"/>
        </w:rPr>
        <w:t>in order to</w:t>
      </w:r>
      <w:proofErr w:type="gramEnd"/>
      <w:r w:rsidRPr="004E17D4">
        <w:rPr>
          <w:sz w:val="16"/>
        </w:rPr>
        <w:t xml:space="preserve"> make or “copy” the vaccine production process. Therefore, the innovator should be expected </w:t>
      </w:r>
      <w:r w:rsidRPr="004E17D4">
        <w:rPr>
          <w:sz w:val="16"/>
        </w:rPr>
        <w:lastRenderedPageBreak/>
        <w:t xml:space="preserve">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3A9A6EBD" w14:textId="77777777" w:rsidR="00096147" w:rsidRDefault="00096147" w:rsidP="00096147">
      <w:pPr>
        <w:rPr>
          <w:u w:val="single"/>
        </w:rPr>
      </w:pPr>
      <w:r w:rsidRPr="004E17D4">
        <w:rPr>
          <w:sz w:val="16"/>
        </w:rPr>
        <w:t xml:space="preserve">In addition, </w:t>
      </w:r>
      <w:r w:rsidRPr="004E17D4">
        <w:rPr>
          <w:u w:val="single"/>
        </w:rPr>
        <w:t xml:space="preserve">as </w:t>
      </w:r>
      <w:r w:rsidRPr="004D13F1">
        <w:rPr>
          <w:u w:val="single"/>
        </w:rPr>
        <w:t xml:space="preserve">the COVID-19 </w:t>
      </w:r>
      <w:r w:rsidRPr="00D0083C">
        <w:rPr>
          <w:highlight w:val="green"/>
          <w:u w:val="single"/>
        </w:rPr>
        <w:t>pandemic</w:t>
      </w:r>
      <w:r w:rsidRPr="004E17D4">
        <w:rPr>
          <w:u w:val="single"/>
        </w:rPr>
        <w:t xml:space="preserve"> continues there has been a </w:t>
      </w:r>
      <w:r w:rsidRPr="00D0083C">
        <w:rPr>
          <w:b/>
          <w:bCs/>
          <w:highlight w:val="gree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D0083C">
        <w:rPr>
          <w:b/>
          <w:bCs/>
          <w:highlight w:val="green"/>
          <w:u w:val="single"/>
        </w:rPr>
        <w:t>organized crime groups</w:t>
      </w:r>
      <w:r w:rsidRPr="004E17D4">
        <w:rPr>
          <w:u w:val="single"/>
        </w:rPr>
        <w:t xml:space="preserve"> have been </w:t>
      </w:r>
      <w:r w:rsidRPr="00D0083C">
        <w:rPr>
          <w:highlight w:val="green"/>
          <w:u w:val="single"/>
        </w:rPr>
        <w:t>producing fake drugs</w:t>
      </w:r>
      <w:r w:rsidRPr="004E17D4">
        <w:rPr>
          <w:u w:val="single"/>
        </w:rPr>
        <w:t xml:space="preserve"> and medical products and </w:t>
      </w:r>
      <w:r w:rsidRPr="00D0083C">
        <w:rPr>
          <w:highlight w:val="green"/>
          <w:u w:val="single"/>
        </w:rPr>
        <w:t xml:space="preserve">selling them for </w:t>
      </w:r>
      <w:r w:rsidRPr="00D0083C">
        <w:rPr>
          <w:b/>
          <w:bCs/>
          <w:highlight w:val="gree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D0083C">
        <w:rPr>
          <w:highlight w:val="green"/>
          <w:u w:val="single"/>
        </w:rPr>
        <w:t>Counterfeits</w:t>
      </w:r>
      <w:r w:rsidRPr="004E17D4">
        <w:rPr>
          <w:u w:val="single"/>
        </w:rPr>
        <w:t xml:space="preserve"> of the legitimate products provide false promises of protection and </w:t>
      </w:r>
      <w:r w:rsidRPr="00D0083C">
        <w:rPr>
          <w:highlight w:val="green"/>
          <w:u w:val="single"/>
        </w:rPr>
        <w:t xml:space="preserve">could lead to </w:t>
      </w:r>
      <w:r w:rsidRPr="00D0083C">
        <w:rPr>
          <w:b/>
          <w:bCs/>
          <w:highlight w:val="green"/>
          <w:u w:val="single"/>
        </w:rPr>
        <w:t>disastrous consequences</w:t>
      </w:r>
      <w:r w:rsidRPr="004E17D4">
        <w:rPr>
          <w:sz w:val="16"/>
        </w:rPr>
        <w:t xml:space="preserve">, including </w:t>
      </w:r>
      <w:r w:rsidRPr="00D0083C">
        <w:rPr>
          <w:b/>
          <w:bCs/>
          <w:highlight w:val="green"/>
          <w:u w:val="single"/>
        </w:rPr>
        <w:t>worsened illness and</w:t>
      </w:r>
      <w:r w:rsidRPr="00D0083C">
        <w:rPr>
          <w:highlight w:val="green"/>
          <w:u w:val="single"/>
        </w:rPr>
        <w:t xml:space="preserve"> </w:t>
      </w:r>
      <w:r w:rsidRPr="00D0083C">
        <w:rPr>
          <w:b/>
          <w:bCs/>
          <w:highlight w:val="green"/>
          <w:u w:val="single"/>
        </w:rPr>
        <w:t>death</w:t>
      </w:r>
      <w:r w:rsidRPr="004E17D4">
        <w:rPr>
          <w:u w:val="single"/>
        </w:rPr>
        <w:t xml:space="preserve"> for the individual</w:t>
      </w:r>
      <w:r w:rsidRPr="004E17D4">
        <w:rPr>
          <w:sz w:val="16"/>
        </w:rPr>
        <w:t xml:space="preserve"> and the retardation of herd immunity for the population at large. </w:t>
      </w:r>
      <w:r w:rsidRPr="00D0083C">
        <w:rPr>
          <w:highlight w:val="green"/>
          <w:u w:val="single"/>
        </w:rPr>
        <w:t>Effective</w:t>
      </w:r>
      <w:r w:rsidRPr="004E17D4">
        <w:rPr>
          <w:u w:val="single"/>
        </w:rPr>
        <w:t xml:space="preserve"> and proactive </w:t>
      </w:r>
      <w:r w:rsidRPr="00D0083C">
        <w:rPr>
          <w:b/>
          <w:bCs/>
          <w:highlight w:val="green"/>
          <w:u w:val="single"/>
        </w:rPr>
        <w:t>IP</w:t>
      </w:r>
      <w:r w:rsidRPr="004E17D4">
        <w:rPr>
          <w:u w:val="single"/>
        </w:rPr>
        <w:t xml:space="preserve"> procurement is </w:t>
      </w:r>
      <w:r w:rsidRPr="00D0083C">
        <w:rPr>
          <w:b/>
          <w:bCs/>
          <w:highlight w:val="green"/>
          <w:u w:val="single"/>
        </w:rPr>
        <w:t>essential</w:t>
      </w:r>
      <w:r w:rsidRPr="004E17D4">
        <w:rPr>
          <w:sz w:val="16"/>
        </w:rPr>
        <w:t xml:space="preserve"> and useful </w:t>
      </w:r>
      <w:r w:rsidRPr="00D0083C">
        <w:rPr>
          <w:highlight w:val="gree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D0083C">
        <w:rPr>
          <w:highlight w:val="green"/>
          <w:u w:val="single"/>
        </w:rPr>
        <w:t>IP enforcement</w:t>
      </w:r>
      <w:r w:rsidRPr="004E17D4">
        <w:rPr>
          <w:u w:val="single"/>
        </w:rPr>
        <w:t xml:space="preserve"> can take on an </w:t>
      </w:r>
      <w:r w:rsidRPr="00D0083C">
        <w:rPr>
          <w:highlight w:val="green"/>
          <w:u w:val="single"/>
        </w:rPr>
        <w:t>enhanced role of safeguarding the public</w:t>
      </w:r>
      <w:r w:rsidRPr="004E17D4">
        <w:rPr>
          <w:sz w:val="16"/>
        </w:rPr>
        <w:t xml:space="preserve"> during this critical </w:t>
      </w:r>
      <w:proofErr w:type="gramStart"/>
      <w:r w:rsidRPr="004E17D4">
        <w:rPr>
          <w:sz w:val="16"/>
        </w:rPr>
        <w:t xml:space="preserve">period of </w:t>
      </w:r>
      <w:r w:rsidRPr="004D13F1">
        <w:rPr>
          <w:sz w:val="16"/>
        </w:rPr>
        <w:t>time</w:t>
      </w:r>
      <w:proofErr w:type="gramEnd"/>
      <w:r w:rsidRPr="004D13F1">
        <w:rPr>
          <w:sz w:val="16"/>
        </w:rPr>
        <w:t xml:space="preserve">. </w:t>
      </w:r>
      <w:r w:rsidRPr="004D13F1">
        <w:rPr>
          <w:u w:val="single"/>
        </w:rPr>
        <w:t>Waiving all COVID-19 related IPRs</w:t>
      </w:r>
      <w:r w:rsidRPr="004D13F1">
        <w:rPr>
          <w:sz w:val="16"/>
          <w:u w:val="single"/>
        </w:rPr>
        <w:t xml:space="preserve"> </w:t>
      </w:r>
      <w:r w:rsidRPr="004D13F1">
        <w:rPr>
          <w:u w:val="single"/>
        </w:rPr>
        <w:t>raises the risk of unsafe or fake vaccines</w:t>
      </w:r>
      <w:r w:rsidRPr="004D13F1">
        <w:rPr>
          <w:sz w:val="16"/>
        </w:rPr>
        <w:t xml:space="preserve"> circulating in supply channels and being sold to unsuspecting governments, </w:t>
      </w:r>
      <w:r w:rsidRPr="004D13F1">
        <w:rPr>
          <w:b/>
          <w:bCs/>
          <w:u w:val="single"/>
        </w:rPr>
        <w:t xml:space="preserve">putting millions of human lives at </w:t>
      </w:r>
      <w:proofErr w:type="gramStart"/>
      <w:r w:rsidRPr="004D13F1">
        <w:rPr>
          <w:b/>
          <w:bCs/>
          <w:u w:val="single"/>
        </w:rPr>
        <w:t>risk</w:t>
      </w:r>
      <w:proofErr w:type="gramEnd"/>
      <w:r w:rsidRPr="004D13F1">
        <w:rPr>
          <w:u w:val="single"/>
        </w:rPr>
        <w:t xml:space="preserve"> and reducing trust in vaccines.</w:t>
      </w:r>
    </w:p>
    <w:p w14:paraId="4F4B3242" w14:textId="77777777" w:rsidR="00096147" w:rsidRPr="00096147" w:rsidRDefault="00096147" w:rsidP="00096147"/>
    <w:sectPr w:rsidR="00096147" w:rsidRPr="000961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6A1E20"/>
    <w:multiLevelType w:val="hybridMultilevel"/>
    <w:tmpl w:val="2A206E28"/>
    <w:lvl w:ilvl="0" w:tplc="46FA30B0">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43C8"/>
    <w:rsid w:val="0000276E"/>
    <w:rsid w:val="000029E3"/>
    <w:rsid w:val="000029E8"/>
    <w:rsid w:val="00004225"/>
    <w:rsid w:val="000066CA"/>
    <w:rsid w:val="00007264"/>
    <w:rsid w:val="000076A9"/>
    <w:rsid w:val="00014FAD"/>
    <w:rsid w:val="00015D2A"/>
    <w:rsid w:val="00021AEE"/>
    <w:rsid w:val="0002490B"/>
    <w:rsid w:val="00026465"/>
    <w:rsid w:val="00030204"/>
    <w:rsid w:val="000312A0"/>
    <w:rsid w:val="0003396C"/>
    <w:rsid w:val="00035337"/>
    <w:rsid w:val="00052FB1"/>
    <w:rsid w:val="00054276"/>
    <w:rsid w:val="000547B1"/>
    <w:rsid w:val="0006091E"/>
    <w:rsid w:val="000638C1"/>
    <w:rsid w:val="00065FEE"/>
    <w:rsid w:val="00066D41"/>
    <w:rsid w:val="00066E3C"/>
    <w:rsid w:val="00072718"/>
    <w:rsid w:val="0007381E"/>
    <w:rsid w:val="00076094"/>
    <w:rsid w:val="0008785F"/>
    <w:rsid w:val="00090CBE"/>
    <w:rsid w:val="00094DEC"/>
    <w:rsid w:val="00096147"/>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A2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08E"/>
    <w:rsid w:val="003D5EA8"/>
    <w:rsid w:val="003D7B28"/>
    <w:rsid w:val="003E305E"/>
    <w:rsid w:val="003E34DB"/>
    <w:rsid w:val="003E5302"/>
    <w:rsid w:val="003E5BF1"/>
    <w:rsid w:val="003F0A88"/>
    <w:rsid w:val="003F2452"/>
    <w:rsid w:val="003F41EA"/>
    <w:rsid w:val="003F7DF0"/>
    <w:rsid w:val="004039AF"/>
    <w:rsid w:val="00407AFF"/>
    <w:rsid w:val="0041155D"/>
    <w:rsid w:val="004117A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160"/>
    <w:rsid w:val="00516A88"/>
    <w:rsid w:val="00522065"/>
    <w:rsid w:val="005224F2"/>
    <w:rsid w:val="00533F1C"/>
    <w:rsid w:val="00536D8B"/>
    <w:rsid w:val="005379C3"/>
    <w:rsid w:val="005519C2"/>
    <w:rsid w:val="005523E0"/>
    <w:rsid w:val="0055320F"/>
    <w:rsid w:val="0055699B"/>
    <w:rsid w:val="0055711A"/>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153"/>
    <w:rsid w:val="006919CF"/>
    <w:rsid w:val="00696A16"/>
    <w:rsid w:val="006A4840"/>
    <w:rsid w:val="006A52A0"/>
    <w:rsid w:val="006A7E1D"/>
    <w:rsid w:val="006C3A56"/>
    <w:rsid w:val="006C54C9"/>
    <w:rsid w:val="006D13F4"/>
    <w:rsid w:val="006D6AED"/>
    <w:rsid w:val="006E6D0B"/>
    <w:rsid w:val="006F126E"/>
    <w:rsid w:val="006F32C9"/>
    <w:rsid w:val="006F3834"/>
    <w:rsid w:val="006F5693"/>
    <w:rsid w:val="006F5D4C"/>
    <w:rsid w:val="00717B01"/>
    <w:rsid w:val="007227D9"/>
    <w:rsid w:val="0072491F"/>
    <w:rsid w:val="00725598"/>
    <w:rsid w:val="007374A1"/>
    <w:rsid w:val="00737CC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868"/>
    <w:rsid w:val="008536AF"/>
    <w:rsid w:val="00853D40"/>
    <w:rsid w:val="008564FC"/>
    <w:rsid w:val="00864E76"/>
    <w:rsid w:val="00872581"/>
    <w:rsid w:val="0087459D"/>
    <w:rsid w:val="00875EB0"/>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A4D"/>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1E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406"/>
    <w:rsid w:val="00C56DCC"/>
    <w:rsid w:val="00C57075"/>
    <w:rsid w:val="00C72AFE"/>
    <w:rsid w:val="00C80C65"/>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6DFA"/>
    <w:rsid w:val="00D37C90"/>
    <w:rsid w:val="00D43A8C"/>
    <w:rsid w:val="00D53072"/>
    <w:rsid w:val="00D61A4E"/>
    <w:rsid w:val="00D634EA"/>
    <w:rsid w:val="00D713A1"/>
    <w:rsid w:val="00D77956"/>
    <w:rsid w:val="00D80F0C"/>
    <w:rsid w:val="00D92077"/>
    <w:rsid w:val="00D92EEE"/>
    <w:rsid w:val="00D951E2"/>
    <w:rsid w:val="00D9565A"/>
    <w:rsid w:val="00DB2337"/>
    <w:rsid w:val="00DB5F87"/>
    <w:rsid w:val="00DB699B"/>
    <w:rsid w:val="00DC0376"/>
    <w:rsid w:val="00DC099B"/>
    <w:rsid w:val="00DC2BE5"/>
    <w:rsid w:val="00DD43C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A69"/>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7F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1E063"/>
  <w14:defaultImageDpi w14:val="300"/>
  <w15:docId w15:val="{8B7AF83B-58CA-C645-ACEF-88EDAF847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43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43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43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D43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DD43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43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3C8"/>
  </w:style>
  <w:style w:type="character" w:customStyle="1" w:styleId="Heading1Char">
    <w:name w:val="Heading 1 Char"/>
    <w:aliases w:val="Pocket Char"/>
    <w:basedOn w:val="DefaultParagraphFont"/>
    <w:link w:val="Heading1"/>
    <w:uiPriority w:val="9"/>
    <w:rsid w:val="00DD43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43C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D43C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DD43C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D43C8"/>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1"/>
    <w:qFormat/>
    <w:rsid w:val="00DD43C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B"/>
    <w:basedOn w:val="DefaultParagraphFont"/>
    <w:link w:val="textbold"/>
    <w:uiPriority w:val="20"/>
    <w:qFormat/>
    <w:rsid w:val="00DD43C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43C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Block Char1"/>
    <w:basedOn w:val="DefaultParagraphFont"/>
    <w:link w:val="NoSpacing"/>
    <w:uiPriority w:val="99"/>
    <w:unhideWhenUsed/>
    <w:rsid w:val="00DD43C8"/>
    <w:rPr>
      <w:color w:val="auto"/>
      <w:u w:val="none"/>
    </w:rPr>
  </w:style>
  <w:style w:type="paragraph" w:styleId="DocumentMap">
    <w:name w:val="Document Map"/>
    <w:basedOn w:val="Normal"/>
    <w:link w:val="DocumentMapChar"/>
    <w:uiPriority w:val="99"/>
    <w:semiHidden/>
    <w:unhideWhenUsed/>
    <w:rsid w:val="00DD43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43C8"/>
    <w:rPr>
      <w:rFonts w:ascii="Lucida Grande" w:hAnsi="Lucida Grande" w:cs="Lucida Grande"/>
    </w:rPr>
  </w:style>
  <w:style w:type="paragraph" w:customStyle="1" w:styleId="textbold">
    <w:name w:val="text bold"/>
    <w:basedOn w:val="Normal"/>
    <w:link w:val="Emphasis"/>
    <w:uiPriority w:val="20"/>
    <w:qFormat/>
    <w:rsid w:val="00DD43C8"/>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DD43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C54C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C54C9"/>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C54C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451718">
      <w:bodyDiv w:val="1"/>
      <w:marLeft w:val="0"/>
      <w:marRight w:val="0"/>
      <w:marTop w:val="0"/>
      <w:marBottom w:val="0"/>
      <w:divBdr>
        <w:top w:val="none" w:sz="0" w:space="0" w:color="auto"/>
        <w:left w:val="none" w:sz="0" w:space="0" w:color="auto"/>
        <w:bottom w:val="none" w:sz="0" w:space="0" w:color="auto"/>
        <w:right w:val="none" w:sz="0" w:space="0" w:color="auto"/>
      </w:divBdr>
    </w:div>
    <w:div w:id="16266895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yber.harvard.edu/IPCoop/88hugh2.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ataforprogress.org/green-new-deal" TargetMode="External"/><Relationship Id="rId17" Type="http://schemas.openxmlformats.org/officeDocument/2006/relationships/hyperlink" Target="https://papers.ssrn.com/sol3/papers.cfm?abstract_id=3789820&amp;download=yes" TargetMode="External"/><Relationship Id="rId2" Type="http://schemas.openxmlformats.org/officeDocument/2006/relationships/customXml" Target="../customXml/item2.xml"/><Relationship Id="rId16" Type="http://schemas.openxmlformats.org/officeDocument/2006/relationships/hyperlink" Target="https://cyber.harvard.edu/IPCoop/88hugh2.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chcrunch.com/2019/02/15/how-to-decarbonize-america-and-the-world/" TargetMode="External"/><Relationship Id="rId5" Type="http://schemas.openxmlformats.org/officeDocument/2006/relationships/numbering" Target="numbering.xml"/><Relationship Id="rId15" Type="http://schemas.openxmlformats.org/officeDocument/2006/relationships/hyperlink" Target="https://cyber.harvard.edu/IPCoop/88hugh2.html" TargetMode="External"/><Relationship Id="rId10" Type="http://schemas.openxmlformats.org/officeDocument/2006/relationships/hyperlink" Target="https://www.fhi.ox.ac.uk/wp-content/uploads/Existential-Risks-2017-01-23.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eb.lexis-nexis.com/universe/document?_m=cd9713b340d60abd42c2b34c36d8ef95&amp;_docnum=9&amp;wchp=dGLbVzz-zSkVA&amp;_md5=9645fa92f5740655bdc1c9ae7c82b328" TargetMode="External"/><Relationship Id="rId14" Type="http://schemas.openxmlformats.org/officeDocument/2006/relationships/hyperlink" Target="https://cyber.harvard.edu/IPCoop/88hugh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18</Pages>
  <Words>8893</Words>
  <Characters>50693</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24</cp:revision>
  <dcterms:created xsi:type="dcterms:W3CDTF">2021-09-18T12:45:00Z</dcterms:created>
  <dcterms:modified xsi:type="dcterms:W3CDTF">2021-09-18T14:54:00Z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