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88F96" w14:textId="0456B431" w:rsidR="00E42E4C" w:rsidRDefault="00E32DDA" w:rsidP="00E32DDA">
      <w:pPr>
        <w:pStyle w:val="Heading3"/>
      </w:pPr>
      <w:r>
        <w:t>1</w:t>
      </w:r>
    </w:p>
    <w:p w14:paraId="3A151DEB" w14:textId="77777777" w:rsidR="00E32DDA" w:rsidRDefault="00E32DDA" w:rsidP="00E32DDA">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57298767" w14:textId="77777777" w:rsidR="00E32DDA" w:rsidRPr="00B64040" w:rsidRDefault="00E32DDA" w:rsidP="00E32DDA">
      <w:pPr>
        <w:rPr>
          <w:sz w:val="18"/>
          <w:szCs w:val="18"/>
        </w:rPr>
      </w:pPr>
      <w:r w:rsidRPr="001242B4">
        <w:rPr>
          <w:rStyle w:val="Style13ptBold"/>
        </w:rPr>
        <w:t>Cochrane 10/7</w:t>
      </w:r>
      <w:r>
        <w:t xml:space="preserve"> </w:t>
      </w:r>
      <w:r w:rsidRPr="00B64040">
        <w:rPr>
          <w:sz w:val="18"/>
          <w:szCs w:val="18"/>
        </w:rPr>
        <w:t>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6F3C5BBF" w14:textId="77777777" w:rsidR="00E32DDA" w:rsidRPr="001242B4" w:rsidRDefault="00E32DDA" w:rsidP="00E32DDA">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97665F">
        <w:rPr>
          <w:rStyle w:val="StyleUnderline"/>
          <w:highlight w:val="green"/>
        </w:rPr>
        <w:t>We</w:t>
      </w:r>
      <w:r w:rsidRPr="001242B4">
        <w:rPr>
          <w:rStyle w:val="StyleUnderline"/>
        </w:rPr>
        <w:t xml:space="preserve"> have </w:t>
      </w:r>
      <w:r w:rsidRPr="0097665F">
        <w:rPr>
          <w:rStyle w:val="StyleUnderline"/>
          <w:highlight w:val="green"/>
        </w:rPr>
        <w:t>reached agreement to 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w:t>
      </w:r>
      <w:r w:rsidRPr="007A0852">
        <w:rPr>
          <w:sz w:val="16"/>
        </w:rPr>
        <w:t xml:space="preserve">agreement with Senator Mitch McConnell of Kentucky, the minority leader, to raise the federal borrowing limit through early </w:t>
      </w:r>
      <w:proofErr w:type="spellStart"/>
      <w:r w:rsidRPr="007A0852">
        <w:rPr>
          <w:sz w:val="16"/>
        </w:rPr>
        <w:t>December.CreditCredit</w:t>
      </w:r>
      <w:proofErr w:type="spellEnd"/>
      <w:r w:rsidRPr="007A0852">
        <w:rPr>
          <w:sz w:val="16"/>
        </w:rPr>
        <w:t xml:space="preserve">...T.J. Kirkpatrick for The New York Times Oct. 7, 2021Updated 3:17 p.m. ET WASHINGTON — Top Senate Democrats and Republicans said on Thursday that they had struck a deal to allow the debt ceiling to be raised through early December, temporarily </w:t>
      </w:r>
      <w:r w:rsidRPr="007A0852">
        <w:rPr>
          <w:rStyle w:val="StyleUnderline"/>
        </w:rPr>
        <w:t>staving off the threat of a first-ever default on the national debt</w:t>
      </w:r>
      <w:r w:rsidRPr="007A0852">
        <w:rPr>
          <w:sz w:val="16"/>
        </w:rPr>
        <w:t xml:space="preserve"> after the G.O.P. agreed to temporarily drop its blockade of an increase. Senator Chuck Schumer, Democrat of </w:t>
      </w:r>
      <w:proofErr w:type="gramStart"/>
      <w:r w:rsidRPr="007A0852">
        <w:rPr>
          <w:sz w:val="16"/>
        </w:rPr>
        <w:t>New York</w:t>
      </w:r>
      <w:proofErr w:type="gramEnd"/>
      <w:r w:rsidRPr="007A0852">
        <w:rPr>
          <w:sz w:val="16"/>
        </w:rPr>
        <w:t xml:space="preserve"> and the majority leader, announced that he had reached an agreement with Senator Mitch McConnell of Kentucky, the minority leader</w:t>
      </w:r>
      <w:r w:rsidRPr="007A0852">
        <w:rPr>
          <w:rStyle w:val="StyleUnderline"/>
        </w:rPr>
        <w:t>, to clear the way for a vote as early as Thursday on a short-term extension</w:t>
      </w:r>
      <w:r w:rsidRPr="007A0852">
        <w:rPr>
          <w:sz w:val="16"/>
        </w:rPr>
        <w:t>, with potentially as few as 11 days left</w:t>
      </w:r>
      <w:r w:rsidRPr="001242B4">
        <w:rPr>
          <w:sz w:val="16"/>
        </w:rPr>
        <w:t xml:space="preserve">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w:t>
      </w:r>
      <w:proofErr w:type="spellStart"/>
      <w:r w:rsidRPr="001242B4">
        <w:rPr>
          <w:sz w:val="16"/>
        </w:rPr>
        <w:t>gotta</w:t>
      </w:r>
      <w:proofErr w:type="spellEnd"/>
      <w:r w:rsidRPr="001242B4">
        <w:rPr>
          <w:sz w:val="16"/>
        </w:rPr>
        <w:t xml:space="preserve">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w:t>
      </w:r>
      <w:proofErr w:type="gramStart"/>
      <w:r w:rsidRPr="001242B4">
        <w:rPr>
          <w:sz w:val="16"/>
        </w:rPr>
        <w:t>all of</w:t>
      </w:r>
      <w:proofErr w:type="gramEnd"/>
      <w:r w:rsidRPr="001242B4">
        <w:rPr>
          <w:sz w:val="16"/>
        </w:rPr>
        <w:t xml:space="preserve">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w:t>
      </w:r>
      <w:proofErr w:type="spellStart"/>
      <w:r w:rsidRPr="001242B4">
        <w:rPr>
          <w:sz w:val="16"/>
        </w:rPr>
        <w:t>Akabas</w:t>
      </w:r>
      <w:proofErr w:type="spellEnd"/>
      <w:r w:rsidRPr="001242B4">
        <w:rPr>
          <w:sz w:val="16"/>
        </w:rPr>
        <w:t xml:space="preserve">,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97665F">
        <w:rPr>
          <w:rStyle w:val="StyleUnderline"/>
          <w:highlight w:val="green"/>
        </w:rPr>
        <w:t>Democrats hope</w:t>
      </w:r>
      <w:r w:rsidRPr="001242B4">
        <w:rPr>
          <w:rStyle w:val="StyleUnderline"/>
        </w:rPr>
        <w:t xml:space="preserve"> nearly </w:t>
      </w:r>
      <w:r w:rsidRPr="0097665F">
        <w:rPr>
          <w:rStyle w:val="Emphasis"/>
          <w:highlight w:val="green"/>
        </w:rPr>
        <w:t>two</w:t>
      </w:r>
      <w:r w:rsidRPr="001242B4">
        <w:rPr>
          <w:rStyle w:val="Emphasis"/>
        </w:rPr>
        <w:t xml:space="preserve"> additional </w:t>
      </w:r>
      <w:r w:rsidRPr="0097665F">
        <w:rPr>
          <w:rStyle w:val="Emphasis"/>
          <w:highlight w:val="green"/>
        </w:rPr>
        <w:t>months</w:t>
      </w:r>
      <w:r w:rsidRPr="0097665F">
        <w:rPr>
          <w:rStyle w:val="StyleUnderline"/>
          <w:highlight w:val="green"/>
        </w:rPr>
        <w:t xml:space="preserve"> will give them </w:t>
      </w:r>
      <w:r w:rsidRPr="0097665F">
        <w:rPr>
          <w:rStyle w:val="Emphasis"/>
          <w:highlight w:val="green"/>
        </w:rPr>
        <w:t>space</w:t>
      </w:r>
      <w:r w:rsidRPr="0097665F">
        <w:rPr>
          <w:rStyle w:val="StyleUnderline"/>
          <w:highlight w:val="green"/>
        </w:rPr>
        <w:t xml:space="preserve"> to focus on </w:t>
      </w:r>
      <w:r w:rsidRPr="0097665F">
        <w:rPr>
          <w:rStyle w:val="Emphasis"/>
          <w:highlight w:val="green"/>
        </w:rPr>
        <w:t>finalizing and enacting</w:t>
      </w:r>
      <w:r w:rsidRPr="001242B4">
        <w:rPr>
          <w:rStyle w:val="Emphasis"/>
        </w:rPr>
        <w:t xml:space="preserve"> most of President </w:t>
      </w:r>
      <w:r w:rsidRPr="0097665F">
        <w:rPr>
          <w:rStyle w:val="Emphasis"/>
          <w:highlight w:val="green"/>
        </w:rPr>
        <w:t>Biden’s domestic agenda</w:t>
      </w:r>
      <w:r w:rsidRPr="0097665F">
        <w:rPr>
          <w:rStyle w:val="StyleUnderline"/>
          <w:highlight w:val="green"/>
        </w:rPr>
        <w:t xml:space="preserve">, including </w:t>
      </w:r>
      <w:r w:rsidRPr="0097665F">
        <w:rPr>
          <w:rStyle w:val="Emphasis"/>
          <w:highlight w:val="green"/>
        </w:rPr>
        <w:t>hammering out</w:t>
      </w:r>
      <w:r w:rsidRPr="001242B4">
        <w:rPr>
          <w:rStyle w:val="Emphasis"/>
        </w:rPr>
        <w:t xml:space="preserve"> an array of </w:t>
      </w:r>
      <w:r w:rsidRPr="0097665F">
        <w:rPr>
          <w:rStyle w:val="Emphasis"/>
          <w:highlight w:val="green"/>
        </w:rPr>
        <w:t>intraparty disagreements</w:t>
      </w:r>
      <w:r w:rsidRPr="0097665F">
        <w:rPr>
          <w:rStyle w:val="StyleUnderline"/>
          <w:highlight w:val="green"/>
        </w:rPr>
        <w:t xml:space="preserve"> over an expansive</w:t>
      </w:r>
      <w:r w:rsidRPr="001242B4">
        <w:rPr>
          <w:rStyle w:val="StyleUnderline"/>
        </w:rPr>
        <w:t xml:space="preserve"> multi-trillion-dollar social safety net and </w:t>
      </w:r>
      <w:r w:rsidRPr="0097665F">
        <w:rPr>
          <w:rStyle w:val="Emphasis"/>
          <w:highlight w:val="green"/>
        </w:rPr>
        <w:t>climate</w:t>
      </w:r>
      <w:r w:rsidRPr="0097665F">
        <w:rPr>
          <w:rStyle w:val="StyleUnderline"/>
          <w:highlight w:val="green"/>
        </w:rPr>
        <w:t xml:space="preserve"> </w:t>
      </w:r>
      <w:r w:rsidRPr="0097665F">
        <w:rPr>
          <w:rStyle w:val="Emphasis"/>
          <w:highlight w:val="gree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w:t>
      </w:r>
      <w:proofErr w:type="gramStart"/>
      <w:r w:rsidRPr="001242B4">
        <w:rPr>
          <w:sz w:val="16"/>
        </w:rPr>
        <w:t>objected</w:t>
      </w:r>
      <w:proofErr w:type="gramEnd"/>
      <w:r w:rsidRPr="001242B4">
        <w:rPr>
          <w:sz w:val="16"/>
        </w:rPr>
        <w:t xml:space="preserve"> and leaders toiled to line up the votes needed. Should even one senator demand a recorded vote, at least 10 Republicans would be needed to join every Democrat to muster the 60 votes </w:t>
      </w:r>
      <w:r w:rsidRPr="00B64040">
        <w:rPr>
          <w:sz w:val="16"/>
        </w:rPr>
        <w:t xml:space="preserve">needed to move the bill forward. Image </w:t>
      </w:r>
      <w:r w:rsidRPr="00B64040">
        <w:rPr>
          <w:rStyle w:val="StyleUnderline"/>
        </w:rPr>
        <w:t xml:space="preserve">The movement on debt ceiling negotiations came the day after Senator Mitch McConnell backed down partially from his refusal to allow any such increase to move forward. </w:t>
      </w:r>
      <w:r w:rsidRPr="00B64040">
        <w:rPr>
          <w:sz w:val="16"/>
        </w:rPr>
        <w:t xml:space="preserve">Credit...T.J. Kirkpatrick for The New York Times </w:t>
      </w:r>
      <w:r w:rsidRPr="00B64040">
        <w:rPr>
          <w:rStyle w:val="StyleUnderline"/>
        </w:rPr>
        <w:t>“We’re having conversations with our members and kind of</w:t>
      </w:r>
      <w:r w:rsidRPr="001242B4">
        <w:rPr>
          <w:rStyle w:val="StyleUnderline"/>
        </w:rPr>
        <w:t xml:space="preserve"> figuring out where people are, but, as you might expect, </w:t>
      </w:r>
      <w:r w:rsidRPr="0097665F">
        <w:rPr>
          <w:rStyle w:val="StyleUnderline"/>
          <w:highlight w:val="green"/>
        </w:rPr>
        <w:t xml:space="preserve">this is not an easy one to </w:t>
      </w:r>
      <w:proofErr w:type="gramStart"/>
      <w:r w:rsidRPr="0097665F">
        <w:rPr>
          <w:rStyle w:val="StyleUnderline"/>
          <w:highlight w:val="green"/>
        </w:rPr>
        <w:t>whip</w:t>
      </w:r>
      <w:r w:rsidRPr="001242B4">
        <w:rPr>
          <w:rStyle w:val="StyleUnderline"/>
        </w:rPr>
        <w:t>,,</w:t>
      </w:r>
      <w:proofErr w:type="gramEnd"/>
      <w:r w:rsidRPr="001242B4">
        <w:rPr>
          <w:rStyle w:val="StyleUnderline"/>
        </w:rPr>
        <w:t>” said Senator John Thune of South Dakota, the No. 2 Republican. He added that, “</w:t>
      </w:r>
      <w:r w:rsidRPr="0097665F">
        <w:rPr>
          <w:rStyle w:val="StyleUnderline"/>
          <w:highlight w:val="green"/>
        </w:rPr>
        <w:t xml:space="preserve">in the end </w:t>
      </w:r>
      <w:r w:rsidRPr="0097665F">
        <w:rPr>
          <w:rStyle w:val="Emphasis"/>
          <w:highlight w:val="green"/>
        </w:rPr>
        <w:t>we’ll be there</w:t>
      </w:r>
      <w:r w:rsidRPr="0097665F">
        <w:rPr>
          <w:rStyle w:val="StyleUnderline"/>
          <w:highlight w:val="green"/>
        </w:rPr>
        <w:t xml:space="preserve">, but </w:t>
      </w:r>
      <w:r w:rsidRPr="0097665F">
        <w:rPr>
          <w:rStyle w:val="Emphasis"/>
          <w:highlight w:val="green"/>
        </w:rPr>
        <w:t>it will be</w:t>
      </w:r>
      <w:r w:rsidRPr="001242B4">
        <w:rPr>
          <w:rStyle w:val="Emphasis"/>
        </w:rPr>
        <w:t xml:space="preserve"> a </w:t>
      </w:r>
      <w:r w:rsidRPr="0097665F">
        <w:rPr>
          <w:rStyle w:val="Emphasis"/>
          <w:highlight w:val="gree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97665F">
        <w:rPr>
          <w:rStyle w:val="StyleUnderline"/>
          <w:highlight w:val="green"/>
        </w:rPr>
        <w:t>Democrats</w:t>
      </w:r>
      <w:r w:rsidRPr="001242B4">
        <w:rPr>
          <w:rStyle w:val="StyleUnderline"/>
        </w:rPr>
        <w:t xml:space="preserve"> ultimately </w:t>
      </w:r>
      <w:r w:rsidRPr="0097665F">
        <w:rPr>
          <w:rStyle w:val="StyleUnderline"/>
          <w:highlight w:val="green"/>
        </w:rPr>
        <w:t>use</w:t>
      </w:r>
      <w:r w:rsidRPr="001242B4">
        <w:rPr>
          <w:rStyle w:val="StyleUnderline"/>
        </w:rPr>
        <w:t xml:space="preserve"> an arcane and time-consuming budget process known as </w:t>
      </w:r>
      <w:r w:rsidRPr="0097665F">
        <w:rPr>
          <w:rStyle w:val="StyleUnderline"/>
          <w:highlight w:val="green"/>
        </w:rPr>
        <w:t>reconciliation 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97665F">
        <w:rPr>
          <w:rStyle w:val="StyleUnderline"/>
          <w:highlight w:val="green"/>
        </w:rPr>
        <w:t>push</w:t>
      </w:r>
      <w:r w:rsidRPr="001242B4">
        <w:rPr>
          <w:rStyle w:val="StyleUnderline"/>
        </w:rPr>
        <w:t xml:space="preserve"> through </w:t>
      </w:r>
      <w:r w:rsidRPr="0097665F">
        <w:rPr>
          <w:rStyle w:val="StyleUnderline"/>
          <w:highlight w:val="green"/>
        </w:rPr>
        <w:t>a</w:t>
      </w:r>
      <w:r w:rsidRPr="001242B4">
        <w:rPr>
          <w:rStyle w:val="StyleUnderline"/>
        </w:rPr>
        <w:t xml:space="preserve"> </w:t>
      </w:r>
      <w:r w:rsidRPr="001242B4">
        <w:rPr>
          <w:rStyle w:val="Emphasis"/>
        </w:rPr>
        <w:t xml:space="preserve">sprawling </w:t>
      </w:r>
      <w:r w:rsidRPr="0097665F">
        <w:rPr>
          <w:rStyle w:val="Emphasis"/>
          <w:highlight w:val="green"/>
        </w:rPr>
        <w:t>domestic package 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97665F">
        <w:rPr>
          <w:rStyle w:val="Emphasis"/>
          <w:highlight w:val="green"/>
        </w:rPr>
        <w:t>The extension</w:t>
      </w:r>
      <w:r w:rsidRPr="001242B4">
        <w:rPr>
          <w:rStyle w:val="Emphasis"/>
        </w:rPr>
        <w:t xml:space="preserve">, he added, also </w:t>
      </w:r>
      <w:r w:rsidRPr="0097665F">
        <w:rPr>
          <w:rStyle w:val="Emphasis"/>
          <w:highlight w:val="green"/>
        </w:rPr>
        <w:t>means “there’ll be no question they’ll have plenty of tim</w:t>
      </w:r>
      <w:r w:rsidRPr="0097665F">
        <w:rPr>
          <w:rStyle w:val="StyleUnderline"/>
          <w:highlight w:val="green"/>
        </w:rPr>
        <w:t>e</w:t>
      </w:r>
      <w:r w:rsidRPr="001242B4">
        <w:rPr>
          <w:rStyle w:val="StyleUnderline"/>
        </w:rPr>
        <w:t>” to use the reconciliation process to approve a long-term increase.</w:t>
      </w:r>
    </w:p>
    <w:p w14:paraId="7998ACB6" w14:textId="77777777" w:rsidR="00E32DDA" w:rsidRPr="00C63E87" w:rsidRDefault="00E32DDA" w:rsidP="00E32DDA">
      <w:pPr>
        <w:pStyle w:val="Heading4"/>
      </w:pPr>
      <w:r>
        <w:t xml:space="preserve">Pushing a WTO takes </w:t>
      </w:r>
      <w:r w:rsidRPr="005B2BEA">
        <w:rPr>
          <w:u w:val="single"/>
        </w:rPr>
        <w:t>floor-time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7126CBE8" w14:textId="77777777" w:rsidR="00E32DDA" w:rsidRPr="00B64040" w:rsidRDefault="00E32DDA" w:rsidP="00E32DDA">
      <w:pPr>
        <w:rPr>
          <w:sz w:val="18"/>
          <w:szCs w:val="18"/>
        </w:rPr>
      </w:pPr>
      <w:proofErr w:type="spellStart"/>
      <w:r w:rsidRPr="00BE580B">
        <w:rPr>
          <w:rStyle w:val="Style13ptBold"/>
        </w:rPr>
        <w:t>Bhadrakumar</w:t>
      </w:r>
      <w:proofErr w:type="spellEnd"/>
      <w:r w:rsidRPr="00BE580B">
        <w:rPr>
          <w:rStyle w:val="Style13ptBold"/>
        </w:rPr>
        <w:t xml:space="preserve"> 5/9</w:t>
      </w:r>
      <w:r>
        <w:t xml:space="preserve"> </w:t>
      </w:r>
      <w:r w:rsidRPr="00B64040">
        <w:rPr>
          <w:sz w:val="18"/>
          <w:szCs w:val="18"/>
        </w:rPr>
        <w:t xml:space="preserve">M K </w:t>
      </w:r>
      <w:proofErr w:type="spellStart"/>
      <w:r w:rsidRPr="00B64040">
        <w:rPr>
          <w:sz w:val="18"/>
          <w:szCs w:val="18"/>
        </w:rPr>
        <w:t>Bhadrakumar</w:t>
      </w:r>
      <w:proofErr w:type="spellEnd"/>
      <w:r w:rsidRPr="00B64040">
        <w:rPr>
          <w:sz w:val="18"/>
          <w:szCs w:val="18"/>
        </w:rPr>
        <w:t xml:space="preserve"> is a former Indian diplomat. "Biden’s talk of vaccine IP waiver is political theater." Asia Times, May 9, 2021, asiatimes.com/2021/05/bidens-talk-of-vaccine-ip-waiver-is-political-theater.</w:t>
      </w:r>
    </w:p>
    <w:p w14:paraId="786984FB" w14:textId="77777777" w:rsidR="00E32DDA" w:rsidRPr="0041011A" w:rsidRDefault="00E32DDA" w:rsidP="00E32DDA">
      <w:pPr>
        <w:rPr>
          <w:sz w:val="16"/>
        </w:rPr>
      </w:pPr>
      <w:r w:rsidRPr="00BE580B">
        <w:rPr>
          <w:sz w:val="16"/>
        </w:rPr>
        <w:t xml:space="preserve">On the other hand, </w:t>
      </w:r>
      <w:r w:rsidRPr="0097665F">
        <w:rPr>
          <w:rStyle w:val="StyleUnderline"/>
          <w:highlight w:val="green"/>
        </w:rPr>
        <w:t>Biden</w:t>
      </w:r>
      <w:r w:rsidRPr="00BE580B">
        <w:rPr>
          <w:sz w:val="16"/>
        </w:rPr>
        <w:t>, whose political life of half a century was largely spent in the US Congress</w:t>
      </w:r>
      <w:r w:rsidRPr="00BE580B">
        <w:rPr>
          <w:rStyle w:val="StyleUnderline"/>
        </w:rPr>
        <w:t xml:space="preserve">, </w:t>
      </w:r>
      <w:r w:rsidRPr="0097665F">
        <w:rPr>
          <w:rStyle w:val="StyleUnderline"/>
          <w:highlight w:val="green"/>
        </w:rPr>
        <w:t>is</w:t>
      </w:r>
      <w:r w:rsidRPr="00BE580B">
        <w:rPr>
          <w:rStyle w:val="StyleUnderline"/>
        </w:rPr>
        <w:t xml:space="preserve"> </w:t>
      </w:r>
      <w:proofErr w:type="gramStart"/>
      <w:r w:rsidRPr="00BE580B">
        <w:rPr>
          <w:rStyle w:val="StyleUnderline"/>
        </w:rPr>
        <w:t xml:space="preserve">well </w:t>
      </w:r>
      <w:r w:rsidRPr="0097665F">
        <w:rPr>
          <w:rStyle w:val="StyleUnderline"/>
          <w:highlight w:val="green"/>
        </w:rPr>
        <w:t>aware</w:t>
      </w:r>
      <w:proofErr w:type="gramEnd"/>
      <w:r w:rsidRPr="0097665F">
        <w:rPr>
          <w:rStyle w:val="StyleUnderline"/>
          <w:highlight w:val="green"/>
        </w:rPr>
        <w:t xml:space="preserve"> of the</w:t>
      </w:r>
      <w:r w:rsidRPr="00BE580B">
        <w:rPr>
          <w:rStyle w:val="StyleUnderline"/>
        </w:rPr>
        <w:t xml:space="preserve"> </w:t>
      </w:r>
      <w:r w:rsidRPr="00BE580B">
        <w:rPr>
          <w:rStyle w:val="Emphasis"/>
        </w:rPr>
        <w:t xml:space="preserve">awesome </w:t>
      </w:r>
      <w:r w:rsidRPr="0097665F">
        <w:rPr>
          <w:rStyle w:val="Emphasis"/>
          <w:highlight w:val="green"/>
        </w:rPr>
        <w:t>clout</w:t>
      </w:r>
      <w:r w:rsidRPr="0097665F">
        <w:rPr>
          <w:rStyle w:val="StyleUnderline"/>
          <w:highlight w:val="green"/>
        </w:rPr>
        <w:t xml:space="preserve"> of</w:t>
      </w:r>
      <w:r w:rsidRPr="00BE580B">
        <w:rPr>
          <w:rStyle w:val="StyleUnderline"/>
        </w:rPr>
        <w:t xml:space="preserve"> the </w:t>
      </w:r>
      <w:r w:rsidRPr="0097665F">
        <w:rPr>
          <w:rStyle w:val="StyleUnderline"/>
          <w:highlight w:val="gree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97665F">
        <w:rPr>
          <w:rStyle w:val="StyleUnderline"/>
          <w:highlight w:val="green"/>
        </w:rPr>
        <w:t>industry and</w:t>
      </w:r>
      <w:r w:rsidRPr="00BE580B">
        <w:rPr>
          <w:rStyle w:val="StyleUnderline"/>
        </w:rPr>
        <w:t xml:space="preserve"> congressional </w:t>
      </w:r>
      <w:r w:rsidRPr="0097665F">
        <w:rPr>
          <w:rStyle w:val="StyleUnderline"/>
          <w:highlight w:val="green"/>
        </w:rPr>
        <w:t>Rep</w:t>
      </w:r>
      <w:r w:rsidRPr="00C72AE4">
        <w:rPr>
          <w:rStyle w:val="StyleUnderline"/>
        </w:rPr>
        <w:t>ublican</w:t>
      </w:r>
      <w:r w:rsidRPr="0097665F">
        <w:rPr>
          <w:rStyle w:val="StyleUnderline"/>
          <w:highlight w:val="green"/>
        </w:rPr>
        <w:t>s</w:t>
      </w:r>
      <w:r w:rsidRPr="00BE580B">
        <w:rPr>
          <w:rStyle w:val="StyleUnderline"/>
        </w:rPr>
        <w:t xml:space="preserve"> </w:t>
      </w:r>
      <w:r w:rsidRPr="00B64040">
        <w:rPr>
          <w:rStyle w:val="StyleUnderline"/>
        </w:rPr>
        <w:t>ha</w:t>
      </w:r>
      <w:r w:rsidRPr="0097665F">
        <w:rPr>
          <w:rStyle w:val="StyleUnderline"/>
          <w:highlight w:val="green"/>
        </w:rPr>
        <w:t xml:space="preserve">ve already </w:t>
      </w:r>
      <w:r w:rsidRPr="0097665F">
        <w:rPr>
          <w:rStyle w:val="Emphasis"/>
          <w:highlight w:val="gree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97665F">
        <w:rPr>
          <w:rStyle w:val="StyleUnderline"/>
          <w:highlight w:val="green"/>
        </w:rPr>
        <w:t xml:space="preserve">Biden would rather </w:t>
      </w:r>
      <w:r w:rsidRPr="0097665F">
        <w:rPr>
          <w:rStyle w:val="Emphasis"/>
          <w:highlight w:val="green"/>
        </w:rPr>
        <w:t>spend his p</w:t>
      </w:r>
      <w:r w:rsidRPr="00C72AE4">
        <w:rPr>
          <w:rStyle w:val="Emphasis"/>
        </w:rPr>
        <w:t xml:space="preserve">olitical </w:t>
      </w:r>
      <w:r w:rsidRPr="0097665F">
        <w:rPr>
          <w:rStyle w:val="Emphasis"/>
          <w:highlight w:val="green"/>
        </w:rPr>
        <w:t>c</w:t>
      </w:r>
      <w:r w:rsidRPr="00C72AE4">
        <w:rPr>
          <w:rStyle w:val="Emphasis"/>
        </w:rPr>
        <w:t>apita</w:t>
      </w:r>
      <w:r w:rsidRPr="0097665F">
        <w:rPr>
          <w:rStyle w:val="Emphasis"/>
          <w:highlight w:val="green"/>
        </w:rPr>
        <w:t>l on getting</w:t>
      </w:r>
      <w:r w:rsidRPr="00BE580B">
        <w:rPr>
          <w:rStyle w:val="Emphasis"/>
        </w:rPr>
        <w:t xml:space="preserve"> the necessary </w:t>
      </w:r>
      <w:r w:rsidRPr="0097665F">
        <w:rPr>
          <w:rStyle w:val="Emphasis"/>
          <w:highlight w:val="green"/>
        </w:rPr>
        <w:t>legislation</w:t>
      </w:r>
      <w:r w:rsidRPr="00BE580B">
        <w:rPr>
          <w:rStyle w:val="Emphasis"/>
        </w:rPr>
        <w:t xml:space="preserve"> </w:t>
      </w:r>
      <w:r w:rsidRPr="00C72AE4">
        <w:rPr>
          <w:rStyle w:val="Emphasis"/>
        </w:rPr>
        <w:t>through Congress</w:t>
      </w:r>
      <w:r w:rsidRPr="00BE580B">
        <w:rPr>
          <w:rStyle w:val="Emphasis"/>
        </w:rPr>
        <w:t xml:space="preserve"> </w:t>
      </w:r>
      <w:r w:rsidRPr="0097665F">
        <w:rPr>
          <w:rStyle w:val="Emphasis"/>
          <w:highlight w:val="green"/>
        </w:rPr>
        <w:t xml:space="preserve">to advance </w:t>
      </w:r>
      <w:r w:rsidRPr="00C72AE4">
        <w:rPr>
          <w:rStyle w:val="Emphasis"/>
        </w:rPr>
        <w:t xml:space="preserve">his </w:t>
      </w:r>
      <w:r w:rsidRPr="0097665F">
        <w:rPr>
          <w:rStyle w:val="Emphasis"/>
          <w:highlight w:val="green"/>
        </w:rPr>
        <w:t xml:space="preserve">domestic reform </w:t>
      </w:r>
      <w:r w:rsidRPr="00C72AE4">
        <w:rPr>
          <w:rStyle w:val="Emphasis"/>
        </w:rPr>
        <w:t>agenda</w:t>
      </w:r>
      <w:r w:rsidRPr="00BE580B">
        <w:rPr>
          <w:rStyle w:val="Emphasis"/>
        </w:rPr>
        <w:t xml:space="preserve"> </w:t>
      </w:r>
      <w:r w:rsidRPr="0097665F">
        <w:rPr>
          <w:rStyle w:val="Emphasis"/>
          <w:highlight w:val="gree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97665F">
        <w:rPr>
          <w:rStyle w:val="Emphasis"/>
          <w:highlight w:val="green"/>
        </w:rPr>
        <w:t xml:space="preserve">to take on </w:t>
      </w:r>
      <w:r w:rsidRPr="00C72AE4">
        <w:rPr>
          <w:rStyle w:val="Emphasis"/>
        </w:rPr>
        <w:t xml:space="preserve">the </w:t>
      </w:r>
      <w:r w:rsidRPr="0097665F">
        <w:rPr>
          <w:rStyle w:val="Emphasis"/>
          <w:highlight w:val="green"/>
        </w:rPr>
        <w:t>pharma</w:t>
      </w:r>
      <w:r w:rsidRPr="00C72AE4">
        <w:rPr>
          <w:rStyle w:val="Emphasis"/>
        </w:rPr>
        <w:t xml:space="preserve">ceutical </w:t>
      </w:r>
      <w:r w:rsidRPr="0097665F">
        <w:rPr>
          <w:rStyle w:val="Emphasis"/>
          <w:highlight w:val="gree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97665F">
        <w:rPr>
          <w:rStyle w:val="StyleUnderline"/>
          <w:highlight w:val="green"/>
        </w:rPr>
        <w:t>text-based negotiations”</w:t>
      </w:r>
      <w:r w:rsidRPr="0097665F">
        <w:rPr>
          <w:sz w:val="16"/>
          <w:highlight w:val="green"/>
        </w:rPr>
        <w:t xml:space="preserve"> </w:t>
      </w:r>
      <w:r w:rsidRPr="0097665F">
        <w:rPr>
          <w:rStyle w:val="StyleUnderline"/>
          <w:highlight w:val="green"/>
        </w:rPr>
        <w:t>at the WTO</w:t>
      </w:r>
      <w:r w:rsidRPr="0097665F">
        <w:rPr>
          <w:sz w:val="16"/>
          <w:highlight w:val="green"/>
        </w:rPr>
        <w:t xml:space="preserve"> </w:t>
      </w:r>
      <w:r w:rsidRPr="0097665F">
        <w:rPr>
          <w:rStyle w:val="Emphasis"/>
          <w:highlight w:val="gree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97665F">
        <w:rPr>
          <w:rStyle w:val="StyleUnderline"/>
          <w:highlight w:val="green"/>
        </w:rPr>
        <w:t xml:space="preserve">Biden </w:t>
      </w:r>
      <w:proofErr w:type="gramStart"/>
      <w:r w:rsidRPr="0097665F">
        <w:rPr>
          <w:rStyle w:val="StyleUnderline"/>
          <w:highlight w:val="green"/>
        </w:rPr>
        <w:t>is well aware</w:t>
      </w:r>
      <w:r w:rsidRPr="00BE580B">
        <w:rPr>
          <w:rStyle w:val="StyleUnderline"/>
        </w:rPr>
        <w:t xml:space="preserve"> that</w:t>
      </w:r>
      <w:proofErr w:type="gramEnd"/>
      <w:r w:rsidRPr="00BE580B">
        <w:rPr>
          <w:rStyle w:val="StyleUnderline"/>
        </w:rPr>
        <w:t xml:space="preserve"> </w:t>
      </w:r>
      <w:r w:rsidRPr="0097665F">
        <w:rPr>
          <w:rStyle w:val="StyleUnderline"/>
          <w:highlight w:val="green"/>
        </w:rPr>
        <w:t xml:space="preserve">there will be </w:t>
      </w:r>
      <w:r w:rsidRPr="0097665F">
        <w:rPr>
          <w:rStyle w:val="Emphasis"/>
          <w:highlight w:val="green"/>
        </w:rPr>
        <w:t>huge opposition</w:t>
      </w:r>
      <w:r w:rsidRPr="00BE580B">
        <w:rPr>
          <w:rStyle w:val="StyleUnderline"/>
        </w:rPr>
        <w:t xml:space="preserve"> to the TRIPS waiver </w:t>
      </w:r>
      <w:r w:rsidRPr="0097665F">
        <w:rPr>
          <w:rStyle w:val="StyleUnderline"/>
          <w:highlight w:val="green"/>
        </w:rPr>
        <w:t>from</w:t>
      </w:r>
      <w:r w:rsidRPr="00BE580B">
        <w:rPr>
          <w:rStyle w:val="StyleUnderline"/>
        </w:rPr>
        <w:t xml:space="preserve"> the United States’ </w:t>
      </w:r>
      <w:r w:rsidRPr="0097665F">
        <w:rPr>
          <w:rStyle w:val="Emphasis"/>
          <w:highlight w:val="gree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w:t>
      </w:r>
      <w:proofErr w:type="gramStart"/>
      <w:r w:rsidRPr="00BE580B">
        <w:rPr>
          <w:sz w:val="16"/>
        </w:rPr>
        <w:t>Union</w:t>
      </w:r>
      <w:proofErr w:type="gramEnd"/>
      <w:r w:rsidRPr="00BE580B">
        <w:rPr>
          <w:sz w:val="16"/>
        </w:rPr>
        <w:t xml:space="preserve"> and the US, who all opposed the idea. </w:t>
      </w:r>
    </w:p>
    <w:p w14:paraId="031F7B36" w14:textId="77777777" w:rsidR="00E32DDA" w:rsidRPr="0009159F" w:rsidRDefault="00E32DDA" w:rsidP="00E32DDA">
      <w:pPr>
        <w:pStyle w:val="Heading4"/>
      </w:pPr>
      <w:r>
        <w:t xml:space="preserve">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 </w:t>
      </w:r>
    </w:p>
    <w:p w14:paraId="69C67AFD" w14:textId="77777777" w:rsidR="00E32DDA" w:rsidRPr="0009159F" w:rsidRDefault="00E32DDA" w:rsidP="00E32DDA">
      <w:proofErr w:type="spellStart"/>
      <w:r w:rsidRPr="0009159F">
        <w:rPr>
          <w:rStyle w:val="Style13ptBold"/>
        </w:rPr>
        <w:t>Leber</w:t>
      </w:r>
      <w:proofErr w:type="spellEnd"/>
      <w:r w:rsidRPr="0009159F">
        <w:rPr>
          <w:rStyle w:val="Style13ptBold"/>
        </w:rPr>
        <w:t xml:space="preserve"> 10/7</w:t>
      </w:r>
      <w:r>
        <w:t xml:space="preserve"> </w:t>
      </w:r>
      <w:proofErr w:type="spellStart"/>
      <w:r w:rsidRPr="00B64040">
        <w:rPr>
          <w:sz w:val="18"/>
          <w:szCs w:val="18"/>
        </w:rPr>
        <w:t>Leber</w:t>
      </w:r>
      <w:proofErr w:type="spellEnd"/>
      <w:r w:rsidRPr="00B64040">
        <w:rPr>
          <w:sz w:val="18"/>
          <w:szCs w:val="18"/>
        </w:rPr>
        <w:t xml:space="preserve">, Rebecca.  Rebecca </w:t>
      </w:r>
      <w:proofErr w:type="spellStart"/>
      <w:r w:rsidRPr="00B64040">
        <w:rPr>
          <w:sz w:val="18"/>
          <w:szCs w:val="18"/>
        </w:rPr>
        <w:t>Leber</w:t>
      </w:r>
      <w:proofErr w:type="spellEnd"/>
      <w:r w:rsidRPr="00B64040">
        <w:rPr>
          <w:sz w:val="18"/>
          <w:szCs w:val="18"/>
        </w:rPr>
        <w:t xml:space="preserve">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7E693AD6" w14:textId="77777777" w:rsidR="00E32DDA" w:rsidRDefault="00E32DDA" w:rsidP="00E32DDA">
      <w:pPr>
        <w:rPr>
          <w:rStyle w:val="StyleUnderline"/>
        </w:rPr>
      </w:pPr>
      <w:r w:rsidRPr="00B64040">
        <w:rPr>
          <w:rStyle w:val="StyleUnderline"/>
        </w:rPr>
        <w:t xml:space="preserve">The United States — the largest carbon polluter in history — </w:t>
      </w:r>
      <w:r w:rsidRPr="00B64040">
        <w:rPr>
          <w:rStyle w:val="Emphasis"/>
        </w:rPr>
        <w:t xml:space="preserve">is </w:t>
      </w:r>
      <w:r w:rsidRPr="0097665F">
        <w:rPr>
          <w:rStyle w:val="Emphasis"/>
          <w:highlight w:val="green"/>
        </w:rPr>
        <w:t>closer than it’s ever been to</w:t>
      </w:r>
      <w:r w:rsidRPr="0009159F">
        <w:rPr>
          <w:rStyle w:val="Emphasis"/>
        </w:rPr>
        <w:t xml:space="preserve"> taking sweeping and </w:t>
      </w:r>
      <w:r w:rsidRPr="0097665F">
        <w:rPr>
          <w:rStyle w:val="Emphasis"/>
          <w:highlight w:val="gree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97665F">
        <w:rPr>
          <w:rStyle w:val="StyleUnderline"/>
          <w:highlight w:val="green"/>
        </w:rPr>
        <w:t>if Dem</w:t>
      </w:r>
      <w:r w:rsidRPr="0009159F">
        <w:rPr>
          <w:rStyle w:val="StyleUnderline"/>
        </w:rPr>
        <w:t>ocrat</w:t>
      </w:r>
      <w:r w:rsidRPr="0097665F">
        <w:rPr>
          <w:rStyle w:val="StyleUnderline"/>
          <w:highlight w:val="green"/>
        </w:rPr>
        <w:t>s can’t pull it off, they may never get another opportunity</w:t>
      </w:r>
      <w:r w:rsidRPr="0009159F">
        <w:rPr>
          <w:rStyle w:val="StyleUnderline"/>
        </w:rPr>
        <w:t xml:space="preserve"> like this — and </w:t>
      </w:r>
      <w:r w:rsidRPr="0097665F">
        <w:rPr>
          <w:rStyle w:val="Emphasis"/>
          <w:highlight w:val="gree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w:t>
      </w:r>
      <w:proofErr w:type="gramStart"/>
      <w:r w:rsidRPr="00D81AD9">
        <w:rPr>
          <w:sz w:val="16"/>
        </w:rPr>
        <w:t>take action</w:t>
      </w:r>
      <w:proofErr w:type="gramEnd"/>
      <w:r w:rsidRPr="00D81AD9">
        <w:rPr>
          <w:sz w:val="16"/>
        </w:rPr>
        <w:t xml:space="preserve"> on methane pollution, one of the most harmful greenhouse gases. But there have been many recent moments when the precarious </w:t>
      </w:r>
      <w:proofErr w:type="spellStart"/>
      <w:r w:rsidRPr="00D81AD9">
        <w:rPr>
          <w:sz w:val="16"/>
        </w:rPr>
        <w:t>dealmaking</w:t>
      </w:r>
      <w:proofErr w:type="spellEnd"/>
      <w:r w:rsidRPr="00D81AD9">
        <w:rPr>
          <w:sz w:val="16"/>
        </w:rPr>
        <w:t xml:space="preserve">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proofErr w:type="gramStart"/>
      <w:r w:rsidRPr="00D81AD9">
        <w:rPr>
          <w:rStyle w:val="StyleUnderline"/>
        </w:rPr>
        <w:t>So</w:t>
      </w:r>
      <w:proofErr w:type="gramEnd"/>
      <w:r w:rsidRPr="00D81AD9">
        <w:rPr>
          <w:rStyle w:val="StyleUnderline"/>
        </w:rPr>
        <w:t xml:space="preserve"> what is the urgency?</w:t>
      </w:r>
      <w:r>
        <w:rPr>
          <w:rStyle w:val="StyleUnderline"/>
        </w:rPr>
        <w:t xml:space="preserve"> </w:t>
      </w:r>
      <w:r w:rsidRPr="0097665F">
        <w:rPr>
          <w:rStyle w:val="StyleUnderline"/>
          <w:highlight w:val="green"/>
        </w:rPr>
        <w:t>Dem</w:t>
      </w:r>
      <w:r w:rsidRPr="00D81AD9">
        <w:rPr>
          <w:rStyle w:val="StyleUnderline"/>
        </w:rPr>
        <w:t>ocrat</w:t>
      </w:r>
      <w:r w:rsidRPr="0097665F">
        <w:rPr>
          <w:rStyle w:val="StyleUnderline"/>
          <w:highlight w:val="green"/>
        </w:rPr>
        <w:t xml:space="preserve">s only have </w:t>
      </w:r>
      <w:r w:rsidRPr="0097665F">
        <w:rPr>
          <w:rStyle w:val="Emphasis"/>
          <w:highlight w:val="green"/>
        </w:rPr>
        <w:t xml:space="preserve">one year </w:t>
      </w:r>
      <w:r w:rsidRPr="00B64040">
        <w:rPr>
          <w:rStyle w:val="Emphasis"/>
        </w:rPr>
        <w:t xml:space="preserve">before midterm elections </w:t>
      </w:r>
      <w:r w:rsidRPr="0097665F">
        <w:rPr>
          <w:rStyle w:val="Emphasis"/>
          <w:highlight w:val="green"/>
        </w:rPr>
        <w:t>could take away their</w:t>
      </w:r>
      <w:r w:rsidRPr="00D81AD9">
        <w:rPr>
          <w:rStyle w:val="Emphasis"/>
        </w:rPr>
        <w:t xml:space="preserve"> narrow </w:t>
      </w:r>
      <w:r w:rsidRPr="0097665F">
        <w:rPr>
          <w:rStyle w:val="Emphasis"/>
          <w:highlight w:val="green"/>
        </w:rPr>
        <w:t>majorities</w:t>
      </w:r>
      <w:r w:rsidRPr="00D81AD9">
        <w:rPr>
          <w:rStyle w:val="StyleUnderline"/>
        </w:rPr>
        <w:t xml:space="preserve"> in the House and Senate. That would leave them </w:t>
      </w:r>
      <w:r w:rsidRPr="0097665F">
        <w:rPr>
          <w:rStyle w:val="StyleUnderline"/>
          <w:highlight w:val="green"/>
        </w:rPr>
        <w:t>powerless to pass</w:t>
      </w:r>
      <w:r w:rsidRPr="00D81AD9">
        <w:rPr>
          <w:rStyle w:val="StyleUnderline"/>
        </w:rPr>
        <w:t xml:space="preserve"> any </w:t>
      </w:r>
      <w:r w:rsidRPr="0097665F">
        <w:rPr>
          <w:rStyle w:val="StyleUnderline"/>
          <w:highlight w:val="gree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97665F">
        <w:rPr>
          <w:rStyle w:val="StyleUnderline"/>
          <w:highlight w:val="green"/>
        </w:rPr>
        <w:t>the planet faces a</w:t>
      </w:r>
      <w:r w:rsidRPr="00D81AD9">
        <w:rPr>
          <w:rStyle w:val="StyleUnderline"/>
        </w:rPr>
        <w:t xml:space="preserve"> rapidly </w:t>
      </w:r>
      <w:r w:rsidRPr="0097665F">
        <w:rPr>
          <w:rStyle w:val="StyleUnderline"/>
          <w:highlight w:val="green"/>
        </w:rPr>
        <w:t xml:space="preserve">closing window to </w:t>
      </w:r>
      <w:r w:rsidRPr="0097665F">
        <w:rPr>
          <w:rStyle w:val="Emphasis"/>
          <w:highlight w:val="green"/>
        </w:rPr>
        <w:t>avert the worst catastrophes of global warming</w:t>
      </w:r>
      <w:r w:rsidRPr="00D81AD9">
        <w:rPr>
          <w:rStyle w:val="StyleUnderline"/>
        </w:rPr>
        <w:t xml:space="preserve">. </w:t>
      </w:r>
      <w:r w:rsidRPr="00B64040">
        <w:rPr>
          <w:rStyle w:val="Emphasis"/>
        </w:rPr>
        <w:t>Every fraction of a degree will</w:t>
      </w:r>
      <w:r w:rsidRPr="00B64040">
        <w:rPr>
          <w:rStyle w:val="StyleUnderline"/>
        </w:rPr>
        <w:t xml:space="preserve"> translate into </w:t>
      </w:r>
      <w:r w:rsidRPr="00B64040">
        <w:rPr>
          <w:rStyle w:val="Emphasis"/>
        </w:rPr>
        <w:t xml:space="preserve">lives and livelihoods lost. </w:t>
      </w:r>
      <w:r w:rsidRPr="00B64040">
        <w:rPr>
          <w:rStyle w:val="StyleUnderline"/>
        </w:rPr>
        <w:t>The world can’t</w:t>
      </w:r>
      <w:r w:rsidRPr="00D81AD9">
        <w:rPr>
          <w:rStyle w:val="StyleUnderline"/>
        </w:rPr>
        <w:t xml:space="preserve"> afford another decade of American inaction, and </w:t>
      </w:r>
      <w:r w:rsidRPr="0097665F">
        <w:rPr>
          <w:rStyle w:val="Emphasis"/>
          <w:highlight w:val="green"/>
        </w:rPr>
        <w:t>what Congress does next will</w:t>
      </w:r>
      <w:r w:rsidRPr="00D81AD9">
        <w:rPr>
          <w:rStyle w:val="Emphasis"/>
        </w:rPr>
        <w:t xml:space="preserve"> help </w:t>
      </w:r>
      <w:r w:rsidRPr="0097665F">
        <w:rPr>
          <w:rStyle w:val="Emphasis"/>
          <w:highlight w:val="gree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97665F">
        <w:rPr>
          <w:rStyle w:val="StyleUnderline"/>
          <w:highlight w:val="green"/>
        </w:rPr>
        <w:t>There might not be time or</w:t>
      </w:r>
      <w:r w:rsidRPr="00D81AD9">
        <w:rPr>
          <w:rStyle w:val="StyleUnderline"/>
        </w:rPr>
        <w:t xml:space="preserve"> political </w:t>
      </w:r>
      <w:r w:rsidRPr="0097665F">
        <w:rPr>
          <w:rStyle w:val="StyleUnderline"/>
          <w:highlight w:val="green"/>
        </w:rPr>
        <w:t>will</w:t>
      </w:r>
      <w:r w:rsidRPr="00D81AD9">
        <w:rPr>
          <w:rStyle w:val="StyleUnderline"/>
        </w:rPr>
        <w:t xml:space="preserve"> to make a similar move </w:t>
      </w:r>
      <w:r w:rsidRPr="0097665F">
        <w:rPr>
          <w:rStyle w:val="StyleUnderline"/>
          <w:highlight w:val="green"/>
        </w:rPr>
        <w:t>in</w:t>
      </w:r>
      <w:r w:rsidRPr="00D81AD9">
        <w:rPr>
          <w:rStyle w:val="StyleUnderline"/>
        </w:rPr>
        <w:t xml:space="preserve"> 20</w:t>
      </w:r>
      <w:r w:rsidRPr="0097665F">
        <w:rPr>
          <w:rStyle w:val="StyleUnderline"/>
          <w:highlight w:val="gree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97665F">
        <w:rPr>
          <w:rStyle w:val="StyleUnderline"/>
          <w:highlight w:val="green"/>
        </w:rPr>
        <w:t>Republicans</w:t>
      </w:r>
      <w:r w:rsidRPr="00D81AD9">
        <w:rPr>
          <w:rStyle w:val="StyleUnderline"/>
        </w:rPr>
        <w:t xml:space="preserve"> have been hinting at taking climate change more seriously, but much of the party’s leadership </w:t>
      </w:r>
      <w:r w:rsidRPr="0097665F">
        <w:rPr>
          <w:rStyle w:val="StyleUnderline"/>
          <w:highlight w:val="green"/>
        </w:rPr>
        <w:t>continues to</w:t>
      </w:r>
      <w:r w:rsidRPr="00D81AD9">
        <w:rPr>
          <w:rStyle w:val="StyleUnderline"/>
        </w:rPr>
        <w:t xml:space="preserve"> downplay and </w:t>
      </w:r>
      <w:r w:rsidRPr="0097665F">
        <w:rPr>
          <w:rStyle w:val="StyleUnderline"/>
          <w:highlight w:val="gree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w:t>
      </w:r>
      <w:proofErr w:type="spellStart"/>
      <w:r w:rsidRPr="00D81AD9">
        <w:rPr>
          <w:sz w:val="16"/>
        </w:rPr>
        <w:t>Climate</w:t>
      </w:r>
      <w:proofErr w:type="spellEnd"/>
      <w:r w:rsidRPr="00D81AD9">
        <w:rPr>
          <w:sz w:val="16"/>
        </w:rPr>
        <w:t xml:space="preserv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w:t>
      </w:r>
      <w:proofErr w:type="gramStart"/>
      <w:r w:rsidRPr="00D81AD9">
        <w:rPr>
          <w:rStyle w:val="StyleUnderline"/>
        </w:rPr>
        <w:t>continues on</w:t>
      </w:r>
      <w:proofErr w:type="gramEnd"/>
      <w:r w:rsidRPr="00D81AD9">
        <w:rPr>
          <w:rStyle w:val="StyleUnderline"/>
        </w:rPr>
        <w:t xml:space="preserve"> its current polluting path, the world will warm more than 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97665F">
        <w:rPr>
          <w:rStyle w:val="StyleUnderline"/>
          <w:highlight w:val="green"/>
        </w:rPr>
        <w:t>the world’s “</w:t>
      </w:r>
      <w:r w:rsidRPr="0097665F">
        <w:rPr>
          <w:rStyle w:val="Emphasis"/>
          <w:highlight w:val="green"/>
        </w:rPr>
        <w:t>last, best chance”</w:t>
      </w:r>
      <w:r w:rsidRPr="0097665F">
        <w:rPr>
          <w:rStyle w:val="StyleUnderline"/>
          <w:highlight w:val="green"/>
        </w:rPr>
        <w:t xml:space="preserve"> to take</w:t>
      </w:r>
      <w:r w:rsidRPr="00D81AD9">
        <w:rPr>
          <w:rStyle w:val="StyleUnderline"/>
        </w:rPr>
        <w:t xml:space="preserve"> decisive </w:t>
      </w:r>
      <w:r w:rsidRPr="0097665F">
        <w:rPr>
          <w:rStyle w:val="StyleUnderline"/>
          <w:highlight w:val="green"/>
        </w:rPr>
        <w:t xml:space="preserve">collective action </w:t>
      </w:r>
      <w:r w:rsidRPr="0097665F">
        <w:rPr>
          <w:rStyle w:val="Emphasis"/>
          <w:highlight w:val="green"/>
        </w:rPr>
        <w:t>is less than a month away</w:t>
      </w:r>
      <w:r w:rsidRPr="0097665F">
        <w:rPr>
          <w:rStyle w:val="StyleUnderline"/>
          <w:highlight w:val="green"/>
        </w:rPr>
        <w:t>, as</w:t>
      </w:r>
      <w:r w:rsidRPr="00D81AD9">
        <w:rPr>
          <w:sz w:val="16"/>
        </w:rPr>
        <w:t xml:space="preserve"> John Kerry, who serves as President Biden’s climate envoy, has said. In early November, world </w:t>
      </w:r>
      <w:r w:rsidRPr="0097665F">
        <w:rPr>
          <w:rStyle w:val="StyleUnderline"/>
          <w:highlight w:val="green"/>
        </w:rPr>
        <w:t>governments</w:t>
      </w:r>
      <w:r w:rsidRPr="00D81AD9">
        <w:rPr>
          <w:rStyle w:val="StyleUnderline"/>
        </w:rPr>
        <w:t xml:space="preserve"> will </w:t>
      </w:r>
      <w:r w:rsidRPr="0097665F">
        <w:rPr>
          <w:rStyle w:val="StyleUnderline"/>
          <w:highlight w:val="green"/>
        </w:rPr>
        <w:t>gather</w:t>
      </w:r>
      <w:r w:rsidRPr="00D81AD9">
        <w:rPr>
          <w:rStyle w:val="StyleUnderline"/>
        </w:rPr>
        <w:t xml:space="preserve"> in Glasgow </w:t>
      </w:r>
      <w:r w:rsidRPr="0097665F">
        <w:rPr>
          <w:rStyle w:val="StyleUnderline"/>
          <w:highlight w:val="green"/>
        </w:rPr>
        <w:t>for the U</w:t>
      </w:r>
      <w:r w:rsidRPr="00D81AD9">
        <w:rPr>
          <w:rStyle w:val="StyleUnderline"/>
        </w:rPr>
        <w:t xml:space="preserve">nited </w:t>
      </w:r>
      <w:r w:rsidRPr="0097665F">
        <w:rPr>
          <w:rStyle w:val="StyleUnderline"/>
          <w:highlight w:val="green"/>
        </w:rPr>
        <w:t>N</w:t>
      </w:r>
      <w:r w:rsidRPr="00D81AD9">
        <w:rPr>
          <w:rStyle w:val="StyleUnderline"/>
        </w:rPr>
        <w:t xml:space="preserve">ations </w:t>
      </w:r>
      <w:r w:rsidRPr="0097665F">
        <w:rPr>
          <w:rStyle w:val="StyleUnderline"/>
          <w:highlight w:val="gree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97665F">
        <w:rPr>
          <w:rStyle w:val="Emphasis"/>
          <w:highlight w:val="gree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97665F">
        <w:rPr>
          <w:rStyle w:val="StyleUnderline"/>
          <w:highlight w:val="green"/>
        </w:rPr>
        <w:t>But</w:t>
      </w:r>
      <w:r w:rsidRPr="00D81AD9">
        <w:rPr>
          <w:rStyle w:val="StyleUnderline"/>
        </w:rPr>
        <w:t xml:space="preserve"> the US </w:t>
      </w:r>
      <w:r w:rsidRPr="0097665F">
        <w:rPr>
          <w:rStyle w:val="StyleUnderline"/>
          <w:highlight w:val="green"/>
        </w:rPr>
        <w:t xml:space="preserve">also has the power to </w:t>
      </w:r>
      <w:r w:rsidRPr="0097665F">
        <w:rPr>
          <w:rStyle w:val="Emphasis"/>
          <w:highlight w:val="green"/>
        </w:rPr>
        <w:t>magnify its impact</w:t>
      </w:r>
      <w:r w:rsidRPr="0097665F">
        <w:rPr>
          <w:rStyle w:val="StyleUnderline"/>
          <w:highlight w:val="green"/>
        </w:rPr>
        <w:t xml:space="preserve"> if it </w:t>
      </w:r>
      <w:r w:rsidRPr="0097665F">
        <w:rPr>
          <w:rStyle w:val="Emphasis"/>
          <w:highlight w:val="green"/>
        </w:rPr>
        <w:t>leads by example</w:t>
      </w:r>
      <w:r w:rsidRPr="0097665F">
        <w:rPr>
          <w:rStyle w:val="StyleUnderline"/>
          <w:highlight w:val="green"/>
        </w:rPr>
        <w:t>,</w:t>
      </w:r>
      <w:r w:rsidRPr="00D81AD9">
        <w:rPr>
          <w:rStyle w:val="StyleUnderline"/>
        </w:rPr>
        <w:t xml:space="preserve"> or if it flexes its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97665F">
        <w:rPr>
          <w:rStyle w:val="StyleUnderline"/>
          <w:highlight w:val="green"/>
        </w:rPr>
        <w:t>progress at the</w:t>
      </w:r>
      <w:r w:rsidRPr="00D81AD9">
        <w:rPr>
          <w:rStyle w:val="StyleUnderline"/>
        </w:rPr>
        <w:t xml:space="preserve"> COP26 </w:t>
      </w:r>
      <w:r w:rsidRPr="0097665F">
        <w:rPr>
          <w:rStyle w:val="StyleUnderline"/>
          <w:highlight w:val="green"/>
        </w:rPr>
        <w:t xml:space="preserve">conference </w:t>
      </w:r>
      <w:r w:rsidRPr="0097665F">
        <w:rPr>
          <w:rStyle w:val="Emphasis"/>
          <w:highlight w:val="gree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 xml:space="preserve">Now, Biden </w:t>
      </w:r>
      <w:proofErr w:type="gramStart"/>
      <w:r w:rsidRPr="00D81AD9">
        <w:rPr>
          <w:rStyle w:val="StyleUnderline"/>
        </w:rPr>
        <w:t>has to</w:t>
      </w:r>
      <w:proofErr w:type="gramEnd"/>
      <w:r w:rsidRPr="00D81AD9">
        <w:rPr>
          <w:rStyle w:val="StyleUnderline"/>
        </w:rPr>
        <w:t xml:space="preserve">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w:t>
      </w:r>
      <w:proofErr w:type="gramStart"/>
      <w:r w:rsidRPr="00D81AD9">
        <w:rPr>
          <w:sz w:val="16"/>
        </w:rPr>
        <w:t>is it</w:t>
      </w:r>
      <w:proofErr w:type="gramEnd"/>
      <w:r w:rsidRPr="00D81AD9">
        <w:rPr>
          <w:sz w:val="16"/>
        </w:rPr>
        <w:t xml:space="preserve"> going to take for one of the biggest emitters in the world to do its fair share,” said Rachel </w:t>
      </w:r>
      <w:proofErr w:type="spellStart"/>
      <w:r w:rsidRPr="00D81AD9">
        <w:rPr>
          <w:sz w:val="16"/>
        </w:rPr>
        <w:t>Cleetus</w:t>
      </w:r>
      <w:proofErr w:type="spellEnd"/>
      <w:r w:rsidRPr="00D81AD9">
        <w:rPr>
          <w:sz w:val="16"/>
        </w:rPr>
        <w:t xml:space="preserve">, the clean energy policy director at the Union of Concerned Scientists. It’s unclear whether Congress will deliver on climate-change legislation by the time the international community meets in Glasgow. </w:t>
      </w:r>
      <w:r w:rsidRPr="00D81AD9">
        <w:rPr>
          <w:rStyle w:val="StyleUnderline"/>
        </w:rPr>
        <w:t xml:space="preserve">But any steps forward would send “a very important signal that can really help catalyze more ambition from other countries,” </w:t>
      </w:r>
      <w:proofErr w:type="spellStart"/>
      <w:r w:rsidRPr="00D81AD9">
        <w:rPr>
          <w:rStyle w:val="StyleUnderline"/>
        </w:rPr>
        <w:t>Cleetus</w:t>
      </w:r>
      <w:proofErr w:type="spellEnd"/>
      <w:r w:rsidRPr="00D81AD9">
        <w:rPr>
          <w:rStyle w:val="StyleUnderline"/>
        </w:rPr>
        <w:t xml:space="preserve"> said.</w:t>
      </w:r>
    </w:p>
    <w:p w14:paraId="26032F69" w14:textId="77777777" w:rsidR="00E32DDA" w:rsidRPr="0070159C" w:rsidRDefault="00E32DDA" w:rsidP="00E32DDA">
      <w:pPr>
        <w:pStyle w:val="Heading4"/>
        <w:rPr>
          <w:rFonts w:asciiTheme="majorHAnsi" w:hAnsiTheme="majorHAnsi" w:cstheme="majorHAnsi"/>
          <w:color w:val="000000" w:themeColor="text1"/>
        </w:rPr>
      </w:pPr>
      <w:r>
        <w:rPr>
          <w:rFonts w:asciiTheme="majorHAnsi" w:hAnsiTheme="majorHAnsi" w:cstheme="majorHAnsi"/>
          <w:color w:val="000000" w:themeColor="text1"/>
          <w:u w:val="single"/>
        </w:rPr>
        <w:t>E</w:t>
      </w:r>
      <w:r w:rsidRPr="0070159C">
        <w:rPr>
          <w:rFonts w:asciiTheme="majorHAnsi" w:hAnsiTheme="majorHAnsi" w:cstheme="majorHAnsi"/>
          <w:color w:val="000000" w:themeColor="text1"/>
          <w:u w:val="single"/>
        </w:rPr>
        <w:t>xtinction</w:t>
      </w:r>
      <w:r w:rsidRPr="0070159C">
        <w:rPr>
          <w:rFonts w:asciiTheme="majorHAnsi" w:hAnsiTheme="majorHAnsi" w:cstheme="majorHAnsi"/>
          <w:color w:val="000000" w:themeColor="text1"/>
        </w:rPr>
        <w:t xml:space="preserve"> --- </w:t>
      </w:r>
      <w:r w:rsidRPr="0070159C">
        <w:rPr>
          <w:rFonts w:asciiTheme="majorHAnsi" w:hAnsiTheme="majorHAnsi" w:cstheme="majorHAnsi"/>
          <w:color w:val="000000" w:themeColor="text1"/>
          <w:u w:val="single"/>
        </w:rPr>
        <w:t>latest</w:t>
      </w:r>
      <w:r w:rsidRPr="0070159C">
        <w:rPr>
          <w:rFonts w:asciiTheme="majorHAnsi" w:hAnsiTheme="majorHAnsi" w:cstheme="majorHAnsi"/>
          <w:color w:val="000000" w:themeColor="text1"/>
        </w:rPr>
        <w:t xml:space="preserve"> studies prove, prefer this over </w:t>
      </w:r>
      <w:r w:rsidRPr="0070159C">
        <w:rPr>
          <w:rFonts w:asciiTheme="majorHAnsi" w:hAnsiTheme="majorHAnsi" w:cstheme="majorHAnsi"/>
          <w:color w:val="000000" w:themeColor="text1"/>
          <w:u w:val="single"/>
        </w:rPr>
        <w:t>pure speculation</w:t>
      </w:r>
      <w:r w:rsidRPr="0070159C">
        <w:rPr>
          <w:rFonts w:asciiTheme="majorHAnsi" w:hAnsiTheme="majorHAnsi" w:cstheme="majorHAnsi"/>
          <w:color w:val="000000" w:themeColor="text1"/>
        </w:rPr>
        <w:t>.</w:t>
      </w:r>
    </w:p>
    <w:p w14:paraId="633E98CC" w14:textId="77777777" w:rsidR="00E32DDA" w:rsidRPr="0070159C" w:rsidRDefault="00E32DDA" w:rsidP="00E32DDA">
      <w:pPr>
        <w:rPr>
          <w:rFonts w:asciiTheme="majorHAnsi" w:hAnsiTheme="majorHAnsi" w:cstheme="majorHAnsi"/>
          <w:color w:val="000000" w:themeColor="text1"/>
        </w:rPr>
      </w:pPr>
      <w:r w:rsidRPr="0070159C">
        <w:rPr>
          <w:rStyle w:val="Style13ptBold"/>
          <w:rFonts w:asciiTheme="majorHAnsi" w:hAnsiTheme="majorHAnsi" w:cstheme="majorHAnsi"/>
          <w:color w:val="000000" w:themeColor="text1"/>
        </w:rPr>
        <w:t xml:space="preserve">Sprat 19 </w:t>
      </w:r>
      <w:r w:rsidRPr="0070159C">
        <w:rPr>
          <w:rStyle w:val="Style13ptBold"/>
          <w:rFonts w:asciiTheme="majorHAnsi" w:hAnsiTheme="majorHAnsi" w:cstheme="majorHAnsi"/>
          <w:color w:val="000000" w:themeColor="text1"/>
          <w:sz w:val="18"/>
          <w:szCs w:val="18"/>
        </w:rPr>
        <w:t>(</w:t>
      </w:r>
      <w:r w:rsidRPr="0070159C">
        <w:rPr>
          <w:rFonts w:asciiTheme="majorHAnsi" w:hAnsiTheme="majorHAnsi" w:cstheme="majorHAnsi"/>
          <w:color w:val="000000" w:themeColor="text1"/>
          <w:sz w:val="18"/>
          <w:szCs w:val="18"/>
        </w:rPr>
        <w:t xml:space="preserve">David Spratt and Ian Dunlop, Research Director for Breakthrough National Centre for Climate Restoration and co-author of </w:t>
      </w:r>
      <w:r w:rsidRPr="0070159C">
        <w:rPr>
          <w:rFonts w:asciiTheme="majorHAnsi" w:hAnsiTheme="majorHAnsi" w:cstheme="majorHAnsi"/>
          <w:i/>
          <w:iCs/>
          <w:color w:val="000000" w:themeColor="text1"/>
          <w:sz w:val="18"/>
          <w:szCs w:val="18"/>
        </w:rPr>
        <w:t>Climate Code Red: The case for emergency action</w:t>
      </w:r>
      <w:r w:rsidRPr="0070159C">
        <w:rPr>
          <w:rFonts w:asciiTheme="majorHAnsi" w:hAnsiTheme="majorHAnsi" w:cstheme="majorHAnsi"/>
          <w:color w:val="000000" w:themeColor="text1"/>
          <w:sz w:val="18"/>
          <w:szCs w:val="18"/>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https://docs.wixstatic.com/ugd/148cb0_90dc2a2637f348edae45943a88da04d4.pdf, Date Accessed: 7-5-2019, SB)</w:t>
      </w:r>
    </w:p>
    <w:p w14:paraId="7378B926" w14:textId="77777777" w:rsidR="00E32DDA" w:rsidRDefault="00E32DDA" w:rsidP="00E32DDA">
      <w:pPr>
        <w:rPr>
          <w:rFonts w:asciiTheme="majorHAnsi" w:hAnsiTheme="majorHAnsi" w:cstheme="majorHAnsi"/>
          <w:color w:val="000000" w:themeColor="text1"/>
          <w:sz w:val="12"/>
        </w:rPr>
      </w:pPr>
      <w:r w:rsidRPr="0070159C">
        <w:rPr>
          <w:rFonts w:asciiTheme="majorHAnsi" w:hAnsiTheme="majorHAnsi" w:cstheme="majorHAnsi"/>
          <w:color w:val="000000" w:themeColor="text1"/>
          <w:sz w:val="12"/>
        </w:rPr>
        <w:t xml:space="preserve">2050: By 2050, there is </w:t>
      </w:r>
      <w:r w:rsidRPr="0070159C">
        <w:rPr>
          <w:rFonts w:asciiTheme="majorHAnsi" w:hAnsiTheme="majorHAnsi" w:cstheme="majorHAnsi"/>
          <w:color w:val="000000" w:themeColor="text1"/>
          <w:sz w:val="12"/>
          <w:szCs w:val="14"/>
        </w:rPr>
        <w:t xml:space="preserve">broad scientific acceptance that </w:t>
      </w:r>
      <w:r w:rsidRPr="0070159C">
        <w:rPr>
          <w:rStyle w:val="StyleUnderline"/>
          <w:rFonts w:asciiTheme="majorHAnsi" w:hAnsiTheme="majorHAnsi" w:cstheme="majorHAnsi"/>
          <w:color w:val="000000" w:themeColor="text1"/>
          <w:sz w:val="12"/>
          <w:szCs w:val="14"/>
          <w:u w:val="none"/>
        </w:rPr>
        <w:t>system tipping-points for the West Antarctic Ice Sheet and a sea-ice-free Arctic summer were passed well before 1.5°C of warming, for the Greenland Ice Sheet well before 2°C, and for widespread permafrost loss and large-scale Amazon drought and dieback by 2.5°C.</w:t>
      </w:r>
      <w:r w:rsidRPr="0070159C">
        <w:rPr>
          <w:rStyle w:val="StyleUnderline"/>
          <w:rFonts w:asciiTheme="majorHAnsi" w:hAnsiTheme="majorHAnsi" w:cstheme="majorHAnsi"/>
          <w:color w:val="000000" w:themeColor="text1"/>
        </w:rPr>
        <w:t xml:space="preserve"> </w:t>
      </w:r>
      <w:r w:rsidRPr="0070159C">
        <w:rPr>
          <w:rStyle w:val="Emphasis"/>
          <w:rFonts w:asciiTheme="majorHAnsi" w:hAnsiTheme="majorHAnsi" w:cstheme="majorHAnsi"/>
          <w:b w:val="0"/>
          <w:bCs/>
          <w:color w:val="000000" w:themeColor="text1"/>
        </w:rPr>
        <w:t xml:space="preserve">The “hothouse Earth” scenario has been </w:t>
      </w:r>
      <w:proofErr w:type="spellStart"/>
      <w:r w:rsidRPr="0070159C">
        <w:rPr>
          <w:rStyle w:val="Emphasis"/>
          <w:rFonts w:asciiTheme="majorHAnsi" w:hAnsiTheme="majorHAnsi" w:cstheme="majorHAnsi"/>
          <w:b w:val="0"/>
          <w:bCs/>
          <w:color w:val="000000" w:themeColor="text1"/>
        </w:rPr>
        <w:t>realised</w:t>
      </w:r>
      <w:proofErr w:type="spellEnd"/>
      <w:r w:rsidRPr="0070159C">
        <w:rPr>
          <w:rStyle w:val="StyleUnderline"/>
          <w:rFonts w:asciiTheme="majorHAnsi" w:hAnsiTheme="majorHAnsi" w:cstheme="majorHAnsi"/>
          <w:color w:val="000000" w:themeColor="text1"/>
        </w:rPr>
        <w:t>, and Earth is headed for another degree or more of warming,</w:t>
      </w:r>
      <w:r w:rsidRPr="0070159C">
        <w:rPr>
          <w:rFonts w:asciiTheme="majorHAnsi" w:hAnsiTheme="majorHAnsi" w:cstheme="majorHAnsi"/>
          <w:color w:val="000000" w:themeColor="text1"/>
          <w:sz w:val="12"/>
        </w:rPr>
        <w:t xml:space="preserve"> especially </w:t>
      </w:r>
      <w:r w:rsidRPr="0070159C">
        <w:rPr>
          <w:rStyle w:val="StyleUnderline"/>
          <w:rFonts w:asciiTheme="majorHAnsi" w:hAnsiTheme="majorHAnsi" w:cstheme="majorHAnsi"/>
          <w:color w:val="000000" w:themeColor="text1"/>
        </w:rPr>
        <w:t xml:space="preserve">since </w:t>
      </w:r>
      <w:r w:rsidRPr="0097665F">
        <w:rPr>
          <w:rStyle w:val="StyleUnderline"/>
          <w:rFonts w:asciiTheme="majorHAnsi" w:hAnsiTheme="majorHAnsi" w:cstheme="majorHAnsi"/>
          <w:bCs/>
          <w:color w:val="000000" w:themeColor="text1"/>
          <w:highlight w:val="green"/>
        </w:rPr>
        <w:t>human greenhouse emissions are</w:t>
      </w:r>
      <w:r w:rsidRPr="0070159C">
        <w:rPr>
          <w:rFonts w:asciiTheme="majorHAnsi" w:hAnsiTheme="majorHAnsi" w:cstheme="majorHAnsi"/>
          <w:color w:val="000000" w:themeColor="text1"/>
          <w:sz w:val="12"/>
        </w:rPr>
        <w:t xml:space="preserve"> still </w:t>
      </w:r>
      <w:r w:rsidRPr="0097665F">
        <w:rPr>
          <w:rStyle w:val="StyleUnderline"/>
          <w:rFonts w:asciiTheme="majorHAnsi" w:hAnsiTheme="majorHAnsi" w:cstheme="majorHAnsi"/>
          <w:bCs/>
          <w:color w:val="000000" w:themeColor="text1"/>
          <w:highlight w:val="green"/>
        </w:rPr>
        <w:t>significant</w:t>
      </w:r>
      <w:r w:rsidRPr="0070159C">
        <w:rPr>
          <w:rStyle w:val="StyleUnderline"/>
          <w:rFonts w:asciiTheme="majorHAnsi" w:hAnsiTheme="majorHAnsi" w:cstheme="majorHAnsi"/>
          <w:color w:val="000000" w:themeColor="text1"/>
        </w:rPr>
        <w:t>.</w:t>
      </w:r>
      <w:r w:rsidRPr="0070159C">
        <w:rPr>
          <w:rFonts w:asciiTheme="majorHAnsi" w:hAnsiTheme="majorHAnsi" w:cstheme="majorHAnsi"/>
          <w:color w:val="000000" w:themeColor="text1"/>
          <w:sz w:val="12"/>
        </w:rPr>
        <w:t xml:space="preserve"> While sea levels have risen 0.5 </w:t>
      </w:r>
      <w:proofErr w:type="spellStart"/>
      <w:r w:rsidRPr="0070159C">
        <w:rPr>
          <w:rFonts w:asciiTheme="majorHAnsi" w:hAnsiTheme="majorHAnsi" w:cstheme="majorHAnsi"/>
          <w:color w:val="000000" w:themeColor="text1"/>
          <w:sz w:val="12"/>
        </w:rPr>
        <w:t>metres</w:t>
      </w:r>
      <w:proofErr w:type="spellEnd"/>
      <w:r w:rsidRPr="0070159C">
        <w:rPr>
          <w:rFonts w:asciiTheme="majorHAnsi" w:hAnsiTheme="majorHAnsi" w:cstheme="majorHAnsi"/>
          <w:color w:val="000000" w:themeColor="text1"/>
          <w:sz w:val="12"/>
        </w:rPr>
        <w:t xml:space="preserve"> by 2050, the increase may be 2–3 </w:t>
      </w:r>
      <w:proofErr w:type="spellStart"/>
      <w:r w:rsidRPr="0070159C">
        <w:rPr>
          <w:rFonts w:asciiTheme="majorHAnsi" w:hAnsiTheme="majorHAnsi" w:cstheme="majorHAnsi"/>
          <w:color w:val="000000" w:themeColor="text1"/>
          <w:sz w:val="12"/>
        </w:rPr>
        <w:t>metres</w:t>
      </w:r>
      <w:proofErr w:type="spellEnd"/>
      <w:r w:rsidRPr="0070159C">
        <w:rPr>
          <w:rFonts w:asciiTheme="majorHAnsi" w:hAnsiTheme="majorHAnsi" w:cstheme="majorHAnsi"/>
          <w:color w:val="000000" w:themeColor="text1"/>
          <w:sz w:val="12"/>
        </w:rPr>
        <w:t xml:space="preserve"> by 2100, and it is understood from historical analogues that </w:t>
      </w:r>
      <w:r w:rsidRPr="0097665F">
        <w:rPr>
          <w:rStyle w:val="StyleUnderline"/>
          <w:rFonts w:asciiTheme="majorHAnsi" w:hAnsiTheme="majorHAnsi" w:cstheme="majorHAnsi"/>
          <w:bCs/>
          <w:color w:val="000000" w:themeColor="text1"/>
          <w:highlight w:val="green"/>
        </w:rPr>
        <w:t>seas</w:t>
      </w:r>
      <w:r w:rsidRPr="0070159C">
        <w:rPr>
          <w:rStyle w:val="StyleUnderline"/>
          <w:rFonts w:asciiTheme="majorHAnsi" w:hAnsiTheme="majorHAnsi" w:cstheme="majorHAnsi"/>
          <w:color w:val="000000" w:themeColor="text1"/>
        </w:rPr>
        <w:t xml:space="preserve"> may eventually </w:t>
      </w:r>
      <w:r w:rsidRPr="0097665F">
        <w:rPr>
          <w:rStyle w:val="StyleUnderline"/>
          <w:rFonts w:asciiTheme="majorHAnsi" w:hAnsiTheme="majorHAnsi" w:cstheme="majorHAnsi"/>
          <w:bCs/>
          <w:color w:val="000000" w:themeColor="text1"/>
          <w:highlight w:val="green"/>
        </w:rPr>
        <w:t xml:space="preserve">rise by more than 25 </w:t>
      </w:r>
      <w:proofErr w:type="spellStart"/>
      <w:r w:rsidRPr="0097665F">
        <w:rPr>
          <w:rStyle w:val="StyleUnderline"/>
          <w:rFonts w:asciiTheme="majorHAnsi" w:hAnsiTheme="majorHAnsi" w:cstheme="majorHAnsi"/>
          <w:bCs/>
          <w:color w:val="000000" w:themeColor="text1"/>
          <w:highlight w:val="green"/>
        </w:rPr>
        <w:t>metres</w:t>
      </w:r>
      <w:proofErr w:type="spellEnd"/>
      <w:r w:rsidRPr="0070159C">
        <w:rPr>
          <w:rStyle w:val="StyleUnderline"/>
          <w:rFonts w:asciiTheme="majorHAnsi" w:hAnsiTheme="majorHAnsi" w:cstheme="majorHAnsi"/>
          <w:color w:val="000000" w:themeColor="text1"/>
        </w:rPr>
        <w:t xml:space="preserve">. Thirty-five percent of the global land area, and </w:t>
      </w:r>
      <w:r w:rsidRPr="0097665F">
        <w:rPr>
          <w:rStyle w:val="StyleUnderline"/>
          <w:rFonts w:asciiTheme="majorHAnsi" w:hAnsiTheme="majorHAnsi" w:cstheme="majorHAnsi"/>
          <w:bCs/>
          <w:color w:val="000000" w:themeColor="text1"/>
          <w:highlight w:val="green"/>
        </w:rPr>
        <w:t>55 percent of the</w:t>
      </w:r>
      <w:r w:rsidRPr="0070159C">
        <w:rPr>
          <w:rStyle w:val="StyleUnderline"/>
          <w:rFonts w:asciiTheme="majorHAnsi" w:hAnsiTheme="majorHAnsi" w:cstheme="majorHAnsi"/>
          <w:color w:val="000000" w:themeColor="text1"/>
        </w:rPr>
        <w:t xml:space="preserve"> global </w:t>
      </w:r>
      <w:r w:rsidRPr="0097665F">
        <w:rPr>
          <w:rStyle w:val="StyleUnderline"/>
          <w:rFonts w:asciiTheme="majorHAnsi" w:hAnsiTheme="majorHAnsi" w:cstheme="majorHAnsi"/>
          <w:bCs/>
          <w:color w:val="000000" w:themeColor="text1"/>
          <w:highlight w:val="green"/>
        </w:rPr>
        <w:t>population</w:t>
      </w:r>
      <w:r w:rsidRPr="0070159C">
        <w:rPr>
          <w:rStyle w:val="StyleUnderline"/>
          <w:rFonts w:asciiTheme="majorHAnsi" w:hAnsiTheme="majorHAnsi" w:cstheme="majorHAnsi"/>
          <w:color w:val="000000" w:themeColor="text1"/>
        </w:rPr>
        <w:t xml:space="preserve">, are </w:t>
      </w:r>
      <w:r w:rsidRPr="0097665F">
        <w:rPr>
          <w:rStyle w:val="StyleUnderline"/>
          <w:rFonts w:asciiTheme="majorHAnsi" w:hAnsiTheme="majorHAnsi" w:cstheme="majorHAnsi"/>
          <w:bCs/>
          <w:color w:val="000000" w:themeColor="text1"/>
          <w:highlight w:val="green"/>
        </w:rPr>
        <w:t>subject</w:t>
      </w:r>
      <w:r w:rsidRPr="0097665F">
        <w:rPr>
          <w:rStyle w:val="StyleUnderline"/>
          <w:rFonts w:asciiTheme="majorHAnsi" w:hAnsiTheme="majorHAnsi" w:cstheme="majorHAnsi"/>
          <w:color w:val="000000" w:themeColor="text1"/>
          <w:highlight w:val="green"/>
        </w:rPr>
        <w:t xml:space="preserve"> </w:t>
      </w:r>
      <w:r w:rsidRPr="0097665F">
        <w:rPr>
          <w:rStyle w:val="StyleUnderline"/>
          <w:rFonts w:asciiTheme="majorHAnsi" w:hAnsiTheme="majorHAnsi" w:cstheme="majorHAnsi"/>
          <w:bCs/>
          <w:color w:val="000000" w:themeColor="text1"/>
          <w:highlight w:val="green"/>
        </w:rPr>
        <w:t>to</w:t>
      </w:r>
      <w:r w:rsidRPr="0070159C">
        <w:rPr>
          <w:rStyle w:val="StyleUnderline"/>
          <w:rFonts w:asciiTheme="majorHAnsi" w:hAnsiTheme="majorHAnsi" w:cstheme="majorHAnsi"/>
          <w:color w:val="000000" w:themeColor="text1"/>
        </w:rPr>
        <w:t xml:space="preserve"> more than 20 days a year of </w:t>
      </w:r>
      <w:r w:rsidRPr="0097665F">
        <w:rPr>
          <w:rStyle w:val="StyleUnderline"/>
          <w:rFonts w:asciiTheme="majorHAnsi" w:hAnsiTheme="majorHAnsi" w:cstheme="majorHAnsi"/>
          <w:bCs/>
          <w:color w:val="000000" w:themeColor="text1"/>
          <w:highlight w:val="green"/>
        </w:rPr>
        <w:t>lethal heat</w:t>
      </w:r>
      <w:r w:rsidRPr="0070159C">
        <w:rPr>
          <w:rStyle w:val="StyleUnderline"/>
          <w:rFonts w:asciiTheme="majorHAnsi" w:hAnsiTheme="majorHAnsi" w:cstheme="majorHAnsi"/>
          <w:color w:val="000000" w:themeColor="text1"/>
        </w:rPr>
        <w:t xml:space="preserve"> conditions, </w:t>
      </w:r>
      <w:r w:rsidRPr="0070159C">
        <w:rPr>
          <w:rStyle w:val="Emphasis"/>
          <w:rFonts w:asciiTheme="majorHAnsi" w:hAnsiTheme="majorHAnsi" w:cstheme="majorHAnsi"/>
          <w:b w:val="0"/>
          <w:bCs/>
          <w:color w:val="000000" w:themeColor="text1"/>
        </w:rPr>
        <w:t xml:space="preserve">beyond the threshold of human survivability. </w:t>
      </w:r>
      <w:r w:rsidRPr="0070159C">
        <w:rPr>
          <w:rStyle w:val="StyleUnderline"/>
          <w:rFonts w:asciiTheme="majorHAnsi" w:hAnsiTheme="majorHAnsi" w:cstheme="majorHAnsi"/>
          <w:color w:val="000000" w:themeColor="text1"/>
        </w:rPr>
        <w:t xml:space="preserve">The </w:t>
      </w:r>
      <w:proofErr w:type="spellStart"/>
      <w:r w:rsidRPr="0097665F">
        <w:rPr>
          <w:rStyle w:val="StyleUnderline"/>
          <w:rFonts w:asciiTheme="majorHAnsi" w:hAnsiTheme="majorHAnsi" w:cstheme="majorHAnsi"/>
          <w:bCs/>
          <w:color w:val="000000" w:themeColor="text1"/>
          <w:highlight w:val="green"/>
        </w:rPr>
        <w:t>destabilisation</w:t>
      </w:r>
      <w:proofErr w:type="spellEnd"/>
      <w:r w:rsidRPr="0097665F">
        <w:rPr>
          <w:rStyle w:val="StyleUnderline"/>
          <w:rFonts w:asciiTheme="majorHAnsi" w:hAnsiTheme="majorHAnsi" w:cstheme="majorHAnsi"/>
          <w:bCs/>
          <w:color w:val="000000" w:themeColor="text1"/>
          <w:highlight w:val="green"/>
        </w:rPr>
        <w:t xml:space="preserve"> of the Jet Stream</w:t>
      </w:r>
      <w:r w:rsidRPr="0070159C">
        <w:rPr>
          <w:rStyle w:val="StyleUnderline"/>
          <w:rFonts w:asciiTheme="majorHAnsi" w:hAnsiTheme="majorHAnsi" w:cstheme="majorHAnsi"/>
          <w:color w:val="000000" w:themeColor="text1"/>
        </w:rPr>
        <w:t xml:space="preserve"> has</w:t>
      </w:r>
      <w:r w:rsidRPr="0070159C">
        <w:rPr>
          <w:rFonts w:asciiTheme="majorHAnsi" w:hAnsiTheme="majorHAnsi" w:cstheme="majorHAnsi"/>
          <w:color w:val="000000" w:themeColor="text1"/>
          <w:sz w:val="12"/>
        </w:rPr>
        <w:t xml:space="preserve"> very </w:t>
      </w:r>
      <w:r w:rsidRPr="0070159C">
        <w:rPr>
          <w:rStyle w:val="StyleUnderline"/>
          <w:rFonts w:asciiTheme="majorHAnsi" w:hAnsiTheme="majorHAnsi" w:cstheme="majorHAnsi"/>
          <w:color w:val="000000" w:themeColor="text1"/>
        </w:rPr>
        <w:t xml:space="preserve">significantly affected the intensity and geographical distribution of the Asian and West African monsoons and, </w:t>
      </w:r>
      <w:r w:rsidRPr="0070159C">
        <w:rPr>
          <w:rFonts w:asciiTheme="majorHAnsi" w:hAnsiTheme="majorHAnsi" w:cstheme="majorHAnsi"/>
          <w:color w:val="000000" w:themeColor="text1"/>
          <w:sz w:val="12"/>
        </w:rPr>
        <w:t xml:space="preserve">together </w:t>
      </w:r>
      <w:r w:rsidRPr="0070159C">
        <w:rPr>
          <w:rStyle w:val="StyleUnderline"/>
          <w:rFonts w:asciiTheme="majorHAnsi" w:hAnsiTheme="majorHAnsi" w:cstheme="majorHAnsi"/>
          <w:color w:val="000000" w:themeColor="text1"/>
        </w:rPr>
        <w:t xml:space="preserve">with the further slowing of the Gulf Stream, is </w:t>
      </w:r>
      <w:r w:rsidRPr="0097665F">
        <w:rPr>
          <w:rStyle w:val="StyleUnderline"/>
          <w:rFonts w:asciiTheme="majorHAnsi" w:hAnsiTheme="majorHAnsi" w:cstheme="majorHAnsi"/>
          <w:bCs/>
          <w:color w:val="000000" w:themeColor="text1"/>
          <w:highlight w:val="green"/>
        </w:rPr>
        <w:t>impinging on life support systems</w:t>
      </w:r>
      <w:r w:rsidRPr="0070159C">
        <w:rPr>
          <w:rStyle w:val="StyleUnderline"/>
          <w:rFonts w:asciiTheme="majorHAnsi" w:hAnsiTheme="majorHAnsi" w:cstheme="majorHAnsi"/>
          <w:color w:val="000000" w:themeColor="text1"/>
        </w:rPr>
        <w:t xml:space="preserve"> in Europe. North America suffers from </w:t>
      </w:r>
      <w:r w:rsidRPr="0070159C">
        <w:rPr>
          <w:rStyle w:val="Emphasis"/>
          <w:rFonts w:asciiTheme="majorHAnsi" w:hAnsiTheme="majorHAnsi" w:cstheme="majorHAnsi"/>
          <w:b w:val="0"/>
          <w:bCs/>
          <w:color w:val="000000" w:themeColor="text1"/>
        </w:rPr>
        <w:t>devastating</w:t>
      </w:r>
      <w:r w:rsidRPr="0070159C">
        <w:rPr>
          <w:rStyle w:val="Emphasis"/>
          <w:rFonts w:asciiTheme="majorHAnsi" w:hAnsiTheme="majorHAnsi" w:cstheme="majorHAnsi"/>
          <w:color w:val="000000" w:themeColor="text1"/>
        </w:rPr>
        <w:t xml:space="preserve"> </w:t>
      </w:r>
      <w:r w:rsidRPr="0097665F">
        <w:rPr>
          <w:rStyle w:val="Emphasis"/>
          <w:rFonts w:asciiTheme="majorHAnsi" w:hAnsiTheme="majorHAnsi" w:cstheme="majorHAnsi"/>
          <w:color w:val="000000" w:themeColor="text1"/>
          <w:highlight w:val="green"/>
        </w:rPr>
        <w:t>weather extremes</w:t>
      </w:r>
      <w:r w:rsidRPr="0070159C">
        <w:rPr>
          <w:rStyle w:val="Emphasis"/>
          <w:rFonts w:asciiTheme="majorHAnsi" w:hAnsiTheme="majorHAnsi" w:cstheme="majorHAnsi"/>
          <w:color w:val="000000" w:themeColor="text1"/>
        </w:rPr>
        <w:t xml:space="preserve"> </w:t>
      </w:r>
      <w:r w:rsidRPr="0070159C">
        <w:rPr>
          <w:rStyle w:val="Emphasis"/>
          <w:rFonts w:asciiTheme="majorHAnsi" w:hAnsiTheme="majorHAnsi" w:cstheme="majorHAnsi"/>
          <w:b w:val="0"/>
          <w:bCs/>
          <w:color w:val="000000" w:themeColor="text1"/>
        </w:rPr>
        <w:t>including wildfires,</w:t>
      </w:r>
      <w:r w:rsidRPr="0070159C">
        <w:rPr>
          <w:rStyle w:val="Emphasis"/>
          <w:rFonts w:asciiTheme="majorHAnsi" w:hAnsiTheme="majorHAnsi" w:cstheme="majorHAnsi"/>
          <w:color w:val="000000" w:themeColor="text1"/>
        </w:rPr>
        <w:t xml:space="preserve"> </w:t>
      </w:r>
      <w:r w:rsidRPr="0097665F">
        <w:rPr>
          <w:rStyle w:val="Emphasis"/>
          <w:rFonts w:asciiTheme="majorHAnsi" w:hAnsiTheme="majorHAnsi" w:cstheme="majorHAnsi"/>
          <w:color w:val="000000" w:themeColor="text1"/>
          <w:highlight w:val="green"/>
        </w:rPr>
        <w:t xml:space="preserve">heatwaves, </w:t>
      </w:r>
      <w:proofErr w:type="gramStart"/>
      <w:r w:rsidRPr="0097665F">
        <w:rPr>
          <w:rStyle w:val="Emphasis"/>
          <w:rFonts w:asciiTheme="majorHAnsi" w:hAnsiTheme="majorHAnsi" w:cstheme="majorHAnsi"/>
          <w:color w:val="000000" w:themeColor="text1"/>
          <w:highlight w:val="green"/>
        </w:rPr>
        <w:t>drought</w:t>
      </w:r>
      <w:proofErr w:type="gramEnd"/>
      <w:r w:rsidRPr="0097665F">
        <w:rPr>
          <w:rStyle w:val="Emphasis"/>
          <w:rFonts w:asciiTheme="majorHAnsi" w:hAnsiTheme="majorHAnsi" w:cstheme="majorHAnsi"/>
          <w:color w:val="000000" w:themeColor="text1"/>
          <w:highlight w:val="green"/>
        </w:rPr>
        <w:t xml:space="preserve"> and </w:t>
      </w:r>
      <w:r w:rsidRPr="0070159C">
        <w:rPr>
          <w:rStyle w:val="Emphasis"/>
          <w:rFonts w:asciiTheme="majorHAnsi" w:hAnsiTheme="majorHAnsi" w:cstheme="majorHAnsi"/>
          <w:color w:val="000000" w:themeColor="text1"/>
        </w:rPr>
        <w:t>inundation.</w:t>
      </w:r>
      <w:r w:rsidRPr="0070159C">
        <w:rPr>
          <w:rStyle w:val="StyleUnderline"/>
          <w:rFonts w:asciiTheme="majorHAnsi" w:hAnsiTheme="majorHAnsi" w:cstheme="majorHAnsi"/>
          <w:color w:val="000000" w:themeColor="text1"/>
        </w:rPr>
        <w:t xml:space="preserve"> The summer </w:t>
      </w:r>
      <w:r w:rsidRPr="0097665F">
        <w:rPr>
          <w:rStyle w:val="StyleUnderline"/>
          <w:rFonts w:asciiTheme="majorHAnsi" w:hAnsiTheme="majorHAnsi" w:cstheme="majorHAnsi"/>
          <w:bCs/>
          <w:color w:val="000000" w:themeColor="text1"/>
          <w:highlight w:val="green"/>
        </w:rPr>
        <w:t>monsoons</w:t>
      </w:r>
      <w:r w:rsidRPr="0070159C">
        <w:rPr>
          <w:rStyle w:val="StyleUnderline"/>
          <w:rFonts w:asciiTheme="majorHAnsi" w:hAnsiTheme="majorHAnsi" w:cstheme="majorHAnsi"/>
          <w:color w:val="000000" w:themeColor="text1"/>
        </w:rPr>
        <w:t xml:space="preserve"> in China have failed, and water flows into the great rivers of Asia are </w:t>
      </w:r>
      <w:r w:rsidRPr="0070159C">
        <w:rPr>
          <w:rFonts w:asciiTheme="majorHAnsi" w:hAnsiTheme="majorHAnsi" w:cstheme="majorHAnsi"/>
          <w:color w:val="000000" w:themeColor="text1"/>
          <w:sz w:val="12"/>
        </w:rPr>
        <w:t xml:space="preserve">severely </w:t>
      </w:r>
      <w:r w:rsidRPr="0070159C">
        <w:rPr>
          <w:rStyle w:val="StyleUnderline"/>
          <w:rFonts w:asciiTheme="majorHAnsi" w:hAnsiTheme="majorHAnsi" w:cstheme="majorHAnsi"/>
          <w:color w:val="000000" w:themeColor="text1"/>
        </w:rPr>
        <w:t>reduced by</w:t>
      </w:r>
      <w:r w:rsidRPr="0070159C">
        <w:rPr>
          <w:rFonts w:asciiTheme="majorHAnsi" w:hAnsiTheme="majorHAnsi" w:cstheme="majorHAnsi"/>
          <w:color w:val="000000" w:themeColor="text1"/>
          <w:sz w:val="12"/>
        </w:rPr>
        <w:t xml:space="preserve"> the loss of </w:t>
      </w:r>
      <w:r w:rsidRPr="0070159C">
        <w:rPr>
          <w:rStyle w:val="StyleUnderline"/>
          <w:rFonts w:asciiTheme="majorHAnsi" w:hAnsiTheme="majorHAnsi" w:cstheme="majorHAnsi"/>
          <w:color w:val="000000" w:themeColor="text1"/>
        </w:rPr>
        <w:t>more than one-third of the Himalayan ice sheet</w:t>
      </w:r>
      <w:r w:rsidRPr="0070159C">
        <w:rPr>
          <w:rStyle w:val="StyleUnderline"/>
          <w:rFonts w:asciiTheme="majorHAnsi" w:hAnsiTheme="majorHAnsi" w:cstheme="majorHAnsi"/>
          <w:color w:val="000000" w:themeColor="text1"/>
          <w:sz w:val="12"/>
          <w:szCs w:val="14"/>
          <w:u w:val="none"/>
        </w:rPr>
        <w:t>. Glacial loss reaches 70 percent in the Andes, and rainfall in Mexico and central America falls by half.</w:t>
      </w:r>
      <w:r w:rsidRPr="0070159C">
        <w:rPr>
          <w:rFonts w:asciiTheme="majorHAnsi" w:hAnsiTheme="majorHAnsi" w:cstheme="majorHAnsi"/>
          <w:color w:val="000000" w:themeColor="text1"/>
          <w:sz w:val="12"/>
          <w:szCs w:val="14"/>
        </w:rPr>
        <w:t xml:space="preserve"> Semi-</w:t>
      </w:r>
      <w:r w:rsidRPr="0070159C">
        <w:rPr>
          <w:rStyle w:val="StyleUnderline"/>
          <w:rFonts w:asciiTheme="majorHAnsi" w:hAnsiTheme="majorHAnsi" w:cstheme="majorHAnsi"/>
          <w:color w:val="000000" w:themeColor="text1"/>
          <w:sz w:val="12"/>
          <w:szCs w:val="14"/>
          <w:u w:val="none"/>
        </w:rPr>
        <w:t>permanent El Nino conditions prevail. Aridification emerges over more than 30 percent of the world’s land surface.</w:t>
      </w:r>
      <w:r w:rsidRPr="0070159C">
        <w:rPr>
          <w:rStyle w:val="StyleUnderline"/>
          <w:rFonts w:asciiTheme="majorHAnsi" w:hAnsiTheme="majorHAnsi" w:cstheme="majorHAnsi"/>
          <w:color w:val="000000" w:themeColor="text1"/>
        </w:rPr>
        <w:t xml:space="preserve"> Desertification is severe in southern Africa, the southern Mediterranean, west Asia, the Middle East, inland Australia and across the </w:t>
      </w:r>
      <w:r w:rsidRPr="0070159C">
        <w:rPr>
          <w:rFonts w:asciiTheme="majorHAnsi" w:hAnsiTheme="majorHAnsi" w:cstheme="majorHAnsi"/>
          <w:color w:val="000000" w:themeColor="text1"/>
          <w:sz w:val="12"/>
        </w:rPr>
        <w:t xml:space="preserve">south-western </w:t>
      </w:r>
      <w:r w:rsidRPr="0070159C">
        <w:rPr>
          <w:rStyle w:val="StyleUnderline"/>
          <w:rFonts w:asciiTheme="majorHAnsi" w:hAnsiTheme="majorHAnsi" w:cstheme="majorHAnsi"/>
          <w:color w:val="000000" w:themeColor="text1"/>
        </w:rPr>
        <w:t>U</w:t>
      </w:r>
      <w:r w:rsidRPr="0070159C">
        <w:rPr>
          <w:rFonts w:asciiTheme="majorHAnsi" w:hAnsiTheme="majorHAnsi" w:cstheme="majorHAnsi"/>
          <w:color w:val="000000" w:themeColor="text1"/>
          <w:sz w:val="12"/>
        </w:rPr>
        <w:t xml:space="preserve">nited </w:t>
      </w:r>
      <w:r w:rsidRPr="0070159C">
        <w:rPr>
          <w:rStyle w:val="StyleUnderline"/>
          <w:rFonts w:asciiTheme="majorHAnsi" w:hAnsiTheme="majorHAnsi" w:cstheme="majorHAnsi"/>
          <w:color w:val="000000" w:themeColor="text1"/>
        </w:rPr>
        <w:t>S</w:t>
      </w:r>
      <w:r w:rsidRPr="0070159C">
        <w:rPr>
          <w:rFonts w:asciiTheme="majorHAnsi" w:hAnsiTheme="majorHAnsi" w:cstheme="majorHAnsi"/>
          <w:color w:val="000000" w:themeColor="text1"/>
          <w:sz w:val="12"/>
        </w:rPr>
        <w:t xml:space="preserve">tates. Impacts: </w:t>
      </w:r>
      <w:proofErr w:type="gramStart"/>
      <w:r w:rsidRPr="0070159C">
        <w:rPr>
          <w:rFonts w:asciiTheme="majorHAnsi" w:hAnsiTheme="majorHAnsi" w:cstheme="majorHAnsi"/>
          <w:color w:val="000000" w:themeColor="text1"/>
          <w:sz w:val="12"/>
        </w:rPr>
        <w:t>A number of</w:t>
      </w:r>
      <w:proofErr w:type="gramEnd"/>
      <w:r w:rsidRPr="0070159C">
        <w:rPr>
          <w:rFonts w:asciiTheme="majorHAnsi" w:hAnsiTheme="majorHAnsi" w:cstheme="majorHAnsi"/>
          <w:color w:val="000000" w:themeColor="text1"/>
          <w:sz w:val="12"/>
        </w:rPr>
        <w:t xml:space="preserve"> </w:t>
      </w:r>
      <w:r w:rsidRPr="0097665F">
        <w:rPr>
          <w:rStyle w:val="Emphasis"/>
          <w:rFonts w:asciiTheme="majorHAnsi" w:hAnsiTheme="majorHAnsi" w:cstheme="majorHAnsi"/>
          <w:color w:val="000000" w:themeColor="text1"/>
          <w:highlight w:val="green"/>
        </w:rPr>
        <w:t>ecosystems collapse</w:t>
      </w:r>
      <w:r w:rsidRPr="0097665F">
        <w:rPr>
          <w:rStyle w:val="StyleUnderline"/>
          <w:rFonts w:asciiTheme="majorHAnsi" w:hAnsiTheme="majorHAnsi" w:cstheme="majorHAnsi"/>
          <w:bCs/>
          <w:color w:val="000000" w:themeColor="text1"/>
          <w:highlight w:val="green"/>
        </w:rPr>
        <w:t>, including coral reef systems, the Amazon rainforest</w:t>
      </w:r>
      <w:r w:rsidRPr="0070159C">
        <w:rPr>
          <w:rStyle w:val="StyleUnderline"/>
          <w:rFonts w:asciiTheme="majorHAnsi" w:hAnsiTheme="majorHAnsi" w:cstheme="majorHAnsi"/>
          <w:color w:val="000000" w:themeColor="text1"/>
        </w:rPr>
        <w:t xml:space="preserve"> and in the Arctic. </w:t>
      </w:r>
      <w:r w:rsidRPr="0070159C">
        <w:rPr>
          <w:rFonts w:asciiTheme="majorHAnsi" w:hAnsiTheme="majorHAnsi" w:cstheme="majorHAnsi"/>
          <w:color w:val="000000" w:themeColor="text1"/>
          <w:sz w:val="12"/>
        </w:rPr>
        <w:t xml:space="preserve">Some poorer </w:t>
      </w:r>
      <w:r w:rsidRPr="0070159C">
        <w:rPr>
          <w:rStyle w:val="StyleUnderline"/>
          <w:rFonts w:asciiTheme="majorHAnsi" w:hAnsiTheme="majorHAnsi" w:cstheme="majorHAnsi"/>
          <w:color w:val="000000" w:themeColor="text1"/>
        </w:rPr>
        <w:t>nations and regions</w:t>
      </w:r>
      <w:r w:rsidRPr="0070159C">
        <w:rPr>
          <w:rFonts w:asciiTheme="majorHAnsi" w:hAnsiTheme="majorHAnsi" w:cstheme="majorHAnsi"/>
          <w:color w:val="000000" w:themeColor="text1"/>
          <w:sz w:val="12"/>
        </w:rPr>
        <w:t xml:space="preserve">, which lack capacity to provide </w:t>
      </w:r>
      <w:proofErr w:type="gramStart"/>
      <w:r w:rsidRPr="0070159C">
        <w:rPr>
          <w:rFonts w:asciiTheme="majorHAnsi" w:hAnsiTheme="majorHAnsi" w:cstheme="majorHAnsi"/>
          <w:color w:val="000000" w:themeColor="text1"/>
          <w:sz w:val="12"/>
        </w:rPr>
        <w:t>artificially-cooled</w:t>
      </w:r>
      <w:proofErr w:type="gramEnd"/>
      <w:r w:rsidRPr="0070159C">
        <w:rPr>
          <w:rFonts w:asciiTheme="majorHAnsi" w:hAnsiTheme="majorHAnsi" w:cstheme="majorHAnsi"/>
          <w:color w:val="000000" w:themeColor="text1"/>
          <w:sz w:val="12"/>
        </w:rPr>
        <w:t xml:space="preserve"> environments for their populations, </w:t>
      </w:r>
      <w:r w:rsidRPr="0070159C">
        <w:rPr>
          <w:rStyle w:val="StyleUnderline"/>
          <w:rFonts w:asciiTheme="majorHAnsi" w:hAnsiTheme="majorHAnsi" w:cstheme="majorHAnsi"/>
          <w:color w:val="000000" w:themeColor="text1"/>
        </w:rPr>
        <w:t xml:space="preserve">become unviable. Deadly heat conditions persist for more than 100 days per year in West Africa, tropical South America, the Middle </w:t>
      </w:r>
      <w:proofErr w:type="gramStart"/>
      <w:r w:rsidRPr="0070159C">
        <w:rPr>
          <w:rStyle w:val="StyleUnderline"/>
          <w:rFonts w:asciiTheme="majorHAnsi" w:hAnsiTheme="majorHAnsi" w:cstheme="majorHAnsi"/>
          <w:color w:val="000000" w:themeColor="text1"/>
        </w:rPr>
        <w:t>East</w:t>
      </w:r>
      <w:proofErr w:type="gramEnd"/>
      <w:r w:rsidRPr="0070159C">
        <w:rPr>
          <w:rStyle w:val="StyleUnderline"/>
          <w:rFonts w:asciiTheme="majorHAnsi" w:hAnsiTheme="majorHAnsi" w:cstheme="majorHAnsi"/>
          <w:color w:val="000000" w:themeColor="text1"/>
        </w:rPr>
        <w:t xml:space="preserve"> and South-East Asia, which</w:t>
      </w:r>
      <w:r w:rsidRPr="0070159C">
        <w:rPr>
          <w:rFonts w:asciiTheme="majorHAnsi" w:hAnsiTheme="majorHAnsi" w:cstheme="majorHAnsi"/>
          <w:color w:val="000000" w:themeColor="text1"/>
          <w:sz w:val="12"/>
        </w:rPr>
        <w:t xml:space="preserve"> together </w:t>
      </w:r>
      <w:r w:rsidRPr="0070159C">
        <w:rPr>
          <w:rStyle w:val="StyleUnderline"/>
          <w:rFonts w:asciiTheme="majorHAnsi" w:hAnsiTheme="majorHAnsi" w:cstheme="majorHAnsi"/>
          <w:color w:val="000000" w:themeColor="text1"/>
        </w:rPr>
        <w:t>with land degradation and rising sea levels contributes to</w:t>
      </w:r>
      <w:r w:rsidRPr="0070159C">
        <w:rPr>
          <w:rFonts w:asciiTheme="majorHAnsi" w:hAnsiTheme="majorHAnsi" w:cstheme="majorHAnsi"/>
          <w:color w:val="000000" w:themeColor="text1"/>
          <w:sz w:val="12"/>
        </w:rPr>
        <w:t xml:space="preserve"> 21 perhaps </w:t>
      </w:r>
      <w:r w:rsidRPr="0097665F">
        <w:rPr>
          <w:rStyle w:val="StyleUnderline"/>
          <w:rFonts w:asciiTheme="majorHAnsi" w:hAnsiTheme="majorHAnsi" w:cstheme="majorHAnsi"/>
          <w:bCs/>
          <w:color w:val="000000" w:themeColor="text1"/>
          <w:highlight w:val="green"/>
        </w:rPr>
        <w:t>a billion people being displaced</w:t>
      </w:r>
      <w:r w:rsidRPr="0070159C">
        <w:rPr>
          <w:rStyle w:val="StyleUnderline"/>
          <w:rFonts w:asciiTheme="majorHAnsi" w:hAnsiTheme="majorHAnsi" w:cstheme="majorHAnsi"/>
          <w:color w:val="000000" w:themeColor="text1"/>
        </w:rPr>
        <w:t>. Water availability decreases sharply</w:t>
      </w:r>
      <w:r w:rsidRPr="0070159C">
        <w:rPr>
          <w:rFonts w:asciiTheme="majorHAnsi" w:hAnsiTheme="majorHAnsi" w:cstheme="majorHAnsi"/>
          <w:color w:val="000000" w:themeColor="text1"/>
          <w:sz w:val="12"/>
        </w:rPr>
        <w:t xml:space="preserve"> in the most affected regions at lower latitudes (dry tropics and subtropics</w:t>
      </w:r>
      <w:r w:rsidRPr="0070159C">
        <w:rPr>
          <w:rStyle w:val="StyleUnderline"/>
          <w:rFonts w:asciiTheme="majorHAnsi" w:hAnsiTheme="majorHAnsi" w:cstheme="majorHAnsi"/>
          <w:color w:val="000000" w:themeColor="text1"/>
        </w:rPr>
        <w:t>), affecting</w:t>
      </w:r>
      <w:r w:rsidRPr="0070159C">
        <w:rPr>
          <w:rFonts w:asciiTheme="majorHAnsi" w:hAnsiTheme="majorHAnsi" w:cstheme="majorHAnsi"/>
          <w:color w:val="000000" w:themeColor="text1"/>
          <w:sz w:val="12"/>
        </w:rPr>
        <w:t xml:space="preserve"> about </w:t>
      </w:r>
      <w:r w:rsidRPr="0070159C">
        <w:rPr>
          <w:rStyle w:val="StyleUnderline"/>
          <w:rFonts w:asciiTheme="majorHAnsi" w:hAnsiTheme="majorHAnsi" w:cstheme="majorHAnsi"/>
          <w:color w:val="000000" w:themeColor="text1"/>
        </w:rPr>
        <w:t xml:space="preserve">two billion people worldwide. </w:t>
      </w:r>
      <w:r w:rsidRPr="0097665F">
        <w:rPr>
          <w:rStyle w:val="Emphasis"/>
          <w:rFonts w:asciiTheme="majorHAnsi" w:hAnsiTheme="majorHAnsi" w:cstheme="majorHAnsi"/>
          <w:color w:val="000000" w:themeColor="text1"/>
          <w:highlight w:val="green"/>
        </w:rPr>
        <w:t>Ag</w:t>
      </w:r>
      <w:r w:rsidRPr="0070159C">
        <w:rPr>
          <w:rFonts w:asciiTheme="majorHAnsi" w:hAnsiTheme="majorHAnsi" w:cstheme="majorHAnsi"/>
          <w:color w:val="000000" w:themeColor="text1"/>
          <w:sz w:val="12"/>
        </w:rPr>
        <w:t xml:space="preserve">riculture </w:t>
      </w:r>
      <w:r w:rsidRPr="0097665F">
        <w:rPr>
          <w:rStyle w:val="Emphasis"/>
          <w:rFonts w:asciiTheme="majorHAnsi" w:hAnsiTheme="majorHAnsi" w:cstheme="majorHAnsi"/>
          <w:color w:val="000000" w:themeColor="text1"/>
          <w:highlight w:val="green"/>
        </w:rPr>
        <w:t>becomes nonviable</w:t>
      </w:r>
      <w:r w:rsidRPr="0070159C">
        <w:rPr>
          <w:rStyle w:val="StyleUnderline"/>
          <w:rFonts w:asciiTheme="majorHAnsi" w:hAnsiTheme="majorHAnsi" w:cstheme="majorHAnsi"/>
          <w:color w:val="000000" w:themeColor="text1"/>
        </w:rPr>
        <w:t xml:space="preserve"> in the dry subtropics. </w:t>
      </w:r>
      <w:r w:rsidRPr="0070159C">
        <w:rPr>
          <w:rFonts w:asciiTheme="majorHAnsi" w:hAnsiTheme="majorHAnsi" w:cstheme="majorHAnsi"/>
          <w:color w:val="000000" w:themeColor="text1"/>
          <w:sz w:val="12"/>
        </w:rPr>
        <w:t xml:space="preserve">Most regions in </w:t>
      </w:r>
      <w:r w:rsidRPr="0070159C">
        <w:rPr>
          <w:rStyle w:val="StyleUnderline"/>
          <w:rFonts w:asciiTheme="majorHAnsi" w:hAnsiTheme="majorHAnsi" w:cstheme="majorHAnsi"/>
          <w:color w:val="000000" w:themeColor="text1"/>
        </w:rPr>
        <w:t>the world see a significant drop in food production and increasing</w:t>
      </w:r>
      <w:r w:rsidRPr="0070159C">
        <w:rPr>
          <w:rFonts w:asciiTheme="majorHAnsi" w:hAnsiTheme="majorHAnsi" w:cstheme="majorHAnsi"/>
          <w:color w:val="000000" w:themeColor="text1"/>
          <w:sz w:val="12"/>
        </w:rPr>
        <w:t xml:space="preserve"> numbers of </w:t>
      </w:r>
      <w:r w:rsidRPr="0070159C">
        <w:rPr>
          <w:rStyle w:val="Emphasis"/>
          <w:rFonts w:asciiTheme="majorHAnsi" w:hAnsiTheme="majorHAnsi" w:cstheme="majorHAnsi"/>
          <w:b w:val="0"/>
          <w:bCs/>
          <w:color w:val="000000" w:themeColor="text1"/>
        </w:rPr>
        <w:t>extreme weather events</w:t>
      </w:r>
      <w:r w:rsidRPr="0070159C">
        <w:rPr>
          <w:rStyle w:val="StyleUnderline"/>
          <w:rFonts w:asciiTheme="majorHAnsi" w:hAnsiTheme="majorHAnsi" w:cstheme="majorHAnsi"/>
          <w:color w:val="000000" w:themeColor="text1"/>
        </w:rPr>
        <w:t xml:space="preserve">, including heat waves, </w:t>
      </w:r>
      <w:proofErr w:type="gramStart"/>
      <w:r w:rsidRPr="0070159C">
        <w:rPr>
          <w:rStyle w:val="StyleUnderline"/>
          <w:rFonts w:asciiTheme="majorHAnsi" w:hAnsiTheme="majorHAnsi" w:cstheme="majorHAnsi"/>
          <w:color w:val="000000" w:themeColor="text1"/>
        </w:rPr>
        <w:t>floods</w:t>
      </w:r>
      <w:proofErr w:type="gramEnd"/>
      <w:r w:rsidRPr="0070159C">
        <w:rPr>
          <w:rStyle w:val="StyleUnderline"/>
          <w:rFonts w:asciiTheme="majorHAnsi" w:hAnsiTheme="majorHAnsi" w:cstheme="majorHAnsi"/>
          <w:color w:val="000000" w:themeColor="text1"/>
        </w:rPr>
        <w:t xml:space="preserve"> and storms. </w:t>
      </w:r>
      <w:r w:rsidRPr="0097665F">
        <w:rPr>
          <w:rStyle w:val="Emphasis"/>
          <w:rFonts w:asciiTheme="majorHAnsi" w:hAnsiTheme="majorHAnsi" w:cstheme="majorHAnsi"/>
          <w:color w:val="000000" w:themeColor="text1"/>
          <w:highlight w:val="green"/>
        </w:rPr>
        <w:t>Food production is inadequate</w:t>
      </w:r>
      <w:r w:rsidRPr="0097665F">
        <w:rPr>
          <w:rStyle w:val="StyleUnderline"/>
          <w:rFonts w:asciiTheme="majorHAnsi" w:hAnsiTheme="majorHAnsi" w:cstheme="majorHAnsi"/>
          <w:color w:val="000000" w:themeColor="text1"/>
          <w:highlight w:val="green"/>
        </w:rPr>
        <w:t xml:space="preserve"> </w:t>
      </w:r>
      <w:r w:rsidRPr="0097665F">
        <w:rPr>
          <w:rStyle w:val="StyleUnderline"/>
          <w:rFonts w:asciiTheme="majorHAnsi" w:hAnsiTheme="majorHAnsi" w:cstheme="majorHAnsi"/>
          <w:bCs/>
          <w:color w:val="000000" w:themeColor="text1"/>
          <w:highlight w:val="green"/>
        </w:rPr>
        <w:t>to feed the global population</w:t>
      </w:r>
      <w:r w:rsidRPr="0070159C">
        <w:rPr>
          <w:rStyle w:val="StyleUnderline"/>
          <w:rFonts w:asciiTheme="majorHAnsi" w:hAnsiTheme="majorHAnsi" w:cstheme="majorHAnsi"/>
          <w:bCs/>
          <w:color w:val="000000" w:themeColor="text1"/>
        </w:rPr>
        <w:t xml:space="preserve"> and </w:t>
      </w:r>
      <w:r w:rsidRPr="0097665F">
        <w:rPr>
          <w:rStyle w:val="StyleUnderline"/>
          <w:rFonts w:asciiTheme="majorHAnsi" w:hAnsiTheme="majorHAnsi" w:cstheme="majorHAnsi"/>
          <w:bCs/>
          <w:color w:val="000000" w:themeColor="text1"/>
          <w:highlight w:val="green"/>
        </w:rPr>
        <w:t>food prices skyrocket</w:t>
      </w:r>
      <w:r w:rsidRPr="0070159C">
        <w:rPr>
          <w:rStyle w:val="StyleUnderline"/>
          <w:rFonts w:asciiTheme="majorHAnsi" w:hAnsiTheme="majorHAnsi" w:cstheme="majorHAnsi"/>
          <w:color w:val="000000" w:themeColor="text1"/>
        </w:rPr>
        <w:t xml:space="preserve">, </w:t>
      </w:r>
      <w:proofErr w:type="gramStart"/>
      <w:r w:rsidRPr="0070159C">
        <w:rPr>
          <w:rStyle w:val="StyleUnderline"/>
          <w:rFonts w:asciiTheme="majorHAnsi" w:hAnsiTheme="majorHAnsi" w:cstheme="majorHAnsi"/>
          <w:color w:val="000000" w:themeColor="text1"/>
        </w:rPr>
        <w:t>as a consequence of</w:t>
      </w:r>
      <w:proofErr w:type="gramEnd"/>
      <w:r w:rsidRPr="0070159C">
        <w:rPr>
          <w:rStyle w:val="StyleUnderline"/>
          <w:rFonts w:asciiTheme="majorHAnsi" w:hAnsiTheme="majorHAnsi" w:cstheme="majorHAnsi"/>
          <w:color w:val="000000" w:themeColor="text1"/>
        </w:rPr>
        <w:t xml:space="preserve"> a one-fifth decline in crop yields, a decline in the nutrition content of</w:t>
      </w:r>
      <w:r w:rsidRPr="0070159C">
        <w:rPr>
          <w:rFonts w:asciiTheme="majorHAnsi" w:hAnsiTheme="majorHAnsi" w:cstheme="majorHAnsi"/>
          <w:color w:val="000000" w:themeColor="text1"/>
          <w:sz w:val="12"/>
        </w:rPr>
        <w:t xml:space="preserve"> food </w:t>
      </w:r>
      <w:r w:rsidRPr="0070159C">
        <w:rPr>
          <w:rStyle w:val="StyleUnderline"/>
          <w:rFonts w:asciiTheme="majorHAnsi" w:hAnsiTheme="majorHAnsi" w:cstheme="majorHAnsi"/>
          <w:color w:val="000000" w:themeColor="text1"/>
        </w:rPr>
        <w:t xml:space="preserve">crops, a catastrophic decline in insect populations, desertification, monsoon failure and </w:t>
      </w:r>
      <w:r w:rsidRPr="0070159C">
        <w:rPr>
          <w:rStyle w:val="Emphasis"/>
          <w:rFonts w:asciiTheme="majorHAnsi" w:hAnsiTheme="majorHAnsi" w:cstheme="majorHAnsi"/>
          <w:b w:val="0"/>
          <w:bCs/>
          <w:color w:val="000000" w:themeColor="text1"/>
        </w:rPr>
        <w:t>chronic water shortages</w:t>
      </w:r>
      <w:r w:rsidRPr="0070159C">
        <w:rPr>
          <w:rStyle w:val="StyleUnderline"/>
          <w:rFonts w:asciiTheme="majorHAnsi" w:hAnsiTheme="majorHAnsi" w:cstheme="majorHAnsi"/>
          <w:color w:val="000000" w:themeColor="text1"/>
        </w:rPr>
        <w:t xml:space="preserve">, and conditions </w:t>
      </w:r>
      <w:r w:rsidRPr="0070159C">
        <w:rPr>
          <w:rStyle w:val="Emphasis"/>
          <w:rFonts w:asciiTheme="majorHAnsi" w:hAnsiTheme="majorHAnsi" w:cstheme="majorHAnsi"/>
          <w:b w:val="0"/>
          <w:bCs/>
          <w:color w:val="000000" w:themeColor="text1"/>
        </w:rPr>
        <w:t>too hot for human habitation</w:t>
      </w:r>
      <w:r w:rsidRPr="0070159C">
        <w:rPr>
          <w:rStyle w:val="StyleUnderline"/>
          <w:rFonts w:asciiTheme="majorHAnsi" w:hAnsiTheme="majorHAnsi" w:cstheme="majorHAnsi"/>
          <w:color w:val="000000" w:themeColor="text1"/>
        </w:rPr>
        <w:t xml:space="preserve"> </w:t>
      </w:r>
      <w:r w:rsidRPr="0070159C">
        <w:rPr>
          <w:rFonts w:asciiTheme="majorHAnsi" w:hAnsiTheme="majorHAnsi" w:cstheme="majorHAnsi"/>
          <w:color w:val="000000" w:themeColor="text1"/>
          <w:sz w:val="12"/>
        </w:rPr>
        <w:t xml:space="preserve">in significant food-growing regions. The lower reaches of the </w:t>
      </w:r>
      <w:r w:rsidRPr="0070159C">
        <w:rPr>
          <w:rStyle w:val="StyleUnderline"/>
          <w:rFonts w:asciiTheme="majorHAnsi" w:hAnsiTheme="majorHAnsi" w:cstheme="majorHAnsi"/>
          <w:color w:val="000000" w:themeColor="text1"/>
        </w:rPr>
        <w:t>agriculturally-important river deltas</w:t>
      </w:r>
      <w:r w:rsidRPr="0070159C">
        <w:rPr>
          <w:rFonts w:asciiTheme="majorHAnsi" w:hAnsiTheme="majorHAnsi" w:cstheme="majorHAnsi"/>
          <w:color w:val="000000" w:themeColor="text1"/>
          <w:sz w:val="12"/>
        </w:rPr>
        <w:t xml:space="preserve"> such as the Mekong, Ganges and Nile are inundated, </w:t>
      </w:r>
      <w:r w:rsidRPr="0070159C">
        <w:rPr>
          <w:rStyle w:val="StyleUnderline"/>
          <w:rFonts w:asciiTheme="majorHAnsi" w:hAnsiTheme="majorHAnsi" w:cstheme="majorHAnsi"/>
          <w:color w:val="000000" w:themeColor="text1"/>
        </w:rPr>
        <w:t>and</w:t>
      </w:r>
      <w:r w:rsidRPr="0070159C">
        <w:rPr>
          <w:rFonts w:asciiTheme="majorHAnsi" w:hAnsiTheme="majorHAnsi" w:cstheme="majorHAnsi"/>
          <w:color w:val="000000" w:themeColor="text1"/>
          <w:sz w:val="12"/>
        </w:rPr>
        <w:t xml:space="preserve"> significant sectors of some of </w:t>
      </w:r>
      <w:r w:rsidRPr="0070159C">
        <w:rPr>
          <w:rStyle w:val="StyleUnderline"/>
          <w:rFonts w:asciiTheme="majorHAnsi" w:hAnsiTheme="majorHAnsi" w:cstheme="majorHAnsi"/>
          <w:color w:val="000000" w:themeColor="text1"/>
        </w:rPr>
        <w:t>the world’s most populous cities</w:t>
      </w:r>
      <w:r w:rsidRPr="0070159C">
        <w:rPr>
          <w:rFonts w:asciiTheme="majorHAnsi" w:hAnsiTheme="majorHAnsi" w:cstheme="majorHAnsi"/>
          <w:color w:val="000000" w:themeColor="text1"/>
          <w:sz w:val="12"/>
        </w:rPr>
        <w:t xml:space="preserve"> — including Chennai, Mumbai, Jakarta, Guangzhou, Tianjin, Hong Kong, Ho Chi Minh City, Shanghai, Lagos, </w:t>
      </w:r>
      <w:proofErr w:type="gramStart"/>
      <w:r w:rsidRPr="0070159C">
        <w:rPr>
          <w:rFonts w:asciiTheme="majorHAnsi" w:hAnsiTheme="majorHAnsi" w:cstheme="majorHAnsi"/>
          <w:color w:val="000000" w:themeColor="text1"/>
          <w:sz w:val="12"/>
        </w:rPr>
        <w:t>Bangkok</w:t>
      </w:r>
      <w:proofErr w:type="gramEnd"/>
      <w:r w:rsidRPr="0070159C">
        <w:rPr>
          <w:rFonts w:asciiTheme="majorHAnsi" w:hAnsiTheme="majorHAnsi" w:cstheme="majorHAnsi"/>
          <w:color w:val="000000" w:themeColor="text1"/>
          <w:sz w:val="12"/>
        </w:rPr>
        <w:t xml:space="preserve"> and Manila — </w:t>
      </w:r>
      <w:r w:rsidRPr="0070159C">
        <w:rPr>
          <w:rStyle w:val="StyleUnderline"/>
          <w:rFonts w:asciiTheme="majorHAnsi" w:hAnsiTheme="majorHAnsi" w:cstheme="majorHAnsi"/>
          <w:color w:val="000000" w:themeColor="text1"/>
        </w:rPr>
        <w:t xml:space="preserve">are </w:t>
      </w:r>
      <w:r w:rsidRPr="0070159C">
        <w:rPr>
          <w:rStyle w:val="Emphasis"/>
          <w:rFonts w:asciiTheme="majorHAnsi" w:hAnsiTheme="majorHAnsi" w:cstheme="majorHAnsi"/>
          <w:b w:val="0"/>
          <w:bCs/>
          <w:color w:val="000000" w:themeColor="text1"/>
        </w:rPr>
        <w:t>abandoned</w:t>
      </w:r>
      <w:r w:rsidRPr="0070159C">
        <w:rPr>
          <w:rStyle w:val="StyleUnderline"/>
          <w:rFonts w:asciiTheme="majorHAnsi" w:hAnsiTheme="majorHAnsi" w:cstheme="majorHAnsi"/>
          <w:color w:val="000000" w:themeColor="text1"/>
        </w:rPr>
        <w:t>.</w:t>
      </w:r>
      <w:r w:rsidRPr="0070159C">
        <w:rPr>
          <w:rFonts w:asciiTheme="majorHAnsi" w:hAnsiTheme="majorHAnsi" w:cstheme="majorHAnsi"/>
          <w:color w:val="000000" w:themeColor="text1"/>
          <w:sz w:val="12"/>
        </w:rPr>
        <w:t xml:space="preserve"> Some </w:t>
      </w:r>
      <w:r w:rsidRPr="0070159C">
        <w:rPr>
          <w:rStyle w:val="StyleUnderline"/>
          <w:rFonts w:asciiTheme="majorHAnsi" w:hAnsiTheme="majorHAnsi" w:cstheme="majorHAnsi"/>
          <w:color w:val="000000" w:themeColor="text1"/>
        </w:rPr>
        <w:t xml:space="preserve">small islands become </w:t>
      </w:r>
      <w:r w:rsidRPr="0070159C">
        <w:rPr>
          <w:rStyle w:val="Emphasis"/>
          <w:rFonts w:asciiTheme="majorHAnsi" w:hAnsiTheme="majorHAnsi" w:cstheme="majorHAnsi"/>
          <w:b w:val="0"/>
          <w:bCs/>
          <w:color w:val="000000" w:themeColor="text1"/>
        </w:rPr>
        <w:t>uninhabitable</w:t>
      </w:r>
      <w:r w:rsidRPr="0070159C">
        <w:rPr>
          <w:rStyle w:val="StyleUnderline"/>
          <w:rFonts w:asciiTheme="majorHAnsi" w:hAnsiTheme="majorHAnsi" w:cstheme="majorHAnsi"/>
          <w:color w:val="000000" w:themeColor="text1"/>
        </w:rPr>
        <w:t xml:space="preserve">. Ten percent of Bangladesh is inundated, displacing 15 million people. </w:t>
      </w:r>
      <w:r w:rsidRPr="0070159C">
        <w:rPr>
          <w:rFonts w:asciiTheme="majorHAnsi" w:hAnsiTheme="majorHAnsi" w:cstheme="majorHAnsi"/>
          <w:color w:val="000000" w:themeColor="text1"/>
          <w:sz w:val="12"/>
        </w:rPr>
        <w:t xml:space="preserve">According to the Global Challenges Foundation’s Global Catastrophic Risks 2018 report, </w:t>
      </w:r>
      <w:r w:rsidRPr="0070159C">
        <w:rPr>
          <w:rStyle w:val="StyleUnderline"/>
          <w:rFonts w:asciiTheme="majorHAnsi" w:hAnsiTheme="majorHAnsi" w:cstheme="majorHAnsi"/>
          <w:color w:val="000000" w:themeColor="text1"/>
        </w:rPr>
        <w:t xml:space="preserve">even for 2°C of warming, more than </w:t>
      </w:r>
      <w:r w:rsidRPr="0097665F">
        <w:rPr>
          <w:rStyle w:val="StyleUnderline"/>
          <w:rFonts w:asciiTheme="majorHAnsi" w:hAnsiTheme="majorHAnsi" w:cstheme="majorHAnsi"/>
          <w:bCs/>
          <w:color w:val="000000" w:themeColor="text1"/>
          <w:highlight w:val="green"/>
        </w:rPr>
        <w:t>a billion people may need to be relocated</w:t>
      </w:r>
      <w:r w:rsidRPr="0070159C">
        <w:rPr>
          <w:rStyle w:val="StyleUnderline"/>
          <w:rFonts w:asciiTheme="majorHAnsi" w:hAnsiTheme="majorHAnsi" w:cstheme="majorHAnsi"/>
          <w:color w:val="000000" w:themeColor="text1"/>
        </w:rPr>
        <w:t xml:space="preserve"> due to sea-level rise, and</w:t>
      </w:r>
      <w:r w:rsidRPr="0070159C">
        <w:rPr>
          <w:rFonts w:asciiTheme="majorHAnsi" w:hAnsiTheme="majorHAnsi" w:cstheme="majorHAnsi"/>
          <w:color w:val="000000" w:themeColor="text1"/>
          <w:sz w:val="12"/>
        </w:rPr>
        <w:t xml:space="preserve"> </w:t>
      </w:r>
      <w:proofErr w:type="gramStart"/>
      <w:r w:rsidRPr="0070159C">
        <w:rPr>
          <w:rFonts w:asciiTheme="majorHAnsi" w:hAnsiTheme="majorHAnsi" w:cstheme="majorHAnsi"/>
          <w:color w:val="000000" w:themeColor="text1"/>
          <w:sz w:val="12"/>
        </w:rPr>
        <w:t>In</w:t>
      </w:r>
      <w:proofErr w:type="gramEnd"/>
      <w:r w:rsidRPr="0070159C">
        <w:rPr>
          <w:rFonts w:asciiTheme="majorHAnsi" w:hAnsiTheme="majorHAnsi" w:cstheme="majorHAnsi"/>
          <w:color w:val="000000" w:themeColor="text1"/>
          <w:sz w:val="12"/>
        </w:rPr>
        <w:t xml:space="preserve"> high-end scenarios “</w:t>
      </w:r>
      <w:r w:rsidRPr="0070159C">
        <w:rPr>
          <w:rStyle w:val="StyleUnderline"/>
          <w:rFonts w:asciiTheme="majorHAnsi" w:hAnsiTheme="majorHAnsi" w:cstheme="majorHAnsi"/>
          <w:color w:val="000000" w:themeColor="text1"/>
        </w:rPr>
        <w:t xml:space="preserve">the scale of destruction is beyond our capacity to model, with </w:t>
      </w:r>
      <w:r w:rsidRPr="0070159C">
        <w:rPr>
          <w:rStyle w:val="Emphasis"/>
          <w:rFonts w:asciiTheme="majorHAnsi" w:hAnsiTheme="majorHAnsi" w:cstheme="majorHAnsi"/>
          <w:color w:val="000000" w:themeColor="text1"/>
        </w:rPr>
        <w:t xml:space="preserve">a </w:t>
      </w:r>
      <w:r w:rsidRPr="0097665F">
        <w:rPr>
          <w:rStyle w:val="Emphasis"/>
          <w:rFonts w:asciiTheme="majorHAnsi" w:hAnsiTheme="majorHAnsi" w:cstheme="majorHAnsi"/>
          <w:color w:val="000000" w:themeColor="text1"/>
          <w:highlight w:val="green"/>
        </w:rPr>
        <w:t>high likelihood</w:t>
      </w:r>
      <w:r w:rsidRPr="0070159C">
        <w:rPr>
          <w:rStyle w:val="Emphasis"/>
          <w:rFonts w:asciiTheme="majorHAnsi" w:hAnsiTheme="majorHAnsi" w:cstheme="majorHAnsi"/>
          <w:color w:val="000000" w:themeColor="text1"/>
        </w:rPr>
        <w:t xml:space="preserve"> of </w:t>
      </w:r>
      <w:r w:rsidRPr="0097665F">
        <w:rPr>
          <w:rStyle w:val="Emphasis"/>
          <w:rFonts w:asciiTheme="majorHAnsi" w:hAnsiTheme="majorHAnsi" w:cstheme="majorHAnsi"/>
          <w:color w:val="000000" w:themeColor="text1"/>
          <w:highlight w:val="green"/>
        </w:rPr>
        <w:t xml:space="preserve">human </w:t>
      </w:r>
      <w:proofErr w:type="spellStart"/>
      <w:r w:rsidRPr="0097665F">
        <w:rPr>
          <w:rStyle w:val="Emphasis"/>
          <w:rFonts w:asciiTheme="majorHAnsi" w:hAnsiTheme="majorHAnsi" w:cstheme="majorHAnsi"/>
          <w:color w:val="000000" w:themeColor="text1"/>
          <w:highlight w:val="green"/>
        </w:rPr>
        <w:t>civilisation</w:t>
      </w:r>
      <w:proofErr w:type="spellEnd"/>
      <w:r w:rsidRPr="0097665F">
        <w:rPr>
          <w:rStyle w:val="Emphasis"/>
          <w:rFonts w:asciiTheme="majorHAnsi" w:hAnsiTheme="majorHAnsi" w:cstheme="majorHAnsi"/>
          <w:color w:val="000000" w:themeColor="text1"/>
          <w:highlight w:val="green"/>
        </w:rPr>
        <w:t xml:space="preserve"> coming to an end</w:t>
      </w:r>
      <w:r w:rsidRPr="0070159C">
        <w:rPr>
          <w:rFonts w:asciiTheme="majorHAnsi" w:hAnsiTheme="majorHAnsi" w:cstheme="majorHAnsi"/>
          <w:color w:val="000000" w:themeColor="text1"/>
          <w:sz w:val="12"/>
        </w:rPr>
        <w:t>”. 22</w:t>
      </w:r>
    </w:p>
    <w:p w14:paraId="0246D0AE" w14:textId="0F120017" w:rsidR="00E32DDA" w:rsidRDefault="00E32DDA" w:rsidP="00E32DDA">
      <w:pPr>
        <w:pStyle w:val="Heading3"/>
      </w:pPr>
      <w:r>
        <w:t>2</w:t>
      </w:r>
    </w:p>
    <w:p w14:paraId="5C3A0756" w14:textId="77777777" w:rsidR="00A33E42" w:rsidRDefault="00E32DDA" w:rsidP="003979AB">
      <w:pPr>
        <w:pStyle w:val="Heading4"/>
      </w:pPr>
      <w:r>
        <w:t xml:space="preserve">CP Text: The United States federal government ought to </w:t>
      </w:r>
    </w:p>
    <w:p w14:paraId="2503E03E" w14:textId="4C279092" w:rsidR="003979AB" w:rsidRDefault="00E32DDA" w:rsidP="00A33E42">
      <w:pPr>
        <w:pStyle w:val="Heading4"/>
        <w:numPr>
          <w:ilvl w:val="0"/>
          <w:numId w:val="15"/>
        </w:numPr>
        <w:rPr>
          <w:rFonts w:asciiTheme="majorHAnsi" w:hAnsiTheme="majorHAnsi" w:cstheme="majorHAnsi"/>
          <w:iCs/>
        </w:rPr>
      </w:pPr>
      <w:r w:rsidRPr="00E32DDA">
        <w:rPr>
          <w:rFonts w:asciiTheme="majorHAnsi" w:hAnsiTheme="majorHAnsi" w:cstheme="majorHAnsi"/>
          <w:iCs/>
        </w:rPr>
        <w:t>cooperate with allies to achieve increased production and global distribution of HIV</w:t>
      </w:r>
      <w:r w:rsidRPr="00E32DDA">
        <w:rPr>
          <w:rFonts w:asciiTheme="majorHAnsi" w:hAnsiTheme="majorHAnsi" w:cstheme="majorHAnsi"/>
          <w:iCs/>
        </w:rPr>
        <w:t>/AID m</w:t>
      </w:r>
      <w:r w:rsidRPr="00E32DDA">
        <w:rPr>
          <w:rFonts w:asciiTheme="majorHAnsi" w:hAnsiTheme="majorHAnsi" w:cstheme="majorHAnsi"/>
          <w:iCs/>
        </w:rPr>
        <w:t>edicine</w:t>
      </w:r>
      <w:r w:rsidRPr="00E32DDA">
        <w:rPr>
          <w:rFonts w:asciiTheme="majorHAnsi" w:hAnsiTheme="majorHAnsi" w:cstheme="majorHAnsi"/>
          <w:iCs/>
        </w:rPr>
        <w:t>s</w:t>
      </w:r>
      <w:r w:rsidR="00A33E42">
        <w:rPr>
          <w:rFonts w:asciiTheme="majorHAnsi" w:hAnsiTheme="majorHAnsi" w:cstheme="majorHAnsi"/>
          <w:iCs/>
        </w:rPr>
        <w:t xml:space="preserve"> and COVID-19 medicines. </w:t>
      </w:r>
    </w:p>
    <w:p w14:paraId="13DF6190" w14:textId="77777777" w:rsidR="005A4662" w:rsidRDefault="00A33E42" w:rsidP="005A4662">
      <w:pPr>
        <w:pStyle w:val="Heading4"/>
        <w:numPr>
          <w:ilvl w:val="0"/>
          <w:numId w:val="15"/>
        </w:numPr>
      </w:pPr>
      <w:r>
        <w:t xml:space="preserve">establish </w:t>
      </w:r>
      <w:r w:rsidR="00ED5D66">
        <w:t xml:space="preserve">infrastructure </w:t>
      </w:r>
      <w:r w:rsidR="00AF40E3">
        <w:t xml:space="preserve">in other nations via collaborations and partnerships </w:t>
      </w:r>
      <w:r w:rsidR="00ED5D66">
        <w:t xml:space="preserve">necessary for production of medicines for future pandemics. </w:t>
      </w:r>
    </w:p>
    <w:p w14:paraId="66071FF8" w14:textId="556EB9EB" w:rsidR="005A4662" w:rsidRDefault="005A4662" w:rsidP="005A4662">
      <w:pPr>
        <w:pStyle w:val="Heading4"/>
      </w:pPr>
      <w:r>
        <w:br w:type="page"/>
      </w:r>
    </w:p>
    <w:p w14:paraId="7DFAA836" w14:textId="74596307" w:rsidR="005A4662" w:rsidRDefault="005A4662" w:rsidP="005A4662">
      <w:pPr>
        <w:pStyle w:val="Heading4"/>
      </w:pPr>
      <w:r>
        <w:t xml:space="preserve">Solves the aff: </w:t>
      </w:r>
      <w:r>
        <w:t xml:space="preserve">Donations and distributions </w:t>
      </w:r>
      <w:r>
        <w:rPr>
          <w:rFonts w:asciiTheme="majorHAnsi" w:hAnsiTheme="majorHAnsi" w:cstheme="majorHAnsi"/>
          <w:iCs/>
        </w:rPr>
        <w:t>a</w:t>
      </w:r>
      <w:r>
        <w:rPr>
          <w:rFonts w:asciiTheme="majorHAnsi" w:hAnsiTheme="majorHAnsi" w:cstheme="majorHAnsi"/>
          <w:iCs/>
        </w:rPr>
        <w:t>llows for the people who need medicines the most to get access and allows for the establishment of infrastructure to combat future pandemics.</w:t>
      </w:r>
    </w:p>
    <w:p w14:paraId="0661534D" w14:textId="6B8AC30B" w:rsidR="00E32DDA" w:rsidRDefault="003979AB" w:rsidP="003979AB">
      <w:pPr>
        <w:pStyle w:val="Heading3"/>
      </w:pPr>
      <w:r>
        <w:t>3</w:t>
      </w:r>
    </w:p>
    <w:p w14:paraId="0248C2F5" w14:textId="77777777" w:rsidR="003979AB" w:rsidRPr="0048756B" w:rsidRDefault="003979AB" w:rsidP="003979AB">
      <w:pPr>
        <w:pStyle w:val="Heading4"/>
        <w:rPr>
          <w:rFonts w:asciiTheme="majorHAnsi" w:hAnsiTheme="majorHAnsi" w:cstheme="majorHAnsi"/>
        </w:rPr>
      </w:pPr>
      <w:r w:rsidRPr="0048756B">
        <w:rPr>
          <w:rFonts w:asciiTheme="majorHAnsi" w:hAnsiTheme="majorHAnsi" w:cstheme="majorHAnsi"/>
        </w:rPr>
        <w:t>America’s maintaining heg and countering China’s rise, but sustained innovation and private sector investment are key</w:t>
      </w:r>
      <w:r>
        <w:rPr>
          <w:rFonts w:asciiTheme="majorHAnsi" w:hAnsiTheme="majorHAnsi" w:cstheme="majorHAnsi"/>
        </w:rPr>
        <w:t xml:space="preserve">. </w:t>
      </w:r>
    </w:p>
    <w:p w14:paraId="3C6BF21E" w14:textId="77777777" w:rsidR="003979AB" w:rsidRPr="00A56B0B" w:rsidRDefault="003979AB" w:rsidP="003979AB">
      <w:pPr>
        <w:rPr>
          <w:rStyle w:val="Style13ptBold"/>
          <w:rFonts w:asciiTheme="majorHAnsi" w:hAnsiTheme="majorHAnsi" w:cstheme="majorHAnsi"/>
          <w:sz w:val="18"/>
          <w:szCs w:val="18"/>
        </w:rPr>
      </w:pPr>
      <w:r w:rsidRPr="0048756B">
        <w:rPr>
          <w:rStyle w:val="Style13ptBold"/>
          <w:rFonts w:asciiTheme="majorHAnsi" w:hAnsiTheme="majorHAnsi" w:cstheme="majorHAnsi"/>
        </w:rPr>
        <w:t xml:space="preserve">Harr 8/3 </w:t>
      </w:r>
      <w:r w:rsidRPr="00A56B0B">
        <w:rPr>
          <w:rFonts w:asciiTheme="majorHAnsi" w:hAnsiTheme="majorHAnsi" w:cstheme="majorHAnsi"/>
          <w:sz w:val="18"/>
          <w:szCs w:val="18"/>
        </w:rPr>
        <w:t xml:space="preserve">[Scott, Army Special Forces Officer and Ph.D. Candidate at the Helms School of Government, Liberty University. He holds an undergraduate degree in Arabic Language Studies from West Point and a </w:t>
      </w:r>
      <w:proofErr w:type="gramStart"/>
      <w:r w:rsidRPr="00A56B0B">
        <w:rPr>
          <w:rFonts w:asciiTheme="majorHAnsi" w:hAnsiTheme="majorHAnsi" w:cstheme="majorHAnsi"/>
          <w:sz w:val="18"/>
          <w:szCs w:val="18"/>
        </w:rPr>
        <w:t>Master’s</w:t>
      </w:r>
      <w:proofErr w:type="gramEnd"/>
      <w:r w:rsidRPr="00A56B0B">
        <w:rPr>
          <w:rFonts w:asciiTheme="majorHAnsi" w:hAnsiTheme="majorHAnsi" w:cstheme="majorHAnsi"/>
          <w:sz w:val="18"/>
          <w:szCs w:val="18"/>
        </w:rPr>
        <w:t xml:space="preserve"> degree in Middle Eastern Affairs from Liberty University. A trained Arabic and Farsi speaker with over four years of cumulative deployment time in the Middle East, his work has been featured in The Diplomat, </w:t>
      </w:r>
      <w:proofErr w:type="spellStart"/>
      <w:r w:rsidRPr="00A56B0B">
        <w:rPr>
          <w:rFonts w:asciiTheme="majorHAnsi" w:hAnsiTheme="majorHAnsi" w:cstheme="majorHAnsi"/>
          <w:sz w:val="18"/>
          <w:szCs w:val="18"/>
        </w:rPr>
        <w:t>RealClearDefense</w:t>
      </w:r>
      <w:proofErr w:type="spellEnd"/>
      <w:r w:rsidRPr="00A56B0B">
        <w:rPr>
          <w:rFonts w:asciiTheme="majorHAnsi" w:hAnsiTheme="majorHAnsi" w:cstheme="majorHAnsi"/>
          <w:sz w:val="18"/>
          <w:szCs w:val="18"/>
        </w:rPr>
        <w:t>,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14343CD3" w14:textId="77777777" w:rsidR="003979AB" w:rsidRPr="0048756B" w:rsidRDefault="003979AB" w:rsidP="003979AB">
      <w:pPr>
        <w:rPr>
          <w:rFonts w:asciiTheme="majorHAnsi" w:hAnsiTheme="majorHAnsi" w:cstheme="majorHAnsi"/>
          <w:sz w:val="16"/>
        </w:rPr>
      </w:pPr>
      <w:r w:rsidRPr="00DB0699">
        <w:rPr>
          <w:rStyle w:val="Emphasis"/>
          <w:rFonts w:asciiTheme="majorHAnsi" w:hAnsiTheme="majorHAnsi" w:cstheme="majorHAnsi"/>
        </w:rPr>
        <w:t>Rather than falling into the power projection arms race “</w:t>
      </w:r>
      <w:proofErr w:type="gramStart"/>
      <w:r w:rsidRPr="00DB0699">
        <w:rPr>
          <w:rStyle w:val="Emphasis"/>
          <w:rFonts w:asciiTheme="majorHAnsi" w:hAnsiTheme="majorHAnsi" w:cstheme="majorHAnsi"/>
        </w:rPr>
        <w:t>trap“ that</w:t>
      </w:r>
      <w:proofErr w:type="gramEnd"/>
      <w:r w:rsidRPr="00DB0699">
        <w:rPr>
          <w:rStyle w:val="Emphasis"/>
          <w:rFonts w:asciiTheme="majorHAnsi" w:hAnsiTheme="majorHAnsi" w:cstheme="majorHAnsi"/>
        </w:rPr>
        <w:t xml:space="preserve"> China desires, U.S. competitive strategies addressing China </w:t>
      </w:r>
      <w:r w:rsidRPr="00DB0699">
        <w:rPr>
          <w:rFonts w:asciiTheme="majorHAnsi" w:hAnsiTheme="majorHAnsi" w:cstheme="majorHAnsi"/>
          <w:sz w:val="16"/>
        </w:rPr>
        <w:t>should</w:t>
      </w:r>
      <w:r w:rsidRPr="00DB0699">
        <w:rPr>
          <w:rStyle w:val="Emphasis"/>
          <w:rFonts w:asciiTheme="majorHAnsi" w:hAnsiTheme="majorHAnsi" w:cstheme="majorHAnsi"/>
        </w:rPr>
        <w:t xml:space="preserve"> adopt a framework based on “counter-punching</w:t>
      </w:r>
      <w:r w:rsidRPr="00DB0699">
        <w:rPr>
          <w:rFonts w:asciiTheme="majorHAnsi" w:hAnsiTheme="majorHAnsi" w:cstheme="majorHAnsi"/>
          <w:sz w:val="16"/>
        </w:rPr>
        <w:t xml:space="preserve">.” As its name suggests, </w:t>
      </w:r>
      <w:r w:rsidRPr="00DB0699">
        <w:rPr>
          <w:rStyle w:val="StyleUnderline"/>
          <w:rFonts w:asciiTheme="majorHAnsi" w:hAnsiTheme="majorHAnsi" w:cstheme="majorHAnsi"/>
        </w:rPr>
        <w:t>the counterpunch incorporates both defensive (“counter”) and offensive (“punch”) elements</w:t>
      </w:r>
      <w:r w:rsidRPr="00DB0699">
        <w:rPr>
          <w:rFonts w:asciiTheme="majorHAnsi" w:hAnsiTheme="majorHAnsi" w:cstheme="majorHAnsi"/>
          <w:sz w:val="16"/>
        </w:rPr>
        <w:t>. Additionally</w:t>
      </w:r>
      <w:r w:rsidRPr="0048756B">
        <w:rPr>
          <w:rFonts w:asciiTheme="majorHAnsi" w:hAnsiTheme="majorHAnsi" w:cstheme="majorHAnsi"/>
          <w:sz w:val="16"/>
        </w:rPr>
        <w:t xml:space="preserve">, </w:t>
      </w:r>
      <w:r w:rsidRPr="0048756B">
        <w:rPr>
          <w:rStyle w:val="StyleUnderline"/>
          <w:rFonts w:asciiTheme="majorHAnsi" w:hAnsiTheme="majorHAnsi" w:cstheme="majorHAnsi"/>
        </w:rPr>
        <w:t>it is an adaptive maneuver that requires disciplined understanding and controlled strength that, effectively employed, offers better alternatives towards protecting and preserving U.S. power in the face of challenges from China.</w:t>
      </w:r>
      <w:r w:rsidRPr="0048756B">
        <w:rPr>
          <w:rFonts w:asciiTheme="majorHAnsi" w:hAnsiTheme="majorHAnsi" w:cstheme="majorHAnsi"/>
          <w:sz w:val="16"/>
        </w:rPr>
        <w:t xml:space="preserve"> The defensive element of an American counterpunch towards China involves adopting military restraint and a revamped examination of deterrence. </w:t>
      </w:r>
      <w:r w:rsidRPr="0048756B">
        <w:rPr>
          <w:rStyle w:val="StyleUnderline"/>
          <w:rFonts w:asciiTheme="majorHAnsi" w:hAnsiTheme="majorHAnsi" w:cstheme="majorHAnsi"/>
        </w:rPr>
        <w:t>Classic deterrence strategy involves presenting the credible threat of force to adversaries to create undesirable risks for would-be aggressors.</w:t>
      </w:r>
      <w:r w:rsidRPr="0048756B">
        <w:rPr>
          <w:rFonts w:asciiTheme="majorHAnsi" w:hAnsiTheme="majorHAnsi" w:cstheme="majorHAnsi"/>
          <w:sz w:val="16"/>
        </w:rPr>
        <w:t xml:space="preserve"> The key to deterrence, as Kenneth Waltz famously argued, is determining how much deterrence is “enough” to dissuade aggressors. That is, </w:t>
      </w:r>
      <w:r w:rsidRPr="0097665F">
        <w:rPr>
          <w:rStyle w:val="StyleUnderline"/>
          <w:rFonts w:asciiTheme="majorHAnsi" w:hAnsiTheme="majorHAnsi" w:cstheme="majorHAnsi"/>
          <w:highlight w:val="green"/>
        </w:rPr>
        <w:t>deterrence does not</w:t>
      </w:r>
      <w:r w:rsidRPr="0048756B">
        <w:rPr>
          <w:rStyle w:val="StyleUnderline"/>
          <w:rFonts w:asciiTheme="majorHAnsi" w:hAnsiTheme="majorHAnsi" w:cstheme="majorHAnsi"/>
        </w:rPr>
        <w:t xml:space="preserve"> necessarily </w:t>
      </w:r>
      <w:r w:rsidRPr="0097665F">
        <w:rPr>
          <w:rStyle w:val="StyleUnderline"/>
          <w:rFonts w:asciiTheme="majorHAnsi" w:hAnsiTheme="majorHAnsi" w:cstheme="majorHAnsi"/>
          <w:highlight w:val="green"/>
        </w:rPr>
        <w:t>require</w:t>
      </w:r>
      <w:r w:rsidRPr="0048756B">
        <w:rPr>
          <w:rStyle w:val="StyleUnderline"/>
          <w:rFonts w:asciiTheme="majorHAnsi" w:hAnsiTheme="majorHAnsi" w:cstheme="majorHAnsi"/>
        </w:rPr>
        <w:t xml:space="preserve"> the presentation of </w:t>
      </w:r>
      <w:r w:rsidRPr="0097665F">
        <w:rPr>
          <w:rStyle w:val="StyleUnderline"/>
          <w:rFonts w:asciiTheme="majorHAnsi" w:hAnsiTheme="majorHAnsi" w:cstheme="majorHAnsi"/>
          <w:highlight w:val="green"/>
        </w:rPr>
        <w:t>power projection</w:t>
      </w:r>
      <w:r w:rsidRPr="0048756B">
        <w:rPr>
          <w:rStyle w:val="StyleUnderline"/>
          <w:rFonts w:asciiTheme="majorHAnsi" w:hAnsiTheme="majorHAnsi" w:cstheme="majorHAnsi"/>
        </w:rPr>
        <w:t xml:space="preserve"> assets </w:t>
      </w:r>
      <w:r w:rsidRPr="0097665F">
        <w:rPr>
          <w:rStyle w:val="StyleUnderline"/>
          <w:rFonts w:asciiTheme="majorHAnsi" w:hAnsiTheme="majorHAnsi" w:cstheme="majorHAnsi"/>
          <w:highlight w:val="green"/>
        </w:rPr>
        <w:t>capable of</w:t>
      </w:r>
      <w:r w:rsidRPr="0048756B">
        <w:rPr>
          <w:rStyle w:val="StyleUnderline"/>
          <w:rFonts w:asciiTheme="majorHAnsi" w:hAnsiTheme="majorHAnsi" w:cstheme="majorHAnsi"/>
        </w:rPr>
        <w:t xml:space="preserve"> </w:t>
      </w:r>
      <w:proofErr w:type="gramStart"/>
      <w:r w:rsidRPr="0048756B">
        <w:rPr>
          <w:rStyle w:val="StyleUnderline"/>
          <w:rFonts w:asciiTheme="majorHAnsi" w:hAnsiTheme="majorHAnsi" w:cstheme="majorHAnsi"/>
        </w:rPr>
        <w:t xml:space="preserve">completely </w:t>
      </w:r>
      <w:r w:rsidRPr="0097665F">
        <w:rPr>
          <w:rStyle w:val="StyleUnderline"/>
          <w:rFonts w:asciiTheme="majorHAnsi" w:hAnsiTheme="majorHAnsi" w:cstheme="majorHAnsi"/>
          <w:highlight w:val="green"/>
        </w:rPr>
        <w:t>destroying</w:t>
      </w:r>
      <w:proofErr w:type="gramEnd"/>
      <w:r w:rsidRPr="0048756B">
        <w:rPr>
          <w:rStyle w:val="StyleUnderline"/>
          <w:rFonts w:asciiTheme="majorHAnsi" w:hAnsiTheme="majorHAnsi" w:cstheme="majorHAnsi"/>
        </w:rPr>
        <w:t xml:space="preserve"> </w:t>
      </w:r>
      <w:r w:rsidRPr="0097665F">
        <w:rPr>
          <w:rStyle w:val="StyleUnderline"/>
          <w:rFonts w:asciiTheme="majorHAnsi" w:hAnsiTheme="majorHAnsi" w:cstheme="majorHAnsi"/>
          <w:highlight w:val="green"/>
        </w:rPr>
        <w:t>an adversary</w:t>
      </w:r>
      <w:r w:rsidRPr="0048756B">
        <w:rPr>
          <w:rStyle w:val="StyleUnderline"/>
          <w:rFonts w:asciiTheme="majorHAnsi" w:hAnsiTheme="majorHAnsi" w:cstheme="majorHAnsi"/>
        </w:rPr>
        <w:t>, but only enough assets to make the risks of aggressive behavior not worth the projected losses involved</w:t>
      </w:r>
      <w:r w:rsidRPr="0048756B">
        <w:rPr>
          <w:rFonts w:asciiTheme="majorHAnsi" w:hAnsiTheme="majorHAnsi" w:cstheme="majorHAnsi"/>
          <w:sz w:val="16"/>
        </w:rPr>
        <w:t xml:space="preserve">. Seen in this light, a strategy that diligently examines how much deterrence is “enough” potentially eliminates the impulse to sustain the ever-increasing stakes in costly arms races while, critically, </w:t>
      </w:r>
      <w:r w:rsidRPr="0048756B">
        <w:rPr>
          <w:rStyle w:val="Emphasis"/>
          <w:rFonts w:asciiTheme="majorHAnsi" w:hAnsiTheme="majorHAnsi" w:cstheme="majorHAnsi"/>
        </w:rPr>
        <w:t xml:space="preserve">offering a chance to </w:t>
      </w:r>
      <w:r w:rsidRPr="0097665F">
        <w:rPr>
          <w:rStyle w:val="Emphasis"/>
          <w:rFonts w:asciiTheme="majorHAnsi" w:hAnsiTheme="majorHAnsi" w:cstheme="majorHAnsi"/>
          <w:highlight w:val="green"/>
        </w:rPr>
        <w:t>reinvest excess</w:t>
      </w:r>
      <w:r w:rsidRPr="0048756B">
        <w:rPr>
          <w:rStyle w:val="Emphasis"/>
          <w:rFonts w:asciiTheme="majorHAnsi" w:hAnsiTheme="majorHAnsi" w:cstheme="majorHAnsi"/>
        </w:rPr>
        <w:t xml:space="preserve"> “deterrence” resources </w:t>
      </w:r>
      <w:r w:rsidRPr="0097665F">
        <w:rPr>
          <w:rStyle w:val="Emphasis"/>
          <w:rFonts w:asciiTheme="majorHAnsi" w:hAnsiTheme="majorHAnsi" w:cstheme="majorHAnsi"/>
          <w:highlight w:val="green"/>
        </w:rPr>
        <w:t>into areas that</w:t>
      </w:r>
      <w:r w:rsidRPr="0048756B">
        <w:rPr>
          <w:rStyle w:val="Emphasis"/>
          <w:rFonts w:asciiTheme="majorHAnsi" w:hAnsiTheme="majorHAnsi" w:cstheme="majorHAnsi"/>
        </w:rPr>
        <w:t xml:space="preserve"> will </w:t>
      </w:r>
      <w:r w:rsidRPr="0097665F">
        <w:rPr>
          <w:rStyle w:val="Emphasis"/>
          <w:rFonts w:asciiTheme="majorHAnsi" w:hAnsiTheme="majorHAnsi" w:cstheme="majorHAnsi"/>
          <w:highlight w:val="green"/>
        </w:rPr>
        <w:t>preserve</w:t>
      </w:r>
      <w:r w:rsidRPr="0048756B">
        <w:rPr>
          <w:rStyle w:val="Emphasis"/>
          <w:rFonts w:asciiTheme="majorHAnsi" w:hAnsiTheme="majorHAnsi" w:cstheme="majorHAnsi"/>
        </w:rPr>
        <w:t xml:space="preserve"> and protect </w:t>
      </w:r>
      <w:r w:rsidRPr="0097665F">
        <w:rPr>
          <w:rStyle w:val="Emphasis"/>
          <w:rFonts w:asciiTheme="majorHAnsi" w:hAnsiTheme="majorHAnsi" w:cstheme="majorHAnsi"/>
          <w:highlight w:val="green"/>
        </w:rPr>
        <w:t>U.S. power</w:t>
      </w:r>
      <w:r w:rsidRPr="0048756B">
        <w:rPr>
          <w:rFonts w:asciiTheme="majorHAnsi" w:hAnsiTheme="majorHAnsi" w:cstheme="majorHAnsi"/>
          <w:sz w:val="16"/>
        </w:rPr>
        <w:t xml:space="preserve">. </w:t>
      </w:r>
      <w:r w:rsidRPr="0048756B">
        <w:rPr>
          <w:rStyle w:val="StyleUnderline"/>
          <w:rFonts w:asciiTheme="majorHAnsi" w:hAnsiTheme="majorHAnsi" w:cstheme="majorHAnsi"/>
        </w:rPr>
        <w:t>The national resources freed up by foregoing an arms race with China represent the potent offensive element of the counterpunch.</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These </w:t>
      </w:r>
      <w:r w:rsidRPr="0097665F">
        <w:rPr>
          <w:rStyle w:val="Emphasis"/>
          <w:rFonts w:asciiTheme="majorHAnsi" w:hAnsiTheme="majorHAnsi" w:cstheme="majorHAnsi"/>
          <w:highlight w:val="green"/>
        </w:rPr>
        <w:t xml:space="preserve">resources </w:t>
      </w:r>
      <w:r w:rsidRPr="0048756B">
        <w:rPr>
          <w:rStyle w:val="Emphasis"/>
          <w:rFonts w:asciiTheme="majorHAnsi" w:hAnsiTheme="majorHAnsi" w:cstheme="majorHAnsi"/>
        </w:rPr>
        <w:t xml:space="preserve">can be </w:t>
      </w:r>
      <w:r w:rsidRPr="0097665F">
        <w:rPr>
          <w:rStyle w:val="Emphasis"/>
          <w:rFonts w:asciiTheme="majorHAnsi" w:hAnsiTheme="majorHAnsi" w:cstheme="majorHAnsi"/>
          <w:highlight w:val="green"/>
        </w:rPr>
        <w:t>reinvested in</w:t>
      </w:r>
      <w:r w:rsidRPr="0048756B">
        <w:rPr>
          <w:rStyle w:val="Emphasis"/>
          <w:rFonts w:asciiTheme="majorHAnsi" w:hAnsiTheme="majorHAnsi" w:cstheme="majorHAnsi"/>
        </w:rPr>
        <w:t xml:space="preserve"> other areas such as </w:t>
      </w:r>
      <w:r w:rsidRPr="0097665F">
        <w:rPr>
          <w:rStyle w:val="Emphasis"/>
          <w:rFonts w:asciiTheme="majorHAnsi" w:hAnsiTheme="majorHAnsi" w:cstheme="majorHAnsi"/>
          <w:highlight w:val="green"/>
        </w:rPr>
        <w:t>the private sector</w:t>
      </w:r>
      <w:r w:rsidRPr="0048756B">
        <w:rPr>
          <w:rStyle w:val="Emphasis"/>
          <w:rFonts w:asciiTheme="majorHAnsi" w:hAnsiTheme="majorHAnsi" w:cstheme="majorHAnsi"/>
        </w:rPr>
        <w:t xml:space="preserve"> which, besides being the </w:t>
      </w:r>
      <w:r w:rsidRPr="0097665F">
        <w:rPr>
          <w:rStyle w:val="Emphasis"/>
          <w:rFonts w:asciiTheme="majorHAnsi" w:hAnsiTheme="majorHAnsi" w:cstheme="majorHAnsi"/>
          <w:highlight w:val="green"/>
        </w:rPr>
        <w:t>hallmark of American prosperity and</w:t>
      </w:r>
      <w:r w:rsidRPr="0048756B">
        <w:rPr>
          <w:rStyle w:val="Emphasis"/>
          <w:rFonts w:asciiTheme="majorHAnsi" w:hAnsiTheme="majorHAnsi" w:cstheme="majorHAnsi"/>
        </w:rPr>
        <w:t xml:space="preserve"> thus the </w:t>
      </w:r>
      <w:r w:rsidRPr="0097665F">
        <w:rPr>
          <w:rStyle w:val="Emphasis"/>
          <w:rFonts w:asciiTheme="majorHAnsi" w:hAnsiTheme="majorHAnsi" w:cstheme="majorHAnsi"/>
          <w:highlight w:val="green"/>
        </w:rPr>
        <w:t>critical</w:t>
      </w:r>
      <w:r w:rsidRPr="0048756B">
        <w:rPr>
          <w:rStyle w:val="Emphasis"/>
          <w:rFonts w:asciiTheme="majorHAnsi" w:hAnsiTheme="majorHAnsi" w:cstheme="majorHAnsi"/>
        </w:rPr>
        <w:t xml:space="preserve"> reason </w:t>
      </w:r>
      <w:r w:rsidRPr="0097665F">
        <w:rPr>
          <w:rStyle w:val="Emphasis"/>
          <w:rFonts w:asciiTheme="majorHAnsi" w:hAnsiTheme="majorHAnsi" w:cstheme="majorHAnsi"/>
          <w:highlight w:val="green"/>
        </w:rPr>
        <w:t>for</w:t>
      </w:r>
      <w:r w:rsidRPr="0048756B">
        <w:rPr>
          <w:rStyle w:val="Emphasis"/>
          <w:rFonts w:asciiTheme="majorHAnsi" w:hAnsiTheme="majorHAnsi" w:cstheme="majorHAnsi"/>
        </w:rPr>
        <w:t xml:space="preserve"> protecting American </w:t>
      </w:r>
      <w:r w:rsidRPr="0097665F">
        <w:rPr>
          <w:rStyle w:val="Emphasis"/>
          <w:rFonts w:asciiTheme="majorHAnsi" w:hAnsiTheme="majorHAnsi" w:cstheme="majorHAnsi"/>
          <w:highlight w:val="green"/>
        </w:rPr>
        <w:t>power</w:t>
      </w:r>
      <w:r w:rsidRPr="0048756B">
        <w:rPr>
          <w:rStyle w:val="Emphasis"/>
          <w:rFonts w:asciiTheme="majorHAnsi" w:hAnsiTheme="majorHAnsi" w:cstheme="majorHAnsi"/>
        </w:rPr>
        <w:t xml:space="preserve"> in the first place, has </w:t>
      </w:r>
      <w:r w:rsidRPr="0097665F">
        <w:rPr>
          <w:rStyle w:val="Emphasis"/>
          <w:rFonts w:asciiTheme="majorHAnsi" w:hAnsiTheme="majorHAnsi" w:cstheme="majorHAnsi"/>
          <w:highlight w:val="green"/>
        </w:rPr>
        <w:t>historically played</w:t>
      </w:r>
      <w:r w:rsidRPr="0048756B">
        <w:rPr>
          <w:rStyle w:val="Emphasis"/>
          <w:rFonts w:asciiTheme="majorHAnsi" w:hAnsiTheme="majorHAnsi" w:cstheme="majorHAnsi"/>
        </w:rPr>
        <w:t xml:space="preserve"> a </w:t>
      </w:r>
      <w:r w:rsidRPr="0097665F">
        <w:rPr>
          <w:rStyle w:val="Emphasis"/>
          <w:rFonts w:asciiTheme="majorHAnsi" w:hAnsiTheme="majorHAnsi" w:cstheme="majorHAnsi"/>
          <w:highlight w:val="green"/>
        </w:rPr>
        <w:t>decisive role in</w:t>
      </w:r>
      <w:r w:rsidRPr="0048756B">
        <w:rPr>
          <w:rStyle w:val="Emphasis"/>
          <w:rFonts w:asciiTheme="majorHAnsi" w:hAnsiTheme="majorHAnsi" w:cstheme="majorHAnsi"/>
        </w:rPr>
        <w:t xml:space="preserve"> the United States’ successful </w:t>
      </w:r>
      <w:r w:rsidRPr="0097665F">
        <w:rPr>
          <w:rStyle w:val="Emphasis"/>
          <w:rFonts w:asciiTheme="majorHAnsi" w:hAnsiTheme="majorHAnsi" w:cstheme="majorHAnsi"/>
          <w:highlight w:val="green"/>
        </w:rPr>
        <w:t>war</w:t>
      </w:r>
      <w:r w:rsidRPr="0048756B">
        <w:rPr>
          <w:rStyle w:val="Emphasis"/>
          <w:rFonts w:asciiTheme="majorHAnsi" w:hAnsiTheme="majorHAnsi" w:cstheme="majorHAnsi"/>
        </w:rPr>
        <w:t xml:space="preserve"> efforts</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Buoyed by a strong and vibrant private sector where the </w:t>
      </w:r>
      <w:r w:rsidRPr="0097665F">
        <w:rPr>
          <w:rStyle w:val="Emphasis"/>
          <w:rFonts w:asciiTheme="majorHAnsi" w:hAnsiTheme="majorHAnsi" w:cstheme="majorHAnsi"/>
          <w:highlight w:val="green"/>
        </w:rPr>
        <w:t>U</w:t>
      </w:r>
      <w:r w:rsidRPr="0048756B">
        <w:rPr>
          <w:rStyle w:val="Emphasis"/>
          <w:rFonts w:asciiTheme="majorHAnsi" w:hAnsiTheme="majorHAnsi" w:cstheme="majorHAnsi"/>
        </w:rPr>
        <w:t xml:space="preserve">nited </w:t>
      </w:r>
      <w:r w:rsidRPr="0097665F">
        <w:rPr>
          <w:rStyle w:val="Emphasis"/>
          <w:rFonts w:asciiTheme="majorHAnsi" w:hAnsiTheme="majorHAnsi" w:cstheme="majorHAnsi"/>
          <w:highlight w:val="green"/>
        </w:rPr>
        <w:t>S</w:t>
      </w:r>
      <w:r w:rsidRPr="0048756B">
        <w:rPr>
          <w:rStyle w:val="Emphasis"/>
          <w:rFonts w:asciiTheme="majorHAnsi" w:hAnsiTheme="majorHAnsi" w:cstheme="majorHAnsi"/>
        </w:rPr>
        <w:t xml:space="preserve">tates remains a </w:t>
      </w:r>
      <w:r w:rsidRPr="0097665F">
        <w:rPr>
          <w:rStyle w:val="Emphasis"/>
          <w:rFonts w:asciiTheme="majorHAnsi" w:hAnsiTheme="majorHAnsi" w:cstheme="majorHAnsi"/>
          <w:highlight w:val="green"/>
        </w:rPr>
        <w:t>desirable global hub for innovation</w:t>
      </w:r>
      <w:r w:rsidRPr="0048756B">
        <w:rPr>
          <w:rStyle w:val="Emphasis"/>
          <w:rFonts w:asciiTheme="majorHAnsi" w:hAnsiTheme="majorHAnsi" w:cstheme="majorHAnsi"/>
        </w:rPr>
        <w:t xml:space="preserve"> and tec</w:t>
      </w:r>
      <w:r w:rsidRPr="00A56B0B">
        <w:rPr>
          <w:rStyle w:val="Emphasis"/>
          <w:rFonts w:asciiTheme="majorHAnsi" w:hAnsiTheme="majorHAnsi" w:cstheme="majorHAnsi"/>
        </w:rPr>
        <w:t>hnology, the needed capabilities for war (or intense competition) can be adaptively produced and rapidly called forward to tip the competitive (or combative) scales towards victory when required.</w:t>
      </w:r>
      <w:r w:rsidRPr="00A56B0B">
        <w:rPr>
          <w:rFonts w:asciiTheme="majorHAnsi" w:hAnsiTheme="majorHAnsi" w:cstheme="majorHAnsi"/>
          <w:sz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sidRPr="00A56B0B">
        <w:rPr>
          <w:rStyle w:val="StyleUnderline"/>
          <w:rFonts w:asciiTheme="majorHAnsi" w:hAnsiTheme="majorHAnsi" w:cstheme="majorHAnsi"/>
        </w:rPr>
        <w:t>But military restraint does not imply weakness any more than eating fewer calories implies malnutrition. It simply means making smarter decisions that play to U.S. strengths and away from Chinese strategy</w:t>
      </w:r>
      <w:r w:rsidRPr="00A56B0B">
        <w:rPr>
          <w:rFonts w:asciiTheme="majorHAnsi" w:hAnsiTheme="majorHAnsi" w:cstheme="majorHAnsi"/>
          <w:sz w:val="16"/>
        </w:rPr>
        <w:t>. It also entails properly viewing the risks inherent in competition with China. The counterpunch skeptic incorrectly perceives</w:t>
      </w:r>
      <w:r w:rsidRPr="0048756B">
        <w:rPr>
          <w:rFonts w:asciiTheme="majorHAnsi" w:hAnsiTheme="majorHAnsi" w:cstheme="majorHAnsi"/>
          <w:sz w:val="16"/>
        </w:rPr>
        <w:t xml:space="preserve">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sidRPr="0097665F">
        <w:rPr>
          <w:rStyle w:val="Emphasis"/>
          <w:rFonts w:asciiTheme="majorHAnsi" w:hAnsiTheme="majorHAnsi" w:cstheme="majorHAnsi"/>
          <w:highlight w:val="green"/>
        </w:rPr>
        <w:t>America has demonstrated exceptional skill</w:t>
      </w:r>
      <w:r w:rsidRPr="0048756B">
        <w:rPr>
          <w:rStyle w:val="Emphasis"/>
          <w:rFonts w:asciiTheme="majorHAnsi" w:hAnsiTheme="majorHAnsi" w:cstheme="majorHAnsi"/>
        </w:rPr>
        <w:t xml:space="preserve"> as an adaptive counter-puncher—reacting and adapting to adversity and setbacks to rise above them and create positive effects </w:t>
      </w:r>
      <w:r w:rsidRPr="0097665F">
        <w:rPr>
          <w:rStyle w:val="Emphasis"/>
          <w:rFonts w:asciiTheme="majorHAnsi" w:hAnsiTheme="majorHAnsi" w:cstheme="majorHAnsi"/>
          <w:highlight w:val="green"/>
        </w:rPr>
        <w:t>preserving U.S. power and ideas</w:t>
      </w:r>
      <w:r w:rsidRPr="0048756B">
        <w:rPr>
          <w:rStyle w:val="Emphasis"/>
          <w:rFonts w:asciiTheme="majorHAnsi" w:hAnsiTheme="majorHAnsi" w:cstheme="majorHAnsi"/>
        </w:rPr>
        <w:t>.</w:t>
      </w:r>
      <w:r w:rsidRPr="0048756B">
        <w:rPr>
          <w:rFonts w:asciiTheme="majorHAnsi" w:hAnsiTheme="majorHAnsi" w:cstheme="majorHAnsi"/>
          <w:sz w:val="16"/>
        </w:rPr>
        <w:t xml:space="preserve"> </w:t>
      </w:r>
      <w:r w:rsidRPr="0048756B">
        <w:rPr>
          <w:rStyle w:val="StyleUnderline"/>
          <w:rFonts w:asciiTheme="majorHAnsi" w:hAnsiTheme="majorHAnsi" w:cstheme="majorHAnsi"/>
        </w:rPr>
        <w:t>U.S. institutions have counter-punched their way to success in the political</w:t>
      </w:r>
      <w:r w:rsidRPr="0048756B">
        <w:rPr>
          <w:rFonts w:asciiTheme="majorHAnsi" w:hAnsiTheme="majorHAnsi" w:cstheme="majorHAnsi"/>
          <w:sz w:val="16"/>
        </w:rPr>
        <w:t xml:space="preserve"> (from the failed Articles of Confederation to the Constitution), </w:t>
      </w:r>
      <w:r w:rsidRPr="0048756B">
        <w:rPr>
          <w:rStyle w:val="StyleUnderline"/>
          <w:rFonts w:asciiTheme="majorHAnsi" w:hAnsiTheme="majorHAnsi" w:cstheme="majorHAnsi"/>
        </w:rPr>
        <w:t>social</w:t>
      </w:r>
      <w:r w:rsidRPr="0048756B">
        <w:rPr>
          <w:rFonts w:asciiTheme="majorHAnsi" w:hAnsiTheme="majorHAnsi" w:cstheme="majorHAnsi"/>
          <w:sz w:val="16"/>
        </w:rPr>
        <w:t xml:space="preserve"> (from abhorrent slavery to civil rights), </w:t>
      </w:r>
      <w:r w:rsidRPr="0048756B">
        <w:rPr>
          <w:rStyle w:val="StyleUnderline"/>
          <w:rFonts w:asciiTheme="majorHAnsi" w:hAnsiTheme="majorHAnsi" w:cstheme="majorHAnsi"/>
        </w:rPr>
        <w:t>and military</w:t>
      </w:r>
      <w:r w:rsidRPr="0048756B">
        <w:rPr>
          <w:rFonts w:asciiTheme="majorHAnsi" w:hAnsiTheme="majorHAnsi" w:cstheme="majorHAnsi"/>
          <w:sz w:val="16"/>
        </w:rPr>
        <w:t xml:space="preserve"> (from disastrous Pearl Harbor to WWII victory) </w:t>
      </w:r>
      <w:r w:rsidRPr="0048756B">
        <w:rPr>
          <w:rStyle w:val="StyleUnderline"/>
          <w:rFonts w:asciiTheme="majorHAnsi" w:hAnsiTheme="majorHAnsi" w:cstheme="majorHAnsi"/>
        </w:rPr>
        <w:t>arenas to produce the stable and prosperous nation that exists today</w:t>
      </w:r>
      <w:r w:rsidRPr="0048756B">
        <w:rPr>
          <w:rFonts w:asciiTheme="majorHAnsi" w:hAnsiTheme="majorHAnsi" w:cstheme="majorHAnsi"/>
          <w:sz w:val="16"/>
        </w:rPr>
        <w:t xml:space="preserve">. As John Mearsheimer points out, </w:t>
      </w:r>
      <w:r w:rsidRPr="0097665F">
        <w:rPr>
          <w:rStyle w:val="Emphasis"/>
          <w:rFonts w:asciiTheme="majorHAnsi" w:hAnsiTheme="majorHAnsi" w:cstheme="majorHAnsi"/>
          <w:highlight w:val="green"/>
        </w:rPr>
        <w:t>China has</w:t>
      </w:r>
      <w:r w:rsidRPr="0048756B">
        <w:rPr>
          <w:rStyle w:val="Emphasis"/>
          <w:rFonts w:asciiTheme="majorHAnsi" w:hAnsiTheme="majorHAnsi" w:cstheme="majorHAnsi"/>
        </w:rPr>
        <w:t xml:space="preserve"> the population size and economic </w:t>
      </w:r>
      <w:r w:rsidRPr="0097665F">
        <w:rPr>
          <w:rStyle w:val="Emphasis"/>
          <w:rFonts w:asciiTheme="majorHAnsi" w:hAnsiTheme="majorHAnsi" w:cstheme="majorHAnsi"/>
          <w:highlight w:val="green"/>
        </w:rPr>
        <w:t>capacity</w:t>
      </w:r>
      <w:r w:rsidRPr="0048756B">
        <w:rPr>
          <w:rStyle w:val="Emphasis"/>
          <w:rFonts w:asciiTheme="majorHAnsi" w:hAnsiTheme="majorHAnsi" w:cstheme="majorHAnsi"/>
        </w:rPr>
        <w:t xml:space="preserve"> (the “sinew of power”) </w:t>
      </w:r>
      <w:r w:rsidRPr="0097665F">
        <w:rPr>
          <w:rStyle w:val="Emphasis"/>
          <w:rFonts w:asciiTheme="majorHAnsi" w:hAnsiTheme="majorHAnsi" w:cstheme="majorHAnsi"/>
          <w:highlight w:val="green"/>
        </w:rPr>
        <w:t>to pose</w:t>
      </w:r>
      <w:r w:rsidRPr="0048756B">
        <w:rPr>
          <w:rStyle w:val="Emphasis"/>
          <w:rFonts w:asciiTheme="majorHAnsi" w:hAnsiTheme="majorHAnsi" w:cstheme="majorHAnsi"/>
        </w:rPr>
        <w:t xml:space="preserve"> </w:t>
      </w:r>
      <w:r w:rsidRPr="00A56B0B">
        <w:rPr>
          <w:rStyle w:val="Emphasis"/>
          <w:rFonts w:asciiTheme="majorHAnsi" w:hAnsiTheme="majorHAnsi" w:cstheme="majorHAnsi"/>
        </w:rPr>
        <w:t>uniq</w:t>
      </w:r>
      <w:r w:rsidRPr="0097665F">
        <w:rPr>
          <w:rStyle w:val="Emphasis"/>
          <w:rFonts w:asciiTheme="majorHAnsi" w:hAnsiTheme="majorHAnsi" w:cstheme="majorHAnsi"/>
          <w:highlight w:val="green"/>
        </w:rPr>
        <w:t>ue</w:t>
      </w:r>
      <w:r w:rsidRPr="0048756B">
        <w:rPr>
          <w:rStyle w:val="Emphasis"/>
          <w:rFonts w:asciiTheme="majorHAnsi" w:hAnsiTheme="majorHAnsi" w:cstheme="majorHAnsi"/>
        </w:rPr>
        <w:t xml:space="preserve"> and unprecedented </w:t>
      </w:r>
      <w:r w:rsidRPr="0097665F">
        <w:rPr>
          <w:rStyle w:val="Emphasis"/>
          <w:rFonts w:asciiTheme="majorHAnsi" w:hAnsiTheme="majorHAnsi" w:cstheme="majorHAnsi"/>
          <w:highlight w:val="green"/>
        </w:rPr>
        <w:t>challenges</w:t>
      </w:r>
      <w:r w:rsidRPr="0048756B">
        <w:rPr>
          <w:rStyle w:val="Emphasis"/>
          <w:rFonts w:asciiTheme="majorHAnsi" w:hAnsiTheme="majorHAnsi" w:cstheme="majorHAnsi"/>
        </w:rPr>
        <w:t xml:space="preserve"> to U.S. power</w:t>
      </w:r>
      <w:r w:rsidRPr="0048756B">
        <w:rPr>
          <w:rFonts w:asciiTheme="majorHAnsi" w:hAnsiTheme="majorHAnsi" w:cstheme="majorHAnsi"/>
          <w:sz w:val="16"/>
        </w:rPr>
        <w:t xml:space="preserve">. Additionally, wasteful military exploits—often employed as a means of competing with rivals—have contributed to bringing down world powers again and again throughout history. </w:t>
      </w:r>
      <w:r w:rsidRPr="0048756B">
        <w:rPr>
          <w:rStyle w:val="StyleUnderline"/>
          <w:rFonts w:asciiTheme="majorHAnsi" w:hAnsiTheme="majorHAnsi" w:cstheme="majorHAnsi"/>
        </w:rPr>
        <w:t xml:space="preserve">China understands this apparent axiom and has woven its truth into its competitive strategy to displace the </w:t>
      </w:r>
      <w:r w:rsidRPr="0097665F">
        <w:rPr>
          <w:rStyle w:val="StyleUnderline"/>
          <w:rFonts w:asciiTheme="majorHAnsi" w:hAnsiTheme="majorHAnsi" w:cstheme="majorHAnsi"/>
          <w:highlight w:val="green"/>
        </w:rPr>
        <w:t>U</w:t>
      </w:r>
      <w:r w:rsidRPr="0048756B">
        <w:rPr>
          <w:rStyle w:val="StyleUnderline"/>
          <w:rFonts w:asciiTheme="majorHAnsi" w:hAnsiTheme="majorHAnsi" w:cstheme="majorHAnsi"/>
        </w:rPr>
        <w:t xml:space="preserve">nited </w:t>
      </w:r>
      <w:r w:rsidRPr="0097665F">
        <w:rPr>
          <w:rStyle w:val="StyleUnderline"/>
          <w:rFonts w:asciiTheme="majorHAnsi" w:hAnsiTheme="majorHAnsi" w:cstheme="majorHAnsi"/>
          <w:highlight w:val="green"/>
        </w:rPr>
        <w:t>S</w:t>
      </w:r>
      <w:r w:rsidRPr="0048756B">
        <w:rPr>
          <w:rStyle w:val="StyleUnderline"/>
          <w:rFonts w:asciiTheme="majorHAnsi" w:hAnsiTheme="majorHAnsi" w:cstheme="majorHAnsi"/>
        </w:rPr>
        <w:t>tates as the world’s preeminent power in the twenty-first century</w:t>
      </w:r>
      <w:r w:rsidRPr="0048756B">
        <w:rPr>
          <w:rFonts w:asciiTheme="majorHAnsi" w:hAnsiTheme="majorHAnsi" w:cstheme="majorHAnsi"/>
          <w:sz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sidRPr="0097665F">
        <w:rPr>
          <w:rStyle w:val="Emphasis"/>
          <w:rFonts w:asciiTheme="majorHAnsi" w:hAnsiTheme="majorHAnsi" w:cstheme="majorHAnsi"/>
          <w:highlight w:val="green"/>
        </w:rPr>
        <w:t>framework</w:t>
      </w:r>
      <w:r w:rsidRPr="0048756B">
        <w:rPr>
          <w:rStyle w:val="Emphasis"/>
          <w:rFonts w:asciiTheme="majorHAnsi" w:hAnsiTheme="majorHAnsi" w:cstheme="majorHAnsi"/>
        </w:rPr>
        <w:t xml:space="preserve"> leverages the elements of a successful counterpunch: it </w:t>
      </w:r>
      <w:r w:rsidRPr="0097665F">
        <w:rPr>
          <w:rStyle w:val="Emphasis"/>
          <w:rFonts w:asciiTheme="majorHAnsi" w:hAnsiTheme="majorHAnsi" w:cstheme="majorHAnsi"/>
          <w:highlight w:val="green"/>
        </w:rPr>
        <w:t>demonstrates</w:t>
      </w:r>
      <w:r w:rsidRPr="0048756B">
        <w:rPr>
          <w:rStyle w:val="Emphasis"/>
          <w:rFonts w:asciiTheme="majorHAnsi" w:hAnsiTheme="majorHAnsi" w:cstheme="majorHAnsi"/>
        </w:rPr>
        <w:t xml:space="preserve"> a </w:t>
      </w:r>
      <w:r w:rsidRPr="0097665F">
        <w:rPr>
          <w:rStyle w:val="Emphasis"/>
          <w:rFonts w:asciiTheme="majorHAnsi" w:hAnsiTheme="majorHAnsi" w:cstheme="majorHAnsi"/>
          <w:highlight w:val="green"/>
        </w:rPr>
        <w:t>superior understanding of</w:t>
      </w:r>
      <w:r w:rsidRPr="0048756B">
        <w:rPr>
          <w:rStyle w:val="Emphasis"/>
          <w:rFonts w:asciiTheme="majorHAnsi" w:hAnsiTheme="majorHAnsi" w:cstheme="majorHAnsi"/>
        </w:rPr>
        <w:t xml:space="preserve"> adversary strategy (</w:t>
      </w:r>
      <w:r w:rsidRPr="0097665F">
        <w:rPr>
          <w:rStyle w:val="Emphasis"/>
          <w:rFonts w:asciiTheme="majorHAnsi" w:hAnsiTheme="majorHAnsi" w:cstheme="majorHAnsi"/>
          <w:highlight w:val="green"/>
        </w:rPr>
        <w:t>China’</w:t>
      </w:r>
      <w:r w:rsidRPr="0048756B">
        <w:rPr>
          <w:rStyle w:val="Emphasis"/>
          <w:rFonts w:asciiTheme="majorHAnsi" w:hAnsiTheme="majorHAnsi" w:cstheme="majorHAnsi"/>
        </w:rPr>
        <w:t>s desire to economically exhaust the United States with power projection), it leverages smart defensive elements (</w:t>
      </w:r>
      <w:r w:rsidRPr="0097665F">
        <w:rPr>
          <w:rStyle w:val="Emphasis"/>
          <w:rFonts w:asciiTheme="majorHAnsi" w:hAnsiTheme="majorHAnsi" w:cstheme="majorHAnsi"/>
          <w:highlight w:val="green"/>
        </w:rPr>
        <w:t>adopting only “enough” deterrence to influence</w:t>
      </w:r>
      <w:r w:rsidRPr="0048756B">
        <w:rPr>
          <w:rStyle w:val="Emphasis"/>
          <w:rFonts w:asciiTheme="majorHAnsi" w:hAnsiTheme="majorHAnsi" w:cstheme="majorHAnsi"/>
        </w:rPr>
        <w:t xml:space="preserve"> China’s </w:t>
      </w:r>
      <w:r w:rsidRPr="0097665F">
        <w:rPr>
          <w:rStyle w:val="Emphasis"/>
          <w:rFonts w:asciiTheme="majorHAnsi" w:hAnsiTheme="majorHAnsi" w:cstheme="majorHAnsi"/>
          <w:highlight w:val="green"/>
        </w:rPr>
        <w:t>actions</w:t>
      </w:r>
      <w:r w:rsidRPr="0048756B">
        <w:rPr>
          <w:rStyle w:val="Emphasis"/>
          <w:rFonts w:asciiTheme="majorHAnsi" w:hAnsiTheme="majorHAnsi" w:cstheme="majorHAnsi"/>
        </w:rPr>
        <w:t xml:space="preserve">), </w:t>
      </w:r>
      <w:r w:rsidRPr="0097665F">
        <w:rPr>
          <w:rStyle w:val="Emphasis"/>
          <w:rFonts w:asciiTheme="majorHAnsi" w:hAnsiTheme="majorHAnsi" w:cstheme="majorHAnsi"/>
          <w:highlight w:val="green"/>
        </w:rPr>
        <w:t>and</w:t>
      </w:r>
      <w:r w:rsidRPr="0048756B">
        <w:rPr>
          <w:rStyle w:val="Emphasis"/>
          <w:rFonts w:asciiTheme="majorHAnsi" w:hAnsiTheme="majorHAnsi" w:cstheme="majorHAnsi"/>
        </w:rPr>
        <w:t xml:space="preserve"> it </w:t>
      </w:r>
      <w:r w:rsidRPr="0097665F">
        <w:rPr>
          <w:rStyle w:val="Emphasis"/>
          <w:rFonts w:asciiTheme="majorHAnsi" w:hAnsiTheme="majorHAnsi" w:cstheme="majorHAnsi"/>
          <w:highlight w:val="green"/>
        </w:rPr>
        <w:t>fortifies</w:t>
      </w:r>
      <w:r w:rsidRPr="0048756B">
        <w:rPr>
          <w:rStyle w:val="Emphasis"/>
          <w:rFonts w:asciiTheme="majorHAnsi" w:hAnsiTheme="majorHAnsi" w:cstheme="majorHAnsi"/>
        </w:rPr>
        <w:t xml:space="preserve"> conditions of </w:t>
      </w:r>
      <w:r w:rsidRPr="0097665F">
        <w:rPr>
          <w:rStyle w:val="Emphasis"/>
          <w:rFonts w:asciiTheme="majorHAnsi" w:hAnsiTheme="majorHAnsi" w:cstheme="majorHAnsi"/>
          <w:highlight w:val="green"/>
        </w:rPr>
        <w:t>economic strength</w:t>
      </w:r>
      <w:r w:rsidRPr="0048756B">
        <w:rPr>
          <w:rStyle w:val="Emphasis"/>
          <w:rFonts w:asciiTheme="majorHAnsi" w:hAnsiTheme="majorHAnsi" w:cstheme="majorHAnsi"/>
        </w:rPr>
        <w:t xml:space="preserve"> to ensure offensive actions can be brought to bear when required in competition or conflict (re-investing resources into a globally-leading private sector).</w:t>
      </w:r>
      <w:r w:rsidRPr="0048756B">
        <w:rPr>
          <w:rFonts w:asciiTheme="majorHAnsi" w:hAnsiTheme="majorHAnsi" w:cstheme="majorHAnsi"/>
          <w:sz w:val="16"/>
        </w:rPr>
        <w:t xml:space="preserve"> Employing a counterpunch framework asks Americans to trust its institutions—which is a difficult task in the face of a rising China. But the ask is not for blind trust. As a country with less than one-sixth of the world’s population, </w:t>
      </w:r>
      <w:r w:rsidRPr="0048756B">
        <w:rPr>
          <w:rStyle w:val="Emphasis"/>
          <w:rFonts w:asciiTheme="majorHAnsi" w:hAnsiTheme="majorHAnsi" w:cstheme="majorHAnsi"/>
        </w:rPr>
        <w:t xml:space="preserve">the </w:t>
      </w:r>
      <w:r w:rsidRPr="0097665F">
        <w:rPr>
          <w:rStyle w:val="Emphasis"/>
          <w:rFonts w:asciiTheme="majorHAnsi" w:hAnsiTheme="majorHAnsi" w:cstheme="majorHAnsi"/>
          <w:highlight w:val="green"/>
        </w:rPr>
        <w:t>U</w:t>
      </w:r>
      <w:r w:rsidRPr="0048756B">
        <w:rPr>
          <w:rStyle w:val="Emphasis"/>
          <w:rFonts w:asciiTheme="majorHAnsi" w:hAnsiTheme="majorHAnsi" w:cstheme="majorHAnsi"/>
        </w:rPr>
        <w:t xml:space="preserve">nited </w:t>
      </w:r>
      <w:r w:rsidRPr="0097665F">
        <w:rPr>
          <w:rStyle w:val="Emphasis"/>
          <w:rFonts w:asciiTheme="majorHAnsi" w:hAnsiTheme="majorHAnsi" w:cstheme="majorHAnsi"/>
          <w:highlight w:val="green"/>
        </w:rPr>
        <w:t>S</w:t>
      </w:r>
      <w:r w:rsidRPr="0048756B">
        <w:rPr>
          <w:rStyle w:val="Emphasis"/>
          <w:rFonts w:asciiTheme="majorHAnsi" w:hAnsiTheme="majorHAnsi" w:cstheme="majorHAnsi"/>
        </w:rPr>
        <w:t xml:space="preserve">tates </w:t>
      </w:r>
      <w:r w:rsidRPr="0097665F">
        <w:rPr>
          <w:rStyle w:val="Emphasis"/>
          <w:rFonts w:asciiTheme="majorHAnsi" w:hAnsiTheme="majorHAnsi" w:cstheme="majorHAnsi"/>
          <w:highlight w:val="green"/>
        </w:rPr>
        <w:t>as a superpower has been punching above its weight</w:t>
      </w:r>
      <w:r w:rsidRPr="0048756B">
        <w:rPr>
          <w:rStyle w:val="Emphasis"/>
          <w:rFonts w:asciiTheme="majorHAnsi" w:hAnsiTheme="majorHAnsi" w:cstheme="majorHAnsi"/>
        </w:rPr>
        <w:t xml:space="preserve"> for decades and has historically counter-punched successfully to muster adaptive and superlative responses </w:t>
      </w:r>
      <w:r w:rsidRPr="0097665F">
        <w:rPr>
          <w:rStyle w:val="Emphasis"/>
          <w:rFonts w:asciiTheme="majorHAnsi" w:hAnsiTheme="majorHAnsi" w:cstheme="majorHAnsi"/>
          <w:highlight w:val="green"/>
        </w:rPr>
        <w:t>whenever challenged</w:t>
      </w:r>
      <w:r w:rsidRPr="0048756B">
        <w:rPr>
          <w:rStyle w:val="Emphasis"/>
          <w:rFonts w:asciiTheme="majorHAnsi" w:hAnsiTheme="majorHAnsi" w:cstheme="majorHAnsi"/>
        </w:rPr>
        <w:t xml:space="preserve"> with adversity. America must follow these historical impulses to remain a superpower in the twenty-first century</w:t>
      </w:r>
      <w:r w:rsidRPr="0048756B">
        <w:rPr>
          <w:rFonts w:asciiTheme="majorHAnsi" w:hAnsiTheme="majorHAnsi" w:cstheme="majorHAnsi"/>
          <w:sz w:val="16"/>
        </w:rPr>
        <w:t>.</w:t>
      </w:r>
    </w:p>
    <w:p w14:paraId="330E1F8E" w14:textId="77777777" w:rsidR="003979AB" w:rsidRPr="0048756B" w:rsidRDefault="003979AB" w:rsidP="003979AB">
      <w:pPr>
        <w:pStyle w:val="Heading4"/>
        <w:rPr>
          <w:rFonts w:asciiTheme="majorHAnsi" w:hAnsiTheme="majorHAnsi" w:cstheme="majorHAnsi"/>
        </w:rPr>
      </w:pPr>
      <w:r>
        <w:rPr>
          <w:rFonts w:asciiTheme="majorHAnsi" w:hAnsiTheme="majorHAnsi" w:cstheme="majorHAnsi"/>
        </w:rPr>
        <w:t xml:space="preserve">The affirmative’s reduction </w:t>
      </w:r>
      <w:r w:rsidRPr="0048756B">
        <w:rPr>
          <w:rFonts w:asciiTheme="majorHAnsi" w:hAnsiTheme="majorHAnsi" w:cstheme="majorHAnsi"/>
        </w:rPr>
        <w:t>disincentiviz</w:t>
      </w:r>
      <w:r>
        <w:rPr>
          <w:rFonts w:asciiTheme="majorHAnsi" w:hAnsiTheme="majorHAnsi" w:cstheme="majorHAnsi"/>
        </w:rPr>
        <w:t>es</w:t>
      </w:r>
      <w:r w:rsidRPr="0048756B">
        <w:rPr>
          <w:rFonts w:asciiTheme="majorHAnsi" w:hAnsiTheme="majorHAnsi" w:cstheme="majorHAnsi"/>
        </w:rPr>
        <w:t xml:space="preserve"> record setting innovation that causes spillover to other fields and destroys American hegemony</w:t>
      </w:r>
      <w:r>
        <w:rPr>
          <w:rFonts w:asciiTheme="majorHAnsi" w:hAnsiTheme="majorHAnsi" w:cstheme="majorHAnsi"/>
        </w:rPr>
        <w:t xml:space="preserve"> and cedes dominance to China. </w:t>
      </w:r>
    </w:p>
    <w:p w14:paraId="3FDD4734" w14:textId="77777777" w:rsidR="003979AB" w:rsidRPr="00A56B0B" w:rsidRDefault="003979AB" w:rsidP="003979AB">
      <w:pPr>
        <w:rPr>
          <w:rStyle w:val="Style13ptBold"/>
          <w:rFonts w:asciiTheme="majorHAnsi" w:hAnsiTheme="majorHAnsi" w:cstheme="majorHAnsi"/>
          <w:sz w:val="18"/>
          <w:szCs w:val="18"/>
        </w:rPr>
      </w:pPr>
      <w:proofErr w:type="spellStart"/>
      <w:r w:rsidRPr="0048756B">
        <w:rPr>
          <w:rStyle w:val="Style13ptBold"/>
          <w:rFonts w:asciiTheme="majorHAnsi" w:hAnsiTheme="majorHAnsi" w:cstheme="majorHAnsi"/>
        </w:rPr>
        <w:t>Iancu</w:t>
      </w:r>
      <w:proofErr w:type="spellEnd"/>
      <w:r w:rsidRPr="0048756B">
        <w:rPr>
          <w:rStyle w:val="Style13ptBold"/>
          <w:rFonts w:asciiTheme="majorHAnsi" w:hAnsiTheme="majorHAnsi" w:cstheme="majorHAnsi"/>
        </w:rPr>
        <w:t xml:space="preserve"> 8/11 </w:t>
      </w:r>
      <w:r w:rsidRPr="00A56B0B">
        <w:rPr>
          <w:rFonts w:asciiTheme="majorHAnsi" w:hAnsiTheme="majorHAnsi" w:cstheme="majorHAnsi"/>
          <w:sz w:val="18"/>
          <w:szCs w:val="18"/>
        </w:rPr>
        <w:t xml:space="preserve">[Andrei, American-Romanian </w:t>
      </w:r>
      <w:proofErr w:type="gramStart"/>
      <w:r w:rsidRPr="00A56B0B">
        <w:rPr>
          <w:rFonts w:asciiTheme="majorHAnsi" w:hAnsiTheme="majorHAnsi" w:cstheme="majorHAnsi"/>
          <w:sz w:val="18"/>
          <w:szCs w:val="18"/>
        </w:rPr>
        <w:t>engineer</w:t>
      </w:r>
      <w:proofErr w:type="gramEnd"/>
      <w:r w:rsidRPr="00A56B0B">
        <w:rPr>
          <w:rFonts w:asciiTheme="majorHAnsi" w:hAnsiTheme="majorHAnsi" w:cstheme="majorHAnsi"/>
          <w:sz w:val="18"/>
          <w:szCs w:val="18"/>
        </w:rPr>
        <w:t xml:space="preserve">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27016DB5" w14:textId="77777777" w:rsidR="003979AB" w:rsidRDefault="003979AB" w:rsidP="003979AB">
      <w:pPr>
        <w:rPr>
          <w:rStyle w:val="Emphasis"/>
          <w:rFonts w:asciiTheme="majorHAnsi" w:hAnsiTheme="majorHAnsi" w:cstheme="majorHAnsi"/>
        </w:rPr>
      </w:pPr>
      <w:r w:rsidRPr="00A1137A">
        <w:rPr>
          <w:rFonts w:asciiTheme="majorHAnsi" w:hAnsiTheme="majorHAnsi" w:cstheme="majorHAnsi"/>
          <w:sz w:val="12"/>
        </w:rPr>
        <w:t xml:space="preserve">In May of this year, </w:t>
      </w:r>
      <w:r w:rsidRPr="0048756B">
        <w:rPr>
          <w:rStyle w:val="StyleUnderline"/>
          <w:rFonts w:asciiTheme="majorHAnsi" w:hAnsiTheme="majorHAnsi" w:cstheme="majorHAnsi"/>
        </w:rPr>
        <w:t xml:space="preserve">the Biden administration announced its support for a </w:t>
      </w:r>
      <w:r w:rsidRPr="00A56B0B">
        <w:rPr>
          <w:rStyle w:val="StyleUnderline"/>
          <w:rFonts w:asciiTheme="majorHAnsi" w:hAnsiTheme="majorHAnsi" w:cstheme="majorHAnsi"/>
        </w:rPr>
        <w:t>proposal at the World Trade Organization that would allow other countries to seize American intellectual property on COVID-19 technologies, including vaccines. On cue,</w:t>
      </w:r>
      <w:r w:rsidRPr="0048756B">
        <w:rPr>
          <w:rStyle w:val="StyleUnderline"/>
          <w:rFonts w:asciiTheme="majorHAnsi" w:hAnsiTheme="majorHAnsi" w:cstheme="majorHAnsi"/>
        </w:rPr>
        <w:t xml:space="preserve"> those countries promptly modified their ask</w:t>
      </w:r>
      <w:r w:rsidRPr="00A1137A">
        <w:rPr>
          <w:rFonts w:asciiTheme="majorHAnsi" w:hAnsiTheme="majorHAnsi" w:cstheme="majorHAnsi"/>
          <w:sz w:val="12"/>
        </w:rPr>
        <w:t xml:space="preserve">. </w:t>
      </w:r>
      <w:r w:rsidRPr="0048756B">
        <w:rPr>
          <w:rStyle w:val="Emphasis"/>
          <w:rFonts w:asciiTheme="majorHAnsi" w:hAnsiTheme="majorHAnsi" w:cstheme="majorHAnsi"/>
        </w:rPr>
        <w:t xml:space="preserve">Whereas the original proposal called for the waiver to last a limited number of years, the new </w:t>
      </w:r>
      <w:r w:rsidRPr="0097665F">
        <w:rPr>
          <w:rStyle w:val="Emphasis"/>
          <w:rFonts w:asciiTheme="majorHAnsi" w:hAnsiTheme="majorHAnsi" w:cstheme="majorHAnsi"/>
          <w:highlight w:val="green"/>
        </w:rPr>
        <w:t>proposal makes</w:t>
      </w:r>
      <w:r w:rsidRPr="0048756B">
        <w:rPr>
          <w:rStyle w:val="Emphasis"/>
          <w:rFonts w:asciiTheme="majorHAnsi" w:hAnsiTheme="majorHAnsi" w:cstheme="majorHAnsi"/>
        </w:rPr>
        <w:t xml:space="preserve"> the </w:t>
      </w:r>
      <w:r w:rsidRPr="0097665F">
        <w:rPr>
          <w:rStyle w:val="Emphasis"/>
          <w:rFonts w:asciiTheme="majorHAnsi" w:hAnsiTheme="majorHAnsi" w:cstheme="majorHAnsi"/>
          <w:highlight w:val="green"/>
        </w:rPr>
        <w:t>waiver</w:t>
      </w:r>
      <w:r w:rsidRPr="0048756B">
        <w:rPr>
          <w:rStyle w:val="Emphasis"/>
          <w:rFonts w:asciiTheme="majorHAnsi" w:hAnsiTheme="majorHAnsi" w:cstheme="majorHAnsi"/>
        </w:rPr>
        <w:t xml:space="preserve"> effectively </w:t>
      </w:r>
      <w:r w:rsidRPr="0097665F">
        <w:rPr>
          <w:rStyle w:val="Emphasis"/>
          <w:rFonts w:asciiTheme="majorHAnsi" w:hAnsiTheme="majorHAnsi" w:cstheme="majorHAnsi"/>
          <w:highlight w:val="green"/>
        </w:rPr>
        <w:t>permanent</w:t>
      </w:r>
      <w:r w:rsidRPr="0048756B">
        <w:rPr>
          <w:rStyle w:val="Emphasis"/>
          <w:rFonts w:asciiTheme="majorHAnsi" w:hAnsiTheme="majorHAnsi" w:cstheme="majorHAnsi"/>
        </w:rPr>
        <w:t>.</w:t>
      </w:r>
      <w:r w:rsidRPr="00A1137A">
        <w:rPr>
          <w:rFonts w:asciiTheme="majorHAnsi" w:hAnsiTheme="majorHAnsi" w:cstheme="majorHAnsi"/>
          <w:sz w:val="12"/>
        </w:rPr>
        <w:t xml:space="preserve"> And why not? </w:t>
      </w:r>
      <w:r w:rsidRPr="0048756B">
        <w:rPr>
          <w:rStyle w:val="Emphasis"/>
          <w:rFonts w:asciiTheme="majorHAnsi" w:hAnsiTheme="majorHAnsi" w:cstheme="majorHAnsi"/>
        </w:rPr>
        <w:t>If America is willing to hand over its crown jewels, it might as well demand to keep them forever.</w:t>
      </w:r>
      <w:r w:rsidRPr="00A1137A">
        <w:rPr>
          <w:rFonts w:asciiTheme="majorHAnsi" w:hAnsiTheme="majorHAnsi" w:cstheme="majorHAnsi"/>
          <w:sz w:val="12"/>
        </w:rPr>
        <w:t xml:space="preserve"> As a former Director of the U.S. Patent and Trademark Office, I know that America’s world-leading IP protections laid the foundation for our economic success and technological prowess. And as an immigrant from a communist nation, </w:t>
      </w:r>
      <w:r w:rsidRPr="0048756B">
        <w:rPr>
          <w:rStyle w:val="Emphasis"/>
          <w:rFonts w:asciiTheme="majorHAnsi" w:hAnsiTheme="majorHAnsi" w:cstheme="majorHAnsi"/>
        </w:rPr>
        <w:t xml:space="preserve">I know all too well how </w:t>
      </w:r>
      <w:r w:rsidRPr="0097665F">
        <w:rPr>
          <w:rStyle w:val="Emphasis"/>
          <w:rFonts w:asciiTheme="majorHAnsi" w:hAnsiTheme="majorHAnsi" w:cstheme="majorHAnsi"/>
          <w:highlight w:val="green"/>
        </w:rPr>
        <w:t>disrespect for private property rights undermines innovation</w:t>
      </w:r>
      <w:r w:rsidRPr="0048756B">
        <w:rPr>
          <w:rStyle w:val="Emphasis"/>
          <w:rFonts w:asciiTheme="majorHAnsi" w:hAnsiTheme="majorHAnsi" w:cstheme="majorHAnsi"/>
        </w:rPr>
        <w:t xml:space="preserve"> and saps economic vitality. </w:t>
      </w:r>
      <w:r w:rsidRPr="00A1137A">
        <w:rPr>
          <w:rFonts w:asciiTheme="majorHAnsi" w:hAnsiTheme="majorHAnsi" w:cstheme="majorHAnsi"/>
          <w:sz w:val="12"/>
        </w:rPr>
        <w:t xml:space="preserve">Since the Founding Fathers, Americans have understood that private property extends well beyond land, buildings, factories, and machines. </w:t>
      </w:r>
      <w:r w:rsidRPr="0097665F">
        <w:rPr>
          <w:rStyle w:val="Emphasis"/>
          <w:rFonts w:asciiTheme="majorHAnsi" w:hAnsiTheme="majorHAnsi" w:cstheme="majorHAnsi"/>
          <w:highlight w:val="green"/>
        </w:rPr>
        <w:t>The</w:t>
      </w:r>
      <w:r w:rsidRPr="0048756B">
        <w:rPr>
          <w:rStyle w:val="Emphasis"/>
          <w:rFonts w:asciiTheme="majorHAnsi" w:hAnsiTheme="majorHAnsi" w:cstheme="majorHAnsi"/>
        </w:rPr>
        <w:t xml:space="preserve"> real </w:t>
      </w:r>
      <w:r w:rsidRPr="0097665F">
        <w:rPr>
          <w:rStyle w:val="Emphasis"/>
          <w:rFonts w:asciiTheme="majorHAnsi" w:hAnsiTheme="majorHAnsi" w:cstheme="majorHAnsi"/>
          <w:highlight w:val="green"/>
        </w:rPr>
        <w:t>source of America’s power</w:t>
      </w:r>
      <w:r w:rsidRPr="0048756B">
        <w:rPr>
          <w:rStyle w:val="Emphasis"/>
          <w:rFonts w:asciiTheme="majorHAnsi" w:hAnsiTheme="majorHAnsi" w:cstheme="majorHAnsi"/>
        </w:rPr>
        <w:t xml:space="preserve"> and promise are </w:t>
      </w:r>
      <w:r w:rsidRPr="0097665F">
        <w:rPr>
          <w:rStyle w:val="Emphasis"/>
          <w:rFonts w:asciiTheme="majorHAnsi" w:hAnsiTheme="majorHAnsi" w:cstheme="majorHAnsi"/>
          <w:highlight w:val="green"/>
        </w:rPr>
        <w:t>ideas</w:t>
      </w:r>
      <w:r w:rsidRPr="0048756B">
        <w:rPr>
          <w:rStyle w:val="Emphasis"/>
          <w:rFonts w:asciiTheme="majorHAnsi" w:hAnsiTheme="majorHAnsi" w:cstheme="majorHAnsi"/>
        </w:rPr>
        <w:t xml:space="preserve">. Walls, locks, or guards can protect physical property, but the implementation of ideas — new songs, artificial intelligence, or medicines — </w:t>
      </w:r>
      <w:r w:rsidRPr="0097665F">
        <w:rPr>
          <w:rStyle w:val="Emphasis"/>
          <w:rFonts w:asciiTheme="majorHAnsi" w:hAnsiTheme="majorHAnsi" w:cstheme="majorHAnsi"/>
          <w:highlight w:val="green"/>
        </w:rPr>
        <w:t>requires special protections</w:t>
      </w:r>
      <w:r w:rsidRPr="0048756B">
        <w:rPr>
          <w:rStyle w:val="Emphasis"/>
          <w:rFonts w:asciiTheme="majorHAnsi" w:hAnsiTheme="majorHAnsi" w:cstheme="majorHAnsi"/>
        </w:rPr>
        <w:t xml:space="preserve"> and trust in the rule of law</w:t>
      </w:r>
      <w:r w:rsidRPr="00A1137A">
        <w:rPr>
          <w:rFonts w:asciiTheme="majorHAnsi" w:hAnsiTheme="majorHAnsi" w:cstheme="majorHAnsi"/>
          <w:sz w:val="12"/>
        </w:rPr>
        <w:t xml:space="preserve">.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sidRPr="0048756B">
        <w:rPr>
          <w:rStyle w:val="StyleUnderline"/>
          <w:rFonts w:asciiTheme="majorHAnsi" w:hAnsiTheme="majorHAnsi" w:cstheme="majorHAnsi"/>
        </w:rPr>
        <w:t xml:space="preserve">President Biden undermined that respect by signaling his support for the appropriation of America’s intangible assets. In doing so, he </w:t>
      </w:r>
      <w:r w:rsidRPr="00A56B0B">
        <w:rPr>
          <w:rStyle w:val="StyleUnderline"/>
          <w:rFonts w:asciiTheme="majorHAnsi" w:hAnsiTheme="majorHAnsi" w:cstheme="majorHAnsi"/>
        </w:rPr>
        <w:t xml:space="preserve">jeopardized America’s uniquely successful intellectual property system. </w:t>
      </w:r>
      <w:r w:rsidRPr="00A1137A">
        <w:rPr>
          <w:rFonts w:asciiTheme="majorHAnsi" w:hAnsiTheme="majorHAnsi" w:cstheme="majorHAnsi"/>
          <w:sz w:val="12"/>
        </w:rPr>
        <w:t xml:space="preserve">The history of our nation — indeed, much of the history of the world — </w:t>
      </w:r>
      <w:r w:rsidRPr="00A1137A">
        <w:rPr>
          <w:rStyle w:val="Emphasis"/>
          <w:rFonts w:asciiTheme="majorHAnsi" w:hAnsiTheme="majorHAnsi" w:cstheme="majorHAnsi"/>
          <w:b w:val="0"/>
          <w:bCs/>
          <w:sz w:val="12"/>
          <w:u w:val="none"/>
        </w:rPr>
        <w:t>since 1789 has been the revolution in knowledge led by American ingenuity in agriculture, industry, medicine, and information technology. Progress like this does not just happen</w:t>
      </w:r>
      <w:r w:rsidRPr="00A1137A">
        <w:rPr>
          <w:rFonts w:asciiTheme="majorHAnsi" w:hAnsiTheme="majorHAnsi" w:cstheme="majorHAnsi"/>
          <w:b/>
          <w:bCs/>
          <w:sz w:val="12"/>
        </w:rPr>
        <w:t xml:space="preserve">. Indeed, it didn’t, for the millennia of the entire human history until our nation’s founding a couple of hundred years ago! </w:t>
      </w:r>
      <w:r w:rsidRPr="00A1137A">
        <w:rPr>
          <w:rStyle w:val="Emphasis"/>
          <w:rFonts w:asciiTheme="majorHAnsi" w:hAnsiTheme="majorHAnsi" w:cstheme="majorHAnsi"/>
          <w:b w:val="0"/>
          <w:bCs/>
          <w:sz w:val="12"/>
          <w:u w:val="none"/>
        </w:rPr>
        <w:t xml:space="preserve">It’s not a coincidence that the last two centuries of uninterrupted, IP-driven innovation — up to and including the miraculous creation in a record time of the Covid vaccines themselves — began when one nation finally committed itself to protect intangible assets as much as physical property. </w:t>
      </w:r>
      <w:r w:rsidRPr="00A1137A">
        <w:rPr>
          <w:rFonts w:asciiTheme="majorHAnsi" w:hAnsiTheme="majorHAnsi" w:cstheme="majorHAnsi"/>
          <w:b/>
          <w:bCs/>
          <w:sz w:val="12"/>
        </w:rPr>
        <w:t xml:space="preserve">The reason is simple: knowledge is cumulative. </w:t>
      </w:r>
      <w:r w:rsidRPr="00A1137A">
        <w:rPr>
          <w:rStyle w:val="Emphasis"/>
          <w:rFonts w:asciiTheme="majorHAnsi" w:hAnsiTheme="majorHAnsi" w:cstheme="majorHAnsi"/>
          <w:b w:val="0"/>
          <w:bCs/>
          <w:sz w:val="12"/>
          <w:u w:val="none"/>
        </w:rPr>
        <w:t xml:space="preserve">Every new discovery becomes the basis for new research. The revolutionary mRNA technology behind Pfizer and </w:t>
      </w:r>
      <w:proofErr w:type="spellStart"/>
      <w:r w:rsidRPr="00A1137A">
        <w:rPr>
          <w:rStyle w:val="Emphasis"/>
          <w:rFonts w:asciiTheme="majorHAnsi" w:hAnsiTheme="majorHAnsi" w:cstheme="majorHAnsi"/>
          <w:b w:val="0"/>
          <w:bCs/>
          <w:sz w:val="12"/>
          <w:u w:val="none"/>
        </w:rPr>
        <w:t>Moderna’s</w:t>
      </w:r>
      <w:proofErr w:type="spellEnd"/>
      <w:r w:rsidRPr="00A1137A">
        <w:rPr>
          <w:rStyle w:val="Emphasis"/>
          <w:rFonts w:asciiTheme="majorHAnsi" w:hAnsiTheme="majorHAnsi" w:cstheme="majorHAnsi"/>
          <w:b w:val="0"/>
          <w:bCs/>
          <w:sz w:val="12"/>
          <w:u w:val="none"/>
        </w:rPr>
        <w:t xml:space="preserve"> vaccines is, in fact, an evolutionary iteration of previous — patented — breakthroughs over the last two decades.</w:t>
      </w:r>
      <w:r w:rsidRPr="0048756B">
        <w:rPr>
          <w:rStyle w:val="Emphasis"/>
          <w:rFonts w:asciiTheme="majorHAnsi" w:hAnsiTheme="majorHAnsi" w:cstheme="majorHAnsi"/>
        </w:rPr>
        <w:t xml:space="preserve"> </w:t>
      </w:r>
      <w:r w:rsidRPr="00A1137A">
        <w:rPr>
          <w:rFonts w:asciiTheme="majorHAnsi" w:hAnsiTheme="majorHAnsi" w:cstheme="majorHAnsi"/>
          <w:sz w:val="12"/>
        </w:rPr>
        <w:t xml:space="preserve">Sen. Bernie Sanders, among others, turns up his nose at all this science, history, and progress. Like President </w:t>
      </w:r>
      <w:r w:rsidRPr="0048756B">
        <w:rPr>
          <w:rStyle w:val="StyleUnderline"/>
          <w:rFonts w:asciiTheme="majorHAnsi" w:hAnsiTheme="majorHAnsi" w:cstheme="majorHAnsi"/>
        </w:rPr>
        <w:t xml:space="preserve">Biden, he supports waiving vaccine patents because, he says, “We need a people’s vaccine, not a profit vaccine.” </w:t>
      </w:r>
      <w:r w:rsidRPr="00A1137A">
        <w:rPr>
          <w:rStyle w:val="Emphasis"/>
          <w:rFonts w:asciiTheme="majorHAnsi" w:hAnsiTheme="majorHAnsi" w:cstheme="majorHAnsi"/>
          <w:b w:val="0"/>
          <w:bCs/>
          <w:sz w:val="12"/>
          <w:u w:val="none"/>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sidRPr="00A1137A">
        <w:rPr>
          <w:rFonts w:asciiTheme="majorHAnsi" w:hAnsiTheme="majorHAnsi" w:cstheme="majorHAnsi"/>
          <w:b/>
          <w:bCs/>
          <w:sz w:val="12"/>
        </w:rPr>
        <w:t>I</w:t>
      </w:r>
      <w:r w:rsidRPr="00A1137A">
        <w:rPr>
          <w:rFonts w:asciiTheme="majorHAnsi" w:hAnsiTheme="majorHAnsi" w:cstheme="majorHAnsi"/>
          <w:sz w:val="12"/>
        </w:rPr>
        <w:t xml:space="preserve">nstead, </w:t>
      </w:r>
      <w:r w:rsidRPr="0048756B">
        <w:rPr>
          <w:rStyle w:val="Emphasis"/>
          <w:rFonts w:asciiTheme="majorHAnsi" w:hAnsiTheme="majorHAnsi" w:cstheme="majorHAnsi"/>
          <w:sz w:val="26"/>
          <w:szCs w:val="26"/>
        </w:rPr>
        <w:t xml:space="preserve">focus on the fact that </w:t>
      </w:r>
      <w:r w:rsidRPr="0097665F">
        <w:rPr>
          <w:rStyle w:val="Emphasis"/>
          <w:rFonts w:asciiTheme="majorHAnsi" w:hAnsiTheme="majorHAnsi" w:cstheme="majorHAnsi"/>
          <w:sz w:val="26"/>
          <w:szCs w:val="26"/>
          <w:highlight w:val="green"/>
        </w:rPr>
        <w:t>intellectual property protections enabled the</w:t>
      </w:r>
      <w:r w:rsidRPr="0048756B">
        <w:rPr>
          <w:rStyle w:val="Emphasis"/>
          <w:rFonts w:asciiTheme="majorHAnsi" w:hAnsiTheme="majorHAnsi" w:cstheme="majorHAnsi"/>
          <w:sz w:val="26"/>
          <w:szCs w:val="26"/>
        </w:rPr>
        <w:t xml:space="preserve"> creation of “</w:t>
      </w:r>
      <w:r w:rsidRPr="0097665F">
        <w:rPr>
          <w:rStyle w:val="Emphasis"/>
          <w:rFonts w:asciiTheme="majorHAnsi" w:hAnsiTheme="majorHAnsi" w:cstheme="majorHAnsi"/>
          <w:sz w:val="26"/>
          <w:szCs w:val="26"/>
          <w:highlight w:val="green"/>
        </w:rPr>
        <w:t>people’s vaccines</w:t>
      </w:r>
      <w:r w:rsidRPr="0048756B">
        <w:rPr>
          <w:rStyle w:val="Emphasis"/>
          <w:rFonts w:asciiTheme="majorHAnsi" w:hAnsiTheme="majorHAnsi" w:cstheme="majorHAnsi"/>
          <w:sz w:val="26"/>
          <w:szCs w:val="26"/>
        </w:rPr>
        <w:t>” in the first place.</w:t>
      </w:r>
      <w:r w:rsidRPr="00A1137A">
        <w:rPr>
          <w:rFonts w:asciiTheme="majorHAnsi" w:hAnsiTheme="majorHAnsi" w:cstheme="majorHAnsi"/>
          <w:sz w:val="12"/>
        </w:rPr>
        <w:t xml:space="preserve"> </w:t>
      </w:r>
      <w:r w:rsidRPr="00A56B0B">
        <w:rPr>
          <w:rStyle w:val="Emphasis"/>
          <w:rFonts w:asciiTheme="majorHAnsi" w:hAnsiTheme="majorHAnsi" w:cstheme="majorHAnsi"/>
        </w:rPr>
        <w:t xml:space="preserve">The choice isn’t between cheap vaccines and even cheaper vaccines — it’s between shots that are protected by strong IP laws or no shots at all. </w:t>
      </w:r>
      <w:r w:rsidRPr="00A1137A">
        <w:rPr>
          <w:rFonts w:asciiTheme="majorHAnsi" w:hAnsiTheme="majorHAnsi" w:cstheme="majorHAnsi"/>
          <w:sz w:val="12"/>
        </w:rPr>
        <w:t xml:space="preserve">The same goes for every industry. </w:t>
      </w:r>
      <w:r w:rsidRPr="00A56B0B">
        <w:rPr>
          <w:rStyle w:val="Emphasis"/>
          <w:rFonts w:asciiTheme="majorHAnsi" w:hAnsiTheme="majorHAnsi" w:cstheme="majorHAnsi"/>
        </w:rPr>
        <w:t>If</w:t>
      </w:r>
      <w:r w:rsidRPr="0048756B">
        <w:rPr>
          <w:rStyle w:val="Emphasis"/>
          <w:rFonts w:asciiTheme="majorHAnsi" w:hAnsiTheme="majorHAnsi" w:cstheme="majorHAnsi"/>
        </w:rPr>
        <w:t xml:space="preserve"> President Biden doesn’t protect the IP behind new vaccines, investors and </w:t>
      </w:r>
      <w:r w:rsidRPr="0097665F">
        <w:rPr>
          <w:rStyle w:val="Emphasis"/>
          <w:rFonts w:asciiTheme="majorHAnsi" w:hAnsiTheme="majorHAnsi" w:cstheme="majorHAnsi"/>
          <w:highlight w:val="green"/>
        </w:rPr>
        <w:t>inventors will ask, what</w:t>
      </w:r>
      <w:r w:rsidRPr="0048756B">
        <w:rPr>
          <w:rStyle w:val="Emphasis"/>
          <w:rFonts w:asciiTheme="majorHAnsi" w:hAnsiTheme="majorHAnsi" w:cstheme="majorHAnsi"/>
        </w:rPr>
        <w:t xml:space="preserve"> other </w:t>
      </w:r>
      <w:r w:rsidRPr="0097665F">
        <w:rPr>
          <w:rStyle w:val="Emphasis"/>
          <w:rFonts w:asciiTheme="majorHAnsi" w:hAnsiTheme="majorHAnsi" w:cstheme="majorHAnsi"/>
          <w:highlight w:val="green"/>
        </w:rPr>
        <w:t>technologies are next</w:t>
      </w:r>
      <w:r w:rsidRPr="0048756B">
        <w:rPr>
          <w:rStyle w:val="Emphasis"/>
          <w:rFonts w:asciiTheme="majorHAnsi" w:hAnsiTheme="majorHAnsi" w:cstheme="majorHAnsi"/>
        </w:rPr>
        <w:t>?</w:t>
      </w:r>
      <w:r w:rsidRPr="00A1137A">
        <w:rPr>
          <w:rFonts w:asciiTheme="majorHAnsi" w:hAnsiTheme="majorHAnsi" w:cstheme="majorHAnsi"/>
          <w:sz w:val="12"/>
        </w:rPr>
        <w:t xml:space="preserve"> </w:t>
      </w:r>
      <w:r w:rsidRPr="0048756B">
        <w:rPr>
          <w:rStyle w:val="StyleUnderline"/>
          <w:rFonts w:asciiTheme="majorHAnsi" w:hAnsiTheme="majorHAnsi" w:cstheme="majorHAnsi"/>
        </w:rPr>
        <w:t>Will similar takings be imposed on climate change technologies, for example? Food processing? Essential semiconductor technologies?</w:t>
      </w:r>
      <w:r w:rsidRPr="00A1137A">
        <w:rPr>
          <w:rFonts w:asciiTheme="majorHAnsi" w:hAnsiTheme="majorHAnsi" w:cstheme="majorHAnsi"/>
          <w:sz w:val="12"/>
        </w:rPr>
        <w:t xml:space="preserve"> </w:t>
      </w:r>
      <w:r w:rsidRPr="0097665F">
        <w:rPr>
          <w:rStyle w:val="Emphasis"/>
          <w:rFonts w:asciiTheme="majorHAnsi" w:hAnsiTheme="majorHAnsi" w:cstheme="majorHAnsi"/>
          <w:highlight w:val="green"/>
        </w:rPr>
        <w:t>Companies will scale back investments in medical devices, microchips, energy, and everything in between</w:t>
      </w:r>
      <w:r w:rsidRPr="0048756B">
        <w:rPr>
          <w:rStyle w:val="Emphasis"/>
          <w:rFonts w:asciiTheme="majorHAnsi" w:hAnsiTheme="majorHAnsi" w:cstheme="majorHAnsi"/>
        </w:rPr>
        <w:t xml:space="preserve"> if they think the U.S. Government might waive IP protection after the fact so that others may copy their inventions with impunity. </w:t>
      </w:r>
      <w:r w:rsidRPr="00A1137A">
        <w:rPr>
          <w:rFonts w:asciiTheme="majorHAnsi" w:hAnsiTheme="majorHAnsi" w:cstheme="majorHAnsi"/>
          <w:sz w:val="12"/>
        </w:rPr>
        <w:t xml:space="preserve">Of immediate concern is the need for more treatments for Covid-19, especially as the pandemic keeps raging with new variants. </w:t>
      </w:r>
      <w:r w:rsidRPr="0097665F">
        <w:rPr>
          <w:rStyle w:val="Emphasis"/>
          <w:rFonts w:asciiTheme="majorHAnsi" w:hAnsiTheme="majorHAnsi" w:cstheme="majorHAnsi"/>
          <w:highlight w:val="green"/>
        </w:rPr>
        <w:t>Knowing</w:t>
      </w:r>
      <w:r w:rsidRPr="0048756B">
        <w:rPr>
          <w:rStyle w:val="Emphasis"/>
          <w:rFonts w:asciiTheme="majorHAnsi" w:hAnsiTheme="majorHAnsi" w:cstheme="majorHAnsi"/>
        </w:rPr>
        <w:t xml:space="preserve"> that </w:t>
      </w:r>
      <w:r w:rsidRPr="0097665F">
        <w:rPr>
          <w:rStyle w:val="Emphasis"/>
          <w:rFonts w:asciiTheme="majorHAnsi" w:hAnsiTheme="majorHAnsi" w:cstheme="majorHAnsi"/>
          <w:highlight w:val="green"/>
        </w:rPr>
        <w:t>their IP may be appropriated</w:t>
      </w:r>
      <w:r w:rsidRPr="0048756B">
        <w:rPr>
          <w:rStyle w:val="Emphasis"/>
          <w:rFonts w:asciiTheme="majorHAnsi" w:hAnsiTheme="majorHAnsi" w:cstheme="majorHAnsi"/>
        </w:rPr>
        <w:t xml:space="preserve"> as soon as it is developed, private industry — especially start-ups and smaller </w:t>
      </w:r>
      <w:r w:rsidRPr="0097665F">
        <w:rPr>
          <w:rStyle w:val="Emphasis"/>
          <w:rFonts w:asciiTheme="majorHAnsi" w:hAnsiTheme="majorHAnsi" w:cstheme="majorHAnsi"/>
          <w:highlight w:val="green"/>
        </w:rPr>
        <w:t>businesses</w:t>
      </w:r>
      <w:r w:rsidRPr="0048756B">
        <w:rPr>
          <w:rStyle w:val="Emphasis"/>
          <w:rFonts w:asciiTheme="majorHAnsi" w:hAnsiTheme="majorHAnsi" w:cstheme="majorHAnsi"/>
        </w:rPr>
        <w:t xml:space="preserve"> that depend heavily on outside capital — </w:t>
      </w:r>
      <w:r w:rsidRPr="0097665F">
        <w:rPr>
          <w:rStyle w:val="Emphasis"/>
          <w:rFonts w:asciiTheme="majorHAnsi" w:hAnsiTheme="majorHAnsi" w:cstheme="majorHAnsi"/>
          <w:highlight w:val="green"/>
        </w:rPr>
        <w:t>may not invest</w:t>
      </w:r>
      <w:r w:rsidRPr="0048756B">
        <w:rPr>
          <w:rStyle w:val="Emphasis"/>
          <w:rFonts w:asciiTheme="majorHAnsi" w:hAnsiTheme="majorHAnsi" w:cstheme="majorHAnsi"/>
        </w:rPr>
        <w:t xml:space="preserve"> the </w:t>
      </w:r>
      <w:r w:rsidRPr="0097665F">
        <w:rPr>
          <w:rStyle w:val="Emphasis"/>
          <w:rFonts w:asciiTheme="majorHAnsi" w:hAnsiTheme="majorHAnsi" w:cstheme="majorHAnsi"/>
          <w:highlight w:val="green"/>
        </w:rPr>
        <w:t>resources</w:t>
      </w:r>
      <w:r w:rsidRPr="0048756B">
        <w:rPr>
          <w:rStyle w:val="Emphasis"/>
          <w:rFonts w:asciiTheme="majorHAnsi" w:hAnsiTheme="majorHAnsi" w:cstheme="majorHAnsi"/>
        </w:rPr>
        <w:t xml:space="preserve"> necessary </w:t>
      </w:r>
      <w:r w:rsidRPr="0097665F">
        <w:rPr>
          <w:rStyle w:val="Emphasis"/>
          <w:rFonts w:asciiTheme="majorHAnsi" w:hAnsiTheme="majorHAnsi" w:cstheme="majorHAnsi"/>
          <w:highlight w:val="green"/>
        </w:rPr>
        <w:t>to develop</w:t>
      </w:r>
      <w:r w:rsidRPr="0048756B">
        <w:rPr>
          <w:rStyle w:val="Emphasis"/>
          <w:rFonts w:asciiTheme="majorHAnsi" w:hAnsiTheme="majorHAnsi" w:cstheme="majorHAnsi"/>
        </w:rPr>
        <w:t xml:space="preserve"> these </w:t>
      </w:r>
      <w:r w:rsidRPr="0097665F">
        <w:rPr>
          <w:rStyle w:val="Emphasis"/>
          <w:rFonts w:asciiTheme="majorHAnsi" w:hAnsiTheme="majorHAnsi" w:cstheme="majorHAnsi"/>
          <w:highlight w:val="green"/>
        </w:rPr>
        <w:t>new tech</w:t>
      </w:r>
      <w:r w:rsidRPr="0048756B">
        <w:rPr>
          <w:rStyle w:val="Emphasis"/>
          <w:rFonts w:asciiTheme="majorHAnsi" w:hAnsiTheme="majorHAnsi" w:cstheme="majorHAnsi"/>
        </w:rPr>
        <w:t xml:space="preserve">nologies that are desperately needed right now. </w:t>
      </w:r>
      <w:r w:rsidRPr="00A1137A">
        <w:rPr>
          <w:rFonts w:asciiTheme="majorHAnsi" w:hAnsiTheme="majorHAnsi" w:cstheme="majorHAnsi"/>
          <w:sz w:val="12"/>
        </w:rPr>
        <w:t xml:space="preserve">Here’s the reality: </w:t>
      </w:r>
      <w:r w:rsidRPr="0097665F">
        <w:rPr>
          <w:rStyle w:val="Emphasis"/>
          <w:rFonts w:asciiTheme="majorHAnsi" w:hAnsiTheme="majorHAnsi" w:cstheme="majorHAnsi"/>
          <w:highlight w:val="green"/>
        </w:rPr>
        <w:t>remove</w:t>
      </w:r>
      <w:r w:rsidRPr="0048756B">
        <w:rPr>
          <w:rStyle w:val="Emphasis"/>
          <w:rFonts w:asciiTheme="majorHAnsi" w:hAnsiTheme="majorHAnsi" w:cstheme="majorHAnsi"/>
        </w:rPr>
        <w:t xml:space="preserve"> patents and other </w:t>
      </w:r>
      <w:r w:rsidRPr="0097665F">
        <w:rPr>
          <w:rStyle w:val="Emphasis"/>
          <w:rFonts w:asciiTheme="majorHAnsi" w:hAnsiTheme="majorHAnsi" w:cstheme="majorHAnsi"/>
          <w:highlight w:val="green"/>
        </w:rPr>
        <w:t>forms of intellectual property, and private-sector investment</w:t>
      </w:r>
      <w:r w:rsidRPr="0048756B">
        <w:rPr>
          <w:rStyle w:val="Emphasis"/>
          <w:rFonts w:asciiTheme="majorHAnsi" w:hAnsiTheme="majorHAnsi" w:cstheme="majorHAnsi"/>
        </w:rPr>
        <w:t xml:space="preserve"> in innovation </w:t>
      </w:r>
      <w:r w:rsidRPr="0097665F">
        <w:rPr>
          <w:rStyle w:val="Emphasis"/>
          <w:rFonts w:asciiTheme="majorHAnsi" w:hAnsiTheme="majorHAnsi" w:cstheme="majorHAnsi"/>
          <w:highlight w:val="green"/>
        </w:rPr>
        <w:t>dries up</w:t>
      </w:r>
      <w:r w:rsidRPr="0048756B">
        <w:rPr>
          <w:rStyle w:val="StyleUnderline"/>
          <w:rFonts w:asciiTheme="majorHAnsi" w:hAnsiTheme="majorHAnsi" w:cstheme="majorHAnsi"/>
        </w:rPr>
        <w:t>. The government will then try to step in to fill the gap, inefficiently as always.</w:t>
      </w:r>
      <w:r w:rsidRPr="00A1137A">
        <w:rPr>
          <w:rFonts w:asciiTheme="majorHAnsi" w:hAnsiTheme="majorHAnsi" w:cstheme="majorHAnsi"/>
          <w:sz w:val="12"/>
        </w:rPr>
        <w:t xml:space="preserve"> </w:t>
      </w:r>
      <w:r w:rsidRPr="0048756B">
        <w:rPr>
          <w:rStyle w:val="Emphasis"/>
          <w:rFonts w:asciiTheme="majorHAnsi" w:hAnsiTheme="majorHAnsi" w:cstheme="majorHAnsi"/>
        </w:rPr>
        <w:t>Like the taking of factories to nationalize industry, this taking of intellectual property is effectively the nationalization of our innovation economy</w:t>
      </w:r>
      <w:r w:rsidRPr="00A1137A">
        <w:rPr>
          <w:rFonts w:asciiTheme="majorHAnsi" w:hAnsiTheme="majorHAnsi" w:cstheme="majorHAnsi"/>
          <w:sz w:val="12"/>
        </w:rPr>
        <w:t xml:space="preserve">. The result will be the same as in every other socialist regime that nationalized its industries: the kind of poverty, corruption, and misery that my family escaped from decades ago. </w:t>
      </w:r>
      <w:r w:rsidRPr="0097665F">
        <w:rPr>
          <w:rStyle w:val="Emphasis"/>
          <w:rFonts w:asciiTheme="majorHAnsi" w:hAnsiTheme="majorHAnsi" w:cstheme="majorHAnsi"/>
          <w:highlight w:val="green"/>
        </w:rPr>
        <w:t>American innovation</w:t>
      </w:r>
      <w:r w:rsidRPr="00A1137A">
        <w:rPr>
          <w:rFonts w:asciiTheme="majorHAnsi" w:hAnsiTheme="majorHAnsi" w:cstheme="majorHAnsi"/>
          <w:sz w:val="12"/>
        </w:rPr>
        <w:t xml:space="preserve"> has cured diseases, enabled human flight, led to the development of computers, and </w:t>
      </w:r>
      <w:r w:rsidRPr="0048756B">
        <w:rPr>
          <w:rStyle w:val="Emphasis"/>
          <w:rFonts w:asciiTheme="majorHAnsi" w:hAnsiTheme="majorHAnsi" w:cstheme="majorHAnsi"/>
        </w:rPr>
        <w:t xml:space="preserve">made our nation the </w:t>
      </w:r>
      <w:r w:rsidRPr="0097665F">
        <w:rPr>
          <w:rStyle w:val="Emphasis"/>
          <w:rFonts w:asciiTheme="majorHAnsi" w:hAnsiTheme="majorHAnsi" w:cstheme="majorHAnsi"/>
          <w:highlight w:val="green"/>
        </w:rPr>
        <w:t>envy of the world. Waiving intellectual property</w:t>
      </w:r>
      <w:r w:rsidRPr="0048756B">
        <w:rPr>
          <w:rStyle w:val="Emphasis"/>
          <w:rFonts w:asciiTheme="majorHAnsi" w:hAnsiTheme="majorHAnsi" w:cstheme="majorHAnsi"/>
        </w:rPr>
        <w:t xml:space="preserve"> rights could </w:t>
      </w:r>
      <w:r w:rsidRPr="0097665F">
        <w:rPr>
          <w:rStyle w:val="Emphasis"/>
          <w:rFonts w:asciiTheme="majorHAnsi" w:hAnsiTheme="majorHAnsi" w:cstheme="majorHAnsi"/>
          <w:highlight w:val="green"/>
        </w:rPr>
        <w:t>forfeit it all.</w:t>
      </w:r>
    </w:p>
    <w:p w14:paraId="3663CC25" w14:textId="77777777" w:rsidR="003979AB" w:rsidRPr="00111556" w:rsidRDefault="003979AB" w:rsidP="003979AB">
      <w:pPr>
        <w:pStyle w:val="Heading4"/>
      </w:pPr>
      <w:r>
        <w:t xml:space="preserve">Chinese leadership in </w:t>
      </w:r>
      <w:r>
        <w:rPr>
          <w:u w:val="single"/>
        </w:rPr>
        <w:t>technology</w:t>
      </w:r>
      <w:r>
        <w:t xml:space="preserve"> causes extinction. </w:t>
      </w:r>
    </w:p>
    <w:p w14:paraId="2D9B7E6F" w14:textId="77777777" w:rsidR="003979AB" w:rsidRPr="00AC0341" w:rsidRDefault="003979AB" w:rsidP="003979AB">
      <w:r>
        <w:rPr>
          <w:rStyle w:val="Style13ptBold"/>
        </w:rPr>
        <w:t>Kroenig 18</w:t>
      </w:r>
      <w:r>
        <w:t xml:space="preserve"> </w:t>
      </w:r>
      <w:r w:rsidRPr="00C02E9D">
        <w:rPr>
          <w:sz w:val="18"/>
          <w:szCs w:val="18"/>
        </w:rPr>
        <w:t xml:space="preserve">[Matthew, Associate Professor of Government and Foreign Service at Georgetown University and Deputy Director for Strategy in the Scowcroft Center for Strategy and Security at the Atlantic Council, and Bharath </w:t>
      </w:r>
      <w:proofErr w:type="spellStart"/>
      <w:r w:rsidRPr="00C02E9D">
        <w:rPr>
          <w:sz w:val="18"/>
          <w:szCs w:val="18"/>
        </w:rPr>
        <w:t>Gopalaswamy</w:t>
      </w:r>
      <w:proofErr w:type="spellEnd"/>
      <w:r w:rsidRPr="00C02E9D">
        <w:rPr>
          <w:sz w:val="18"/>
          <w:szCs w:val="18"/>
        </w:rPr>
        <w:t xml:space="preserve">, Director of the South Asia Center at the Atlantic Council, holds a PhD in mechanical engineering with a specialization in numerical acoustics from Trinity College, Dublin, Nov 2018, “Will disruptive technology cause nuclear war?”, Bulletin of the Atomic Scientists, </w:t>
      </w:r>
      <w:hyperlink r:id="rId9" w:history="1">
        <w:r w:rsidRPr="00C02E9D">
          <w:rPr>
            <w:rStyle w:val="Hyperlink"/>
            <w:sz w:val="18"/>
            <w:szCs w:val="18"/>
          </w:rPr>
          <w:t>https://thebulletin.org/2018/11/will-disruptive-technology-cause-nuclear-war</w:t>
        </w:r>
      </w:hyperlink>
      <w:r w:rsidRPr="00C02E9D">
        <w:rPr>
          <w:sz w:val="18"/>
          <w:szCs w:val="18"/>
        </w:rPr>
        <w:t>]</w:t>
      </w:r>
    </w:p>
    <w:p w14:paraId="55F05E58" w14:textId="71A37E8F" w:rsidR="00E32DDA" w:rsidRPr="003979AB" w:rsidRDefault="003979AB" w:rsidP="00E32DDA">
      <w:pPr>
        <w:rPr>
          <w:u w:val="single"/>
        </w:rPr>
      </w:pPr>
      <w:r w:rsidRPr="00D0266D">
        <w:rPr>
          <w:sz w:val="12"/>
        </w:rPr>
        <w:t xml:space="preserve">Recently, analysts have argued that emerging technologies with military applications may undermine nuclear stability (see here, here, and here), but the logic of these arguments is debatable and overlooks a more straightforward reason why </w:t>
      </w:r>
      <w:r w:rsidRPr="0097665F">
        <w:rPr>
          <w:rStyle w:val="StyleUnderline"/>
          <w:highlight w:val="green"/>
        </w:rPr>
        <w:t>new tech</w:t>
      </w:r>
      <w:r w:rsidRPr="008A17EE">
        <w:rPr>
          <w:rStyle w:val="StyleUnderline"/>
        </w:rPr>
        <w:t xml:space="preserve">nology </w:t>
      </w:r>
      <w:r w:rsidRPr="0097665F">
        <w:rPr>
          <w:rStyle w:val="StyleUnderline"/>
          <w:highlight w:val="green"/>
        </w:rPr>
        <w:t xml:space="preserve">might cause </w:t>
      </w:r>
      <w:r w:rsidRPr="0097665F">
        <w:rPr>
          <w:rStyle w:val="Emphasis"/>
          <w:highlight w:val="green"/>
        </w:rPr>
        <w:t>nuclear conflict</w:t>
      </w:r>
      <w:r w:rsidRPr="0097665F">
        <w:rPr>
          <w:rStyle w:val="StyleUnderline"/>
          <w:highlight w:val="green"/>
        </w:rPr>
        <w:t xml:space="preserve">: by </w:t>
      </w:r>
      <w:r w:rsidRPr="0097665F">
        <w:rPr>
          <w:rStyle w:val="Emphasis"/>
          <w:highlight w:val="green"/>
        </w:rPr>
        <w:t>upending</w:t>
      </w:r>
      <w:r w:rsidRPr="0097665F">
        <w:rPr>
          <w:rStyle w:val="StyleUnderline"/>
          <w:highlight w:val="green"/>
        </w:rPr>
        <w:t xml:space="preserve"> the</w:t>
      </w:r>
      <w:r w:rsidRPr="008A17EE">
        <w:rPr>
          <w:rStyle w:val="StyleUnderline"/>
        </w:rPr>
        <w:t xml:space="preserve"> </w:t>
      </w:r>
      <w:r w:rsidRPr="00D92DAF">
        <w:rPr>
          <w:rStyle w:val="Emphasis"/>
        </w:rPr>
        <w:t xml:space="preserve">existing </w:t>
      </w:r>
      <w:r w:rsidRPr="0097665F">
        <w:rPr>
          <w:rStyle w:val="Emphasis"/>
          <w:highlight w:val="green"/>
        </w:rPr>
        <w:t>balance of power</w:t>
      </w:r>
      <w:r w:rsidRPr="008A17EE">
        <w:rPr>
          <w:rStyle w:val="StyleUnderline"/>
        </w:rPr>
        <w:t xml:space="preserve"> among nuclear-armed states. This latter concern is more probable and dangerous and demands an immediate policy response.</w:t>
      </w:r>
      <w:r>
        <w:rPr>
          <w:rStyle w:val="StyleUnderline"/>
        </w:rPr>
        <w:t xml:space="preserve"> </w:t>
      </w:r>
      <w:r w:rsidRPr="00D0266D">
        <w:rPr>
          <w:sz w:val="12"/>
        </w:rPr>
        <w:t xml:space="preserve">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w:t>
      </w:r>
      <w:r w:rsidRPr="00D92DAF">
        <w:rPr>
          <w:rStyle w:val="StyleUnderline"/>
        </w:rPr>
        <w:t>new strategic military technologies may make it possible for a state to conduct a successful first strike on an enemy.</w:t>
      </w:r>
      <w:r w:rsidRPr="00D0266D">
        <w:rPr>
          <w:sz w:val="12"/>
          <w:szCs w:val="16"/>
        </w:rPr>
        <w:t xml:space="preserve"> For </w:t>
      </w:r>
      <w:r w:rsidRPr="00D0266D">
        <w:rPr>
          <w:sz w:val="12"/>
        </w:rPr>
        <w:t xml:space="preserve">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w:t>
      </w:r>
      <w:proofErr w:type="gramStart"/>
      <w:r w:rsidRPr="00D0266D">
        <w:rPr>
          <w:sz w:val="12"/>
        </w:rPr>
        <w:t>disarmed</w:t>
      </w:r>
      <w:proofErr w:type="gramEnd"/>
      <w:r w:rsidRPr="00D0266D">
        <w:rPr>
          <w:sz w:val="12"/>
        </w:rPr>
        <w:t xml:space="preserve">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w:t>
      </w:r>
      <w:proofErr w:type="spellStart"/>
      <w:r w:rsidRPr="00D0266D">
        <w:rPr>
          <w:sz w:val="12"/>
        </w:rPr>
        <w:t>em</w:t>
      </w:r>
      <w:proofErr w:type="spellEnd"/>
      <w:r w:rsidRPr="00D0266D">
        <w:rPr>
          <w:sz w:val="12"/>
        </w:rPr>
        <w:t xml:space="preserve"> or lose ‘</w:t>
      </w:r>
      <w:proofErr w:type="spellStart"/>
      <w:r w:rsidRPr="00D0266D">
        <w:rPr>
          <w:sz w:val="12"/>
        </w:rPr>
        <w:t>em</w:t>
      </w:r>
      <w:proofErr w:type="spellEnd"/>
      <w:r w:rsidRPr="00D0266D">
        <w:rPr>
          <w:sz w:val="12"/>
        </w:rPr>
        <w:t xml:space="preserve">”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t>
      </w:r>
      <w:r w:rsidRPr="008A17EE">
        <w:rPr>
          <w:rStyle w:val="StyleUnderline"/>
        </w:rPr>
        <w:t xml:space="preserve">we should think more broadly about how new technology might affect global politics, and, for this, it is helpful to turn to scholarly international relations </w:t>
      </w:r>
      <w:r w:rsidRPr="00D92DAF">
        <w:rPr>
          <w:rStyle w:val="StyleUnderline"/>
        </w:rPr>
        <w:t>theory. The</w:t>
      </w:r>
      <w:r w:rsidRPr="008A17EE">
        <w:rPr>
          <w:rStyle w:val="StyleUnderline"/>
        </w:rPr>
        <w:t xml:space="preserve"> </w:t>
      </w:r>
      <w:r w:rsidRPr="008A17EE">
        <w:rPr>
          <w:rStyle w:val="Emphasis"/>
        </w:rPr>
        <w:t>dominant theory</w:t>
      </w:r>
      <w:r w:rsidRPr="008A17EE">
        <w:rPr>
          <w:rStyle w:val="StyleUnderline"/>
        </w:rPr>
        <w:t xml:space="preserve"> of the causes of war in the academy is the “</w:t>
      </w:r>
      <w:r w:rsidRPr="008A17EE">
        <w:rPr>
          <w:rStyle w:val="Emphasis"/>
        </w:rPr>
        <w:t xml:space="preserve">bargaining </w:t>
      </w:r>
      <w:r w:rsidRPr="00D92DAF">
        <w:rPr>
          <w:rStyle w:val="Emphasis"/>
        </w:rPr>
        <w:t>model of war</w:t>
      </w:r>
      <w:r w:rsidRPr="008A17EE">
        <w:rPr>
          <w:rStyle w:val="StyleUnderline"/>
        </w:rPr>
        <w:t xml:space="preserve">.” This theory identifies </w:t>
      </w:r>
      <w:r w:rsidRPr="00D92DAF">
        <w:rPr>
          <w:rStyle w:val="Emphasis"/>
        </w:rPr>
        <w:t>rapid shifts</w:t>
      </w:r>
      <w:r w:rsidRPr="008A17EE">
        <w:rPr>
          <w:rStyle w:val="StyleUnderline"/>
        </w:rPr>
        <w:t xml:space="preserve"> in the </w:t>
      </w:r>
      <w:r w:rsidRPr="00D92DAF">
        <w:rPr>
          <w:rStyle w:val="Emphasis"/>
        </w:rPr>
        <w:t>balance of power</w:t>
      </w:r>
      <w:r w:rsidRPr="008A17EE">
        <w:rPr>
          <w:rStyle w:val="StyleUnderline"/>
        </w:rPr>
        <w:t xml:space="preserve"> as a </w:t>
      </w:r>
      <w:r w:rsidRPr="00D92DAF">
        <w:rPr>
          <w:rStyle w:val="Emphasis"/>
        </w:rPr>
        <w:t>primary cause of conflict</w:t>
      </w:r>
      <w:r w:rsidRPr="008A17EE">
        <w:rPr>
          <w:rStyle w:val="StyleUnderline"/>
        </w:rPr>
        <w:t>.</w:t>
      </w:r>
      <w:r>
        <w:rPr>
          <w:rStyle w:val="StyleUnderline"/>
        </w:rPr>
        <w:t xml:space="preserve"> </w:t>
      </w:r>
      <w:r w:rsidRPr="00D0266D">
        <w:rPr>
          <w:sz w:val="12"/>
        </w:rPr>
        <w:t xml:space="preserve">International politics often presents states with conflicts that they can settle through peaceful bargaining, but when bargaining breaks down, war results. </w:t>
      </w:r>
      <w:r w:rsidRPr="0097665F">
        <w:rPr>
          <w:rStyle w:val="StyleUnderline"/>
          <w:highlight w:val="green"/>
        </w:rPr>
        <w:t>Shifts</w:t>
      </w:r>
      <w:r w:rsidRPr="008A17EE">
        <w:rPr>
          <w:rStyle w:val="StyleUnderline"/>
        </w:rPr>
        <w:t xml:space="preserve"> in the </w:t>
      </w:r>
      <w:r w:rsidRPr="008A17EE">
        <w:rPr>
          <w:rStyle w:val="Emphasis"/>
        </w:rPr>
        <w:t>balance of power</w:t>
      </w:r>
      <w:r w:rsidRPr="008A17EE">
        <w:rPr>
          <w:rStyle w:val="StyleUnderline"/>
        </w:rPr>
        <w:t xml:space="preserve"> are problematic because they </w:t>
      </w:r>
      <w:r w:rsidRPr="0097665F">
        <w:rPr>
          <w:rStyle w:val="Emphasis"/>
          <w:highlight w:val="green"/>
        </w:rPr>
        <w:t>undermine</w:t>
      </w:r>
      <w:r w:rsidRPr="008A17EE">
        <w:rPr>
          <w:rStyle w:val="Emphasis"/>
        </w:rPr>
        <w:t xml:space="preserve"> effective </w:t>
      </w:r>
      <w:r w:rsidRPr="0097665F">
        <w:rPr>
          <w:rStyle w:val="Emphasis"/>
          <w:highlight w:val="green"/>
        </w:rPr>
        <w:t>bargaining</w:t>
      </w:r>
      <w:r w:rsidRPr="0097665F">
        <w:rPr>
          <w:rStyle w:val="StyleUnderline"/>
          <w:highlight w:val="green"/>
        </w:rPr>
        <w:t>.</w:t>
      </w:r>
      <w:r w:rsidRPr="00D0266D">
        <w:rPr>
          <w:sz w:val="12"/>
        </w:rPr>
        <w:t xml:space="preserve"> After all, </w:t>
      </w:r>
      <w:r w:rsidRPr="008A17EE">
        <w:rPr>
          <w:rStyle w:val="StyleUnderline"/>
        </w:rPr>
        <w:t xml:space="preserve">why agree to a deal today if your bargaining position will be stronger </w:t>
      </w:r>
      <w:r w:rsidRPr="00D92DAF">
        <w:rPr>
          <w:rStyle w:val="StyleUnderline"/>
        </w:rPr>
        <w:t xml:space="preserve">tomorrow? </w:t>
      </w:r>
      <w:proofErr w:type="gramStart"/>
      <w:r w:rsidRPr="0097665F">
        <w:rPr>
          <w:rStyle w:val="StyleUnderline"/>
          <w:highlight w:val="green"/>
        </w:rPr>
        <w:t>And</w:t>
      </w:r>
      <w:r w:rsidRPr="008A17EE">
        <w:rPr>
          <w:rStyle w:val="StyleUnderline"/>
        </w:rPr>
        <w:t>,</w:t>
      </w:r>
      <w:proofErr w:type="gramEnd"/>
      <w:r w:rsidRPr="008A17EE">
        <w:rPr>
          <w:rStyle w:val="StyleUnderline"/>
        </w:rPr>
        <w:t xml:space="preserve"> a clear understanding of the military balance of power can contribute to peace. (Why start a war you are likely to lose?) But shifts in the balance of power </w:t>
      </w:r>
      <w:r w:rsidRPr="0097665F">
        <w:rPr>
          <w:rStyle w:val="StyleUnderline"/>
          <w:highlight w:val="green"/>
        </w:rPr>
        <w:t>muddy understandings</w:t>
      </w:r>
      <w:r w:rsidRPr="008A17EE">
        <w:rPr>
          <w:rStyle w:val="StyleUnderline"/>
        </w:rPr>
        <w:t xml:space="preserve"> of which states have the advantage.</w:t>
      </w:r>
      <w:r w:rsidRPr="00D0266D">
        <w:rPr>
          <w:sz w:val="12"/>
        </w:rPr>
        <w:t xml:space="preserve"> You may see where this is going. </w:t>
      </w:r>
      <w:r w:rsidRPr="0097665F">
        <w:rPr>
          <w:rStyle w:val="StyleUnderline"/>
          <w:highlight w:val="green"/>
        </w:rPr>
        <w:t>New tech</w:t>
      </w:r>
      <w:r w:rsidRPr="008A17EE">
        <w:rPr>
          <w:rStyle w:val="StyleUnderline"/>
        </w:rPr>
        <w:t xml:space="preserve">nologies threaten to </w:t>
      </w:r>
      <w:r w:rsidRPr="0097665F">
        <w:rPr>
          <w:rStyle w:val="StyleUnderline"/>
          <w:highlight w:val="green"/>
        </w:rPr>
        <w:t>create</w:t>
      </w:r>
      <w:r w:rsidRPr="008A17EE">
        <w:rPr>
          <w:rStyle w:val="StyleUnderline"/>
        </w:rPr>
        <w:t xml:space="preserve"> potentially </w:t>
      </w:r>
      <w:r w:rsidRPr="0097665F">
        <w:rPr>
          <w:rStyle w:val="Emphasis"/>
          <w:highlight w:val="green"/>
        </w:rPr>
        <w:t>destabilizing shifts</w:t>
      </w:r>
      <w:r w:rsidRPr="008A17EE">
        <w:rPr>
          <w:rStyle w:val="StyleUnderline"/>
        </w:rPr>
        <w:t xml:space="preserve"> in the balance of power.</w:t>
      </w:r>
      <w:r>
        <w:rPr>
          <w:rStyle w:val="StyleUnderline"/>
        </w:rPr>
        <w:t xml:space="preserve"> </w:t>
      </w:r>
      <w:r w:rsidRPr="00D0266D">
        <w:rPr>
          <w:sz w:val="12"/>
        </w:rPr>
        <w:t xml:space="preserve">For decades, stability in Europe and Asia has been supported by US military power. In recent years, however, the </w:t>
      </w:r>
      <w:r w:rsidRPr="00D92DAF">
        <w:rPr>
          <w:rStyle w:val="StyleUnderline"/>
        </w:rPr>
        <w:t xml:space="preserve">balance of power in Asia has begun to shift, as </w:t>
      </w:r>
      <w:r w:rsidRPr="008A17EE">
        <w:rPr>
          <w:rStyle w:val="Emphasis"/>
        </w:rPr>
        <w:t>China has increased its military capabilities</w:t>
      </w:r>
      <w:r w:rsidRPr="00D92DAF">
        <w:rPr>
          <w:rStyle w:val="StyleUnderline"/>
        </w:rPr>
        <w:t>.</w:t>
      </w:r>
      <w:r w:rsidRPr="00D0266D">
        <w:rPr>
          <w:sz w:val="12"/>
        </w:rPr>
        <w:t xml:space="preserve"> Already, </w:t>
      </w:r>
      <w:r w:rsidRPr="008A17EE">
        <w:rPr>
          <w:rStyle w:val="StyleUnderline"/>
        </w:rPr>
        <w:t xml:space="preserve">Beijing has become more assertive in </w:t>
      </w:r>
      <w:r w:rsidRPr="00D92DAF">
        <w:rPr>
          <w:rStyle w:val="StyleUnderline"/>
        </w:rPr>
        <w:t>the region, claiming contested territory in the South China Sea.</w:t>
      </w:r>
      <w:r w:rsidRPr="00D0266D">
        <w:rPr>
          <w:sz w:val="12"/>
        </w:rPr>
        <w:t xml:space="preserve"> And the results of Russia’s military modernization have been on full display in its ongoing intervention in Ukraine. Moreover, </w:t>
      </w:r>
      <w:r w:rsidRPr="0097665F">
        <w:rPr>
          <w:rStyle w:val="StyleUnderline"/>
          <w:highlight w:val="green"/>
        </w:rPr>
        <w:t>China may have</w:t>
      </w:r>
      <w:r w:rsidRPr="008A17EE">
        <w:rPr>
          <w:rStyle w:val="StyleUnderline"/>
        </w:rPr>
        <w:t xml:space="preserve"> the </w:t>
      </w:r>
      <w:r w:rsidRPr="0097665F">
        <w:rPr>
          <w:rStyle w:val="StyleUnderline"/>
          <w:highlight w:val="green"/>
        </w:rPr>
        <w:t>lead</w:t>
      </w:r>
      <w:r w:rsidRPr="008A17EE">
        <w:rPr>
          <w:rStyle w:val="StyleUnderline"/>
        </w:rPr>
        <w:t xml:space="preserve"> over the United States </w:t>
      </w:r>
      <w:r w:rsidRPr="0097665F">
        <w:rPr>
          <w:rStyle w:val="StyleUnderline"/>
          <w:highlight w:val="green"/>
        </w:rPr>
        <w:t>in emerging tech</w:t>
      </w:r>
      <w:r w:rsidRPr="008A17EE">
        <w:rPr>
          <w:rStyle w:val="StyleUnderline"/>
        </w:rPr>
        <w:t xml:space="preserve">nologies </w:t>
      </w:r>
      <w:r w:rsidRPr="0097665F">
        <w:rPr>
          <w:rStyle w:val="StyleUnderline"/>
          <w:highlight w:val="green"/>
        </w:rPr>
        <w:t xml:space="preserve">that could be </w:t>
      </w:r>
      <w:r w:rsidRPr="0097665F">
        <w:rPr>
          <w:rStyle w:val="Emphasis"/>
          <w:highlight w:val="green"/>
        </w:rPr>
        <w:t>decisive</w:t>
      </w:r>
      <w:r w:rsidRPr="0097665F">
        <w:rPr>
          <w:rStyle w:val="StyleUnderline"/>
          <w:highlight w:val="green"/>
        </w:rPr>
        <w:t xml:space="preserve"> for</w:t>
      </w:r>
      <w:r w:rsidRPr="008A17EE">
        <w:rPr>
          <w:rStyle w:val="StyleUnderline"/>
        </w:rPr>
        <w:t xml:space="preserve"> the </w:t>
      </w:r>
      <w:r w:rsidRPr="0097665F">
        <w:rPr>
          <w:rStyle w:val="StyleUnderline"/>
          <w:highlight w:val="green"/>
        </w:rPr>
        <w:t>future</w:t>
      </w:r>
      <w:r w:rsidRPr="008A17EE">
        <w:rPr>
          <w:rStyle w:val="StyleUnderline"/>
        </w:rPr>
        <w:t xml:space="preserve"> of </w:t>
      </w:r>
      <w:r w:rsidRPr="00D92DAF">
        <w:rPr>
          <w:rStyle w:val="Emphasis"/>
        </w:rPr>
        <w:t>military acquisitions</w:t>
      </w:r>
      <w:r w:rsidRPr="008A17EE">
        <w:rPr>
          <w:rStyle w:val="StyleUnderline"/>
        </w:rPr>
        <w:t xml:space="preserve"> and </w:t>
      </w:r>
      <w:r w:rsidRPr="0097665F">
        <w:rPr>
          <w:rStyle w:val="Emphasis"/>
          <w:highlight w:val="green"/>
        </w:rPr>
        <w:t>warfare</w:t>
      </w:r>
      <w:r w:rsidRPr="00D0266D">
        <w:rPr>
          <w:sz w:val="12"/>
        </w:rPr>
        <w:t xml:space="preserve">, including 3D printing, hypersonic missiles, quantum computing, 5G wireless connectivity, and artificial intelligence (AI). And Russian President Vladimir Putin is building new unmanned vehicles while ominously declaring, “Whoever leads in AI will rule the world.” If China or Russia </w:t>
      </w:r>
      <w:proofErr w:type="gramStart"/>
      <w:r w:rsidRPr="00D0266D">
        <w:rPr>
          <w:sz w:val="12"/>
        </w:rPr>
        <w:t>are able to</w:t>
      </w:r>
      <w:proofErr w:type="gramEnd"/>
      <w:r w:rsidRPr="00D0266D">
        <w:rPr>
          <w:sz w:val="12"/>
        </w:rPr>
        <w:t xml:space="preserve"> incorporate new technologies into their militaries before the United States, then this could lead to the kind of rapid shift in the balance of power that often causes war. </w:t>
      </w:r>
      <w:r w:rsidRPr="008A17EE">
        <w:rPr>
          <w:rStyle w:val="StyleUnderline"/>
        </w:rPr>
        <w:t xml:space="preserve">If Beijing believes emerging technologies provide it with a newfound, local military advantage over the United States, for example, it may be more willing than previously </w:t>
      </w:r>
      <w:r w:rsidRPr="008A17EE">
        <w:rPr>
          <w:rStyle w:val="Emphasis"/>
        </w:rPr>
        <w:t>to initiate conflict over Taiwan</w:t>
      </w:r>
      <w:r w:rsidRPr="00D92DAF">
        <w:rPr>
          <w:rStyle w:val="StyleUnderline"/>
        </w:rPr>
        <w:t>.</w:t>
      </w:r>
      <w:r w:rsidRPr="00D0266D">
        <w:rPr>
          <w:sz w:val="12"/>
        </w:rPr>
        <w:t xml:space="preserve"> And if Putin thinks new tech has strengthened his hand, he may be more tempted to launch a Ukraine-style invasion of a NATO member. </w:t>
      </w:r>
      <w:r w:rsidRPr="008A17EE">
        <w:rPr>
          <w:rStyle w:val="StyleUnderline"/>
        </w:rPr>
        <w:t xml:space="preserve">Either scenario could bring these </w:t>
      </w:r>
      <w:r w:rsidRPr="00D92DAF">
        <w:rPr>
          <w:rStyle w:val="Emphasis"/>
        </w:rPr>
        <w:t>nuclear powers into direct conflict</w:t>
      </w:r>
      <w:r w:rsidRPr="008A17EE">
        <w:rPr>
          <w:rStyle w:val="StyleUnderline"/>
        </w:rPr>
        <w:t xml:space="preserve"> with the United States, and </w:t>
      </w:r>
      <w:r w:rsidRPr="00D92DAF">
        <w:rPr>
          <w:rStyle w:val="Emphasis"/>
        </w:rPr>
        <w:t>once nuclear armed states are at war</w:t>
      </w:r>
      <w:r w:rsidRPr="008A17EE">
        <w:rPr>
          <w:rStyle w:val="StyleUnderline"/>
        </w:rPr>
        <w:t xml:space="preserve">, </w:t>
      </w:r>
      <w:r w:rsidRPr="0097665F">
        <w:rPr>
          <w:rStyle w:val="StyleUnderline"/>
          <w:highlight w:val="green"/>
        </w:rPr>
        <w:t>there is</w:t>
      </w:r>
      <w:r w:rsidRPr="008A17EE">
        <w:rPr>
          <w:rStyle w:val="StyleUnderline"/>
        </w:rPr>
        <w:t xml:space="preserve"> an </w:t>
      </w:r>
      <w:r w:rsidRPr="0097665F">
        <w:rPr>
          <w:rStyle w:val="Emphasis"/>
          <w:highlight w:val="green"/>
        </w:rPr>
        <w:t>inherent risk</w:t>
      </w:r>
      <w:r w:rsidRPr="0097665F">
        <w:rPr>
          <w:rStyle w:val="StyleUnderline"/>
          <w:highlight w:val="green"/>
        </w:rPr>
        <w:t xml:space="preserve"> of </w:t>
      </w:r>
      <w:r w:rsidRPr="0097665F">
        <w:rPr>
          <w:rStyle w:val="Emphasis"/>
          <w:highlight w:val="green"/>
        </w:rPr>
        <w:t>nuclear conflict</w:t>
      </w:r>
      <w:r w:rsidRPr="0097665F">
        <w:rPr>
          <w:rStyle w:val="StyleUnderline"/>
          <w:highlight w:val="green"/>
        </w:rPr>
        <w:t xml:space="preserve"> through</w:t>
      </w:r>
      <w:r w:rsidRPr="008A17EE">
        <w:rPr>
          <w:rStyle w:val="StyleUnderline"/>
        </w:rPr>
        <w:t xml:space="preserve"> limited nuclear war strategies, nuclear </w:t>
      </w:r>
      <w:r w:rsidRPr="0097665F">
        <w:rPr>
          <w:rStyle w:val="Emphasis"/>
          <w:highlight w:val="green"/>
        </w:rPr>
        <w:t>brinkmanship</w:t>
      </w:r>
      <w:r w:rsidRPr="008A17EE">
        <w:rPr>
          <w:rStyle w:val="StyleUnderline"/>
        </w:rPr>
        <w:t xml:space="preserve">, or simple </w:t>
      </w:r>
      <w:r w:rsidRPr="0097665F">
        <w:rPr>
          <w:rStyle w:val="Emphasis"/>
          <w:highlight w:val="green"/>
        </w:rPr>
        <w:t>accident</w:t>
      </w:r>
      <w:r w:rsidRPr="0097665F">
        <w:rPr>
          <w:rStyle w:val="StyleUnderline"/>
          <w:highlight w:val="green"/>
        </w:rPr>
        <w:t xml:space="preserve"> or </w:t>
      </w:r>
      <w:r w:rsidRPr="0097665F">
        <w:rPr>
          <w:rStyle w:val="Emphasis"/>
          <w:highlight w:val="green"/>
        </w:rPr>
        <w:t>inadvertent escalation</w:t>
      </w:r>
      <w:r w:rsidRPr="0097665F">
        <w:rPr>
          <w:rStyle w:val="StyleUnderline"/>
          <w:highlight w:val="green"/>
        </w:rPr>
        <w:t>.</w:t>
      </w:r>
      <w:r>
        <w:rPr>
          <w:rStyle w:val="StyleUnderline"/>
        </w:rPr>
        <w:t xml:space="preserve"> </w:t>
      </w:r>
      <w:r w:rsidRPr="00D0266D">
        <w:rPr>
          <w:sz w:val="12"/>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D92DAF">
        <w:rPr>
          <w:rStyle w:val="StyleUnderline"/>
        </w:rPr>
        <w:t>the solution is</w:t>
      </w:r>
      <w:r w:rsidRPr="00D0266D">
        <w:rPr>
          <w:sz w:val="12"/>
        </w:rPr>
        <w:t xml:space="preserve"> not to preserve second-strike capabilities, but to </w:t>
      </w:r>
      <w:r w:rsidRPr="008A17EE">
        <w:rPr>
          <w:rStyle w:val="Emphasis"/>
        </w:rPr>
        <w:t>preserve prevailing power balances</w:t>
      </w:r>
      <w:r w:rsidRPr="008A17EE">
        <w:rPr>
          <w:rStyle w:val="StyleUnderline"/>
        </w:rPr>
        <w:t xml:space="preserve"> more broadly.</w:t>
      </w:r>
      <w:r>
        <w:rPr>
          <w:rStyle w:val="StyleUnderline"/>
        </w:rPr>
        <w:t xml:space="preserve"> </w:t>
      </w:r>
      <w:r w:rsidRPr="00D0266D">
        <w:rPr>
          <w:sz w:val="12"/>
        </w:rPr>
        <w:t xml:space="preserve">When it comes to new technology, this means that the United States should seek to maintain an innovation edge. </w:t>
      </w:r>
      <w:r w:rsidRPr="00D92DAF">
        <w:rPr>
          <w:rStyle w:val="StyleUnderline"/>
        </w:rPr>
        <w:t>Washington should</w:t>
      </w:r>
      <w:r w:rsidRPr="00D0266D">
        <w:rPr>
          <w:sz w:val="12"/>
        </w:rPr>
        <w:t xml:space="preserve"> also </w:t>
      </w:r>
      <w:r w:rsidRPr="00D92DAF">
        <w:rPr>
          <w:rStyle w:val="StyleUnderline"/>
        </w:rPr>
        <w:t xml:space="preserve">work with other states, including its nuclear-armed rivals, to develop a </w:t>
      </w:r>
      <w:r w:rsidRPr="00D92DAF">
        <w:rPr>
          <w:rStyle w:val="Emphasis"/>
        </w:rPr>
        <w:t>new set of arms control</w:t>
      </w:r>
      <w:r w:rsidRPr="00D0266D">
        <w:rPr>
          <w:sz w:val="12"/>
        </w:rPr>
        <w:t xml:space="preserve"> and nonproliferation agreements and export controls to deny these newer and potentially destabilizing technologies to potentially hostile states. </w:t>
      </w:r>
      <w:r w:rsidRPr="008A17EE">
        <w:rPr>
          <w:rStyle w:val="StyleUnderline"/>
        </w:rPr>
        <w:t xml:space="preserve">These are no easy tasks, but </w:t>
      </w:r>
      <w:r w:rsidRPr="0097665F">
        <w:rPr>
          <w:rStyle w:val="StyleUnderline"/>
          <w:highlight w:val="green"/>
        </w:rPr>
        <w:t>the consequences of Washington losing</w:t>
      </w:r>
      <w:r w:rsidRPr="008A17EE">
        <w:rPr>
          <w:rStyle w:val="StyleUnderline"/>
        </w:rPr>
        <w:t xml:space="preserve"> the race for </w:t>
      </w:r>
      <w:r w:rsidRPr="0097665F">
        <w:rPr>
          <w:rStyle w:val="Emphasis"/>
          <w:highlight w:val="green"/>
        </w:rPr>
        <w:t>technological superiority</w:t>
      </w:r>
      <w:r w:rsidRPr="0097665F">
        <w:rPr>
          <w:rStyle w:val="StyleUnderline"/>
          <w:highlight w:val="green"/>
        </w:rPr>
        <w:t xml:space="preserve"> to</w:t>
      </w:r>
      <w:r w:rsidRPr="008A17EE">
        <w:rPr>
          <w:rStyle w:val="StyleUnderline"/>
        </w:rPr>
        <w:t xml:space="preserve"> its </w:t>
      </w:r>
      <w:r w:rsidRPr="0097665F">
        <w:rPr>
          <w:rStyle w:val="Emphasis"/>
          <w:highlight w:val="green"/>
        </w:rPr>
        <w:t>autocratic challengers</w:t>
      </w:r>
      <w:r w:rsidRPr="008A17EE">
        <w:rPr>
          <w:rStyle w:val="StyleUnderline"/>
        </w:rPr>
        <w:t xml:space="preserve"> just might </w:t>
      </w:r>
      <w:r w:rsidRPr="0097665F">
        <w:rPr>
          <w:rStyle w:val="StyleUnderline"/>
          <w:highlight w:val="green"/>
        </w:rPr>
        <w:t xml:space="preserve">mean </w:t>
      </w:r>
      <w:r w:rsidRPr="0097665F">
        <w:rPr>
          <w:rStyle w:val="Emphasis"/>
          <w:highlight w:val="green"/>
        </w:rPr>
        <w:t>nuclear Armageddon</w:t>
      </w:r>
      <w:r w:rsidRPr="0097665F">
        <w:rPr>
          <w:rStyle w:val="StyleUnderline"/>
          <w:highlight w:val="green"/>
        </w:rPr>
        <w:t>.</w:t>
      </w:r>
    </w:p>
    <w:p w14:paraId="64728EB6" w14:textId="2F3C72EC" w:rsidR="00E32DDA" w:rsidRDefault="00E32DDA" w:rsidP="00E32DDA">
      <w:pPr>
        <w:pStyle w:val="Heading2"/>
      </w:pPr>
      <w:r>
        <w:t>Case</w:t>
      </w:r>
    </w:p>
    <w:p w14:paraId="6336AD0F" w14:textId="57C301B2" w:rsidR="0025430A" w:rsidRDefault="0025430A" w:rsidP="00E32DDA">
      <w:pPr>
        <w:pStyle w:val="Heading3"/>
      </w:pPr>
      <w:r>
        <w:t>Theory</w:t>
      </w:r>
    </w:p>
    <w:p w14:paraId="6F24E586" w14:textId="2128EB95" w:rsidR="0025430A" w:rsidRDefault="00127725" w:rsidP="0025430A">
      <w:pPr>
        <w:pStyle w:val="Heading4"/>
      </w:pPr>
      <w:r w:rsidRPr="0025430A">
        <w:t>Yes,</w:t>
      </w:r>
      <w:r w:rsidR="0025430A" w:rsidRPr="0025430A">
        <w:t xml:space="preserve"> you get 1AR </w:t>
      </w:r>
      <w:proofErr w:type="gramStart"/>
      <w:r w:rsidR="0025430A" w:rsidRPr="0025430A">
        <w:t>theory</w:t>
      </w:r>
      <w:proofErr w:type="gramEnd"/>
      <w:r w:rsidR="0025430A" w:rsidRPr="0025430A">
        <w:t xml:space="preserve"> but you only get 1 shell---multiple shells make the 2nr impossible by spreading it out too much to win any one layer—the 2nr will always undercover something and can’t win. AND it’s not automatically </w:t>
      </w:r>
      <w:proofErr w:type="spellStart"/>
      <w:r w:rsidR="0025430A" w:rsidRPr="0025430A">
        <w:t>dtd</w:t>
      </w:r>
      <w:proofErr w:type="spellEnd"/>
      <w:r w:rsidR="0025430A" w:rsidRPr="0025430A">
        <w:t xml:space="preserve"> because abuse is contextual, you shouldn’t give me </w:t>
      </w:r>
      <w:proofErr w:type="spellStart"/>
      <w:r w:rsidR="0025430A" w:rsidRPr="0025430A">
        <w:t>me</w:t>
      </w:r>
      <w:proofErr w:type="spellEnd"/>
      <w:r w:rsidR="0025430A" w:rsidRPr="0025430A">
        <w:t xml:space="preserve"> the death penalty for j-walking. </w:t>
      </w:r>
    </w:p>
    <w:p w14:paraId="3A110F6C" w14:textId="49666F95" w:rsidR="001F375E" w:rsidRPr="001F375E" w:rsidRDefault="001F375E" w:rsidP="001F375E">
      <w:pPr>
        <w:pStyle w:val="Heading4"/>
      </w:pPr>
      <w:r>
        <w:t>Neg gets an RVI on 1AR theory if the 1NC didn’t read a shell:</w:t>
      </w:r>
      <w:r w:rsidR="00127725">
        <w:t xml:space="preserve"> Otherwise,</w:t>
      </w:r>
      <w:r>
        <w:t xml:space="preserve"> the 1AR will always </w:t>
      </w:r>
      <w:proofErr w:type="spellStart"/>
      <w:r>
        <w:t>uplayer</w:t>
      </w:r>
      <w:proofErr w:type="spellEnd"/>
      <w:r>
        <w:t xml:space="preserve"> to give themselves an out that I can’t access offense on—the RVI is key to deter frivolous theory </w:t>
      </w:r>
    </w:p>
    <w:p w14:paraId="7E6CDA9B" w14:textId="1229A8A0" w:rsidR="003979AB" w:rsidRDefault="003979AB" w:rsidP="00E32DDA">
      <w:pPr>
        <w:pStyle w:val="Heading3"/>
      </w:pPr>
      <w:r>
        <w:t>Framing</w:t>
      </w:r>
    </w:p>
    <w:p w14:paraId="29AC2388" w14:textId="3AA786CF" w:rsidR="003979AB" w:rsidRPr="004E035C" w:rsidRDefault="003979AB" w:rsidP="003979AB">
      <w:pPr>
        <w:pStyle w:val="Heading4"/>
        <w:rPr>
          <w:rFonts w:asciiTheme="majorHAnsi" w:hAnsiTheme="majorHAnsi" w:cstheme="majorHAnsi"/>
        </w:rPr>
      </w:pPr>
      <w:r>
        <w:rPr>
          <w:rFonts w:asciiTheme="majorHAnsi" w:hAnsiTheme="majorHAnsi" w:cstheme="majorHAnsi"/>
        </w:rPr>
        <w:t xml:space="preserve">1] </w:t>
      </w:r>
      <w:r w:rsidRPr="004E035C">
        <w:rPr>
          <w:rFonts w:asciiTheme="majorHAnsi" w:hAnsiTheme="majorHAnsi" w:cstheme="majorHAnsi"/>
        </w:rPr>
        <w:t xml:space="preserve">Util good – Existential threats outweigh. </w:t>
      </w:r>
    </w:p>
    <w:p w14:paraId="4BDBDD0A" w14:textId="77777777" w:rsidR="003979AB" w:rsidRPr="004E035C" w:rsidRDefault="003979AB" w:rsidP="003979AB">
      <w:pPr>
        <w:rPr>
          <w:rFonts w:asciiTheme="majorHAnsi" w:hAnsiTheme="majorHAnsi" w:cstheme="majorHAnsi"/>
        </w:rPr>
      </w:pPr>
      <w:r w:rsidRPr="004E035C">
        <w:rPr>
          <w:rFonts w:asciiTheme="majorHAnsi" w:hAnsiTheme="majorHAnsi" w:cstheme="majorHAnsi"/>
          <w:b/>
          <w:bCs/>
          <w:sz w:val="26"/>
          <w:szCs w:val="26"/>
        </w:rPr>
        <w:t>GPP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(Global Priorities Project, Future of Humanity Institute at the University of Oxford, Ministry for Foreign Affairs of Finland, “Existential Risk: Diplomacy and Governance,” Global Priorities Project, 2017, </w:t>
      </w:r>
      <w:hyperlink r:id="rId10" w:history="1">
        <w:r w:rsidRPr="004E035C">
          <w:rPr>
            <w:rStyle w:val="Hyperlink"/>
            <w:rFonts w:asciiTheme="majorHAnsi" w:hAnsiTheme="majorHAnsi" w:cstheme="majorHAnsi"/>
            <w:sz w:val="18"/>
            <w:szCs w:val="18"/>
          </w:rPr>
          <w:t>https://www.fhi.ox.ac.uk/wp-content/uploads/Existential-Risks-2017-01-23.pdf</w:t>
        </w:r>
      </w:hyperlink>
      <w:r w:rsidRPr="004E035C">
        <w:rPr>
          <w:rFonts w:asciiTheme="majorHAnsi" w:hAnsiTheme="majorHAnsi" w:cstheme="majorHAnsi"/>
          <w:sz w:val="18"/>
          <w:szCs w:val="18"/>
        </w:rPr>
        <w:t xml:space="preserve"> </w:t>
      </w:r>
    </w:p>
    <w:p w14:paraId="4CBBB128" w14:textId="3532C863" w:rsidR="003979AB" w:rsidRDefault="003979AB" w:rsidP="003979AB">
      <w:pPr>
        <w:rPr>
          <w:rFonts w:asciiTheme="majorHAnsi" w:hAnsiTheme="majorHAnsi" w:cstheme="majorHAnsi"/>
          <w:sz w:val="16"/>
        </w:rPr>
      </w:pPr>
      <w:r w:rsidRPr="004E035C">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7665F">
        <w:rPr>
          <w:rStyle w:val="StyleUnderline"/>
          <w:rFonts w:asciiTheme="majorHAnsi" w:hAnsiTheme="majorHAnsi" w:cstheme="majorHAnsi"/>
          <w:bCs/>
          <w:highlight w:val="green"/>
        </w:rPr>
        <w:t>Compare</w:t>
      </w:r>
      <w:r w:rsidRPr="004E035C">
        <w:rPr>
          <w:rStyle w:val="StyleUnderline"/>
          <w:rFonts w:asciiTheme="majorHAnsi" w:hAnsiTheme="majorHAnsi" w:cstheme="majorHAnsi"/>
          <w:bCs/>
        </w:rPr>
        <w:t xml:space="preserve"> three outcomes: (1) </w:t>
      </w:r>
      <w:r w:rsidRPr="0097665F">
        <w:rPr>
          <w:rStyle w:val="StyleUnderline"/>
          <w:rFonts w:asciiTheme="majorHAnsi" w:hAnsiTheme="majorHAnsi" w:cstheme="majorHAnsi"/>
          <w:bCs/>
          <w:highlight w:val="green"/>
        </w:rPr>
        <w:t>Peace.</w:t>
      </w:r>
      <w:r w:rsidRPr="004E035C">
        <w:rPr>
          <w:rStyle w:val="StyleUnderline"/>
          <w:rFonts w:asciiTheme="majorHAnsi" w:hAnsiTheme="majorHAnsi" w:cstheme="majorHAnsi"/>
          <w:bCs/>
        </w:rPr>
        <w:t xml:space="preserve"> (2) A nuclear </w:t>
      </w:r>
      <w:r w:rsidRPr="0097665F">
        <w:rPr>
          <w:rStyle w:val="StyleUnderline"/>
          <w:rFonts w:asciiTheme="majorHAnsi" w:hAnsiTheme="majorHAnsi" w:cstheme="majorHAnsi"/>
          <w:bCs/>
          <w:highlight w:val="green"/>
        </w:rPr>
        <w:t>war that kills 99%</w:t>
      </w:r>
      <w:r w:rsidRPr="004E035C">
        <w:rPr>
          <w:rStyle w:val="StyleUnderline"/>
          <w:rFonts w:asciiTheme="majorHAnsi" w:hAnsiTheme="majorHAnsi" w:cstheme="majorHAnsi"/>
          <w:bCs/>
        </w:rPr>
        <w:t xml:space="preserve"> of the world’s existing population. (3) A nuclear </w:t>
      </w:r>
      <w:r w:rsidRPr="0097665F">
        <w:rPr>
          <w:rStyle w:val="StyleUnderline"/>
          <w:rFonts w:asciiTheme="majorHAnsi" w:hAnsiTheme="majorHAnsi" w:cstheme="majorHAnsi"/>
          <w:bCs/>
          <w:highlight w:val="green"/>
        </w:rPr>
        <w:t>war that kills 100%.</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(2) would be worse than (1), and (3) would be worse than (2). Which is the greater of these two differences? </w:t>
      </w:r>
      <w:r w:rsidRPr="004E035C">
        <w:rPr>
          <w:rStyle w:val="StyleUnderline"/>
          <w:rFonts w:asciiTheme="majorHAnsi" w:hAnsiTheme="majorHAnsi" w:cstheme="majorHAnsi"/>
        </w:rPr>
        <w:t>Most people believe that the greater difference is between (1) and (2).</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 believe that the </w:t>
      </w:r>
      <w:r w:rsidRPr="0097665F">
        <w:rPr>
          <w:rStyle w:val="StyleUnderline"/>
          <w:rFonts w:asciiTheme="majorHAnsi" w:hAnsiTheme="majorHAnsi" w:cstheme="majorHAnsi"/>
          <w:bCs/>
          <w:highlight w:val="green"/>
        </w:rPr>
        <w:t xml:space="preserve">difference between (2) and (3) is </w:t>
      </w:r>
      <w:r w:rsidRPr="004E035C">
        <w:rPr>
          <w:rStyle w:val="StyleUnderline"/>
          <w:rFonts w:asciiTheme="majorHAnsi" w:hAnsiTheme="majorHAnsi" w:cstheme="majorHAnsi"/>
          <w:bCs/>
        </w:rPr>
        <w:t>very</w:t>
      </w:r>
      <w:r w:rsidRPr="0097665F">
        <w:rPr>
          <w:rStyle w:val="StyleUnderline"/>
          <w:rFonts w:asciiTheme="majorHAnsi" w:hAnsiTheme="majorHAnsi" w:cstheme="majorHAnsi"/>
          <w:bCs/>
          <w:highlight w:val="green"/>
        </w:rPr>
        <w:t xml:space="preserve"> much greater</w:t>
      </w:r>
      <w:r w:rsidRPr="004E035C">
        <w:rPr>
          <w:rFonts w:asciiTheme="majorHAnsi" w:hAnsiTheme="majorHAnsi" w:cstheme="majorHAnsi"/>
          <w:b/>
          <w:bCs/>
          <w:sz w:val="16"/>
        </w:rPr>
        <w:t xml:space="preserve">. ... </w:t>
      </w:r>
      <w:r w:rsidRPr="004E035C">
        <w:rPr>
          <w:rStyle w:val="StyleUnderline"/>
          <w:rFonts w:asciiTheme="majorHAnsi" w:hAnsiTheme="majorHAnsi" w:cstheme="majorHAnsi"/>
          <w:bCs/>
        </w:rPr>
        <w:t xml:space="preserve">The </w:t>
      </w:r>
      <w:r w:rsidRPr="00A6741D">
        <w:rPr>
          <w:rStyle w:val="StyleUnderline"/>
          <w:rFonts w:asciiTheme="majorHAnsi" w:hAnsiTheme="majorHAnsi" w:cstheme="majorHAnsi"/>
          <w:bCs/>
        </w:rPr>
        <w:t>Earth will remain habitable for</w:t>
      </w:r>
      <w:r w:rsidRPr="00A6741D">
        <w:rPr>
          <w:rStyle w:val="StyleUnderline"/>
          <w:rFonts w:asciiTheme="majorHAnsi" w:hAnsiTheme="majorHAnsi" w:cstheme="majorHAnsi"/>
        </w:rPr>
        <w:t xml:space="preserve"> </w:t>
      </w:r>
      <w:r w:rsidRPr="00A6741D">
        <w:rPr>
          <w:rStyle w:val="Emphasis"/>
          <w:rFonts w:asciiTheme="majorHAnsi" w:hAnsiTheme="majorHAnsi" w:cstheme="majorHAnsi"/>
        </w:rPr>
        <w:t>at least another billion years</w:t>
      </w:r>
      <w:r w:rsidRPr="00A6741D">
        <w:rPr>
          <w:rStyle w:val="StyleUnderline"/>
          <w:rFonts w:asciiTheme="majorHAnsi" w:hAnsiTheme="majorHAnsi" w:cstheme="majorHAnsi"/>
        </w:rPr>
        <w:t>.</w:t>
      </w:r>
      <w:r w:rsidRPr="00A6741D">
        <w:rPr>
          <w:rFonts w:asciiTheme="majorHAnsi" w:hAnsiTheme="majorHAnsi" w:cstheme="majorHAnsi"/>
          <w:sz w:val="16"/>
        </w:rPr>
        <w:t xml:space="preserve"> </w:t>
      </w:r>
      <w:r w:rsidRPr="00A6741D">
        <w:rPr>
          <w:rStyle w:val="StyleUnderline"/>
          <w:rFonts w:asciiTheme="majorHAnsi" w:hAnsiTheme="majorHAnsi" w:cstheme="majorHAnsi"/>
        </w:rPr>
        <w:t>Civilization began only a few thousand years ago.</w:t>
      </w:r>
      <w:r w:rsidRPr="00A6741D">
        <w:rPr>
          <w:rFonts w:asciiTheme="majorHAnsi" w:hAnsiTheme="majorHAnsi" w:cstheme="majorHAnsi"/>
          <w:sz w:val="16"/>
        </w:rPr>
        <w:t xml:space="preserve"> </w:t>
      </w:r>
      <w:r w:rsidRPr="00A6741D">
        <w:rPr>
          <w:rStyle w:val="StyleUnderline"/>
          <w:rFonts w:asciiTheme="majorHAnsi" w:hAnsiTheme="majorHAnsi" w:cstheme="majorHAnsi"/>
        </w:rPr>
        <w:t xml:space="preserve">If we do not destroy mankind, these few thousand years may be only </w:t>
      </w:r>
      <w:r w:rsidRPr="00A6741D">
        <w:rPr>
          <w:rStyle w:val="Emphasis"/>
          <w:rFonts w:asciiTheme="majorHAnsi" w:hAnsiTheme="majorHAnsi" w:cstheme="majorHAnsi"/>
        </w:rPr>
        <w:t>a tiny fraction</w:t>
      </w:r>
      <w:r w:rsidRPr="00A6741D">
        <w:rPr>
          <w:rStyle w:val="StyleUnderline"/>
          <w:rFonts w:asciiTheme="majorHAnsi" w:hAnsiTheme="majorHAnsi" w:cstheme="majorHAnsi"/>
        </w:rPr>
        <w:t xml:space="preserve"> of the whole of civilized human history.</w:t>
      </w:r>
      <w:r w:rsidRPr="00A6741D">
        <w:rPr>
          <w:rFonts w:asciiTheme="majorHAnsi" w:hAnsiTheme="majorHAnsi" w:cstheme="majorHAnsi"/>
          <w:sz w:val="16"/>
        </w:rPr>
        <w:t xml:space="preserve"> </w:t>
      </w:r>
      <w:r w:rsidRPr="00A6741D">
        <w:rPr>
          <w:rStyle w:val="StyleUnderline"/>
          <w:rFonts w:asciiTheme="majorHAnsi" w:hAnsiTheme="majorHAnsi" w:cstheme="majorHAnsi"/>
        </w:rPr>
        <w:t>The difference between</w:t>
      </w:r>
      <w:r w:rsidRPr="004E035C">
        <w:rPr>
          <w:rStyle w:val="StyleUnderline"/>
          <w:rFonts w:asciiTheme="majorHAnsi" w:hAnsiTheme="majorHAnsi" w:cstheme="majorHAnsi"/>
        </w:rPr>
        <w:t xml:space="preserve"> (2) and (3) may thus be the difference between this tiny fraction and </w:t>
      </w:r>
      <w:proofErr w:type="gramStart"/>
      <w:r w:rsidRPr="004E035C">
        <w:rPr>
          <w:rStyle w:val="StyleUnderline"/>
          <w:rFonts w:asciiTheme="majorHAnsi" w:hAnsiTheme="majorHAnsi" w:cstheme="majorHAnsi"/>
        </w:rPr>
        <w:t>all of</w:t>
      </w:r>
      <w:proofErr w:type="gramEnd"/>
      <w:r w:rsidRPr="004E035C">
        <w:rPr>
          <w:rStyle w:val="StyleUnderline"/>
          <w:rFonts w:asciiTheme="majorHAnsi" w:hAnsiTheme="majorHAnsi" w:cstheme="majorHAnsi"/>
        </w:rPr>
        <w:t xml:space="preserve"> the rest of this history.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If we compare this possible history to a day, what has occurred so far is only a </w:t>
      </w:r>
      <w:r w:rsidRPr="004E035C">
        <w:rPr>
          <w:rStyle w:val="Emphasis"/>
          <w:rFonts w:asciiTheme="majorHAnsi" w:hAnsiTheme="majorHAnsi" w:cstheme="majorHAnsi"/>
        </w:rPr>
        <w:t>fraction of a second</w:t>
      </w:r>
      <w:r w:rsidRPr="004E035C">
        <w:rPr>
          <w:rStyle w:val="StyleUnderline"/>
          <w:rFonts w:asciiTheme="majorHAnsi" w:hAnsiTheme="majorHAnsi" w:cstheme="majorHAnsi"/>
        </w:rPr>
        <w:t>.65</w:t>
      </w:r>
      <w:r w:rsidRPr="004E035C">
        <w:rPr>
          <w:rFonts w:asciiTheme="majorHAnsi" w:hAnsiTheme="majorHAnsi" w:cstheme="majorHAnsi"/>
          <w:sz w:val="16"/>
        </w:rPr>
        <w:t xml:space="preserve"> In this argument, it seems that Parfit is assuming that the survivors of a nuclear war that kills 99% of the population would eventually be able to recover </w:t>
      </w:r>
      <w:proofErr w:type="spellStart"/>
      <w:r w:rsidRPr="004E035C">
        <w:rPr>
          <w:rFonts w:asciiTheme="majorHAnsi" w:hAnsiTheme="majorHAnsi" w:cstheme="majorHAnsi"/>
          <w:sz w:val="16"/>
        </w:rPr>
        <w:t>civilisation</w:t>
      </w:r>
      <w:proofErr w:type="spellEnd"/>
      <w:r w:rsidRPr="004E035C">
        <w:rPr>
          <w:rFonts w:asciiTheme="majorHAnsi" w:hAnsiTheme="majorHAnsi" w:cstheme="majorHAnsi"/>
          <w:sz w:val="16"/>
        </w:rPr>
        <w:t xml:space="preserve"> without long-term effect. As we have seen, this may not be a safe assumption – but for the purposes of this thought experiment, the point stands. </w:t>
      </w:r>
      <w:r w:rsidRPr="004E035C">
        <w:rPr>
          <w:rStyle w:val="StyleUnderline"/>
          <w:rFonts w:asciiTheme="majorHAnsi" w:hAnsiTheme="majorHAnsi" w:cstheme="majorHAnsi"/>
        </w:rPr>
        <w:t xml:space="preserve">What makes </w:t>
      </w:r>
      <w:r w:rsidRPr="0097665F">
        <w:rPr>
          <w:rStyle w:val="StyleUnderline"/>
          <w:rFonts w:asciiTheme="majorHAnsi" w:hAnsiTheme="majorHAnsi" w:cstheme="majorHAnsi"/>
          <w:bCs/>
          <w:highlight w:val="green"/>
        </w:rPr>
        <w:t xml:space="preserve">existential catastrophes </w:t>
      </w:r>
      <w:r w:rsidRPr="004E035C">
        <w:rPr>
          <w:rStyle w:val="StyleUnderline"/>
          <w:rFonts w:asciiTheme="majorHAnsi" w:hAnsiTheme="majorHAnsi" w:cstheme="majorHAnsi"/>
          <w:bCs/>
        </w:rPr>
        <w:t xml:space="preserve">especially bad is that they </w:t>
      </w:r>
      <w:r w:rsidRPr="0097665F">
        <w:rPr>
          <w:rStyle w:val="StyleUnderline"/>
          <w:rFonts w:asciiTheme="majorHAnsi" w:hAnsiTheme="majorHAnsi" w:cstheme="majorHAnsi"/>
          <w:bCs/>
          <w:highlight w:val="green"/>
        </w:rPr>
        <w:t>would</w:t>
      </w:r>
      <w:r w:rsidRPr="0097665F">
        <w:rPr>
          <w:rStyle w:val="StyleUnderline"/>
          <w:rFonts w:asciiTheme="majorHAnsi" w:hAnsiTheme="majorHAnsi" w:cstheme="majorHAnsi"/>
          <w:highlight w:val="green"/>
        </w:rPr>
        <w:t xml:space="preserve"> “</w:t>
      </w:r>
      <w:r w:rsidRPr="0097665F">
        <w:rPr>
          <w:rStyle w:val="Emphasis"/>
          <w:rFonts w:asciiTheme="majorHAnsi" w:hAnsiTheme="majorHAnsi" w:cstheme="majorHAnsi"/>
          <w:highlight w:val="green"/>
        </w:rPr>
        <w:t>destroy the future</w:t>
      </w:r>
      <w:r w:rsidRPr="0097665F">
        <w:rPr>
          <w:rStyle w:val="StyleUnderline"/>
          <w:rFonts w:asciiTheme="majorHAnsi" w:hAnsiTheme="majorHAnsi" w:cstheme="majorHAnsi"/>
          <w:highlight w:val="green"/>
        </w:rPr>
        <w:t>,”</w:t>
      </w:r>
      <w:r w:rsidRPr="004E035C">
        <w:rPr>
          <w:rStyle w:val="StyleUnderline"/>
          <w:rFonts w:asciiTheme="majorHAnsi" w:hAnsiTheme="majorHAnsi" w:cstheme="majorHAnsi"/>
        </w:rPr>
        <w:t xml:space="preserve"> as</w:t>
      </w:r>
      <w:r w:rsidRPr="004E035C">
        <w:rPr>
          <w:rFonts w:asciiTheme="majorHAnsi" w:hAnsiTheme="majorHAnsi" w:cstheme="majorHAnsi"/>
          <w:sz w:val="16"/>
        </w:rPr>
        <w:t xml:space="preserve"> another Oxford philosopher, Nick </w:t>
      </w:r>
      <w:r w:rsidRPr="004E035C">
        <w:rPr>
          <w:rStyle w:val="StyleUnderline"/>
          <w:rFonts w:asciiTheme="majorHAnsi" w:hAnsiTheme="majorHAnsi" w:cstheme="majorHAnsi"/>
        </w:rPr>
        <w:t>Bostrom, puts it.</w:t>
      </w:r>
      <w:r w:rsidRPr="004E035C">
        <w:rPr>
          <w:rFonts w:asciiTheme="majorHAnsi" w:hAnsiTheme="majorHAnsi" w:cstheme="majorHAnsi"/>
          <w:sz w:val="16"/>
        </w:rPr>
        <w:t xml:space="preserve">66 </w:t>
      </w:r>
      <w:r w:rsidRPr="004E035C">
        <w:rPr>
          <w:rStyle w:val="StyleUnderline"/>
          <w:rFonts w:asciiTheme="majorHAnsi" w:hAnsiTheme="majorHAnsi" w:cstheme="majorHAnsi"/>
        </w:rPr>
        <w:t>This future could potentially be extremely long and full of flourishing, and would therefore have extremely large value.</w:t>
      </w:r>
      <w:r w:rsidRPr="004E035C">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4E035C">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4E035C">
        <w:rPr>
          <w:rStyle w:val="StyleUnderline"/>
          <w:rFonts w:asciiTheme="majorHAnsi" w:hAnsiTheme="majorHAnsi" w:cstheme="majorHAnsi"/>
        </w:rPr>
        <w:t>huge expected</w:t>
      </w:r>
      <w:proofErr w:type="gramEnd"/>
      <w:r w:rsidRPr="004E035C">
        <w:rPr>
          <w:rStyle w:val="StyleUnderline"/>
          <w:rFonts w:asciiTheme="majorHAnsi" w:hAnsiTheme="majorHAnsi" w:cstheme="majorHAnsi"/>
        </w:rPr>
        <w:t xml:space="preserve"> value.</w:t>
      </w:r>
      <w:r w:rsidRPr="004E035C">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4E035C">
        <w:rPr>
          <w:rStyle w:val="StyleUnderline"/>
          <w:rFonts w:asciiTheme="majorHAnsi" w:hAnsiTheme="majorHAnsi" w:cstheme="majorHAnsi"/>
        </w:rPr>
        <w:t>In some areas, government policy does give significant weight to future generations.</w:t>
      </w:r>
      <w:r w:rsidRPr="004E035C">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E035C">
        <w:rPr>
          <w:rStyle w:val="StyleUnderline"/>
          <w:rFonts w:asciiTheme="majorHAnsi" w:hAnsiTheme="majorHAnsi" w:cstheme="majorHAnsi"/>
        </w:rPr>
        <w:t>However, when it comes to existential risk, it would seem that we fail to live up to principles of intergenerational equity.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Existential catastrophe would not only give future generations less than the current generations; </w:t>
      </w:r>
      <w:r w:rsidRPr="004E035C">
        <w:rPr>
          <w:rStyle w:val="Emphasis"/>
          <w:rFonts w:asciiTheme="majorHAnsi" w:hAnsiTheme="majorHAnsi" w:cstheme="majorHAnsi"/>
        </w:rPr>
        <w:t>it would give them nothing</w:t>
      </w:r>
      <w:r w:rsidRPr="004E035C">
        <w:rPr>
          <w:rStyle w:val="StyleUnderline"/>
          <w:rFonts w:asciiTheme="majorHAnsi" w:hAnsiTheme="majorHAnsi" w:cstheme="majorHAnsi"/>
        </w:rPr>
        <w:t>.</w:t>
      </w:r>
      <w:r w:rsidRPr="004E035C">
        <w:rPr>
          <w:rFonts w:asciiTheme="majorHAnsi" w:hAnsiTheme="majorHAnsi" w:cstheme="majorHAnsi"/>
          <w:sz w:val="16"/>
        </w:rPr>
        <w:t xml:space="preserve"> Indeed, </w:t>
      </w:r>
      <w:r w:rsidRPr="004E035C">
        <w:rPr>
          <w:rStyle w:val="StyleUnderline"/>
          <w:rFonts w:asciiTheme="majorHAnsi" w:hAnsiTheme="majorHAnsi" w:cstheme="majorHAnsi"/>
        </w:rPr>
        <w:t xml:space="preserve">reducing existential risk plausibly has a quite low cost for us in comparison with the </w:t>
      </w:r>
      <w:proofErr w:type="gramStart"/>
      <w:r w:rsidRPr="004E035C">
        <w:rPr>
          <w:rStyle w:val="StyleUnderline"/>
          <w:rFonts w:asciiTheme="majorHAnsi" w:hAnsiTheme="majorHAnsi" w:cstheme="majorHAnsi"/>
        </w:rPr>
        <w:t>huge expected</w:t>
      </w:r>
      <w:proofErr w:type="gramEnd"/>
      <w:r w:rsidRPr="004E035C">
        <w:rPr>
          <w:rStyle w:val="StyleUnderline"/>
          <w:rFonts w:asciiTheme="majorHAnsi" w:hAnsiTheme="majorHAnsi" w:cstheme="majorHAnsi"/>
        </w:rPr>
        <w:t xml:space="preserve"> value it has for future generations.</w:t>
      </w:r>
      <w:r w:rsidRPr="004E035C">
        <w:rPr>
          <w:rFonts w:asciiTheme="majorHAnsi" w:hAnsiTheme="majorHAnsi" w:cstheme="majorHAnsi"/>
          <w:sz w:val="16"/>
        </w:rPr>
        <w:t xml:space="preserve"> </w:t>
      </w:r>
      <w:proofErr w:type="gramStart"/>
      <w:r w:rsidRPr="004E035C">
        <w:rPr>
          <w:rFonts w:asciiTheme="majorHAnsi" w:hAnsiTheme="majorHAnsi" w:cstheme="majorHAnsi"/>
          <w:sz w:val="16"/>
        </w:rPr>
        <w:t>In spite of</w:t>
      </w:r>
      <w:proofErr w:type="gramEnd"/>
      <w:r w:rsidRPr="004E035C">
        <w:rPr>
          <w:rFonts w:asciiTheme="majorHAnsi" w:hAnsiTheme="majorHAnsi" w:cstheme="majorHAnsi"/>
          <w:sz w:val="16"/>
        </w:rPr>
        <w:t xml:space="preserve"> this, relatively little is done to reduce existential risk. </w:t>
      </w:r>
      <w:r w:rsidRPr="004E035C">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4E035C">
        <w:rPr>
          <w:rFonts w:asciiTheme="majorHAnsi" w:hAnsiTheme="majorHAnsi" w:cstheme="majorHAnsi"/>
          <w:sz w:val="16"/>
        </w:rPr>
        <w:t>1.3</w:t>
      </w:r>
      <w:r w:rsidRPr="004E035C">
        <w:rPr>
          <w:rFonts w:asciiTheme="majorHAnsi" w:hAnsiTheme="majorHAnsi" w:cstheme="majorHAnsi"/>
          <w:u w:val="single"/>
        </w:rPr>
        <w:t>. WHY EXISTENTIAL RISKS MAY BE SYSTEMATICALLY UNDERINVESTED IN, AND THE ROLE OF THE INTERNATIONAL COMMUNITY</w:t>
      </w:r>
      <w:r w:rsidRPr="004E035C">
        <w:rPr>
          <w:rFonts w:asciiTheme="majorHAnsi" w:hAnsiTheme="majorHAnsi" w:cstheme="majorHAnsi"/>
          <w:sz w:val="16"/>
        </w:rPr>
        <w:t xml:space="preserve"> </w:t>
      </w:r>
      <w:r w:rsidRPr="004E035C">
        <w:rPr>
          <w:rStyle w:val="StyleUnderline"/>
          <w:rFonts w:asciiTheme="majorHAnsi" w:hAnsiTheme="majorHAnsi" w:cstheme="majorHAnsi"/>
        </w:rPr>
        <w:t>In spite of the importance of existential risk reduction, it probably receives less attention than is warranted.</w:t>
      </w:r>
      <w:r w:rsidRPr="004E035C">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4E035C">
        <w:rPr>
          <w:rStyle w:val="StyleUnderline"/>
          <w:rFonts w:asciiTheme="majorHAnsi" w:hAnsiTheme="majorHAnsi" w:cstheme="majorHAnsi"/>
        </w:rPr>
        <w:t xml:space="preserve">There are several reasons why existential </w:t>
      </w:r>
      <w:r w:rsidRPr="0097665F">
        <w:rPr>
          <w:rStyle w:val="StyleUnderline"/>
          <w:rFonts w:asciiTheme="majorHAnsi" w:hAnsiTheme="majorHAnsi" w:cstheme="majorHAnsi"/>
          <w:bCs/>
          <w:highlight w:val="green"/>
        </w:rPr>
        <w:t xml:space="preserve">risk reduction is </w:t>
      </w:r>
      <w:r w:rsidRPr="004E035C">
        <w:rPr>
          <w:rStyle w:val="StyleUnderline"/>
          <w:rFonts w:asciiTheme="majorHAnsi" w:hAnsiTheme="majorHAnsi" w:cstheme="majorHAnsi"/>
          <w:bCs/>
        </w:rPr>
        <w:t xml:space="preserve">likely to be </w:t>
      </w:r>
      <w:r w:rsidRPr="0097665F">
        <w:rPr>
          <w:rStyle w:val="StyleUnderline"/>
          <w:rFonts w:asciiTheme="majorHAnsi" w:hAnsiTheme="majorHAnsi" w:cstheme="majorHAnsi"/>
          <w:bCs/>
          <w:highlight w:val="green"/>
        </w:rPr>
        <w:t>underinvested in</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Firstly, </w:t>
      </w:r>
      <w:r w:rsidRPr="0097665F">
        <w:rPr>
          <w:rStyle w:val="StyleUnderline"/>
          <w:rFonts w:asciiTheme="majorHAnsi" w:hAnsiTheme="majorHAnsi" w:cstheme="majorHAnsi"/>
          <w:bCs/>
          <w:highlight w:val="green"/>
        </w:rPr>
        <w:t>it is</w:t>
      </w:r>
      <w:r w:rsidRPr="004E035C">
        <w:rPr>
          <w:rStyle w:val="StyleUnderline"/>
          <w:rFonts w:asciiTheme="majorHAnsi" w:hAnsiTheme="majorHAnsi" w:cstheme="majorHAnsi"/>
          <w:bCs/>
        </w:rPr>
        <w:t xml:space="preserve"> a </w:t>
      </w:r>
      <w:r w:rsidRPr="0097665F">
        <w:rPr>
          <w:rStyle w:val="StyleUnderline"/>
          <w:rFonts w:asciiTheme="majorHAnsi" w:hAnsiTheme="majorHAnsi" w:cstheme="majorHAnsi"/>
          <w:bCs/>
          <w:highlight w:val="green"/>
        </w:rPr>
        <w:t>global</w:t>
      </w:r>
      <w:r w:rsidRPr="0097665F">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public good.</w:t>
      </w:r>
      <w:r w:rsidRPr="004E035C">
        <w:rPr>
          <w:rFonts w:asciiTheme="majorHAnsi" w:hAnsiTheme="majorHAnsi" w:cstheme="majorHAnsi"/>
          <w:sz w:val="16"/>
        </w:rPr>
        <w:t xml:space="preserve"> </w:t>
      </w:r>
      <w:r w:rsidRPr="004E035C">
        <w:rPr>
          <w:rStyle w:val="StyleUnderline"/>
          <w:rFonts w:asciiTheme="majorHAnsi" w:hAnsiTheme="majorHAnsi" w:cstheme="majorHAnsi"/>
        </w:rPr>
        <w:t>Economic theory predicts that such goods tend to be underprovided</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The </w:t>
      </w:r>
      <w:r w:rsidRPr="0097665F">
        <w:rPr>
          <w:rStyle w:val="StyleUnderline"/>
          <w:rFonts w:asciiTheme="majorHAnsi" w:hAnsiTheme="majorHAnsi" w:cstheme="majorHAnsi"/>
          <w:bCs/>
          <w:highlight w:val="green"/>
        </w:rPr>
        <w:t>benefits</w:t>
      </w:r>
      <w:r w:rsidRPr="004E035C">
        <w:rPr>
          <w:rStyle w:val="StyleUnderline"/>
          <w:rFonts w:asciiTheme="majorHAnsi" w:hAnsiTheme="majorHAnsi" w:cstheme="majorHAnsi"/>
          <w:bCs/>
        </w:rPr>
        <w:t xml:space="preserve"> of existential risk reduction </w:t>
      </w:r>
      <w:r w:rsidRPr="0097665F">
        <w:rPr>
          <w:rStyle w:val="StyleUnderline"/>
          <w:rFonts w:asciiTheme="majorHAnsi" w:hAnsiTheme="majorHAnsi" w:cstheme="majorHAnsi"/>
          <w:bCs/>
          <w:highlight w:val="green"/>
        </w:rPr>
        <w:t>are widely</w:t>
      </w:r>
      <w:r w:rsidRPr="004E035C">
        <w:rPr>
          <w:rStyle w:val="StyleUnderline"/>
          <w:rFonts w:asciiTheme="majorHAnsi" w:hAnsiTheme="majorHAnsi" w:cstheme="majorHAnsi"/>
          <w:bCs/>
        </w:rPr>
        <w:t xml:space="preserve"> and </w:t>
      </w:r>
      <w:r w:rsidRPr="0097665F">
        <w:rPr>
          <w:rStyle w:val="StyleUnderline"/>
          <w:rFonts w:asciiTheme="majorHAnsi" w:hAnsiTheme="majorHAnsi" w:cstheme="majorHAnsi"/>
          <w:bCs/>
          <w:highlight w:val="green"/>
        </w:rPr>
        <w:t>indivisibly dispersed</w:t>
      </w:r>
      <w:r w:rsidRPr="0097665F">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 xml:space="preserve">around the globe from the countries responsible for </w:t>
      </w:r>
      <w:proofErr w:type="gramStart"/>
      <w:r w:rsidRPr="004E035C">
        <w:rPr>
          <w:rStyle w:val="StyleUnderline"/>
          <w:rFonts w:asciiTheme="majorHAnsi" w:hAnsiTheme="majorHAnsi" w:cstheme="majorHAnsi"/>
        </w:rPr>
        <w:t>taking action</w:t>
      </w:r>
      <w:proofErr w:type="gramEnd"/>
      <w:r w:rsidRPr="004E035C">
        <w:rPr>
          <w:rStyle w:val="StyleUnderline"/>
          <w:rFonts w:asciiTheme="majorHAnsi" w:hAnsiTheme="majorHAnsi" w:cstheme="majorHAnsi"/>
        </w:rPr>
        <w:t>.</w:t>
      </w:r>
      <w:r w:rsidRPr="004E035C">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E035C">
        <w:rPr>
          <w:rStyle w:val="StyleUnderline"/>
          <w:rFonts w:asciiTheme="majorHAnsi" w:hAnsiTheme="majorHAnsi" w:cstheme="majorHAnsi"/>
        </w:rPr>
        <w:t>Secondly</w:t>
      </w:r>
      <w:r w:rsidRPr="004E035C">
        <w:rPr>
          <w:rFonts w:asciiTheme="majorHAnsi" w:hAnsiTheme="majorHAnsi" w:cstheme="majorHAnsi"/>
          <w:sz w:val="16"/>
        </w:rPr>
        <w:t xml:space="preserve">, as already suggested above, </w:t>
      </w:r>
      <w:r w:rsidRPr="004E035C">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For these goods, </w:t>
      </w:r>
      <w:r w:rsidRPr="0097665F">
        <w:rPr>
          <w:rStyle w:val="StyleUnderline"/>
          <w:rFonts w:asciiTheme="majorHAnsi" w:hAnsiTheme="majorHAnsi" w:cstheme="majorHAnsi"/>
          <w:bCs/>
          <w:highlight w:val="green"/>
        </w:rPr>
        <w:t xml:space="preserve">the problem is temporal free riding: the current generation enjoys </w:t>
      </w:r>
      <w:r w:rsidRPr="004E035C">
        <w:rPr>
          <w:rStyle w:val="StyleUnderline"/>
          <w:rFonts w:asciiTheme="majorHAnsi" w:hAnsiTheme="majorHAnsi" w:cstheme="majorHAnsi"/>
          <w:bCs/>
        </w:rPr>
        <w:t xml:space="preserve">the benefits of </w:t>
      </w:r>
      <w:r w:rsidRPr="0097665F">
        <w:rPr>
          <w:rStyle w:val="StyleUnderline"/>
          <w:rFonts w:asciiTheme="majorHAnsi" w:hAnsiTheme="majorHAnsi" w:cstheme="majorHAnsi"/>
          <w:bCs/>
          <w:highlight w:val="green"/>
        </w:rPr>
        <w:t xml:space="preserve">inaction while future </w:t>
      </w:r>
      <w:r w:rsidRPr="004E035C">
        <w:rPr>
          <w:rStyle w:val="StyleUnderline"/>
          <w:rFonts w:asciiTheme="majorHAnsi" w:hAnsiTheme="majorHAnsi" w:cstheme="majorHAnsi"/>
          <w:bCs/>
        </w:rPr>
        <w:t xml:space="preserve">generations </w:t>
      </w:r>
      <w:r w:rsidRPr="0097665F">
        <w:rPr>
          <w:rStyle w:val="StyleUnderline"/>
          <w:rFonts w:asciiTheme="majorHAnsi" w:hAnsiTheme="majorHAnsi" w:cstheme="majorHAnsi"/>
          <w:bCs/>
          <w:highlight w:val="green"/>
        </w:rPr>
        <w:t>bear the costs.</w:t>
      </w:r>
      <w:r w:rsidRPr="004E035C">
        <w:rPr>
          <w:rStyle w:val="StyleUnderline"/>
          <w:rFonts w:asciiTheme="majorHAnsi" w:hAnsiTheme="majorHAnsi" w:cstheme="majorHAnsi"/>
        </w:rPr>
        <w:t xml:space="preserve"> Thirdly</w:t>
      </w:r>
      <w:r w:rsidRPr="004E035C">
        <w:rPr>
          <w:rFonts w:asciiTheme="majorHAnsi" w:hAnsiTheme="majorHAnsi" w:cstheme="majorHAnsi"/>
          <w:sz w:val="16"/>
        </w:rPr>
        <w:t xml:space="preserve">, many </w:t>
      </w:r>
      <w:r w:rsidRPr="004E035C">
        <w:rPr>
          <w:rStyle w:val="StyleUnderline"/>
          <w:rFonts w:asciiTheme="majorHAnsi" w:hAnsiTheme="majorHAnsi" w:cstheme="majorHAnsi"/>
        </w:rPr>
        <w:t>existential risks</w:t>
      </w:r>
      <w:r w:rsidRPr="004E035C">
        <w:rPr>
          <w:rFonts w:asciiTheme="majorHAnsi" w:hAnsiTheme="majorHAnsi" w:cstheme="majorHAnsi"/>
          <w:sz w:val="16"/>
        </w:rPr>
        <w:t xml:space="preserve">, such as machine superintelligence, engineered pandemics, and solar geoengineering, </w:t>
      </w:r>
      <w:r w:rsidRPr="004E035C">
        <w:rPr>
          <w:rStyle w:val="StyleUnderline"/>
          <w:rFonts w:asciiTheme="majorHAnsi" w:hAnsiTheme="majorHAnsi" w:cstheme="majorHAnsi"/>
        </w:rPr>
        <w:t>pose an unprecedented and uncertain future threat.</w:t>
      </w:r>
      <w:r w:rsidRPr="004E035C">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4E035C">
        <w:rPr>
          <w:rFonts w:asciiTheme="majorHAnsi" w:hAnsiTheme="majorHAnsi" w:cstheme="majorHAnsi"/>
          <w:sz w:val="16"/>
        </w:rPr>
        <w:t>with regard to</w:t>
      </w:r>
      <w:proofErr w:type="gramEnd"/>
      <w:r w:rsidRPr="004E035C">
        <w:rPr>
          <w:rFonts w:asciiTheme="majorHAnsi" w:hAnsiTheme="majorHAnsi" w:cstheme="majorHAnsi"/>
          <w:sz w:val="16"/>
        </w:rPr>
        <w:t xml:space="preserve"> these emerging risks is comparable to the one we faced when nuclear weapons first became available. </w:t>
      </w:r>
      <w:r w:rsidRPr="0097665F">
        <w:rPr>
          <w:rStyle w:val="StyleUnderline"/>
          <w:rFonts w:asciiTheme="majorHAnsi" w:hAnsiTheme="majorHAnsi" w:cstheme="majorHAnsi"/>
          <w:bCs/>
          <w:highlight w:val="green"/>
        </w:rPr>
        <w:t xml:space="preserve">Cognitive biases </w:t>
      </w:r>
      <w:r w:rsidRPr="004E035C">
        <w:rPr>
          <w:rStyle w:val="StyleUnderline"/>
          <w:rFonts w:asciiTheme="majorHAnsi" w:hAnsiTheme="majorHAnsi" w:cstheme="majorHAnsi"/>
          <w:bCs/>
        </w:rPr>
        <w:t xml:space="preserve">also </w:t>
      </w:r>
      <w:r w:rsidRPr="0097665F">
        <w:rPr>
          <w:rStyle w:val="StyleUnderline"/>
          <w:rFonts w:asciiTheme="majorHAnsi" w:hAnsiTheme="majorHAnsi" w:cstheme="majorHAnsi"/>
          <w:bCs/>
          <w:highlight w:val="green"/>
        </w:rPr>
        <w:t>lead people to underestimate</w:t>
      </w:r>
      <w:r w:rsidRPr="004E035C">
        <w:rPr>
          <w:rStyle w:val="StyleUnderline"/>
          <w:rFonts w:asciiTheme="majorHAnsi" w:hAnsiTheme="majorHAnsi" w:cstheme="majorHAnsi"/>
          <w:bCs/>
        </w:rPr>
        <w:t xml:space="preserve"> existential </w:t>
      </w:r>
      <w:r w:rsidRPr="0097665F">
        <w:rPr>
          <w:rStyle w:val="StyleUnderline"/>
          <w:rFonts w:asciiTheme="majorHAnsi" w:hAnsiTheme="majorHAnsi" w:cstheme="majorHAnsi"/>
          <w:bCs/>
          <w:highlight w:val="green"/>
        </w:rPr>
        <w:t>risks.</w:t>
      </w:r>
      <w:r w:rsidRPr="0097665F">
        <w:rPr>
          <w:rFonts w:asciiTheme="majorHAnsi" w:hAnsiTheme="majorHAnsi" w:cstheme="majorHAnsi"/>
          <w:b/>
          <w:bCs/>
          <w:sz w:val="16"/>
          <w:highlight w:val="green"/>
        </w:rPr>
        <w:t xml:space="preserve"> </w:t>
      </w:r>
      <w:r w:rsidRPr="0097665F">
        <w:rPr>
          <w:rStyle w:val="StyleUnderline"/>
          <w:rFonts w:asciiTheme="majorHAnsi" w:hAnsiTheme="majorHAnsi" w:cstheme="majorHAnsi"/>
          <w:bCs/>
          <w:highlight w:val="green"/>
        </w:rPr>
        <w:t>Since there have not been any catastrophes of this magnitude, these risks are not salient to politicians and the public.</w:t>
      </w:r>
      <w:r w:rsidRPr="004E035C">
        <w:rPr>
          <w:rFonts w:asciiTheme="majorHAnsi" w:hAnsiTheme="majorHAnsi" w:cstheme="majorHAnsi"/>
          <w:sz w:val="16"/>
        </w:rPr>
        <w:t xml:space="preserve">72 </w:t>
      </w:r>
      <w:r w:rsidRPr="004E035C">
        <w:rPr>
          <w:rStyle w:val="StyleUnderline"/>
          <w:rFonts w:asciiTheme="majorHAnsi" w:hAnsiTheme="majorHAnsi" w:cstheme="majorHAnsi"/>
        </w:rPr>
        <w:t>This is an example of the misapplication of the availability heuristic, a mental shortcut which assumes that something is important only if it can be readily recalled. Another cognitive bias affecting perceptions of existential risk is scope neglect.</w:t>
      </w:r>
      <w:r w:rsidRPr="004E035C">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E035C">
        <w:rPr>
          <w:rStyle w:val="StyleUnderline"/>
          <w:rFonts w:asciiTheme="majorHAnsi" w:hAnsiTheme="majorHAnsi" w:cstheme="majorHAnsi"/>
          <w:bCs/>
        </w:rPr>
        <w:t>People become numbed to the effect of saving lives when the numbers get too large.</w:t>
      </w:r>
      <w:r w:rsidRPr="004E035C">
        <w:rPr>
          <w:rFonts w:asciiTheme="majorHAnsi" w:hAnsiTheme="majorHAnsi" w:cstheme="majorHAnsi"/>
          <w:b/>
          <w:bCs/>
          <w:sz w:val="16"/>
        </w:rPr>
        <w:t xml:space="preserve"> 74 </w:t>
      </w:r>
      <w:r w:rsidRPr="004E035C">
        <w:rPr>
          <w:rStyle w:val="StyleUnderline"/>
          <w:rFonts w:asciiTheme="majorHAnsi" w:hAnsiTheme="majorHAnsi" w:cstheme="majorHAnsi"/>
          <w:bCs/>
        </w:rPr>
        <w:t>Scope neglect is a particularly acute problem for existential risk because the numbers at stake are so large.</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Due to scope neglect, decision-makers are prone to treat existential risks in a similar way to problems which are less severe by many orders of magnitude.</w:t>
      </w:r>
      <w:r w:rsidRPr="004E035C">
        <w:rPr>
          <w:rFonts w:asciiTheme="majorHAnsi" w:hAnsiTheme="majorHAnsi" w:cstheme="majorHAnsi"/>
          <w:b/>
          <w:bCs/>
          <w:sz w:val="16"/>
        </w:rPr>
        <w:t xml:space="preserve"> </w:t>
      </w:r>
      <w:r w:rsidRPr="004E035C">
        <w:rPr>
          <w:rFonts w:asciiTheme="majorHAnsi" w:hAnsiTheme="majorHAnsi" w:cstheme="majorHAnsi"/>
          <w:sz w:val="16"/>
        </w:rPr>
        <w:t>A wide range of other cognitive biases</w:t>
      </w:r>
    </w:p>
    <w:p w14:paraId="17D2ECCF" w14:textId="32CF3BAC" w:rsidR="00127725" w:rsidRDefault="00127725" w:rsidP="00127725">
      <w:pPr>
        <w:pStyle w:val="Heading4"/>
      </w:pPr>
      <w:r>
        <w:t xml:space="preserve">Extinction undermines humanities potential and future---anything else is shortsighted. </w:t>
      </w:r>
    </w:p>
    <w:p w14:paraId="099BD872" w14:textId="506D9AA8" w:rsidR="00127725" w:rsidRPr="004E035C" w:rsidRDefault="00127725" w:rsidP="00127725">
      <w:pPr>
        <w:rPr>
          <w:rFonts w:asciiTheme="majorHAnsi" w:hAnsiTheme="majorHAnsi" w:cstheme="majorHAnsi"/>
          <w:sz w:val="18"/>
          <w:szCs w:val="18"/>
        </w:rPr>
      </w:pPr>
      <w:r w:rsidRPr="004E035C">
        <w:rPr>
          <w:rFonts w:asciiTheme="majorHAnsi" w:hAnsiTheme="majorHAnsi" w:cstheme="majorHAnsi"/>
          <w:b/>
          <w:bCs/>
          <w:sz w:val="26"/>
          <w:szCs w:val="26"/>
        </w:rPr>
        <w:t>Ord 20</w:t>
      </w:r>
      <w:r w:rsidRPr="004E035C">
        <w:rPr>
          <w:rFonts w:asciiTheme="majorHAnsi" w:hAnsiTheme="majorHAnsi" w:cstheme="majorHAnsi"/>
        </w:rPr>
        <w:t xml:space="preserve"> </w:t>
      </w:r>
      <w:r w:rsidRPr="004E035C">
        <w:rPr>
          <w:rFonts w:asciiTheme="majorHAnsi" w:hAnsiTheme="majorHAnsi" w:cstheme="majorHAnsi"/>
          <w:sz w:val="18"/>
          <w:szCs w:val="18"/>
        </w:rPr>
        <w:t>Toby Ord</w:t>
      </w:r>
      <w:r w:rsidRPr="004E035C">
        <w:rPr>
          <w:rFonts w:asciiTheme="majorHAnsi" w:hAnsiTheme="majorHAnsi" w:cstheme="majorHAnsi"/>
          <w:color w:val="222222"/>
          <w:sz w:val="18"/>
          <w:szCs w:val="18"/>
          <w:shd w:val="clear" w:color="auto" w:fill="FFFFFF"/>
        </w:rPr>
        <w:t xml:space="preserve"> [</w:t>
      </w:r>
      <w:r w:rsidRPr="004E035C">
        <w:rPr>
          <w:rFonts w:asciiTheme="majorHAnsi" w:hAnsiTheme="majorHAnsi" w:cstheme="majorHAnsi"/>
          <w:sz w:val="18"/>
          <w:szCs w:val="18"/>
        </w:rPr>
        <w:t>Australian philosopher. He founded Giving What We Can, an international society whose members pledge to donate at least 10% of their income to effective charities], “The Precipice” Hachette Books, 2020 // Lex CH</w:t>
      </w:r>
    </w:p>
    <w:p w14:paraId="783E504F" w14:textId="3239047A" w:rsidR="00127725" w:rsidRPr="004E035C" w:rsidRDefault="00127725" w:rsidP="003979AB">
      <w:pPr>
        <w:rPr>
          <w:rFonts w:asciiTheme="majorHAnsi" w:hAnsiTheme="majorHAnsi" w:cstheme="majorHAnsi"/>
          <w:sz w:val="16"/>
        </w:rPr>
      </w:pPr>
      <w:r w:rsidRPr="004E035C">
        <w:rPr>
          <w:rFonts w:asciiTheme="majorHAnsi" w:hAnsiTheme="majorHAnsi" w:cstheme="majorHAnsi"/>
          <w:sz w:val="16"/>
        </w:rPr>
        <w:t xml:space="preserve">But </w:t>
      </w:r>
      <w:r w:rsidRPr="004E035C">
        <w:rPr>
          <w:rFonts w:asciiTheme="majorHAnsi" w:hAnsiTheme="majorHAnsi" w:cstheme="majorHAnsi"/>
          <w:b/>
          <w:bCs/>
          <w:highlight w:val="green"/>
          <w:u w:val="single"/>
        </w:rPr>
        <w:t xml:space="preserve">an existential catastrophe </w:t>
      </w:r>
      <w:r w:rsidRPr="004E035C">
        <w:rPr>
          <w:rFonts w:asciiTheme="majorHAnsi" w:hAnsiTheme="majorHAnsi" w:cstheme="majorHAnsi"/>
          <w:b/>
          <w:bCs/>
          <w:u w:val="single"/>
        </w:rPr>
        <w:t>is not</w:t>
      </w:r>
      <w:r w:rsidRPr="004E035C">
        <w:rPr>
          <w:rFonts w:asciiTheme="majorHAnsi" w:hAnsiTheme="majorHAnsi" w:cstheme="majorHAnsi"/>
          <w:sz w:val="16"/>
        </w:rPr>
        <w:t xml:space="preserve"> just </w:t>
      </w:r>
      <w:r w:rsidRPr="004E035C">
        <w:rPr>
          <w:rFonts w:asciiTheme="majorHAnsi" w:hAnsiTheme="majorHAnsi" w:cstheme="majorHAnsi"/>
          <w:b/>
          <w:bCs/>
          <w:u w:val="single"/>
        </w:rPr>
        <w:t xml:space="preserve">a catastrophe that destroys a particularly large number of lives. It </w:t>
      </w:r>
      <w:r w:rsidRPr="004E035C">
        <w:rPr>
          <w:rFonts w:asciiTheme="majorHAnsi" w:hAnsiTheme="majorHAnsi" w:cstheme="majorHAnsi"/>
          <w:b/>
          <w:bCs/>
          <w:highlight w:val="green"/>
          <w:u w:val="single"/>
        </w:rPr>
        <w:t>destroys our potential</w:t>
      </w:r>
      <w:r w:rsidRPr="004E035C">
        <w:rPr>
          <w:rFonts w:asciiTheme="majorHAnsi" w:hAnsiTheme="majorHAnsi" w:cstheme="majorHAnsi"/>
          <w:sz w:val="16"/>
        </w:rPr>
        <w:t>. My mentor, Derek Parfit, asked us to imagine a devastating nuclear war killing 99 percent of the world’s people.</w:t>
      </w:r>
      <w:r w:rsidRPr="004E035C">
        <w:rPr>
          <w:rFonts w:asciiTheme="majorHAnsi" w:hAnsiTheme="majorHAnsi" w:cstheme="majorHAnsi"/>
          <w:b/>
          <w:bCs/>
          <w:u w:val="single"/>
        </w:rPr>
        <w:t xml:space="preserve"> </w:t>
      </w:r>
      <w:r w:rsidRPr="004E035C">
        <w:rPr>
          <w:rFonts w:asciiTheme="majorHAnsi" w:hAnsiTheme="majorHAnsi" w:cstheme="majorHAnsi"/>
          <w:sz w:val="16"/>
        </w:rPr>
        <w:t xml:space="preserve">19 </w:t>
      </w:r>
      <w:r w:rsidRPr="004E035C">
        <w:rPr>
          <w:rFonts w:asciiTheme="majorHAnsi" w:hAnsiTheme="majorHAnsi" w:cstheme="majorHAnsi"/>
          <w:b/>
          <w:bCs/>
          <w:highlight w:val="green"/>
          <w:u w:val="single"/>
        </w:rPr>
        <w:t xml:space="preserve">A war that would leave behind a </w:t>
      </w:r>
      <w:proofErr w:type="gramStart"/>
      <w:r w:rsidRPr="004E035C">
        <w:rPr>
          <w:rFonts w:asciiTheme="majorHAnsi" w:hAnsiTheme="majorHAnsi" w:cstheme="majorHAnsi"/>
          <w:b/>
          <w:bCs/>
          <w:highlight w:val="green"/>
          <w:u w:val="single"/>
        </w:rPr>
        <w:t>dark age</w:t>
      </w:r>
      <w:r w:rsidRPr="004E035C">
        <w:rPr>
          <w:rFonts w:asciiTheme="majorHAnsi" w:hAnsiTheme="majorHAnsi" w:cstheme="majorHAnsi"/>
          <w:b/>
          <w:bCs/>
          <w:u w:val="single"/>
        </w:rPr>
        <w:t xml:space="preserve"> lasting centuries</w:t>
      </w:r>
      <w:proofErr w:type="gramEnd"/>
      <w:r w:rsidRPr="004E035C">
        <w:rPr>
          <w:rFonts w:asciiTheme="majorHAnsi" w:hAnsiTheme="majorHAnsi" w:cstheme="majorHAnsi"/>
          <w:b/>
          <w:bCs/>
          <w:u w:val="single"/>
        </w:rPr>
        <w:t xml:space="preserve">, before </w:t>
      </w:r>
      <w:r w:rsidRPr="004E035C">
        <w:rPr>
          <w:rFonts w:asciiTheme="majorHAnsi" w:hAnsiTheme="majorHAnsi" w:cstheme="majorHAnsi"/>
          <w:b/>
          <w:bCs/>
          <w:highlight w:val="green"/>
          <w:u w:val="single"/>
        </w:rPr>
        <w:t>the survivors could eventually rebuild civilization</w:t>
      </w:r>
      <w:r w:rsidRPr="004E035C">
        <w:rPr>
          <w:rFonts w:asciiTheme="majorHAnsi" w:hAnsiTheme="majorHAnsi" w:cstheme="majorHAnsi"/>
          <w:b/>
          <w:bCs/>
          <w:u w:val="single"/>
        </w:rPr>
        <w:t xml:space="preserve"> to its former heights; humbled, scarred—but undefeated. Now </w:t>
      </w:r>
      <w:r w:rsidRPr="004E035C">
        <w:rPr>
          <w:rFonts w:asciiTheme="majorHAnsi" w:hAnsiTheme="majorHAnsi" w:cstheme="majorHAnsi"/>
          <w:b/>
          <w:bCs/>
          <w:highlight w:val="green"/>
          <w:u w:val="single"/>
        </w:rPr>
        <w:t>compare this with a war killing</w:t>
      </w:r>
      <w:r w:rsidRPr="004E035C">
        <w:rPr>
          <w:rFonts w:asciiTheme="majorHAnsi" w:hAnsiTheme="majorHAnsi" w:cstheme="majorHAnsi"/>
          <w:b/>
          <w:bCs/>
          <w:u w:val="single"/>
        </w:rPr>
        <w:t xml:space="preserve"> a full </w:t>
      </w:r>
      <w:r w:rsidRPr="004E035C">
        <w:rPr>
          <w:rFonts w:asciiTheme="majorHAnsi" w:hAnsiTheme="majorHAnsi" w:cstheme="majorHAnsi"/>
          <w:b/>
          <w:bCs/>
          <w:highlight w:val="green"/>
          <w:u w:val="single"/>
        </w:rPr>
        <w:t>100 percent of the world’s people.</w:t>
      </w:r>
      <w:r w:rsidRPr="004E035C">
        <w:rPr>
          <w:rFonts w:asciiTheme="majorHAnsi" w:hAnsiTheme="majorHAnsi" w:cstheme="majorHAnsi"/>
          <w:b/>
          <w:bCs/>
          <w:u w:val="single"/>
        </w:rPr>
        <w:t xml:space="preserve"> This second war would be worse, of course, but how much worse? Either war would be the worst catastrophe in history. Either would kill billions.</w:t>
      </w:r>
      <w:r w:rsidRPr="004E035C">
        <w:rPr>
          <w:rFonts w:asciiTheme="majorHAnsi" w:hAnsiTheme="majorHAnsi" w:cstheme="majorHAnsi"/>
          <w:sz w:val="16"/>
        </w:rPr>
        <w:t xml:space="preserve"> </w:t>
      </w:r>
      <w:r w:rsidRPr="004E035C">
        <w:rPr>
          <w:rFonts w:asciiTheme="majorHAnsi" w:hAnsiTheme="majorHAnsi" w:cstheme="majorHAnsi"/>
          <w:b/>
          <w:bCs/>
          <w:u w:val="single"/>
        </w:rPr>
        <w:t>The second war would involve tens of millions of additional deaths, and so would be worse for this reason</w:t>
      </w:r>
      <w:r w:rsidRPr="004E035C">
        <w:rPr>
          <w:rFonts w:asciiTheme="majorHAnsi" w:hAnsiTheme="majorHAnsi" w:cstheme="majorHAnsi"/>
          <w:sz w:val="16"/>
        </w:rPr>
        <w:t xml:space="preserve">. But there is another, far more significant difference between the two wars. </w:t>
      </w:r>
      <w:r w:rsidRPr="004E035C">
        <w:rPr>
          <w:rFonts w:asciiTheme="majorHAnsi" w:hAnsiTheme="majorHAnsi" w:cstheme="majorHAnsi"/>
          <w:b/>
          <w:bCs/>
          <w:u w:val="single"/>
        </w:rPr>
        <w:t>Both wars kill billions of humans; but the second war kills humanity</w:t>
      </w:r>
      <w:r w:rsidRPr="004E035C">
        <w:rPr>
          <w:rFonts w:asciiTheme="majorHAnsi" w:hAnsiTheme="majorHAnsi" w:cstheme="majorHAnsi"/>
          <w:sz w:val="16"/>
          <w:u w:val="single"/>
        </w:rPr>
        <w:t xml:space="preserve">. </w:t>
      </w:r>
      <w:r w:rsidRPr="004E035C">
        <w:rPr>
          <w:rFonts w:asciiTheme="majorHAnsi" w:hAnsiTheme="majorHAnsi" w:cstheme="majorHAnsi"/>
          <w:b/>
          <w:bCs/>
          <w:highlight w:val="green"/>
          <w:u w:val="single"/>
        </w:rPr>
        <w:t>Both wars destroy our present; but the second war destroys our future</w:t>
      </w:r>
      <w:r w:rsidRPr="004E035C">
        <w:rPr>
          <w:rFonts w:asciiTheme="majorHAnsi" w:hAnsiTheme="majorHAnsi" w:cstheme="majorHAnsi"/>
          <w:b/>
          <w:bCs/>
          <w:u w:val="single"/>
        </w:rPr>
        <w:t xml:space="preserve">. It is this qualitative difference in what is lost with that last percent that makes existential catastrophes unique, and that makes </w:t>
      </w:r>
      <w:r w:rsidRPr="004E035C">
        <w:rPr>
          <w:rFonts w:asciiTheme="majorHAnsi" w:hAnsiTheme="majorHAnsi" w:cstheme="majorHAnsi"/>
          <w:b/>
          <w:bCs/>
          <w:highlight w:val="green"/>
          <w:u w:val="single"/>
        </w:rPr>
        <w:t>reducing the risk of existential catastrophe uniquely important</w:t>
      </w:r>
      <w:r w:rsidRPr="004E035C">
        <w:rPr>
          <w:rFonts w:asciiTheme="majorHAnsi" w:hAnsiTheme="majorHAnsi" w:cstheme="majorHAnsi"/>
          <w:b/>
          <w:bCs/>
          <w:u w:val="single"/>
        </w:rPr>
        <w:t>. 20 In expectation, almost all humans who will ever live have yet to be born.</w:t>
      </w:r>
      <w:r w:rsidRPr="004E035C">
        <w:rPr>
          <w:rFonts w:asciiTheme="majorHAnsi" w:hAnsiTheme="majorHAnsi" w:cstheme="majorHAnsi"/>
          <w:sz w:val="16"/>
        </w:rPr>
        <w:t xml:space="preserve"> Absent catastrophe, </w:t>
      </w:r>
      <w:r w:rsidRPr="004E035C">
        <w:rPr>
          <w:rFonts w:asciiTheme="majorHAnsi" w:hAnsiTheme="majorHAnsi" w:cstheme="majorHAnsi"/>
          <w:b/>
          <w:bCs/>
          <w:u w:val="single"/>
        </w:rPr>
        <w:t>most generations are future generations.</w:t>
      </w:r>
      <w:r w:rsidRPr="004E035C">
        <w:rPr>
          <w:rFonts w:asciiTheme="majorHAnsi" w:hAnsiTheme="majorHAnsi" w:cstheme="majorHAnsi"/>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4E035C">
        <w:rPr>
          <w:rFonts w:asciiTheme="majorHAnsi" w:hAnsiTheme="majorHAnsi" w:cstheme="majorHAnsi"/>
          <w:b/>
          <w:bCs/>
          <w:u w:val="single"/>
        </w:rPr>
        <w:t>If our species does destroy itself, it will be a death in the cradle—a case of infant mortality</w:t>
      </w:r>
      <w:r w:rsidRPr="004E035C">
        <w:rPr>
          <w:rFonts w:asciiTheme="majorHAnsi" w:hAnsiTheme="majorHAnsi" w:cstheme="majorHAnsi"/>
          <w:sz w:val="16"/>
        </w:rPr>
        <w:t xml:space="preserve">. 21 And because, in expectation, </w:t>
      </w:r>
      <w:r w:rsidRPr="004E035C">
        <w:rPr>
          <w:rFonts w:asciiTheme="majorHAnsi" w:hAnsiTheme="majorHAnsi" w:cstheme="majorHAnsi"/>
          <w:b/>
          <w:bCs/>
          <w:u w:val="single"/>
        </w:rPr>
        <w:t>almost all of humanity’s life lies in the future, almost everything of value lies in the future as well</w:t>
      </w:r>
      <w:r w:rsidRPr="004E035C">
        <w:rPr>
          <w:rFonts w:asciiTheme="majorHAnsi" w:hAnsiTheme="majorHAnsi" w:cstheme="majorHAnsi"/>
          <w:sz w:val="16"/>
        </w:rPr>
        <w:t xml:space="preserve">: almost all the flourishing; almost all the beauty; our greatest achievements; our most just societies; our most profound discoveries. 22 We can continue our progress on prosperity, health, justice, </w:t>
      </w:r>
      <w:proofErr w:type="gramStart"/>
      <w:r w:rsidRPr="004E035C">
        <w:rPr>
          <w:rFonts w:asciiTheme="majorHAnsi" w:hAnsiTheme="majorHAnsi" w:cstheme="majorHAnsi"/>
          <w:sz w:val="16"/>
        </w:rPr>
        <w:t>freedom</w:t>
      </w:r>
      <w:proofErr w:type="gramEnd"/>
      <w:r w:rsidRPr="004E035C">
        <w:rPr>
          <w:rFonts w:asciiTheme="majorHAnsi" w:hAnsiTheme="majorHAnsi" w:cstheme="majorHAnsi"/>
          <w:sz w:val="16"/>
        </w:rPr>
        <w:t xml:space="preserve"> and moral thought. </w:t>
      </w:r>
      <w:r w:rsidRPr="004E035C">
        <w:rPr>
          <w:rFonts w:asciiTheme="majorHAnsi" w:hAnsiTheme="majorHAnsi" w:cstheme="majorHAnsi"/>
          <w:b/>
          <w:bCs/>
          <w:u w:val="single"/>
        </w:rPr>
        <w:t>We can create a world of wellbeing and flourishing that challenges our capacity to imagine. And if we protect that world from catastrophe, it could last millions of centuries</w:t>
      </w:r>
      <w:r w:rsidRPr="004E035C">
        <w:rPr>
          <w:rFonts w:asciiTheme="majorHAnsi" w:hAnsiTheme="majorHAnsi" w:cstheme="majorHAnsi"/>
          <w:sz w:val="16"/>
        </w:rPr>
        <w:t xml:space="preserve">. This is our potential—what we could achieve if we pass the Precipice and </w:t>
      </w:r>
      <w:r w:rsidRPr="004E035C">
        <w:rPr>
          <w:rFonts w:asciiTheme="majorHAnsi" w:hAnsiTheme="majorHAnsi" w:cstheme="majorHAnsi"/>
          <w:b/>
          <w:bCs/>
          <w:u w:val="single"/>
        </w:rPr>
        <w:t>continue striving for a better world</w:t>
      </w:r>
      <w:r w:rsidRPr="004E035C">
        <w:rPr>
          <w:rFonts w:asciiTheme="majorHAnsi" w:hAnsiTheme="majorHAnsi" w:cstheme="majorHAnsi"/>
          <w:sz w:val="16"/>
        </w:rPr>
        <w:t xml:space="preserve">. </w:t>
      </w:r>
      <w:r w:rsidRPr="004E035C">
        <w:rPr>
          <w:rFonts w:asciiTheme="majorHAnsi" w:hAnsiTheme="majorHAnsi" w:cstheme="majorHAnsi"/>
          <w:b/>
          <w:bCs/>
          <w:highlight w:val="green"/>
          <w:u w:val="single"/>
        </w:rPr>
        <w:t xml:space="preserve">It is </w:t>
      </w:r>
      <w:r w:rsidRPr="004E035C">
        <w:rPr>
          <w:rFonts w:asciiTheme="majorHAnsi" w:hAnsiTheme="majorHAnsi" w:cstheme="majorHAnsi"/>
          <w:b/>
          <w:bCs/>
          <w:u w:val="single"/>
        </w:rPr>
        <w:t xml:space="preserve">this view of </w:t>
      </w:r>
      <w:r w:rsidRPr="004E035C">
        <w:rPr>
          <w:rFonts w:asciiTheme="majorHAnsi" w:hAnsiTheme="majorHAnsi" w:cstheme="majorHAnsi"/>
          <w:b/>
          <w:bCs/>
          <w:highlight w:val="green"/>
          <w:u w:val="single"/>
        </w:rPr>
        <w:t>the future</w:t>
      </w:r>
      <w:r w:rsidRPr="004E035C">
        <w:rPr>
          <w:rFonts w:asciiTheme="majorHAnsi" w:hAnsiTheme="majorHAnsi" w:cstheme="majorHAnsi"/>
          <w:b/>
          <w:bCs/>
          <w:u w:val="single"/>
        </w:rPr>
        <w:t xml:space="preserve">—the immense value </w:t>
      </w:r>
      <w:r w:rsidRPr="004E035C">
        <w:rPr>
          <w:rFonts w:asciiTheme="majorHAnsi" w:hAnsiTheme="majorHAnsi" w:cstheme="majorHAnsi"/>
          <w:b/>
          <w:bCs/>
          <w:highlight w:val="green"/>
          <w:u w:val="single"/>
        </w:rPr>
        <w:t>of humanity’s potential —that</w:t>
      </w:r>
      <w:r w:rsidRPr="004E035C">
        <w:rPr>
          <w:rFonts w:asciiTheme="majorHAnsi" w:hAnsiTheme="majorHAnsi" w:cstheme="majorHAnsi"/>
          <w:b/>
          <w:bCs/>
          <w:u w:val="single"/>
        </w:rPr>
        <w:t xml:space="preserve"> most </w:t>
      </w:r>
      <w:r w:rsidRPr="004E035C">
        <w:rPr>
          <w:rFonts w:asciiTheme="majorHAnsi" w:hAnsiTheme="majorHAnsi" w:cstheme="majorHAnsi"/>
          <w:b/>
          <w:bCs/>
          <w:highlight w:val="green"/>
          <w:u w:val="single"/>
        </w:rPr>
        <w:t>persuades me to focus</w:t>
      </w:r>
      <w:r w:rsidRPr="004E035C">
        <w:rPr>
          <w:rFonts w:asciiTheme="majorHAnsi" w:hAnsiTheme="majorHAnsi" w:cstheme="majorHAnsi"/>
          <w:b/>
          <w:bCs/>
          <w:u w:val="single"/>
        </w:rPr>
        <w:t xml:space="preserve"> my energies </w:t>
      </w:r>
      <w:r w:rsidRPr="004E035C">
        <w:rPr>
          <w:rFonts w:asciiTheme="majorHAnsi" w:hAnsiTheme="majorHAnsi" w:cstheme="majorHAnsi"/>
          <w:b/>
          <w:bCs/>
          <w:highlight w:val="green"/>
          <w:u w:val="single"/>
        </w:rPr>
        <w:t>on reducing existential risk</w:t>
      </w:r>
      <w:r w:rsidRPr="004E035C">
        <w:rPr>
          <w:rFonts w:asciiTheme="majorHAnsi" w:hAnsiTheme="majorHAnsi" w:cstheme="majorHAnsi"/>
          <w:b/>
          <w:bCs/>
          <w:u w:val="single"/>
        </w:rPr>
        <w:t xml:space="preserve">. When I think of the millions of future generations yet to come, </w:t>
      </w:r>
      <w:r w:rsidRPr="004E035C">
        <w:rPr>
          <w:rFonts w:asciiTheme="majorHAnsi" w:hAnsiTheme="majorHAnsi" w:cstheme="majorHAnsi"/>
          <w:b/>
          <w:bCs/>
          <w:highlight w:val="green"/>
          <w:u w:val="single"/>
        </w:rPr>
        <w:t>the importance of protecting humanity’s future is clear</w:t>
      </w:r>
      <w:r w:rsidRPr="004E035C">
        <w:rPr>
          <w:rFonts w:asciiTheme="majorHAnsi" w:hAnsiTheme="majorHAnsi" w:cstheme="majorHAnsi"/>
          <w:b/>
          <w:bCs/>
          <w:u w:val="single"/>
        </w:rPr>
        <w:t xml:space="preserve"> to me</w:t>
      </w:r>
      <w:r w:rsidRPr="004E035C">
        <w:rPr>
          <w:rFonts w:asciiTheme="majorHAnsi" w:hAnsiTheme="majorHAnsi" w:cstheme="majorHAnsi"/>
          <w:sz w:val="16"/>
        </w:rPr>
        <w:t xml:space="preserve">. </w:t>
      </w:r>
      <w:r w:rsidRPr="004E035C">
        <w:rPr>
          <w:rFonts w:asciiTheme="majorHAnsi" w:hAnsiTheme="majorHAnsi" w:cstheme="majorHAnsi"/>
          <w:b/>
          <w:bCs/>
          <w:highlight w:val="green"/>
          <w:u w:val="single"/>
        </w:rPr>
        <w:t>To risk destroying this future</w:t>
      </w:r>
      <w:r w:rsidRPr="004E035C">
        <w:rPr>
          <w:rFonts w:asciiTheme="majorHAnsi" w:hAnsiTheme="majorHAnsi" w:cstheme="majorHAnsi"/>
          <w:sz w:val="16"/>
        </w:rPr>
        <w:t xml:space="preserve">, for the sake of some advantage limited only to the present, </w:t>
      </w:r>
      <w:r w:rsidRPr="004E035C">
        <w:rPr>
          <w:rFonts w:asciiTheme="majorHAnsi" w:hAnsiTheme="majorHAnsi" w:cstheme="majorHAnsi"/>
          <w:b/>
          <w:bCs/>
          <w:highlight w:val="green"/>
          <w:u w:val="single"/>
        </w:rPr>
        <w:t>seems</w:t>
      </w:r>
      <w:r w:rsidRPr="004E035C">
        <w:rPr>
          <w:rFonts w:asciiTheme="majorHAnsi" w:hAnsiTheme="majorHAnsi" w:cstheme="majorHAnsi"/>
          <w:sz w:val="16"/>
        </w:rPr>
        <w:t xml:space="preserve"> to me profoundly parochial and </w:t>
      </w:r>
      <w:r w:rsidRPr="004E035C">
        <w:rPr>
          <w:rFonts w:asciiTheme="majorHAnsi" w:hAnsiTheme="majorHAnsi" w:cstheme="majorHAnsi"/>
          <w:b/>
          <w:bCs/>
          <w:u w:val="single"/>
        </w:rPr>
        <w:t xml:space="preserve">dangerously </w:t>
      </w:r>
      <w:r w:rsidRPr="004E035C">
        <w:rPr>
          <w:rFonts w:asciiTheme="majorHAnsi" w:hAnsiTheme="majorHAnsi" w:cstheme="majorHAnsi"/>
          <w:b/>
          <w:bCs/>
          <w:highlight w:val="green"/>
          <w:u w:val="single"/>
        </w:rPr>
        <w:t>short-sighted</w:t>
      </w:r>
      <w:r w:rsidRPr="004E035C">
        <w:rPr>
          <w:rFonts w:asciiTheme="majorHAnsi" w:hAnsiTheme="majorHAnsi" w:cstheme="majorHAnsi"/>
          <w:sz w:val="16"/>
        </w:rPr>
        <w:t xml:space="preserve">. Such neglect privileges a tiny sliver of our story over the grand sweep of the whole; it privileges a tiny minority of humans over the overwhelming majority yet to be born; it privileges this </w:t>
      </w:r>
      <w:proofErr w:type="gramStart"/>
      <w:r w:rsidRPr="004E035C">
        <w:rPr>
          <w:rFonts w:asciiTheme="majorHAnsi" w:hAnsiTheme="majorHAnsi" w:cstheme="majorHAnsi"/>
          <w:sz w:val="16"/>
        </w:rPr>
        <w:t>particular century</w:t>
      </w:r>
      <w:proofErr w:type="gramEnd"/>
      <w:r w:rsidRPr="004E035C">
        <w:rPr>
          <w:rFonts w:asciiTheme="majorHAnsi" w:hAnsiTheme="majorHAnsi" w:cstheme="majorHAnsi"/>
          <w:sz w:val="16"/>
        </w:rPr>
        <w:t xml:space="preserve"> over the millions, or maybe billions, yet to come. 23 To see why this would be wrong, consider an analogy with distance. </w:t>
      </w:r>
      <w:r w:rsidRPr="004E035C">
        <w:rPr>
          <w:rFonts w:asciiTheme="majorHAnsi" w:hAnsiTheme="majorHAnsi" w:cstheme="majorHAnsi"/>
          <w:b/>
          <w:bCs/>
          <w:u w:val="single"/>
        </w:rPr>
        <w:t>A person does not matter less, the further away from you they are in space. It matters just as much if my wife gets sick while she is away at a conference in Kenya as if she gets sick while home with me in Oxford. And the welfare of strangers in Kenya matters just as much as the welfare of strangers in Oxford. Of course, we may have special duties to some individuals—to family; to members of the same community—but it is never spatial distance</w:t>
      </w:r>
      <w:proofErr w:type="gramStart"/>
      <w:r w:rsidRPr="004E035C">
        <w:rPr>
          <w:rFonts w:asciiTheme="majorHAnsi" w:hAnsiTheme="majorHAnsi" w:cstheme="majorHAnsi"/>
          <w:b/>
          <w:bCs/>
          <w:u w:val="single"/>
        </w:rPr>
        <w:t>, in itself, that</w:t>
      </w:r>
      <w:proofErr w:type="gramEnd"/>
      <w:r w:rsidRPr="004E035C">
        <w:rPr>
          <w:rFonts w:asciiTheme="majorHAnsi" w:hAnsiTheme="majorHAnsi" w:cstheme="majorHAnsi"/>
          <w:b/>
          <w:bCs/>
          <w:u w:val="single"/>
        </w:rPr>
        <w:t xml:space="preserve"> determines these differences in our obligations</w:t>
      </w:r>
      <w:r w:rsidRPr="004E035C">
        <w:rPr>
          <w:rFonts w:asciiTheme="majorHAnsi" w:hAnsiTheme="majorHAnsi" w:cstheme="majorHAnsi"/>
          <w:sz w:val="16"/>
        </w:rPr>
        <w:t xml:space="preserve">. Recognizing that people matter equally, regardless of their geographic location, is a crucial form of moral progress, and one that we could do much more to integrate into our policies and our philanthropy. People matter equally regardless of their temporal location too. Our lives matter just as much as those lived thousands of years ago, or those a thousand years hence. 24 Just as it would be wrong to think that other people matter less the </w:t>
      </w:r>
      <w:proofErr w:type="gramStart"/>
      <w:r w:rsidRPr="004E035C">
        <w:rPr>
          <w:rFonts w:asciiTheme="majorHAnsi" w:hAnsiTheme="majorHAnsi" w:cstheme="majorHAnsi"/>
          <w:sz w:val="16"/>
        </w:rPr>
        <w:t>further</w:t>
      </w:r>
      <w:proofErr w:type="gramEnd"/>
      <w:r w:rsidRPr="004E035C">
        <w:rPr>
          <w:rFonts w:asciiTheme="majorHAnsi" w:hAnsiTheme="majorHAnsi" w:cstheme="majorHAnsi"/>
          <w:sz w:val="16"/>
        </w:rPr>
        <w:t xml:space="preserve"> they are from you in space, so it is to think they matter less the further away from you they are in time. The value of their happiness, and the horror of their suffering, is undiminished. Recognizing that people matter equally, wherever they are in time, is a crucial next step in the ongoing story of humanity’s moral progress. Many of us recognize this equality to some extent already. </w:t>
      </w:r>
      <w:r w:rsidRPr="004E035C">
        <w:rPr>
          <w:rFonts w:asciiTheme="majorHAnsi" w:hAnsiTheme="majorHAnsi" w:cstheme="majorHAnsi"/>
          <w:b/>
          <w:bCs/>
          <w:u w:val="single"/>
        </w:rPr>
        <w:t xml:space="preserve">We know it is wrong to make future generations worse off </w:t>
      </w:r>
      <w:proofErr w:type="gramStart"/>
      <w:r w:rsidRPr="004E035C">
        <w:rPr>
          <w:rFonts w:asciiTheme="majorHAnsi" w:hAnsiTheme="majorHAnsi" w:cstheme="majorHAnsi"/>
          <w:b/>
          <w:bCs/>
          <w:u w:val="single"/>
        </w:rPr>
        <w:t>in order to</w:t>
      </w:r>
      <w:proofErr w:type="gramEnd"/>
      <w:r w:rsidRPr="004E035C">
        <w:rPr>
          <w:rFonts w:asciiTheme="majorHAnsi" w:hAnsiTheme="majorHAnsi" w:cstheme="majorHAnsi"/>
          <w:b/>
          <w:bCs/>
          <w:u w:val="single"/>
        </w:rPr>
        <w:t xml:space="preserve"> secure lesser benefits for ourselves</w:t>
      </w:r>
      <w:r w:rsidRPr="004E035C">
        <w:rPr>
          <w:rFonts w:asciiTheme="majorHAnsi" w:hAnsiTheme="majorHAnsi" w:cstheme="majorHAnsi"/>
          <w:sz w:val="16"/>
        </w:rPr>
        <w:t>. And if asked, we would agree that people now don’t objectively matter more than people in the future. But we assume that this leaves most of our priorities unaltered. For example, thinking that long-run effects of our choices quickly disappear; that they are so uncertain that the good cancels the bad; or that people in the future will be much better situated to help themselves.</w:t>
      </w:r>
    </w:p>
    <w:p w14:paraId="1DD1AEA0" w14:textId="43C196D7" w:rsidR="00967BF2" w:rsidRPr="00967BF2" w:rsidRDefault="003979AB" w:rsidP="00967BF2">
      <w:pPr>
        <w:pStyle w:val="Heading4"/>
        <w:rPr>
          <w:rFonts w:asciiTheme="majorHAnsi" w:hAnsiTheme="majorHAnsi" w:cstheme="majorHAnsi"/>
        </w:rPr>
      </w:pPr>
      <w:r>
        <w:rPr>
          <w:rFonts w:asciiTheme="majorHAnsi" w:hAnsiTheme="majorHAnsi" w:cstheme="majorHAnsi"/>
        </w:rPr>
        <w:t>2</w:t>
      </w:r>
      <w:r w:rsidRPr="004E035C">
        <w:rPr>
          <w:rFonts w:asciiTheme="majorHAnsi" w:hAnsiTheme="majorHAnsi" w:cstheme="majorHAnsi"/>
        </w:rPr>
        <w:t xml:space="preserve">] We access their role of the ballot—nuclear war and warming causes massive suffering and disproportionately affects minorities. Proves even if they win their framing nuke war and warming are still a tiebreaker. </w:t>
      </w:r>
    </w:p>
    <w:p w14:paraId="7138B382" w14:textId="76E2F476" w:rsidR="003979AB" w:rsidRDefault="003979AB" w:rsidP="003979AB">
      <w:pPr>
        <w:pStyle w:val="Heading4"/>
      </w:pPr>
      <w:r>
        <w:t xml:space="preserve">3] </w:t>
      </w:r>
      <w:r w:rsidRPr="003979AB">
        <w:t>Government actions will inevitably lead to trade-offs because they benefit some and harm others – aggregation is the only way to resolve these conflicts since A</w:t>
      </w:r>
      <w:r>
        <w:t xml:space="preserve">] </w:t>
      </w:r>
      <w:r w:rsidRPr="003979AB">
        <w:t>anything else would unjustifiably prioritize one group over another and B</w:t>
      </w:r>
      <w:r>
        <w:t xml:space="preserve">] </w:t>
      </w:r>
      <w:r w:rsidRPr="003979AB">
        <w:t>side constraints would freeze action in the face of tradeoffs.</w:t>
      </w:r>
    </w:p>
    <w:p w14:paraId="74203B52" w14:textId="7B9AA3D8" w:rsidR="0097665F" w:rsidRPr="004E035C" w:rsidRDefault="0097665F" w:rsidP="0097665F">
      <w:pPr>
        <w:pStyle w:val="Heading4"/>
        <w:rPr>
          <w:rFonts w:asciiTheme="majorHAnsi" w:hAnsiTheme="majorHAnsi" w:cstheme="majorHAnsi"/>
        </w:rPr>
      </w:pPr>
      <w:r>
        <w:rPr>
          <w:rFonts w:asciiTheme="majorHAnsi" w:hAnsiTheme="majorHAnsi" w:cstheme="majorHAnsi"/>
        </w:rPr>
        <w:t xml:space="preserve">4] </w:t>
      </w:r>
      <w:r w:rsidRPr="004E035C">
        <w:rPr>
          <w:rFonts w:asciiTheme="majorHAnsi" w:hAnsiTheme="majorHAnsi" w:cstheme="majorHAnsi"/>
        </w:rPr>
        <w:t>Default to util if there’s any uncertainty</w:t>
      </w:r>
    </w:p>
    <w:p w14:paraId="1390A583" w14:textId="77777777" w:rsidR="0097665F" w:rsidRPr="004E035C" w:rsidRDefault="0097665F" w:rsidP="0097665F">
      <w:pPr>
        <w:rPr>
          <w:rFonts w:asciiTheme="majorHAnsi" w:hAnsiTheme="majorHAnsi" w:cstheme="majorHAnsi"/>
        </w:rPr>
      </w:pPr>
      <w:r w:rsidRPr="004E035C">
        <w:rPr>
          <w:rFonts w:asciiTheme="majorHAnsi" w:hAnsiTheme="majorHAnsi" w:cstheme="majorHAnsi"/>
          <w:b/>
          <w:sz w:val="26"/>
          <w:szCs w:val="26"/>
        </w:rPr>
        <w:t>Sinnott-Armstrong 14</w:t>
      </w:r>
      <w:r w:rsidRPr="004E035C">
        <w:rPr>
          <w:rFonts w:asciiTheme="majorHAnsi" w:hAnsiTheme="majorHAnsi" w:cstheme="majorHAnsi"/>
        </w:rPr>
        <w:t xml:space="preserve"> </w:t>
      </w:r>
      <w:r w:rsidRPr="004E035C">
        <w:rPr>
          <w:rFonts w:asciiTheme="majorHAnsi" w:hAnsiTheme="majorHAnsi" w:cstheme="majorHAnsi"/>
          <w:sz w:val="18"/>
          <w:szCs w:val="18"/>
        </w:rPr>
        <w:t xml:space="preserve">(Walter </w:t>
      </w:r>
      <w:r w:rsidRPr="004E035C">
        <w:rPr>
          <w:rFonts w:asciiTheme="majorHAnsi" w:hAnsiTheme="majorHAnsi" w:cstheme="majorHAnsi"/>
          <w:bCs/>
          <w:sz w:val="18"/>
          <w:szCs w:val="18"/>
        </w:rPr>
        <w:t>Sinnott-Armstrong 14</w:t>
      </w:r>
      <w:r w:rsidRPr="004E035C">
        <w:rPr>
          <w:rFonts w:asciiTheme="majorHAnsi" w:hAnsiTheme="majorHAnsi" w:cstheme="majorHAnsi"/>
          <w:sz w:val="18"/>
          <w:szCs w:val="18"/>
        </w:rPr>
        <w:t xml:space="preserve"> [American philosopher. He specializes in ethics, epistemology, and more recently in </w:t>
      </w:r>
      <w:proofErr w:type="spellStart"/>
      <w:r w:rsidRPr="004E035C">
        <w:rPr>
          <w:rFonts w:asciiTheme="majorHAnsi" w:hAnsiTheme="majorHAnsi" w:cstheme="majorHAnsi"/>
          <w:sz w:val="18"/>
          <w:szCs w:val="18"/>
        </w:rPr>
        <w:t>neuroethics</w:t>
      </w:r>
      <w:proofErr w:type="spellEnd"/>
      <w:r w:rsidRPr="004E035C">
        <w:rPr>
          <w:rFonts w:asciiTheme="majorHAnsi" w:hAnsiTheme="majorHAnsi" w:cstheme="majorHAnsi"/>
          <w:sz w:val="18"/>
          <w:szCs w:val="18"/>
        </w:rPr>
        <w:t xml:space="preserve">, the philosophy of law, and the philosophy of cognitive science], "Consequentialism", The Stanford Encyclopedia of Philosophy (Spring 2014 Edition), Edward N. </w:t>
      </w:r>
      <w:proofErr w:type="spellStart"/>
      <w:r w:rsidRPr="004E035C">
        <w:rPr>
          <w:rFonts w:asciiTheme="majorHAnsi" w:hAnsiTheme="majorHAnsi" w:cstheme="majorHAnsi"/>
          <w:sz w:val="18"/>
          <w:szCs w:val="18"/>
        </w:rPr>
        <w:t>Zalta</w:t>
      </w:r>
      <w:proofErr w:type="spellEnd"/>
      <w:r w:rsidRPr="004E035C">
        <w:rPr>
          <w:rFonts w:asciiTheme="majorHAnsi" w:hAnsiTheme="majorHAnsi" w:cstheme="majorHAnsi"/>
          <w:sz w:val="18"/>
          <w:szCs w:val="18"/>
        </w:rPr>
        <w:t xml:space="preserve"> (ed),) BE</w:t>
      </w:r>
    </w:p>
    <w:p w14:paraId="7BC949C6" w14:textId="74C4800F" w:rsidR="0097665F" w:rsidRDefault="0097665F" w:rsidP="0097665F">
      <w:pPr>
        <w:rPr>
          <w:rFonts w:asciiTheme="majorHAnsi" w:hAnsiTheme="majorHAnsi" w:cstheme="majorHAnsi"/>
          <w:b/>
          <w:u w:val="single"/>
        </w:rPr>
      </w:pPr>
      <w:r w:rsidRPr="004E035C">
        <w:rPr>
          <w:rFonts w:asciiTheme="majorHAnsi" w:hAnsiTheme="majorHAnsi" w:cstheme="majorHAnsi"/>
          <w:sz w:val="16"/>
        </w:rPr>
        <w:t xml:space="preserve">Even if consequentialists can accommodate or explain away common moral intuitions, that might seem only to answer objections without yet giving any positive reason to accept consequentialism. However, </w:t>
      </w:r>
      <w:r w:rsidRPr="004E035C">
        <w:rPr>
          <w:rFonts w:asciiTheme="majorHAnsi" w:hAnsiTheme="majorHAnsi" w:cstheme="majorHAnsi"/>
          <w:b/>
          <w:u w:val="single"/>
        </w:rPr>
        <w:t xml:space="preserve">most </w:t>
      </w:r>
      <w:r w:rsidRPr="0097665F">
        <w:rPr>
          <w:rFonts w:asciiTheme="majorHAnsi" w:hAnsiTheme="majorHAnsi" w:cstheme="majorHAnsi"/>
          <w:b/>
          <w:highlight w:val="green"/>
          <w:u w:val="single"/>
        </w:rPr>
        <w:t>people begin with the presumption that we</w:t>
      </w:r>
      <w:r w:rsidRPr="004E035C">
        <w:rPr>
          <w:rFonts w:asciiTheme="majorHAnsi" w:hAnsiTheme="majorHAnsi" w:cstheme="majorHAnsi"/>
          <w:b/>
          <w:u w:val="single"/>
        </w:rPr>
        <w:t xml:space="preserve"> morally </w:t>
      </w:r>
      <w:r w:rsidRPr="0097665F">
        <w:rPr>
          <w:rFonts w:asciiTheme="majorHAnsi" w:hAnsiTheme="majorHAnsi" w:cstheme="majorHAnsi"/>
          <w:b/>
          <w:highlight w:val="green"/>
          <w:u w:val="single"/>
        </w:rPr>
        <w:t>ought to make the world better</w:t>
      </w:r>
      <w:r w:rsidRPr="004E035C">
        <w:rPr>
          <w:rFonts w:asciiTheme="majorHAnsi" w:hAnsiTheme="majorHAnsi" w:cstheme="majorHAnsi"/>
          <w:b/>
          <w:u w:val="single"/>
        </w:rPr>
        <w:t xml:space="preserve"> when we can. </w:t>
      </w:r>
      <w:r w:rsidRPr="0097665F">
        <w:rPr>
          <w:rFonts w:asciiTheme="majorHAnsi" w:hAnsiTheme="majorHAnsi" w:cstheme="majorHAnsi"/>
          <w:b/>
          <w:highlight w:val="green"/>
          <w:u w:val="single"/>
        </w:rPr>
        <w:t>The question</w:t>
      </w:r>
      <w:r w:rsidRPr="004E035C">
        <w:rPr>
          <w:rFonts w:asciiTheme="majorHAnsi" w:hAnsiTheme="majorHAnsi" w:cstheme="majorHAnsi"/>
          <w:b/>
          <w:u w:val="single"/>
        </w:rPr>
        <w:t xml:space="preserve"> then </w:t>
      </w:r>
      <w:r w:rsidRPr="0097665F">
        <w:rPr>
          <w:rFonts w:asciiTheme="majorHAnsi" w:hAnsiTheme="majorHAnsi" w:cstheme="majorHAnsi"/>
          <w:b/>
          <w:highlight w:val="green"/>
          <w:u w:val="single"/>
        </w:rPr>
        <w:t>is</w:t>
      </w:r>
      <w:r w:rsidRPr="004E035C">
        <w:rPr>
          <w:rFonts w:asciiTheme="majorHAnsi" w:hAnsiTheme="majorHAnsi" w:cstheme="majorHAnsi"/>
          <w:b/>
          <w:u w:val="single"/>
        </w:rPr>
        <w:t xml:space="preserve"> only </w:t>
      </w:r>
      <w:r w:rsidRPr="0097665F">
        <w:rPr>
          <w:rFonts w:asciiTheme="majorHAnsi" w:hAnsiTheme="majorHAnsi" w:cstheme="majorHAnsi"/>
          <w:b/>
          <w:highlight w:val="green"/>
          <w:u w:val="single"/>
        </w:rPr>
        <w:t>whether any moral constraints</w:t>
      </w:r>
      <w:r w:rsidRPr="004E035C">
        <w:rPr>
          <w:rFonts w:asciiTheme="majorHAnsi" w:hAnsiTheme="majorHAnsi" w:cstheme="majorHAnsi"/>
          <w:b/>
          <w:u w:val="single"/>
        </w:rPr>
        <w:t xml:space="preserve"> or moral options </w:t>
      </w:r>
      <w:r w:rsidRPr="0097665F">
        <w:rPr>
          <w:rFonts w:asciiTheme="majorHAnsi" w:hAnsiTheme="majorHAnsi" w:cstheme="majorHAnsi"/>
          <w:b/>
          <w:highlight w:val="green"/>
          <w:u w:val="single"/>
        </w:rPr>
        <w:t>need</w:t>
      </w:r>
      <w:r w:rsidRPr="004E035C">
        <w:rPr>
          <w:rFonts w:asciiTheme="majorHAnsi" w:hAnsiTheme="majorHAnsi" w:cstheme="majorHAnsi"/>
          <w:b/>
          <w:u w:val="single"/>
        </w:rPr>
        <w:t xml:space="preserve"> to </w:t>
      </w:r>
      <w:r w:rsidRPr="0097665F">
        <w:rPr>
          <w:rFonts w:asciiTheme="majorHAnsi" w:hAnsiTheme="majorHAnsi" w:cstheme="majorHAnsi"/>
          <w:b/>
          <w:highlight w:val="green"/>
          <w:u w:val="single"/>
        </w:rPr>
        <w:t>be added to the basic consequentialist factor</w:t>
      </w:r>
      <w:r w:rsidRPr="004E035C">
        <w:rPr>
          <w:rFonts w:asciiTheme="majorHAnsi" w:hAnsiTheme="majorHAnsi" w:cstheme="majorHAnsi"/>
          <w:b/>
          <w:u w:val="single"/>
        </w:rPr>
        <w:t xml:space="preserve"> in moral reasoning.</w:t>
      </w:r>
      <w:r w:rsidRPr="004E035C">
        <w:rPr>
          <w:rFonts w:asciiTheme="majorHAnsi" w:hAnsiTheme="majorHAnsi" w:cstheme="majorHAnsi"/>
          <w:sz w:val="16"/>
        </w:rPr>
        <w:t xml:space="preserve"> (Kagan 1989, 1998) </w:t>
      </w:r>
      <w:r w:rsidRPr="0097665F">
        <w:rPr>
          <w:rFonts w:asciiTheme="majorHAnsi" w:hAnsiTheme="majorHAnsi" w:cstheme="majorHAnsi"/>
          <w:b/>
          <w:highlight w:val="green"/>
          <w:u w:val="single"/>
        </w:rPr>
        <w:t>If no objection reveals any need for anything beyond consequences</w:t>
      </w:r>
      <w:r w:rsidRPr="004E035C">
        <w:rPr>
          <w:rFonts w:asciiTheme="majorHAnsi" w:hAnsiTheme="majorHAnsi" w:cstheme="majorHAnsi"/>
          <w:b/>
          <w:u w:val="single"/>
        </w:rPr>
        <w:t xml:space="preserve">, </w:t>
      </w:r>
      <w:r w:rsidRPr="0097665F">
        <w:rPr>
          <w:rFonts w:asciiTheme="majorHAnsi" w:hAnsiTheme="majorHAnsi" w:cstheme="majorHAnsi"/>
          <w:b/>
          <w:highlight w:val="green"/>
          <w:u w:val="single"/>
        </w:rPr>
        <w:t>then consequences</w:t>
      </w:r>
      <w:r w:rsidRPr="004E035C">
        <w:rPr>
          <w:rFonts w:asciiTheme="majorHAnsi" w:hAnsiTheme="majorHAnsi" w:cstheme="majorHAnsi"/>
          <w:b/>
          <w:u w:val="single"/>
        </w:rPr>
        <w:t xml:space="preserve"> alone seem to </w:t>
      </w:r>
      <w:r w:rsidRPr="0097665F">
        <w:rPr>
          <w:rFonts w:asciiTheme="majorHAnsi" w:hAnsiTheme="majorHAnsi" w:cstheme="majorHAnsi"/>
          <w:b/>
          <w:highlight w:val="green"/>
          <w:u w:val="single"/>
        </w:rPr>
        <w:t xml:space="preserve">determine what is morally right </w:t>
      </w:r>
      <w:r w:rsidRPr="004E035C">
        <w:rPr>
          <w:rFonts w:asciiTheme="majorHAnsi" w:hAnsiTheme="majorHAnsi" w:cstheme="majorHAnsi"/>
          <w:b/>
          <w:u w:val="single"/>
        </w:rPr>
        <w:t>or wrong, just as consequentialists claim.</w:t>
      </w:r>
    </w:p>
    <w:p w14:paraId="166168EB" w14:textId="510DA67E" w:rsidR="005464EC" w:rsidRPr="005464EC" w:rsidRDefault="00967BF2" w:rsidP="005464EC">
      <w:pPr>
        <w:pStyle w:val="Heading4"/>
      </w:pPr>
      <w:r w:rsidRPr="00967BF2">
        <w:t xml:space="preserve">5] </w:t>
      </w:r>
      <w:proofErr w:type="spellStart"/>
      <w:r>
        <w:t>Teehan</w:t>
      </w:r>
      <w:proofErr w:type="spellEnd"/>
      <w:r>
        <w:t xml:space="preserve"> doesn’t justify using a structural violence framing for evaluating impacts in the round </w:t>
      </w:r>
      <w:r w:rsidR="005464EC">
        <w:t xml:space="preserve">just describes safety in the debate space not linked to substance. </w:t>
      </w:r>
      <w:r w:rsidR="001E75CD">
        <w:t>No forced tradeoff between focusing on extinction and structural violence</w:t>
      </w:r>
      <w:r w:rsidR="00412E41">
        <w:t xml:space="preserve">. </w:t>
      </w:r>
    </w:p>
    <w:p w14:paraId="3D118BB2" w14:textId="2D9704CC" w:rsidR="00E32DDA" w:rsidRDefault="00E32DDA" w:rsidP="00E32DDA">
      <w:pPr>
        <w:pStyle w:val="Heading3"/>
      </w:pPr>
      <w:r>
        <w:t>Advantag</w:t>
      </w:r>
      <w:r w:rsidR="00127725">
        <w:t>e</w:t>
      </w:r>
    </w:p>
    <w:p w14:paraId="146808AC" w14:textId="1577BEDD" w:rsidR="00E32DDA" w:rsidRDefault="00E32DDA" w:rsidP="00E32DDA">
      <w:pPr>
        <w:pStyle w:val="Heading4"/>
      </w:pPr>
      <w:r>
        <w:t xml:space="preserve">1] IP is not the root cause of HIV/AID access. </w:t>
      </w:r>
    </w:p>
    <w:p w14:paraId="270C0A5E" w14:textId="7A1C0381" w:rsidR="00E32DDA" w:rsidRPr="00E32DDA" w:rsidRDefault="00E32DDA" w:rsidP="00E32DDA">
      <w:pPr>
        <w:rPr>
          <w:sz w:val="18"/>
          <w:szCs w:val="18"/>
        </w:rPr>
      </w:pPr>
      <w:proofErr w:type="spellStart"/>
      <w:r w:rsidRPr="00E32DDA">
        <w:rPr>
          <w:b/>
          <w:bCs/>
          <w:sz w:val="26"/>
          <w:szCs w:val="26"/>
        </w:rPr>
        <w:t>Hindawi</w:t>
      </w:r>
      <w:proofErr w:type="spellEnd"/>
      <w:r w:rsidRPr="00E32DDA">
        <w:rPr>
          <w:b/>
          <w:bCs/>
          <w:sz w:val="26"/>
          <w:szCs w:val="26"/>
        </w:rPr>
        <w:t xml:space="preserve"> 16</w:t>
      </w:r>
      <w:r>
        <w:t xml:space="preserve"> </w:t>
      </w:r>
      <w:r w:rsidRPr="00E32DDA">
        <w:rPr>
          <w:sz w:val="18"/>
          <w:szCs w:val="18"/>
        </w:rPr>
        <w:t>(</w:t>
      </w:r>
      <w:proofErr w:type="spellStart"/>
      <w:r w:rsidRPr="00E32DDA">
        <w:rPr>
          <w:sz w:val="18"/>
          <w:szCs w:val="18"/>
        </w:rPr>
        <w:t>Hindawi</w:t>
      </w:r>
      <w:proofErr w:type="spellEnd"/>
      <w:r w:rsidRPr="00E32DDA">
        <w:rPr>
          <w:sz w:val="18"/>
          <w:szCs w:val="18"/>
        </w:rPr>
        <w:t xml:space="preserve">, 7-11-2016, "Accessibility to, Acceptability of, and Adherence to HIV/AIDS Prevention Services by Men Who Have Sex with Men: Challenges Encountered at Facility Level," No Publication, </w:t>
      </w:r>
      <w:hyperlink r:id="rId11" w:history="1">
        <w:r w:rsidRPr="00E32DDA">
          <w:rPr>
            <w:rStyle w:val="Hyperlink"/>
            <w:sz w:val="18"/>
            <w:szCs w:val="18"/>
          </w:rPr>
          <w:t>https://www.hindawi.com/journals/aph/2016/5157984/</w:t>
        </w:r>
      </w:hyperlink>
      <w:r w:rsidRPr="00E32DDA">
        <w:rPr>
          <w:sz w:val="18"/>
          <w:szCs w:val="18"/>
        </w:rPr>
        <w:t>) // CH</w:t>
      </w:r>
    </w:p>
    <w:p w14:paraId="60999A9C" w14:textId="62A724ED" w:rsidR="00E32DDA" w:rsidRPr="00E32DDA" w:rsidRDefault="00E32DDA" w:rsidP="00E32DDA">
      <w:pPr>
        <w:rPr>
          <w:sz w:val="16"/>
        </w:rPr>
      </w:pPr>
      <w:r w:rsidRPr="00E32DDA">
        <w:rPr>
          <w:sz w:val="16"/>
        </w:rPr>
        <w:t xml:space="preserve">The study investigated the extent to which </w:t>
      </w:r>
      <w:r w:rsidRPr="0097665F">
        <w:rPr>
          <w:b/>
          <w:bCs/>
          <w:szCs w:val="22"/>
          <w:highlight w:val="green"/>
          <w:u w:val="single"/>
        </w:rPr>
        <w:t>discrimination</w:t>
      </w:r>
      <w:r w:rsidRPr="00E32DDA">
        <w:rPr>
          <w:b/>
          <w:bCs/>
          <w:szCs w:val="22"/>
          <w:u w:val="single"/>
        </w:rPr>
        <w:t>, the level of soc</w:t>
      </w:r>
      <w:r w:rsidRPr="0097665F">
        <w:rPr>
          <w:b/>
          <w:bCs/>
          <w:szCs w:val="22"/>
          <w:highlight w:val="green"/>
          <w:u w:val="single"/>
        </w:rPr>
        <w:t>ial stigma, attitude of health workers, violation of human rights, and confidentiality of patients’ diagnosis</w:t>
      </w:r>
      <w:r w:rsidRPr="00E32DDA">
        <w:rPr>
          <w:sz w:val="16"/>
        </w:rPr>
        <w:t xml:space="preserve"> had a bearing on HIV/AIDS health service provision and their implications. In the quantitative study, </w:t>
      </w:r>
      <w:r w:rsidRPr="0097665F">
        <w:rPr>
          <w:b/>
          <w:bCs/>
          <w:highlight w:val="green"/>
          <w:u w:val="single"/>
        </w:rPr>
        <w:t>discrimination accounted for 31.6% of possible impediments to accessibility</w:t>
      </w:r>
      <w:r w:rsidRPr="00E32DDA">
        <w:rPr>
          <w:sz w:val="16"/>
        </w:rPr>
        <w:t xml:space="preserve"> and when </w:t>
      </w:r>
      <w:r w:rsidRPr="0097665F">
        <w:rPr>
          <w:b/>
          <w:bCs/>
          <w:highlight w:val="green"/>
          <w:u w:val="single"/>
        </w:rPr>
        <w:t>combined with social stigma over half</w:t>
      </w:r>
      <w:r w:rsidRPr="00E32DDA">
        <w:rPr>
          <w:sz w:val="16"/>
        </w:rPr>
        <w:t xml:space="preserve"> of the respondents, 53.2%, </w:t>
      </w:r>
      <w:r w:rsidRPr="0097665F">
        <w:rPr>
          <w:b/>
          <w:bCs/>
          <w:highlight w:val="green"/>
          <w:u w:val="single"/>
        </w:rPr>
        <w:t>attributed inaccessibility to these two factors with stigma</w:t>
      </w:r>
      <w:r w:rsidRPr="00E32DDA">
        <w:rPr>
          <w:sz w:val="16"/>
        </w:rPr>
        <w:t xml:space="preserve"> accounting for 26.3%. </w:t>
      </w:r>
      <w:proofErr w:type="gramStart"/>
      <w:r w:rsidRPr="00E32DDA">
        <w:rPr>
          <w:sz w:val="16"/>
        </w:rPr>
        <w:t>The majority of</w:t>
      </w:r>
      <w:proofErr w:type="gramEnd"/>
      <w:r w:rsidRPr="00E32DDA">
        <w:rPr>
          <w:sz w:val="16"/>
        </w:rPr>
        <w:t xml:space="preserve"> the respondents who said they could visit any health facility for medical attention actually visited private clinics instead of public hospitals and attributed this tendency to relatively better services offered provided the service had been paid for. Those who had visited public health facilities complained of what they termed unfriendly health staff.</w:t>
      </w:r>
    </w:p>
    <w:p w14:paraId="7EF79AD3" w14:textId="1DDC4917" w:rsidR="00E32DDA" w:rsidRPr="00E32DDA" w:rsidRDefault="00E32DDA" w:rsidP="00E32DDA">
      <w:pPr>
        <w:rPr>
          <w:sz w:val="16"/>
          <w:szCs w:val="16"/>
        </w:rPr>
      </w:pPr>
      <w:r w:rsidRPr="00E32DDA">
        <w:rPr>
          <w:sz w:val="16"/>
          <w:szCs w:val="16"/>
        </w:rPr>
        <w:t xml:space="preserve">I had a health problem, an anal wart and then I went to a public health facility. After the nurse realized I was gay, she called other nurses, laughing, to come and see, like a movie, like drama, </w:t>
      </w:r>
      <w:proofErr w:type="gramStart"/>
      <w:r w:rsidRPr="00E32DDA">
        <w:rPr>
          <w:sz w:val="16"/>
          <w:szCs w:val="16"/>
        </w:rPr>
        <w:t>Even</w:t>
      </w:r>
      <w:proofErr w:type="gramEnd"/>
      <w:r w:rsidRPr="00E32DDA">
        <w:rPr>
          <w:sz w:val="16"/>
          <w:szCs w:val="16"/>
        </w:rPr>
        <w:t xml:space="preserve"> in hospitals, a nurse told me to go for prayer otherwise I will go to hell, the nurses just gossip about us and you are on the line waiting we feel very bad. </w:t>
      </w:r>
    </w:p>
    <w:p w14:paraId="7D07F244" w14:textId="2EE18C9E" w:rsidR="00E32DDA" w:rsidRPr="00E32DDA" w:rsidRDefault="00E32DDA" w:rsidP="00E32DDA">
      <w:pPr>
        <w:rPr>
          <w:sz w:val="16"/>
          <w:szCs w:val="16"/>
        </w:rPr>
      </w:pPr>
      <w:r w:rsidRPr="00E32DDA">
        <w:rPr>
          <w:sz w:val="16"/>
          <w:szCs w:val="16"/>
        </w:rPr>
        <w:t>Some of the MSM reported during interviews that they did not attend public health facilities unless they had been referred to them, preferring to be discrete about their networks and activities. They reported being kept in long queues while other patients were being attended to including those who had arrived after them, as reported by one participant.</w:t>
      </w:r>
    </w:p>
    <w:p w14:paraId="7C6EF355" w14:textId="26ECB9F8" w:rsidR="00E32DDA" w:rsidRPr="00E32DDA" w:rsidRDefault="00E32DDA" w:rsidP="00E32DDA">
      <w:pPr>
        <w:rPr>
          <w:sz w:val="16"/>
          <w:szCs w:val="16"/>
        </w:rPr>
      </w:pPr>
      <w:r w:rsidRPr="00E32DDA">
        <w:rPr>
          <w:sz w:val="16"/>
          <w:szCs w:val="16"/>
        </w:rPr>
        <w:t xml:space="preserve">There was a time we were called to go to a referral hospital for a training and we were treated very well and told that our health issues would be treated differently. But that was not the case because when I visited for treatment, I was told to go to casualty area and pay, the queue was so long and I was in pain, I just left. </w:t>
      </w:r>
      <w:proofErr w:type="gramStart"/>
      <w:r w:rsidRPr="00E32DDA">
        <w:rPr>
          <w:sz w:val="16"/>
          <w:szCs w:val="16"/>
        </w:rPr>
        <w:t>Actually</w:t>
      </w:r>
      <w:proofErr w:type="gramEnd"/>
      <w:r w:rsidRPr="00E32DDA">
        <w:rPr>
          <w:sz w:val="16"/>
          <w:szCs w:val="16"/>
        </w:rPr>
        <w:t xml:space="preserve"> I learned that they operated on two MSM that had anal warts and the doctors told them that they were tired. We ceased going there, now we go to County </w:t>
      </w:r>
      <w:proofErr w:type="gramStart"/>
      <w:r w:rsidRPr="00E32DDA">
        <w:rPr>
          <w:sz w:val="16"/>
          <w:szCs w:val="16"/>
        </w:rPr>
        <w:t>hospital;.</w:t>
      </w:r>
      <w:proofErr w:type="gramEnd"/>
      <w:r w:rsidRPr="00E32DDA">
        <w:rPr>
          <w:sz w:val="16"/>
          <w:szCs w:val="16"/>
        </w:rPr>
        <w:t xml:space="preserve"> You see, cases of anal warts are very high and there is fear of disclosure so many go </w:t>
      </w:r>
      <w:proofErr w:type="gramStart"/>
      <w:r w:rsidRPr="00E32DDA">
        <w:rPr>
          <w:sz w:val="16"/>
          <w:szCs w:val="16"/>
        </w:rPr>
        <w:t>unreported</w:t>
      </w:r>
      <w:proofErr w:type="gramEnd"/>
      <w:r w:rsidRPr="00E32DDA">
        <w:rPr>
          <w:sz w:val="16"/>
          <w:szCs w:val="16"/>
        </w:rPr>
        <w:t xml:space="preserve"> and people just die. Sometimes they are presented late. We see these cases in MSM friendly </w:t>
      </w:r>
      <w:proofErr w:type="gramStart"/>
      <w:r w:rsidRPr="00E32DDA">
        <w:rPr>
          <w:sz w:val="16"/>
          <w:szCs w:val="16"/>
        </w:rPr>
        <w:t>organizations</w:t>
      </w:r>
      <w:proofErr w:type="gramEnd"/>
      <w:r w:rsidRPr="00E32DDA">
        <w:rPr>
          <w:sz w:val="16"/>
          <w:szCs w:val="16"/>
        </w:rPr>
        <w:t xml:space="preserve"> but they do not have the capacity to handle this and private health facilities are expensive. </w:t>
      </w:r>
    </w:p>
    <w:p w14:paraId="477A0368" w14:textId="77777777" w:rsidR="00E32DDA" w:rsidRPr="00E32DDA" w:rsidRDefault="00E32DDA" w:rsidP="00E32DDA">
      <w:pPr>
        <w:rPr>
          <w:sz w:val="16"/>
        </w:rPr>
      </w:pPr>
      <w:r w:rsidRPr="0097665F">
        <w:rPr>
          <w:b/>
          <w:bCs/>
          <w:highlight w:val="green"/>
          <w:u w:val="single"/>
        </w:rPr>
        <w:t>Social stigma was considered</w:t>
      </w:r>
      <w:r w:rsidRPr="00E32DDA">
        <w:rPr>
          <w:b/>
          <w:bCs/>
          <w:u w:val="single"/>
        </w:rPr>
        <w:t xml:space="preserve"> by the respondents as th</w:t>
      </w:r>
      <w:r w:rsidRPr="0097665F">
        <w:rPr>
          <w:b/>
          <w:bCs/>
          <w:highlight w:val="green"/>
          <w:u w:val="single"/>
        </w:rPr>
        <w:t>e second-most-serious barrier to accessing health facilities.</w:t>
      </w:r>
      <w:r w:rsidRPr="00E32DDA">
        <w:rPr>
          <w:sz w:val="16"/>
        </w:rPr>
        <w:t xml:space="preserve"> They experienced social stigma from health workers in the public health facilities that some of them visited on referral.</w:t>
      </w:r>
    </w:p>
    <w:p w14:paraId="1FBC77EB" w14:textId="77777777" w:rsidR="00DE38D4" w:rsidRDefault="00DE38D4" w:rsidP="00E32DDA"/>
    <w:p w14:paraId="722D3F0C" w14:textId="04333ECC" w:rsidR="003979AB" w:rsidRDefault="003979AB" w:rsidP="003979AB">
      <w:pPr>
        <w:pStyle w:val="Heading4"/>
      </w:pPr>
      <w:r>
        <w:t xml:space="preserve">2] </w:t>
      </w:r>
      <w:r>
        <w:t>Innovation Turns Case: The only incentive for companies to researches new drugs is reduced competition which the affirmative destroys. The huge risk that goes into developing a drug would otherwise not make its innovation worthwhile.</w:t>
      </w:r>
      <w:r w:rsidR="0097665F">
        <w:t xml:space="preserve"> Only way for preparations for a future pandemic is via new medicine innovation which the </w:t>
      </w:r>
      <w:proofErr w:type="spellStart"/>
      <w:r w:rsidR="0097665F">
        <w:t>affimrative</w:t>
      </w:r>
      <w:proofErr w:type="spellEnd"/>
      <w:r w:rsidR="0097665F">
        <w:t xml:space="preserve"> decks incentive for. </w:t>
      </w:r>
    </w:p>
    <w:p w14:paraId="35689015" w14:textId="48246905" w:rsidR="003979AB" w:rsidRDefault="003979AB" w:rsidP="003979AB"/>
    <w:p w14:paraId="1ECE0D22" w14:textId="2FF0DCDE" w:rsidR="003979AB" w:rsidRDefault="00127725" w:rsidP="003979AB">
      <w:pPr>
        <w:pStyle w:val="Heading4"/>
      </w:pPr>
      <w:r>
        <w:t>3</w:t>
      </w:r>
      <w:r w:rsidR="003979AB">
        <w:t xml:space="preserve">] </w:t>
      </w:r>
      <w:r w:rsidR="003979AB">
        <w:t>Waiving IP enforcement results in rampant increase in counterfeit vaccines – turns case.</w:t>
      </w:r>
    </w:p>
    <w:p w14:paraId="61DA9862" w14:textId="77777777" w:rsidR="003979AB" w:rsidRPr="00C54043" w:rsidRDefault="003979AB" w:rsidP="003979AB">
      <w:proofErr w:type="spellStart"/>
      <w:r w:rsidRPr="00C54043">
        <w:rPr>
          <w:rStyle w:val="Style13ptBold"/>
        </w:rPr>
        <w:t>Mercurio</w:t>
      </w:r>
      <w:proofErr w:type="spellEnd"/>
      <w:r w:rsidRPr="00C54043">
        <w:rPr>
          <w:rStyle w:val="Style13ptBold"/>
        </w:rPr>
        <w:t xml:space="preserve"> 21</w:t>
      </w:r>
      <w:r w:rsidRPr="004D13F1">
        <w:rPr>
          <w:rStyle w:val="Style13ptBold"/>
          <w:sz w:val="18"/>
          <w:szCs w:val="18"/>
        </w:rPr>
        <w:t xml:space="preserve"> </w:t>
      </w:r>
      <w:r w:rsidRPr="004D13F1">
        <w:rPr>
          <w:sz w:val="18"/>
          <w:szCs w:val="18"/>
        </w:rPr>
        <w:t xml:space="preserve">(Bryan </w:t>
      </w:r>
      <w:proofErr w:type="spellStart"/>
      <w:r w:rsidRPr="004D13F1">
        <w:rPr>
          <w:sz w:val="18"/>
          <w:szCs w:val="18"/>
        </w:rPr>
        <w:t>Mercurio</w:t>
      </w:r>
      <w:proofErr w:type="spellEnd"/>
      <w:r w:rsidRPr="004D13F1">
        <w:rPr>
          <w:sz w:val="18"/>
          <w:szCs w:val="18"/>
        </w:rPr>
        <w:t xml:space="preserve"> is a Professor and Vice-Chancellor's Outstanding Fellow of the Faculty of Law at the Chinese University of Hong Kong, February 21, 2021, </w:t>
      </w:r>
      <w:hyperlink r:id="rId12" w:history="1">
        <w:r w:rsidRPr="004D13F1">
          <w:rPr>
            <w:rStyle w:val="Hyperlink"/>
            <w:sz w:val="18"/>
            <w:szCs w:val="18"/>
          </w:rPr>
          <w:t>https://papers.ssrn.com/sol3/papers.cfm?abstract_id=3789820&amp;download=yes</w:t>
        </w:r>
      </w:hyperlink>
      <w:r w:rsidRPr="004D13F1">
        <w:rPr>
          <w:sz w:val="18"/>
          <w:szCs w:val="18"/>
        </w:rPr>
        <w:t>) CS</w:t>
      </w:r>
    </w:p>
    <w:p w14:paraId="1A14C8F0" w14:textId="77777777" w:rsidR="003979AB" w:rsidRPr="004D13F1" w:rsidRDefault="003979AB" w:rsidP="003979AB">
      <w:pPr>
        <w:rPr>
          <w:sz w:val="12"/>
          <w:szCs w:val="12"/>
        </w:rPr>
      </w:pPr>
      <w:r w:rsidRPr="004D13F1">
        <w:rPr>
          <w:sz w:val="12"/>
          <w:szCs w:val="12"/>
        </w:rPr>
        <w:t xml:space="preserve">6. IP enforcement is of vital importance to maintaining safety standards. </w:t>
      </w:r>
    </w:p>
    <w:p w14:paraId="2A6D50CB" w14:textId="77777777" w:rsidR="003979AB" w:rsidRPr="004E17D4" w:rsidRDefault="003979AB" w:rsidP="003979AB">
      <w:pPr>
        <w:rPr>
          <w:sz w:val="16"/>
        </w:rPr>
      </w:pPr>
      <w:r w:rsidRPr="004E17D4">
        <w:rPr>
          <w:sz w:val="16"/>
        </w:rPr>
        <w:t xml:space="preserve">The </w:t>
      </w:r>
      <w:r w:rsidRPr="0097665F">
        <w:rPr>
          <w:highlight w:val="green"/>
          <w:u w:val="single"/>
        </w:rPr>
        <w:t>protection of IP</w:t>
      </w:r>
      <w:r w:rsidRPr="004E17D4">
        <w:rPr>
          <w:sz w:val="16"/>
        </w:rPr>
        <w:t xml:space="preserve"> not only provides incentives to innovators to create, but also </w:t>
      </w:r>
      <w:r w:rsidRPr="0097665F">
        <w:rPr>
          <w:highlight w:val="green"/>
          <w:u w:val="single"/>
        </w:rPr>
        <w:t>plays a crucial role in</w:t>
      </w:r>
      <w:r w:rsidRPr="004E17D4">
        <w:rPr>
          <w:u w:val="single"/>
        </w:rPr>
        <w:t xml:space="preserve"> </w:t>
      </w:r>
      <w:r w:rsidRPr="004E17D4">
        <w:rPr>
          <w:sz w:val="16"/>
        </w:rPr>
        <w:t xml:space="preserve">ensuring the safety of vaccines and helping </w:t>
      </w:r>
      <w:r w:rsidRPr="004E17D4">
        <w:rPr>
          <w:u w:val="single"/>
        </w:rPr>
        <w:t xml:space="preserve">to </w:t>
      </w:r>
      <w:r w:rsidRPr="0097665F">
        <w:rPr>
          <w:highlight w:val="green"/>
          <w:u w:val="single"/>
        </w:rPr>
        <w:t xml:space="preserve">prevent the importation </w:t>
      </w:r>
      <w:r w:rsidRPr="0097665F">
        <w:rPr>
          <w:b/>
          <w:bCs/>
          <w:highlight w:val="green"/>
          <w:u w:val="single"/>
        </w:rPr>
        <w:t>of fraudulent and dangerous goods</w:t>
      </w:r>
      <w:r w:rsidRPr="004E17D4">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4E17D4">
        <w:rPr>
          <w:u w:val="single"/>
        </w:rPr>
        <w:t>the manufacturing process for vaccines is much more complex as it requires the use of facilities and equipment with a high degree of specialization</w:t>
      </w:r>
      <w:r w:rsidRPr="004E17D4">
        <w:rPr>
          <w:sz w:val="16"/>
        </w:rPr>
        <w:t xml:space="preserve">.71 The complexity of vaccine products implies that more time and regulatory requirements are needed </w:t>
      </w:r>
      <w:proofErr w:type="gramStart"/>
      <w:r w:rsidRPr="004E17D4">
        <w:rPr>
          <w:sz w:val="16"/>
        </w:rPr>
        <w:t>in order to</w:t>
      </w:r>
      <w:proofErr w:type="gramEnd"/>
      <w:r w:rsidRPr="004E17D4">
        <w:rPr>
          <w:sz w:val="16"/>
        </w:rPr>
        <w:t xml:space="preserve"> make or “copy” the vaccine production process. Therefore, the innovator should be expected to make conscious and meticulous decisions as to when and to whom to issue </w:t>
      </w:r>
      <w:proofErr w:type="spellStart"/>
      <w:r w:rsidRPr="004E17D4">
        <w:rPr>
          <w:sz w:val="16"/>
        </w:rPr>
        <w:t>licences</w:t>
      </w:r>
      <w:proofErr w:type="spellEnd"/>
      <w:r w:rsidRPr="004E17D4">
        <w:rPr>
          <w:sz w:val="16"/>
        </w:rPr>
        <w:t>, as this is the most responsible way to bring their technologies to the world and safeguard global health.</w:t>
      </w:r>
    </w:p>
    <w:p w14:paraId="3EC138AA" w14:textId="77777777" w:rsidR="003979AB" w:rsidRDefault="003979AB" w:rsidP="003979AB">
      <w:pPr>
        <w:rPr>
          <w:u w:val="single"/>
        </w:rPr>
      </w:pPr>
      <w:r w:rsidRPr="004E17D4">
        <w:rPr>
          <w:sz w:val="16"/>
        </w:rPr>
        <w:t xml:space="preserve">In addition, </w:t>
      </w:r>
      <w:r w:rsidRPr="004E17D4">
        <w:rPr>
          <w:u w:val="single"/>
        </w:rPr>
        <w:t xml:space="preserve">as </w:t>
      </w:r>
      <w:r w:rsidRPr="004D13F1">
        <w:rPr>
          <w:u w:val="single"/>
        </w:rPr>
        <w:t xml:space="preserve">the COVID-19 </w:t>
      </w:r>
      <w:r w:rsidRPr="0097665F">
        <w:rPr>
          <w:highlight w:val="green"/>
          <w:u w:val="single"/>
        </w:rPr>
        <w:t>pandemic</w:t>
      </w:r>
      <w:r w:rsidRPr="004E17D4">
        <w:rPr>
          <w:u w:val="single"/>
        </w:rPr>
        <w:t xml:space="preserve"> continues there has been a </w:t>
      </w:r>
      <w:r w:rsidRPr="0097665F">
        <w:rPr>
          <w:b/>
          <w:bCs/>
          <w:highlight w:val="green"/>
          <w:u w:val="single"/>
        </w:rPr>
        <w:t>noticeable increase in the circulation of fake medicines</w:t>
      </w:r>
      <w:r w:rsidRPr="004E17D4">
        <w:rPr>
          <w:u w:val="single"/>
        </w:rPr>
        <w:t xml:space="preserve"> around the world</w:t>
      </w:r>
      <w:r w:rsidRPr="004E17D4">
        <w:rPr>
          <w:sz w:val="16"/>
        </w:rPr>
        <w:t xml:space="preserve">. According to the International Criminal Police Organization (Interpol), </w:t>
      </w:r>
      <w:r w:rsidRPr="0097665F">
        <w:rPr>
          <w:b/>
          <w:bCs/>
          <w:highlight w:val="green"/>
          <w:u w:val="single"/>
        </w:rPr>
        <w:t>organized crime groups</w:t>
      </w:r>
      <w:r w:rsidRPr="004E17D4">
        <w:rPr>
          <w:u w:val="single"/>
        </w:rPr>
        <w:t xml:space="preserve"> have been </w:t>
      </w:r>
      <w:r w:rsidRPr="0097665F">
        <w:rPr>
          <w:highlight w:val="green"/>
          <w:u w:val="single"/>
        </w:rPr>
        <w:t>producing fake drugs</w:t>
      </w:r>
      <w:r w:rsidRPr="004E17D4">
        <w:rPr>
          <w:u w:val="single"/>
        </w:rPr>
        <w:t xml:space="preserve"> and medical products and </w:t>
      </w:r>
      <w:r w:rsidRPr="0097665F">
        <w:rPr>
          <w:highlight w:val="green"/>
          <w:u w:val="single"/>
        </w:rPr>
        <w:t xml:space="preserve">selling them for </w:t>
      </w:r>
      <w:r w:rsidRPr="0097665F">
        <w:rPr>
          <w:b/>
          <w:bCs/>
          <w:highlight w:val="green"/>
          <w:u w:val="single"/>
        </w:rPr>
        <w:t>lucrative profits in developing countries</w:t>
      </w:r>
      <w:r w:rsidRPr="004E17D4">
        <w:rPr>
          <w:sz w:val="16"/>
        </w:rPr>
        <w:t xml:space="preserve">.72 With the development of COVID-19 vaccines on the market, </w:t>
      </w:r>
      <w:r w:rsidRPr="004E17D4">
        <w:rPr>
          <w:u w:val="single"/>
        </w:rPr>
        <w:t>a rapid rise in the illegal sale of fake items is expected</w:t>
      </w:r>
      <w:r w:rsidRPr="004E17D4">
        <w:rPr>
          <w:sz w:val="16"/>
        </w:rPr>
        <w:t xml:space="preserve">, according to the United Nations Office on Drugs and Crime (UNODC).73 </w:t>
      </w:r>
      <w:r w:rsidRPr="0097665F">
        <w:rPr>
          <w:highlight w:val="green"/>
          <w:u w:val="single"/>
        </w:rPr>
        <w:t>Counterfeits</w:t>
      </w:r>
      <w:r w:rsidRPr="004E17D4">
        <w:rPr>
          <w:u w:val="single"/>
        </w:rPr>
        <w:t xml:space="preserve"> of the legitimate products provide false promises of protection and </w:t>
      </w:r>
      <w:r w:rsidRPr="0097665F">
        <w:rPr>
          <w:highlight w:val="green"/>
          <w:u w:val="single"/>
        </w:rPr>
        <w:t xml:space="preserve">could lead to </w:t>
      </w:r>
      <w:r w:rsidRPr="0097665F">
        <w:rPr>
          <w:b/>
          <w:bCs/>
          <w:highlight w:val="green"/>
          <w:u w:val="single"/>
        </w:rPr>
        <w:t>disastrous consequences</w:t>
      </w:r>
      <w:r w:rsidRPr="004E17D4">
        <w:rPr>
          <w:sz w:val="16"/>
        </w:rPr>
        <w:t xml:space="preserve">, including </w:t>
      </w:r>
      <w:r w:rsidRPr="0097665F">
        <w:rPr>
          <w:b/>
          <w:bCs/>
          <w:highlight w:val="green"/>
          <w:u w:val="single"/>
        </w:rPr>
        <w:t>worsened illness and</w:t>
      </w:r>
      <w:r w:rsidRPr="0097665F">
        <w:rPr>
          <w:highlight w:val="green"/>
          <w:u w:val="single"/>
        </w:rPr>
        <w:t xml:space="preserve"> </w:t>
      </w:r>
      <w:r w:rsidRPr="0097665F">
        <w:rPr>
          <w:b/>
          <w:bCs/>
          <w:highlight w:val="green"/>
          <w:u w:val="single"/>
        </w:rPr>
        <w:t>death</w:t>
      </w:r>
      <w:r w:rsidRPr="004E17D4">
        <w:rPr>
          <w:u w:val="single"/>
        </w:rPr>
        <w:t xml:space="preserve"> for the individual</w:t>
      </w:r>
      <w:r w:rsidRPr="004E17D4">
        <w:rPr>
          <w:sz w:val="16"/>
        </w:rPr>
        <w:t xml:space="preserve"> and the retardation of herd immunity for the population at large. </w:t>
      </w:r>
      <w:r w:rsidRPr="0097665F">
        <w:rPr>
          <w:highlight w:val="green"/>
          <w:u w:val="single"/>
        </w:rPr>
        <w:t>Effective</w:t>
      </w:r>
      <w:r w:rsidRPr="004E17D4">
        <w:rPr>
          <w:u w:val="single"/>
        </w:rPr>
        <w:t xml:space="preserve"> and proactive </w:t>
      </w:r>
      <w:r w:rsidRPr="0097665F">
        <w:rPr>
          <w:b/>
          <w:bCs/>
          <w:highlight w:val="green"/>
          <w:u w:val="single"/>
        </w:rPr>
        <w:t>IP</w:t>
      </w:r>
      <w:r w:rsidRPr="004E17D4">
        <w:rPr>
          <w:u w:val="single"/>
        </w:rPr>
        <w:t xml:space="preserve"> procurement is </w:t>
      </w:r>
      <w:r w:rsidRPr="0097665F">
        <w:rPr>
          <w:b/>
          <w:bCs/>
          <w:highlight w:val="green"/>
          <w:u w:val="single"/>
        </w:rPr>
        <w:t>essential</w:t>
      </w:r>
      <w:r w:rsidRPr="004E17D4">
        <w:rPr>
          <w:sz w:val="16"/>
        </w:rPr>
        <w:t xml:space="preserve"> and useful </w:t>
      </w:r>
      <w:r w:rsidRPr="0097665F">
        <w:rPr>
          <w:highlight w:val="green"/>
          <w:u w:val="single"/>
        </w:rPr>
        <w:t>in mitigating the risks</w:t>
      </w:r>
      <w:r w:rsidRPr="004E17D4">
        <w:rPr>
          <w:u w:val="single"/>
        </w:rPr>
        <w:t xml:space="preserve"> of counterfeit and substandard medicines</w:t>
      </w:r>
      <w:r w:rsidRPr="004E17D4">
        <w:rPr>
          <w:sz w:val="16"/>
        </w:rPr>
        <w:t>. IP enforcement measures play a significant role in preventing these fake and illicit medicines from circulating in the market. While important during normal times</w:t>
      </w:r>
      <w:r w:rsidRPr="004E17D4">
        <w:rPr>
          <w:u w:val="single"/>
        </w:rPr>
        <w:t xml:space="preserve">, </w:t>
      </w:r>
      <w:r w:rsidRPr="0097665F">
        <w:rPr>
          <w:highlight w:val="green"/>
          <w:u w:val="single"/>
        </w:rPr>
        <w:t>IP enforcement</w:t>
      </w:r>
      <w:r w:rsidRPr="004E17D4">
        <w:rPr>
          <w:u w:val="single"/>
        </w:rPr>
        <w:t xml:space="preserve"> can take on an </w:t>
      </w:r>
      <w:r w:rsidRPr="0097665F">
        <w:rPr>
          <w:highlight w:val="green"/>
          <w:u w:val="single"/>
        </w:rPr>
        <w:t>enhanced role of safeguarding the public</w:t>
      </w:r>
      <w:r w:rsidRPr="004E17D4">
        <w:rPr>
          <w:sz w:val="16"/>
        </w:rPr>
        <w:t xml:space="preserve"> during this critical </w:t>
      </w:r>
      <w:proofErr w:type="gramStart"/>
      <w:r w:rsidRPr="004E17D4">
        <w:rPr>
          <w:sz w:val="16"/>
        </w:rPr>
        <w:t xml:space="preserve">period of </w:t>
      </w:r>
      <w:r w:rsidRPr="004D13F1">
        <w:rPr>
          <w:sz w:val="16"/>
        </w:rPr>
        <w:t>time</w:t>
      </w:r>
      <w:proofErr w:type="gramEnd"/>
      <w:r w:rsidRPr="004D13F1">
        <w:rPr>
          <w:sz w:val="16"/>
        </w:rPr>
        <w:t xml:space="preserve">. </w:t>
      </w:r>
      <w:r w:rsidRPr="004D13F1">
        <w:rPr>
          <w:u w:val="single"/>
        </w:rPr>
        <w:t>Waiving all COVID-19 related IPRs</w:t>
      </w:r>
      <w:r w:rsidRPr="004D13F1">
        <w:rPr>
          <w:sz w:val="16"/>
          <w:u w:val="single"/>
        </w:rPr>
        <w:t xml:space="preserve"> </w:t>
      </w:r>
      <w:r w:rsidRPr="004D13F1">
        <w:rPr>
          <w:u w:val="single"/>
        </w:rPr>
        <w:t>raises the risk of unsafe or fake vaccines</w:t>
      </w:r>
      <w:r w:rsidRPr="004D13F1">
        <w:rPr>
          <w:sz w:val="16"/>
        </w:rPr>
        <w:t xml:space="preserve"> circulating in supply channels and being sold to unsuspecting governments, </w:t>
      </w:r>
      <w:r w:rsidRPr="004D13F1">
        <w:rPr>
          <w:b/>
          <w:bCs/>
          <w:u w:val="single"/>
        </w:rPr>
        <w:t xml:space="preserve">putting millions of human lives at </w:t>
      </w:r>
      <w:proofErr w:type="gramStart"/>
      <w:r w:rsidRPr="004D13F1">
        <w:rPr>
          <w:b/>
          <w:bCs/>
          <w:u w:val="single"/>
        </w:rPr>
        <w:t>risk</w:t>
      </w:r>
      <w:proofErr w:type="gramEnd"/>
      <w:r w:rsidRPr="004D13F1">
        <w:rPr>
          <w:u w:val="single"/>
        </w:rPr>
        <w:t xml:space="preserve"> and reducing trust in vaccines.</w:t>
      </w:r>
    </w:p>
    <w:p w14:paraId="24159F9C" w14:textId="05A51545" w:rsidR="003979AB" w:rsidRDefault="003979AB" w:rsidP="003979AB"/>
    <w:p w14:paraId="0D68F79B" w14:textId="375935EC" w:rsidR="0050694B" w:rsidRDefault="00127725" w:rsidP="0050694B">
      <w:pPr>
        <w:pStyle w:val="Heading4"/>
      </w:pPr>
      <w:r>
        <w:rPr>
          <w:rFonts w:cs="Calibri"/>
        </w:rPr>
        <w:t>4</w:t>
      </w:r>
      <w:r w:rsidR="0050694B">
        <w:t xml:space="preserve">] </w:t>
      </w:r>
      <w:r w:rsidR="0050694B">
        <w:t xml:space="preserve">Turns case – the plan licenses counterfeits and undermines quality control for production, aff decks </w:t>
      </w:r>
      <w:r w:rsidR="0050694B" w:rsidRPr="0091565C">
        <w:rPr>
          <w:u w:val="single"/>
        </w:rPr>
        <w:t>possibility</w:t>
      </w:r>
      <w:r w:rsidR="0050694B">
        <w:t xml:space="preserve"> of distribution---start aff solvency at zero. </w:t>
      </w:r>
    </w:p>
    <w:p w14:paraId="0EEFA989" w14:textId="77777777" w:rsidR="0050694B" w:rsidRPr="00D92965" w:rsidRDefault="0050694B" w:rsidP="0050694B">
      <w:pPr>
        <w:rPr>
          <w:sz w:val="18"/>
          <w:szCs w:val="18"/>
        </w:rPr>
      </w:pPr>
      <w:r w:rsidRPr="00EE0D6F">
        <w:rPr>
          <w:rStyle w:val="Style13ptBold"/>
        </w:rPr>
        <w:t>Roberts 6/25</w:t>
      </w:r>
      <w:r w:rsidRPr="00D92965">
        <w:rPr>
          <w:sz w:val="18"/>
          <w:szCs w:val="18"/>
        </w:rPr>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3" w:history="1">
        <w:r w:rsidRPr="00D92965">
          <w:rPr>
            <w:rStyle w:val="Hyperlink"/>
            <w:sz w:val="18"/>
            <w:szCs w:val="18"/>
          </w:rPr>
          <w:t>Index of Economic Freedom</w:t>
        </w:r>
      </w:hyperlink>
      <w:r w:rsidRPr="00D92965">
        <w:rPr>
          <w:sz w:val="18"/>
          <w:szCs w:val="18"/>
        </w:rPr>
        <w:t>. An influential annual analysis of the economic climate of countries throughout the world, the Index is co-published by Heritage and The Wall Street Journal.) “Biden’s OK of Global Theft of America’s Intellectual Property is Wrong, Dangerous.” 6/25/2021, The Heritage Foundation, Commentary—Public Health] RM</w:t>
      </w:r>
    </w:p>
    <w:p w14:paraId="1B47B767" w14:textId="77777777" w:rsidR="0050694B" w:rsidRPr="00A1137A" w:rsidRDefault="0050694B" w:rsidP="0050694B">
      <w:pPr>
        <w:rPr>
          <w:sz w:val="16"/>
        </w:rPr>
      </w:pPr>
      <w:r w:rsidRPr="00A1137A">
        <w:rPr>
          <w:sz w:val="16"/>
        </w:rPr>
        <w:t xml:space="preserve">Last month, </w:t>
      </w:r>
      <w:r w:rsidRPr="00D849DA">
        <w:rPr>
          <w:u w:val="single"/>
        </w:rPr>
        <w:t>President Biden advocated removing international intellectual property rights (IPR) protections for American-made COVID-19</w:t>
      </w:r>
      <w:r w:rsidRPr="00F90F4A">
        <w:rPr>
          <w:u w:val="single"/>
        </w:rPr>
        <w:t xml:space="preserve"> vaccines</w:t>
      </w:r>
      <w:r w:rsidRPr="00A1137A">
        <w:rPr>
          <w:sz w:val="16"/>
        </w:rPr>
        <w:t>.</w:t>
      </w:r>
    </w:p>
    <w:p w14:paraId="29539A99" w14:textId="77777777" w:rsidR="0050694B" w:rsidRPr="00C73B1A" w:rsidRDefault="0050694B" w:rsidP="0050694B">
      <w:r w:rsidRPr="00D5152B">
        <w:rPr>
          <w:b/>
          <w:bCs/>
          <w:u w:val="single"/>
        </w:rPr>
        <w:t xml:space="preserve">Foreign companies may take the president’s policy as a </w:t>
      </w:r>
      <w:r w:rsidRPr="00D92965">
        <w:rPr>
          <w:b/>
          <w:bCs/>
          <w:highlight w:val="green"/>
          <w:u w:val="single"/>
        </w:rPr>
        <w:t>green light to produce</w:t>
      </w:r>
      <w:r w:rsidRPr="00D5152B">
        <w:rPr>
          <w:b/>
          <w:bCs/>
          <w:u w:val="single"/>
        </w:rPr>
        <w:t xml:space="preserve"> reverse-engineered</w:t>
      </w:r>
      <w:r w:rsidRPr="00F90F4A">
        <w:rPr>
          <w:b/>
          <w:bCs/>
          <w:u w:val="single"/>
        </w:rPr>
        <w:t xml:space="preserve">, </w:t>
      </w:r>
      <w:r w:rsidRPr="00D92965">
        <w:rPr>
          <w:b/>
          <w:bCs/>
          <w:highlight w:val="green"/>
          <w:u w:val="single"/>
        </w:rPr>
        <w:t>counterfeit substitutes</w:t>
      </w:r>
      <w:r w:rsidRPr="00C73B1A">
        <w:t>.</w:t>
      </w:r>
    </w:p>
    <w:p w14:paraId="075EB18F" w14:textId="77777777" w:rsidR="0050694B" w:rsidRPr="00C73B1A" w:rsidRDefault="0050694B" w:rsidP="0050694B">
      <w:r w:rsidRPr="00D5152B">
        <w:rPr>
          <w:u w:val="single"/>
        </w:rPr>
        <w:t xml:space="preserve">The best way </w:t>
      </w:r>
      <w:r w:rsidRPr="00D92965">
        <w:rPr>
          <w:highlight w:val="green"/>
          <w:u w:val="single"/>
        </w:rPr>
        <w:t>to prevent</w:t>
      </w:r>
      <w:r w:rsidRPr="00D5152B">
        <w:rPr>
          <w:u w:val="single"/>
        </w:rPr>
        <w:t xml:space="preserve"> and treat new </w:t>
      </w:r>
      <w:r w:rsidRPr="00D92965">
        <w:rPr>
          <w:highlight w:val="green"/>
          <w:u w:val="single"/>
        </w:rPr>
        <w:t>disease</w:t>
      </w:r>
      <w:r w:rsidRPr="00D5152B">
        <w:rPr>
          <w:u w:val="single"/>
        </w:rPr>
        <w:t xml:space="preserve">s is to </w:t>
      </w:r>
      <w:r w:rsidRPr="00D92965">
        <w:rPr>
          <w:highlight w:val="green"/>
          <w:u w:val="single"/>
        </w:rPr>
        <w:t>ensure</w:t>
      </w:r>
      <w:r w:rsidRPr="00F90F4A">
        <w:rPr>
          <w:u w:val="single"/>
        </w:rPr>
        <w:t xml:space="preserve"> that private </w:t>
      </w:r>
      <w:r w:rsidRPr="00D92965">
        <w:rPr>
          <w:highlight w:val="green"/>
          <w:u w:val="single"/>
        </w:rPr>
        <w:t>America</w:t>
      </w:r>
      <w:r w:rsidRPr="00A1137A">
        <w:rPr>
          <w:highlight w:val="green"/>
          <w:u w:val="single"/>
        </w:rPr>
        <w:t>n phar</w:t>
      </w:r>
      <w:r w:rsidRPr="00D92965">
        <w:rPr>
          <w:highlight w:val="green"/>
          <w:u w:val="single"/>
        </w:rPr>
        <w:t>ma</w:t>
      </w:r>
      <w:r w:rsidRPr="00F90F4A">
        <w:rPr>
          <w:u w:val="single"/>
        </w:rPr>
        <w:t xml:space="preserve">ceutical </w:t>
      </w:r>
      <w:r w:rsidRPr="00D5152B">
        <w:rPr>
          <w:u w:val="single"/>
        </w:rPr>
        <w:t xml:space="preserve">companies </w:t>
      </w:r>
      <w:r w:rsidRPr="00D92965">
        <w:rPr>
          <w:highlight w:val="green"/>
          <w:u w:val="single"/>
        </w:rPr>
        <w:t>continue</w:t>
      </w:r>
      <w:r w:rsidRPr="00F90F4A">
        <w:rPr>
          <w:u w:val="single"/>
        </w:rPr>
        <w:t xml:space="preserve"> their </w:t>
      </w:r>
      <w:r w:rsidRPr="00D92965">
        <w:rPr>
          <w:highlight w:val="green"/>
          <w:u w:val="single"/>
        </w:rPr>
        <w:t>innovative research</w:t>
      </w:r>
      <w:r w:rsidRPr="00D5152B">
        <w:rPr>
          <w:u w:val="single"/>
        </w:rPr>
        <w:t xml:space="preserve"> and vaccine production</w:t>
      </w:r>
      <w:r w:rsidRPr="00D5152B">
        <w:t>.</w:t>
      </w:r>
    </w:p>
    <w:p w14:paraId="56CE637C" w14:textId="77777777" w:rsidR="0050694B" w:rsidRPr="00D849DA" w:rsidRDefault="0050694B" w:rsidP="0050694B">
      <w:pPr>
        <w:rPr>
          <w:sz w:val="12"/>
          <w:szCs w:val="12"/>
        </w:rPr>
      </w:pPr>
      <w:r w:rsidRPr="00D849DA">
        <w:rPr>
          <w:sz w:val="12"/>
          <w:szCs w:val="12"/>
        </w:rPr>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46CB7027" w14:textId="77777777" w:rsidR="0050694B" w:rsidRPr="00EE58E5" w:rsidRDefault="0050694B" w:rsidP="0050694B">
      <w:pPr>
        <w:rPr>
          <w:b/>
          <w:bCs/>
          <w:u w:val="single"/>
        </w:rPr>
      </w:pPr>
      <w:r w:rsidRPr="00D849DA">
        <w:rPr>
          <w:sz w:val="14"/>
        </w:rPr>
        <w:t xml:space="preserve">Last month, </w:t>
      </w:r>
      <w:r w:rsidRPr="00EE58E5">
        <w:rPr>
          <w:u w:val="single"/>
        </w:rPr>
        <w:t>President Biden advocated removing international intellectual property rights (IPR) protections for American-made COVID-19 vaccines</w:t>
      </w:r>
      <w:r w:rsidRPr="00D849DA">
        <w:rPr>
          <w:sz w:val="14"/>
        </w:rPr>
        <w:t xml:space="preserve">. This, he said, would help make the vaccines more plentiful and available in needy countries. </w:t>
      </w:r>
      <w:r w:rsidRPr="00EE58E5">
        <w:rPr>
          <w:b/>
          <w:bCs/>
          <w:u w:val="single"/>
        </w:rPr>
        <w:t>It’s a short-sighted approach and doomed to fail.</w:t>
      </w:r>
    </w:p>
    <w:p w14:paraId="059A556C" w14:textId="77777777" w:rsidR="0050694B" w:rsidRPr="00EE58E5" w:rsidRDefault="0050694B" w:rsidP="0050694B">
      <w:pPr>
        <w:rPr>
          <w:u w:val="single"/>
        </w:rPr>
      </w:pPr>
      <w:r w:rsidRPr="00D849DA">
        <w:rPr>
          <w:sz w:val="14"/>
        </w:rPr>
        <w:t xml:space="preserve">Mr. Biden wants </w:t>
      </w:r>
      <w:r w:rsidRPr="00D5152B">
        <w:rPr>
          <w:u w:val="single"/>
        </w:rPr>
        <w:t>to waive the World Trade Organization’s “Trade-Related Aspects of Intellectual Property Rights</w:t>
      </w:r>
      <w:r w:rsidRPr="00D849DA">
        <w:rPr>
          <w:sz w:val="14"/>
        </w:rPr>
        <w:t>” (</w:t>
      </w:r>
      <w:r w:rsidRPr="00D5152B">
        <w:rPr>
          <w:rStyle w:val="StyleUnderline"/>
        </w:rPr>
        <w:t>TRIPS</w:t>
      </w:r>
      <w:r w:rsidRPr="00D849DA">
        <w:rPr>
          <w:sz w:val="14"/>
        </w:rPr>
        <w:t xml:space="preserve">) agreement for U.S. vaccines and let foreign countries issue “compulsory </w:t>
      </w:r>
      <w:proofErr w:type="gramStart"/>
      <w:r w:rsidRPr="00D849DA">
        <w:rPr>
          <w:sz w:val="14"/>
        </w:rPr>
        <w:t>licenses“ allowing</w:t>
      </w:r>
      <w:proofErr w:type="gramEnd"/>
      <w:r w:rsidRPr="00D849DA">
        <w:rPr>
          <w:sz w:val="14"/>
        </w:rPr>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0CCBCE21" w14:textId="77777777" w:rsidR="0050694B" w:rsidRPr="00D849DA" w:rsidRDefault="0050694B" w:rsidP="0050694B">
      <w:pPr>
        <w:rPr>
          <w:sz w:val="16"/>
        </w:rPr>
      </w:pPr>
      <w:r w:rsidRPr="00D849DA">
        <w:rPr>
          <w:sz w:val="16"/>
        </w:rPr>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D849DA">
        <w:rPr>
          <w:sz w:val="16"/>
        </w:rPr>
        <w:t>.</w:t>
      </w:r>
    </w:p>
    <w:p w14:paraId="01AF7CD1" w14:textId="77777777" w:rsidR="0050694B" w:rsidRPr="00D849DA" w:rsidRDefault="0050694B" w:rsidP="0050694B">
      <w:pPr>
        <w:rPr>
          <w:sz w:val="16"/>
          <w:szCs w:val="16"/>
        </w:rPr>
      </w:pPr>
      <w:r w:rsidRPr="00D849DA">
        <w:rPr>
          <w:sz w:val="16"/>
          <w:szCs w:val="16"/>
        </w:rPr>
        <w:t>But the Biden policy is bad for many other reasons.</w:t>
      </w:r>
    </w:p>
    <w:p w14:paraId="44541393" w14:textId="77777777" w:rsidR="0050694B" w:rsidRPr="00D849DA" w:rsidRDefault="0050694B" w:rsidP="0050694B">
      <w:pPr>
        <w:rPr>
          <w:sz w:val="14"/>
        </w:rPr>
      </w:pPr>
      <w:r w:rsidRPr="00D849DA">
        <w:rPr>
          <w:sz w:val="14"/>
        </w:rPr>
        <w:t xml:space="preserve">Developing breakthrough medications takes tremendous ingenuity 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687FCA57" w14:textId="77777777" w:rsidR="0050694B" w:rsidRPr="00C73B1A" w:rsidRDefault="0050694B" w:rsidP="0050694B">
      <w:r w:rsidRPr="00D92965">
        <w:rPr>
          <w:highlight w:val="green"/>
          <w:u w:val="single"/>
        </w:rPr>
        <w:t>Signaling that the U</w:t>
      </w:r>
      <w:r w:rsidRPr="00D5152B">
        <w:rPr>
          <w:u w:val="single"/>
        </w:rPr>
        <w:t xml:space="preserve">nited </w:t>
      </w:r>
      <w:r w:rsidRPr="00D92965">
        <w:rPr>
          <w:highlight w:val="green"/>
          <w:u w:val="single"/>
        </w:rPr>
        <w:t>S</w:t>
      </w:r>
      <w:r w:rsidRPr="00D5152B">
        <w:rPr>
          <w:u w:val="single"/>
        </w:rPr>
        <w:t xml:space="preserve">tates </w:t>
      </w:r>
      <w:r w:rsidRPr="00D92965">
        <w:rPr>
          <w:highlight w:val="green"/>
          <w:u w:val="single"/>
        </w:rPr>
        <w:t>will not</w:t>
      </w:r>
      <w:r w:rsidRPr="00D5152B">
        <w:rPr>
          <w:u w:val="single"/>
        </w:rPr>
        <w:t xml:space="preserve"> fight to </w:t>
      </w:r>
      <w:r w:rsidRPr="00D92965">
        <w:rPr>
          <w:highlight w:val="green"/>
          <w:u w:val="single"/>
        </w:rPr>
        <w:t>defend</w:t>
      </w:r>
      <w:r w:rsidRPr="00D5152B">
        <w:rPr>
          <w:u w:val="single"/>
        </w:rPr>
        <w:t xml:space="preserve"> their </w:t>
      </w:r>
      <w:r w:rsidRPr="00D92965">
        <w:rPr>
          <w:highlight w:val="green"/>
          <w:u w:val="single"/>
        </w:rPr>
        <w:t>i</w:t>
      </w:r>
      <w:r w:rsidRPr="00D5152B">
        <w:rPr>
          <w:u w:val="single"/>
        </w:rPr>
        <w:t xml:space="preserve">ntellectual </w:t>
      </w:r>
      <w:r w:rsidRPr="00D92965">
        <w:rPr>
          <w:highlight w:val="green"/>
          <w:u w:val="single"/>
        </w:rPr>
        <w:t>p</w:t>
      </w:r>
      <w:r w:rsidRPr="00D5152B">
        <w:rPr>
          <w:u w:val="single"/>
        </w:rPr>
        <w:t xml:space="preserve">roperty </w:t>
      </w:r>
      <w:r w:rsidRPr="00D92965">
        <w:rPr>
          <w:highlight w:val="green"/>
          <w:u w:val="single"/>
        </w:rPr>
        <w:t>r</w:t>
      </w:r>
      <w:r w:rsidRPr="00D5152B">
        <w:rPr>
          <w:u w:val="single"/>
        </w:rPr>
        <w:t>ights</w:t>
      </w:r>
      <w:r w:rsidRPr="00EE58E5">
        <w:rPr>
          <w:u w:val="single"/>
        </w:rPr>
        <w:t xml:space="preserve"> </w:t>
      </w:r>
      <w:r w:rsidRPr="00EE58E5">
        <w:rPr>
          <w:b/>
          <w:bCs/>
          <w:u w:val="single"/>
        </w:rPr>
        <w:t xml:space="preserve">actively </w:t>
      </w:r>
      <w:r w:rsidRPr="00D92965">
        <w:rPr>
          <w:b/>
          <w:bCs/>
          <w:highlight w:val="green"/>
          <w:u w:val="single"/>
        </w:rPr>
        <w:t>undermines innovation</w:t>
      </w:r>
      <w:r w:rsidRPr="00D5152B">
        <w:rPr>
          <w:b/>
          <w:bCs/>
          <w:u w:val="single"/>
        </w:rPr>
        <w:t xml:space="preserve"> and </w:t>
      </w:r>
      <w:r w:rsidRPr="00D92965">
        <w:rPr>
          <w:b/>
          <w:bCs/>
          <w:highlight w:val="green"/>
          <w:u w:val="single"/>
        </w:rPr>
        <w:t>manufacturing</w:t>
      </w:r>
      <w:r w:rsidRPr="00EE58E5">
        <w:rPr>
          <w:u w:val="single"/>
        </w:rPr>
        <w:t xml:space="preserve"> in American health care and medicines</w:t>
      </w:r>
      <w:r w:rsidRPr="00C73B1A">
        <w:t>.</w:t>
      </w:r>
    </w:p>
    <w:p w14:paraId="09825795" w14:textId="77777777" w:rsidR="0050694B" w:rsidRPr="00D849DA" w:rsidRDefault="0050694B" w:rsidP="0050694B">
      <w:pPr>
        <w:rPr>
          <w:sz w:val="14"/>
        </w:rPr>
      </w:pPr>
      <w:r w:rsidRPr="00D849DA">
        <w:rPr>
          <w:sz w:val="14"/>
        </w:rPr>
        <w:t xml:space="preserve">It also erodes patient protections by </w:t>
      </w:r>
      <w:r w:rsidRPr="00D849DA">
        <w:rPr>
          <w:b/>
          <w:bCs/>
          <w:highlight w:val="green"/>
          <w:u w:val="single"/>
        </w:rPr>
        <w:t>undermining quality control</w:t>
      </w:r>
      <w:r w:rsidRPr="00D849DA">
        <w:rPr>
          <w:sz w:val="14"/>
        </w:rPr>
        <w:t>. Foreign companies may take the president’s policy as a green light to produce reverse-engineered, counterfeit substitutes. Already there are reports of ineffective and even dangerous counterfeit COVID-19 vaccines being sold around the world.</w:t>
      </w:r>
    </w:p>
    <w:p w14:paraId="686698C9" w14:textId="77777777" w:rsidR="0050694B" w:rsidRPr="00C73B1A" w:rsidRDefault="0050694B" w:rsidP="0050694B">
      <w:r w:rsidRPr="00C73B1A">
        <w:t>Those pushing to break U.S. pharmaceutical patents say they want to do so for altruistic reasons. Consequently, they also insist that the prices for the medications be set far below their actual value.</w:t>
      </w:r>
    </w:p>
    <w:p w14:paraId="292D991D" w14:textId="4FB0EE1D" w:rsidR="003979AB" w:rsidRDefault="0050694B" w:rsidP="003979AB">
      <w:pPr>
        <w:rPr>
          <w:u w:val="single"/>
        </w:rPr>
      </w:pPr>
      <w:r w:rsidRPr="00D849DA">
        <w:rPr>
          <w:sz w:val="14"/>
        </w:rPr>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D849DA">
        <w:rPr>
          <w:sz w:val="14"/>
        </w:rPr>
        <w:t xml:space="preserve">. Moreover, </w:t>
      </w:r>
      <w:r w:rsidRPr="00D5152B">
        <w:rPr>
          <w:u w:val="single"/>
        </w:rPr>
        <w:t xml:space="preserve">it </w:t>
      </w:r>
      <w:r w:rsidRPr="00D92965">
        <w:rPr>
          <w:highlight w:val="green"/>
          <w:u w:val="single"/>
        </w:rPr>
        <w:t>inhibits</w:t>
      </w:r>
      <w:r w:rsidRPr="00D5152B">
        <w:rPr>
          <w:u w:val="single"/>
        </w:rPr>
        <w:t xml:space="preserve"> the </w:t>
      </w:r>
      <w:r w:rsidRPr="00D92965">
        <w:rPr>
          <w:b/>
          <w:bCs/>
          <w:highlight w:val="green"/>
          <w:u w:val="single"/>
        </w:rPr>
        <w:t>future development</w:t>
      </w:r>
      <w:r w:rsidRPr="00D5152B">
        <w:rPr>
          <w:b/>
          <w:bCs/>
          <w:u w:val="single"/>
        </w:rPr>
        <w:t xml:space="preserve"> of vaccines</w:t>
      </w:r>
      <w:r w:rsidRPr="00EE58E5">
        <w:rPr>
          <w:u w:val="single"/>
        </w:rPr>
        <w:t xml:space="preserve"> needed to meet as-yet-unknown diseases.</w:t>
      </w:r>
    </w:p>
    <w:p w14:paraId="51AB9EEF" w14:textId="77777777" w:rsidR="0050694B" w:rsidRPr="0050694B" w:rsidRDefault="0050694B" w:rsidP="003979AB">
      <w:pPr>
        <w:rPr>
          <w:u w:val="single"/>
        </w:rPr>
      </w:pPr>
    </w:p>
    <w:p w14:paraId="775DAF5F" w14:textId="7EE59D9E" w:rsidR="003979AB" w:rsidRPr="001E3998" w:rsidRDefault="00127725" w:rsidP="003979AB">
      <w:pPr>
        <w:pStyle w:val="Heading4"/>
      </w:pPr>
      <w:r>
        <w:t>5</w:t>
      </w:r>
      <w:r w:rsidR="003979AB">
        <w:t xml:space="preserve">] </w:t>
      </w:r>
      <w:r w:rsidR="003979AB">
        <w:t>Plan increases price of raw materials and results in costly, ineffective facilities</w:t>
      </w:r>
    </w:p>
    <w:p w14:paraId="601DC958" w14:textId="77777777" w:rsidR="003979AB" w:rsidRDefault="003979AB" w:rsidP="003979AB">
      <w:proofErr w:type="spellStart"/>
      <w:r w:rsidRPr="00B51ECC">
        <w:rPr>
          <w:rStyle w:val="Style13ptBold"/>
        </w:rPr>
        <w:t>Mcmurry</w:t>
      </w:r>
      <w:proofErr w:type="spellEnd"/>
      <w:r w:rsidRPr="00B51ECC">
        <w:rPr>
          <w:rStyle w:val="Style13ptBold"/>
        </w:rPr>
        <w:t xml:space="preserve">-Heath </w:t>
      </w:r>
      <w:r>
        <w:rPr>
          <w:rStyle w:val="Style13ptBold"/>
        </w:rPr>
        <w:t>8/18</w:t>
      </w:r>
      <w:r w:rsidRPr="00B51ECC">
        <w:t xml:space="preserve"> (Michelle </w:t>
      </w:r>
      <w:proofErr w:type="spellStart"/>
      <w:r w:rsidRPr="00B51ECC">
        <w:t>Mcmurry</w:t>
      </w:r>
      <w:proofErr w:type="spellEnd"/>
      <w:r w:rsidRPr="00B51ECC">
        <w:t xml:space="preserve">-Heath, [physician-scientist and president and CEO of the Biotechnology Innovation Organization.], 8-18-2021, “Waiving intellectual property rights would harm global </w:t>
      </w:r>
      <w:proofErr w:type="gramStart"/>
      <w:r w:rsidRPr="00B51ECC">
        <w:t>vaccination“</w:t>
      </w:r>
      <w:proofErr w:type="gramEnd"/>
      <w:r w:rsidRPr="00B51ECC">
        <w:t xml:space="preserve">, STAT, accessed: 8-19-2021, https://www.statnews.com/2021/08/18/waiving-intellectual-property-rights-compromise-global-vaccination-efforts/)  </w:t>
      </w:r>
      <w:proofErr w:type="spellStart"/>
      <w:r w:rsidRPr="00B51ECC">
        <w:t>ajs</w:t>
      </w:r>
      <w:proofErr w:type="spellEnd"/>
    </w:p>
    <w:p w14:paraId="71C21C4B" w14:textId="77777777" w:rsidR="003979AB" w:rsidRPr="00B51ECC" w:rsidRDefault="003979AB" w:rsidP="003979AB">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97665F">
        <w:rPr>
          <w:rStyle w:val="StyleUnderline"/>
          <w:highlight w:val="green"/>
        </w:rPr>
        <w:t>IP waiver</w:t>
      </w:r>
      <w:r w:rsidRPr="00B51ECC">
        <w:t xml:space="preserve">, it could </w:t>
      </w:r>
      <w:r w:rsidRPr="0097665F">
        <w:rPr>
          <w:rStyle w:val="StyleUnderline"/>
          <w:highlight w:val="green"/>
        </w:rPr>
        <w:t>make</w:t>
      </w:r>
      <w:r w:rsidRPr="00B51ECC">
        <w:t xml:space="preserve"> these </w:t>
      </w:r>
      <w:r w:rsidRPr="0097665F">
        <w:rPr>
          <w:rStyle w:val="StyleUnderline"/>
          <w:highlight w:val="green"/>
        </w:rPr>
        <w:t>vaccines more expensive</w:t>
      </w:r>
      <w:r w:rsidRPr="00B51ECC">
        <w:rPr>
          <w:rStyle w:val="StyleUnderline"/>
        </w:rPr>
        <w:t>.</w:t>
      </w:r>
    </w:p>
    <w:p w14:paraId="3EC45598" w14:textId="77777777" w:rsidR="003979AB" w:rsidRDefault="003979AB" w:rsidP="003979AB">
      <w:r w:rsidRPr="00B51ECC">
        <w:t>Here’s why. Before Covid-19 emerged, the world produced at most</w:t>
      </w:r>
      <w:r>
        <w:t xml:space="preserve"> </w:t>
      </w:r>
      <w:hyperlink r:id="rId14"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15"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0D1474E0" w14:textId="77777777" w:rsidR="003979AB" w:rsidRPr="00B51ECC" w:rsidRDefault="003979AB" w:rsidP="003979AB">
      <w:pPr>
        <w:rPr>
          <w:rStyle w:val="StyleUnderline"/>
        </w:rPr>
      </w:pPr>
      <w:r w:rsidRPr="00B51ECC">
        <w:rPr>
          <w:rStyle w:val="StyleUnderline"/>
        </w:rPr>
        <w:t xml:space="preserve">Even as Covid-19 vaccines were still being developed, </w:t>
      </w:r>
      <w:r w:rsidRPr="0097665F">
        <w:rPr>
          <w:rStyle w:val="StyleUnderline"/>
          <w:highlight w:val="green"/>
        </w:rPr>
        <w:t>pharmaceutical companies</w:t>
      </w:r>
      <w:r w:rsidRPr="00B51ECC">
        <w:rPr>
          <w:rStyle w:val="StyleUnderline"/>
        </w:rPr>
        <w:t xml:space="preserve"> began retrofitting and </w:t>
      </w:r>
      <w:r w:rsidRPr="0097665F">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97665F">
        <w:rPr>
          <w:rStyle w:val="StyleUnderline"/>
          <w:highlight w:val="green"/>
        </w:rPr>
        <w:t>every facility</w:t>
      </w:r>
      <w:r w:rsidRPr="00B51ECC">
        <w:rPr>
          <w:rStyle w:val="StyleUnderline"/>
        </w:rPr>
        <w:t xml:space="preserve"> in the world </w:t>
      </w:r>
      <w:r w:rsidRPr="0097665F">
        <w:rPr>
          <w:rStyle w:val="StyleUnderline"/>
          <w:highlight w:val="green"/>
        </w:rPr>
        <w:t>that can</w:t>
      </w:r>
      <w:r w:rsidRPr="00B51ECC">
        <w:rPr>
          <w:rStyle w:val="StyleUnderline"/>
        </w:rPr>
        <w:t xml:space="preserve"> quickly and safely </w:t>
      </w:r>
      <w:r w:rsidRPr="0097665F">
        <w:rPr>
          <w:rStyle w:val="StyleUnderline"/>
          <w:highlight w:val="green"/>
        </w:rPr>
        <w:t xml:space="preserve">make Covid-19 vaccines is already doing </w:t>
      </w:r>
      <w:proofErr w:type="gramStart"/>
      <w:r w:rsidRPr="0097665F">
        <w:rPr>
          <w:rStyle w:val="StyleUnderline"/>
          <w:highlight w:val="green"/>
        </w:rPr>
        <w:t>so</w:t>
      </w:r>
      <w:r w:rsidRPr="00B51ECC">
        <w:rPr>
          <w:rStyle w:val="StyleUnderline"/>
        </w:rPr>
        <w:t>, or</w:t>
      </w:r>
      <w:proofErr w:type="gramEnd"/>
      <w:r w:rsidRPr="00B51ECC">
        <w:rPr>
          <w:rStyle w:val="StyleUnderline"/>
        </w:rPr>
        <w:t xml:space="preserve"> will be in the next few months.</w:t>
      </w:r>
    </w:p>
    <w:p w14:paraId="64D461E1" w14:textId="77777777" w:rsidR="003979AB" w:rsidRDefault="003979AB" w:rsidP="003979AB">
      <w:r w:rsidRPr="00B51ECC">
        <w:t xml:space="preserve">The </w:t>
      </w:r>
      <w:r w:rsidRPr="00B51ECC">
        <w:rPr>
          <w:rStyle w:val="StyleUnderline"/>
        </w:rPr>
        <w:t>cutting-edge mRNA vaccines</w:t>
      </w:r>
      <w:r w:rsidRPr="00B51ECC">
        <w:t xml:space="preserve"> from Moderna and Pfizer-</w:t>
      </w:r>
      <w:r w:rsidRPr="00B51ECC">
        <w:rPr>
          <w:rStyle w:val="StyleUnderline"/>
        </w:rPr>
        <w:t>BioNTech face an even bigger capacity issue</w:t>
      </w:r>
      <w:r w:rsidRPr="00B51ECC">
        <w:t xml:space="preserve">. Since the underlying technology is new, </w:t>
      </w:r>
      <w:r w:rsidRPr="0097665F">
        <w:rPr>
          <w:rStyle w:val="StyleUnderline"/>
          <w:highlight w:val="green"/>
        </w:rPr>
        <w:t xml:space="preserve">there are no mRNA </w:t>
      </w:r>
      <w:r w:rsidRPr="00427A08">
        <w:rPr>
          <w:rStyle w:val="StyleUnderline"/>
        </w:rPr>
        <w:t xml:space="preserve">manufacturing </w:t>
      </w:r>
      <w:r w:rsidRPr="0097665F">
        <w:rPr>
          <w:rStyle w:val="StyleUnderline"/>
          <w:highlight w:val="green"/>
        </w:rPr>
        <w:t xml:space="preserve">facilities </w:t>
      </w:r>
      <w:r w:rsidRPr="00427A08">
        <w:rPr>
          <w:rStyle w:val="StyleUnderline"/>
        </w:rPr>
        <w:t xml:space="preserve">sitting </w:t>
      </w:r>
      <w:r w:rsidRPr="0097665F">
        <w:rPr>
          <w:rStyle w:val="StyleUnderline"/>
          <w:highlight w:val="green"/>
        </w:rPr>
        <w:t>idle</w:t>
      </w:r>
      <w:r w:rsidRPr="00B51ECC">
        <w:t xml:space="preserve"> with operators just waiting for licensing agreements to turn on the machines. </w:t>
      </w:r>
      <w:r w:rsidRPr="0097665F">
        <w:rPr>
          <w:rStyle w:val="StyleUnderline"/>
          <w:highlight w:val="green"/>
        </w:rPr>
        <w:t>Nor</w:t>
      </w:r>
      <w:r w:rsidRPr="00B51ECC">
        <w:rPr>
          <w:rStyle w:val="StyleUnderline"/>
        </w:rPr>
        <w:t xml:space="preserve"> are there </w:t>
      </w:r>
      <w:r w:rsidRPr="0097665F">
        <w:rPr>
          <w:rStyle w:val="StyleUnderline"/>
          <w:highlight w:val="green"/>
        </w:rPr>
        <w:t>trained personnel to run them</w:t>
      </w:r>
      <w:r w:rsidRPr="00B51ECC">
        <w:rPr>
          <w:rStyle w:val="StyleUnderline"/>
        </w:rPr>
        <w:t xml:space="preserve"> or ensure safety and quality control.</w:t>
      </w:r>
      <w:r w:rsidRPr="00B51ECC">
        <w:t xml:space="preserve"> </w:t>
      </w:r>
      <w:r w:rsidRPr="00427A08">
        <w:rPr>
          <w:rStyle w:val="StyleUnderline"/>
        </w:rPr>
        <w:t>Embedding</w:t>
      </w:r>
      <w:r w:rsidRPr="00B51ECC">
        <w:rPr>
          <w:rStyle w:val="StyleUnderline"/>
        </w:rPr>
        <w:t xml:space="preserve"> </w:t>
      </w:r>
      <w:r w:rsidRPr="00427A08">
        <w:rPr>
          <w:rStyle w:val="StyleUnderline"/>
        </w:rPr>
        <w:t>delicate mRNA vaccine molecules inside lipid nanoparticle shells</w:t>
      </w:r>
      <w:r w:rsidRPr="00B51ECC">
        <w:rPr>
          <w:rStyle w:val="StyleUnderline"/>
        </w:rPr>
        <w:t xml:space="preserve"> at </w:t>
      </w:r>
      <w:r w:rsidRPr="00427A08">
        <w:rPr>
          <w:rStyle w:val="StyleUnderline"/>
        </w:rPr>
        <w:t>temperatures</w:t>
      </w:r>
      <w:r w:rsidRPr="00B51ECC">
        <w:rPr>
          <w:rStyle w:val="StyleUnderline"/>
        </w:rPr>
        <w:t xml:space="preserve"> colder than Antarctica </w:t>
      </w:r>
      <w:r w:rsidRPr="00427A08">
        <w:rPr>
          <w:rStyle w:val="StyleUnderline"/>
        </w:rPr>
        <w:t>isn’t</w:t>
      </w:r>
      <w:r w:rsidRPr="00B51ECC">
        <w:rPr>
          <w:rStyle w:val="StyleUnderline"/>
        </w:rPr>
        <w:t xml:space="preserve"> as </w:t>
      </w:r>
      <w:r w:rsidRPr="00427A08">
        <w:rPr>
          <w:rStyle w:val="StyleUnderline"/>
        </w:rPr>
        <w:t>easy</w:t>
      </w:r>
      <w:r w:rsidRPr="00B51ECC">
        <w:t xml:space="preserve"> as following a recipe from Bon Appetit.</w:t>
      </w:r>
    </w:p>
    <w:p w14:paraId="42BBF0E5" w14:textId="77777777" w:rsidR="003979AB" w:rsidRPr="00B51ECC" w:rsidRDefault="003979AB" w:rsidP="003979AB">
      <w:pPr>
        <w:rPr>
          <w:rStyle w:val="StyleUnderline"/>
        </w:rPr>
      </w:pPr>
      <w:r w:rsidRPr="00B51ECC">
        <w:t xml:space="preserve">Another big barrier to producing more shots is a </w:t>
      </w:r>
      <w:r w:rsidRPr="0097665F">
        <w:rPr>
          <w:rStyle w:val="StyleUnderline"/>
          <w:highlight w:val="green"/>
        </w:rPr>
        <w:t>shortage of raw materials</w:t>
      </w:r>
      <w:r w:rsidRPr="00B51ECC">
        <w:t xml:space="preserve">. Suspending intellectual property protections and </w:t>
      </w:r>
      <w:r w:rsidRPr="0097665F">
        <w:rPr>
          <w:rStyle w:val="StyleUnderline"/>
          <w:highlight w:val="green"/>
        </w:rPr>
        <w:t>allowing any manufacturer</w:t>
      </w:r>
      <w:r w:rsidRPr="00B51ECC">
        <w:rPr>
          <w:rStyle w:val="StyleUnderline"/>
        </w:rPr>
        <w:t xml:space="preserve"> to try to </w:t>
      </w:r>
      <w:r w:rsidRPr="0097665F">
        <w:rPr>
          <w:rStyle w:val="StyleUnderline"/>
          <w:highlight w:val="green"/>
        </w:rPr>
        <w:t>produce these</w:t>
      </w:r>
      <w:r w:rsidRPr="00B51ECC">
        <w:t xml:space="preserve"> vaccines, regardless of preparedness or experience, </w:t>
      </w:r>
      <w:r w:rsidRPr="00B51ECC">
        <w:rPr>
          <w:rStyle w:val="StyleUnderline"/>
        </w:rPr>
        <w:t xml:space="preserve">would </w:t>
      </w:r>
      <w:r w:rsidRPr="0097665F">
        <w:rPr>
          <w:rStyle w:val="StyleUnderline"/>
          <w:highlight w:val="green"/>
        </w:rPr>
        <w:t>increase the demand</w:t>
      </w:r>
      <w:r w:rsidRPr="00B51ECC">
        <w:rPr>
          <w:rStyle w:val="StyleUnderline"/>
        </w:rPr>
        <w:t xml:space="preserve"> for scarce raw materials, </w:t>
      </w:r>
      <w:r w:rsidRPr="0097665F">
        <w:rPr>
          <w:rStyle w:val="StyleUnderline"/>
          <w:highlight w:val="green"/>
        </w:rPr>
        <w:t>driving up prices</w:t>
      </w:r>
      <w:r w:rsidRPr="00B51ECC">
        <w:rPr>
          <w:rStyle w:val="StyleUnderline"/>
        </w:rPr>
        <w:t xml:space="preserve"> and impeding production.</w:t>
      </w:r>
    </w:p>
    <w:p w14:paraId="3F155A35" w14:textId="77777777" w:rsidR="003979AB" w:rsidRPr="00B51ECC" w:rsidRDefault="003979AB" w:rsidP="003979AB">
      <w:pPr>
        <w:rPr>
          <w:rStyle w:val="StyleUnderline"/>
        </w:rPr>
      </w:pPr>
      <w:r w:rsidRPr="00B51ECC">
        <w:rPr>
          <w:rStyle w:val="StyleUnderline"/>
        </w:rPr>
        <w:t>Nor could all companies that suddenly get a green light due to suspended intellectual property rights produce vaccines as cheaply or quickly as existing manufacturers.</w:t>
      </w:r>
      <w:r w:rsidRPr="00B51ECC">
        <w:t xml:space="preserve"> Building </w:t>
      </w:r>
      <w:r w:rsidRPr="0097665F">
        <w:rPr>
          <w:rStyle w:val="StyleUnderline"/>
          <w:highlight w:val="green"/>
        </w:rPr>
        <w:t>a new</w:t>
      </w:r>
      <w:r w:rsidRPr="00B51ECC">
        <w:rPr>
          <w:rStyle w:val="StyleUnderline"/>
        </w:rPr>
        <w:t xml:space="preserve"> vaccine manufacturing </w:t>
      </w:r>
      <w:r w:rsidRPr="0097665F">
        <w:rPr>
          <w:rStyle w:val="StyleUnderline"/>
          <w:highlight w:val="green"/>
        </w:rPr>
        <w:t>facility costs</w:t>
      </w:r>
      <w:r w:rsidRPr="00B51ECC">
        <w:rPr>
          <w:rStyle w:val="StyleUnderline"/>
        </w:rPr>
        <w:t xml:space="preserve"> about </w:t>
      </w:r>
      <w:r w:rsidRPr="0097665F">
        <w:rPr>
          <w:rStyle w:val="StyleUnderline"/>
          <w:highlight w:val="green"/>
        </w:rPr>
        <w:t>$700 million</w:t>
      </w:r>
      <w:r w:rsidRPr="00B51ECC">
        <w:rPr>
          <w:rStyle w:val="StyleUnderline"/>
        </w:rPr>
        <w:t xml:space="preserve">, </w:t>
      </w:r>
      <w:r w:rsidRPr="0097665F">
        <w:rPr>
          <w:rStyle w:val="StyleUnderline"/>
          <w:highlight w:val="green"/>
        </w:rPr>
        <w:t>takes</w:t>
      </w:r>
      <w:r w:rsidRPr="00B51ECC">
        <w:rPr>
          <w:rStyle w:val="StyleUnderline"/>
        </w:rPr>
        <w:t xml:space="preserve"> many months — if not </w:t>
      </w:r>
      <w:r w:rsidRPr="0097665F">
        <w:rPr>
          <w:rStyle w:val="StyleUnderline"/>
          <w:highlight w:val="green"/>
        </w:rPr>
        <w:t>years</w:t>
      </w:r>
      <w:r w:rsidRPr="00B51ECC">
        <w:rPr>
          <w:rStyle w:val="StyleUnderline"/>
        </w:rPr>
        <w:t xml:space="preserve"> — to build and, once opened, requires another </w:t>
      </w:r>
      <w:hyperlink r:id="rId16" w:tgtFrame="_blank" w:history="1">
        <w:r w:rsidRPr="00B51ECC">
          <w:rPr>
            <w:rStyle w:val="StyleUnderline"/>
          </w:rPr>
          <w:t>four to six months</w:t>
        </w:r>
      </w:hyperlink>
      <w:r w:rsidRPr="00B51ECC">
        <w:rPr>
          <w:rStyle w:val="StyleUnderline"/>
        </w:rPr>
        <w:t xml:space="preserve"> to start producing vaccine doses</w:t>
      </w:r>
      <w:r w:rsidRPr="00B51ECC">
        <w:t>. And because negotiations surrounding the WTO waiver, which began this summer, could take until December before they are completed</w:t>
      </w:r>
      <w:r w:rsidRPr="00B51ECC">
        <w:rPr>
          <w:rStyle w:val="StyleUnderline"/>
        </w:rPr>
        <w:t xml:space="preserve">, </w:t>
      </w:r>
      <w:r w:rsidRPr="00427A08">
        <w:rPr>
          <w:rStyle w:val="StyleUnderline"/>
        </w:rPr>
        <w:t>it wouldn’t be</w:t>
      </w:r>
      <w:r w:rsidRPr="00B51ECC">
        <w:rPr>
          <w:rStyle w:val="StyleUnderline"/>
        </w:rPr>
        <w:t xml:space="preserve"> until well into </w:t>
      </w:r>
      <w:r w:rsidRPr="00427A08">
        <w:rPr>
          <w:rStyle w:val="StyleUnderline"/>
        </w:rPr>
        <w:t>2023 or later</w:t>
      </w:r>
      <w:r w:rsidRPr="00B51ECC">
        <w:rPr>
          <w:rStyle w:val="StyleUnderline"/>
        </w:rPr>
        <w:t xml:space="preserve"> that </w:t>
      </w:r>
      <w:r w:rsidRPr="0097665F">
        <w:rPr>
          <w:rStyle w:val="StyleUnderline"/>
          <w:highlight w:val="green"/>
        </w:rPr>
        <w:t>any additional doses</w:t>
      </w:r>
      <w:r w:rsidRPr="00B51ECC">
        <w:rPr>
          <w:rStyle w:val="StyleUnderline"/>
        </w:rPr>
        <w:t xml:space="preserve"> would become </w:t>
      </w:r>
      <w:r w:rsidRPr="0097665F">
        <w:rPr>
          <w:rStyle w:val="StyleUnderline"/>
          <w:highlight w:val="green"/>
        </w:rPr>
        <w:t>available</w:t>
      </w:r>
      <w:r w:rsidRPr="00B51ECC">
        <w:rPr>
          <w:rStyle w:val="StyleUnderline"/>
        </w:rPr>
        <w:t>.</w:t>
      </w:r>
    </w:p>
    <w:p w14:paraId="31327500" w14:textId="77777777" w:rsidR="003979AB" w:rsidRDefault="003979AB" w:rsidP="003979AB">
      <w:r w:rsidRPr="00B51ECC">
        <w:t>That’s</w:t>
      </w:r>
      <w:r>
        <w:t xml:space="preserve"> </w:t>
      </w:r>
      <w:r w:rsidRPr="00B51ECC">
        <w:rPr>
          <w:rStyle w:val="StyleUnderline"/>
        </w:rPr>
        <w:t>slower than our current production rate.</w:t>
      </w:r>
      <w:r w:rsidRPr="00B51ECC">
        <w:t xml:space="preserve"> According to a report from Duke University’s</w:t>
      </w:r>
      <w:r>
        <w:t xml:space="preserve"> </w:t>
      </w:r>
      <w:hyperlink r:id="rId17" w:tgtFrame="_blank" w:history="1">
        <w:r w:rsidRPr="00B51ECC">
          <w:rPr>
            <w:rStyle w:val="Hyperlink"/>
          </w:rPr>
          <w:t>Global Health Innovation Center</w:t>
        </w:r>
      </w:hyperlink>
      <w:r w:rsidRPr="00B51ECC">
        <w:t>, companies are on track to manufacture enough shots in 2021 to fully vaccinate at least 70% of the global population against Covid-19 — the level required to achieve herd immunity.</w:t>
      </w:r>
    </w:p>
    <w:p w14:paraId="77BF615B" w14:textId="77777777" w:rsidR="003979AB" w:rsidRDefault="003979AB" w:rsidP="003979AB">
      <w:r w:rsidRPr="0097665F">
        <w:rPr>
          <w:rStyle w:val="StyleUnderline"/>
          <w:highlight w:val="green"/>
        </w:rPr>
        <w:t>Covid-19 vaccines</w:t>
      </w:r>
      <w:r w:rsidRPr="00B51ECC">
        <w:t xml:space="preserve"> are saving millions of lives and protecting trillions of dollars of economic activity for </w:t>
      </w:r>
      <w:r w:rsidRPr="0097665F">
        <w:rPr>
          <w:rStyle w:val="StyleUnderline"/>
          <w:highlight w:val="green"/>
        </w:rPr>
        <w:t>an exceptionally low cost</w:t>
      </w:r>
      <w:r w:rsidRPr="00B51ECC">
        <w:t>. Israel, for example, which has one of the world’s highest vaccination rates, paid</w:t>
      </w:r>
      <w:r>
        <w:t xml:space="preserve"> </w:t>
      </w:r>
      <w:hyperlink r:id="rId18" w:tgtFrame="_blank" w:history="1">
        <w:r w:rsidRPr="00B51ECC">
          <w:rPr>
            <w:rStyle w:val="Hyperlink"/>
          </w:rPr>
          <w:t>$23.50 per dose</w:t>
        </w:r>
      </w:hyperlink>
      <w:r>
        <w:t xml:space="preserve"> </w:t>
      </w:r>
      <w:r w:rsidRPr="00B51ECC">
        <w:t>for early shipments, for a total of about $315 million. That’s approximately equal to the gross domestic productivity losses incurred during</w:t>
      </w:r>
      <w:r>
        <w:t xml:space="preserve"> </w:t>
      </w:r>
      <w:hyperlink r:id="rId19" w:tgtFrame="_blank" w:history="1">
        <w:r w:rsidRPr="00B51ECC">
          <w:rPr>
            <w:rStyle w:val="Hyperlink"/>
          </w:rPr>
          <w:t>just two days of shutdowns</w:t>
        </w:r>
      </w:hyperlink>
      <w:r>
        <w:t xml:space="preserve"> </w:t>
      </w:r>
      <w:r w:rsidRPr="00B51ECC">
        <w:t>in the country.</w:t>
      </w:r>
    </w:p>
    <w:p w14:paraId="0406D088" w14:textId="77777777" w:rsidR="003979AB" w:rsidRDefault="003979AB" w:rsidP="003979AB">
      <w:r w:rsidRPr="00B51ECC">
        <w:rPr>
          <w:rStyle w:val="StyleUnderline"/>
        </w:rPr>
        <w:t xml:space="preserve">Many countries are </w:t>
      </w:r>
      <w:r w:rsidRPr="0097665F">
        <w:rPr>
          <w:rStyle w:val="StyleUnderline"/>
          <w:highlight w:val="green"/>
        </w:rPr>
        <w:t>buying shots for under $10 per dose</w:t>
      </w:r>
      <w:r w:rsidRPr="00B51ECC">
        <w:t>. India and South Africa — the two countries leading the petition to gut IP rights — are paying just $8 and $5.25 per dose, respectively. For reference, a regular flu shot costs about $14 in the United States, and pediatric vaccines average about $55 per dose.</w:t>
      </w:r>
    </w:p>
    <w:p w14:paraId="147A973F" w14:textId="77777777" w:rsidR="003979AB" w:rsidRDefault="003979AB" w:rsidP="003979AB">
      <w:r w:rsidRPr="00B51ECC">
        <w:t>Meanwhile</w:t>
      </w:r>
      <w:r w:rsidRPr="00B51ECC">
        <w:rPr>
          <w:rStyle w:val="StyleUnderline"/>
        </w:rPr>
        <w:t xml:space="preserve">, </w:t>
      </w:r>
      <w:r w:rsidRPr="0097665F">
        <w:rPr>
          <w:rStyle w:val="StyleUnderline"/>
          <w:highlight w:val="green"/>
        </w:rPr>
        <w:t>low-income countries</w:t>
      </w:r>
      <w:r w:rsidRPr="00B51ECC">
        <w:rPr>
          <w:rStyle w:val="StyleUnderline"/>
        </w:rPr>
        <w:t xml:space="preserve"> that can’t afford even modest prices </w:t>
      </w:r>
      <w:r w:rsidRPr="0097665F">
        <w:rPr>
          <w:rStyle w:val="StyleUnderline"/>
          <w:highlight w:val="green"/>
        </w:rPr>
        <w:t>are getting</w:t>
      </w:r>
      <w:r w:rsidRPr="00B51ECC">
        <w:rPr>
          <w:rStyle w:val="StyleUnderline"/>
        </w:rPr>
        <w:t xml:space="preserve"> their </w:t>
      </w:r>
      <w:r w:rsidRPr="00427A08">
        <w:rPr>
          <w:rStyle w:val="StyleUnderline"/>
        </w:rPr>
        <w:t xml:space="preserve">vaccines </w:t>
      </w:r>
      <w:r w:rsidRPr="0097665F">
        <w:rPr>
          <w:rStyle w:val="StyleUnderline"/>
          <w:highlight w:val="green"/>
        </w:rPr>
        <w:t>at no charge</w:t>
      </w:r>
      <w:r w:rsidRPr="00B51ECC">
        <w:rPr>
          <w:rStyle w:val="StyleUnderline"/>
        </w:rPr>
        <w:t xml:space="preserve">. </w:t>
      </w:r>
      <w:hyperlink r:id="rId20" w:tgtFrame="_blank" w:history="1">
        <w:r w:rsidRPr="00B51ECC">
          <w:rPr>
            <w:rStyle w:val="StyleUnderline"/>
          </w:rPr>
          <w:t>COVAX</w:t>
        </w:r>
      </w:hyperlink>
      <w:r w:rsidRPr="00B51ECC">
        <w:t>, the international nonprofit vaccine distributor, aims to deliver 2 billion doses to developing nations by the end of the year.</w:t>
      </w:r>
    </w:p>
    <w:p w14:paraId="4B9D1557" w14:textId="0C02D4A7" w:rsidR="00B726E9" w:rsidRPr="00D642F7" w:rsidRDefault="003979AB" w:rsidP="003979AB">
      <w:pPr>
        <w:rPr>
          <w:u w:val="single"/>
        </w:rPr>
      </w:pPr>
      <w:r w:rsidRPr="00B51ECC">
        <w:t>President Biden vowed to make America the world’s</w:t>
      </w:r>
      <w:r>
        <w:t xml:space="preserve"> </w:t>
      </w:r>
      <w:hyperlink r:id="rId21" w:tgtFrame="_blank" w:history="1">
        <w:r w:rsidRPr="00B51ECC">
          <w:rPr>
            <w:rStyle w:val="Hyperlink"/>
          </w:rPr>
          <w:t>“arsenal of vaccines.”</w:t>
        </w:r>
      </w:hyperlink>
      <w:r>
        <w:t xml:space="preserve"> </w:t>
      </w:r>
      <w:r w:rsidRPr="00B51ECC">
        <w:rPr>
          <w:rStyle w:val="StyleUnderline"/>
        </w:rPr>
        <w:t xml:space="preserve">The </w:t>
      </w:r>
      <w:r w:rsidRPr="0097665F">
        <w:rPr>
          <w:rStyle w:val="StyleUnderline"/>
          <w:highlight w:val="green"/>
        </w:rPr>
        <w:t>U.S.</w:t>
      </w:r>
      <w:r w:rsidRPr="00B51ECC">
        <w:rPr>
          <w:rStyle w:val="StyleUnderline"/>
        </w:rPr>
        <w:t xml:space="preserve"> has already </w:t>
      </w:r>
      <w:r w:rsidRPr="0097665F">
        <w:rPr>
          <w:rStyle w:val="StyleUnderline"/>
          <w:highlight w:val="green"/>
        </w:rPr>
        <w:t>committed $4 bil</w:t>
      </w:r>
      <w:r w:rsidRPr="00B51ECC">
        <w:rPr>
          <w:rStyle w:val="StyleUnderline"/>
        </w:rPr>
        <w:t xml:space="preserve">lion </w:t>
      </w:r>
      <w:r w:rsidRPr="0097665F">
        <w:rPr>
          <w:rStyle w:val="StyleUnderline"/>
          <w:highlight w:val="green"/>
        </w:rPr>
        <w:t>to COVAX</w:t>
      </w:r>
      <w:r w:rsidRPr="00B51ECC">
        <w:rPr>
          <w:rStyle w:val="StyleUnderline"/>
        </w:rPr>
        <w:t xml:space="preserve">, has donated more than </w:t>
      </w:r>
      <w:r w:rsidRPr="0097665F">
        <w:rPr>
          <w:rStyle w:val="StyleUnderline"/>
          <w:highlight w:val="green"/>
        </w:rPr>
        <w:t>100 million vaccine</w:t>
      </w:r>
      <w:r w:rsidRPr="00B51ECC">
        <w:rPr>
          <w:rStyle w:val="StyleUnderline"/>
        </w:rPr>
        <w:t xml:space="preserve"> doses abroad, and is on track to </w:t>
      </w:r>
      <w:r w:rsidRPr="0097665F">
        <w:rPr>
          <w:rStyle w:val="StyleUnderline"/>
          <w:highlight w:val="green"/>
        </w:rPr>
        <w:t xml:space="preserve">donate </w:t>
      </w:r>
      <w:hyperlink r:id="rId22" w:tgtFrame="_blank" w:history="1">
        <w:r w:rsidRPr="0097665F">
          <w:rPr>
            <w:rStyle w:val="StyleUnderline"/>
            <w:highlight w:val="green"/>
          </w:rPr>
          <w:t>500 million more</w:t>
        </w:r>
      </w:hyperlink>
      <w:r w:rsidRPr="00B51ECC">
        <w:rPr>
          <w:rStyle w:val="StyleUnderline"/>
        </w:rPr>
        <w:t xml:space="preserve"> by the end of summer. </w:t>
      </w:r>
      <w:r w:rsidRPr="0097665F">
        <w:rPr>
          <w:rStyle w:val="StyleUnderline"/>
          <w:highlight w:val="green"/>
        </w:rPr>
        <w:t>Other countries are following</w:t>
      </w:r>
      <w:r w:rsidRPr="00B51ECC">
        <w:rPr>
          <w:rStyle w:val="StyleUnderline"/>
        </w:rPr>
        <w:t xml:space="preserve"> the administration’s </w:t>
      </w:r>
      <w:r w:rsidRPr="0097665F">
        <w:rPr>
          <w:rStyle w:val="StyleUnderline"/>
          <w:highlight w:val="green"/>
        </w:rPr>
        <w:t>leadership</w:t>
      </w:r>
      <w:r w:rsidRPr="00B51ECC">
        <w:rPr>
          <w:rStyle w:val="StyleUnderline"/>
        </w:rPr>
        <w:t xml:space="preserve"> and ramping up their donations.</w:t>
      </w:r>
    </w:p>
    <w:sectPr w:rsidR="00B726E9" w:rsidRPr="00D642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B6B74"/>
    <w:multiLevelType w:val="hybridMultilevel"/>
    <w:tmpl w:val="46C42226"/>
    <w:lvl w:ilvl="0" w:tplc="049AC7D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4C4679"/>
    <w:multiLevelType w:val="hybridMultilevel"/>
    <w:tmpl w:val="5A82926E"/>
    <w:lvl w:ilvl="0" w:tplc="1072590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D2E5D"/>
    <w:multiLevelType w:val="hybridMultilevel"/>
    <w:tmpl w:val="820431DE"/>
    <w:lvl w:ilvl="0" w:tplc="62D26E4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F33D76"/>
    <w:multiLevelType w:val="hybridMultilevel"/>
    <w:tmpl w:val="8410F768"/>
    <w:lvl w:ilvl="0" w:tplc="2E44323C">
      <w:start w:val="2"/>
      <w:numFmt w:val="bullet"/>
      <w:lvlText w:val="-"/>
      <w:lvlJc w:val="left"/>
      <w:pPr>
        <w:ind w:left="720" w:hanging="360"/>
      </w:pPr>
      <w:rPr>
        <w:rFonts w:ascii="Calibri" w:eastAsiaTheme="majorEastAsia" w:hAnsi="Calibri" w:cs="Calibri" w:hint="default"/>
        <w:b/>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2DDA"/>
    <w:rsid w:val="000013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814"/>
    <w:rsid w:val="00105B63"/>
    <w:rsid w:val="00117316"/>
    <w:rsid w:val="001209B4"/>
    <w:rsid w:val="0012772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DBC"/>
    <w:rsid w:val="001C316D"/>
    <w:rsid w:val="001D1A0D"/>
    <w:rsid w:val="001D36BF"/>
    <w:rsid w:val="001D4C28"/>
    <w:rsid w:val="001E0B1F"/>
    <w:rsid w:val="001E0C0F"/>
    <w:rsid w:val="001E1E0B"/>
    <w:rsid w:val="001E75CD"/>
    <w:rsid w:val="001F1173"/>
    <w:rsid w:val="001F375E"/>
    <w:rsid w:val="002005A8"/>
    <w:rsid w:val="00203DD8"/>
    <w:rsid w:val="00204E1D"/>
    <w:rsid w:val="002059BD"/>
    <w:rsid w:val="00207FD8"/>
    <w:rsid w:val="00210FAF"/>
    <w:rsid w:val="00213B1E"/>
    <w:rsid w:val="00215284"/>
    <w:rsid w:val="002168F2"/>
    <w:rsid w:val="00217ED1"/>
    <w:rsid w:val="0022589F"/>
    <w:rsid w:val="002343FE"/>
    <w:rsid w:val="00235F7B"/>
    <w:rsid w:val="0024473C"/>
    <w:rsid w:val="002502CF"/>
    <w:rsid w:val="0025430A"/>
    <w:rsid w:val="00267EBB"/>
    <w:rsid w:val="0027023B"/>
    <w:rsid w:val="00272F3F"/>
    <w:rsid w:val="00274EDB"/>
    <w:rsid w:val="0027729E"/>
    <w:rsid w:val="002843B2"/>
    <w:rsid w:val="00284ED6"/>
    <w:rsid w:val="00290C5A"/>
    <w:rsid w:val="00290C92"/>
    <w:rsid w:val="0029647A"/>
    <w:rsid w:val="00296504"/>
    <w:rsid w:val="002B5511"/>
    <w:rsid w:val="002B7ACF"/>
    <w:rsid w:val="002C121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9AB"/>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E41"/>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94B"/>
    <w:rsid w:val="00516A88"/>
    <w:rsid w:val="00522065"/>
    <w:rsid w:val="005224F2"/>
    <w:rsid w:val="00533F1C"/>
    <w:rsid w:val="00536D8B"/>
    <w:rsid w:val="005379C3"/>
    <w:rsid w:val="005464E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5CE"/>
    <w:rsid w:val="005A466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3E3A"/>
    <w:rsid w:val="00614D69"/>
    <w:rsid w:val="00617030"/>
    <w:rsid w:val="00621301"/>
    <w:rsid w:val="0062173F"/>
    <w:rsid w:val="006235FB"/>
    <w:rsid w:val="00626A15"/>
    <w:rsid w:val="006379E9"/>
    <w:rsid w:val="006438CB"/>
    <w:rsid w:val="0064401D"/>
    <w:rsid w:val="006529B9"/>
    <w:rsid w:val="00654695"/>
    <w:rsid w:val="0065500A"/>
    <w:rsid w:val="00655217"/>
    <w:rsid w:val="0065727C"/>
    <w:rsid w:val="00674A78"/>
    <w:rsid w:val="00696A16"/>
    <w:rsid w:val="006A4840"/>
    <w:rsid w:val="006A52A0"/>
    <w:rsid w:val="006A7E1D"/>
    <w:rsid w:val="006C3A56"/>
    <w:rsid w:val="006D13F4"/>
    <w:rsid w:val="006D6AED"/>
    <w:rsid w:val="006D7598"/>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D0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373F2"/>
    <w:rsid w:val="009509D5"/>
    <w:rsid w:val="009538F5"/>
    <w:rsid w:val="00957187"/>
    <w:rsid w:val="00960255"/>
    <w:rsid w:val="009603E1"/>
    <w:rsid w:val="00961C9D"/>
    <w:rsid w:val="00963065"/>
    <w:rsid w:val="00967BF2"/>
    <w:rsid w:val="0097151F"/>
    <w:rsid w:val="00973777"/>
    <w:rsid w:val="0097665F"/>
    <w:rsid w:val="00976E78"/>
    <w:rsid w:val="009775C0"/>
    <w:rsid w:val="00981F23"/>
    <w:rsid w:val="00990634"/>
    <w:rsid w:val="00991733"/>
    <w:rsid w:val="00992078"/>
    <w:rsid w:val="00992BE3"/>
    <w:rsid w:val="009A1467"/>
    <w:rsid w:val="009A6464"/>
    <w:rsid w:val="009B65F4"/>
    <w:rsid w:val="009B69F5"/>
    <w:rsid w:val="009C5DAF"/>
    <w:rsid w:val="009C5FF7"/>
    <w:rsid w:val="009C6292"/>
    <w:rsid w:val="009D15DB"/>
    <w:rsid w:val="009D3133"/>
    <w:rsid w:val="009E160D"/>
    <w:rsid w:val="009F1CBB"/>
    <w:rsid w:val="009F3305"/>
    <w:rsid w:val="009F6FB2"/>
    <w:rsid w:val="00A071C0"/>
    <w:rsid w:val="00A15B85"/>
    <w:rsid w:val="00A22670"/>
    <w:rsid w:val="00A24B35"/>
    <w:rsid w:val="00A271BA"/>
    <w:rsid w:val="00A27F86"/>
    <w:rsid w:val="00A33E4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0E3"/>
    <w:rsid w:val="00AF4760"/>
    <w:rsid w:val="00AF55D4"/>
    <w:rsid w:val="00B0505F"/>
    <w:rsid w:val="00B050EA"/>
    <w:rsid w:val="00B05C2D"/>
    <w:rsid w:val="00B12933"/>
    <w:rsid w:val="00B12B88"/>
    <w:rsid w:val="00B137E0"/>
    <w:rsid w:val="00B13BC8"/>
    <w:rsid w:val="00B24662"/>
    <w:rsid w:val="00B3569C"/>
    <w:rsid w:val="00B43676"/>
    <w:rsid w:val="00B5602D"/>
    <w:rsid w:val="00B60125"/>
    <w:rsid w:val="00B6656B"/>
    <w:rsid w:val="00B71625"/>
    <w:rsid w:val="00B726E9"/>
    <w:rsid w:val="00B75C54"/>
    <w:rsid w:val="00B8710E"/>
    <w:rsid w:val="00B92A93"/>
    <w:rsid w:val="00BA17A8"/>
    <w:rsid w:val="00BA3C33"/>
    <w:rsid w:val="00BA46CC"/>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B7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2F7"/>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8D4"/>
    <w:rsid w:val="00DF1210"/>
    <w:rsid w:val="00DF31E9"/>
    <w:rsid w:val="00DF400D"/>
    <w:rsid w:val="00DF5C23"/>
    <w:rsid w:val="00E01DAD"/>
    <w:rsid w:val="00E021DC"/>
    <w:rsid w:val="00E03F91"/>
    <w:rsid w:val="00E064EF"/>
    <w:rsid w:val="00E064F2"/>
    <w:rsid w:val="00E0717B"/>
    <w:rsid w:val="00E11B0D"/>
    <w:rsid w:val="00E15598"/>
    <w:rsid w:val="00E20D65"/>
    <w:rsid w:val="00E32DD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D66"/>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6D3"/>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C5E776"/>
  <w14:defaultImageDpi w14:val="300"/>
  <w15:docId w15:val="{A6AC9374-A9CE-6D43-B8E9-502310EC2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2DD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32D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2D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No Underline,Char Char Char Char Char Char Char, Char Char Char Char Char Char Char,Text 7,Heading 3 Char Char,Char, Char,Tags v 2,3: Cite,Char1,Underlines,Heading 3 Char3,Tag Char Char,Bold Cite,Cite 1,Read Char,Foldover,no"/>
    <w:basedOn w:val="Normal"/>
    <w:next w:val="Normal"/>
    <w:link w:val="Heading3Char"/>
    <w:uiPriority w:val="9"/>
    <w:unhideWhenUsed/>
    <w:qFormat/>
    <w:rsid w:val="00E32D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E32D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2D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2DDA"/>
  </w:style>
  <w:style w:type="character" w:customStyle="1" w:styleId="Heading1Char">
    <w:name w:val="Heading 1 Char"/>
    <w:aliases w:val="Pocket Char"/>
    <w:basedOn w:val="DefaultParagraphFont"/>
    <w:link w:val="Heading1"/>
    <w:uiPriority w:val="9"/>
    <w:rsid w:val="00E32D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2DDA"/>
    <w:rPr>
      <w:rFonts w:ascii="Calibri" w:eastAsiaTheme="majorEastAsia" w:hAnsi="Calibri" w:cstheme="majorBidi"/>
      <w:b/>
      <w:bCs/>
      <w:sz w:val="44"/>
      <w:szCs w:val="44"/>
      <w:u w:val="double"/>
    </w:rPr>
  </w:style>
  <w:style w:type="character" w:customStyle="1" w:styleId="Heading3Char">
    <w:name w:val="Heading 3 Char"/>
    <w:aliases w:val="Block Char,Index Headers Char,No Underline Char,Char Char Char Char Char Char Char Char, Char Char Char Char Char Char Char Char,Text 7 Char,Heading 3 Char Char Char,Char Char, Char Char,Tags v 2 Char,3: Cite Char,Char1 Char,Underlines Char"/>
    <w:basedOn w:val="DefaultParagraphFont"/>
    <w:link w:val="Heading3"/>
    <w:uiPriority w:val="9"/>
    <w:rsid w:val="00E32DD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E32D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2DDA"/>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E32DDA"/>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B"/>
    <w:basedOn w:val="DefaultParagraphFont"/>
    <w:link w:val="textbold"/>
    <w:uiPriority w:val="20"/>
    <w:qFormat/>
    <w:rsid w:val="00E32D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32DDA"/>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E32DDA"/>
    <w:rPr>
      <w:color w:val="auto"/>
      <w:u w:val="none"/>
    </w:rPr>
  </w:style>
  <w:style w:type="paragraph" w:styleId="DocumentMap">
    <w:name w:val="Document Map"/>
    <w:basedOn w:val="Normal"/>
    <w:link w:val="DocumentMapChar"/>
    <w:uiPriority w:val="99"/>
    <w:semiHidden/>
    <w:unhideWhenUsed/>
    <w:rsid w:val="00E32D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2DDA"/>
    <w:rPr>
      <w:rFonts w:ascii="Lucida Grande" w:hAnsi="Lucida Grande" w:cs="Lucida Grande"/>
    </w:rPr>
  </w:style>
  <w:style w:type="paragraph" w:customStyle="1" w:styleId="textbold">
    <w:name w:val="text bold"/>
    <w:basedOn w:val="Normal"/>
    <w:link w:val="Emphasis"/>
    <w:uiPriority w:val="20"/>
    <w:qFormat/>
    <w:rsid w:val="00E32DD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32DDA"/>
    <w:rPr>
      <w:sz w:val="22"/>
      <w:u w:val="single"/>
    </w:rPr>
  </w:style>
  <w:style w:type="paragraph" w:styleId="ListParagraph">
    <w:name w:val="List Paragraph"/>
    <w:basedOn w:val="Normal"/>
    <w:uiPriority w:val="34"/>
    <w:qFormat/>
    <w:rsid w:val="00E32DDA"/>
    <w:pPr>
      <w:ind w:left="720"/>
      <w:contextualSpacing/>
    </w:pPr>
  </w:style>
  <w:style w:type="character" w:styleId="UnresolvedMention">
    <w:name w:val="Unresolved Mention"/>
    <w:basedOn w:val="DefaultParagraphFont"/>
    <w:uiPriority w:val="99"/>
    <w:semiHidden/>
    <w:unhideWhenUsed/>
    <w:rsid w:val="00E32DDA"/>
    <w:rPr>
      <w:color w:val="605E5C"/>
      <w:shd w:val="clear" w:color="auto" w:fill="E1DFDD"/>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tag"/>
    <w:basedOn w:val="Heading1"/>
    <w:link w:val="Hyperlink"/>
    <w:autoRedefine/>
    <w:uiPriority w:val="99"/>
    <w:qFormat/>
    <w:rsid w:val="003979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97665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834950">
      <w:bodyDiv w:val="1"/>
      <w:marLeft w:val="0"/>
      <w:marRight w:val="0"/>
      <w:marTop w:val="0"/>
      <w:marBottom w:val="0"/>
      <w:divBdr>
        <w:top w:val="none" w:sz="0" w:space="0" w:color="auto"/>
        <w:left w:val="none" w:sz="0" w:space="0" w:color="auto"/>
        <w:bottom w:val="none" w:sz="0" w:space="0" w:color="auto"/>
        <w:right w:val="none" w:sz="0" w:space="0" w:color="auto"/>
      </w:divBdr>
    </w:div>
    <w:div w:id="1006903003">
      <w:bodyDiv w:val="1"/>
      <w:marLeft w:val="0"/>
      <w:marRight w:val="0"/>
      <w:marTop w:val="0"/>
      <w:marBottom w:val="0"/>
      <w:divBdr>
        <w:top w:val="none" w:sz="0" w:space="0" w:color="auto"/>
        <w:left w:val="none" w:sz="0" w:space="0" w:color="auto"/>
        <w:bottom w:val="none" w:sz="0" w:space="0" w:color="auto"/>
        <w:right w:val="none" w:sz="0" w:space="0" w:color="auto"/>
      </w:divBdr>
    </w:div>
    <w:div w:id="1162505698">
      <w:bodyDiv w:val="1"/>
      <w:marLeft w:val="0"/>
      <w:marRight w:val="0"/>
      <w:marTop w:val="0"/>
      <w:marBottom w:val="0"/>
      <w:divBdr>
        <w:top w:val="none" w:sz="0" w:space="0" w:color="auto"/>
        <w:left w:val="none" w:sz="0" w:space="0" w:color="auto"/>
        <w:bottom w:val="none" w:sz="0" w:space="0" w:color="auto"/>
        <w:right w:val="none" w:sz="0" w:space="0" w:color="auto"/>
      </w:divBdr>
      <w:divsChild>
        <w:div w:id="1462336564">
          <w:blockQuote w:val="1"/>
          <w:marLeft w:val="540"/>
          <w:marRight w:val="540"/>
          <w:marTop w:val="0"/>
          <w:marBottom w:val="0"/>
          <w:divBdr>
            <w:top w:val="none" w:sz="0" w:space="0" w:color="auto"/>
            <w:left w:val="none" w:sz="0" w:space="0" w:color="auto"/>
            <w:bottom w:val="none" w:sz="0" w:space="0" w:color="auto"/>
            <w:right w:val="none" w:sz="0" w:space="0" w:color="auto"/>
          </w:divBdr>
        </w:div>
        <w:div w:id="166335481">
          <w:blockQuote w:val="1"/>
          <w:marLeft w:val="540"/>
          <w:marRight w:val="540"/>
          <w:marTop w:val="0"/>
          <w:marBottom w:val="0"/>
          <w:divBdr>
            <w:top w:val="none" w:sz="0" w:space="0" w:color="auto"/>
            <w:left w:val="none" w:sz="0" w:space="0" w:color="auto"/>
            <w:bottom w:val="none" w:sz="0" w:space="0" w:color="auto"/>
            <w:right w:val="none" w:sz="0" w:space="0" w:color="auto"/>
          </w:divBdr>
        </w:div>
        <w:div w:id="1213272484">
          <w:blockQuote w:val="1"/>
          <w:marLeft w:val="540"/>
          <w:marRight w:val="54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ritage.org/index/" TargetMode="External"/><Relationship Id="rId18" Type="http://schemas.openxmlformats.org/officeDocument/2006/relationships/hyperlink" Target="https://www.timesofisrael.com/israel-said-to-be-paying-average-of-47-per-person-for-pfizer-moderna-vaccines/" TargetMode="External"/><Relationship Id="rId3" Type="http://schemas.openxmlformats.org/officeDocument/2006/relationships/customXml" Target="../customXml/item3.xml"/><Relationship Id="rId21" Type="http://schemas.openxmlformats.org/officeDocument/2006/relationships/hyperlink" Target="https://www.whitehouse.gov/briefing-room/speeches-remarks/2021/05/17/remarks-by-president-biden-on-the-covid-19-response-and-the-vaccination-program-4/" TargetMode="External"/><Relationship Id="rId7" Type="http://schemas.openxmlformats.org/officeDocument/2006/relationships/settings" Target="settings.xml"/><Relationship Id="rId12" Type="http://schemas.openxmlformats.org/officeDocument/2006/relationships/hyperlink" Target="https://papers.ssrn.com/sol3/papers.cfm?abstract_id=3789820&amp;download=yes" TargetMode="External"/><Relationship Id="rId17" Type="http://schemas.openxmlformats.org/officeDocument/2006/relationships/hyperlink" Target="https://launchandscalefaster.org/covid-19/vaccinemanufacturing" TargetMode="External"/><Relationship Id="rId2" Type="http://schemas.openxmlformats.org/officeDocument/2006/relationships/customXml" Target="../customXml/item2.xml"/><Relationship Id="rId16" Type="http://schemas.openxmlformats.org/officeDocument/2006/relationships/hyperlink" Target="https://www.americanprogress.org/issues/healthcare/reports/2020/07/28/488196/comprehensive-covid-19-vaccine-plan/" TargetMode="External"/><Relationship Id="rId20" Type="http://schemas.openxmlformats.org/officeDocument/2006/relationships/hyperlink" Target="https://www.who.int/initiatives/act-accelerator/cova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indawi.com/journals/aph/2016/5157984/"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ho.int/director-general/speeches/detail/director-general-s-opening-remarks-at-the-g7-summit---12-june-2021" TargetMode="External"/><Relationship Id="rId23" Type="http://schemas.openxmlformats.org/officeDocument/2006/relationships/fontTable" Target="fontTable.xml"/><Relationship Id="rId10" Type="http://schemas.openxmlformats.org/officeDocument/2006/relationships/hyperlink" Target="https://www.fhi.ox.ac.uk/wp-content/uploads/Existential-Risks-2017-01-23.pdf" TargetMode="External"/><Relationship Id="rId19" Type="http://schemas.openxmlformats.org/officeDocument/2006/relationships/hyperlink" Target="https://www.bmj.com/content/372/bmj.n281" TargetMode="External"/><Relationship Id="rId4" Type="http://schemas.openxmlformats.org/officeDocument/2006/relationships/customXml" Target="../customXml/item4.xml"/><Relationship Id="rId9" Type="http://schemas.openxmlformats.org/officeDocument/2006/relationships/hyperlink" Target="https://thebulletin.org/2018/11/will-disruptive-technology-cause-nuclear-war/" TargetMode="External"/><Relationship Id="rId14" Type="http://schemas.openxmlformats.org/officeDocument/2006/relationships/hyperlink" Target="https://www.barrons.com/articles/a-plan-to-break-the-vaccine-manufacturing-bottleneck-51621952245" TargetMode="External"/><Relationship Id="rId22" Type="http://schemas.openxmlformats.org/officeDocument/2006/relationships/hyperlink" Target="https://www.npr.org/sections/goatsandsoda/2021/08/03/1023822839/biden-is-sending-110-million-vaccines-to-nations-in-need-thats-just-a-first-ste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39</Pages>
  <Words>10976</Words>
  <Characters>62568</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38</cp:revision>
  <dcterms:created xsi:type="dcterms:W3CDTF">2021-10-16T18:16:00Z</dcterms:created>
  <dcterms:modified xsi:type="dcterms:W3CDTF">2021-10-16T19:44:00Z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