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99116" w14:textId="79185045" w:rsidR="00E42E4C" w:rsidRDefault="00987E30" w:rsidP="00987E30">
      <w:pPr>
        <w:pStyle w:val="Heading3"/>
      </w:pPr>
      <w:r>
        <w:t>1</w:t>
      </w:r>
    </w:p>
    <w:p w14:paraId="69E8594C" w14:textId="77777777" w:rsidR="00987E30" w:rsidRDefault="00987E30" w:rsidP="00987E30">
      <w:pPr>
        <w:pStyle w:val="Heading4"/>
      </w:pPr>
      <w:r>
        <w:t>Budget passes now – PC is key.</w:t>
      </w:r>
    </w:p>
    <w:p w14:paraId="11B6B658" w14:textId="50ABA659" w:rsidR="00987E30" w:rsidRPr="00912E74" w:rsidRDefault="00987E30" w:rsidP="00987E30">
      <w:pPr>
        <w:rPr>
          <w:b/>
          <w:sz w:val="26"/>
        </w:rPr>
      </w:pPr>
      <w:r w:rsidRPr="00EA6800">
        <w:rPr>
          <w:rStyle w:val="Style13ptBold"/>
        </w:rPr>
        <w:t xml:space="preserve">BBC 10-28-2021 </w:t>
      </w:r>
      <w:r w:rsidRPr="00EA6800">
        <w:rPr>
          <w:rStyle w:val="Style13ptBold"/>
          <w:sz w:val="16"/>
        </w:rPr>
        <w:t>(“</w:t>
      </w:r>
      <w:r w:rsidRPr="00EA6800">
        <w:rPr>
          <w:sz w:val="16"/>
        </w:rPr>
        <w:t>Biden announces revamped $1.75 trillion social spending plan,” https://www.bbc.com/news/world-us-canada-59081791)</w:t>
      </w:r>
    </w:p>
    <w:p w14:paraId="297DF981" w14:textId="77777777" w:rsidR="00987E30" w:rsidRPr="00912E74" w:rsidRDefault="00987E30" w:rsidP="00987E30">
      <w:pPr>
        <w:rPr>
          <w:sz w:val="16"/>
        </w:rPr>
      </w:pPr>
      <w:r w:rsidRPr="00EA6800">
        <w:rPr>
          <w:sz w:val="16"/>
        </w:rPr>
        <w:t xml:space="preserve">US President Joe </w:t>
      </w:r>
      <w:r w:rsidRPr="00CF675A">
        <w:rPr>
          <w:rStyle w:val="StyleUnderline"/>
          <w:highlight w:val="green"/>
        </w:rPr>
        <w:t xml:space="preserve">Biden </w:t>
      </w:r>
      <w:r w:rsidRPr="007F3B5E">
        <w:rPr>
          <w:rStyle w:val="StyleUnderline"/>
        </w:rPr>
        <w:t xml:space="preserve">unveiled a </w:t>
      </w:r>
      <w:r w:rsidRPr="00CF675A">
        <w:rPr>
          <w:rStyle w:val="StyleUnderline"/>
          <w:highlight w:val="green"/>
        </w:rPr>
        <w:t>revamped $1.75tn</w:t>
      </w:r>
      <w:r w:rsidRPr="00EA6800">
        <w:rPr>
          <w:sz w:val="16"/>
        </w:rPr>
        <w:t xml:space="preserve"> (£1.27tn) </w:t>
      </w:r>
      <w:r w:rsidRPr="00CF675A">
        <w:rPr>
          <w:rStyle w:val="StyleUnderline"/>
          <w:highlight w:val="green"/>
        </w:rPr>
        <w:t xml:space="preserve">spending plan </w:t>
      </w:r>
      <w:r w:rsidRPr="007F3B5E">
        <w:rPr>
          <w:rStyle w:val="StyleUnderline"/>
        </w:rPr>
        <w:t>on Thursday</w:t>
      </w:r>
      <w:r w:rsidRPr="00EA6800">
        <w:rPr>
          <w:sz w:val="16"/>
        </w:rPr>
        <w:t>, calling it a historic investment in the country's future. "</w:t>
      </w:r>
      <w:r w:rsidRPr="009B6F03">
        <w:rPr>
          <w:rStyle w:val="StyleUnderline"/>
        </w:rPr>
        <w:t>No one got everything they wanted, including me,"</w:t>
      </w:r>
      <w:r w:rsidRPr="00EA6800">
        <w:rPr>
          <w:sz w:val="16"/>
        </w:rPr>
        <w:t xml:space="preserve"> he said, acknowledging the struggle within his party to reach consensus on a pair of landmark bills. </w:t>
      </w:r>
      <w:r w:rsidRPr="009B6F03">
        <w:rPr>
          <w:rStyle w:val="StyleUnderline"/>
        </w:rPr>
        <w:t>Narrow margins in Congress require nearly unanimous support from the Democrats for the bills to pass.</w:t>
      </w:r>
      <w:r>
        <w:rPr>
          <w:rStyle w:val="StyleUnderline"/>
        </w:rPr>
        <w:t xml:space="preserve"> </w:t>
      </w:r>
      <w:r w:rsidRPr="00CF675A">
        <w:rPr>
          <w:rStyle w:val="StyleUnderline"/>
          <w:highlight w:val="green"/>
        </w:rPr>
        <w:t xml:space="preserve">They include </w:t>
      </w:r>
      <w:r w:rsidRPr="00CF675A">
        <w:rPr>
          <w:rStyle w:val="Emphasis"/>
          <w:highlight w:val="green"/>
        </w:rPr>
        <w:t>major investments</w:t>
      </w:r>
      <w:r w:rsidRPr="00CF675A">
        <w:rPr>
          <w:rStyle w:val="StyleUnderline"/>
          <w:highlight w:val="green"/>
        </w:rPr>
        <w:t xml:space="preserve"> in</w:t>
      </w:r>
      <w:r w:rsidRPr="009B6F03">
        <w:rPr>
          <w:rStyle w:val="StyleUnderline"/>
        </w:rPr>
        <w:t xml:space="preserve"> infrastructure, </w:t>
      </w:r>
      <w:proofErr w:type="gramStart"/>
      <w:r w:rsidRPr="00CF675A">
        <w:rPr>
          <w:rStyle w:val="Emphasis"/>
          <w:highlight w:val="green"/>
        </w:rPr>
        <w:t>climate</w:t>
      </w:r>
      <w:proofErr w:type="gramEnd"/>
      <w:r w:rsidRPr="009B6F03">
        <w:rPr>
          <w:rStyle w:val="StyleUnderline"/>
        </w:rPr>
        <w:t xml:space="preserve"> and childcare</w:t>
      </w:r>
      <w:r w:rsidRPr="00EA6800">
        <w:rPr>
          <w:sz w:val="16"/>
        </w:rPr>
        <w:t xml:space="preserve">. </w:t>
      </w:r>
      <w:proofErr w:type="spellStart"/>
      <w:r w:rsidRPr="00EA6800">
        <w:rPr>
          <w:sz w:val="16"/>
        </w:rPr>
        <w:t>Mr</w:t>
      </w:r>
      <w:proofErr w:type="spellEnd"/>
      <w:r w:rsidRPr="00EA6800">
        <w:rPr>
          <w:sz w:val="16"/>
        </w:rPr>
        <w:t xml:space="preserve"> </w:t>
      </w:r>
      <w:r w:rsidRPr="009B6F03">
        <w:rPr>
          <w:rStyle w:val="StyleUnderline"/>
        </w:rPr>
        <w:t>Biden's Democratic party suggested this week that an agreement was on the horizon</w:t>
      </w:r>
      <w:r w:rsidRPr="00EA6800">
        <w:rPr>
          <w:sz w:val="16"/>
        </w:rPr>
        <w:t xml:space="preserve">, ahead of </w:t>
      </w:r>
      <w:proofErr w:type="spellStart"/>
      <w:r w:rsidRPr="00EA6800">
        <w:rPr>
          <w:sz w:val="16"/>
        </w:rPr>
        <w:t>Mr</w:t>
      </w:r>
      <w:proofErr w:type="spellEnd"/>
      <w:r w:rsidRPr="00EA6800">
        <w:rPr>
          <w:sz w:val="16"/>
        </w:rPr>
        <w:t xml:space="preserve"> </w:t>
      </w:r>
      <w:r w:rsidRPr="002E6D51">
        <w:rPr>
          <w:sz w:val="16"/>
        </w:rPr>
        <w:t xml:space="preserve">Biden's trip to Europe </w:t>
      </w:r>
      <w:proofErr w:type="gramStart"/>
      <w:r w:rsidRPr="002E6D51">
        <w:rPr>
          <w:sz w:val="16"/>
        </w:rPr>
        <w:t>later on</w:t>
      </w:r>
      <w:proofErr w:type="gramEnd"/>
      <w:r w:rsidRPr="002E6D51">
        <w:rPr>
          <w:sz w:val="16"/>
        </w:rPr>
        <w:t xml:space="preserve"> Thursday. President Biden will travel to Rome, the Vatican and later to Glasgow, Scotland for the United Nations climate conference, COP26. But </w:t>
      </w:r>
      <w:r w:rsidRPr="002E6D51">
        <w:rPr>
          <w:rStyle w:val="StyleUnderline"/>
        </w:rPr>
        <w:t xml:space="preserve">it remains to be seen whether </w:t>
      </w:r>
      <w:proofErr w:type="spellStart"/>
      <w:r w:rsidRPr="002E6D51">
        <w:rPr>
          <w:rStyle w:val="StyleUnderline"/>
        </w:rPr>
        <w:t>Mr</w:t>
      </w:r>
      <w:proofErr w:type="spellEnd"/>
      <w:r w:rsidRPr="002E6D51">
        <w:rPr>
          <w:rStyle w:val="StyleUnderline"/>
        </w:rPr>
        <w:t xml:space="preserve"> Biden has achieved the level of cooperation needed from within his party to move the spending plan forward</w:t>
      </w:r>
      <w:r w:rsidRPr="002E6D51">
        <w:rPr>
          <w:sz w:val="16"/>
        </w:rPr>
        <w:t xml:space="preserve">. This new proposal is thought to be a stripped-down version of the roughly $3.5tn social spending plan </w:t>
      </w:r>
      <w:proofErr w:type="spellStart"/>
      <w:r w:rsidRPr="002E6D51">
        <w:rPr>
          <w:sz w:val="16"/>
        </w:rPr>
        <w:t>favoured</w:t>
      </w:r>
      <w:proofErr w:type="spellEnd"/>
      <w:r w:rsidRPr="002E6D51">
        <w:rPr>
          <w:sz w:val="16"/>
        </w:rPr>
        <w:t xml:space="preserve"> by progressives. </w:t>
      </w:r>
      <w:proofErr w:type="spellStart"/>
      <w:r w:rsidRPr="002E6D51">
        <w:rPr>
          <w:sz w:val="16"/>
        </w:rPr>
        <w:t>Mr</w:t>
      </w:r>
      <w:proofErr w:type="spellEnd"/>
      <w:r w:rsidRPr="002E6D51">
        <w:rPr>
          <w:sz w:val="16"/>
        </w:rPr>
        <w:t xml:space="preserve"> </w:t>
      </w:r>
      <w:r w:rsidRPr="002E6D51">
        <w:rPr>
          <w:rStyle w:val="StyleUnderline"/>
        </w:rPr>
        <w:t>Biden was expected to use his Thursday morning meeting with House Democrats to convince progressives in the party</w:t>
      </w:r>
      <w:r w:rsidRPr="009B6F03">
        <w:rPr>
          <w:rStyle w:val="StyleUnderline"/>
        </w:rPr>
        <w:t xml:space="preserve"> that this new version is close enough to the original bill</w:t>
      </w:r>
      <w:r w:rsidRPr="00EA6800">
        <w:rPr>
          <w:sz w:val="16"/>
        </w:rPr>
        <w:t>, and to persuade progressives in the House of Representative to pass a separate, $1tn infrastructure bill that has already passed in the Senate</w:t>
      </w:r>
      <w:r w:rsidRPr="00CF675A">
        <w:rPr>
          <w:sz w:val="16"/>
          <w:highlight w:val="green"/>
        </w:rPr>
        <w:t xml:space="preserve">. </w:t>
      </w:r>
      <w:r w:rsidRPr="00CF675A">
        <w:rPr>
          <w:rStyle w:val="StyleUnderline"/>
          <w:highlight w:val="green"/>
        </w:rPr>
        <w:t xml:space="preserve">It's a </w:t>
      </w:r>
      <w:r w:rsidRPr="00CF675A">
        <w:rPr>
          <w:rStyle w:val="Emphasis"/>
          <w:highlight w:val="green"/>
        </w:rPr>
        <w:t>delicate balance</w:t>
      </w:r>
      <w:r w:rsidRPr="009B6F03">
        <w:rPr>
          <w:rStyle w:val="StyleUnderline"/>
        </w:rPr>
        <w:t xml:space="preserve"> for</w:t>
      </w:r>
      <w:r w:rsidRPr="00EA6800">
        <w:rPr>
          <w:sz w:val="16"/>
        </w:rPr>
        <w:t xml:space="preserve"> </w:t>
      </w:r>
      <w:proofErr w:type="spellStart"/>
      <w:r w:rsidRPr="00EA6800">
        <w:rPr>
          <w:sz w:val="16"/>
        </w:rPr>
        <w:t>Mr</w:t>
      </w:r>
      <w:proofErr w:type="spellEnd"/>
      <w:r w:rsidRPr="00EA6800">
        <w:rPr>
          <w:sz w:val="16"/>
        </w:rPr>
        <w:t xml:space="preserve"> </w:t>
      </w:r>
      <w:r w:rsidRPr="009B6F03">
        <w:rPr>
          <w:rStyle w:val="StyleUnderline"/>
        </w:rPr>
        <w:t>Biden,</w:t>
      </w:r>
      <w:r w:rsidRPr="00EA6800">
        <w:rPr>
          <w:sz w:val="16"/>
        </w:rPr>
        <w:t xml:space="preserve"> </w:t>
      </w:r>
      <w:r w:rsidRPr="00CF675A">
        <w:rPr>
          <w:rStyle w:val="StyleUnderline"/>
          <w:highlight w:val="green"/>
        </w:rPr>
        <w:t>as he tries to appeal to</w:t>
      </w:r>
      <w:r w:rsidRPr="009B6F03">
        <w:rPr>
          <w:rStyle w:val="StyleUnderline"/>
        </w:rPr>
        <w:t xml:space="preserve"> his party's </w:t>
      </w:r>
      <w:r w:rsidRPr="00CF675A">
        <w:rPr>
          <w:rStyle w:val="StyleUnderline"/>
          <w:highlight w:val="green"/>
        </w:rPr>
        <w:t>progressives</w:t>
      </w:r>
      <w:r w:rsidRPr="009B6F03">
        <w:rPr>
          <w:rStyle w:val="StyleUnderline"/>
        </w:rPr>
        <w:t xml:space="preserve"> -</w:t>
      </w:r>
      <w:r w:rsidRPr="00EA6800">
        <w:rPr>
          <w:sz w:val="16"/>
        </w:rPr>
        <w:t xml:space="preserve"> who say they need action on the social spending bill before passing infrastructure - </w:t>
      </w:r>
      <w:r w:rsidRPr="009B6F03">
        <w:rPr>
          <w:rStyle w:val="StyleUnderline"/>
        </w:rPr>
        <w:t>and some moderates, for whom the infrastructure bill is priority.</w:t>
      </w:r>
      <w:r w:rsidRPr="00EA6800">
        <w:rPr>
          <w:sz w:val="16"/>
        </w:rPr>
        <w:t xml:space="preserve"> Others had concerns over the price tag of the original social spending bill. </w:t>
      </w:r>
      <w:proofErr w:type="gramStart"/>
      <w:r w:rsidRPr="00EA6800">
        <w:rPr>
          <w:sz w:val="16"/>
        </w:rPr>
        <w:t>So</w:t>
      </w:r>
      <w:proofErr w:type="gramEnd"/>
      <w:r w:rsidRPr="00EA6800">
        <w:rPr>
          <w:sz w:val="16"/>
        </w:rPr>
        <w:t xml:space="preserve"> </w:t>
      </w:r>
      <w:r w:rsidRPr="009B6F03">
        <w:rPr>
          <w:rStyle w:val="StyleUnderline"/>
        </w:rPr>
        <w:t>what's in the proposed new spending plan?</w:t>
      </w:r>
      <w:r>
        <w:rPr>
          <w:rStyle w:val="StyleUnderline"/>
        </w:rPr>
        <w:t xml:space="preserve"> </w:t>
      </w:r>
      <w:r w:rsidRPr="00EA6800">
        <w:rPr>
          <w:sz w:val="16"/>
        </w:rPr>
        <w:t>$</w:t>
      </w:r>
      <w:r w:rsidRPr="009B6F03">
        <w:rPr>
          <w:rStyle w:val="StyleUnderline"/>
        </w:rPr>
        <w:t>555bn aimed at fighting climate change,</w:t>
      </w:r>
      <w:r w:rsidRPr="00EA6800">
        <w:rPr>
          <w:sz w:val="16"/>
        </w:rPr>
        <w:t xml:space="preserve"> mainly </w:t>
      </w:r>
      <w:r w:rsidRPr="009B6F03">
        <w:rPr>
          <w:rStyle w:val="StyleUnderline"/>
        </w:rPr>
        <w:t>through tax-incentives for renewable and low-emission sources of energy</w:t>
      </w:r>
      <w:r>
        <w:rPr>
          <w:rStyle w:val="StyleUnderline"/>
        </w:rPr>
        <w:t xml:space="preserve"> </w:t>
      </w:r>
      <w:r w:rsidRPr="00EA6800">
        <w:rPr>
          <w:sz w:val="16"/>
        </w:rPr>
        <w:t xml:space="preserve">$400bn for free and universal preschool for all 3- and 4-year-olds $165bn to lower health care premiums for the nine million Americans covered through the Affordable Care Act - also known as Obamacare $150bn to build one million affordable housing units </w:t>
      </w:r>
      <w:r w:rsidRPr="00CF675A">
        <w:rPr>
          <w:rStyle w:val="StyleUnderline"/>
          <w:highlight w:val="green"/>
        </w:rPr>
        <w:t>A 50-50</w:t>
      </w:r>
      <w:r w:rsidRPr="009B6F03">
        <w:rPr>
          <w:rStyle w:val="StyleUnderline"/>
        </w:rPr>
        <w:t xml:space="preserve"> seat </w:t>
      </w:r>
      <w:r w:rsidRPr="00CF675A">
        <w:rPr>
          <w:rStyle w:val="StyleUnderline"/>
          <w:highlight w:val="green"/>
        </w:rPr>
        <w:t>split</w:t>
      </w:r>
      <w:r w:rsidRPr="009B6F03">
        <w:rPr>
          <w:rStyle w:val="StyleUnderline"/>
        </w:rPr>
        <w:t xml:space="preserve"> in the Senate</w:t>
      </w:r>
      <w:r w:rsidRPr="00EA6800">
        <w:rPr>
          <w:sz w:val="16"/>
        </w:rPr>
        <w:t xml:space="preserve"> - and certain Republican resistance - </w:t>
      </w:r>
      <w:r w:rsidRPr="00CF675A">
        <w:rPr>
          <w:rStyle w:val="StyleUnderline"/>
          <w:highlight w:val="green"/>
        </w:rPr>
        <w:t>means</w:t>
      </w:r>
      <w:r w:rsidRPr="009B6F03">
        <w:rPr>
          <w:rStyle w:val="StyleUnderline"/>
        </w:rPr>
        <w:t xml:space="preserve"> </w:t>
      </w:r>
      <w:proofErr w:type="spellStart"/>
      <w:r w:rsidRPr="009B6F03">
        <w:rPr>
          <w:rStyle w:val="StyleUnderline"/>
        </w:rPr>
        <w:t>Mr</w:t>
      </w:r>
      <w:proofErr w:type="spellEnd"/>
      <w:r w:rsidRPr="009B6F03">
        <w:rPr>
          <w:rStyle w:val="StyleUnderline"/>
        </w:rPr>
        <w:t xml:space="preserve"> </w:t>
      </w:r>
      <w:r w:rsidRPr="00CF675A">
        <w:rPr>
          <w:rStyle w:val="StyleUnderline"/>
          <w:highlight w:val="green"/>
        </w:rPr>
        <w:t>Biden must bring his entire party on board</w:t>
      </w:r>
      <w:r w:rsidRPr="009B6F03">
        <w:rPr>
          <w:rStyle w:val="StyleUnderline"/>
        </w:rPr>
        <w:t xml:space="preserve"> if he hopes to pass the spending bill.</w:t>
      </w:r>
      <w:r>
        <w:rPr>
          <w:rStyle w:val="StyleUnderline"/>
        </w:rPr>
        <w:t xml:space="preserve"> </w:t>
      </w:r>
      <w:r w:rsidRPr="00EA6800">
        <w:rPr>
          <w:sz w:val="16"/>
        </w:rPr>
        <w:t xml:space="preserve">Two moderate Democrats, Senators </w:t>
      </w:r>
      <w:proofErr w:type="spellStart"/>
      <w:r w:rsidRPr="00EA6800">
        <w:rPr>
          <w:sz w:val="16"/>
        </w:rPr>
        <w:t>Kyrsten</w:t>
      </w:r>
      <w:proofErr w:type="spellEnd"/>
      <w:r w:rsidRPr="00EA6800">
        <w:rPr>
          <w:sz w:val="16"/>
        </w:rPr>
        <w:t xml:space="preserve"> </w:t>
      </w:r>
      <w:r w:rsidRPr="00CF675A">
        <w:rPr>
          <w:rStyle w:val="StyleUnderline"/>
          <w:highlight w:val="green"/>
        </w:rPr>
        <w:t>Sinema</w:t>
      </w:r>
      <w:r w:rsidRPr="009B6F03">
        <w:rPr>
          <w:rStyle w:val="StyleUnderline"/>
        </w:rPr>
        <w:t xml:space="preserve"> </w:t>
      </w:r>
      <w:r w:rsidRPr="00EA6800">
        <w:rPr>
          <w:sz w:val="16"/>
        </w:rPr>
        <w:t xml:space="preserve">of </w:t>
      </w:r>
      <w:proofErr w:type="gramStart"/>
      <w:r w:rsidRPr="00EA6800">
        <w:rPr>
          <w:sz w:val="16"/>
        </w:rPr>
        <w:t>Arizona</w:t>
      </w:r>
      <w:proofErr w:type="gramEnd"/>
      <w:r w:rsidRPr="00EA6800">
        <w:rPr>
          <w:sz w:val="16"/>
        </w:rPr>
        <w:t xml:space="preserve"> </w:t>
      </w:r>
      <w:r w:rsidRPr="00CF675A">
        <w:rPr>
          <w:rStyle w:val="StyleUnderline"/>
          <w:highlight w:val="green"/>
        </w:rPr>
        <w:t>and</w:t>
      </w:r>
      <w:r w:rsidRPr="00EA6800">
        <w:rPr>
          <w:sz w:val="16"/>
        </w:rPr>
        <w:t xml:space="preserve"> Joe </w:t>
      </w:r>
      <w:r w:rsidRPr="00CF675A">
        <w:rPr>
          <w:rStyle w:val="StyleUnderline"/>
          <w:highlight w:val="green"/>
        </w:rPr>
        <w:t>Manchin</w:t>
      </w:r>
      <w:r w:rsidRPr="009B6F03">
        <w:rPr>
          <w:rStyle w:val="StyleUnderline"/>
        </w:rPr>
        <w:t xml:space="preserve"> </w:t>
      </w:r>
      <w:r w:rsidRPr="00EA6800">
        <w:rPr>
          <w:sz w:val="16"/>
        </w:rPr>
        <w:t xml:space="preserve">of West Virginia, </w:t>
      </w:r>
      <w:r w:rsidRPr="00CF675A">
        <w:rPr>
          <w:rStyle w:val="StyleUnderline"/>
          <w:highlight w:val="green"/>
        </w:rPr>
        <w:t>appeared to signal</w:t>
      </w:r>
      <w:r w:rsidRPr="009B6F03">
        <w:rPr>
          <w:rStyle w:val="StyleUnderline"/>
        </w:rPr>
        <w:t xml:space="preserve"> some </w:t>
      </w:r>
      <w:r w:rsidRPr="00CF675A">
        <w:rPr>
          <w:rStyle w:val="StyleUnderline"/>
          <w:highlight w:val="green"/>
        </w:rPr>
        <w:t>support for the bill</w:t>
      </w:r>
      <w:r w:rsidRPr="00EA6800">
        <w:rPr>
          <w:sz w:val="16"/>
        </w:rPr>
        <w:t xml:space="preserve"> in separate statements on Thursday. "After months of productive, good-faith negotiations with President Biden and the White House, </w:t>
      </w:r>
      <w:r w:rsidRPr="009B6F03">
        <w:rPr>
          <w:rStyle w:val="StyleUnderline"/>
        </w:rPr>
        <w:t>we have made significant progress,"</w:t>
      </w:r>
      <w:r w:rsidRPr="00EA6800">
        <w:rPr>
          <w:sz w:val="16"/>
        </w:rPr>
        <w:t xml:space="preserve"> </w:t>
      </w:r>
      <w:proofErr w:type="spellStart"/>
      <w:r w:rsidRPr="00EA6800">
        <w:rPr>
          <w:sz w:val="16"/>
        </w:rPr>
        <w:t>Ms</w:t>
      </w:r>
      <w:proofErr w:type="spellEnd"/>
      <w:r w:rsidRPr="00EA6800">
        <w:rPr>
          <w:sz w:val="16"/>
        </w:rPr>
        <w:t xml:space="preserve"> </w:t>
      </w:r>
      <w:r w:rsidRPr="009B6F03">
        <w:rPr>
          <w:rStyle w:val="StyleUnderline"/>
        </w:rPr>
        <w:t xml:space="preserve">Sinema </w:t>
      </w:r>
      <w:r w:rsidRPr="002E6D51">
        <w:rPr>
          <w:rStyle w:val="StyleUnderline"/>
        </w:rPr>
        <w:t>said</w:t>
      </w:r>
      <w:r w:rsidRPr="002E6D51">
        <w:rPr>
          <w:sz w:val="16"/>
        </w:rPr>
        <w:t>. "</w:t>
      </w:r>
      <w:r w:rsidRPr="002E6D51">
        <w:rPr>
          <w:rStyle w:val="StyleUnderline"/>
        </w:rPr>
        <w:t xml:space="preserve">I look forward to getting this done." </w:t>
      </w:r>
      <w:r w:rsidRPr="002E6D51">
        <w:rPr>
          <w:sz w:val="16"/>
        </w:rPr>
        <w:t xml:space="preserve">Both </w:t>
      </w:r>
      <w:proofErr w:type="spellStart"/>
      <w:r w:rsidRPr="002E6D51">
        <w:rPr>
          <w:sz w:val="16"/>
        </w:rPr>
        <w:t>Ms</w:t>
      </w:r>
      <w:proofErr w:type="spellEnd"/>
      <w:r w:rsidRPr="002E6D51">
        <w:rPr>
          <w:sz w:val="16"/>
        </w:rPr>
        <w:t xml:space="preserve"> Sinema and </w:t>
      </w:r>
      <w:proofErr w:type="spellStart"/>
      <w:r w:rsidRPr="002E6D51">
        <w:rPr>
          <w:sz w:val="16"/>
        </w:rPr>
        <w:t>Mr</w:t>
      </w:r>
      <w:proofErr w:type="spellEnd"/>
      <w:r w:rsidRPr="002E6D51">
        <w:rPr>
          <w:sz w:val="16"/>
        </w:rPr>
        <w:t xml:space="preserve"> Manchin are widely seen to have tanked the original bill by refusing to vote for it. </w:t>
      </w:r>
      <w:r w:rsidRPr="002E6D51">
        <w:rPr>
          <w:rStyle w:val="StyleUnderline"/>
        </w:rPr>
        <w:t xml:space="preserve">For </w:t>
      </w:r>
      <w:proofErr w:type="spellStart"/>
      <w:r w:rsidRPr="002E6D51">
        <w:rPr>
          <w:rStyle w:val="StyleUnderline"/>
        </w:rPr>
        <w:t>Mr</w:t>
      </w:r>
      <w:proofErr w:type="spellEnd"/>
      <w:r w:rsidRPr="002E6D51">
        <w:rPr>
          <w:rStyle w:val="StyleUnderline"/>
        </w:rPr>
        <w:t xml:space="preserve"> Biden</w:t>
      </w:r>
      <w:r w:rsidRPr="002E6D51">
        <w:rPr>
          <w:sz w:val="16"/>
        </w:rPr>
        <w:t xml:space="preserve"> personally, </w:t>
      </w:r>
      <w:r w:rsidRPr="002E6D51">
        <w:rPr>
          <w:rStyle w:val="StyleUnderline"/>
        </w:rPr>
        <w:t xml:space="preserve">a lot is riding on the fate of these two bills: his presidential legacy. </w:t>
      </w:r>
      <w:r w:rsidRPr="002E6D51">
        <w:rPr>
          <w:sz w:val="16"/>
        </w:rPr>
        <w:t>"</w:t>
      </w:r>
      <w:r w:rsidRPr="002E6D51">
        <w:rPr>
          <w:rStyle w:val="StyleUnderline"/>
        </w:rPr>
        <w:t xml:space="preserve">I don't think it's hyperbole to say that the House and Senate majorities and my presidency will be </w:t>
      </w:r>
      <w:r w:rsidRPr="002E6D51">
        <w:rPr>
          <w:rStyle w:val="Emphasis"/>
        </w:rPr>
        <w:t>determined by what happens in the next week</w:t>
      </w:r>
      <w:r w:rsidRPr="002E6D51">
        <w:rPr>
          <w:rStyle w:val="StyleUnderline"/>
        </w:rPr>
        <w:t>," he told Democrats</w:t>
      </w:r>
      <w:r w:rsidRPr="002E6D51">
        <w:rPr>
          <w:sz w:val="16"/>
        </w:rPr>
        <w:t xml:space="preserve"> on Thursday morning, according to US</w:t>
      </w:r>
      <w:r w:rsidRPr="00EA6800">
        <w:rPr>
          <w:sz w:val="16"/>
        </w:rPr>
        <w:t xml:space="preserve"> media.</w:t>
      </w:r>
    </w:p>
    <w:p w14:paraId="60D991CB" w14:textId="77777777" w:rsidR="00987E30" w:rsidRPr="00C63E87" w:rsidRDefault="00987E30" w:rsidP="00987E30">
      <w:pPr>
        <w:pStyle w:val="Heading4"/>
      </w:pPr>
      <w:r>
        <w:t xml:space="preserve">Pushing a WTO takes </w:t>
      </w:r>
      <w:r w:rsidRPr="005B2BEA">
        <w:rPr>
          <w:u w:val="single"/>
        </w:rPr>
        <w:t>floor-time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15BB00F9" w14:textId="77777777" w:rsidR="00987E30" w:rsidRPr="00B64040" w:rsidRDefault="00987E30" w:rsidP="00987E30">
      <w:pPr>
        <w:rPr>
          <w:sz w:val="18"/>
          <w:szCs w:val="18"/>
        </w:rPr>
      </w:pPr>
      <w:proofErr w:type="spellStart"/>
      <w:r w:rsidRPr="00BE580B">
        <w:rPr>
          <w:rStyle w:val="Style13ptBold"/>
        </w:rPr>
        <w:t>Bhadrakumar</w:t>
      </w:r>
      <w:proofErr w:type="spellEnd"/>
      <w:r w:rsidRPr="00BE580B">
        <w:rPr>
          <w:rStyle w:val="Style13ptBold"/>
        </w:rPr>
        <w:t xml:space="preserve"> 5/9</w:t>
      </w:r>
      <w:r>
        <w:t xml:space="preserve"> </w:t>
      </w:r>
      <w:r w:rsidRPr="00B64040">
        <w:rPr>
          <w:sz w:val="18"/>
          <w:szCs w:val="18"/>
        </w:rPr>
        <w:t xml:space="preserve">M K </w:t>
      </w:r>
      <w:proofErr w:type="spellStart"/>
      <w:r w:rsidRPr="00B64040">
        <w:rPr>
          <w:sz w:val="18"/>
          <w:szCs w:val="18"/>
        </w:rPr>
        <w:t>Bhadrakumar</w:t>
      </w:r>
      <w:proofErr w:type="spellEnd"/>
      <w:r w:rsidRPr="00B64040">
        <w:rPr>
          <w:sz w:val="18"/>
          <w:szCs w:val="18"/>
        </w:rPr>
        <w:t xml:space="preserve"> is a former Indian diplomat. "Biden’s talk of vaccine IP waiver is political theater." Asia Times, May 9, 2021, asiatimes.com/2021/05/bidens-talk-of-vaccine-ip-waiver-is-political-theater.</w:t>
      </w:r>
    </w:p>
    <w:p w14:paraId="42211D55" w14:textId="77777777" w:rsidR="00987E30" w:rsidRPr="0041011A" w:rsidRDefault="00987E30" w:rsidP="00987E30">
      <w:pPr>
        <w:rPr>
          <w:sz w:val="16"/>
        </w:rPr>
      </w:pPr>
      <w:r w:rsidRPr="00BE580B">
        <w:rPr>
          <w:sz w:val="16"/>
        </w:rPr>
        <w:t xml:space="preserve">On the other hand, </w:t>
      </w:r>
      <w:r w:rsidRPr="00CF675A">
        <w:rPr>
          <w:rStyle w:val="StyleUnderline"/>
          <w:highlight w:val="green"/>
        </w:rPr>
        <w:t>Biden</w:t>
      </w:r>
      <w:r w:rsidRPr="00BE580B">
        <w:rPr>
          <w:sz w:val="16"/>
        </w:rPr>
        <w:t>, whose political life of half a century was largely spent in the US Congress</w:t>
      </w:r>
      <w:r w:rsidRPr="00BE580B">
        <w:rPr>
          <w:rStyle w:val="StyleUnderline"/>
        </w:rPr>
        <w:t xml:space="preserve">, </w:t>
      </w:r>
      <w:r w:rsidRPr="00CF675A">
        <w:rPr>
          <w:rStyle w:val="StyleUnderline"/>
          <w:highlight w:val="green"/>
        </w:rPr>
        <w:t>is</w:t>
      </w:r>
      <w:r w:rsidRPr="00BE580B">
        <w:rPr>
          <w:rStyle w:val="StyleUnderline"/>
        </w:rPr>
        <w:t xml:space="preserve"> </w:t>
      </w:r>
      <w:proofErr w:type="gramStart"/>
      <w:r w:rsidRPr="00BE580B">
        <w:rPr>
          <w:rStyle w:val="StyleUnderline"/>
        </w:rPr>
        <w:t xml:space="preserve">well </w:t>
      </w:r>
      <w:r w:rsidRPr="00CF675A">
        <w:rPr>
          <w:rStyle w:val="StyleUnderline"/>
          <w:highlight w:val="green"/>
        </w:rPr>
        <w:t>aware</w:t>
      </w:r>
      <w:proofErr w:type="gramEnd"/>
      <w:r w:rsidRPr="00CF675A">
        <w:rPr>
          <w:rStyle w:val="StyleUnderline"/>
          <w:highlight w:val="green"/>
        </w:rPr>
        <w:t xml:space="preserve"> of the</w:t>
      </w:r>
      <w:r w:rsidRPr="00BE580B">
        <w:rPr>
          <w:rStyle w:val="StyleUnderline"/>
        </w:rPr>
        <w:t xml:space="preserve"> </w:t>
      </w:r>
      <w:r w:rsidRPr="00BE580B">
        <w:rPr>
          <w:rStyle w:val="Emphasis"/>
        </w:rPr>
        <w:t xml:space="preserve">awesome </w:t>
      </w:r>
      <w:r w:rsidRPr="00CF675A">
        <w:rPr>
          <w:rStyle w:val="Emphasis"/>
          <w:highlight w:val="green"/>
        </w:rPr>
        <w:t>clout</w:t>
      </w:r>
      <w:r w:rsidRPr="00CF675A">
        <w:rPr>
          <w:rStyle w:val="StyleUnderline"/>
          <w:highlight w:val="green"/>
        </w:rPr>
        <w:t xml:space="preserve"> of</w:t>
      </w:r>
      <w:r w:rsidRPr="00BE580B">
        <w:rPr>
          <w:rStyle w:val="StyleUnderline"/>
        </w:rPr>
        <w:t xml:space="preserve"> the </w:t>
      </w:r>
      <w:r w:rsidRPr="00CF675A">
        <w:rPr>
          <w:rStyle w:val="StyleUnderline"/>
          <w:highlight w:val="green"/>
        </w:rPr>
        <w:t>pharma</w:t>
      </w:r>
      <w:r w:rsidRPr="00BE580B">
        <w:rPr>
          <w:rStyle w:val="StyleUnderline"/>
        </w:rPr>
        <w:t xml:space="preserve">ceutical </w:t>
      </w:r>
      <w:r w:rsidRPr="00C72AE4">
        <w:rPr>
          <w:rStyle w:val="StyleUnderline"/>
        </w:rPr>
        <w:t>companies in American politics</w:t>
      </w:r>
      <w:r w:rsidRPr="00C72AE4">
        <w:rPr>
          <w:sz w:val="16"/>
        </w:rPr>
        <w:t>.</w:t>
      </w:r>
      <w:r w:rsidRPr="00BE580B">
        <w:rPr>
          <w:sz w:val="16"/>
        </w:rPr>
        <w:t xml:space="preserve"> From that lobby’s perspective, the </w:t>
      </w:r>
      <w:r w:rsidRPr="00BE580B">
        <w:rPr>
          <w:rStyle w:val="StyleUnderline"/>
        </w:rPr>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C72AE4">
        <w:rPr>
          <w:rStyle w:val="StyleUnderline"/>
        </w:rPr>
        <w:t>The</w:t>
      </w:r>
      <w:r w:rsidRPr="00BE580B">
        <w:rPr>
          <w:rStyle w:val="StyleUnderline"/>
        </w:rPr>
        <w:t xml:space="preserve"> </w:t>
      </w:r>
      <w:r w:rsidRPr="00C72AE4">
        <w:rPr>
          <w:rStyle w:val="StyleUnderline"/>
        </w:rPr>
        <w:t>US</w:t>
      </w:r>
      <w:r w:rsidRPr="00BE580B">
        <w:rPr>
          <w:rStyle w:val="StyleUnderline"/>
        </w:rPr>
        <w:t xml:space="preserve"> pharmaceutical </w:t>
      </w:r>
      <w:r w:rsidRPr="00CF675A">
        <w:rPr>
          <w:rStyle w:val="StyleUnderline"/>
          <w:highlight w:val="green"/>
        </w:rPr>
        <w:t>industry and</w:t>
      </w:r>
      <w:r w:rsidRPr="00BE580B">
        <w:rPr>
          <w:rStyle w:val="StyleUnderline"/>
        </w:rPr>
        <w:t xml:space="preserve"> congressional </w:t>
      </w:r>
      <w:r w:rsidRPr="00CF675A">
        <w:rPr>
          <w:rStyle w:val="StyleUnderline"/>
          <w:highlight w:val="green"/>
        </w:rPr>
        <w:t>Rep</w:t>
      </w:r>
      <w:r w:rsidRPr="00C72AE4">
        <w:rPr>
          <w:rStyle w:val="StyleUnderline"/>
        </w:rPr>
        <w:t>ublican</w:t>
      </w:r>
      <w:r w:rsidRPr="00CF675A">
        <w:rPr>
          <w:rStyle w:val="StyleUnderline"/>
          <w:highlight w:val="green"/>
        </w:rPr>
        <w:t>s</w:t>
      </w:r>
      <w:r w:rsidRPr="00BE580B">
        <w:rPr>
          <w:rStyle w:val="StyleUnderline"/>
        </w:rPr>
        <w:t xml:space="preserve"> </w:t>
      </w:r>
      <w:r w:rsidRPr="00B64040">
        <w:rPr>
          <w:rStyle w:val="StyleUnderline"/>
        </w:rPr>
        <w:t>ha</w:t>
      </w:r>
      <w:r w:rsidRPr="00CF675A">
        <w:rPr>
          <w:rStyle w:val="StyleUnderline"/>
          <w:highlight w:val="green"/>
        </w:rPr>
        <w:t xml:space="preserve">ve already </w:t>
      </w:r>
      <w:r w:rsidRPr="00CF675A">
        <w:rPr>
          <w:rStyle w:val="Emphasis"/>
          <w:highlight w:val="green"/>
        </w:rPr>
        <w:t>gone on the offensiv</w:t>
      </w:r>
      <w:r w:rsidRPr="00BE580B">
        <w:rPr>
          <w:rStyle w:val="StyleUnderline"/>
        </w:rPr>
        <w:t>e blasting Biden’s announcement</w:t>
      </w:r>
      <w:r w:rsidRPr="00BE580B">
        <w:rPr>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w:t>
      </w:r>
      <w:proofErr w:type="gramStart"/>
      <w:r w:rsidRPr="00BE580B">
        <w:rPr>
          <w:sz w:val="16"/>
        </w:rPr>
        <w:t>propose</w:t>
      </w:r>
      <w:proofErr w:type="gramEnd"/>
      <w:r w:rsidRPr="00BE580B">
        <w:rPr>
          <w:sz w:val="16"/>
        </w:rPr>
        <w:t xml:space="preserve"> to introduce legislation to block the move. </w:t>
      </w:r>
      <w:r w:rsidRPr="00BE580B">
        <w:rPr>
          <w:rStyle w:val="StyleUnderline"/>
        </w:rPr>
        <w:t xml:space="preserve">Clearly, </w:t>
      </w:r>
      <w:r w:rsidRPr="00CF675A">
        <w:rPr>
          <w:rStyle w:val="StyleUnderline"/>
          <w:highlight w:val="green"/>
        </w:rPr>
        <w:t xml:space="preserve">Biden would rather </w:t>
      </w:r>
      <w:r w:rsidRPr="00CF675A">
        <w:rPr>
          <w:rStyle w:val="Emphasis"/>
          <w:highlight w:val="green"/>
        </w:rPr>
        <w:t>spend his p</w:t>
      </w:r>
      <w:r w:rsidRPr="00C72AE4">
        <w:rPr>
          <w:rStyle w:val="Emphasis"/>
        </w:rPr>
        <w:t xml:space="preserve">olitical </w:t>
      </w:r>
      <w:r w:rsidRPr="00CF675A">
        <w:rPr>
          <w:rStyle w:val="Emphasis"/>
          <w:highlight w:val="green"/>
        </w:rPr>
        <w:t>c</w:t>
      </w:r>
      <w:r w:rsidRPr="00C72AE4">
        <w:rPr>
          <w:rStyle w:val="Emphasis"/>
        </w:rPr>
        <w:t>apita</w:t>
      </w:r>
      <w:r w:rsidRPr="00CF675A">
        <w:rPr>
          <w:rStyle w:val="Emphasis"/>
          <w:highlight w:val="green"/>
        </w:rPr>
        <w:t>l on getting</w:t>
      </w:r>
      <w:r w:rsidRPr="00BE580B">
        <w:rPr>
          <w:rStyle w:val="Emphasis"/>
        </w:rPr>
        <w:t xml:space="preserve"> the necessary </w:t>
      </w:r>
      <w:r w:rsidRPr="00CF675A">
        <w:rPr>
          <w:rStyle w:val="Emphasis"/>
          <w:highlight w:val="green"/>
        </w:rPr>
        <w:t>legislation</w:t>
      </w:r>
      <w:r w:rsidRPr="00BE580B">
        <w:rPr>
          <w:rStyle w:val="Emphasis"/>
        </w:rPr>
        <w:t xml:space="preserve"> </w:t>
      </w:r>
      <w:r w:rsidRPr="00C72AE4">
        <w:rPr>
          <w:rStyle w:val="Emphasis"/>
        </w:rPr>
        <w:t>through Congress</w:t>
      </w:r>
      <w:r w:rsidRPr="00BE580B">
        <w:rPr>
          <w:rStyle w:val="Emphasis"/>
        </w:rPr>
        <w:t xml:space="preserve"> </w:t>
      </w:r>
      <w:r w:rsidRPr="00CF675A">
        <w:rPr>
          <w:rStyle w:val="Emphasis"/>
          <w:highlight w:val="green"/>
        </w:rPr>
        <w:t xml:space="preserve">to advance </w:t>
      </w:r>
      <w:r w:rsidRPr="00C72AE4">
        <w:rPr>
          <w:rStyle w:val="Emphasis"/>
        </w:rPr>
        <w:t xml:space="preserve">his </w:t>
      </w:r>
      <w:r w:rsidRPr="00CF675A">
        <w:rPr>
          <w:rStyle w:val="Emphasis"/>
          <w:highlight w:val="green"/>
        </w:rPr>
        <w:t xml:space="preserve">domestic reform </w:t>
      </w:r>
      <w:r w:rsidRPr="00C72AE4">
        <w:rPr>
          <w:rStyle w:val="Emphasis"/>
        </w:rPr>
        <w:t>agenda</w:t>
      </w:r>
      <w:r w:rsidRPr="00BE580B">
        <w:rPr>
          <w:rStyle w:val="Emphasis"/>
        </w:rPr>
        <w:t xml:space="preserve"> </w:t>
      </w:r>
      <w:r w:rsidRPr="00CF675A">
        <w:rPr>
          <w:rStyle w:val="Emphasis"/>
          <w:highlight w:val="green"/>
        </w:rPr>
        <w:t xml:space="preserve">rather than </w:t>
      </w:r>
      <w:r w:rsidRPr="00C72AE4">
        <w:rPr>
          <w:rStyle w:val="Emphasis"/>
        </w:rPr>
        <w:t>spend time</w:t>
      </w:r>
      <w:r w:rsidRPr="00BE580B">
        <w:rPr>
          <w:rStyle w:val="Emphasis"/>
        </w:rPr>
        <w:t xml:space="preserve"> </w:t>
      </w:r>
      <w:r w:rsidRPr="00C72AE4">
        <w:rPr>
          <w:rStyle w:val="Emphasis"/>
        </w:rPr>
        <w:t xml:space="preserve">and energy </w:t>
      </w:r>
      <w:r w:rsidRPr="00CF675A">
        <w:rPr>
          <w:rStyle w:val="Emphasis"/>
          <w:highlight w:val="green"/>
        </w:rPr>
        <w:t xml:space="preserve">to take on </w:t>
      </w:r>
      <w:r w:rsidRPr="00C72AE4">
        <w:rPr>
          <w:rStyle w:val="Emphasis"/>
        </w:rPr>
        <w:t xml:space="preserve">the </w:t>
      </w:r>
      <w:r w:rsidRPr="00CF675A">
        <w:rPr>
          <w:rStyle w:val="Emphasis"/>
          <w:highlight w:val="green"/>
        </w:rPr>
        <w:t>pharma</w:t>
      </w:r>
      <w:r w:rsidRPr="00C72AE4">
        <w:rPr>
          <w:rStyle w:val="Emphasis"/>
        </w:rPr>
        <w:t xml:space="preserve">ceutical </w:t>
      </w:r>
      <w:r w:rsidRPr="00CF675A">
        <w:rPr>
          <w:rStyle w:val="Emphasis"/>
          <w:highlight w:val="green"/>
        </w:rPr>
        <w:t>industry</w:t>
      </w:r>
      <w:r w:rsidRPr="00BE580B">
        <w:rPr>
          <w:rStyle w:val="StyleUnderline"/>
        </w:rPr>
        <w:t xml:space="preserve"> to burnish his image as a good Samaritan on the world stage.</w:t>
      </w:r>
      <w:r>
        <w:rPr>
          <w:rStyle w:val="StyleUnderline"/>
        </w:rPr>
        <w:t xml:space="preserve"> </w:t>
      </w:r>
      <w:r w:rsidRPr="00BE580B">
        <w:rPr>
          <w:sz w:val="16"/>
        </w:rPr>
        <w:t xml:space="preserve">Conceivably, </w:t>
      </w:r>
      <w:r w:rsidRPr="00BE580B">
        <w:rPr>
          <w:rStyle w:val="StyleUnderline"/>
        </w:rPr>
        <w:t>Biden could be counting on the “</w:t>
      </w:r>
      <w:r w:rsidRPr="00CF675A">
        <w:rPr>
          <w:rStyle w:val="StyleUnderline"/>
          <w:highlight w:val="green"/>
        </w:rPr>
        <w:t>text-based negotiations”</w:t>
      </w:r>
      <w:r w:rsidRPr="00CF675A">
        <w:rPr>
          <w:sz w:val="16"/>
          <w:highlight w:val="green"/>
        </w:rPr>
        <w:t xml:space="preserve"> </w:t>
      </w:r>
      <w:r w:rsidRPr="00CF675A">
        <w:rPr>
          <w:rStyle w:val="StyleUnderline"/>
          <w:highlight w:val="green"/>
        </w:rPr>
        <w:t>at the WTO</w:t>
      </w:r>
      <w:r w:rsidRPr="00CF675A">
        <w:rPr>
          <w:sz w:val="16"/>
          <w:highlight w:val="green"/>
        </w:rPr>
        <w:t xml:space="preserve"> </w:t>
      </w:r>
      <w:r w:rsidRPr="00CF675A">
        <w:rPr>
          <w:rStyle w:val="Emphasis"/>
          <w:highlight w:val="green"/>
        </w:rPr>
        <w:t>dragging on for months, if not years</w:t>
      </w:r>
      <w:r w:rsidRPr="00BE580B">
        <w:rPr>
          <w:rStyle w:val="StyleUnderline"/>
        </w:rPr>
        <w:t xml:space="preserve">, </w:t>
      </w:r>
      <w:r w:rsidRPr="00C72AE4">
        <w:rPr>
          <w:rStyle w:val="StyleUnderline"/>
        </w:rPr>
        <w:t>without reaching anywhere</w:t>
      </w:r>
      <w:r w:rsidRPr="00C72AE4">
        <w:rPr>
          <w:sz w:val="16"/>
        </w:rPr>
        <w:t>.</w:t>
      </w:r>
      <w:r w:rsidRPr="00BE580B">
        <w:rPr>
          <w:sz w:val="16"/>
        </w:rPr>
        <w:t xml:space="preserve"> </w:t>
      </w:r>
      <w:r w:rsidRPr="00BE580B">
        <w:rPr>
          <w:rStyle w:val="StyleUnderline"/>
        </w:rPr>
        <w:t>The US support for the waiver could even be a tactic to persuade pharmaceutical firms to back less drastic steps like sharing technology and expanding joint ventures to boost global production quickly.</w:t>
      </w:r>
      <w:r>
        <w:rPr>
          <w:u w:val="single"/>
        </w:rPr>
        <w:t xml:space="preserve"> </w:t>
      </w:r>
      <w:r w:rsidRPr="00BE580B">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CF675A">
        <w:rPr>
          <w:rStyle w:val="StyleUnderline"/>
          <w:highlight w:val="green"/>
        </w:rPr>
        <w:t xml:space="preserve">Biden </w:t>
      </w:r>
      <w:proofErr w:type="gramStart"/>
      <w:r w:rsidRPr="00CF675A">
        <w:rPr>
          <w:rStyle w:val="StyleUnderline"/>
          <w:highlight w:val="green"/>
        </w:rPr>
        <w:t>is well aware</w:t>
      </w:r>
      <w:r w:rsidRPr="00BE580B">
        <w:rPr>
          <w:rStyle w:val="StyleUnderline"/>
        </w:rPr>
        <w:t xml:space="preserve"> that</w:t>
      </w:r>
      <w:proofErr w:type="gramEnd"/>
      <w:r w:rsidRPr="00BE580B">
        <w:rPr>
          <w:rStyle w:val="StyleUnderline"/>
        </w:rPr>
        <w:t xml:space="preserve"> </w:t>
      </w:r>
      <w:r w:rsidRPr="00CF675A">
        <w:rPr>
          <w:rStyle w:val="StyleUnderline"/>
          <w:highlight w:val="green"/>
        </w:rPr>
        <w:t xml:space="preserve">there will be </w:t>
      </w:r>
      <w:r w:rsidRPr="00CF675A">
        <w:rPr>
          <w:rStyle w:val="Emphasis"/>
          <w:highlight w:val="green"/>
        </w:rPr>
        <w:t>huge opposition</w:t>
      </w:r>
      <w:r w:rsidRPr="00BE580B">
        <w:rPr>
          <w:rStyle w:val="StyleUnderline"/>
        </w:rPr>
        <w:t xml:space="preserve"> to the TRIPS waiver </w:t>
      </w:r>
      <w:r w:rsidRPr="00CF675A">
        <w:rPr>
          <w:rStyle w:val="StyleUnderline"/>
          <w:highlight w:val="green"/>
        </w:rPr>
        <w:t>from</w:t>
      </w:r>
      <w:r w:rsidRPr="00BE580B">
        <w:rPr>
          <w:rStyle w:val="StyleUnderline"/>
        </w:rPr>
        <w:t xml:space="preserve"> the United States’ </w:t>
      </w:r>
      <w:r w:rsidRPr="00CF675A">
        <w:rPr>
          <w:rStyle w:val="Emphasis"/>
          <w:highlight w:val="green"/>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recent months along with the likes of Australia, Canada, Japan, Norway, Singapore, the European </w:t>
      </w:r>
      <w:proofErr w:type="gramStart"/>
      <w:r w:rsidRPr="00BE580B">
        <w:rPr>
          <w:sz w:val="16"/>
        </w:rPr>
        <w:t>Union</w:t>
      </w:r>
      <w:proofErr w:type="gramEnd"/>
      <w:r w:rsidRPr="00BE580B">
        <w:rPr>
          <w:sz w:val="16"/>
        </w:rPr>
        <w:t xml:space="preserve"> and the US, who all opposed the idea. </w:t>
      </w:r>
    </w:p>
    <w:p w14:paraId="0B6F2DA8" w14:textId="07EAE6BA" w:rsidR="00987E30" w:rsidRPr="0009159F" w:rsidRDefault="00987E30" w:rsidP="00987E30">
      <w:pPr>
        <w:pStyle w:val="Heading4"/>
      </w:pPr>
      <w:r>
        <w:t xml:space="preserve">Package is </w:t>
      </w:r>
      <w:r w:rsidRPr="0009159F">
        <w:rPr>
          <w:u w:val="single"/>
        </w:rPr>
        <w:t>sufficient</w:t>
      </w:r>
      <w:r>
        <w:t xml:space="preserve">, </w:t>
      </w:r>
      <w:r w:rsidRPr="0009159F">
        <w:rPr>
          <w:u w:val="single"/>
        </w:rPr>
        <w:t>necessary</w:t>
      </w:r>
      <w:r>
        <w:t xml:space="preserve">, and the </w:t>
      </w:r>
      <w:r w:rsidRPr="0009159F">
        <w:rPr>
          <w:u w:val="single"/>
        </w:rPr>
        <w:t>last</w:t>
      </w:r>
      <w:r>
        <w:t xml:space="preserve"> opportunity to solve climate change</w:t>
      </w:r>
      <w:r>
        <w:t xml:space="preserve">---extinction. </w:t>
      </w:r>
    </w:p>
    <w:p w14:paraId="43374F76" w14:textId="77777777" w:rsidR="00987E30" w:rsidRPr="0009159F" w:rsidRDefault="00987E30" w:rsidP="00987E30">
      <w:proofErr w:type="spellStart"/>
      <w:r w:rsidRPr="0009159F">
        <w:rPr>
          <w:rStyle w:val="Style13ptBold"/>
        </w:rPr>
        <w:t>Leber</w:t>
      </w:r>
      <w:proofErr w:type="spellEnd"/>
      <w:r w:rsidRPr="0009159F">
        <w:rPr>
          <w:rStyle w:val="Style13ptBold"/>
        </w:rPr>
        <w:t xml:space="preserve"> 10/7</w:t>
      </w:r>
      <w:r>
        <w:t xml:space="preserve"> </w:t>
      </w:r>
      <w:proofErr w:type="spellStart"/>
      <w:r w:rsidRPr="00B64040">
        <w:rPr>
          <w:sz w:val="18"/>
          <w:szCs w:val="18"/>
        </w:rPr>
        <w:t>Leber</w:t>
      </w:r>
      <w:proofErr w:type="spellEnd"/>
      <w:r w:rsidRPr="00B64040">
        <w:rPr>
          <w:sz w:val="18"/>
          <w:szCs w:val="18"/>
        </w:rPr>
        <w:t xml:space="preserve">, Rebecca.  Rebecca </w:t>
      </w:r>
      <w:proofErr w:type="spellStart"/>
      <w:r w:rsidRPr="00B64040">
        <w:rPr>
          <w:sz w:val="18"/>
          <w:szCs w:val="18"/>
        </w:rPr>
        <w:t>Leber</w:t>
      </w:r>
      <w:proofErr w:type="spellEnd"/>
      <w:r w:rsidRPr="00B64040">
        <w:rPr>
          <w:sz w:val="18"/>
          <w:szCs w:val="18"/>
        </w:rPr>
        <w:t xml:space="preserve"> covers climate change for Vox. Before joining Vox, she was an environmental reporter at Mother Jones, where her investigations exposed government corruption and fossil fuel industry disinformation. She has worked as a staff writer at Grist, The New Republic, and ThinkProgress. A dozen more outlets have published her work over her decade as a climate journalist. "A last chance for US climate action: Democrats’ Build Back Better and infrastructure bills." Vox, 7 Oct. 2021, www.vox.com/22685920/democrats-infrastructure-build-back-better-climate-change.</w:t>
      </w:r>
    </w:p>
    <w:p w14:paraId="3BF03C02" w14:textId="77777777" w:rsidR="00987E30" w:rsidRDefault="00987E30" w:rsidP="00987E30">
      <w:pPr>
        <w:rPr>
          <w:rStyle w:val="StyleUnderline"/>
        </w:rPr>
      </w:pPr>
      <w:r w:rsidRPr="00B64040">
        <w:rPr>
          <w:rStyle w:val="StyleUnderline"/>
        </w:rPr>
        <w:t xml:space="preserve">The United States — the largest carbon polluter in history — </w:t>
      </w:r>
      <w:r w:rsidRPr="00B64040">
        <w:rPr>
          <w:rStyle w:val="Emphasis"/>
        </w:rPr>
        <w:t xml:space="preserve">is </w:t>
      </w:r>
      <w:r w:rsidRPr="00CF675A">
        <w:rPr>
          <w:rStyle w:val="Emphasis"/>
          <w:highlight w:val="green"/>
        </w:rPr>
        <w:t>closer than it’s ever been to</w:t>
      </w:r>
      <w:r w:rsidRPr="0009159F">
        <w:rPr>
          <w:rStyle w:val="Emphasis"/>
        </w:rPr>
        <w:t xml:space="preserve"> taking sweeping and </w:t>
      </w:r>
      <w:r w:rsidRPr="00CF675A">
        <w:rPr>
          <w:rStyle w:val="Emphasis"/>
          <w:highlight w:val="green"/>
        </w:rPr>
        <w:t>lasting action on the climate</w:t>
      </w:r>
      <w:r w:rsidRPr="0009159F">
        <w:rPr>
          <w:rStyle w:val="Emphasis"/>
        </w:rPr>
        <w:t xml:space="preserve"> crisis.</w:t>
      </w:r>
      <w:r>
        <w:rPr>
          <w:rStyle w:val="StyleUnderline"/>
        </w:rPr>
        <w:t xml:space="preserve"> </w:t>
      </w:r>
      <w:r w:rsidRPr="0009159F">
        <w:rPr>
          <w:rStyle w:val="StyleUnderline"/>
        </w:rPr>
        <w:t xml:space="preserve">The bad news is that </w:t>
      </w:r>
      <w:r w:rsidRPr="00CF675A">
        <w:rPr>
          <w:rStyle w:val="StyleUnderline"/>
          <w:highlight w:val="green"/>
        </w:rPr>
        <w:t>if Dem</w:t>
      </w:r>
      <w:r w:rsidRPr="0009159F">
        <w:rPr>
          <w:rStyle w:val="StyleUnderline"/>
        </w:rPr>
        <w:t>ocrat</w:t>
      </w:r>
      <w:r w:rsidRPr="00CF675A">
        <w:rPr>
          <w:rStyle w:val="StyleUnderline"/>
          <w:highlight w:val="green"/>
        </w:rPr>
        <w:t>s can’t pull it off, they may never get another opportunity</w:t>
      </w:r>
      <w:r w:rsidRPr="0009159F">
        <w:rPr>
          <w:rStyle w:val="StyleUnderline"/>
        </w:rPr>
        <w:t xml:space="preserve"> like this — and </w:t>
      </w:r>
      <w:r w:rsidRPr="00CF675A">
        <w:rPr>
          <w:rStyle w:val="Emphasis"/>
          <w:highlight w:val="green"/>
        </w:rPr>
        <w:t>the planet certainly won’t</w:t>
      </w:r>
      <w:r w:rsidRPr="0009159F">
        <w:rPr>
          <w:rStyle w:val="StyleUnderline"/>
        </w:rPr>
        <w:t>.</w:t>
      </w:r>
      <w:r>
        <w:rPr>
          <w:rStyle w:val="StyleUnderline"/>
        </w:rPr>
        <w:t xml:space="preserve"> </w:t>
      </w:r>
      <w:r w:rsidRPr="00D81AD9">
        <w:rPr>
          <w:rStyle w:val="StyleUnderline"/>
        </w:rPr>
        <w:t>Democratic leaders are trying to pass two major pieces of legislation</w:t>
      </w:r>
      <w:r w:rsidRPr="00D81AD9">
        <w:rPr>
          <w:sz w:val="16"/>
        </w:rPr>
        <w:t xml:space="preserve"> — the $1 trillion bipartisan infrastructure bill and the up to $3.5 trillion Build Back Better Act — </w:t>
      </w:r>
      <w:r w:rsidRPr="00D81AD9">
        <w:rPr>
          <w:rStyle w:val="StyleUnderline"/>
        </w:rPr>
        <w:t>that they say can slash US pollution by up to 45 percent in the coming decad</w:t>
      </w:r>
      <w:r w:rsidRPr="00D81AD9">
        <w:rPr>
          <w:sz w:val="16"/>
        </w:rPr>
        <w:t xml:space="preserve">e. In the outlined Build Back Better Act, Congress would flex its power to transform the electricity sector so that it runs on mostly clean energy, steer the transportation sector toward electric vehicles, and finally </w:t>
      </w:r>
      <w:proofErr w:type="gramStart"/>
      <w:r w:rsidRPr="00D81AD9">
        <w:rPr>
          <w:sz w:val="16"/>
        </w:rPr>
        <w:t>take action</w:t>
      </w:r>
      <w:proofErr w:type="gramEnd"/>
      <w:r w:rsidRPr="00D81AD9">
        <w:rPr>
          <w:sz w:val="16"/>
        </w:rPr>
        <w:t xml:space="preserve"> on methane pollution, one of the most harmful greenhouse gases. But there have been many recent moments when the precarious </w:t>
      </w:r>
      <w:proofErr w:type="spellStart"/>
      <w:r w:rsidRPr="00D81AD9">
        <w:rPr>
          <w:sz w:val="16"/>
        </w:rPr>
        <w:t>dealmaking</w:t>
      </w:r>
      <w:proofErr w:type="spellEnd"/>
      <w:r w:rsidRPr="00D81AD9">
        <w:rPr>
          <w:sz w:val="16"/>
        </w:rPr>
        <w:t xml:space="preserve"> in Congress seemed close to falling apart. </w:t>
      </w:r>
      <w:r w:rsidRPr="00D81AD9">
        <w:rPr>
          <w:rStyle w:val="StyleUnderline"/>
        </w:rPr>
        <w:t>One of the biggest sticking points has been with West Virginia Sen. Joe Manchin, who has questioned the party’s approach to passing both bills simultaneously. “What’s the urgency that we have?” Manchin asked on CNN’s State of the Union in late September.</w:t>
      </w:r>
      <w:r>
        <w:rPr>
          <w:rStyle w:val="StyleUnderline"/>
        </w:rPr>
        <w:t xml:space="preserve"> </w:t>
      </w:r>
      <w:r w:rsidRPr="00D81AD9">
        <w:rPr>
          <w:sz w:val="16"/>
        </w:rPr>
        <w:t xml:space="preserve">In part because of Manchin’s opposition, even progressive leaders have begun to manage expectations, signaling the ultimate bill will be less ambitious. Sen. Bernie Sanders of Vermont suggested that the $3.5 trillion figure would see some “give and take.” The package is likely to shrink to $2.3 trillion or less, the New York Times reported on Wednesday. </w:t>
      </w:r>
      <w:proofErr w:type="gramStart"/>
      <w:r w:rsidRPr="00D81AD9">
        <w:rPr>
          <w:rStyle w:val="StyleUnderline"/>
        </w:rPr>
        <w:t>So</w:t>
      </w:r>
      <w:proofErr w:type="gramEnd"/>
      <w:r w:rsidRPr="00D81AD9">
        <w:rPr>
          <w:rStyle w:val="StyleUnderline"/>
        </w:rPr>
        <w:t xml:space="preserve"> what is the urgency?</w:t>
      </w:r>
      <w:r>
        <w:rPr>
          <w:rStyle w:val="StyleUnderline"/>
        </w:rPr>
        <w:t xml:space="preserve"> </w:t>
      </w:r>
      <w:r w:rsidRPr="00CF675A">
        <w:rPr>
          <w:rStyle w:val="StyleUnderline"/>
          <w:highlight w:val="green"/>
        </w:rPr>
        <w:t>Dem</w:t>
      </w:r>
      <w:r w:rsidRPr="00D81AD9">
        <w:rPr>
          <w:rStyle w:val="StyleUnderline"/>
        </w:rPr>
        <w:t>ocrat</w:t>
      </w:r>
      <w:r w:rsidRPr="00CF675A">
        <w:rPr>
          <w:rStyle w:val="StyleUnderline"/>
          <w:highlight w:val="green"/>
        </w:rPr>
        <w:t xml:space="preserve">s only have </w:t>
      </w:r>
      <w:r w:rsidRPr="00CF675A">
        <w:rPr>
          <w:rStyle w:val="Emphasis"/>
          <w:highlight w:val="green"/>
        </w:rPr>
        <w:t xml:space="preserve">one year </w:t>
      </w:r>
      <w:r w:rsidRPr="00B64040">
        <w:rPr>
          <w:rStyle w:val="Emphasis"/>
        </w:rPr>
        <w:t xml:space="preserve">before midterm elections </w:t>
      </w:r>
      <w:r w:rsidRPr="00CF675A">
        <w:rPr>
          <w:rStyle w:val="Emphasis"/>
          <w:highlight w:val="green"/>
        </w:rPr>
        <w:t>could take away their</w:t>
      </w:r>
      <w:r w:rsidRPr="00D81AD9">
        <w:rPr>
          <w:rStyle w:val="Emphasis"/>
        </w:rPr>
        <w:t xml:space="preserve"> narrow </w:t>
      </w:r>
      <w:r w:rsidRPr="00CF675A">
        <w:rPr>
          <w:rStyle w:val="Emphasis"/>
          <w:highlight w:val="green"/>
        </w:rPr>
        <w:t>majorities</w:t>
      </w:r>
      <w:r w:rsidRPr="00D81AD9">
        <w:rPr>
          <w:rStyle w:val="StyleUnderline"/>
        </w:rPr>
        <w:t xml:space="preserve"> in the House and Senate. That would leave them </w:t>
      </w:r>
      <w:r w:rsidRPr="00CF675A">
        <w:rPr>
          <w:rStyle w:val="StyleUnderline"/>
          <w:highlight w:val="green"/>
        </w:rPr>
        <w:t>powerless to pass</w:t>
      </w:r>
      <w:r w:rsidRPr="00D81AD9">
        <w:rPr>
          <w:rStyle w:val="StyleUnderline"/>
        </w:rPr>
        <w:t xml:space="preserve"> any </w:t>
      </w:r>
      <w:r w:rsidRPr="00CF675A">
        <w:rPr>
          <w:rStyle w:val="StyleUnderline"/>
          <w:highlight w:val="green"/>
        </w:rPr>
        <w:t>legislation</w:t>
      </w:r>
      <w:r w:rsidRPr="00D81AD9">
        <w:rPr>
          <w:rStyle w:val="StyleUnderline"/>
        </w:rPr>
        <w:t xml:space="preserve"> without help from Republicans.</w:t>
      </w:r>
      <w:r>
        <w:rPr>
          <w:rStyle w:val="StyleUnderline"/>
        </w:rPr>
        <w:t xml:space="preserve"> </w:t>
      </w:r>
      <w:r w:rsidRPr="00D81AD9">
        <w:rPr>
          <w:sz w:val="16"/>
        </w:rPr>
        <w:t xml:space="preserve">At the same time, </w:t>
      </w:r>
      <w:r w:rsidRPr="00CF675A">
        <w:rPr>
          <w:rStyle w:val="StyleUnderline"/>
          <w:highlight w:val="green"/>
        </w:rPr>
        <w:t>the planet faces a</w:t>
      </w:r>
      <w:r w:rsidRPr="00D81AD9">
        <w:rPr>
          <w:rStyle w:val="StyleUnderline"/>
        </w:rPr>
        <w:t xml:space="preserve"> rapidly </w:t>
      </w:r>
      <w:r w:rsidRPr="00CF675A">
        <w:rPr>
          <w:rStyle w:val="StyleUnderline"/>
          <w:highlight w:val="green"/>
        </w:rPr>
        <w:t xml:space="preserve">closing window to </w:t>
      </w:r>
      <w:r w:rsidRPr="00CF675A">
        <w:rPr>
          <w:rStyle w:val="Emphasis"/>
          <w:highlight w:val="green"/>
        </w:rPr>
        <w:t>avert the worst catastrophes of global warming</w:t>
      </w:r>
      <w:r w:rsidRPr="00D81AD9">
        <w:rPr>
          <w:rStyle w:val="StyleUnderline"/>
        </w:rPr>
        <w:t xml:space="preserve">. </w:t>
      </w:r>
      <w:r w:rsidRPr="00B64040">
        <w:rPr>
          <w:rStyle w:val="Emphasis"/>
        </w:rPr>
        <w:t>Every fraction of a degree will</w:t>
      </w:r>
      <w:r w:rsidRPr="00B64040">
        <w:rPr>
          <w:rStyle w:val="StyleUnderline"/>
        </w:rPr>
        <w:t xml:space="preserve"> translate into </w:t>
      </w:r>
      <w:r w:rsidRPr="00B64040">
        <w:rPr>
          <w:rStyle w:val="Emphasis"/>
        </w:rPr>
        <w:t xml:space="preserve">lives and livelihoods lost. </w:t>
      </w:r>
      <w:r w:rsidRPr="00B64040">
        <w:rPr>
          <w:rStyle w:val="StyleUnderline"/>
        </w:rPr>
        <w:t>The world can’t</w:t>
      </w:r>
      <w:r w:rsidRPr="00D81AD9">
        <w:rPr>
          <w:rStyle w:val="StyleUnderline"/>
        </w:rPr>
        <w:t xml:space="preserve"> afford another decade of American inaction, and </w:t>
      </w:r>
      <w:r w:rsidRPr="00CF675A">
        <w:rPr>
          <w:rStyle w:val="Emphasis"/>
          <w:highlight w:val="green"/>
        </w:rPr>
        <w:t>what Congress does next will</w:t>
      </w:r>
      <w:r w:rsidRPr="00D81AD9">
        <w:rPr>
          <w:rStyle w:val="Emphasis"/>
        </w:rPr>
        <w:t xml:space="preserve"> help </w:t>
      </w:r>
      <w:r w:rsidRPr="00CF675A">
        <w:rPr>
          <w:rStyle w:val="Emphasis"/>
          <w:highlight w:val="green"/>
        </w:rPr>
        <w:t>determine the future</w:t>
      </w:r>
      <w:r w:rsidRPr="00D81AD9">
        <w:rPr>
          <w:rStyle w:val="Emphasis"/>
        </w:rPr>
        <w:t xml:space="preserve"> of the climate.</w:t>
      </w:r>
      <w:r>
        <w:rPr>
          <w:rStyle w:val="Emphasis"/>
        </w:rPr>
        <w:t xml:space="preserve"> </w:t>
      </w:r>
      <w:r w:rsidRPr="00D81AD9">
        <w:rPr>
          <w:sz w:val="16"/>
        </w:rPr>
        <w:t>A last chance for Democrats Historically, the president’s party loses seats in Congress in midterm elections. Next November, Democrats could lose their narrow control of Congress if they lose even one Senate seat or more than a few House seats. “</w:t>
      </w:r>
      <w:r w:rsidRPr="00D81AD9">
        <w:rPr>
          <w:rStyle w:val="StyleUnderline"/>
        </w:rPr>
        <w:t>The middle of that Venn diagram — when we have leaders who care about science and we still have that window of opportunity — is now,” said Lena Moffitt, campaign director at the climate advocacy group Evergreen Action.</w:t>
      </w:r>
      <w:r>
        <w:rPr>
          <w:rStyle w:val="StyleUnderline"/>
        </w:rPr>
        <w:t xml:space="preserve"> </w:t>
      </w:r>
      <w:r w:rsidRPr="00D81AD9">
        <w:rPr>
          <w:sz w:val="16"/>
        </w:rPr>
        <w:t xml:space="preserve">Democrats in Congress are also relying on a roughly once-a-year process, known as budget reconciliation, to try and push the Build Back Better Act through the Senate. Reconciliation allows them to pass a budget with a simple majority, instead of the 60 votes that are usually required in the Senate. </w:t>
      </w:r>
      <w:r w:rsidRPr="00CF675A">
        <w:rPr>
          <w:rStyle w:val="StyleUnderline"/>
          <w:highlight w:val="green"/>
        </w:rPr>
        <w:t>There might not be time or</w:t>
      </w:r>
      <w:r w:rsidRPr="00D81AD9">
        <w:rPr>
          <w:rStyle w:val="StyleUnderline"/>
        </w:rPr>
        <w:t xml:space="preserve"> political </w:t>
      </w:r>
      <w:r w:rsidRPr="00CF675A">
        <w:rPr>
          <w:rStyle w:val="StyleUnderline"/>
          <w:highlight w:val="green"/>
        </w:rPr>
        <w:t>will</w:t>
      </w:r>
      <w:r w:rsidRPr="00D81AD9">
        <w:rPr>
          <w:rStyle w:val="StyleUnderline"/>
        </w:rPr>
        <w:t xml:space="preserve"> to make a similar move </w:t>
      </w:r>
      <w:r w:rsidRPr="00CF675A">
        <w:rPr>
          <w:rStyle w:val="StyleUnderline"/>
          <w:highlight w:val="green"/>
        </w:rPr>
        <w:t>in</w:t>
      </w:r>
      <w:r w:rsidRPr="00D81AD9">
        <w:rPr>
          <w:rStyle w:val="StyleUnderline"/>
        </w:rPr>
        <w:t xml:space="preserve"> 20</w:t>
      </w:r>
      <w:r w:rsidRPr="00CF675A">
        <w:rPr>
          <w:rStyle w:val="StyleUnderline"/>
          <w:highlight w:val="green"/>
        </w:rPr>
        <w:t>22</w:t>
      </w:r>
      <w:r w:rsidRPr="00D81AD9">
        <w:rPr>
          <w:rStyle w:val="StyleUnderline"/>
        </w:rPr>
        <w:t>. And some Democrats remain unwilling to eliminate the Senate filibuster, which is the other way they could pass progressive policies.</w:t>
      </w:r>
      <w:r>
        <w:rPr>
          <w:rStyle w:val="StyleUnderline"/>
        </w:rPr>
        <w:t xml:space="preserve"> </w:t>
      </w:r>
      <w:r w:rsidRPr="00D81AD9">
        <w:rPr>
          <w:sz w:val="16"/>
        </w:rPr>
        <w:t xml:space="preserve">In short, if the historical pattern holds, </w:t>
      </w:r>
      <w:r w:rsidRPr="00D81AD9">
        <w:rPr>
          <w:rStyle w:val="StyleUnderline"/>
        </w:rPr>
        <w:t xml:space="preserve">Democrats may not get another chance under President Biden — </w:t>
      </w:r>
      <w:r w:rsidRPr="00D81AD9">
        <w:rPr>
          <w:rStyle w:val="Emphasis"/>
        </w:rPr>
        <w:t>or even this decade</w:t>
      </w:r>
      <w:r w:rsidRPr="00D81AD9">
        <w:rPr>
          <w:rStyle w:val="StyleUnderline"/>
        </w:rPr>
        <w:t xml:space="preserve"> — to take </w:t>
      </w:r>
      <w:r w:rsidRPr="00D81AD9">
        <w:rPr>
          <w:rStyle w:val="Emphasis"/>
        </w:rPr>
        <w:t>serious action on climate</w:t>
      </w:r>
      <w:r w:rsidRPr="00D81AD9">
        <w:rPr>
          <w:rStyle w:val="StyleUnderline"/>
        </w:rPr>
        <w:t xml:space="preserve">. Some </w:t>
      </w:r>
      <w:r w:rsidRPr="00CF675A">
        <w:rPr>
          <w:rStyle w:val="StyleUnderline"/>
          <w:highlight w:val="green"/>
        </w:rPr>
        <w:t>Republicans</w:t>
      </w:r>
      <w:r w:rsidRPr="00D81AD9">
        <w:rPr>
          <w:rStyle w:val="StyleUnderline"/>
        </w:rPr>
        <w:t xml:space="preserve"> have been hinting at taking climate change more seriously, but much of the party’s leadership </w:t>
      </w:r>
      <w:r w:rsidRPr="00CF675A">
        <w:rPr>
          <w:rStyle w:val="StyleUnderline"/>
          <w:highlight w:val="green"/>
        </w:rPr>
        <w:t>continues to</w:t>
      </w:r>
      <w:r w:rsidRPr="00D81AD9">
        <w:rPr>
          <w:rStyle w:val="StyleUnderline"/>
        </w:rPr>
        <w:t xml:space="preserve"> downplay and </w:t>
      </w:r>
      <w:r w:rsidRPr="00CF675A">
        <w:rPr>
          <w:rStyle w:val="StyleUnderline"/>
          <w:highlight w:val="green"/>
        </w:rPr>
        <w:t>deny climate science</w:t>
      </w:r>
      <w:r w:rsidRPr="00D81AD9">
        <w:rPr>
          <w:rStyle w:val="StyleUnderline"/>
        </w:rPr>
        <w:t>.</w:t>
      </w:r>
      <w:r>
        <w:rPr>
          <w:rStyle w:val="StyleUnderline"/>
        </w:rPr>
        <w:t xml:space="preserve"> </w:t>
      </w:r>
      <w:r w:rsidRPr="00D81AD9">
        <w:rPr>
          <w:rStyle w:val="StyleUnderline"/>
        </w:rPr>
        <w:t xml:space="preserve">The next time the US has an opening like this, climate change will likely be </w:t>
      </w:r>
      <w:r w:rsidRPr="00D81AD9">
        <w:rPr>
          <w:rStyle w:val="Emphasis"/>
        </w:rPr>
        <w:t>dramatically worse — and that much harder to stop.</w:t>
      </w:r>
      <w:r>
        <w:rPr>
          <w:rStyle w:val="Emphasis"/>
        </w:rPr>
        <w:t xml:space="preserve"> </w:t>
      </w:r>
      <w:r w:rsidRPr="00D81AD9">
        <w:rPr>
          <w:sz w:val="16"/>
        </w:rPr>
        <w:t xml:space="preserve">A flooded street of shops at night reflecting the lights in the water. Hurricane Ida caused record flooding in New Jersey in September. Climate change is already intensifying extreme weather such as tropical storms and heat waves. Anadolu Agency via Getty Images The best chance for the global climate </w:t>
      </w:r>
      <w:proofErr w:type="spellStart"/>
      <w:r w:rsidRPr="00D81AD9">
        <w:rPr>
          <w:sz w:val="16"/>
        </w:rPr>
        <w:t>Climate</w:t>
      </w:r>
      <w:proofErr w:type="spellEnd"/>
      <w:r w:rsidRPr="00D81AD9">
        <w:rPr>
          <w:sz w:val="16"/>
        </w:rPr>
        <w:t xml:space="preserve"> scientists have warned that once the atmosphere warms more than 1.5 degrees Celsius, we will live in a drastically changed world. If countries, corporations, and individuals don’t take immediate action to reduce pollution, the world may hit that grim milestone in just 10 years. </w:t>
      </w:r>
      <w:r w:rsidRPr="00D81AD9">
        <w:rPr>
          <w:rStyle w:val="StyleUnderline"/>
        </w:rPr>
        <w:t xml:space="preserve">Over the long term, if the world </w:t>
      </w:r>
      <w:proofErr w:type="gramStart"/>
      <w:r w:rsidRPr="00D81AD9">
        <w:rPr>
          <w:rStyle w:val="StyleUnderline"/>
        </w:rPr>
        <w:t>continues on</w:t>
      </w:r>
      <w:proofErr w:type="gramEnd"/>
      <w:r w:rsidRPr="00D81AD9">
        <w:rPr>
          <w:rStyle w:val="StyleUnderline"/>
        </w:rPr>
        <w:t xml:space="preserve"> its current polluting path, the world will warm more than double that amount, </w:t>
      </w:r>
      <w:r w:rsidRPr="00D81AD9">
        <w:rPr>
          <w:rStyle w:val="Emphasis"/>
        </w:rPr>
        <w:t>risking catastrophes humanity has never had to confront</w:t>
      </w:r>
      <w:r w:rsidRPr="00D81AD9">
        <w:rPr>
          <w:rStyle w:val="StyleUnderline"/>
        </w:rPr>
        <w:t>. The window to chart a new course is rapidly closing.</w:t>
      </w:r>
      <w:r>
        <w:rPr>
          <w:rStyle w:val="StyleUnderline"/>
        </w:rPr>
        <w:t xml:space="preserve"> </w:t>
      </w:r>
      <w:r w:rsidRPr="00D81AD9">
        <w:rPr>
          <w:rStyle w:val="StyleUnderline"/>
        </w:rPr>
        <w:t xml:space="preserve">And </w:t>
      </w:r>
      <w:r w:rsidRPr="00CF675A">
        <w:rPr>
          <w:rStyle w:val="StyleUnderline"/>
          <w:highlight w:val="green"/>
        </w:rPr>
        <w:t>the world’s “</w:t>
      </w:r>
      <w:r w:rsidRPr="00CF675A">
        <w:rPr>
          <w:rStyle w:val="Emphasis"/>
          <w:highlight w:val="green"/>
        </w:rPr>
        <w:t>last, best chance”</w:t>
      </w:r>
      <w:r w:rsidRPr="00CF675A">
        <w:rPr>
          <w:rStyle w:val="StyleUnderline"/>
          <w:highlight w:val="green"/>
        </w:rPr>
        <w:t xml:space="preserve"> to take</w:t>
      </w:r>
      <w:r w:rsidRPr="00D81AD9">
        <w:rPr>
          <w:rStyle w:val="StyleUnderline"/>
        </w:rPr>
        <w:t xml:space="preserve"> decisive </w:t>
      </w:r>
      <w:r w:rsidRPr="00CF675A">
        <w:rPr>
          <w:rStyle w:val="StyleUnderline"/>
          <w:highlight w:val="green"/>
        </w:rPr>
        <w:t xml:space="preserve">collective action </w:t>
      </w:r>
      <w:r w:rsidRPr="00CF675A">
        <w:rPr>
          <w:rStyle w:val="Emphasis"/>
          <w:highlight w:val="green"/>
        </w:rPr>
        <w:t>is less than a month away</w:t>
      </w:r>
      <w:r w:rsidRPr="00CF675A">
        <w:rPr>
          <w:rStyle w:val="StyleUnderline"/>
          <w:highlight w:val="green"/>
        </w:rPr>
        <w:t>, as</w:t>
      </w:r>
      <w:r w:rsidRPr="00D81AD9">
        <w:rPr>
          <w:sz w:val="16"/>
        </w:rPr>
        <w:t xml:space="preserve"> John Kerry, who serves as President Biden’s climate envoy, has said. In early November, world </w:t>
      </w:r>
      <w:r w:rsidRPr="00CF675A">
        <w:rPr>
          <w:rStyle w:val="StyleUnderline"/>
          <w:highlight w:val="green"/>
        </w:rPr>
        <w:t>governments</w:t>
      </w:r>
      <w:r w:rsidRPr="00D81AD9">
        <w:rPr>
          <w:rStyle w:val="StyleUnderline"/>
        </w:rPr>
        <w:t xml:space="preserve"> will </w:t>
      </w:r>
      <w:r w:rsidRPr="00CF675A">
        <w:rPr>
          <w:rStyle w:val="StyleUnderline"/>
          <w:highlight w:val="green"/>
        </w:rPr>
        <w:t>gather</w:t>
      </w:r>
      <w:r w:rsidRPr="00D81AD9">
        <w:rPr>
          <w:rStyle w:val="StyleUnderline"/>
        </w:rPr>
        <w:t xml:space="preserve"> in Glasgow </w:t>
      </w:r>
      <w:r w:rsidRPr="00CF675A">
        <w:rPr>
          <w:rStyle w:val="StyleUnderline"/>
          <w:highlight w:val="green"/>
        </w:rPr>
        <w:t>for the U</w:t>
      </w:r>
      <w:r w:rsidRPr="00D81AD9">
        <w:rPr>
          <w:rStyle w:val="StyleUnderline"/>
        </w:rPr>
        <w:t xml:space="preserve">nited </w:t>
      </w:r>
      <w:r w:rsidRPr="00CF675A">
        <w:rPr>
          <w:rStyle w:val="StyleUnderline"/>
          <w:highlight w:val="green"/>
        </w:rPr>
        <w:t>N</w:t>
      </w:r>
      <w:r w:rsidRPr="00D81AD9">
        <w:rPr>
          <w:rStyle w:val="StyleUnderline"/>
        </w:rPr>
        <w:t xml:space="preserve">ations </w:t>
      </w:r>
      <w:r w:rsidRPr="00CF675A">
        <w:rPr>
          <w:rStyle w:val="StyleUnderline"/>
          <w:highlight w:val="green"/>
        </w:rPr>
        <w:t>climate conference</w:t>
      </w:r>
      <w:r w:rsidRPr="00D81AD9">
        <w:rPr>
          <w:rStyle w:val="StyleUnderline"/>
        </w:rPr>
        <w:t>, COP26. Following up on the Paris climate accord, countries will pledge more ambitious pollution targets and tackle the challenge of financing a worldwide transition to clean energy.</w:t>
      </w:r>
      <w:r>
        <w:rPr>
          <w:rStyle w:val="StyleUnderline"/>
        </w:rPr>
        <w:t xml:space="preserve"> </w:t>
      </w:r>
      <w:r w:rsidRPr="00CF675A">
        <w:rPr>
          <w:rStyle w:val="Emphasis"/>
          <w:highlight w:val="green"/>
        </w:rPr>
        <w:t>The US bears the most responsibility</w:t>
      </w:r>
      <w:r w:rsidRPr="00D81AD9">
        <w:rPr>
          <w:rStyle w:val="Emphasis"/>
        </w:rPr>
        <w:t xml:space="preserve"> of any country for global warming</w:t>
      </w:r>
      <w:r w:rsidRPr="00D81AD9">
        <w:rPr>
          <w:sz w:val="16"/>
        </w:rPr>
        <w:t>, having released 20 percent of the world’s greenhouse pollution since 1850. Today, the country ranks second in emissions behind China</w:t>
      </w:r>
      <w:r w:rsidRPr="00D81AD9">
        <w:rPr>
          <w:rStyle w:val="StyleUnderline"/>
        </w:rPr>
        <w:t xml:space="preserve">. </w:t>
      </w:r>
      <w:r w:rsidRPr="00CF675A">
        <w:rPr>
          <w:rStyle w:val="StyleUnderline"/>
          <w:highlight w:val="green"/>
        </w:rPr>
        <w:t>But</w:t>
      </w:r>
      <w:r w:rsidRPr="00D81AD9">
        <w:rPr>
          <w:rStyle w:val="StyleUnderline"/>
        </w:rPr>
        <w:t xml:space="preserve"> the US </w:t>
      </w:r>
      <w:r w:rsidRPr="00CF675A">
        <w:rPr>
          <w:rStyle w:val="StyleUnderline"/>
          <w:highlight w:val="green"/>
        </w:rPr>
        <w:t xml:space="preserve">also has the power to </w:t>
      </w:r>
      <w:r w:rsidRPr="00CF675A">
        <w:rPr>
          <w:rStyle w:val="Emphasis"/>
          <w:highlight w:val="green"/>
        </w:rPr>
        <w:t>magnify its impact</w:t>
      </w:r>
      <w:r w:rsidRPr="00CF675A">
        <w:rPr>
          <w:rStyle w:val="StyleUnderline"/>
          <w:highlight w:val="green"/>
        </w:rPr>
        <w:t xml:space="preserve"> if it </w:t>
      </w:r>
      <w:r w:rsidRPr="00CF675A">
        <w:rPr>
          <w:rStyle w:val="Emphasis"/>
          <w:highlight w:val="green"/>
        </w:rPr>
        <w:t>leads by example</w:t>
      </w:r>
      <w:r w:rsidRPr="00CF675A">
        <w:rPr>
          <w:rStyle w:val="StyleUnderline"/>
          <w:highlight w:val="green"/>
        </w:rPr>
        <w:t>,</w:t>
      </w:r>
      <w:r w:rsidRPr="00D81AD9">
        <w:rPr>
          <w:rStyle w:val="StyleUnderline"/>
        </w:rPr>
        <w:t xml:space="preserve"> or if it flexes its influence on the global economic system, for example by affecting global prices of fossil fuels by ending government subsidies.</w:t>
      </w:r>
      <w:r>
        <w:rPr>
          <w:rStyle w:val="StyleUnderline"/>
        </w:rPr>
        <w:t xml:space="preserve"> </w:t>
      </w:r>
      <w:r w:rsidRPr="00D81AD9">
        <w:rPr>
          <w:sz w:val="16"/>
        </w:rPr>
        <w:t xml:space="preserve">Climate experts say </w:t>
      </w:r>
      <w:r w:rsidRPr="00CF675A">
        <w:rPr>
          <w:rStyle w:val="StyleUnderline"/>
          <w:highlight w:val="green"/>
        </w:rPr>
        <w:t>progress at the</w:t>
      </w:r>
      <w:r w:rsidRPr="00D81AD9">
        <w:rPr>
          <w:rStyle w:val="StyleUnderline"/>
        </w:rPr>
        <w:t xml:space="preserve"> COP26 </w:t>
      </w:r>
      <w:r w:rsidRPr="00CF675A">
        <w:rPr>
          <w:rStyle w:val="StyleUnderline"/>
          <w:highlight w:val="green"/>
        </w:rPr>
        <w:t xml:space="preserve">conference </w:t>
      </w:r>
      <w:r w:rsidRPr="00CF675A">
        <w:rPr>
          <w:rStyle w:val="Emphasis"/>
          <w:highlight w:val="green"/>
        </w:rPr>
        <w:t>depends on the United States proving it can do its part</w:t>
      </w:r>
      <w:r w:rsidRPr="00D81AD9">
        <w:rPr>
          <w:rStyle w:val="StyleUnderline"/>
        </w:rPr>
        <w:t>, for</w:t>
      </w:r>
      <w:r w:rsidRPr="00D81AD9">
        <w:rPr>
          <w:sz w:val="16"/>
        </w:rPr>
        <w:t xml:space="preserve"> symbolic as well as practical reasons. This is the first year the US officially returns to global negotiations after former President Donald Trump withdrew the country from the Paris climate accord. </w:t>
      </w:r>
      <w:r w:rsidRPr="00D81AD9">
        <w:rPr>
          <w:rStyle w:val="StyleUnderline"/>
        </w:rPr>
        <w:t xml:space="preserve">Now, Biden </w:t>
      </w:r>
      <w:proofErr w:type="gramStart"/>
      <w:r w:rsidRPr="00D81AD9">
        <w:rPr>
          <w:rStyle w:val="StyleUnderline"/>
        </w:rPr>
        <w:t>has to</w:t>
      </w:r>
      <w:proofErr w:type="gramEnd"/>
      <w:r w:rsidRPr="00D81AD9">
        <w:rPr>
          <w:rStyle w:val="StyleUnderline"/>
        </w:rPr>
        <w:t xml:space="preserve"> lead by example by showing that the country can swiftly change direction for good, demonstrating progress on its national pledge of cutting emissions 50 to 52 percent by 2030</w:t>
      </w:r>
      <w:r w:rsidRPr="00D81AD9">
        <w:rPr>
          <w:sz w:val="16"/>
        </w:rPr>
        <w:t xml:space="preserve">. “There is this sense of exhaustion about how long </w:t>
      </w:r>
      <w:proofErr w:type="gramStart"/>
      <w:r w:rsidRPr="00D81AD9">
        <w:rPr>
          <w:sz w:val="16"/>
        </w:rPr>
        <w:t>is it</w:t>
      </w:r>
      <w:proofErr w:type="gramEnd"/>
      <w:r w:rsidRPr="00D81AD9">
        <w:rPr>
          <w:sz w:val="16"/>
        </w:rPr>
        <w:t xml:space="preserve"> going to take for one of the biggest emitters in the world to do its fair share,” said Rachel </w:t>
      </w:r>
      <w:proofErr w:type="spellStart"/>
      <w:r w:rsidRPr="00D81AD9">
        <w:rPr>
          <w:sz w:val="16"/>
        </w:rPr>
        <w:t>Cleetus</w:t>
      </w:r>
      <w:proofErr w:type="spellEnd"/>
      <w:r w:rsidRPr="00D81AD9">
        <w:rPr>
          <w:sz w:val="16"/>
        </w:rPr>
        <w:t xml:space="preserve">, the clean energy policy director at the Union of Concerned Scientists. It’s unclear whether Congress will deliver on climate-change legislation by the time the international community meets in Glasgow. </w:t>
      </w:r>
      <w:r w:rsidRPr="00D81AD9">
        <w:rPr>
          <w:rStyle w:val="StyleUnderline"/>
        </w:rPr>
        <w:t xml:space="preserve">But any steps forward would send “a very important signal that can really help catalyze more ambition from other countries,” </w:t>
      </w:r>
      <w:proofErr w:type="spellStart"/>
      <w:r w:rsidRPr="00D81AD9">
        <w:rPr>
          <w:rStyle w:val="StyleUnderline"/>
        </w:rPr>
        <w:t>Cleetus</w:t>
      </w:r>
      <w:proofErr w:type="spellEnd"/>
      <w:r w:rsidRPr="00D81AD9">
        <w:rPr>
          <w:rStyle w:val="StyleUnderline"/>
        </w:rPr>
        <w:t xml:space="preserve"> said.</w:t>
      </w:r>
    </w:p>
    <w:p w14:paraId="2971727D" w14:textId="59170BFC" w:rsidR="00987E30" w:rsidRDefault="00987E30" w:rsidP="00987E30">
      <w:pPr>
        <w:pStyle w:val="Heading3"/>
      </w:pPr>
      <w:r>
        <w:t>2</w:t>
      </w:r>
    </w:p>
    <w:p w14:paraId="39D72892" w14:textId="77777777" w:rsidR="00987E30" w:rsidRPr="00672FA9" w:rsidRDefault="00987E30" w:rsidP="00987E30">
      <w:pPr>
        <w:pStyle w:val="Heading4"/>
        <w:rPr>
          <w:rFonts w:asciiTheme="majorHAnsi" w:hAnsiTheme="majorHAnsi" w:cstheme="majorHAnsi"/>
        </w:rPr>
      </w:pPr>
      <w:r w:rsidRPr="00672FA9">
        <w:rPr>
          <w:rFonts w:asciiTheme="majorHAnsi" w:hAnsiTheme="majorHAnsi" w:cstheme="majorHAnsi"/>
        </w:rPr>
        <w:t xml:space="preserve">The existence of </w:t>
      </w:r>
      <w:r>
        <w:rPr>
          <w:rFonts w:asciiTheme="majorHAnsi" w:hAnsiTheme="majorHAnsi" w:cstheme="majorHAnsi"/>
        </w:rPr>
        <w:t xml:space="preserve">conditional </w:t>
      </w:r>
      <w:r w:rsidRPr="00672FA9">
        <w:rPr>
          <w:rFonts w:asciiTheme="majorHAnsi" w:hAnsiTheme="majorHAnsi" w:cstheme="majorHAnsi"/>
        </w:rPr>
        <w:t xml:space="preserve">goodness requires </w:t>
      </w:r>
      <w:r>
        <w:rPr>
          <w:rFonts w:asciiTheme="majorHAnsi" w:hAnsiTheme="majorHAnsi" w:cstheme="majorHAnsi"/>
        </w:rPr>
        <w:t xml:space="preserve">the </w:t>
      </w:r>
      <w:r w:rsidRPr="00672FA9">
        <w:rPr>
          <w:rFonts w:asciiTheme="majorHAnsi" w:hAnsiTheme="majorHAnsi" w:cstheme="majorHAnsi"/>
        </w:rPr>
        <w:t xml:space="preserve">unconditional human worth—that means we must treat others as ends in themselves. </w:t>
      </w:r>
    </w:p>
    <w:p w14:paraId="0E3C48F3" w14:textId="77777777" w:rsidR="00987E30" w:rsidRPr="00672FA9" w:rsidRDefault="00987E30" w:rsidP="00987E30">
      <w:pPr>
        <w:rPr>
          <w:rFonts w:asciiTheme="majorHAnsi" w:hAnsiTheme="majorHAnsi" w:cstheme="majorHAnsi"/>
        </w:rPr>
      </w:pPr>
      <w:r w:rsidRPr="00672FA9">
        <w:rPr>
          <w:rStyle w:val="Style13ptBold"/>
          <w:rFonts w:asciiTheme="majorHAnsi" w:hAnsiTheme="majorHAnsi" w:cstheme="majorHAnsi"/>
        </w:rPr>
        <w:t>Korsgaard 83</w:t>
      </w:r>
      <w:r w:rsidRPr="00672FA9">
        <w:rPr>
          <w:rFonts w:asciiTheme="majorHAnsi" w:hAnsiTheme="majorHAnsi" w:cstheme="majorHAnsi"/>
          <w:sz w:val="18"/>
          <w:szCs w:val="18"/>
        </w:rPr>
        <w:t xml:space="preserve"> (Christine M., [American philosopher and Arthur Kingsley Porter Professor of Philosophy at Harvard University whose main scholarly interests are in moral philosophy and its history “Two Distinctions in Goodness,” The Philosophical Review Vol. 92, No. 2 (Apr. 1983), pp. 169-195, JSTOR) </w:t>
      </w:r>
      <w:r>
        <w:rPr>
          <w:rFonts w:asciiTheme="majorHAnsi" w:hAnsiTheme="majorHAnsi" w:cstheme="majorHAnsi"/>
          <w:sz w:val="18"/>
          <w:szCs w:val="18"/>
        </w:rPr>
        <w:t>TDI</w:t>
      </w:r>
    </w:p>
    <w:p w14:paraId="39C758EF" w14:textId="77777777" w:rsidR="00987E30" w:rsidRDefault="00987E30" w:rsidP="00987E30">
      <w:pPr>
        <w:rPr>
          <w:rFonts w:asciiTheme="majorHAnsi" w:hAnsiTheme="majorHAnsi" w:cstheme="majorHAnsi"/>
          <w:sz w:val="14"/>
        </w:rPr>
      </w:pPr>
      <w:r w:rsidRPr="00672FA9">
        <w:rPr>
          <w:rFonts w:asciiTheme="majorHAnsi" w:hAnsiTheme="majorHAnsi" w:cstheme="majorHAnsi"/>
          <w:sz w:val="14"/>
        </w:rPr>
        <w:t xml:space="preserve">The argument shows how Kant's idea of justification works. It can be read as a kind of regress upon the conditions, starting from an important assumption. The assumption is that </w:t>
      </w:r>
      <w:r w:rsidRPr="00672FA9">
        <w:rPr>
          <w:rStyle w:val="StyleUnderline"/>
          <w:rFonts w:asciiTheme="majorHAnsi" w:hAnsiTheme="majorHAnsi" w:cstheme="majorHAnsi"/>
          <w:bCs/>
          <w:highlight w:val="green"/>
        </w:rPr>
        <w:t>when a rational being</w:t>
      </w:r>
      <w:r w:rsidRPr="00672FA9">
        <w:rPr>
          <w:rStyle w:val="StyleUnderline"/>
          <w:rFonts w:asciiTheme="majorHAnsi" w:hAnsiTheme="majorHAnsi" w:cstheme="majorHAnsi"/>
        </w:rPr>
        <w:t xml:space="preserve"> makes a choice or </w:t>
      </w:r>
      <w:r w:rsidRPr="00672FA9">
        <w:rPr>
          <w:rStyle w:val="StyleUnderline"/>
          <w:rFonts w:asciiTheme="majorHAnsi" w:hAnsiTheme="majorHAnsi" w:cstheme="majorHAnsi"/>
          <w:bCs/>
          <w:highlight w:val="green"/>
        </w:rPr>
        <w:t>undertakes an action, [they] suppose</w:t>
      </w:r>
      <w:r w:rsidRPr="00672FA9">
        <w:rPr>
          <w:rStyle w:val="StyleUnderline"/>
          <w:rFonts w:asciiTheme="majorHAnsi" w:hAnsiTheme="majorHAnsi" w:cstheme="majorHAnsi"/>
          <w:bCs/>
        </w:rPr>
        <w:t>s the object to be good</w:t>
      </w:r>
      <w:r w:rsidRPr="00672FA9">
        <w:rPr>
          <w:rStyle w:val="StyleUnderline"/>
          <w:rFonts w:asciiTheme="majorHAnsi" w:hAnsiTheme="majorHAnsi" w:cstheme="majorHAnsi"/>
        </w:rPr>
        <w:t xml:space="preserve">, and </w:t>
      </w:r>
      <w:r w:rsidRPr="00672FA9">
        <w:rPr>
          <w:rStyle w:val="StyleUnderline"/>
          <w:rFonts w:asciiTheme="majorHAnsi" w:hAnsiTheme="majorHAnsi" w:cstheme="majorHAnsi"/>
          <w:bCs/>
          <w:highlight w:val="green"/>
        </w:rPr>
        <w:t>its pursuit to be justified</w:t>
      </w:r>
      <w:r w:rsidRPr="00672FA9">
        <w:rPr>
          <w:rFonts w:asciiTheme="majorHAnsi" w:hAnsiTheme="majorHAnsi" w:cstheme="majorHAnsi"/>
          <w:sz w:val="14"/>
        </w:rPr>
        <w:t xml:space="preserve">. At least, if there is a categorical imperative there must be objectively good ends, for then there are necessary actions and so necessary ends (G 45-46/427-428 and Doctrine of Virtue 43-44/384-385). </w:t>
      </w:r>
      <w:proofErr w:type="gramStart"/>
      <w:r w:rsidRPr="00672FA9">
        <w:rPr>
          <w:rStyle w:val="StyleUnderline"/>
          <w:rFonts w:asciiTheme="majorHAnsi" w:hAnsiTheme="majorHAnsi" w:cstheme="majorHAnsi"/>
        </w:rPr>
        <w:t>In order for</w:t>
      </w:r>
      <w:proofErr w:type="gramEnd"/>
      <w:r w:rsidRPr="00672FA9">
        <w:rPr>
          <w:rStyle w:val="StyleUnderline"/>
          <w:rFonts w:asciiTheme="majorHAnsi" w:hAnsiTheme="majorHAnsi" w:cstheme="majorHAnsi"/>
        </w:rPr>
        <w:t xml:space="preserve"> there to be any objectively good ends, however, </w:t>
      </w:r>
      <w:r w:rsidRPr="00672FA9">
        <w:rPr>
          <w:rStyle w:val="StyleUnderline"/>
          <w:rFonts w:asciiTheme="majorHAnsi" w:hAnsiTheme="majorHAnsi" w:cstheme="majorHAnsi"/>
          <w:bCs/>
          <w:highlight w:val="green"/>
        </w:rPr>
        <w:t xml:space="preserve">there must be something that is unconditionally good and </w:t>
      </w:r>
      <w:r w:rsidRPr="00672FA9">
        <w:rPr>
          <w:rStyle w:val="StyleUnderline"/>
          <w:rFonts w:asciiTheme="majorHAnsi" w:hAnsiTheme="majorHAnsi" w:cstheme="majorHAnsi"/>
          <w:bCs/>
        </w:rPr>
        <w:t>so can serve as a sufficient condition of their goodness</w:t>
      </w:r>
      <w:r w:rsidRPr="00672FA9">
        <w:rPr>
          <w:rFonts w:asciiTheme="majorHAnsi" w:hAnsiTheme="majorHAnsi" w:cstheme="majorHAnsi"/>
          <w:sz w:val="14"/>
        </w:rPr>
        <w:t>. Kant considers what this might be</w:t>
      </w:r>
      <w:r w:rsidRPr="00672FA9">
        <w:rPr>
          <w:rFonts w:asciiTheme="majorHAnsi" w:hAnsiTheme="majorHAnsi" w:cstheme="majorHAnsi"/>
          <w:b/>
          <w:bCs/>
          <w:sz w:val="14"/>
        </w:rPr>
        <w:t xml:space="preserve">: </w:t>
      </w:r>
      <w:r w:rsidRPr="00672FA9">
        <w:rPr>
          <w:rStyle w:val="StyleUnderline"/>
          <w:rFonts w:asciiTheme="majorHAnsi" w:hAnsiTheme="majorHAnsi" w:cstheme="majorHAnsi"/>
          <w:bCs/>
          <w:highlight w:val="green"/>
        </w:rPr>
        <w:t xml:space="preserve">it cannot be an </w:t>
      </w:r>
      <w:r w:rsidRPr="00672FA9">
        <w:rPr>
          <w:rStyle w:val="StyleUnderline"/>
          <w:rFonts w:asciiTheme="majorHAnsi" w:hAnsiTheme="majorHAnsi" w:cstheme="majorHAnsi"/>
          <w:bCs/>
        </w:rPr>
        <w:t xml:space="preserve">object of </w:t>
      </w:r>
      <w:r w:rsidRPr="00672FA9">
        <w:rPr>
          <w:rStyle w:val="StyleUnderline"/>
          <w:rFonts w:asciiTheme="majorHAnsi" w:hAnsiTheme="majorHAnsi" w:cstheme="majorHAnsi"/>
          <w:bCs/>
          <w:highlight w:val="green"/>
        </w:rPr>
        <w:t>inclination</w:t>
      </w:r>
      <w:r w:rsidRPr="00672FA9">
        <w:rPr>
          <w:rFonts w:asciiTheme="majorHAnsi" w:hAnsiTheme="majorHAnsi" w:cstheme="majorHAnsi"/>
          <w:sz w:val="14"/>
        </w:rPr>
        <w:t>, for those have only a conditional worth, "</w:t>
      </w:r>
      <w:r w:rsidRPr="00672FA9">
        <w:rPr>
          <w:rStyle w:val="StyleUnderline"/>
          <w:rFonts w:asciiTheme="majorHAnsi" w:hAnsiTheme="majorHAnsi" w:cstheme="majorHAnsi"/>
          <w:bCs/>
        </w:rPr>
        <w:t xml:space="preserve">for if the inclinations and the needs founded on them </w:t>
      </w:r>
      <w:proofErr w:type="gramStart"/>
      <w:r w:rsidRPr="00672FA9">
        <w:rPr>
          <w:rStyle w:val="StyleUnderline"/>
          <w:rFonts w:asciiTheme="majorHAnsi" w:hAnsiTheme="majorHAnsi" w:cstheme="majorHAnsi"/>
          <w:bCs/>
        </w:rPr>
        <w:t>did  not</w:t>
      </w:r>
      <w:proofErr w:type="gramEnd"/>
      <w:r w:rsidRPr="00672FA9">
        <w:rPr>
          <w:rStyle w:val="StyleUnderline"/>
          <w:rFonts w:asciiTheme="majorHAnsi" w:hAnsiTheme="majorHAnsi" w:cstheme="majorHAnsi"/>
          <w:bCs/>
        </w:rPr>
        <w:t xml:space="preserve"> exist, their object would be without worth</w:t>
      </w:r>
      <w:r w:rsidRPr="00672FA9">
        <w:rPr>
          <w:rFonts w:asciiTheme="majorHAnsi" w:hAnsiTheme="majorHAnsi" w:cstheme="majorHAnsi"/>
          <w:sz w:val="14"/>
        </w:rPr>
        <w:t xml:space="preserve">" (G 46/428). It cannot be the inclinations themselves because a rational being would rather be free from them. Nor can it be external things, which serve only as means. So, Kant asserts, </w:t>
      </w:r>
      <w:r w:rsidRPr="00672FA9">
        <w:rPr>
          <w:rStyle w:val="StyleUnderline"/>
          <w:rFonts w:asciiTheme="majorHAnsi" w:hAnsiTheme="majorHAnsi" w:cstheme="majorHAnsi"/>
          <w:bCs/>
          <w:highlight w:val="green"/>
        </w:rPr>
        <w:t>the unconditionally valuable thing must be "humanity"</w:t>
      </w:r>
      <w:r w:rsidRPr="00672FA9">
        <w:rPr>
          <w:rFonts w:asciiTheme="majorHAnsi" w:hAnsiTheme="majorHAnsi" w:cstheme="majorHAnsi"/>
          <w:sz w:val="14"/>
        </w:rPr>
        <w:t xml:space="preserve"> or "rational nature," which he defines as "the power set to an end" (G 56/437 and DV 51/392). Kant explains that </w:t>
      </w:r>
      <w:r w:rsidRPr="00672FA9">
        <w:rPr>
          <w:rStyle w:val="StyleUnderline"/>
          <w:rFonts w:asciiTheme="majorHAnsi" w:hAnsiTheme="majorHAnsi" w:cstheme="majorHAnsi"/>
          <w:bCs/>
          <w:highlight w:val="green"/>
        </w:rPr>
        <w:t xml:space="preserve">regarding your existence as a rational being as an end </w:t>
      </w:r>
      <w:proofErr w:type="gramStart"/>
      <w:r w:rsidRPr="00672FA9">
        <w:rPr>
          <w:rStyle w:val="StyleUnderline"/>
          <w:rFonts w:asciiTheme="majorHAnsi" w:hAnsiTheme="majorHAnsi" w:cstheme="majorHAnsi"/>
          <w:bCs/>
          <w:highlight w:val="green"/>
        </w:rPr>
        <w:t>in itself is</w:t>
      </w:r>
      <w:proofErr w:type="gramEnd"/>
      <w:r w:rsidRPr="00672FA9">
        <w:rPr>
          <w:rStyle w:val="StyleUnderline"/>
          <w:rFonts w:asciiTheme="majorHAnsi" w:hAnsiTheme="majorHAnsi" w:cstheme="majorHAnsi"/>
          <w:bCs/>
          <w:highlight w:val="green"/>
        </w:rPr>
        <w:t xml:space="preserve"> a "</w:t>
      </w:r>
      <w:r w:rsidRPr="00672FA9">
        <w:rPr>
          <w:rStyle w:val="Emphasis"/>
          <w:rFonts w:asciiTheme="majorHAnsi" w:hAnsiTheme="majorHAnsi" w:cstheme="majorHAnsi"/>
          <w:highlight w:val="green"/>
        </w:rPr>
        <w:t>subjective principle of human action</w:t>
      </w:r>
      <w:r w:rsidRPr="00672FA9">
        <w:rPr>
          <w:rStyle w:val="StyleUnderline"/>
          <w:rFonts w:asciiTheme="majorHAnsi" w:hAnsiTheme="majorHAnsi" w:cstheme="majorHAnsi"/>
        </w:rPr>
        <w:t>."</w:t>
      </w:r>
      <w:r w:rsidRPr="00672FA9">
        <w:rPr>
          <w:rFonts w:asciiTheme="majorHAnsi" w:hAnsiTheme="majorHAnsi" w:cstheme="majorHAnsi"/>
          <w:sz w:val="14"/>
        </w:rPr>
        <w:t xml:space="preserve"> By this I understand him to mean that </w:t>
      </w:r>
      <w:r w:rsidRPr="00672FA9">
        <w:rPr>
          <w:rStyle w:val="StyleUnderline"/>
          <w:rFonts w:asciiTheme="majorHAnsi" w:hAnsiTheme="majorHAnsi" w:cstheme="majorHAnsi"/>
          <w:bCs/>
          <w:highlight w:val="green"/>
        </w:rPr>
        <w:t>we must regard ourselves as capable of conferring value</w:t>
      </w:r>
      <w:r w:rsidRPr="00672FA9">
        <w:rPr>
          <w:rStyle w:val="StyleUnderline"/>
          <w:rFonts w:asciiTheme="majorHAnsi" w:hAnsiTheme="majorHAnsi" w:cstheme="majorHAnsi"/>
        </w:rPr>
        <w:t xml:space="preserve"> upon the objects of our choice, the ends that we set, because we must regard our ends as goo</w:t>
      </w:r>
      <w:r w:rsidRPr="00672FA9">
        <w:rPr>
          <w:rFonts w:asciiTheme="majorHAnsi" w:hAnsiTheme="majorHAnsi" w:cstheme="majorHAnsi"/>
          <w:sz w:val="14"/>
        </w:rPr>
        <w:t xml:space="preserve">d. But since "every other rational being thinks of his existence by the same rational ground which holds also for myself' (G 47/429), </w:t>
      </w:r>
      <w:r w:rsidRPr="00672FA9">
        <w:rPr>
          <w:rStyle w:val="StyleUnderline"/>
          <w:rFonts w:asciiTheme="majorHAnsi" w:hAnsiTheme="majorHAnsi" w:cstheme="majorHAnsi"/>
          <w:bCs/>
          <w:highlight w:val="green"/>
        </w:rPr>
        <w:t>we must regard others</w:t>
      </w:r>
      <w:r w:rsidRPr="00672FA9">
        <w:rPr>
          <w:rStyle w:val="StyleUnderline"/>
          <w:rFonts w:asciiTheme="majorHAnsi" w:hAnsiTheme="majorHAnsi" w:cstheme="majorHAnsi"/>
        </w:rPr>
        <w:t xml:space="preserve"> as capable of conferring value by reason of their rational choices and so </w:t>
      </w:r>
      <w:r w:rsidRPr="00672FA9">
        <w:rPr>
          <w:rStyle w:val="StyleUnderline"/>
          <w:rFonts w:asciiTheme="majorHAnsi" w:hAnsiTheme="majorHAnsi" w:cstheme="majorHAnsi"/>
          <w:bCs/>
          <w:highlight w:val="green"/>
        </w:rPr>
        <w:t>also as ends in themselves</w:t>
      </w:r>
      <w:r w:rsidRPr="00672FA9">
        <w:rPr>
          <w:rFonts w:asciiTheme="majorHAnsi" w:hAnsiTheme="majorHAnsi" w:cstheme="majorHAnsi"/>
          <w:sz w:val="14"/>
        </w:rPr>
        <w:t xml:space="preserve">. Treating another as an end </w:t>
      </w:r>
      <w:proofErr w:type="gramStart"/>
      <w:r w:rsidRPr="00672FA9">
        <w:rPr>
          <w:rFonts w:asciiTheme="majorHAnsi" w:hAnsiTheme="majorHAnsi" w:cstheme="majorHAnsi"/>
          <w:sz w:val="14"/>
        </w:rPr>
        <w:t>in itself thus</w:t>
      </w:r>
      <w:proofErr w:type="gramEnd"/>
      <w:r w:rsidRPr="00672FA9">
        <w:rPr>
          <w:rFonts w:asciiTheme="majorHAnsi" w:hAnsiTheme="majorHAnsi" w:cstheme="majorHAnsi"/>
          <w:sz w:val="14"/>
        </w:rPr>
        <w:t xml:space="preserve"> involves making that person's ends as far as possible your own (G 49/430). </w:t>
      </w:r>
      <w:r w:rsidRPr="00672FA9">
        <w:rPr>
          <w:rStyle w:val="StyleUnderline"/>
          <w:rFonts w:asciiTheme="majorHAnsi" w:hAnsiTheme="majorHAnsi" w:cstheme="majorHAnsi"/>
        </w:rPr>
        <w:t>The ends that are chosen by any rational being, possessed of the humanity or rational nature that is fully realized in a good will, take on the status of objective goods. They are not intrinsically valuable, but they are objectively valuable</w:t>
      </w:r>
      <w:r w:rsidRPr="00672FA9">
        <w:rPr>
          <w:rFonts w:asciiTheme="majorHAnsi" w:hAnsiTheme="majorHAnsi" w:cstheme="majorHAnsi"/>
          <w:sz w:val="14"/>
        </w:rPr>
        <w:t xml:space="preserve"> in the sense that every rational being has a reason to promote or realize t hem. For this </w:t>
      </w:r>
      <w:proofErr w:type="gramStart"/>
      <w:r w:rsidRPr="00672FA9">
        <w:rPr>
          <w:rFonts w:asciiTheme="majorHAnsi" w:hAnsiTheme="majorHAnsi" w:cstheme="majorHAnsi"/>
          <w:sz w:val="14"/>
        </w:rPr>
        <w:t>reason</w:t>
      </w:r>
      <w:proofErr w:type="gramEnd"/>
      <w:r w:rsidRPr="00672FA9">
        <w:rPr>
          <w:rFonts w:asciiTheme="majorHAnsi" w:hAnsiTheme="majorHAnsi" w:cstheme="majorHAnsi"/>
          <w:sz w:val="14"/>
        </w:rPr>
        <w:t xml:space="preserve"> it is our duty to promote the happiness of others-the ends that they choose-and, in general, to make the highest good our end.</w:t>
      </w:r>
    </w:p>
    <w:p w14:paraId="2FABADAE" w14:textId="77777777" w:rsidR="00987E30" w:rsidRPr="004728B7" w:rsidRDefault="00987E30" w:rsidP="00987E30">
      <w:pPr>
        <w:rPr>
          <w:rFonts w:asciiTheme="majorHAnsi" w:hAnsiTheme="majorHAnsi" w:cstheme="majorHAnsi"/>
          <w:sz w:val="14"/>
        </w:rPr>
      </w:pPr>
    </w:p>
    <w:p w14:paraId="6832B26B" w14:textId="77777777" w:rsidR="00987E30" w:rsidRPr="00A52B7E" w:rsidRDefault="00987E30" w:rsidP="00987E30">
      <w:pPr>
        <w:pStyle w:val="Heading4"/>
      </w:pPr>
      <w:r>
        <w:t xml:space="preserve">Next,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asks for a reason for reasons, which concedes its authority. </w:t>
      </w:r>
    </w:p>
    <w:p w14:paraId="7BF39446" w14:textId="77777777" w:rsidR="00987E30" w:rsidRDefault="00987E30" w:rsidP="00987E30">
      <w:pPr>
        <w:pStyle w:val="Heading4"/>
      </w:pPr>
      <w:r>
        <w:t xml:space="preserve">Thus, moral law must be universal—our judgements can’t only apply to ourselves any more than 2+2=4 can be true only for me. </w:t>
      </w:r>
    </w:p>
    <w:p w14:paraId="4A8C46BA" w14:textId="77777777" w:rsidR="00987E30" w:rsidRDefault="00987E30" w:rsidP="00987E30"/>
    <w:p w14:paraId="02822CCF" w14:textId="77777777" w:rsidR="00987E30" w:rsidRDefault="00987E30" w:rsidP="00987E30">
      <w:pPr>
        <w:pStyle w:val="Heading4"/>
        <w:rPr>
          <w:u w:val="single"/>
        </w:rPr>
      </w:pPr>
      <w:r>
        <w:t xml:space="preserve">Thus, </w:t>
      </w:r>
      <w:r w:rsidRPr="00CC550D">
        <w:rPr>
          <w:u w:val="single"/>
        </w:rPr>
        <w:t>the standard is consistency with the categorical imperative.</w:t>
      </w:r>
    </w:p>
    <w:p w14:paraId="56FDAF81" w14:textId="77777777" w:rsidR="00987E30" w:rsidRPr="00156CF4" w:rsidRDefault="00987E30" w:rsidP="00987E30"/>
    <w:p w14:paraId="5D42CB72" w14:textId="77777777" w:rsidR="00987E30" w:rsidRDefault="00987E30" w:rsidP="00987E30">
      <w:pPr>
        <w:pStyle w:val="Heading4"/>
      </w:pPr>
      <w:r>
        <w:t xml:space="preserve">Now Negate: </w:t>
      </w:r>
    </w:p>
    <w:p w14:paraId="6683AE40" w14:textId="77777777" w:rsidR="00987E30" w:rsidRPr="00156CF4" w:rsidRDefault="00987E30" w:rsidP="00987E30"/>
    <w:p w14:paraId="64C0C548" w14:textId="77777777" w:rsidR="00987E30" w:rsidRPr="00314716" w:rsidRDefault="00987E30" w:rsidP="00987E30">
      <w:pPr>
        <w:pStyle w:val="Heading4"/>
        <w:rPr>
          <w:rStyle w:val="Emphasis"/>
        </w:rPr>
      </w:pPr>
      <w:r>
        <w:t>1</w:t>
      </w:r>
      <w:r w:rsidRPr="0044744D">
        <w:t xml:space="preserve">] </w:t>
      </w:r>
      <w:r>
        <w:t>Patents protect private companies.</w:t>
      </w:r>
    </w:p>
    <w:p w14:paraId="525D5AE8" w14:textId="77777777" w:rsidR="00987E30" w:rsidRDefault="00987E30" w:rsidP="00987E30">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62756ADE" w14:textId="77777777" w:rsidR="00987E30" w:rsidRDefault="00987E30" w:rsidP="00987E30">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EC0224">
        <w:rPr>
          <w:sz w:val="12"/>
        </w:rPr>
        <w:t xml:space="preserve"> for a fixed term of 20 years from the patent’s original filing date. By giving this 20-year patent term </w:t>
      </w:r>
      <w:proofErr w:type="gramStart"/>
      <w:r w:rsidRPr="00EC0224">
        <w:rPr>
          <w:sz w:val="12"/>
        </w:rPr>
        <w:t>in which</w:t>
      </w:r>
      <w:proofErr w:type="gramEnd"/>
      <w:r w:rsidRPr="00EC0224">
        <w:rPr>
          <w:sz w:val="12"/>
        </w:rPr>
        <w:t xml:space="preserve">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to efforts to derive profits from patents, pharmaceutical companies’ patents contribute to roughly 70-80 percent of their overall revenues. </w:t>
      </w:r>
      <w:r w:rsidRPr="006F0D29">
        <w:rPr>
          <w:rStyle w:val="StyleUnderline"/>
          <w:highlight w:val="green"/>
        </w:rPr>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investments, </w:t>
      </w:r>
      <w:proofErr w:type="gramStart"/>
      <w:r w:rsidRPr="00EC0224">
        <w:rPr>
          <w:sz w:val="12"/>
        </w:rPr>
        <w:t>they</w:t>
      </w:r>
      <w:proofErr w:type="gramEnd"/>
      <w:r w:rsidRPr="00EC0224">
        <w:rPr>
          <w:sz w:val="12"/>
        </w:rPr>
        <w:t xml:space="preserve"> can also act as a </w:t>
      </w:r>
      <w:r w:rsidRPr="003B794E">
        <w:rPr>
          <w:rStyle w:val="Emphasis"/>
          <w:highlight w:val="green"/>
        </w:rPr>
        <w:t>shield against infringement</w:t>
      </w:r>
      <w:r w:rsidRPr="00314716">
        <w:rPr>
          <w:rStyle w:val="StyleUnderline"/>
        </w:rPr>
        <w:t xml:space="preserve"> claims.</w:t>
      </w:r>
      <w:r w:rsidRPr="00EC0224">
        <w:rPr>
          <w:sz w:val="12"/>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w:t>
      </w:r>
      <w:proofErr w:type="spellStart"/>
      <w:r w:rsidRPr="00EC0224">
        <w:rPr>
          <w:sz w:val="12"/>
        </w:rPr>
        <w:t>Su</w:t>
      </w:r>
      <w:proofErr w:type="spellEnd"/>
      <w:r w:rsidRPr="00EC0224">
        <w:rPr>
          <w:sz w:val="12"/>
        </w:rPr>
        <w:t xml:space="preserve"> Pharma and ranked among the top 50 global Pharma Companies—was recently granted injunctive relief from a U.S. court against </w:t>
      </w:r>
      <w:proofErr w:type="spellStart"/>
      <w:r w:rsidRPr="00EC0224">
        <w:rPr>
          <w:sz w:val="12"/>
        </w:rPr>
        <w:t>Biofrontera</w:t>
      </w:r>
      <w:proofErr w:type="spellEnd"/>
      <w:r w:rsidRPr="00EC0224">
        <w:rPr>
          <w:sz w:val="12"/>
        </w:rPr>
        <w:t xml:space="preserve"> Inc. in a patent infringement </w:t>
      </w:r>
      <w:proofErr w:type="gramStart"/>
      <w:r w:rsidRPr="00EC0224">
        <w:rPr>
          <w:sz w:val="12"/>
        </w:rPr>
        <w:t>case[</w:t>
      </w:r>
      <w:proofErr w:type="gramEnd"/>
      <w:r w:rsidRPr="00EC0224">
        <w:rPr>
          <w:sz w:val="12"/>
        </w:rPr>
        <w:t xml:space="preserve">14]. The court’s order prohibited </w:t>
      </w:r>
      <w:proofErr w:type="spellStart"/>
      <w:r w:rsidRPr="00EC0224">
        <w:rPr>
          <w:sz w:val="12"/>
        </w:rPr>
        <w:t>Biofrontera</w:t>
      </w:r>
      <w:proofErr w:type="spellEnd"/>
      <w:r w:rsidRPr="00EC0224">
        <w:rPr>
          <w:sz w:val="12"/>
        </w:rPr>
        <w:t xml:space="preserve"> from making use of information, including sales data, marketing data, technical information, and unpublished clinical data, of DUSA </w:t>
      </w:r>
      <w:proofErr w:type="gramStart"/>
      <w:r w:rsidRPr="00EC0224">
        <w:rPr>
          <w:sz w:val="12"/>
        </w:rPr>
        <w:t>Pharmaceuticals[</w:t>
      </w:r>
      <w:proofErr w:type="gramEnd"/>
      <w:r w:rsidRPr="00EC0224">
        <w:rPr>
          <w:sz w:val="12"/>
        </w:rPr>
        <w:t>15]. Although bringing an infringement suit is a valuable remedial measure for patentees, pharmaceutical companies often face difficulty with the high costs and uncertainty of litigation</w:t>
      </w:r>
    </w:p>
    <w:p w14:paraId="4D91B8C4" w14:textId="77777777" w:rsidR="00987E30" w:rsidRPr="00156CF4" w:rsidRDefault="00987E30" w:rsidP="00987E30">
      <w:pPr>
        <w:pStyle w:val="Heading4"/>
        <w:rPr>
          <w:rFonts w:cs="Calibri"/>
        </w:rPr>
      </w:pPr>
      <w:r>
        <w:t>That negates – A] Promise breaking – states promised legally binding IP protections to companies who might not have otherwise developed medicines – the aff is a unilateral violation of that contract. B] That’s a form of restricting the free economic choices of individuals.</w:t>
      </w:r>
    </w:p>
    <w:p w14:paraId="6A6A032E" w14:textId="77777777" w:rsidR="00987E30" w:rsidRPr="00F33F52" w:rsidRDefault="00987E30" w:rsidP="00987E30"/>
    <w:p w14:paraId="0008DC99" w14:textId="77777777" w:rsidR="00987E30" w:rsidRPr="0044744D" w:rsidRDefault="00987E30" w:rsidP="00987E30">
      <w:pPr>
        <w:pStyle w:val="Heading4"/>
        <w:spacing w:before="0"/>
        <w:rPr>
          <w:rFonts w:eastAsia="Times New Roman" w:cs="Calibri"/>
          <w:bCs w:val="0"/>
          <w:iCs/>
          <w:sz w:val="24"/>
          <w:szCs w:val="24"/>
        </w:rPr>
      </w:pPr>
      <w:r>
        <w:t xml:space="preserve">2] </w:t>
      </w:r>
      <w:r w:rsidRPr="0044744D">
        <w:rPr>
          <w:rFonts w:eastAsia="Times New Roman" w:cs="Calibri"/>
        </w:rPr>
        <w:t>Reducing protections of IP leads to theft and the free riding of ideas.</w:t>
      </w:r>
    </w:p>
    <w:p w14:paraId="6F0387BC" w14:textId="77777777" w:rsidR="00987E30" w:rsidRPr="0044744D" w:rsidRDefault="00987E30" w:rsidP="00987E30">
      <w:r w:rsidRPr="0044744D">
        <w:rPr>
          <w:rStyle w:val="Style13ptBold"/>
        </w:rPr>
        <w:t>Van Dyke 18</w:t>
      </w:r>
      <w:r w:rsidRPr="0044744D">
        <w:t> </w:t>
      </w:r>
      <w:r w:rsidRPr="0044744D">
        <w:rPr>
          <w:sz w:val="16"/>
          <w:szCs w:val="16"/>
        </w:rPr>
        <w:t xml:space="preserve">[Raymond Van Dyke, Technology and Intellectual Property Attorney and Patent Practitioner, 7-17-2018, accessed on 8-8-2021, </w:t>
      </w:r>
      <w:proofErr w:type="spellStart"/>
      <w:r w:rsidRPr="0044744D">
        <w:rPr>
          <w:sz w:val="16"/>
          <w:szCs w:val="16"/>
        </w:rPr>
        <w:t>IPWatchdog</w:t>
      </w:r>
      <w:proofErr w:type="spellEnd"/>
      <w:r w:rsidRPr="0044744D">
        <w:rPr>
          <w:sz w:val="16"/>
          <w:szCs w:val="16"/>
        </w:rPr>
        <w:t>, "The Categorical Imperative for Innovation and Patenting", https://www.ipwatchdog.com/2018/07/17/categorical-imperative-innovation-patenting/id=99178/] //</w:t>
      </w:r>
      <w:proofErr w:type="spellStart"/>
      <w:proofErr w:type="gramStart"/>
      <w:r w:rsidRPr="0044744D">
        <w:rPr>
          <w:sz w:val="16"/>
          <w:szCs w:val="16"/>
        </w:rPr>
        <w:t>D.Ying</w:t>
      </w:r>
      <w:proofErr w:type="spellEnd"/>
      <w:proofErr w:type="gramEnd"/>
      <w:r w:rsidRPr="0044744D">
        <w:rPr>
          <w:sz w:val="16"/>
          <w:szCs w:val="16"/>
        </w:rPr>
        <w:t xml:space="preserve"> recut Lex VM</w:t>
      </w:r>
    </w:p>
    <w:p w14:paraId="757B334D" w14:textId="77777777" w:rsidR="00987E30" w:rsidRDefault="00987E30" w:rsidP="00987E30">
      <w:pPr>
        <w:rPr>
          <w:sz w:val="14"/>
        </w:rPr>
      </w:pPr>
      <w:r w:rsidRPr="00362F0B">
        <w:rPr>
          <w:sz w:val="14"/>
        </w:rPr>
        <w:t xml:space="preserve">As we shall see, applying Kantian logic entails first acknowledging some basic principles; </w:t>
      </w:r>
      <w:r w:rsidRPr="00B0102A">
        <w:rPr>
          <w:rStyle w:val="StyleUnderline"/>
        </w:rPr>
        <w:t>that the people have a right to express themselves</w:t>
      </w:r>
      <w:r w:rsidRPr="00B0102A">
        <w:rPr>
          <w:sz w:val="14"/>
        </w:rPr>
        <w:t xml:space="preserve">, that that expression (the fruits of their labor) has value and is theirs (unless consent is given otherwise), and that </w:t>
      </w:r>
      <w:r w:rsidRPr="00B0102A">
        <w:rPr>
          <w:rStyle w:val="StyleUnderline"/>
        </w:rPr>
        <w:t>government is obligated to protect people and their property. Thu</w:t>
      </w:r>
      <w:r w:rsidRPr="00362F0B">
        <w:rPr>
          <w:rStyle w:val="StyleUnderline"/>
        </w:rPr>
        <w:t xml:space="preserve">s, </w:t>
      </w:r>
      <w:r w:rsidRPr="00362F0B">
        <w:rPr>
          <w:rStyle w:val="Emphasis"/>
          <w:highlight w:val="green"/>
        </w:rPr>
        <w:t>an inventor</w:t>
      </w:r>
      <w:r w:rsidRPr="00362F0B">
        <w:rPr>
          <w:rStyle w:val="StyleUnderline"/>
        </w:rPr>
        <w:t xml:space="preserve"> or creator </w:t>
      </w:r>
      <w:r w:rsidRPr="00362F0B">
        <w:rPr>
          <w:rStyle w:val="Emphasis"/>
          <w:highlight w:val="green"/>
        </w:rPr>
        <w:t>has a right in their own creation</w:t>
      </w:r>
      <w:r w:rsidRPr="00362F0B">
        <w:rPr>
          <w:rStyle w:val="StyleUnderline"/>
          <w:highlight w:val="green"/>
        </w:rPr>
        <w:t>, which cannot be taken from them without</w:t>
      </w:r>
      <w:r w:rsidRPr="00362F0B">
        <w:rPr>
          <w:rStyle w:val="StyleUnderline"/>
        </w:rPr>
        <w:t xml:space="preserve"> their </w:t>
      </w:r>
      <w:r w:rsidRPr="00362F0B">
        <w:rPr>
          <w:rStyle w:val="StyleUnderline"/>
          <w:highlight w:val="green"/>
        </w:rPr>
        <w:t>consent</w:t>
      </w:r>
      <w:r w:rsidRPr="00362F0B">
        <w:rPr>
          <w:rStyle w:val="StyleUnderline"/>
        </w:rPr>
        <w:t>.</w:t>
      </w:r>
      <w:r w:rsidRPr="00362F0B">
        <w:rPr>
          <w:sz w:val="14"/>
        </w:rPr>
        <w:t xml:space="preserve"> 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w:t>
      </w:r>
      <w:r w:rsidRPr="00B0102A">
        <w:rPr>
          <w:sz w:val="14"/>
        </w:rPr>
        <w:t xml:space="preserve">. </w:t>
      </w:r>
      <w:r w:rsidRPr="00B0102A">
        <w:rPr>
          <w:rStyle w:val="StyleUnderline"/>
        </w:rPr>
        <w:t xml:space="preserve">However, </w:t>
      </w:r>
      <w:r w:rsidRPr="00362F0B">
        <w:rPr>
          <w:rStyle w:val="StyleUnderline"/>
          <w:highlight w:val="green"/>
        </w:rPr>
        <w:t>a contrary proposal</w:t>
      </w:r>
      <w:r w:rsidRPr="00362F0B">
        <w:rPr>
          <w:rStyle w:val="StyleUnderline"/>
        </w:rPr>
        <w:t xml:space="preserve"> can be postulated: </w:t>
      </w:r>
      <w:r w:rsidRPr="00362F0B">
        <w:rPr>
          <w:sz w:val="14"/>
        </w:rPr>
        <w:t xml:space="preserve">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w:t>
      </w:r>
      <w:r w:rsidRPr="00362F0B">
        <w:rPr>
          <w:rStyle w:val="StyleUnderline"/>
        </w:rPr>
        <w:t xml:space="preserve">By </w:t>
      </w:r>
      <w:r w:rsidRPr="00362F0B">
        <w:rPr>
          <w:rStyle w:val="Emphasis"/>
          <w:highlight w:val="green"/>
        </w:rPr>
        <w:t>allow</w:t>
      </w:r>
      <w:r w:rsidRPr="00362F0B">
        <w:rPr>
          <w:rStyle w:val="Emphasis"/>
        </w:rPr>
        <w:t xml:space="preserve">ing </w:t>
      </w:r>
      <w:r w:rsidRPr="00362F0B">
        <w:rPr>
          <w:rStyle w:val="Emphasis"/>
          <w:highlight w:val="green"/>
        </w:rPr>
        <w:t>freeriding</w:t>
      </w:r>
      <w:r w:rsidRPr="00362F0B">
        <w:rPr>
          <w:rStyle w:val="StyleUnderline"/>
          <w:highlight w:val="green"/>
        </w:rPr>
        <w:t>,</w:t>
      </w:r>
      <w:r w:rsidRPr="00362F0B">
        <w:rPr>
          <w:rStyle w:val="StyleUnderline"/>
        </w:rPr>
        <w:t xml:space="preserve"> innovation and creativity would be thwarted</w:t>
      </w:r>
      <w:r w:rsidRPr="00362F0B">
        <w:rPr>
          <w:sz w:val="14"/>
        </w:rPr>
        <w:t xml:space="preserve"> (or at least not encouraged) and trade secret protection would become the mainstay for society with the heightened distrust. Also, allowing the free taking of ideas, </w:t>
      </w:r>
      <w:proofErr w:type="gramStart"/>
      <w:r w:rsidRPr="00362F0B">
        <w:rPr>
          <w:sz w:val="14"/>
        </w:rPr>
        <w:t>content</w:t>
      </w:r>
      <w:proofErr w:type="gramEnd"/>
      <w:r w:rsidRPr="00362F0B">
        <w:rPr>
          <w:sz w:val="14"/>
        </w:rPr>
        <w:t xml:space="preserve"> and valuable data, i.e., the fruits of individual intellectual endeavor, would disrupt capitalism in a radical way. The resulting more secretive approach in support of the above free-riding Statement would be akin to a Communist environment </w:t>
      </w:r>
      <w:r w:rsidRPr="00362F0B">
        <w:rPr>
          <w:rStyle w:val="StyleUnderline"/>
          <w:highlight w:val="green"/>
        </w:rPr>
        <w:t xml:space="preserve">where the State owned everything and the </w:t>
      </w:r>
      <w:r w:rsidRPr="004B6B1E">
        <w:rPr>
          <w:rStyle w:val="Emphasis"/>
          <w:highlight w:val="green"/>
        </w:rPr>
        <w:t>citizen owned nothing</w:t>
      </w:r>
      <w:r w:rsidRPr="00362F0B">
        <w:rPr>
          <w:sz w:val="14"/>
        </w:rPr>
        <w:t xml:space="preserve">, i.e., the people “consented” to this. It is, accordingly, manifestly clear that </w:t>
      </w:r>
      <w:r w:rsidRPr="00362F0B">
        <w:rPr>
          <w:rStyle w:val="Emphasis"/>
          <w:highlight w:val="green"/>
        </w:rPr>
        <w:t>no</w:t>
      </w:r>
      <w:r w:rsidRPr="00362F0B">
        <w:rPr>
          <w:rStyle w:val="Emphasis"/>
        </w:rPr>
        <w:t xml:space="preserve"> reasonable</w:t>
      </w:r>
      <w:r w:rsidRPr="00362F0B">
        <w:rPr>
          <w:rStyle w:val="StyleUnderline"/>
        </w:rPr>
        <w:t xml:space="preserve"> and supportable </w:t>
      </w:r>
      <w:r w:rsidRPr="00362F0B">
        <w:rPr>
          <w:rStyle w:val="Emphasis"/>
        </w:rPr>
        <w:t xml:space="preserve">Categorical </w:t>
      </w:r>
      <w:r w:rsidRPr="00362F0B">
        <w:rPr>
          <w:rStyle w:val="Emphasis"/>
          <w:highlight w:val="green"/>
        </w:rPr>
        <w:t>Imperative</w:t>
      </w:r>
      <w:r w:rsidRPr="00362F0B">
        <w:rPr>
          <w:rStyle w:val="StyleUnderline"/>
          <w:highlight w:val="green"/>
        </w:rPr>
        <w:t xml:space="preserve"> </w:t>
      </w:r>
      <w:r w:rsidRPr="00362F0B">
        <w:rPr>
          <w:rStyle w:val="StyleUnderline"/>
        </w:rPr>
        <w:t xml:space="preserve">can be </w:t>
      </w:r>
      <w:r w:rsidRPr="00362F0B">
        <w:rPr>
          <w:rStyle w:val="Emphasis"/>
        </w:rPr>
        <w:t>made fo</w:t>
      </w:r>
      <w:r w:rsidRPr="00362F0B">
        <w:rPr>
          <w:rStyle w:val="StyleUnderline"/>
        </w:rPr>
        <w:t xml:space="preserve">r the </w:t>
      </w:r>
      <w:r w:rsidRPr="00336C7E">
        <w:rPr>
          <w:rStyle w:val="Emphasis"/>
        </w:rPr>
        <w:t>un</w:t>
      </w:r>
      <w:r w:rsidRPr="00336C7E">
        <w:rPr>
          <w:rStyle w:val="Emphasis"/>
          <w:highlight w:val="green"/>
        </w:rPr>
        <w:t>warrant</w:t>
      </w:r>
      <w:r w:rsidRPr="00336C7E">
        <w:rPr>
          <w:rStyle w:val="Emphasis"/>
        </w:rPr>
        <w:t xml:space="preserve">ed </w:t>
      </w:r>
      <w:r w:rsidRPr="00336C7E">
        <w:rPr>
          <w:rStyle w:val="Emphasis"/>
          <w:highlight w:val="green"/>
        </w:rPr>
        <w:t xml:space="preserve">theft of </w:t>
      </w:r>
      <w:r w:rsidRPr="00362F0B">
        <w:rPr>
          <w:rStyle w:val="Emphasis"/>
          <w:highlight w:val="green"/>
        </w:rPr>
        <w:t>property</w:t>
      </w:r>
      <w:r w:rsidRPr="00362F0B">
        <w:rPr>
          <w:rStyle w:val="Emphasis"/>
        </w:rPr>
        <w:t>,</w:t>
      </w:r>
      <w:r w:rsidRPr="00362F0B">
        <w:rPr>
          <w:rStyle w:val="StyleUnderline"/>
        </w:rPr>
        <w:t xml:space="preserve"> whether </w:t>
      </w:r>
      <w:r w:rsidRPr="00362F0B">
        <w:rPr>
          <w:rStyle w:val="StyleUnderline"/>
          <w:highlight w:val="green"/>
        </w:rPr>
        <w:t>tangible or intangible</w:t>
      </w:r>
      <w:r w:rsidRPr="00362F0B">
        <w:rPr>
          <w:sz w:val="14"/>
        </w:rPr>
        <w:t xml:space="preserve">, apart from legitimate exigencies. On the positive front, there is a Categorical Imperative that creators should be encouraged to create, which is imminently reasonable and supportable. Likewise, the statement set forth in the Constitution that Congress should pass laws “To promote the Progress of Science and useful Arts, by securing for limited Times to Authors and Inventors the exclusive Right to their respective Writings and Discoveries” is supportive, as a Categorical Imperative, for the many reasons elucidated two centuries ago by Madison and others, and endorsed by George Washington, Thomas Jefferson, and later by Abraham Lincoln. A Categorical Imperative, universality, however, may be a stretch outside of the United States since other cultures may not treasure the progress of science and the useful arts and freedoms that we Americans do. Nonetheless, it is certainly a supportable proposition in the United States, and even a Categorical Imperative that we must do it! </w:t>
      </w:r>
    </w:p>
    <w:p w14:paraId="03221D53" w14:textId="79483007" w:rsidR="00987E30" w:rsidRDefault="00987E30" w:rsidP="00987E30">
      <w:pPr>
        <w:pStyle w:val="Heading3"/>
      </w:pPr>
      <w:r>
        <w:t>3</w:t>
      </w:r>
    </w:p>
    <w:p w14:paraId="579FDA5C" w14:textId="77777777" w:rsidR="00987E30" w:rsidRPr="0048756B" w:rsidRDefault="00987E30" w:rsidP="00987E30">
      <w:pPr>
        <w:pStyle w:val="Heading4"/>
        <w:rPr>
          <w:rFonts w:asciiTheme="majorHAnsi" w:hAnsiTheme="majorHAnsi" w:cstheme="majorHAnsi"/>
        </w:rPr>
      </w:pPr>
      <w:r w:rsidRPr="0048756B">
        <w:rPr>
          <w:rFonts w:asciiTheme="majorHAnsi" w:hAnsiTheme="majorHAnsi" w:cstheme="majorHAnsi"/>
        </w:rPr>
        <w:t>America’s maintaining heg and countering China’s rise, but sustained innovation and private sector investment are key</w:t>
      </w:r>
      <w:r>
        <w:rPr>
          <w:rFonts w:asciiTheme="majorHAnsi" w:hAnsiTheme="majorHAnsi" w:cstheme="majorHAnsi"/>
        </w:rPr>
        <w:t xml:space="preserve">. </w:t>
      </w:r>
    </w:p>
    <w:p w14:paraId="2A88E66C" w14:textId="77777777" w:rsidR="00987E30" w:rsidRPr="00A56B0B" w:rsidRDefault="00987E30" w:rsidP="00987E30">
      <w:pPr>
        <w:rPr>
          <w:rStyle w:val="Style13ptBold"/>
          <w:rFonts w:asciiTheme="majorHAnsi" w:hAnsiTheme="majorHAnsi" w:cstheme="majorHAnsi"/>
          <w:sz w:val="18"/>
          <w:szCs w:val="18"/>
        </w:rPr>
      </w:pPr>
      <w:r w:rsidRPr="0048756B">
        <w:rPr>
          <w:rStyle w:val="Style13ptBold"/>
          <w:rFonts w:asciiTheme="majorHAnsi" w:hAnsiTheme="majorHAnsi" w:cstheme="majorHAnsi"/>
        </w:rPr>
        <w:t xml:space="preserve">Harr 8/3 </w:t>
      </w:r>
      <w:r w:rsidRPr="00A56B0B">
        <w:rPr>
          <w:rFonts w:asciiTheme="majorHAnsi" w:hAnsiTheme="majorHAnsi" w:cstheme="majorHAnsi"/>
          <w:sz w:val="18"/>
          <w:szCs w:val="18"/>
        </w:rPr>
        <w:t xml:space="preserve">[Scott, Army Special Forces Officer and Ph.D. Candidate at the Helms School of Government, Liberty University. He holds an undergraduate degree in Arabic Language Studies from West Point and a </w:t>
      </w:r>
      <w:proofErr w:type="gramStart"/>
      <w:r w:rsidRPr="00A56B0B">
        <w:rPr>
          <w:rFonts w:asciiTheme="majorHAnsi" w:hAnsiTheme="majorHAnsi" w:cstheme="majorHAnsi"/>
          <w:sz w:val="18"/>
          <w:szCs w:val="18"/>
        </w:rPr>
        <w:t>Master’s</w:t>
      </w:r>
      <w:proofErr w:type="gramEnd"/>
      <w:r w:rsidRPr="00A56B0B">
        <w:rPr>
          <w:rFonts w:asciiTheme="majorHAnsi" w:hAnsiTheme="majorHAnsi" w:cstheme="majorHAnsi"/>
          <w:sz w:val="18"/>
          <w:szCs w:val="18"/>
        </w:rPr>
        <w:t xml:space="preserve"> degree in Middle Eastern Affairs from Liberty University. A trained Arabic and Farsi speaker with over four years of cumulative deployment time in the Middle East, his work has been featured in The Diplomat, </w:t>
      </w:r>
      <w:proofErr w:type="spellStart"/>
      <w:r w:rsidRPr="00A56B0B">
        <w:rPr>
          <w:rFonts w:asciiTheme="majorHAnsi" w:hAnsiTheme="majorHAnsi" w:cstheme="majorHAnsi"/>
          <w:sz w:val="18"/>
          <w:szCs w:val="18"/>
        </w:rPr>
        <w:t>RealClearDefense</w:t>
      </w:r>
      <w:proofErr w:type="spellEnd"/>
      <w:r w:rsidRPr="00A56B0B">
        <w:rPr>
          <w:rFonts w:asciiTheme="majorHAnsi" w:hAnsiTheme="majorHAnsi" w:cstheme="majorHAnsi"/>
          <w:sz w:val="18"/>
          <w:szCs w:val="18"/>
        </w:rPr>
        <w:t>, The Strategy Bridge, Modern War Institute, Military Review, The National Interest, and Joint Force Quarterly among other national security-focused venues, “By Avoiding Arms Races, America Can Counter China’s Rise”, 08-03-2021, https://nationalinterest.org/feature/avoiding-arms-races-america-can-counter-china%E2%80%99s-rise-191094]//pranav</w:t>
      </w:r>
    </w:p>
    <w:p w14:paraId="60FC7F65" w14:textId="77777777" w:rsidR="00987E30" w:rsidRPr="0048756B" w:rsidRDefault="00987E30" w:rsidP="00987E30">
      <w:pPr>
        <w:rPr>
          <w:rFonts w:asciiTheme="majorHAnsi" w:hAnsiTheme="majorHAnsi" w:cstheme="majorHAnsi"/>
          <w:sz w:val="16"/>
        </w:rPr>
      </w:pPr>
      <w:r w:rsidRPr="00DB0699">
        <w:rPr>
          <w:rStyle w:val="Emphasis"/>
          <w:rFonts w:asciiTheme="majorHAnsi" w:hAnsiTheme="majorHAnsi" w:cstheme="majorHAnsi"/>
        </w:rPr>
        <w:t>Rather than falling into the power projection arms race “</w:t>
      </w:r>
      <w:proofErr w:type="gramStart"/>
      <w:r w:rsidRPr="00DB0699">
        <w:rPr>
          <w:rStyle w:val="Emphasis"/>
          <w:rFonts w:asciiTheme="majorHAnsi" w:hAnsiTheme="majorHAnsi" w:cstheme="majorHAnsi"/>
        </w:rPr>
        <w:t>trap“ that</w:t>
      </w:r>
      <w:proofErr w:type="gramEnd"/>
      <w:r w:rsidRPr="00DB0699">
        <w:rPr>
          <w:rStyle w:val="Emphasis"/>
          <w:rFonts w:asciiTheme="majorHAnsi" w:hAnsiTheme="majorHAnsi" w:cstheme="majorHAnsi"/>
        </w:rPr>
        <w:t xml:space="preserve"> China desires, U.S. competitive strategies addressing China </w:t>
      </w:r>
      <w:r w:rsidRPr="00DB0699">
        <w:rPr>
          <w:rFonts w:asciiTheme="majorHAnsi" w:hAnsiTheme="majorHAnsi" w:cstheme="majorHAnsi"/>
          <w:sz w:val="16"/>
        </w:rPr>
        <w:t>should</w:t>
      </w:r>
      <w:r w:rsidRPr="00DB0699">
        <w:rPr>
          <w:rStyle w:val="Emphasis"/>
          <w:rFonts w:asciiTheme="majorHAnsi" w:hAnsiTheme="majorHAnsi" w:cstheme="majorHAnsi"/>
        </w:rPr>
        <w:t xml:space="preserve"> adopt a framework based on “counter-punching</w:t>
      </w:r>
      <w:r w:rsidRPr="00DB0699">
        <w:rPr>
          <w:rFonts w:asciiTheme="majorHAnsi" w:hAnsiTheme="majorHAnsi" w:cstheme="majorHAnsi"/>
          <w:sz w:val="16"/>
        </w:rPr>
        <w:t xml:space="preserve">.” As its name suggests, </w:t>
      </w:r>
      <w:r w:rsidRPr="00DB0699">
        <w:rPr>
          <w:rStyle w:val="StyleUnderline"/>
          <w:rFonts w:asciiTheme="majorHAnsi" w:hAnsiTheme="majorHAnsi" w:cstheme="majorHAnsi"/>
        </w:rPr>
        <w:t>the counterpunch incorporates both defensive (“counter”) and offensive (“punch”) elements</w:t>
      </w:r>
      <w:r w:rsidRPr="00DB0699">
        <w:rPr>
          <w:rFonts w:asciiTheme="majorHAnsi" w:hAnsiTheme="majorHAnsi" w:cstheme="majorHAnsi"/>
          <w:sz w:val="16"/>
        </w:rPr>
        <w:t>. Additionally</w:t>
      </w:r>
      <w:r w:rsidRPr="0048756B">
        <w:rPr>
          <w:rFonts w:asciiTheme="majorHAnsi" w:hAnsiTheme="majorHAnsi" w:cstheme="majorHAnsi"/>
          <w:sz w:val="16"/>
        </w:rPr>
        <w:t xml:space="preserve">, </w:t>
      </w:r>
      <w:r w:rsidRPr="0048756B">
        <w:rPr>
          <w:rStyle w:val="StyleUnderline"/>
          <w:rFonts w:asciiTheme="majorHAnsi" w:hAnsiTheme="majorHAnsi" w:cstheme="majorHAnsi"/>
        </w:rPr>
        <w:t>it is an adaptive maneuver that requires disciplined understanding and controlled strength that, effectively employed, offers better alternatives towards protecting and preserving U.S. power in the face of challenges from China.</w:t>
      </w:r>
      <w:r w:rsidRPr="0048756B">
        <w:rPr>
          <w:rFonts w:asciiTheme="majorHAnsi" w:hAnsiTheme="majorHAnsi" w:cstheme="majorHAnsi"/>
          <w:sz w:val="16"/>
        </w:rPr>
        <w:t xml:space="preserve"> The defensive element of an American counterpunch towards China involves adopting military restraint and a revamped examination of deterrence. </w:t>
      </w:r>
      <w:r w:rsidRPr="0048756B">
        <w:rPr>
          <w:rStyle w:val="StyleUnderline"/>
          <w:rFonts w:asciiTheme="majorHAnsi" w:hAnsiTheme="majorHAnsi" w:cstheme="majorHAnsi"/>
        </w:rPr>
        <w:t>Classic deterrence strategy involves presenting the credible threat of force to adversaries to create undesirable risks for would-be aggressors.</w:t>
      </w:r>
      <w:r w:rsidRPr="0048756B">
        <w:rPr>
          <w:rFonts w:asciiTheme="majorHAnsi" w:hAnsiTheme="majorHAnsi" w:cstheme="majorHAnsi"/>
          <w:sz w:val="16"/>
        </w:rPr>
        <w:t xml:space="preserve"> The key to deterrence, as Kenneth Waltz famously argued, is determining how much deterrence is “enough” to dissuade aggressors. That is, </w:t>
      </w:r>
      <w:r w:rsidRPr="00D92965">
        <w:rPr>
          <w:rStyle w:val="StyleUnderline"/>
          <w:rFonts w:asciiTheme="majorHAnsi" w:hAnsiTheme="majorHAnsi" w:cstheme="majorHAnsi"/>
          <w:highlight w:val="green"/>
        </w:rPr>
        <w:t>deterrence does not</w:t>
      </w:r>
      <w:r w:rsidRPr="0048756B">
        <w:rPr>
          <w:rStyle w:val="StyleUnderline"/>
          <w:rFonts w:asciiTheme="majorHAnsi" w:hAnsiTheme="majorHAnsi" w:cstheme="majorHAnsi"/>
        </w:rPr>
        <w:t xml:space="preserve"> necessarily </w:t>
      </w:r>
      <w:r w:rsidRPr="00D92965">
        <w:rPr>
          <w:rStyle w:val="StyleUnderline"/>
          <w:rFonts w:asciiTheme="majorHAnsi" w:hAnsiTheme="majorHAnsi" w:cstheme="majorHAnsi"/>
          <w:highlight w:val="green"/>
        </w:rPr>
        <w:t>require</w:t>
      </w:r>
      <w:r w:rsidRPr="0048756B">
        <w:rPr>
          <w:rStyle w:val="StyleUnderline"/>
          <w:rFonts w:asciiTheme="majorHAnsi" w:hAnsiTheme="majorHAnsi" w:cstheme="majorHAnsi"/>
        </w:rPr>
        <w:t xml:space="preserve"> the presentation of </w:t>
      </w:r>
      <w:r w:rsidRPr="00D92965">
        <w:rPr>
          <w:rStyle w:val="StyleUnderline"/>
          <w:rFonts w:asciiTheme="majorHAnsi" w:hAnsiTheme="majorHAnsi" w:cstheme="majorHAnsi"/>
          <w:highlight w:val="green"/>
        </w:rPr>
        <w:t>power projection</w:t>
      </w:r>
      <w:r w:rsidRPr="0048756B">
        <w:rPr>
          <w:rStyle w:val="StyleUnderline"/>
          <w:rFonts w:asciiTheme="majorHAnsi" w:hAnsiTheme="majorHAnsi" w:cstheme="majorHAnsi"/>
        </w:rPr>
        <w:t xml:space="preserve"> assets </w:t>
      </w:r>
      <w:r w:rsidRPr="00D92965">
        <w:rPr>
          <w:rStyle w:val="StyleUnderline"/>
          <w:rFonts w:asciiTheme="majorHAnsi" w:hAnsiTheme="majorHAnsi" w:cstheme="majorHAnsi"/>
          <w:highlight w:val="green"/>
        </w:rPr>
        <w:t>capable of</w:t>
      </w:r>
      <w:r w:rsidRPr="0048756B">
        <w:rPr>
          <w:rStyle w:val="StyleUnderline"/>
          <w:rFonts w:asciiTheme="majorHAnsi" w:hAnsiTheme="majorHAnsi" w:cstheme="majorHAnsi"/>
        </w:rPr>
        <w:t xml:space="preserve"> </w:t>
      </w:r>
      <w:proofErr w:type="gramStart"/>
      <w:r w:rsidRPr="0048756B">
        <w:rPr>
          <w:rStyle w:val="StyleUnderline"/>
          <w:rFonts w:asciiTheme="majorHAnsi" w:hAnsiTheme="majorHAnsi" w:cstheme="majorHAnsi"/>
        </w:rPr>
        <w:t xml:space="preserve">completely </w:t>
      </w:r>
      <w:r w:rsidRPr="00D92965">
        <w:rPr>
          <w:rStyle w:val="StyleUnderline"/>
          <w:rFonts w:asciiTheme="majorHAnsi" w:hAnsiTheme="majorHAnsi" w:cstheme="majorHAnsi"/>
          <w:highlight w:val="green"/>
        </w:rPr>
        <w:t>destroying</w:t>
      </w:r>
      <w:proofErr w:type="gramEnd"/>
      <w:r w:rsidRPr="0048756B">
        <w:rPr>
          <w:rStyle w:val="StyleUnderline"/>
          <w:rFonts w:asciiTheme="majorHAnsi" w:hAnsiTheme="majorHAnsi" w:cstheme="majorHAnsi"/>
        </w:rPr>
        <w:t xml:space="preserve"> </w:t>
      </w:r>
      <w:r w:rsidRPr="00D92965">
        <w:rPr>
          <w:rStyle w:val="StyleUnderline"/>
          <w:rFonts w:asciiTheme="majorHAnsi" w:hAnsiTheme="majorHAnsi" w:cstheme="majorHAnsi"/>
          <w:highlight w:val="green"/>
        </w:rPr>
        <w:t>an adversary</w:t>
      </w:r>
      <w:r w:rsidRPr="0048756B">
        <w:rPr>
          <w:rStyle w:val="StyleUnderline"/>
          <w:rFonts w:asciiTheme="majorHAnsi" w:hAnsiTheme="majorHAnsi" w:cstheme="majorHAnsi"/>
        </w:rPr>
        <w:t>, but only enough assets to make the risks of aggressive behavior not worth the projected losses involved</w:t>
      </w:r>
      <w:r w:rsidRPr="0048756B">
        <w:rPr>
          <w:rFonts w:asciiTheme="majorHAnsi" w:hAnsiTheme="majorHAnsi" w:cstheme="majorHAnsi"/>
          <w:sz w:val="16"/>
        </w:rPr>
        <w:t xml:space="preserve">. Seen in this light, a strategy that diligently examines how much deterrence is “enough” potentially eliminates the impulse to sustain the ever-increasing stakes in costly arms races while, critically, </w:t>
      </w:r>
      <w:r w:rsidRPr="0048756B">
        <w:rPr>
          <w:rStyle w:val="Emphasis"/>
          <w:rFonts w:asciiTheme="majorHAnsi" w:hAnsiTheme="majorHAnsi" w:cstheme="majorHAnsi"/>
        </w:rPr>
        <w:t xml:space="preserve">offering a chance to </w:t>
      </w:r>
      <w:r w:rsidRPr="00D92965">
        <w:rPr>
          <w:rStyle w:val="Emphasis"/>
          <w:rFonts w:asciiTheme="majorHAnsi" w:hAnsiTheme="majorHAnsi" w:cstheme="majorHAnsi"/>
          <w:highlight w:val="green"/>
        </w:rPr>
        <w:t>reinvest excess</w:t>
      </w:r>
      <w:r w:rsidRPr="0048756B">
        <w:rPr>
          <w:rStyle w:val="Emphasis"/>
          <w:rFonts w:asciiTheme="majorHAnsi" w:hAnsiTheme="majorHAnsi" w:cstheme="majorHAnsi"/>
        </w:rPr>
        <w:t xml:space="preserve"> “deterrence” resources </w:t>
      </w:r>
      <w:r w:rsidRPr="00D92965">
        <w:rPr>
          <w:rStyle w:val="Emphasis"/>
          <w:rFonts w:asciiTheme="majorHAnsi" w:hAnsiTheme="majorHAnsi" w:cstheme="majorHAnsi"/>
          <w:highlight w:val="green"/>
        </w:rPr>
        <w:t>into areas that</w:t>
      </w:r>
      <w:r w:rsidRPr="0048756B">
        <w:rPr>
          <w:rStyle w:val="Emphasis"/>
          <w:rFonts w:asciiTheme="majorHAnsi" w:hAnsiTheme="majorHAnsi" w:cstheme="majorHAnsi"/>
        </w:rPr>
        <w:t xml:space="preserve"> will </w:t>
      </w:r>
      <w:r w:rsidRPr="00D92965">
        <w:rPr>
          <w:rStyle w:val="Emphasis"/>
          <w:rFonts w:asciiTheme="majorHAnsi" w:hAnsiTheme="majorHAnsi" w:cstheme="majorHAnsi"/>
          <w:highlight w:val="green"/>
        </w:rPr>
        <w:t>preserve</w:t>
      </w:r>
      <w:r w:rsidRPr="0048756B">
        <w:rPr>
          <w:rStyle w:val="Emphasis"/>
          <w:rFonts w:asciiTheme="majorHAnsi" w:hAnsiTheme="majorHAnsi" w:cstheme="majorHAnsi"/>
        </w:rPr>
        <w:t xml:space="preserve"> and protect </w:t>
      </w:r>
      <w:r w:rsidRPr="00D92965">
        <w:rPr>
          <w:rStyle w:val="Emphasis"/>
          <w:rFonts w:asciiTheme="majorHAnsi" w:hAnsiTheme="majorHAnsi" w:cstheme="majorHAnsi"/>
          <w:highlight w:val="green"/>
        </w:rPr>
        <w:t>U.S. power</w:t>
      </w:r>
      <w:r w:rsidRPr="0048756B">
        <w:rPr>
          <w:rFonts w:asciiTheme="majorHAnsi" w:hAnsiTheme="majorHAnsi" w:cstheme="majorHAnsi"/>
          <w:sz w:val="16"/>
        </w:rPr>
        <w:t xml:space="preserve">. </w:t>
      </w:r>
      <w:r w:rsidRPr="0048756B">
        <w:rPr>
          <w:rStyle w:val="StyleUnderline"/>
          <w:rFonts w:asciiTheme="majorHAnsi" w:hAnsiTheme="majorHAnsi" w:cstheme="majorHAnsi"/>
        </w:rPr>
        <w:t>The national resources freed up by foregoing an arms race with China represent the potent offensive element of the counterpunch.</w:t>
      </w:r>
      <w:r w:rsidRPr="0048756B">
        <w:rPr>
          <w:rFonts w:asciiTheme="majorHAnsi" w:hAnsiTheme="majorHAnsi" w:cstheme="majorHAnsi"/>
          <w:sz w:val="16"/>
        </w:rPr>
        <w:t xml:space="preserve"> </w:t>
      </w:r>
      <w:r w:rsidRPr="0048756B">
        <w:rPr>
          <w:rStyle w:val="Emphasis"/>
          <w:rFonts w:asciiTheme="majorHAnsi" w:hAnsiTheme="majorHAnsi" w:cstheme="majorHAnsi"/>
        </w:rPr>
        <w:t xml:space="preserve">These </w:t>
      </w:r>
      <w:r w:rsidRPr="00D92965">
        <w:rPr>
          <w:rStyle w:val="Emphasis"/>
          <w:rFonts w:asciiTheme="majorHAnsi" w:hAnsiTheme="majorHAnsi" w:cstheme="majorHAnsi"/>
          <w:highlight w:val="green"/>
        </w:rPr>
        <w:t xml:space="preserve">resources </w:t>
      </w:r>
      <w:r w:rsidRPr="0048756B">
        <w:rPr>
          <w:rStyle w:val="Emphasis"/>
          <w:rFonts w:asciiTheme="majorHAnsi" w:hAnsiTheme="majorHAnsi" w:cstheme="majorHAnsi"/>
        </w:rPr>
        <w:t xml:space="preserve">can be </w:t>
      </w:r>
      <w:r w:rsidRPr="00D92965">
        <w:rPr>
          <w:rStyle w:val="Emphasis"/>
          <w:rFonts w:asciiTheme="majorHAnsi" w:hAnsiTheme="majorHAnsi" w:cstheme="majorHAnsi"/>
          <w:highlight w:val="green"/>
        </w:rPr>
        <w:t>reinvested in</w:t>
      </w:r>
      <w:r w:rsidRPr="0048756B">
        <w:rPr>
          <w:rStyle w:val="Emphasis"/>
          <w:rFonts w:asciiTheme="majorHAnsi" w:hAnsiTheme="majorHAnsi" w:cstheme="majorHAnsi"/>
        </w:rPr>
        <w:t xml:space="preserve"> other areas such as </w:t>
      </w:r>
      <w:r w:rsidRPr="00D92965">
        <w:rPr>
          <w:rStyle w:val="Emphasis"/>
          <w:rFonts w:asciiTheme="majorHAnsi" w:hAnsiTheme="majorHAnsi" w:cstheme="majorHAnsi"/>
          <w:highlight w:val="green"/>
        </w:rPr>
        <w:t>the private sector</w:t>
      </w:r>
      <w:r w:rsidRPr="0048756B">
        <w:rPr>
          <w:rStyle w:val="Emphasis"/>
          <w:rFonts w:asciiTheme="majorHAnsi" w:hAnsiTheme="majorHAnsi" w:cstheme="majorHAnsi"/>
        </w:rPr>
        <w:t xml:space="preserve"> which, besides being the </w:t>
      </w:r>
      <w:r w:rsidRPr="00D92965">
        <w:rPr>
          <w:rStyle w:val="Emphasis"/>
          <w:rFonts w:asciiTheme="majorHAnsi" w:hAnsiTheme="majorHAnsi" w:cstheme="majorHAnsi"/>
          <w:highlight w:val="green"/>
        </w:rPr>
        <w:t>hallmark of American prosperity and</w:t>
      </w:r>
      <w:r w:rsidRPr="0048756B">
        <w:rPr>
          <w:rStyle w:val="Emphasis"/>
          <w:rFonts w:asciiTheme="majorHAnsi" w:hAnsiTheme="majorHAnsi" w:cstheme="majorHAnsi"/>
        </w:rPr>
        <w:t xml:space="preserve"> thus the </w:t>
      </w:r>
      <w:r w:rsidRPr="00D92965">
        <w:rPr>
          <w:rStyle w:val="Emphasis"/>
          <w:rFonts w:asciiTheme="majorHAnsi" w:hAnsiTheme="majorHAnsi" w:cstheme="majorHAnsi"/>
          <w:highlight w:val="green"/>
        </w:rPr>
        <w:t>critical</w:t>
      </w:r>
      <w:r w:rsidRPr="0048756B">
        <w:rPr>
          <w:rStyle w:val="Emphasis"/>
          <w:rFonts w:asciiTheme="majorHAnsi" w:hAnsiTheme="majorHAnsi" w:cstheme="majorHAnsi"/>
        </w:rPr>
        <w:t xml:space="preserve"> reason </w:t>
      </w:r>
      <w:r w:rsidRPr="00D92965">
        <w:rPr>
          <w:rStyle w:val="Emphasis"/>
          <w:rFonts w:asciiTheme="majorHAnsi" w:hAnsiTheme="majorHAnsi" w:cstheme="majorHAnsi"/>
          <w:highlight w:val="green"/>
        </w:rPr>
        <w:t>for</w:t>
      </w:r>
      <w:r w:rsidRPr="0048756B">
        <w:rPr>
          <w:rStyle w:val="Emphasis"/>
          <w:rFonts w:asciiTheme="majorHAnsi" w:hAnsiTheme="majorHAnsi" w:cstheme="majorHAnsi"/>
        </w:rPr>
        <w:t xml:space="preserve"> protecting American </w:t>
      </w:r>
      <w:r w:rsidRPr="00D92965">
        <w:rPr>
          <w:rStyle w:val="Emphasis"/>
          <w:rFonts w:asciiTheme="majorHAnsi" w:hAnsiTheme="majorHAnsi" w:cstheme="majorHAnsi"/>
          <w:highlight w:val="green"/>
        </w:rPr>
        <w:t>power</w:t>
      </w:r>
      <w:r w:rsidRPr="0048756B">
        <w:rPr>
          <w:rStyle w:val="Emphasis"/>
          <w:rFonts w:asciiTheme="majorHAnsi" w:hAnsiTheme="majorHAnsi" w:cstheme="majorHAnsi"/>
        </w:rPr>
        <w:t xml:space="preserve"> in the first place, has </w:t>
      </w:r>
      <w:r w:rsidRPr="00D92965">
        <w:rPr>
          <w:rStyle w:val="Emphasis"/>
          <w:rFonts w:asciiTheme="majorHAnsi" w:hAnsiTheme="majorHAnsi" w:cstheme="majorHAnsi"/>
          <w:highlight w:val="green"/>
        </w:rPr>
        <w:t>historically played</w:t>
      </w:r>
      <w:r w:rsidRPr="0048756B">
        <w:rPr>
          <w:rStyle w:val="Emphasis"/>
          <w:rFonts w:asciiTheme="majorHAnsi" w:hAnsiTheme="majorHAnsi" w:cstheme="majorHAnsi"/>
        </w:rPr>
        <w:t xml:space="preserve"> a </w:t>
      </w:r>
      <w:r w:rsidRPr="00D92965">
        <w:rPr>
          <w:rStyle w:val="Emphasis"/>
          <w:rFonts w:asciiTheme="majorHAnsi" w:hAnsiTheme="majorHAnsi" w:cstheme="majorHAnsi"/>
          <w:highlight w:val="green"/>
        </w:rPr>
        <w:t>decisive role in</w:t>
      </w:r>
      <w:r w:rsidRPr="0048756B">
        <w:rPr>
          <w:rStyle w:val="Emphasis"/>
          <w:rFonts w:asciiTheme="majorHAnsi" w:hAnsiTheme="majorHAnsi" w:cstheme="majorHAnsi"/>
        </w:rPr>
        <w:t xml:space="preserve"> the United States’ successful </w:t>
      </w:r>
      <w:r w:rsidRPr="00D92965">
        <w:rPr>
          <w:rStyle w:val="Emphasis"/>
          <w:rFonts w:asciiTheme="majorHAnsi" w:hAnsiTheme="majorHAnsi" w:cstheme="majorHAnsi"/>
          <w:highlight w:val="green"/>
        </w:rPr>
        <w:t>war</w:t>
      </w:r>
      <w:r w:rsidRPr="0048756B">
        <w:rPr>
          <w:rStyle w:val="Emphasis"/>
          <w:rFonts w:asciiTheme="majorHAnsi" w:hAnsiTheme="majorHAnsi" w:cstheme="majorHAnsi"/>
        </w:rPr>
        <w:t xml:space="preserve"> efforts</w:t>
      </w:r>
      <w:r w:rsidRPr="0048756B">
        <w:rPr>
          <w:rFonts w:asciiTheme="majorHAnsi" w:hAnsiTheme="majorHAnsi" w:cstheme="majorHAnsi"/>
          <w:sz w:val="16"/>
        </w:rPr>
        <w:t xml:space="preserve">. </w:t>
      </w:r>
      <w:r w:rsidRPr="0048756B">
        <w:rPr>
          <w:rStyle w:val="Emphasis"/>
          <w:rFonts w:asciiTheme="majorHAnsi" w:hAnsiTheme="majorHAnsi" w:cstheme="majorHAnsi"/>
        </w:rPr>
        <w:t xml:space="preserve">Buoyed by a strong and vibrant private sector where the </w:t>
      </w:r>
      <w:r w:rsidRPr="00D92965">
        <w:rPr>
          <w:rStyle w:val="Emphasis"/>
          <w:rFonts w:asciiTheme="majorHAnsi" w:hAnsiTheme="majorHAnsi" w:cstheme="majorHAnsi"/>
          <w:highlight w:val="green"/>
        </w:rPr>
        <w:t>U</w:t>
      </w:r>
      <w:r w:rsidRPr="0048756B">
        <w:rPr>
          <w:rStyle w:val="Emphasis"/>
          <w:rFonts w:asciiTheme="majorHAnsi" w:hAnsiTheme="majorHAnsi" w:cstheme="majorHAnsi"/>
        </w:rPr>
        <w:t xml:space="preserve">nited </w:t>
      </w:r>
      <w:r w:rsidRPr="00D92965">
        <w:rPr>
          <w:rStyle w:val="Emphasis"/>
          <w:rFonts w:asciiTheme="majorHAnsi" w:hAnsiTheme="majorHAnsi" w:cstheme="majorHAnsi"/>
          <w:highlight w:val="green"/>
        </w:rPr>
        <w:t>S</w:t>
      </w:r>
      <w:r w:rsidRPr="0048756B">
        <w:rPr>
          <w:rStyle w:val="Emphasis"/>
          <w:rFonts w:asciiTheme="majorHAnsi" w:hAnsiTheme="majorHAnsi" w:cstheme="majorHAnsi"/>
        </w:rPr>
        <w:t xml:space="preserve">tates remains a </w:t>
      </w:r>
      <w:r w:rsidRPr="00D92965">
        <w:rPr>
          <w:rStyle w:val="Emphasis"/>
          <w:rFonts w:asciiTheme="majorHAnsi" w:hAnsiTheme="majorHAnsi" w:cstheme="majorHAnsi"/>
          <w:highlight w:val="green"/>
        </w:rPr>
        <w:t>desirable global hub for innovation</w:t>
      </w:r>
      <w:r w:rsidRPr="0048756B">
        <w:rPr>
          <w:rStyle w:val="Emphasis"/>
          <w:rFonts w:asciiTheme="majorHAnsi" w:hAnsiTheme="majorHAnsi" w:cstheme="majorHAnsi"/>
        </w:rPr>
        <w:t xml:space="preserve"> and tec</w:t>
      </w:r>
      <w:r w:rsidRPr="00A56B0B">
        <w:rPr>
          <w:rStyle w:val="Emphasis"/>
          <w:rFonts w:asciiTheme="majorHAnsi" w:hAnsiTheme="majorHAnsi" w:cstheme="majorHAnsi"/>
        </w:rPr>
        <w:t>hnology, the needed capabilities for war (or intense competition) can be adaptively produced and rapidly called forward to tip the competitive (or combative) scales towards victory when required.</w:t>
      </w:r>
      <w:r w:rsidRPr="00A56B0B">
        <w:rPr>
          <w:rFonts w:asciiTheme="majorHAnsi" w:hAnsiTheme="majorHAnsi" w:cstheme="majorHAnsi"/>
          <w:sz w:val="16"/>
        </w:rPr>
        <w:t xml:space="preserve"> Of course, the “punch” loses its effectiveness without clearly articulated triggers for employment. If China seeks to induce the United States into an uncontrolled arms race, then the current U.S. obsession with China—which seems to interpret every Chinese action in any sphere as a threat requiring a U.S. response—must be viewed as very encouraging in Beijing. An effective U.S. counterpunch requires clearly defined red lines that regulate and set behavior expectations between great powers and indicate when a Chinese competitive action warrants a U.S. response. Detractors of the counterpunch framework will immediately note the call for military restraint and interpret it as a reactive recipe for military weakness at precisely a time requiring proactive military strength. </w:t>
      </w:r>
      <w:r w:rsidRPr="00A56B0B">
        <w:rPr>
          <w:rStyle w:val="StyleUnderline"/>
          <w:rFonts w:asciiTheme="majorHAnsi" w:hAnsiTheme="majorHAnsi" w:cstheme="majorHAnsi"/>
        </w:rPr>
        <w:t>But military restraint does not imply weakness any more than eating fewer calories implies malnutrition. It simply means making smarter decisions that play to U.S. strengths and away from Chinese strategy</w:t>
      </w:r>
      <w:r w:rsidRPr="00A56B0B">
        <w:rPr>
          <w:rFonts w:asciiTheme="majorHAnsi" w:hAnsiTheme="majorHAnsi" w:cstheme="majorHAnsi"/>
          <w:sz w:val="16"/>
        </w:rPr>
        <w:t>. It also entails properly viewing the risks inherent in competition with China. The counterpunch skeptic incorrectly perceives</w:t>
      </w:r>
      <w:r w:rsidRPr="0048756B">
        <w:rPr>
          <w:rFonts w:asciiTheme="majorHAnsi" w:hAnsiTheme="majorHAnsi" w:cstheme="majorHAnsi"/>
          <w:sz w:val="16"/>
        </w:rPr>
        <w:t xml:space="preserve"> greater risks in short-term military restraint (traded for economic investment and fortification) than in long-term arms races (traded for potential economic collapse). The counterpunch skeptic also fails to appreciate the United States’ historic strengths in adopting this approach. In fact, </w:t>
      </w:r>
      <w:r w:rsidRPr="00D92965">
        <w:rPr>
          <w:rStyle w:val="Emphasis"/>
          <w:rFonts w:asciiTheme="majorHAnsi" w:hAnsiTheme="majorHAnsi" w:cstheme="majorHAnsi"/>
          <w:highlight w:val="green"/>
        </w:rPr>
        <w:t>America has demonstrated exceptional skill</w:t>
      </w:r>
      <w:r w:rsidRPr="0048756B">
        <w:rPr>
          <w:rStyle w:val="Emphasis"/>
          <w:rFonts w:asciiTheme="majorHAnsi" w:hAnsiTheme="majorHAnsi" w:cstheme="majorHAnsi"/>
        </w:rPr>
        <w:t xml:space="preserve"> as an adaptive counter-puncher—reacting and adapting to adversity and setbacks to rise above them and create positive effects </w:t>
      </w:r>
      <w:r w:rsidRPr="00D92965">
        <w:rPr>
          <w:rStyle w:val="Emphasis"/>
          <w:rFonts w:asciiTheme="majorHAnsi" w:hAnsiTheme="majorHAnsi" w:cstheme="majorHAnsi"/>
          <w:highlight w:val="green"/>
        </w:rPr>
        <w:t>preserving U.S. power and ideas</w:t>
      </w:r>
      <w:r w:rsidRPr="0048756B">
        <w:rPr>
          <w:rStyle w:val="Emphasis"/>
          <w:rFonts w:asciiTheme="majorHAnsi" w:hAnsiTheme="majorHAnsi" w:cstheme="majorHAnsi"/>
        </w:rPr>
        <w:t>.</w:t>
      </w:r>
      <w:r w:rsidRPr="0048756B">
        <w:rPr>
          <w:rFonts w:asciiTheme="majorHAnsi" w:hAnsiTheme="majorHAnsi" w:cstheme="majorHAnsi"/>
          <w:sz w:val="16"/>
        </w:rPr>
        <w:t xml:space="preserve"> </w:t>
      </w:r>
      <w:r w:rsidRPr="0048756B">
        <w:rPr>
          <w:rStyle w:val="StyleUnderline"/>
          <w:rFonts w:asciiTheme="majorHAnsi" w:hAnsiTheme="majorHAnsi" w:cstheme="majorHAnsi"/>
        </w:rPr>
        <w:t>U.S. institutions have counter-punched their way to success in the political</w:t>
      </w:r>
      <w:r w:rsidRPr="0048756B">
        <w:rPr>
          <w:rFonts w:asciiTheme="majorHAnsi" w:hAnsiTheme="majorHAnsi" w:cstheme="majorHAnsi"/>
          <w:sz w:val="16"/>
        </w:rPr>
        <w:t xml:space="preserve"> (from the failed Articles of Confederation to the Constitution), </w:t>
      </w:r>
      <w:r w:rsidRPr="0048756B">
        <w:rPr>
          <w:rStyle w:val="StyleUnderline"/>
          <w:rFonts w:asciiTheme="majorHAnsi" w:hAnsiTheme="majorHAnsi" w:cstheme="majorHAnsi"/>
        </w:rPr>
        <w:t>social</w:t>
      </w:r>
      <w:r w:rsidRPr="0048756B">
        <w:rPr>
          <w:rFonts w:asciiTheme="majorHAnsi" w:hAnsiTheme="majorHAnsi" w:cstheme="majorHAnsi"/>
          <w:sz w:val="16"/>
        </w:rPr>
        <w:t xml:space="preserve"> (from abhorrent slavery to civil rights), </w:t>
      </w:r>
      <w:r w:rsidRPr="0048756B">
        <w:rPr>
          <w:rStyle w:val="StyleUnderline"/>
          <w:rFonts w:asciiTheme="majorHAnsi" w:hAnsiTheme="majorHAnsi" w:cstheme="majorHAnsi"/>
        </w:rPr>
        <w:t>and military</w:t>
      </w:r>
      <w:r w:rsidRPr="0048756B">
        <w:rPr>
          <w:rFonts w:asciiTheme="majorHAnsi" w:hAnsiTheme="majorHAnsi" w:cstheme="majorHAnsi"/>
          <w:sz w:val="16"/>
        </w:rPr>
        <w:t xml:space="preserve"> (from disastrous Pearl Harbor to WWII victory) </w:t>
      </w:r>
      <w:r w:rsidRPr="0048756B">
        <w:rPr>
          <w:rStyle w:val="StyleUnderline"/>
          <w:rFonts w:asciiTheme="majorHAnsi" w:hAnsiTheme="majorHAnsi" w:cstheme="majorHAnsi"/>
        </w:rPr>
        <w:t>arenas to produce the stable and prosperous nation that exists today</w:t>
      </w:r>
      <w:r w:rsidRPr="0048756B">
        <w:rPr>
          <w:rFonts w:asciiTheme="majorHAnsi" w:hAnsiTheme="majorHAnsi" w:cstheme="majorHAnsi"/>
          <w:sz w:val="16"/>
        </w:rPr>
        <w:t xml:space="preserve">. As John Mearsheimer points out, </w:t>
      </w:r>
      <w:r w:rsidRPr="00D92965">
        <w:rPr>
          <w:rStyle w:val="Emphasis"/>
          <w:rFonts w:asciiTheme="majorHAnsi" w:hAnsiTheme="majorHAnsi" w:cstheme="majorHAnsi"/>
          <w:highlight w:val="green"/>
        </w:rPr>
        <w:t>China has</w:t>
      </w:r>
      <w:r w:rsidRPr="0048756B">
        <w:rPr>
          <w:rStyle w:val="Emphasis"/>
          <w:rFonts w:asciiTheme="majorHAnsi" w:hAnsiTheme="majorHAnsi" w:cstheme="majorHAnsi"/>
        </w:rPr>
        <w:t xml:space="preserve"> the population size and economic </w:t>
      </w:r>
      <w:r w:rsidRPr="00D92965">
        <w:rPr>
          <w:rStyle w:val="Emphasis"/>
          <w:rFonts w:asciiTheme="majorHAnsi" w:hAnsiTheme="majorHAnsi" w:cstheme="majorHAnsi"/>
          <w:highlight w:val="green"/>
        </w:rPr>
        <w:t>capacity</w:t>
      </w:r>
      <w:r w:rsidRPr="0048756B">
        <w:rPr>
          <w:rStyle w:val="Emphasis"/>
          <w:rFonts w:asciiTheme="majorHAnsi" w:hAnsiTheme="majorHAnsi" w:cstheme="majorHAnsi"/>
        </w:rPr>
        <w:t xml:space="preserve"> (the “sinew of power”) </w:t>
      </w:r>
      <w:r w:rsidRPr="00D92965">
        <w:rPr>
          <w:rStyle w:val="Emphasis"/>
          <w:rFonts w:asciiTheme="majorHAnsi" w:hAnsiTheme="majorHAnsi" w:cstheme="majorHAnsi"/>
          <w:highlight w:val="green"/>
        </w:rPr>
        <w:t>to pose</w:t>
      </w:r>
      <w:r w:rsidRPr="0048756B">
        <w:rPr>
          <w:rStyle w:val="Emphasis"/>
          <w:rFonts w:asciiTheme="majorHAnsi" w:hAnsiTheme="majorHAnsi" w:cstheme="majorHAnsi"/>
        </w:rPr>
        <w:t xml:space="preserve"> </w:t>
      </w:r>
      <w:r w:rsidRPr="00A56B0B">
        <w:rPr>
          <w:rStyle w:val="Emphasis"/>
          <w:rFonts w:asciiTheme="majorHAnsi" w:hAnsiTheme="majorHAnsi" w:cstheme="majorHAnsi"/>
        </w:rPr>
        <w:t>uniq</w:t>
      </w:r>
      <w:r w:rsidRPr="00D92965">
        <w:rPr>
          <w:rStyle w:val="Emphasis"/>
          <w:rFonts w:asciiTheme="majorHAnsi" w:hAnsiTheme="majorHAnsi" w:cstheme="majorHAnsi"/>
          <w:highlight w:val="green"/>
        </w:rPr>
        <w:t>ue</w:t>
      </w:r>
      <w:r w:rsidRPr="0048756B">
        <w:rPr>
          <w:rStyle w:val="Emphasis"/>
          <w:rFonts w:asciiTheme="majorHAnsi" w:hAnsiTheme="majorHAnsi" w:cstheme="majorHAnsi"/>
        </w:rPr>
        <w:t xml:space="preserve"> and unprecedented </w:t>
      </w:r>
      <w:r w:rsidRPr="00D92965">
        <w:rPr>
          <w:rStyle w:val="Emphasis"/>
          <w:rFonts w:asciiTheme="majorHAnsi" w:hAnsiTheme="majorHAnsi" w:cstheme="majorHAnsi"/>
          <w:highlight w:val="green"/>
        </w:rPr>
        <w:t>challenges</w:t>
      </w:r>
      <w:r w:rsidRPr="0048756B">
        <w:rPr>
          <w:rStyle w:val="Emphasis"/>
          <w:rFonts w:asciiTheme="majorHAnsi" w:hAnsiTheme="majorHAnsi" w:cstheme="majorHAnsi"/>
        </w:rPr>
        <w:t xml:space="preserve"> to U.S. power</w:t>
      </w:r>
      <w:r w:rsidRPr="0048756B">
        <w:rPr>
          <w:rFonts w:asciiTheme="majorHAnsi" w:hAnsiTheme="majorHAnsi" w:cstheme="majorHAnsi"/>
          <w:sz w:val="16"/>
        </w:rPr>
        <w:t xml:space="preserve">. Additionally, wasteful military exploits—often employed as a means of competing with rivals—have contributed to bringing down world powers again and again throughout history. </w:t>
      </w:r>
      <w:r w:rsidRPr="0048756B">
        <w:rPr>
          <w:rStyle w:val="StyleUnderline"/>
          <w:rFonts w:asciiTheme="majorHAnsi" w:hAnsiTheme="majorHAnsi" w:cstheme="majorHAnsi"/>
        </w:rPr>
        <w:t xml:space="preserve">China understands this apparent axiom and has woven its truth into its competitive strategy to displace the </w:t>
      </w:r>
      <w:r w:rsidRPr="00D92965">
        <w:rPr>
          <w:rStyle w:val="StyleUnderline"/>
          <w:rFonts w:asciiTheme="majorHAnsi" w:hAnsiTheme="majorHAnsi" w:cstheme="majorHAnsi"/>
          <w:highlight w:val="green"/>
        </w:rPr>
        <w:t>U</w:t>
      </w:r>
      <w:r w:rsidRPr="0048756B">
        <w:rPr>
          <w:rStyle w:val="StyleUnderline"/>
          <w:rFonts w:asciiTheme="majorHAnsi" w:hAnsiTheme="majorHAnsi" w:cstheme="majorHAnsi"/>
        </w:rPr>
        <w:t xml:space="preserve">nited </w:t>
      </w:r>
      <w:r w:rsidRPr="00D92965">
        <w:rPr>
          <w:rStyle w:val="StyleUnderline"/>
          <w:rFonts w:asciiTheme="majorHAnsi" w:hAnsiTheme="majorHAnsi" w:cstheme="majorHAnsi"/>
          <w:highlight w:val="green"/>
        </w:rPr>
        <w:t>S</w:t>
      </w:r>
      <w:r w:rsidRPr="0048756B">
        <w:rPr>
          <w:rStyle w:val="StyleUnderline"/>
          <w:rFonts w:asciiTheme="majorHAnsi" w:hAnsiTheme="majorHAnsi" w:cstheme="majorHAnsi"/>
        </w:rPr>
        <w:t>tates as the world’s preeminent power in the twenty-first century</w:t>
      </w:r>
      <w:r w:rsidRPr="0048756B">
        <w:rPr>
          <w:rFonts w:asciiTheme="majorHAnsi" w:hAnsiTheme="majorHAnsi" w:cstheme="majorHAnsi"/>
          <w:sz w:val="16"/>
        </w:rPr>
        <w:t xml:space="preserve">. U.S. competitive strategy against China must, therefore, resist the powerful (but seemingly prudent) urge to continually increase the stakes projecting power against China. Rather, the United States needs to adopt a disciplined counterpunch framework focused on protecting and preserving (not projecting) power. This </w:t>
      </w:r>
      <w:r w:rsidRPr="00D92965">
        <w:rPr>
          <w:rStyle w:val="Emphasis"/>
          <w:rFonts w:asciiTheme="majorHAnsi" w:hAnsiTheme="majorHAnsi" w:cstheme="majorHAnsi"/>
          <w:highlight w:val="green"/>
        </w:rPr>
        <w:t>framework</w:t>
      </w:r>
      <w:r w:rsidRPr="0048756B">
        <w:rPr>
          <w:rStyle w:val="Emphasis"/>
          <w:rFonts w:asciiTheme="majorHAnsi" w:hAnsiTheme="majorHAnsi" w:cstheme="majorHAnsi"/>
        </w:rPr>
        <w:t xml:space="preserve"> leverages the elements of a successful counterpunch: it </w:t>
      </w:r>
      <w:r w:rsidRPr="00D92965">
        <w:rPr>
          <w:rStyle w:val="Emphasis"/>
          <w:rFonts w:asciiTheme="majorHAnsi" w:hAnsiTheme="majorHAnsi" w:cstheme="majorHAnsi"/>
          <w:highlight w:val="green"/>
        </w:rPr>
        <w:t>demonstrates</w:t>
      </w:r>
      <w:r w:rsidRPr="0048756B">
        <w:rPr>
          <w:rStyle w:val="Emphasis"/>
          <w:rFonts w:asciiTheme="majorHAnsi" w:hAnsiTheme="majorHAnsi" w:cstheme="majorHAnsi"/>
        </w:rPr>
        <w:t xml:space="preserve"> a </w:t>
      </w:r>
      <w:r w:rsidRPr="00D92965">
        <w:rPr>
          <w:rStyle w:val="Emphasis"/>
          <w:rFonts w:asciiTheme="majorHAnsi" w:hAnsiTheme="majorHAnsi" w:cstheme="majorHAnsi"/>
          <w:highlight w:val="green"/>
        </w:rPr>
        <w:t>superior understanding of</w:t>
      </w:r>
      <w:r w:rsidRPr="0048756B">
        <w:rPr>
          <w:rStyle w:val="Emphasis"/>
          <w:rFonts w:asciiTheme="majorHAnsi" w:hAnsiTheme="majorHAnsi" w:cstheme="majorHAnsi"/>
        </w:rPr>
        <w:t xml:space="preserve"> adversary strategy (</w:t>
      </w:r>
      <w:r w:rsidRPr="00D92965">
        <w:rPr>
          <w:rStyle w:val="Emphasis"/>
          <w:rFonts w:asciiTheme="majorHAnsi" w:hAnsiTheme="majorHAnsi" w:cstheme="majorHAnsi"/>
          <w:highlight w:val="green"/>
        </w:rPr>
        <w:t>China’</w:t>
      </w:r>
      <w:r w:rsidRPr="0048756B">
        <w:rPr>
          <w:rStyle w:val="Emphasis"/>
          <w:rFonts w:asciiTheme="majorHAnsi" w:hAnsiTheme="majorHAnsi" w:cstheme="majorHAnsi"/>
        </w:rPr>
        <w:t>s desire to economically exhaust the United States with power projection), it leverages smart defensive elements (</w:t>
      </w:r>
      <w:r w:rsidRPr="00D92965">
        <w:rPr>
          <w:rStyle w:val="Emphasis"/>
          <w:rFonts w:asciiTheme="majorHAnsi" w:hAnsiTheme="majorHAnsi" w:cstheme="majorHAnsi"/>
          <w:highlight w:val="green"/>
        </w:rPr>
        <w:t>adopting only “enough” deterrence to influence</w:t>
      </w:r>
      <w:r w:rsidRPr="0048756B">
        <w:rPr>
          <w:rStyle w:val="Emphasis"/>
          <w:rFonts w:asciiTheme="majorHAnsi" w:hAnsiTheme="majorHAnsi" w:cstheme="majorHAnsi"/>
        </w:rPr>
        <w:t xml:space="preserve"> China’s </w:t>
      </w:r>
      <w:r w:rsidRPr="00D92965">
        <w:rPr>
          <w:rStyle w:val="Emphasis"/>
          <w:rFonts w:asciiTheme="majorHAnsi" w:hAnsiTheme="majorHAnsi" w:cstheme="majorHAnsi"/>
          <w:highlight w:val="green"/>
        </w:rPr>
        <w:t>actions</w:t>
      </w:r>
      <w:r w:rsidRPr="0048756B">
        <w:rPr>
          <w:rStyle w:val="Emphasis"/>
          <w:rFonts w:asciiTheme="majorHAnsi" w:hAnsiTheme="majorHAnsi" w:cstheme="majorHAnsi"/>
        </w:rPr>
        <w:t xml:space="preserve">), </w:t>
      </w:r>
      <w:r w:rsidRPr="00D92965">
        <w:rPr>
          <w:rStyle w:val="Emphasis"/>
          <w:rFonts w:asciiTheme="majorHAnsi" w:hAnsiTheme="majorHAnsi" w:cstheme="majorHAnsi"/>
          <w:highlight w:val="green"/>
        </w:rPr>
        <w:t>and</w:t>
      </w:r>
      <w:r w:rsidRPr="0048756B">
        <w:rPr>
          <w:rStyle w:val="Emphasis"/>
          <w:rFonts w:asciiTheme="majorHAnsi" w:hAnsiTheme="majorHAnsi" w:cstheme="majorHAnsi"/>
        </w:rPr>
        <w:t xml:space="preserve"> it </w:t>
      </w:r>
      <w:r w:rsidRPr="00D92965">
        <w:rPr>
          <w:rStyle w:val="Emphasis"/>
          <w:rFonts w:asciiTheme="majorHAnsi" w:hAnsiTheme="majorHAnsi" w:cstheme="majorHAnsi"/>
          <w:highlight w:val="green"/>
        </w:rPr>
        <w:t>fortifies</w:t>
      </w:r>
      <w:r w:rsidRPr="0048756B">
        <w:rPr>
          <w:rStyle w:val="Emphasis"/>
          <w:rFonts w:asciiTheme="majorHAnsi" w:hAnsiTheme="majorHAnsi" w:cstheme="majorHAnsi"/>
        </w:rPr>
        <w:t xml:space="preserve"> conditions of </w:t>
      </w:r>
      <w:r w:rsidRPr="00D92965">
        <w:rPr>
          <w:rStyle w:val="Emphasis"/>
          <w:rFonts w:asciiTheme="majorHAnsi" w:hAnsiTheme="majorHAnsi" w:cstheme="majorHAnsi"/>
          <w:highlight w:val="green"/>
        </w:rPr>
        <w:t>economic strength</w:t>
      </w:r>
      <w:r w:rsidRPr="0048756B">
        <w:rPr>
          <w:rStyle w:val="Emphasis"/>
          <w:rFonts w:asciiTheme="majorHAnsi" w:hAnsiTheme="majorHAnsi" w:cstheme="majorHAnsi"/>
        </w:rPr>
        <w:t xml:space="preserve"> to ensure offensive actions can be brought to bear when required in competition or conflict (re-investing resources into a globally-leading private sector).</w:t>
      </w:r>
      <w:r w:rsidRPr="0048756B">
        <w:rPr>
          <w:rFonts w:asciiTheme="majorHAnsi" w:hAnsiTheme="majorHAnsi" w:cstheme="majorHAnsi"/>
          <w:sz w:val="16"/>
        </w:rPr>
        <w:t xml:space="preserve"> Employing a counterpunch framework asks Americans to trust its institutions—which is a difficult task in the face of a rising China. But the ask is not for blind trust. As a country with less than one-sixth of the world’s population, </w:t>
      </w:r>
      <w:r w:rsidRPr="0048756B">
        <w:rPr>
          <w:rStyle w:val="Emphasis"/>
          <w:rFonts w:asciiTheme="majorHAnsi" w:hAnsiTheme="majorHAnsi" w:cstheme="majorHAnsi"/>
        </w:rPr>
        <w:t xml:space="preserve">the </w:t>
      </w:r>
      <w:r w:rsidRPr="00D92965">
        <w:rPr>
          <w:rStyle w:val="Emphasis"/>
          <w:rFonts w:asciiTheme="majorHAnsi" w:hAnsiTheme="majorHAnsi" w:cstheme="majorHAnsi"/>
          <w:highlight w:val="green"/>
        </w:rPr>
        <w:t>U</w:t>
      </w:r>
      <w:r w:rsidRPr="0048756B">
        <w:rPr>
          <w:rStyle w:val="Emphasis"/>
          <w:rFonts w:asciiTheme="majorHAnsi" w:hAnsiTheme="majorHAnsi" w:cstheme="majorHAnsi"/>
        </w:rPr>
        <w:t xml:space="preserve">nited </w:t>
      </w:r>
      <w:r w:rsidRPr="00D92965">
        <w:rPr>
          <w:rStyle w:val="Emphasis"/>
          <w:rFonts w:asciiTheme="majorHAnsi" w:hAnsiTheme="majorHAnsi" w:cstheme="majorHAnsi"/>
          <w:highlight w:val="green"/>
        </w:rPr>
        <w:t>S</w:t>
      </w:r>
      <w:r w:rsidRPr="0048756B">
        <w:rPr>
          <w:rStyle w:val="Emphasis"/>
          <w:rFonts w:asciiTheme="majorHAnsi" w:hAnsiTheme="majorHAnsi" w:cstheme="majorHAnsi"/>
        </w:rPr>
        <w:t xml:space="preserve">tates </w:t>
      </w:r>
      <w:r w:rsidRPr="00D92965">
        <w:rPr>
          <w:rStyle w:val="Emphasis"/>
          <w:rFonts w:asciiTheme="majorHAnsi" w:hAnsiTheme="majorHAnsi" w:cstheme="majorHAnsi"/>
          <w:highlight w:val="green"/>
        </w:rPr>
        <w:t>as a superpower has been punching above its weight</w:t>
      </w:r>
      <w:r w:rsidRPr="0048756B">
        <w:rPr>
          <w:rStyle w:val="Emphasis"/>
          <w:rFonts w:asciiTheme="majorHAnsi" w:hAnsiTheme="majorHAnsi" w:cstheme="majorHAnsi"/>
        </w:rPr>
        <w:t xml:space="preserve"> for decades and has historically counter-punched successfully to muster adaptive and superlative responses </w:t>
      </w:r>
      <w:r w:rsidRPr="00D92965">
        <w:rPr>
          <w:rStyle w:val="Emphasis"/>
          <w:rFonts w:asciiTheme="majorHAnsi" w:hAnsiTheme="majorHAnsi" w:cstheme="majorHAnsi"/>
          <w:highlight w:val="green"/>
        </w:rPr>
        <w:t>whenever challenged</w:t>
      </w:r>
      <w:r w:rsidRPr="0048756B">
        <w:rPr>
          <w:rStyle w:val="Emphasis"/>
          <w:rFonts w:asciiTheme="majorHAnsi" w:hAnsiTheme="majorHAnsi" w:cstheme="majorHAnsi"/>
        </w:rPr>
        <w:t xml:space="preserve"> with adversity. America must follow these historical impulses to remain a superpower in the twenty-first century</w:t>
      </w:r>
      <w:r w:rsidRPr="0048756B">
        <w:rPr>
          <w:rFonts w:asciiTheme="majorHAnsi" w:hAnsiTheme="majorHAnsi" w:cstheme="majorHAnsi"/>
          <w:sz w:val="16"/>
        </w:rPr>
        <w:t>.</w:t>
      </w:r>
    </w:p>
    <w:p w14:paraId="51B02E71" w14:textId="77777777" w:rsidR="00987E30" w:rsidRPr="0048756B" w:rsidRDefault="00987E30" w:rsidP="00987E30">
      <w:pPr>
        <w:pStyle w:val="Heading4"/>
        <w:rPr>
          <w:rFonts w:asciiTheme="majorHAnsi" w:hAnsiTheme="majorHAnsi" w:cstheme="majorHAnsi"/>
        </w:rPr>
      </w:pPr>
      <w:r>
        <w:rPr>
          <w:rFonts w:asciiTheme="majorHAnsi" w:hAnsiTheme="majorHAnsi" w:cstheme="majorHAnsi"/>
        </w:rPr>
        <w:t xml:space="preserve">The affirmative’s reduction </w:t>
      </w:r>
      <w:r w:rsidRPr="0048756B">
        <w:rPr>
          <w:rFonts w:asciiTheme="majorHAnsi" w:hAnsiTheme="majorHAnsi" w:cstheme="majorHAnsi"/>
        </w:rPr>
        <w:t>disincentiviz</w:t>
      </w:r>
      <w:r>
        <w:rPr>
          <w:rFonts w:asciiTheme="majorHAnsi" w:hAnsiTheme="majorHAnsi" w:cstheme="majorHAnsi"/>
        </w:rPr>
        <w:t>es</w:t>
      </w:r>
      <w:r w:rsidRPr="0048756B">
        <w:rPr>
          <w:rFonts w:asciiTheme="majorHAnsi" w:hAnsiTheme="majorHAnsi" w:cstheme="majorHAnsi"/>
        </w:rPr>
        <w:t xml:space="preserve"> record setting innovation that causes spillover to other fields and destroys American hegemony</w:t>
      </w:r>
      <w:r>
        <w:rPr>
          <w:rFonts w:asciiTheme="majorHAnsi" w:hAnsiTheme="majorHAnsi" w:cstheme="majorHAnsi"/>
        </w:rPr>
        <w:t xml:space="preserve"> and cedes dominance to China. </w:t>
      </w:r>
    </w:p>
    <w:p w14:paraId="6EF27C57" w14:textId="77777777" w:rsidR="00987E30" w:rsidRPr="00A56B0B" w:rsidRDefault="00987E30" w:rsidP="00987E30">
      <w:pPr>
        <w:rPr>
          <w:rStyle w:val="Style13ptBold"/>
          <w:rFonts w:asciiTheme="majorHAnsi" w:hAnsiTheme="majorHAnsi" w:cstheme="majorHAnsi"/>
          <w:sz w:val="18"/>
          <w:szCs w:val="18"/>
        </w:rPr>
      </w:pPr>
      <w:proofErr w:type="spellStart"/>
      <w:r w:rsidRPr="0048756B">
        <w:rPr>
          <w:rStyle w:val="Style13ptBold"/>
          <w:rFonts w:asciiTheme="majorHAnsi" w:hAnsiTheme="majorHAnsi" w:cstheme="majorHAnsi"/>
        </w:rPr>
        <w:t>Iancu</w:t>
      </w:r>
      <w:proofErr w:type="spellEnd"/>
      <w:r w:rsidRPr="0048756B">
        <w:rPr>
          <w:rStyle w:val="Style13ptBold"/>
          <w:rFonts w:asciiTheme="majorHAnsi" w:hAnsiTheme="majorHAnsi" w:cstheme="majorHAnsi"/>
        </w:rPr>
        <w:t xml:space="preserve"> 8/11 </w:t>
      </w:r>
      <w:r w:rsidRPr="00A56B0B">
        <w:rPr>
          <w:rFonts w:asciiTheme="majorHAnsi" w:hAnsiTheme="majorHAnsi" w:cstheme="majorHAnsi"/>
          <w:sz w:val="18"/>
          <w:szCs w:val="18"/>
        </w:rPr>
        <w:t xml:space="preserve">[Andrei, American-Romanian </w:t>
      </w:r>
      <w:proofErr w:type="gramStart"/>
      <w:r w:rsidRPr="00A56B0B">
        <w:rPr>
          <w:rFonts w:asciiTheme="majorHAnsi" w:hAnsiTheme="majorHAnsi" w:cstheme="majorHAnsi"/>
          <w:sz w:val="18"/>
          <w:szCs w:val="18"/>
        </w:rPr>
        <w:t>engineer</w:t>
      </w:r>
      <w:proofErr w:type="gramEnd"/>
      <w:r w:rsidRPr="00A56B0B">
        <w:rPr>
          <w:rFonts w:asciiTheme="majorHAnsi" w:hAnsiTheme="majorHAnsi" w:cstheme="majorHAnsi"/>
          <w:sz w:val="18"/>
          <w:szCs w:val="18"/>
        </w:rPr>
        <w:t xml:space="preserve"> and intellectual property attorney, who served as the Under Secretary of Commerce for Intellectual Property and Director of the United States Patent and Trademark Office from 2017 to 2021, “Biden is trying to undermine America's world-leading IP protections”, https://m.washingtontimes.com/news/2021/aug/11/biden-is-trying-to-undermine-americas-world-leadin/]//pranav</w:t>
      </w:r>
    </w:p>
    <w:p w14:paraId="679906E5" w14:textId="77777777" w:rsidR="00987E30" w:rsidRDefault="00987E30" w:rsidP="00987E30">
      <w:pPr>
        <w:rPr>
          <w:rStyle w:val="Emphasis"/>
          <w:rFonts w:asciiTheme="majorHAnsi" w:hAnsiTheme="majorHAnsi" w:cstheme="majorHAnsi"/>
        </w:rPr>
      </w:pPr>
      <w:r w:rsidRPr="00A1137A">
        <w:rPr>
          <w:rFonts w:asciiTheme="majorHAnsi" w:hAnsiTheme="majorHAnsi" w:cstheme="majorHAnsi"/>
          <w:sz w:val="12"/>
        </w:rPr>
        <w:t xml:space="preserve">In May of this year, </w:t>
      </w:r>
      <w:r w:rsidRPr="0048756B">
        <w:rPr>
          <w:rStyle w:val="StyleUnderline"/>
          <w:rFonts w:asciiTheme="majorHAnsi" w:hAnsiTheme="majorHAnsi" w:cstheme="majorHAnsi"/>
        </w:rPr>
        <w:t xml:space="preserve">the Biden administration announced its support for a </w:t>
      </w:r>
      <w:r w:rsidRPr="00A56B0B">
        <w:rPr>
          <w:rStyle w:val="StyleUnderline"/>
          <w:rFonts w:asciiTheme="majorHAnsi" w:hAnsiTheme="majorHAnsi" w:cstheme="majorHAnsi"/>
        </w:rPr>
        <w:t>proposal at the World Trade Organization that would allow other countries to seize American intellectual property on COVID-19 technologies, including vaccines. On cue,</w:t>
      </w:r>
      <w:r w:rsidRPr="0048756B">
        <w:rPr>
          <w:rStyle w:val="StyleUnderline"/>
          <w:rFonts w:asciiTheme="majorHAnsi" w:hAnsiTheme="majorHAnsi" w:cstheme="majorHAnsi"/>
        </w:rPr>
        <w:t xml:space="preserve"> those countries promptly modified their ask</w:t>
      </w:r>
      <w:r w:rsidRPr="00A1137A">
        <w:rPr>
          <w:rFonts w:asciiTheme="majorHAnsi" w:hAnsiTheme="majorHAnsi" w:cstheme="majorHAnsi"/>
          <w:sz w:val="12"/>
        </w:rPr>
        <w:t xml:space="preserve">. </w:t>
      </w:r>
      <w:r w:rsidRPr="0048756B">
        <w:rPr>
          <w:rStyle w:val="Emphasis"/>
          <w:rFonts w:asciiTheme="majorHAnsi" w:hAnsiTheme="majorHAnsi" w:cstheme="majorHAnsi"/>
        </w:rPr>
        <w:t xml:space="preserve">Whereas the original proposal called for the waiver to last a limited number of years, the new </w:t>
      </w:r>
      <w:r w:rsidRPr="00D92965">
        <w:rPr>
          <w:rStyle w:val="Emphasis"/>
          <w:rFonts w:asciiTheme="majorHAnsi" w:hAnsiTheme="majorHAnsi" w:cstheme="majorHAnsi"/>
          <w:highlight w:val="green"/>
        </w:rPr>
        <w:t>proposal makes</w:t>
      </w:r>
      <w:r w:rsidRPr="0048756B">
        <w:rPr>
          <w:rStyle w:val="Emphasis"/>
          <w:rFonts w:asciiTheme="majorHAnsi" w:hAnsiTheme="majorHAnsi" w:cstheme="majorHAnsi"/>
        </w:rPr>
        <w:t xml:space="preserve"> the </w:t>
      </w:r>
      <w:r w:rsidRPr="00D92965">
        <w:rPr>
          <w:rStyle w:val="Emphasis"/>
          <w:rFonts w:asciiTheme="majorHAnsi" w:hAnsiTheme="majorHAnsi" w:cstheme="majorHAnsi"/>
          <w:highlight w:val="green"/>
        </w:rPr>
        <w:t>waiver</w:t>
      </w:r>
      <w:r w:rsidRPr="0048756B">
        <w:rPr>
          <w:rStyle w:val="Emphasis"/>
          <w:rFonts w:asciiTheme="majorHAnsi" w:hAnsiTheme="majorHAnsi" w:cstheme="majorHAnsi"/>
        </w:rPr>
        <w:t xml:space="preserve"> effectively </w:t>
      </w:r>
      <w:r w:rsidRPr="00D92965">
        <w:rPr>
          <w:rStyle w:val="Emphasis"/>
          <w:rFonts w:asciiTheme="majorHAnsi" w:hAnsiTheme="majorHAnsi" w:cstheme="majorHAnsi"/>
          <w:highlight w:val="green"/>
        </w:rPr>
        <w:t>permanent</w:t>
      </w:r>
      <w:r w:rsidRPr="0048756B">
        <w:rPr>
          <w:rStyle w:val="Emphasis"/>
          <w:rFonts w:asciiTheme="majorHAnsi" w:hAnsiTheme="majorHAnsi" w:cstheme="majorHAnsi"/>
        </w:rPr>
        <w:t>.</w:t>
      </w:r>
      <w:r w:rsidRPr="00A1137A">
        <w:rPr>
          <w:rFonts w:asciiTheme="majorHAnsi" w:hAnsiTheme="majorHAnsi" w:cstheme="majorHAnsi"/>
          <w:sz w:val="12"/>
        </w:rPr>
        <w:t xml:space="preserve"> And why not? </w:t>
      </w:r>
      <w:r w:rsidRPr="0048756B">
        <w:rPr>
          <w:rStyle w:val="Emphasis"/>
          <w:rFonts w:asciiTheme="majorHAnsi" w:hAnsiTheme="majorHAnsi" w:cstheme="majorHAnsi"/>
        </w:rPr>
        <w:t>If America is willing to hand over its crown jewels, it might as well demand to keep them forever.</w:t>
      </w:r>
      <w:r w:rsidRPr="00A1137A">
        <w:rPr>
          <w:rFonts w:asciiTheme="majorHAnsi" w:hAnsiTheme="majorHAnsi" w:cstheme="majorHAnsi"/>
          <w:sz w:val="12"/>
        </w:rPr>
        <w:t xml:space="preserve"> As a former Director of the U.S. Patent and Trademark Office, I know that America’s world-leading IP protections laid the foundation for our economic success and technological prowess. And as an immigrant from a communist nation, </w:t>
      </w:r>
      <w:r w:rsidRPr="0048756B">
        <w:rPr>
          <w:rStyle w:val="Emphasis"/>
          <w:rFonts w:asciiTheme="majorHAnsi" w:hAnsiTheme="majorHAnsi" w:cstheme="majorHAnsi"/>
        </w:rPr>
        <w:t xml:space="preserve">I know all too well how </w:t>
      </w:r>
      <w:r w:rsidRPr="00D92965">
        <w:rPr>
          <w:rStyle w:val="Emphasis"/>
          <w:rFonts w:asciiTheme="majorHAnsi" w:hAnsiTheme="majorHAnsi" w:cstheme="majorHAnsi"/>
          <w:highlight w:val="green"/>
        </w:rPr>
        <w:t>disrespect for private property rights undermines innovation</w:t>
      </w:r>
      <w:r w:rsidRPr="0048756B">
        <w:rPr>
          <w:rStyle w:val="Emphasis"/>
          <w:rFonts w:asciiTheme="majorHAnsi" w:hAnsiTheme="majorHAnsi" w:cstheme="majorHAnsi"/>
        </w:rPr>
        <w:t xml:space="preserve"> and saps economic vitality. </w:t>
      </w:r>
      <w:r w:rsidRPr="00A1137A">
        <w:rPr>
          <w:rFonts w:asciiTheme="majorHAnsi" w:hAnsiTheme="majorHAnsi" w:cstheme="majorHAnsi"/>
          <w:sz w:val="12"/>
        </w:rPr>
        <w:t xml:space="preserve">Since the Founding Fathers, Americans have understood that private property extends well beyond land, buildings, factories, and machines. </w:t>
      </w:r>
      <w:r w:rsidRPr="00D92965">
        <w:rPr>
          <w:rStyle w:val="Emphasis"/>
          <w:rFonts w:asciiTheme="majorHAnsi" w:hAnsiTheme="majorHAnsi" w:cstheme="majorHAnsi"/>
          <w:highlight w:val="green"/>
        </w:rPr>
        <w:t>The</w:t>
      </w:r>
      <w:r w:rsidRPr="0048756B">
        <w:rPr>
          <w:rStyle w:val="Emphasis"/>
          <w:rFonts w:asciiTheme="majorHAnsi" w:hAnsiTheme="majorHAnsi" w:cstheme="majorHAnsi"/>
        </w:rPr>
        <w:t xml:space="preserve"> real </w:t>
      </w:r>
      <w:r w:rsidRPr="00D92965">
        <w:rPr>
          <w:rStyle w:val="Emphasis"/>
          <w:rFonts w:asciiTheme="majorHAnsi" w:hAnsiTheme="majorHAnsi" w:cstheme="majorHAnsi"/>
          <w:highlight w:val="green"/>
        </w:rPr>
        <w:t>source of America’s power</w:t>
      </w:r>
      <w:r w:rsidRPr="0048756B">
        <w:rPr>
          <w:rStyle w:val="Emphasis"/>
          <w:rFonts w:asciiTheme="majorHAnsi" w:hAnsiTheme="majorHAnsi" w:cstheme="majorHAnsi"/>
        </w:rPr>
        <w:t xml:space="preserve"> and promise are </w:t>
      </w:r>
      <w:r w:rsidRPr="00D92965">
        <w:rPr>
          <w:rStyle w:val="Emphasis"/>
          <w:rFonts w:asciiTheme="majorHAnsi" w:hAnsiTheme="majorHAnsi" w:cstheme="majorHAnsi"/>
          <w:highlight w:val="green"/>
        </w:rPr>
        <w:t>ideas</w:t>
      </w:r>
      <w:r w:rsidRPr="0048756B">
        <w:rPr>
          <w:rStyle w:val="Emphasis"/>
          <w:rFonts w:asciiTheme="majorHAnsi" w:hAnsiTheme="majorHAnsi" w:cstheme="majorHAnsi"/>
        </w:rPr>
        <w:t xml:space="preserve">. Walls, locks, or guards can protect physical property, but the implementation of ideas — new songs, artificial intelligence, or medicines — </w:t>
      </w:r>
      <w:r w:rsidRPr="00D92965">
        <w:rPr>
          <w:rStyle w:val="Emphasis"/>
          <w:rFonts w:asciiTheme="majorHAnsi" w:hAnsiTheme="majorHAnsi" w:cstheme="majorHAnsi"/>
          <w:highlight w:val="green"/>
        </w:rPr>
        <w:t>requires special protections</w:t>
      </w:r>
      <w:r w:rsidRPr="0048756B">
        <w:rPr>
          <w:rStyle w:val="Emphasis"/>
          <w:rFonts w:asciiTheme="majorHAnsi" w:hAnsiTheme="majorHAnsi" w:cstheme="majorHAnsi"/>
        </w:rPr>
        <w:t xml:space="preserve"> and trust in the rule of law</w:t>
      </w:r>
      <w:r w:rsidRPr="00A1137A">
        <w:rPr>
          <w:rFonts w:asciiTheme="majorHAnsi" w:hAnsiTheme="majorHAnsi" w:cstheme="majorHAnsi"/>
          <w:sz w:val="12"/>
        </w:rPr>
        <w:t xml:space="preserve">. That’s why the Founders included intellectual property rights in the Constitution — in the form of an “exclusive right” for authors and inventors — to “promote the progress of science and useful arts.” Indeed, this is the only time the word “right” appears in the Constitution (amendments aside). The Founders knew that only the rule of law, and our respect for it, can protect and enable the development of these ideas. Yet, </w:t>
      </w:r>
      <w:r w:rsidRPr="0048756B">
        <w:rPr>
          <w:rStyle w:val="StyleUnderline"/>
          <w:rFonts w:asciiTheme="majorHAnsi" w:hAnsiTheme="majorHAnsi" w:cstheme="majorHAnsi"/>
        </w:rPr>
        <w:t xml:space="preserve">President Biden undermined that respect by signaling his support for the appropriation of America’s intangible assets. In doing so, he </w:t>
      </w:r>
      <w:r w:rsidRPr="00A56B0B">
        <w:rPr>
          <w:rStyle w:val="StyleUnderline"/>
          <w:rFonts w:asciiTheme="majorHAnsi" w:hAnsiTheme="majorHAnsi" w:cstheme="majorHAnsi"/>
        </w:rPr>
        <w:t xml:space="preserve">jeopardized America’s uniquely successful intellectual property system. </w:t>
      </w:r>
      <w:r w:rsidRPr="00A1137A">
        <w:rPr>
          <w:rFonts w:asciiTheme="majorHAnsi" w:hAnsiTheme="majorHAnsi" w:cstheme="majorHAnsi"/>
          <w:sz w:val="12"/>
        </w:rPr>
        <w:t xml:space="preserve">The history of our nation — indeed, much of the history of the world — </w:t>
      </w:r>
      <w:r w:rsidRPr="00A1137A">
        <w:rPr>
          <w:rStyle w:val="Emphasis"/>
          <w:rFonts w:asciiTheme="majorHAnsi" w:hAnsiTheme="majorHAnsi" w:cstheme="majorHAnsi"/>
          <w:b w:val="0"/>
          <w:bCs/>
          <w:sz w:val="12"/>
          <w:u w:val="none"/>
        </w:rPr>
        <w:t>since 1789 has been the revolution in knowledge led by American ingenuity in agriculture, industry, medicine, and information technology. Progress like this does not just happen</w:t>
      </w:r>
      <w:r w:rsidRPr="00A1137A">
        <w:rPr>
          <w:rFonts w:asciiTheme="majorHAnsi" w:hAnsiTheme="majorHAnsi" w:cstheme="majorHAnsi"/>
          <w:b/>
          <w:bCs/>
          <w:sz w:val="12"/>
        </w:rPr>
        <w:t xml:space="preserve">. Indeed, it didn’t, for the millennia of the entire human history until our nation’s founding a couple of hundred years ago! </w:t>
      </w:r>
      <w:r w:rsidRPr="00A1137A">
        <w:rPr>
          <w:rStyle w:val="Emphasis"/>
          <w:rFonts w:asciiTheme="majorHAnsi" w:hAnsiTheme="majorHAnsi" w:cstheme="majorHAnsi"/>
          <w:b w:val="0"/>
          <w:bCs/>
          <w:sz w:val="12"/>
          <w:u w:val="none"/>
        </w:rPr>
        <w:t xml:space="preserve">It’s not a coincidence that the last two centuries of uninterrupted, IP-driven innovation — up to and including the miraculous creation in a record time of the Covid vaccines themselves — began when one nation finally committed itself to protect intangible assets as much as physical property. </w:t>
      </w:r>
      <w:r w:rsidRPr="00A1137A">
        <w:rPr>
          <w:rFonts w:asciiTheme="majorHAnsi" w:hAnsiTheme="majorHAnsi" w:cstheme="majorHAnsi"/>
          <w:b/>
          <w:bCs/>
          <w:sz w:val="12"/>
        </w:rPr>
        <w:t xml:space="preserve">The reason is simple: knowledge is cumulative. </w:t>
      </w:r>
      <w:r w:rsidRPr="00A1137A">
        <w:rPr>
          <w:rStyle w:val="Emphasis"/>
          <w:rFonts w:asciiTheme="majorHAnsi" w:hAnsiTheme="majorHAnsi" w:cstheme="majorHAnsi"/>
          <w:b w:val="0"/>
          <w:bCs/>
          <w:sz w:val="12"/>
          <w:u w:val="none"/>
        </w:rPr>
        <w:t xml:space="preserve">Every new discovery becomes the basis for new research. The revolutionary mRNA technology behind Pfizer and </w:t>
      </w:r>
      <w:proofErr w:type="spellStart"/>
      <w:r w:rsidRPr="00A1137A">
        <w:rPr>
          <w:rStyle w:val="Emphasis"/>
          <w:rFonts w:asciiTheme="majorHAnsi" w:hAnsiTheme="majorHAnsi" w:cstheme="majorHAnsi"/>
          <w:b w:val="0"/>
          <w:bCs/>
          <w:sz w:val="12"/>
          <w:u w:val="none"/>
        </w:rPr>
        <w:t>Moderna’s</w:t>
      </w:r>
      <w:proofErr w:type="spellEnd"/>
      <w:r w:rsidRPr="00A1137A">
        <w:rPr>
          <w:rStyle w:val="Emphasis"/>
          <w:rFonts w:asciiTheme="majorHAnsi" w:hAnsiTheme="majorHAnsi" w:cstheme="majorHAnsi"/>
          <w:b w:val="0"/>
          <w:bCs/>
          <w:sz w:val="12"/>
          <w:u w:val="none"/>
        </w:rPr>
        <w:t xml:space="preserve"> vaccines is, in fact, an evolutionary iteration of previous — patented — breakthroughs over the last two decades.</w:t>
      </w:r>
      <w:r w:rsidRPr="0048756B">
        <w:rPr>
          <w:rStyle w:val="Emphasis"/>
          <w:rFonts w:asciiTheme="majorHAnsi" w:hAnsiTheme="majorHAnsi" w:cstheme="majorHAnsi"/>
        </w:rPr>
        <w:t xml:space="preserve"> </w:t>
      </w:r>
      <w:r w:rsidRPr="00A1137A">
        <w:rPr>
          <w:rFonts w:asciiTheme="majorHAnsi" w:hAnsiTheme="majorHAnsi" w:cstheme="majorHAnsi"/>
          <w:sz w:val="12"/>
        </w:rPr>
        <w:t xml:space="preserve">Sen. Bernie Sanders, among others, turns up his nose at all this science, history, and progress. Like President </w:t>
      </w:r>
      <w:r w:rsidRPr="0048756B">
        <w:rPr>
          <w:rStyle w:val="StyleUnderline"/>
          <w:rFonts w:asciiTheme="majorHAnsi" w:hAnsiTheme="majorHAnsi" w:cstheme="majorHAnsi"/>
        </w:rPr>
        <w:t xml:space="preserve">Biden, he supports waiving vaccine patents because, he says, “We need a people’s vaccine, not a profit vaccine.” </w:t>
      </w:r>
      <w:r w:rsidRPr="00A1137A">
        <w:rPr>
          <w:rStyle w:val="Emphasis"/>
          <w:rFonts w:asciiTheme="majorHAnsi" w:hAnsiTheme="majorHAnsi" w:cstheme="majorHAnsi"/>
          <w:b w:val="0"/>
          <w:bCs/>
          <w:sz w:val="12"/>
          <w:u w:val="none"/>
        </w:rPr>
        <w:t xml:space="preserve">Ignore for a moment that many companies have agreed to sell their vaccines at non-profit prices for the duration of the pandemic, or that the vaccines are completely free for all patients at pharmacies nationwide, or that the federal government pays $19.50 per Pfizer dose, about $15 per Moderna dose, and $10 for the Johnson &amp; Johnson shot — less than the cost of a pizza for medicines that are saving millions of lives and restoring our economy. </w:t>
      </w:r>
      <w:r w:rsidRPr="00A1137A">
        <w:rPr>
          <w:rFonts w:asciiTheme="majorHAnsi" w:hAnsiTheme="majorHAnsi" w:cstheme="majorHAnsi"/>
          <w:b/>
          <w:bCs/>
          <w:sz w:val="12"/>
        </w:rPr>
        <w:t>I</w:t>
      </w:r>
      <w:r w:rsidRPr="00A1137A">
        <w:rPr>
          <w:rFonts w:asciiTheme="majorHAnsi" w:hAnsiTheme="majorHAnsi" w:cstheme="majorHAnsi"/>
          <w:sz w:val="12"/>
        </w:rPr>
        <w:t xml:space="preserve">nstead, </w:t>
      </w:r>
      <w:r w:rsidRPr="0048756B">
        <w:rPr>
          <w:rStyle w:val="Emphasis"/>
          <w:rFonts w:asciiTheme="majorHAnsi" w:hAnsiTheme="majorHAnsi" w:cstheme="majorHAnsi"/>
          <w:sz w:val="26"/>
          <w:szCs w:val="26"/>
        </w:rPr>
        <w:t xml:space="preserve">focus on the fact that </w:t>
      </w:r>
      <w:r w:rsidRPr="00D92965">
        <w:rPr>
          <w:rStyle w:val="Emphasis"/>
          <w:rFonts w:asciiTheme="majorHAnsi" w:hAnsiTheme="majorHAnsi" w:cstheme="majorHAnsi"/>
          <w:sz w:val="26"/>
          <w:szCs w:val="26"/>
          <w:highlight w:val="green"/>
        </w:rPr>
        <w:t>intellectual property protections enabled the</w:t>
      </w:r>
      <w:r w:rsidRPr="0048756B">
        <w:rPr>
          <w:rStyle w:val="Emphasis"/>
          <w:rFonts w:asciiTheme="majorHAnsi" w:hAnsiTheme="majorHAnsi" w:cstheme="majorHAnsi"/>
          <w:sz w:val="26"/>
          <w:szCs w:val="26"/>
        </w:rPr>
        <w:t xml:space="preserve"> creation of “</w:t>
      </w:r>
      <w:r w:rsidRPr="00D92965">
        <w:rPr>
          <w:rStyle w:val="Emphasis"/>
          <w:rFonts w:asciiTheme="majorHAnsi" w:hAnsiTheme="majorHAnsi" w:cstheme="majorHAnsi"/>
          <w:sz w:val="26"/>
          <w:szCs w:val="26"/>
          <w:highlight w:val="green"/>
        </w:rPr>
        <w:t>people’s vaccines</w:t>
      </w:r>
      <w:r w:rsidRPr="0048756B">
        <w:rPr>
          <w:rStyle w:val="Emphasis"/>
          <w:rFonts w:asciiTheme="majorHAnsi" w:hAnsiTheme="majorHAnsi" w:cstheme="majorHAnsi"/>
          <w:sz w:val="26"/>
          <w:szCs w:val="26"/>
        </w:rPr>
        <w:t>” in the first place.</w:t>
      </w:r>
      <w:r w:rsidRPr="00A1137A">
        <w:rPr>
          <w:rFonts w:asciiTheme="majorHAnsi" w:hAnsiTheme="majorHAnsi" w:cstheme="majorHAnsi"/>
          <w:sz w:val="12"/>
        </w:rPr>
        <w:t xml:space="preserve"> </w:t>
      </w:r>
      <w:r w:rsidRPr="00A56B0B">
        <w:rPr>
          <w:rStyle w:val="Emphasis"/>
          <w:rFonts w:asciiTheme="majorHAnsi" w:hAnsiTheme="majorHAnsi" w:cstheme="majorHAnsi"/>
        </w:rPr>
        <w:t xml:space="preserve">The choice isn’t between cheap vaccines and even cheaper vaccines — it’s between shots that are protected by strong IP laws or no shots at all. </w:t>
      </w:r>
      <w:r w:rsidRPr="00A1137A">
        <w:rPr>
          <w:rFonts w:asciiTheme="majorHAnsi" w:hAnsiTheme="majorHAnsi" w:cstheme="majorHAnsi"/>
          <w:sz w:val="12"/>
        </w:rPr>
        <w:t xml:space="preserve">The same goes for every industry. </w:t>
      </w:r>
      <w:r w:rsidRPr="00A56B0B">
        <w:rPr>
          <w:rStyle w:val="Emphasis"/>
          <w:rFonts w:asciiTheme="majorHAnsi" w:hAnsiTheme="majorHAnsi" w:cstheme="majorHAnsi"/>
        </w:rPr>
        <w:t>If</w:t>
      </w:r>
      <w:r w:rsidRPr="0048756B">
        <w:rPr>
          <w:rStyle w:val="Emphasis"/>
          <w:rFonts w:asciiTheme="majorHAnsi" w:hAnsiTheme="majorHAnsi" w:cstheme="majorHAnsi"/>
        </w:rPr>
        <w:t xml:space="preserve"> President Biden doesn’t protect the IP behind new vaccines, investors and </w:t>
      </w:r>
      <w:r w:rsidRPr="00D92965">
        <w:rPr>
          <w:rStyle w:val="Emphasis"/>
          <w:rFonts w:asciiTheme="majorHAnsi" w:hAnsiTheme="majorHAnsi" w:cstheme="majorHAnsi"/>
          <w:highlight w:val="green"/>
        </w:rPr>
        <w:t>inventors will ask, what</w:t>
      </w:r>
      <w:r w:rsidRPr="0048756B">
        <w:rPr>
          <w:rStyle w:val="Emphasis"/>
          <w:rFonts w:asciiTheme="majorHAnsi" w:hAnsiTheme="majorHAnsi" w:cstheme="majorHAnsi"/>
        </w:rPr>
        <w:t xml:space="preserve"> other </w:t>
      </w:r>
      <w:r w:rsidRPr="00D92965">
        <w:rPr>
          <w:rStyle w:val="Emphasis"/>
          <w:rFonts w:asciiTheme="majorHAnsi" w:hAnsiTheme="majorHAnsi" w:cstheme="majorHAnsi"/>
          <w:highlight w:val="green"/>
        </w:rPr>
        <w:t>technologies are next</w:t>
      </w:r>
      <w:r w:rsidRPr="0048756B">
        <w:rPr>
          <w:rStyle w:val="Emphasis"/>
          <w:rFonts w:asciiTheme="majorHAnsi" w:hAnsiTheme="majorHAnsi" w:cstheme="majorHAnsi"/>
        </w:rPr>
        <w:t>?</w:t>
      </w:r>
      <w:r w:rsidRPr="00A1137A">
        <w:rPr>
          <w:rFonts w:asciiTheme="majorHAnsi" w:hAnsiTheme="majorHAnsi" w:cstheme="majorHAnsi"/>
          <w:sz w:val="12"/>
        </w:rPr>
        <w:t xml:space="preserve"> </w:t>
      </w:r>
      <w:r w:rsidRPr="0048756B">
        <w:rPr>
          <w:rStyle w:val="StyleUnderline"/>
          <w:rFonts w:asciiTheme="majorHAnsi" w:hAnsiTheme="majorHAnsi" w:cstheme="majorHAnsi"/>
        </w:rPr>
        <w:t>Will similar takings be imposed on climate change technologies, for example? Food processing? Essential semiconductor technologies?</w:t>
      </w:r>
      <w:r w:rsidRPr="00A1137A">
        <w:rPr>
          <w:rFonts w:asciiTheme="majorHAnsi" w:hAnsiTheme="majorHAnsi" w:cstheme="majorHAnsi"/>
          <w:sz w:val="12"/>
        </w:rPr>
        <w:t xml:space="preserve"> </w:t>
      </w:r>
      <w:r w:rsidRPr="00D92965">
        <w:rPr>
          <w:rStyle w:val="Emphasis"/>
          <w:rFonts w:asciiTheme="majorHAnsi" w:hAnsiTheme="majorHAnsi" w:cstheme="majorHAnsi"/>
          <w:highlight w:val="green"/>
        </w:rPr>
        <w:t>Companies will scale back investments in medical devices, microchips, energy, and everything in between</w:t>
      </w:r>
      <w:r w:rsidRPr="0048756B">
        <w:rPr>
          <w:rStyle w:val="Emphasis"/>
          <w:rFonts w:asciiTheme="majorHAnsi" w:hAnsiTheme="majorHAnsi" w:cstheme="majorHAnsi"/>
        </w:rPr>
        <w:t xml:space="preserve"> if they think the U.S. Government might waive IP protection after the fact so that others may copy their inventions with impunity. </w:t>
      </w:r>
      <w:r w:rsidRPr="00A1137A">
        <w:rPr>
          <w:rFonts w:asciiTheme="majorHAnsi" w:hAnsiTheme="majorHAnsi" w:cstheme="majorHAnsi"/>
          <w:sz w:val="12"/>
        </w:rPr>
        <w:t xml:space="preserve">Of immediate concern is the need for more treatments for Covid-19, especially as the pandemic keeps raging with new variants. </w:t>
      </w:r>
      <w:r w:rsidRPr="00D92965">
        <w:rPr>
          <w:rStyle w:val="Emphasis"/>
          <w:rFonts w:asciiTheme="majorHAnsi" w:hAnsiTheme="majorHAnsi" w:cstheme="majorHAnsi"/>
          <w:highlight w:val="green"/>
        </w:rPr>
        <w:t>Knowing</w:t>
      </w:r>
      <w:r w:rsidRPr="0048756B">
        <w:rPr>
          <w:rStyle w:val="Emphasis"/>
          <w:rFonts w:asciiTheme="majorHAnsi" w:hAnsiTheme="majorHAnsi" w:cstheme="majorHAnsi"/>
        </w:rPr>
        <w:t xml:space="preserve"> that </w:t>
      </w:r>
      <w:r w:rsidRPr="00D92965">
        <w:rPr>
          <w:rStyle w:val="Emphasis"/>
          <w:rFonts w:asciiTheme="majorHAnsi" w:hAnsiTheme="majorHAnsi" w:cstheme="majorHAnsi"/>
          <w:highlight w:val="green"/>
        </w:rPr>
        <w:t>their IP may be appropriated</w:t>
      </w:r>
      <w:r w:rsidRPr="0048756B">
        <w:rPr>
          <w:rStyle w:val="Emphasis"/>
          <w:rFonts w:asciiTheme="majorHAnsi" w:hAnsiTheme="majorHAnsi" w:cstheme="majorHAnsi"/>
        </w:rPr>
        <w:t xml:space="preserve"> as soon as it is developed, private industry — especially start-ups and smaller </w:t>
      </w:r>
      <w:r w:rsidRPr="00D92965">
        <w:rPr>
          <w:rStyle w:val="Emphasis"/>
          <w:rFonts w:asciiTheme="majorHAnsi" w:hAnsiTheme="majorHAnsi" w:cstheme="majorHAnsi"/>
          <w:highlight w:val="green"/>
        </w:rPr>
        <w:t>businesses</w:t>
      </w:r>
      <w:r w:rsidRPr="0048756B">
        <w:rPr>
          <w:rStyle w:val="Emphasis"/>
          <w:rFonts w:asciiTheme="majorHAnsi" w:hAnsiTheme="majorHAnsi" w:cstheme="majorHAnsi"/>
        </w:rPr>
        <w:t xml:space="preserve"> that depend heavily on outside capital — </w:t>
      </w:r>
      <w:r w:rsidRPr="00D92965">
        <w:rPr>
          <w:rStyle w:val="Emphasis"/>
          <w:rFonts w:asciiTheme="majorHAnsi" w:hAnsiTheme="majorHAnsi" w:cstheme="majorHAnsi"/>
          <w:highlight w:val="green"/>
        </w:rPr>
        <w:t>may not invest</w:t>
      </w:r>
      <w:r w:rsidRPr="0048756B">
        <w:rPr>
          <w:rStyle w:val="Emphasis"/>
          <w:rFonts w:asciiTheme="majorHAnsi" w:hAnsiTheme="majorHAnsi" w:cstheme="majorHAnsi"/>
        </w:rPr>
        <w:t xml:space="preserve"> the </w:t>
      </w:r>
      <w:r w:rsidRPr="00D92965">
        <w:rPr>
          <w:rStyle w:val="Emphasis"/>
          <w:rFonts w:asciiTheme="majorHAnsi" w:hAnsiTheme="majorHAnsi" w:cstheme="majorHAnsi"/>
          <w:highlight w:val="green"/>
        </w:rPr>
        <w:t>resources</w:t>
      </w:r>
      <w:r w:rsidRPr="0048756B">
        <w:rPr>
          <w:rStyle w:val="Emphasis"/>
          <w:rFonts w:asciiTheme="majorHAnsi" w:hAnsiTheme="majorHAnsi" w:cstheme="majorHAnsi"/>
        </w:rPr>
        <w:t xml:space="preserve"> necessary </w:t>
      </w:r>
      <w:r w:rsidRPr="00D92965">
        <w:rPr>
          <w:rStyle w:val="Emphasis"/>
          <w:rFonts w:asciiTheme="majorHAnsi" w:hAnsiTheme="majorHAnsi" w:cstheme="majorHAnsi"/>
          <w:highlight w:val="green"/>
        </w:rPr>
        <w:t>to develop</w:t>
      </w:r>
      <w:r w:rsidRPr="0048756B">
        <w:rPr>
          <w:rStyle w:val="Emphasis"/>
          <w:rFonts w:asciiTheme="majorHAnsi" w:hAnsiTheme="majorHAnsi" w:cstheme="majorHAnsi"/>
        </w:rPr>
        <w:t xml:space="preserve"> these </w:t>
      </w:r>
      <w:r w:rsidRPr="00D92965">
        <w:rPr>
          <w:rStyle w:val="Emphasis"/>
          <w:rFonts w:asciiTheme="majorHAnsi" w:hAnsiTheme="majorHAnsi" w:cstheme="majorHAnsi"/>
          <w:highlight w:val="green"/>
        </w:rPr>
        <w:t>new tech</w:t>
      </w:r>
      <w:r w:rsidRPr="0048756B">
        <w:rPr>
          <w:rStyle w:val="Emphasis"/>
          <w:rFonts w:asciiTheme="majorHAnsi" w:hAnsiTheme="majorHAnsi" w:cstheme="majorHAnsi"/>
        </w:rPr>
        <w:t xml:space="preserve">nologies that are desperately needed right now. </w:t>
      </w:r>
      <w:r w:rsidRPr="00A1137A">
        <w:rPr>
          <w:rFonts w:asciiTheme="majorHAnsi" w:hAnsiTheme="majorHAnsi" w:cstheme="majorHAnsi"/>
          <w:sz w:val="12"/>
        </w:rPr>
        <w:t xml:space="preserve">Here’s the reality: </w:t>
      </w:r>
      <w:r w:rsidRPr="00D92965">
        <w:rPr>
          <w:rStyle w:val="Emphasis"/>
          <w:rFonts w:asciiTheme="majorHAnsi" w:hAnsiTheme="majorHAnsi" w:cstheme="majorHAnsi"/>
          <w:highlight w:val="green"/>
        </w:rPr>
        <w:t>remove</w:t>
      </w:r>
      <w:r w:rsidRPr="0048756B">
        <w:rPr>
          <w:rStyle w:val="Emphasis"/>
          <w:rFonts w:asciiTheme="majorHAnsi" w:hAnsiTheme="majorHAnsi" w:cstheme="majorHAnsi"/>
        </w:rPr>
        <w:t xml:space="preserve"> patents and other </w:t>
      </w:r>
      <w:r w:rsidRPr="00D92965">
        <w:rPr>
          <w:rStyle w:val="Emphasis"/>
          <w:rFonts w:asciiTheme="majorHAnsi" w:hAnsiTheme="majorHAnsi" w:cstheme="majorHAnsi"/>
          <w:highlight w:val="green"/>
        </w:rPr>
        <w:t>forms of intellectual property, and private-sector investment</w:t>
      </w:r>
      <w:r w:rsidRPr="0048756B">
        <w:rPr>
          <w:rStyle w:val="Emphasis"/>
          <w:rFonts w:asciiTheme="majorHAnsi" w:hAnsiTheme="majorHAnsi" w:cstheme="majorHAnsi"/>
        </w:rPr>
        <w:t xml:space="preserve"> in innovation </w:t>
      </w:r>
      <w:r w:rsidRPr="00D92965">
        <w:rPr>
          <w:rStyle w:val="Emphasis"/>
          <w:rFonts w:asciiTheme="majorHAnsi" w:hAnsiTheme="majorHAnsi" w:cstheme="majorHAnsi"/>
          <w:highlight w:val="green"/>
        </w:rPr>
        <w:t>dries up</w:t>
      </w:r>
      <w:r w:rsidRPr="0048756B">
        <w:rPr>
          <w:rStyle w:val="StyleUnderline"/>
          <w:rFonts w:asciiTheme="majorHAnsi" w:hAnsiTheme="majorHAnsi" w:cstheme="majorHAnsi"/>
        </w:rPr>
        <w:t>. The government will then try to step in to fill the gap, inefficiently as always.</w:t>
      </w:r>
      <w:r w:rsidRPr="00A1137A">
        <w:rPr>
          <w:rFonts w:asciiTheme="majorHAnsi" w:hAnsiTheme="majorHAnsi" w:cstheme="majorHAnsi"/>
          <w:sz w:val="12"/>
        </w:rPr>
        <w:t xml:space="preserve"> </w:t>
      </w:r>
      <w:r w:rsidRPr="0048756B">
        <w:rPr>
          <w:rStyle w:val="Emphasis"/>
          <w:rFonts w:asciiTheme="majorHAnsi" w:hAnsiTheme="majorHAnsi" w:cstheme="majorHAnsi"/>
        </w:rPr>
        <w:t>Like the taking of factories to nationalize industry, this taking of intellectual property is effectively the nationalization of our innovation economy</w:t>
      </w:r>
      <w:r w:rsidRPr="00A1137A">
        <w:rPr>
          <w:rFonts w:asciiTheme="majorHAnsi" w:hAnsiTheme="majorHAnsi" w:cstheme="majorHAnsi"/>
          <w:sz w:val="12"/>
        </w:rPr>
        <w:t xml:space="preserve">. The result will be the same as in every other socialist regime that nationalized its industries: the kind of poverty, corruption, and misery that my family escaped from decades ago. </w:t>
      </w:r>
      <w:r w:rsidRPr="00D92965">
        <w:rPr>
          <w:rStyle w:val="Emphasis"/>
          <w:rFonts w:asciiTheme="majorHAnsi" w:hAnsiTheme="majorHAnsi" w:cstheme="majorHAnsi"/>
          <w:highlight w:val="green"/>
        </w:rPr>
        <w:t>American innovation</w:t>
      </w:r>
      <w:r w:rsidRPr="00A1137A">
        <w:rPr>
          <w:rFonts w:asciiTheme="majorHAnsi" w:hAnsiTheme="majorHAnsi" w:cstheme="majorHAnsi"/>
          <w:sz w:val="12"/>
        </w:rPr>
        <w:t xml:space="preserve"> has cured diseases, enabled human flight, led to the development of computers, and </w:t>
      </w:r>
      <w:r w:rsidRPr="0048756B">
        <w:rPr>
          <w:rStyle w:val="Emphasis"/>
          <w:rFonts w:asciiTheme="majorHAnsi" w:hAnsiTheme="majorHAnsi" w:cstheme="majorHAnsi"/>
        </w:rPr>
        <w:t xml:space="preserve">made our nation the </w:t>
      </w:r>
      <w:r w:rsidRPr="00D92965">
        <w:rPr>
          <w:rStyle w:val="Emphasis"/>
          <w:rFonts w:asciiTheme="majorHAnsi" w:hAnsiTheme="majorHAnsi" w:cstheme="majorHAnsi"/>
          <w:highlight w:val="green"/>
        </w:rPr>
        <w:t>envy of the world. Waiving intellectual property</w:t>
      </w:r>
      <w:r w:rsidRPr="0048756B">
        <w:rPr>
          <w:rStyle w:val="Emphasis"/>
          <w:rFonts w:asciiTheme="majorHAnsi" w:hAnsiTheme="majorHAnsi" w:cstheme="majorHAnsi"/>
        </w:rPr>
        <w:t xml:space="preserve"> rights could </w:t>
      </w:r>
      <w:r w:rsidRPr="00D92965">
        <w:rPr>
          <w:rStyle w:val="Emphasis"/>
          <w:rFonts w:asciiTheme="majorHAnsi" w:hAnsiTheme="majorHAnsi" w:cstheme="majorHAnsi"/>
          <w:highlight w:val="green"/>
        </w:rPr>
        <w:t>forfeit it all.</w:t>
      </w:r>
    </w:p>
    <w:p w14:paraId="74AA719B" w14:textId="77777777" w:rsidR="00987E30" w:rsidRPr="00100A2B" w:rsidRDefault="00987E30" w:rsidP="00987E30">
      <w:pPr>
        <w:pStyle w:val="Heading4"/>
      </w:pPr>
      <w:r w:rsidRPr="00100A2B">
        <w:t>Primacy and allied commitments solve arms races and great power war – unipolarity is sustainable and prevents power vacuums and global escalation</w:t>
      </w:r>
      <w:r>
        <w:t xml:space="preserve">. </w:t>
      </w:r>
    </w:p>
    <w:p w14:paraId="49D52F29" w14:textId="77777777" w:rsidR="00987E30" w:rsidRPr="00100A2B" w:rsidRDefault="00987E30" w:rsidP="00987E30">
      <w:r w:rsidRPr="003B3920">
        <w:rPr>
          <w:rStyle w:val="StyleUnderline"/>
          <w:b/>
          <w:bCs/>
          <w:sz w:val="26"/>
          <w:szCs w:val="26"/>
          <w:u w:val="none"/>
        </w:rPr>
        <w:t>Brands 18</w:t>
      </w:r>
      <w:r w:rsidRPr="00100A2B">
        <w:t xml:space="preserve"> </w:t>
      </w:r>
      <w:r w:rsidRPr="003B3920">
        <w:rPr>
          <w:sz w:val="18"/>
          <w:szCs w:val="18"/>
        </w:rPr>
        <w:t xml:space="preserve">[(Hal, Henry Kissinger Distinguished Professor at Johns Hopkins University's School of Advanced International </w:t>
      </w:r>
      <w:proofErr w:type="gramStart"/>
      <w:r w:rsidRPr="003B3920">
        <w:rPr>
          <w:sz w:val="18"/>
          <w:szCs w:val="18"/>
        </w:rPr>
        <w:t>Studies</w:t>
      </w:r>
      <w:proofErr w:type="gramEnd"/>
      <w:r w:rsidRPr="003B3920">
        <w:rPr>
          <w:sz w:val="18"/>
          <w:szCs w:val="18"/>
        </w:rPr>
        <w:t xml:space="preserve"> and a senior fellow at the Center for Strategic and Budgetary Assessments) "American Grand Strategy in the Age of Trump," Page 129-133] </w:t>
      </w:r>
    </w:p>
    <w:p w14:paraId="61676BCF" w14:textId="2E73BB02" w:rsidR="00987E30" w:rsidRPr="00987E30" w:rsidRDefault="00987E30" w:rsidP="00987E30">
      <w:pPr>
        <w:rPr>
          <w:b/>
          <w:iCs/>
          <w:u w:val="single"/>
        </w:rPr>
      </w:pPr>
      <w:r w:rsidRPr="00A56B0B">
        <w:rPr>
          <w:rStyle w:val="StyleUnderline"/>
          <w:b/>
          <w:bCs/>
        </w:rPr>
        <w:t xml:space="preserve">Since World War II, the </w:t>
      </w:r>
      <w:r w:rsidRPr="00D92965">
        <w:rPr>
          <w:rStyle w:val="StyleUnderline"/>
          <w:b/>
          <w:bCs/>
          <w:highlight w:val="green"/>
        </w:rPr>
        <w:t>U</w:t>
      </w:r>
      <w:r w:rsidRPr="003B3920">
        <w:rPr>
          <w:rStyle w:val="StyleUnderline"/>
          <w:b/>
          <w:bCs/>
        </w:rPr>
        <w:t xml:space="preserve">nited </w:t>
      </w:r>
      <w:r w:rsidRPr="00D92965">
        <w:rPr>
          <w:rStyle w:val="StyleUnderline"/>
          <w:b/>
          <w:bCs/>
          <w:highlight w:val="green"/>
        </w:rPr>
        <w:t>S</w:t>
      </w:r>
      <w:r w:rsidRPr="003B3920">
        <w:rPr>
          <w:rStyle w:val="StyleUnderline"/>
          <w:b/>
          <w:bCs/>
        </w:rPr>
        <w:t xml:space="preserve">tates </w:t>
      </w:r>
      <w:r w:rsidRPr="00D92965">
        <w:rPr>
          <w:rStyle w:val="StyleUnderline"/>
          <w:b/>
          <w:bCs/>
          <w:highlight w:val="green"/>
        </w:rPr>
        <w:t>has had</w:t>
      </w:r>
      <w:r w:rsidRPr="00100A2B">
        <w:rPr>
          <w:rStyle w:val="StyleUnderline"/>
        </w:rPr>
        <w:t xml:space="preserve"> a military </w:t>
      </w:r>
      <w:r w:rsidRPr="00100A2B">
        <w:rPr>
          <w:rStyle w:val="Emphasis"/>
        </w:rPr>
        <w:t>second to none</w:t>
      </w:r>
      <w:r w:rsidRPr="003B3920">
        <w:rPr>
          <w:sz w:val="14"/>
        </w:rPr>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w:t>
      </w:r>
      <w:r w:rsidRPr="003B3920">
        <w:rPr>
          <w:rStyle w:val="StyleUnderline"/>
        </w:rPr>
        <w:t>having</w:t>
      </w:r>
      <w:r w:rsidRPr="003B3920">
        <w:rPr>
          <w:u w:val="single"/>
        </w:rPr>
        <w:t xml:space="preserve"> </w:t>
      </w:r>
      <w:r w:rsidRPr="00D92965">
        <w:rPr>
          <w:rStyle w:val="Emphasis"/>
          <w:highlight w:val="green"/>
        </w:rPr>
        <w:t>overwhelming military primacy</w:t>
      </w:r>
      <w:r w:rsidRPr="003B3920">
        <w:rPr>
          <w:sz w:val="14"/>
        </w:rPr>
        <w:t>. The idea, as George</w:t>
      </w:r>
      <w:r>
        <w:rPr>
          <w:sz w:val="14"/>
        </w:rPr>
        <w:t xml:space="preserve"> </w:t>
      </w:r>
      <w:r w:rsidRPr="003B3920">
        <w:rPr>
          <w:sz w:val="14"/>
        </w:rPr>
        <w:t>W. Bush declared in 2002, that America must possess “strengths beyond challenge” has featured in every major U.S. strategy document for a quarter century; it has also been reflected in concrete terms.6</w:t>
      </w:r>
      <w:r>
        <w:rPr>
          <w:sz w:val="14"/>
        </w:rPr>
        <w:t xml:space="preserve"> </w:t>
      </w:r>
      <w:r w:rsidRPr="003B3920">
        <w:rPr>
          <w:sz w:val="14"/>
        </w:rPr>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tates consistently accounted for around 35 to 45</w:t>
      </w:r>
      <w:r>
        <w:rPr>
          <w:rStyle w:val="StyleUnderline"/>
        </w:rPr>
        <w:t xml:space="preserve"> </w:t>
      </w:r>
      <w:r w:rsidRPr="00100A2B">
        <w:rPr>
          <w:rStyle w:val="StyleUnderline"/>
        </w:rPr>
        <w:t xml:space="preserve">percent of world defense spending and </w:t>
      </w:r>
      <w:r w:rsidRPr="00060E6A">
        <w:rPr>
          <w:rStyle w:val="StyleUnderline"/>
        </w:rPr>
        <w:t xml:space="preserve">maintained </w:t>
      </w:r>
      <w:r w:rsidRPr="00060E6A">
        <w:rPr>
          <w:rStyle w:val="Emphasis"/>
        </w:rPr>
        <w:t>peerless global power-projection capabilities</w:t>
      </w:r>
      <w:r w:rsidRPr="00060E6A">
        <w:rPr>
          <w:sz w:val="14"/>
        </w:rPr>
        <w:t xml:space="preserve">.7 Perhaps more important, U.S. </w:t>
      </w:r>
      <w:r w:rsidRPr="00060E6A">
        <w:rPr>
          <w:rStyle w:val="StyleUnderline"/>
        </w:rPr>
        <w:t xml:space="preserve">primacy was also unrivaled </w:t>
      </w:r>
      <w:r w:rsidRPr="00060E6A">
        <w:rPr>
          <w:rStyle w:val="StyleUnderline"/>
          <w:b/>
          <w:bCs/>
        </w:rPr>
        <w:t>in key</w:t>
      </w:r>
      <w:r w:rsidRPr="00060E6A">
        <w:rPr>
          <w:rStyle w:val="StyleUnderline"/>
        </w:rPr>
        <w:t xml:space="preserve"> overseas </w:t>
      </w:r>
      <w:r w:rsidRPr="00060E6A">
        <w:rPr>
          <w:rStyle w:val="Emphasis"/>
        </w:rPr>
        <w:t>strategic regions</w:t>
      </w:r>
      <w:r w:rsidRPr="00060E6A">
        <w:rPr>
          <w:sz w:val="14"/>
          <w:u w:val="single"/>
        </w:rPr>
        <w:t>—</w:t>
      </w:r>
      <w:r w:rsidRPr="00060E6A">
        <w:rPr>
          <w:rStyle w:val="Emphasis"/>
        </w:rPr>
        <w:t>Europe, East Asia, the Middle East</w:t>
      </w:r>
      <w:r w:rsidRPr="00060E6A">
        <w:rPr>
          <w:sz w:val="14"/>
        </w:rPr>
        <w:t xml:space="preserve">. </w:t>
      </w:r>
      <w:r w:rsidRPr="00060E6A">
        <w:rPr>
          <w:rStyle w:val="StyleUnderline"/>
        </w:rPr>
        <w:t xml:space="preserve">From </w:t>
      </w:r>
      <w:r w:rsidRPr="00060E6A">
        <w:rPr>
          <w:rStyle w:val="Emphasis"/>
        </w:rPr>
        <w:t>thrashing Saddam</w:t>
      </w:r>
      <w:r w:rsidRPr="00060E6A">
        <w:rPr>
          <w:sz w:val="14"/>
        </w:rPr>
        <w:t xml:space="preserve"> Hussein’s million-man Iraqi military </w:t>
      </w:r>
      <w:r w:rsidRPr="00060E6A">
        <w:rPr>
          <w:rStyle w:val="StyleUnderline"/>
        </w:rPr>
        <w:t>during Operation Desert Storm, to deploying—with impunity—two carrier strike groups off Taiwan during the China-Taiwan crisis of 1995– 96, Washington has been able to project military power</w:t>
      </w:r>
      <w:r w:rsidRPr="00100A2B">
        <w:rPr>
          <w:rStyle w:val="StyleUnderline"/>
        </w:rPr>
        <w:t xml:space="preserve">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r>
        <w:rPr>
          <w:rStyle w:val="Emphasis"/>
        </w:rPr>
        <w:t xml:space="preserve"> </w:t>
      </w:r>
      <w:r w:rsidRPr="003B3920">
        <w:rPr>
          <w:sz w:val="14"/>
        </w:rPr>
        <w:t xml:space="preserve">This </w:t>
      </w:r>
      <w:r w:rsidRPr="00100A2B">
        <w:rPr>
          <w:rStyle w:val="Emphasis"/>
        </w:rPr>
        <w:t>military dominance</w:t>
      </w:r>
      <w:r w:rsidRPr="003B3920">
        <w:rPr>
          <w:sz w:val="14"/>
        </w:rPr>
        <w:t xml:space="preserve"> </w:t>
      </w:r>
      <w:r w:rsidRPr="00100A2B">
        <w:rPr>
          <w:rStyle w:val="StyleUnderline"/>
        </w:rPr>
        <w:t>has constituted the</w:t>
      </w:r>
      <w:r w:rsidRPr="003B3920">
        <w:rPr>
          <w:sz w:val="14"/>
        </w:rPr>
        <w:t xml:space="preserve"> </w:t>
      </w:r>
      <w:r w:rsidRPr="00100A2B">
        <w:rPr>
          <w:rStyle w:val="Emphasis"/>
        </w:rPr>
        <w:t xml:space="preserve">hard-power backbone </w:t>
      </w:r>
      <w:r w:rsidRPr="00100A2B">
        <w:rPr>
          <w:rStyle w:val="StyleUnderline"/>
        </w:rPr>
        <w:t xml:space="preserve">of an ambitious global strategy. </w:t>
      </w:r>
      <w:r w:rsidRPr="00060E6A">
        <w:rPr>
          <w:sz w:val="14"/>
        </w:rPr>
        <w:t>After the Cold War, U.S.</w:t>
      </w:r>
      <w:r w:rsidRPr="00060E6A">
        <w:rPr>
          <w:rStyle w:val="StyleUnderline"/>
        </w:rPr>
        <w:t xml:space="preserve"> </w:t>
      </w:r>
      <w:r w:rsidRPr="00060E6A">
        <w:rPr>
          <w:rStyle w:val="StyleUnderline"/>
          <w:b/>
          <w:bCs/>
        </w:rPr>
        <w:t>policymakers committed to averting</w:t>
      </w:r>
      <w:r w:rsidRPr="00060E6A">
        <w:rPr>
          <w:rStyle w:val="StyleUnderline"/>
        </w:rPr>
        <w:t xml:space="preserve"> a return to the </w:t>
      </w:r>
      <w:r w:rsidRPr="00060E6A">
        <w:rPr>
          <w:rStyle w:val="Emphasis"/>
        </w:rPr>
        <w:t>unstable multipolarity</w:t>
      </w:r>
      <w:r w:rsidRPr="00060E6A">
        <w:rPr>
          <w:rStyle w:val="StyleUnderline"/>
        </w:rPr>
        <w:t xml:space="preserve"> of earlier eras, and to perpetuating the more favorable unipolar order.</w:t>
      </w:r>
      <w:r w:rsidRPr="00060E6A">
        <w:rPr>
          <w:sz w:val="14"/>
        </w:rPr>
        <w:t xml:space="preserve"> </w:t>
      </w:r>
      <w:r w:rsidRPr="00060E6A">
        <w:rPr>
          <w:rStyle w:val="StyleUnderline"/>
        </w:rPr>
        <w:t>They committed to building on the successes of the</w:t>
      </w:r>
      <w:r w:rsidRPr="00100A2B">
        <w:rPr>
          <w:rStyle w:val="StyleUnderline"/>
        </w:rPr>
        <w:t xml:space="preserve"> postwar era by further </w:t>
      </w:r>
      <w:r w:rsidRPr="00D92965">
        <w:rPr>
          <w:rStyle w:val="StyleUnderline"/>
          <w:b/>
          <w:bCs/>
          <w:highlight w:val="green"/>
        </w:rPr>
        <w:t>advancing</w:t>
      </w:r>
      <w:r w:rsidRPr="00D92965">
        <w:rPr>
          <w:rStyle w:val="StyleUnderline"/>
          <w:highlight w:val="green"/>
        </w:rPr>
        <w:t xml:space="preserve"> </w:t>
      </w:r>
      <w:r w:rsidRPr="00D92965">
        <w:rPr>
          <w:rStyle w:val="Emphasis"/>
          <w:highlight w:val="green"/>
        </w:rPr>
        <w:t>liberal</w:t>
      </w:r>
      <w:r w:rsidRPr="00100A2B">
        <w:rPr>
          <w:rStyle w:val="Emphasis"/>
        </w:rPr>
        <w:t xml:space="preserve"> political </w:t>
      </w:r>
      <w:r w:rsidRPr="00D92965">
        <w:rPr>
          <w:rStyle w:val="Emphasis"/>
          <w:highlight w:val="green"/>
        </w:rPr>
        <w:t>values</w:t>
      </w:r>
      <w:r w:rsidRPr="00D92965">
        <w:rPr>
          <w:rStyle w:val="StyleUnderline"/>
          <w:highlight w:val="green"/>
        </w:rPr>
        <w:t xml:space="preserve"> </w:t>
      </w:r>
      <w:r w:rsidRPr="00D92965">
        <w:rPr>
          <w:rStyle w:val="StyleUnderline"/>
          <w:b/>
          <w:bCs/>
          <w:highlight w:val="green"/>
        </w:rPr>
        <w:t>and an open</w:t>
      </w:r>
      <w:r w:rsidRPr="00100A2B">
        <w:rPr>
          <w:rStyle w:val="StyleUnderline"/>
        </w:rPr>
        <w:t xml:space="preserve"> international </w:t>
      </w:r>
      <w:r w:rsidRPr="00D92965">
        <w:rPr>
          <w:rStyle w:val="Emphasis"/>
          <w:highlight w:val="green"/>
        </w:rPr>
        <w:t>economy</w:t>
      </w:r>
      <w:r w:rsidRPr="00100A2B">
        <w:rPr>
          <w:rStyle w:val="StyleUnderline"/>
        </w:rPr>
        <w:t xml:space="preserve">, and to </w:t>
      </w:r>
      <w:r w:rsidRPr="00D92965">
        <w:rPr>
          <w:rStyle w:val="Emphasis"/>
          <w:highlight w:val="green"/>
        </w:rPr>
        <w:t>suppressing</w:t>
      </w:r>
      <w:r w:rsidRPr="00100A2B">
        <w:rPr>
          <w:rStyle w:val="StyleUnderline"/>
        </w:rPr>
        <w:t xml:space="preserve"> international scourges such as </w:t>
      </w:r>
      <w:r w:rsidRPr="00D92965">
        <w:rPr>
          <w:rStyle w:val="Emphasis"/>
          <w:highlight w:val="green"/>
        </w:rPr>
        <w:t>rogue states</w:t>
      </w:r>
      <w:r w:rsidRPr="00100A2B">
        <w:rPr>
          <w:rStyle w:val="StyleUnderline"/>
        </w:rPr>
        <w:t xml:space="preserve">, </w:t>
      </w:r>
      <w:r w:rsidRPr="00100A2B">
        <w:rPr>
          <w:rStyle w:val="Emphasis"/>
        </w:rPr>
        <w:t xml:space="preserve">nuclear </w:t>
      </w:r>
      <w:r w:rsidRPr="00D92965">
        <w:rPr>
          <w:rStyle w:val="Emphasis"/>
          <w:highlight w:val="green"/>
        </w:rPr>
        <w:t>proliferation</w:t>
      </w:r>
      <w:r w:rsidRPr="00D92965">
        <w:rPr>
          <w:rStyle w:val="StyleUnderline"/>
          <w:highlight w:val="green"/>
        </w:rPr>
        <w:t xml:space="preserve">, </w:t>
      </w:r>
      <w:r w:rsidRPr="00D92965">
        <w:rPr>
          <w:rStyle w:val="StyleUnderline"/>
          <w:b/>
          <w:bCs/>
          <w:highlight w:val="green"/>
        </w:rPr>
        <w:t>and</w:t>
      </w:r>
      <w:r w:rsidRPr="00D92965">
        <w:rPr>
          <w:rStyle w:val="StyleUnderline"/>
          <w:highlight w:val="green"/>
        </w:rPr>
        <w:t xml:space="preserve"> </w:t>
      </w:r>
      <w:r w:rsidRPr="000010B3">
        <w:rPr>
          <w:rStyle w:val="StyleUnderline"/>
        </w:rPr>
        <w:t xml:space="preserve">catastrophic </w:t>
      </w:r>
      <w:r w:rsidRPr="00D92965">
        <w:rPr>
          <w:rStyle w:val="Emphasis"/>
          <w:highlight w:val="green"/>
        </w:rPr>
        <w:t>terrorism</w:t>
      </w:r>
      <w:r w:rsidRPr="00100A2B">
        <w:rPr>
          <w:rStyle w:val="StyleUnderline"/>
        </w:rPr>
        <w:t xml:space="preserve">. </w:t>
      </w:r>
      <w:r w:rsidRPr="003B3920">
        <w:rPr>
          <w:sz w:val="14"/>
        </w:rPr>
        <w:t xml:space="preserve">And because they recognized that military force remained the ultima ratio </w:t>
      </w:r>
      <w:proofErr w:type="spellStart"/>
      <w:r w:rsidRPr="003B3920">
        <w:rPr>
          <w:sz w:val="14"/>
        </w:rPr>
        <w:t>regum</w:t>
      </w:r>
      <w:proofErr w:type="spellEnd"/>
      <w:r w:rsidRPr="003B3920">
        <w:rPr>
          <w:sz w:val="14"/>
        </w:rPr>
        <w:t xml:space="preserve">, </w:t>
      </w:r>
      <w:r w:rsidRPr="00100A2B">
        <w:rPr>
          <w:rStyle w:val="StyleUnderline"/>
        </w:rPr>
        <w:t>they understood the</w:t>
      </w:r>
      <w:r w:rsidRPr="003B3920">
        <w:rPr>
          <w:sz w:val="14"/>
        </w:rPr>
        <w:t xml:space="preserve"> </w:t>
      </w:r>
      <w:r w:rsidRPr="00100A2B">
        <w:rPr>
          <w:rStyle w:val="Emphasis"/>
        </w:rPr>
        <w:t>centrality</w:t>
      </w:r>
      <w:r w:rsidRPr="003B3920">
        <w:rPr>
          <w:sz w:val="14"/>
        </w:rPr>
        <w:t xml:space="preserve"> </w:t>
      </w:r>
      <w:r w:rsidRPr="00100A2B">
        <w:rPr>
          <w:rStyle w:val="StyleUnderline"/>
        </w:rPr>
        <w:t>of military preponderance</w:t>
      </w:r>
      <w:r w:rsidRPr="003B3920">
        <w:rPr>
          <w:sz w:val="14"/>
        </w:rPr>
        <w:t>.</w:t>
      </w:r>
      <w:r>
        <w:rPr>
          <w:sz w:val="14"/>
        </w:rPr>
        <w:t xml:space="preserve"> </w:t>
      </w:r>
      <w:r w:rsidRPr="00100A2B">
        <w:rPr>
          <w:rStyle w:val="StyleUnderline"/>
        </w:rPr>
        <w:t xml:space="preserve">Washington would </w:t>
      </w:r>
      <w:r w:rsidRPr="00100A2B">
        <w:rPr>
          <w:rStyle w:val="Emphasis"/>
        </w:rPr>
        <w:t>need</w:t>
      </w:r>
      <w:r w:rsidRPr="00100A2B">
        <w:rPr>
          <w:rStyle w:val="StyleUnderline"/>
        </w:rPr>
        <w:t xml:space="preserve"> the </w:t>
      </w:r>
      <w:r w:rsidRPr="00D92965">
        <w:rPr>
          <w:rStyle w:val="Emphasis"/>
          <w:highlight w:val="green"/>
        </w:rPr>
        <w:t>military power</w:t>
      </w:r>
      <w:r w:rsidRPr="003B3920">
        <w:rPr>
          <w:sz w:val="14"/>
        </w:rPr>
        <w:t xml:space="preserve"> </w:t>
      </w:r>
      <w:r w:rsidRPr="00100A2B">
        <w:rPr>
          <w:rStyle w:val="StyleUnderline"/>
        </w:rPr>
        <w:t xml:space="preserve">necessary to </w:t>
      </w:r>
      <w:r w:rsidRPr="00D92965">
        <w:rPr>
          <w:rStyle w:val="Emphasis"/>
          <w:highlight w:val="green"/>
        </w:rPr>
        <w:t>underwrite</w:t>
      </w:r>
      <w:r w:rsidRPr="00100A2B">
        <w:rPr>
          <w:rStyle w:val="StyleUnderline"/>
        </w:rPr>
        <w:t xml:space="preserve"> worldwide </w:t>
      </w:r>
      <w:r w:rsidRPr="00D92965">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3B3920">
        <w:rPr>
          <w:sz w:val="14"/>
        </w:rPr>
        <w:t xml:space="preserve"> </w:t>
      </w:r>
      <w:r w:rsidRPr="00100A2B">
        <w:rPr>
          <w:rStyle w:val="StyleUnderline"/>
        </w:rPr>
        <w:t>versus any potential</w:t>
      </w:r>
      <w:r w:rsidRPr="003B3920">
        <w:rPr>
          <w:sz w:val="14"/>
        </w:rPr>
        <w:t xml:space="preserve"> </w:t>
      </w:r>
      <w:r w:rsidRPr="00100A2B">
        <w:rPr>
          <w:rStyle w:val="Emphasis"/>
        </w:rPr>
        <w:t xml:space="preserve">great-power rival. </w:t>
      </w:r>
      <w:r w:rsidRPr="003B3920">
        <w:rPr>
          <w:sz w:val="14"/>
        </w:rPr>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D92965">
        <w:rPr>
          <w:rStyle w:val="Emphasis"/>
          <w:highlight w:val="green"/>
        </w:rPr>
        <w:t>strengths beyond challenge</w:t>
      </w:r>
      <w:r w:rsidRPr="00100A2B">
        <w:rPr>
          <w:rStyle w:val="StyleUnderline"/>
        </w:rPr>
        <w:t>,” but it was not at all inaccurate.</w:t>
      </w:r>
      <w:r>
        <w:rPr>
          <w:rStyle w:val="StyleUnderline"/>
        </w:rPr>
        <w:t xml:space="preserve"> </w:t>
      </w:r>
      <w:r w:rsidRPr="003B3920">
        <w:rPr>
          <w:sz w:val="14"/>
          <w:szCs w:val="14"/>
        </w:rPr>
        <w:t>American primacy, moreover, was eminently affordable. At the height of the Cold War, the United States spent over 12</w:t>
      </w:r>
      <w:r>
        <w:rPr>
          <w:sz w:val="14"/>
          <w:szCs w:val="14"/>
        </w:rPr>
        <w:t xml:space="preserve"> </w:t>
      </w:r>
      <w:r w:rsidRPr="003B3920">
        <w:rPr>
          <w:sz w:val="14"/>
          <w:szCs w:val="14"/>
        </w:rPr>
        <w:t>percent of GDP on defense. Since the mid-1990s, the number has usually been between 3 and 4</w:t>
      </w:r>
      <w:r>
        <w:rPr>
          <w:sz w:val="14"/>
          <w:szCs w:val="14"/>
        </w:rPr>
        <w:t xml:space="preserve"> </w:t>
      </w:r>
      <w:r w:rsidRPr="003B3920">
        <w:rPr>
          <w:sz w:val="14"/>
          <w:szCs w:val="14"/>
        </w:rPr>
        <w:t>percent.8 In a historically favorable international environment, Washington could enjoy primacy—and its geopolitical fruits—on the cheap.</w:t>
      </w:r>
      <w:r>
        <w:rPr>
          <w:sz w:val="14"/>
          <w:szCs w:val="14"/>
        </w:rPr>
        <w:t xml:space="preserve"> </w:t>
      </w:r>
      <w:r w:rsidRPr="003B3920">
        <w:rPr>
          <w:sz w:val="14"/>
        </w:rPr>
        <w:t>Yet</w:t>
      </w:r>
      <w:r>
        <w:rPr>
          <w:sz w:val="14"/>
        </w:rPr>
        <w:t xml:space="preserve"> </w:t>
      </w:r>
      <w:r w:rsidRPr="003B3920">
        <w:rPr>
          <w:sz w:val="14"/>
        </w:rPr>
        <w:t xml:space="preserve">U.S. strategy also heeded, at least until recently, </w:t>
      </w:r>
      <w:r w:rsidRPr="00100A2B">
        <w:rPr>
          <w:rStyle w:val="StyleUnderline"/>
        </w:rPr>
        <w:t xml:space="preserve">the fact that there was a limit to how cheaply that </w:t>
      </w:r>
      <w:r w:rsidRPr="00060E6A">
        <w:rPr>
          <w:rStyle w:val="StyleUnderline"/>
        </w:rPr>
        <w:t>primacy could be had. The American military did shrink significantly during the 1990s, but U.S. officials understood that if Washington cut back too far, its primacy would erode to a point where it ceased to deliver its geopolitical benefits</w:t>
      </w:r>
      <w:r w:rsidRPr="00060E6A">
        <w:rPr>
          <w:sz w:val="14"/>
        </w:rPr>
        <w:t xml:space="preserve">. </w:t>
      </w:r>
      <w:r w:rsidRPr="00D92965">
        <w:rPr>
          <w:rStyle w:val="Emphasis"/>
          <w:highlight w:val="green"/>
        </w:rPr>
        <w:t>Alliances</w:t>
      </w:r>
      <w:r w:rsidRPr="00D92965">
        <w:rPr>
          <w:sz w:val="14"/>
          <w:highlight w:val="green"/>
        </w:rPr>
        <w:t xml:space="preserve"> </w:t>
      </w:r>
      <w:r w:rsidRPr="00D92965">
        <w:rPr>
          <w:rStyle w:val="StyleUnderline"/>
          <w:b/>
          <w:bCs/>
          <w:highlight w:val="green"/>
        </w:rPr>
        <w:t>would</w:t>
      </w:r>
      <w:r w:rsidRPr="00D92965">
        <w:rPr>
          <w:sz w:val="14"/>
          <w:highlight w:val="green"/>
        </w:rPr>
        <w:t xml:space="preserve"> </w:t>
      </w:r>
      <w:r w:rsidRPr="00D92965">
        <w:rPr>
          <w:rStyle w:val="Emphasis"/>
          <w:highlight w:val="green"/>
        </w:rPr>
        <w:t>lose credibility</w:t>
      </w:r>
      <w:r w:rsidRPr="00D92965">
        <w:rPr>
          <w:sz w:val="14"/>
          <w:highlight w:val="green"/>
        </w:rPr>
        <w:t xml:space="preserve">; </w:t>
      </w:r>
      <w:r w:rsidRPr="00D92965">
        <w:rPr>
          <w:rStyle w:val="StyleUnderline"/>
          <w:b/>
          <w:bCs/>
          <w:highlight w:val="green"/>
        </w:rPr>
        <w:t>the</w:t>
      </w:r>
      <w:r w:rsidRPr="00D92965">
        <w:rPr>
          <w:b/>
          <w:bCs/>
          <w:sz w:val="14"/>
          <w:highlight w:val="green"/>
        </w:rPr>
        <w:t xml:space="preserve"> </w:t>
      </w:r>
      <w:r w:rsidRPr="00D92965">
        <w:rPr>
          <w:rStyle w:val="StyleUnderline"/>
          <w:b/>
          <w:bCs/>
          <w:highlight w:val="green"/>
        </w:rPr>
        <w:t>stability of key</w:t>
      </w:r>
      <w:r w:rsidRPr="00D92965">
        <w:rPr>
          <w:rStyle w:val="StyleUnderline"/>
          <w:highlight w:val="green"/>
        </w:rPr>
        <w:t xml:space="preserve"> </w:t>
      </w:r>
      <w:r w:rsidRPr="00D92965">
        <w:rPr>
          <w:rStyle w:val="Emphasis"/>
          <w:highlight w:val="green"/>
        </w:rPr>
        <w:t>regions</w:t>
      </w:r>
      <w:r w:rsidRPr="00D92965">
        <w:rPr>
          <w:rStyle w:val="StyleUnderline"/>
          <w:highlight w:val="green"/>
        </w:rPr>
        <w:t xml:space="preserve"> </w:t>
      </w:r>
      <w:r w:rsidRPr="00D92965">
        <w:rPr>
          <w:rStyle w:val="StyleUnderline"/>
          <w:b/>
          <w:bCs/>
          <w:highlight w:val="green"/>
        </w:rPr>
        <w:t>would be</w:t>
      </w:r>
      <w:r w:rsidRPr="00D92965">
        <w:rPr>
          <w:rStyle w:val="StyleUnderline"/>
          <w:highlight w:val="green"/>
        </w:rPr>
        <w:t xml:space="preserve"> </w:t>
      </w:r>
      <w:r w:rsidRPr="00D92965">
        <w:rPr>
          <w:rStyle w:val="Emphasis"/>
          <w:highlight w:val="green"/>
        </w:rPr>
        <w:t>eroded</w:t>
      </w:r>
      <w:r w:rsidRPr="00D92965">
        <w:rPr>
          <w:sz w:val="14"/>
          <w:highlight w:val="green"/>
        </w:rPr>
        <w:t xml:space="preserve">; </w:t>
      </w:r>
      <w:r w:rsidRPr="00D92965">
        <w:rPr>
          <w:rStyle w:val="Emphasis"/>
          <w:highlight w:val="green"/>
        </w:rPr>
        <w:t>rivals would be emboldened</w:t>
      </w:r>
      <w:r w:rsidRPr="00D92965">
        <w:rPr>
          <w:sz w:val="14"/>
          <w:highlight w:val="green"/>
        </w:rPr>
        <w:t xml:space="preserve">; </w:t>
      </w:r>
      <w:r w:rsidRPr="00D92965">
        <w:rPr>
          <w:rStyle w:val="Emphasis"/>
          <w:highlight w:val="green"/>
        </w:rPr>
        <w:t>international crises would go unaddressed</w:t>
      </w:r>
      <w:r w:rsidRPr="00060E6A">
        <w:rPr>
          <w:sz w:val="14"/>
        </w:rPr>
        <w:t xml:space="preserve">. American </w:t>
      </w:r>
      <w:r w:rsidRPr="00060E6A">
        <w:rPr>
          <w:rStyle w:val="StyleUnderline"/>
        </w:rPr>
        <w:t xml:space="preserve">primacy was thus like a </w:t>
      </w:r>
      <w:r w:rsidRPr="00060E6A">
        <w:rPr>
          <w:rStyle w:val="Emphasis"/>
        </w:rPr>
        <w:t>reasonably priced insurance policy</w:t>
      </w:r>
      <w:r w:rsidRPr="00060E6A">
        <w:rPr>
          <w:sz w:val="14"/>
        </w:rPr>
        <w:t xml:space="preserve">. </w:t>
      </w:r>
      <w:r w:rsidRPr="00060E6A">
        <w:rPr>
          <w:rStyle w:val="StyleUnderline"/>
        </w:rPr>
        <w:t xml:space="preserve">It required nontrivial </w:t>
      </w:r>
      <w:proofErr w:type="gramStart"/>
      <w:r w:rsidRPr="00060E6A">
        <w:rPr>
          <w:rStyle w:val="StyleUnderline"/>
        </w:rPr>
        <w:t>expenditures, but</w:t>
      </w:r>
      <w:proofErr w:type="gramEnd"/>
      <w:r w:rsidRPr="00060E6A">
        <w:rPr>
          <w:rStyle w:val="StyleUnderline"/>
        </w:rPr>
        <w:t xml:space="preserve"> protected against far costlier outcomes.</w:t>
      </w:r>
      <w:r w:rsidRPr="00060E6A">
        <w:rPr>
          <w:sz w:val="14"/>
        </w:rPr>
        <w:t>9 Washington paid its insurance premiums for two decades after the Cold War. But more</w:t>
      </w:r>
      <w:r w:rsidRPr="00060E6A">
        <w:rPr>
          <w:rStyle w:val="StyleUnderline"/>
        </w:rPr>
        <w:t xml:space="preserve"> recently American</w:t>
      </w:r>
      <w:r w:rsidRPr="00100A2B">
        <w:rPr>
          <w:rStyle w:val="StyleUnderline"/>
        </w:rPr>
        <w:t xml:space="preserve"> primacy and strategic solvency have been imperiled.</w:t>
      </w:r>
      <w:r>
        <w:rPr>
          <w:rStyle w:val="StyleUnderline"/>
        </w:rPr>
        <w:t xml:space="preserve"> </w:t>
      </w:r>
      <w:r w:rsidRPr="003B3920">
        <w:rPr>
          <w:sz w:val="14"/>
        </w:rPr>
        <w:t>THE DARKENING HORIZON For most of the post–Cold War era, the international system was— by historical standards—</w:t>
      </w:r>
      <w:r w:rsidRPr="00060E6A">
        <w:rPr>
          <w:sz w:val="14"/>
        </w:rPr>
        <w:t xml:space="preserve">remarkably benign. Dangers existed, and as the terrorist attacks of September 11, 2001, demonstrated, they could manifest with horrific effect. But for </w:t>
      </w:r>
      <w:r w:rsidRPr="00060E6A">
        <w:rPr>
          <w:rStyle w:val="StyleUnderline"/>
        </w:rPr>
        <w:t xml:space="preserve">two decades </w:t>
      </w:r>
      <w:r w:rsidRPr="00060E6A">
        <w:rPr>
          <w:rStyle w:val="StyleUnderline"/>
          <w:b/>
          <w:bCs/>
        </w:rPr>
        <w:t xml:space="preserve">after the Soviet collapse, the world was characterized by </w:t>
      </w:r>
      <w:r w:rsidRPr="00060E6A">
        <w:rPr>
          <w:rStyle w:val="Emphasis"/>
        </w:rPr>
        <w:t xml:space="preserve">remarkably low levels of great-power competition, </w:t>
      </w:r>
      <w:r w:rsidRPr="00060E6A">
        <w:rPr>
          <w:rStyle w:val="StyleUnderline"/>
        </w:rPr>
        <w:t xml:space="preserve">high levels of </w:t>
      </w:r>
      <w:r w:rsidRPr="00060E6A">
        <w:rPr>
          <w:rStyle w:val="Emphasis"/>
        </w:rPr>
        <w:t>security</w:t>
      </w:r>
      <w:r w:rsidRPr="00060E6A">
        <w:rPr>
          <w:rStyle w:val="StyleUnderline"/>
        </w:rPr>
        <w:t xml:space="preserve"> in key theaters such as </w:t>
      </w:r>
      <w:r w:rsidRPr="00060E6A">
        <w:rPr>
          <w:rStyle w:val="Emphasis"/>
        </w:rPr>
        <w:t>Europe</w:t>
      </w:r>
      <w:r w:rsidRPr="00060E6A">
        <w:rPr>
          <w:rStyle w:val="StyleUnderline"/>
        </w:rPr>
        <w:t xml:space="preserve"> and </w:t>
      </w:r>
      <w:r w:rsidRPr="00060E6A">
        <w:rPr>
          <w:rStyle w:val="Emphasis"/>
        </w:rPr>
        <w:t>East Asia</w:t>
      </w:r>
      <w:r w:rsidRPr="00060E6A">
        <w:rPr>
          <w:rStyle w:val="StyleUnderline"/>
        </w:rPr>
        <w:t xml:space="preserve">, </w:t>
      </w:r>
      <w:r w:rsidRPr="00060E6A">
        <w:rPr>
          <w:rStyle w:val="StyleUnderline"/>
          <w:b/>
          <w:bCs/>
        </w:rPr>
        <w:t>and</w:t>
      </w:r>
      <w:r w:rsidRPr="00060E6A">
        <w:rPr>
          <w:rStyle w:val="StyleUnderline"/>
        </w:rPr>
        <w:t xml:space="preserve"> the </w:t>
      </w:r>
      <w:r w:rsidRPr="00060E6A">
        <w:rPr>
          <w:rStyle w:val="Emphasis"/>
        </w:rPr>
        <w:t>comparative weakness</w:t>
      </w:r>
      <w:r w:rsidRPr="00060E6A">
        <w:rPr>
          <w:rStyle w:val="StyleUnderline"/>
        </w:rPr>
        <w:t xml:space="preserve"> of those “</w:t>
      </w:r>
      <w:r w:rsidRPr="00060E6A">
        <w:rPr>
          <w:rStyle w:val="Emphasis"/>
        </w:rPr>
        <w:t>rogue” actors</w:t>
      </w:r>
      <w:r w:rsidRPr="00060E6A">
        <w:rPr>
          <w:rStyle w:val="StyleUnderline"/>
        </w:rPr>
        <w:t>—Iran, Iraq, North Korea, al-Qaeda—who most aggressively challenged American power.</w:t>
      </w:r>
      <w:r w:rsidRPr="00060E6A">
        <w:rPr>
          <w:sz w:val="14"/>
        </w:rPr>
        <w:t xml:space="preserve"> During the 1990s, some observers even spoke of a “strategic pause,” the idea being that the end of the Cold War had afforded the United States a respite from normal levels of geopolitical danger and competition. Now, however, </w:t>
      </w:r>
      <w:r w:rsidRPr="00060E6A">
        <w:rPr>
          <w:rStyle w:val="Emphasis"/>
        </w:rPr>
        <w:t>the strategic horizon is darkening</w:t>
      </w:r>
      <w:r w:rsidRPr="00060E6A">
        <w:rPr>
          <w:sz w:val="14"/>
        </w:rPr>
        <w:t xml:space="preserve">, due to four factors. First, </w:t>
      </w:r>
      <w:r w:rsidRPr="00060E6A">
        <w:rPr>
          <w:rStyle w:val="Emphasis"/>
        </w:rPr>
        <w:t>great-power military competition is back</w:t>
      </w:r>
      <w:r w:rsidRPr="00060E6A">
        <w:rPr>
          <w:sz w:val="14"/>
        </w:rPr>
        <w:t xml:space="preserve">. </w:t>
      </w:r>
      <w:r w:rsidRPr="00060E6A">
        <w:rPr>
          <w:rStyle w:val="StyleUnderline"/>
        </w:rPr>
        <w:t>The world’s two leading authoritarian powers</w:t>
      </w:r>
      <w:r w:rsidRPr="00060E6A">
        <w:rPr>
          <w:sz w:val="14"/>
        </w:rPr>
        <w:t>—</w:t>
      </w:r>
      <w:r w:rsidRPr="00AA57D7">
        <w:rPr>
          <w:rStyle w:val="Emphasis"/>
          <w:highlight w:val="green"/>
        </w:rPr>
        <w:t>China</w:t>
      </w:r>
      <w:r w:rsidRPr="00AA57D7">
        <w:rPr>
          <w:sz w:val="14"/>
          <w:highlight w:val="green"/>
        </w:rPr>
        <w:t xml:space="preserve"> </w:t>
      </w:r>
      <w:r w:rsidRPr="00AA57D7">
        <w:rPr>
          <w:rStyle w:val="StyleUnderline"/>
          <w:b/>
          <w:bCs/>
          <w:highlight w:val="green"/>
        </w:rPr>
        <w:t>and</w:t>
      </w:r>
      <w:r w:rsidRPr="00AA57D7">
        <w:rPr>
          <w:sz w:val="14"/>
          <w:highlight w:val="green"/>
        </w:rPr>
        <w:t xml:space="preserve"> </w:t>
      </w:r>
      <w:r w:rsidRPr="00AA57D7">
        <w:rPr>
          <w:rStyle w:val="Emphasis"/>
          <w:highlight w:val="green"/>
        </w:rPr>
        <w:t>Russia</w:t>
      </w:r>
      <w:r w:rsidRPr="00AA57D7">
        <w:rPr>
          <w:sz w:val="14"/>
          <w:highlight w:val="green"/>
        </w:rPr>
        <w:t>—</w:t>
      </w:r>
      <w:r w:rsidRPr="00AA57D7">
        <w:rPr>
          <w:rStyle w:val="StyleUnderline"/>
          <w:highlight w:val="green"/>
        </w:rPr>
        <w:t xml:space="preserve">are </w:t>
      </w:r>
      <w:r w:rsidRPr="00AA57D7">
        <w:rPr>
          <w:rStyle w:val="StyleUnderline"/>
          <w:b/>
          <w:bCs/>
          <w:highlight w:val="green"/>
        </w:rPr>
        <w:t>seek</w:t>
      </w:r>
      <w:r w:rsidRPr="00AA57D7">
        <w:rPr>
          <w:rStyle w:val="StyleUnderline"/>
          <w:highlight w:val="green"/>
        </w:rPr>
        <w:t>ing</w:t>
      </w:r>
      <w:r w:rsidRPr="00060E6A">
        <w:rPr>
          <w:rStyle w:val="StyleUnderline"/>
        </w:rPr>
        <w:t xml:space="preserve"> </w:t>
      </w:r>
      <w:r w:rsidRPr="00060E6A">
        <w:rPr>
          <w:rStyle w:val="Emphasis"/>
        </w:rPr>
        <w:t xml:space="preserve">regional </w:t>
      </w:r>
      <w:r w:rsidRPr="00AA57D7">
        <w:rPr>
          <w:rStyle w:val="Emphasis"/>
          <w:highlight w:val="green"/>
        </w:rPr>
        <w:t>heg</w:t>
      </w:r>
      <w:r w:rsidRPr="00060E6A">
        <w:rPr>
          <w:rStyle w:val="Emphasis"/>
        </w:rPr>
        <w:t>emony</w:t>
      </w:r>
      <w:r w:rsidRPr="00060E6A">
        <w:rPr>
          <w:sz w:val="14"/>
        </w:rPr>
        <w:t xml:space="preserve">, </w:t>
      </w:r>
      <w:r w:rsidRPr="00060E6A">
        <w:rPr>
          <w:rStyle w:val="StyleUnderline"/>
        </w:rPr>
        <w:t>contesting global norms such as nonaggression and freedom</w:t>
      </w:r>
      <w:r w:rsidRPr="00100A2B">
        <w:rPr>
          <w:rStyle w:val="StyleUnderline"/>
        </w:rPr>
        <w:t xml:space="preserve">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3B3920">
        <w:rPr>
          <w:sz w:val="14"/>
        </w:rPr>
        <w:t>. Notwithstanding severe economic and demographic problems</w:t>
      </w:r>
      <w:r w:rsidRPr="00100A2B">
        <w:rPr>
          <w:rStyle w:val="StyleUnderline"/>
        </w:rPr>
        <w:t xml:space="preserve">, Russia has conducted a major military </w:t>
      </w:r>
      <w:r w:rsidRPr="00D92965">
        <w:rPr>
          <w:rStyle w:val="Emphasis"/>
          <w:highlight w:val="green"/>
        </w:rPr>
        <w:t>modernization</w:t>
      </w:r>
      <w:r w:rsidRPr="00100A2B">
        <w:rPr>
          <w:rStyle w:val="StyleUnderline"/>
        </w:rPr>
        <w:t xml:space="preserve"> emphasizing </w:t>
      </w:r>
      <w:r w:rsidRPr="00D92965">
        <w:rPr>
          <w:rStyle w:val="Emphasis"/>
          <w:highlight w:val="green"/>
        </w:rPr>
        <w:t>nuclear weapons</w:t>
      </w:r>
      <w:r w:rsidRPr="00100A2B">
        <w:rPr>
          <w:rStyle w:val="StyleUnderline"/>
        </w:rPr>
        <w:t xml:space="preserve">, high-end </w:t>
      </w:r>
      <w:r w:rsidRPr="00D92965">
        <w:rPr>
          <w:rStyle w:val="StyleUnderline"/>
          <w:b/>
          <w:bCs/>
          <w:highlight w:val="green"/>
        </w:rPr>
        <w:t>conventional capabilities</w:t>
      </w:r>
      <w:r w:rsidRPr="000010B3">
        <w:rPr>
          <w:rStyle w:val="StyleUnderline"/>
        </w:rPr>
        <w:t>, and</w:t>
      </w:r>
      <w:r w:rsidRPr="00100A2B">
        <w:rPr>
          <w:rStyle w:val="StyleUnderline"/>
        </w:rPr>
        <w:t xml:space="preserve"> rapid-deployment </w:t>
      </w:r>
      <w:r w:rsidRPr="00D92965">
        <w:rPr>
          <w:rStyle w:val="StyleUnderline"/>
          <w:b/>
          <w:bCs/>
          <w:highlight w:val="green"/>
        </w:rPr>
        <w:t>and</w:t>
      </w:r>
      <w:r w:rsidRPr="00D92965">
        <w:rPr>
          <w:rStyle w:val="StyleUnderline"/>
          <w:highlight w:val="green"/>
        </w:rPr>
        <w:t xml:space="preserve"> </w:t>
      </w:r>
      <w:r w:rsidRPr="00D92965">
        <w:rPr>
          <w:rStyle w:val="StyleUnderline"/>
          <w:b/>
          <w:bCs/>
          <w:highlight w:val="green"/>
        </w:rPr>
        <w:t>special op</w:t>
      </w:r>
      <w:r w:rsidRPr="00100A2B">
        <w:rPr>
          <w:rStyle w:val="StyleUnderline"/>
        </w:rPr>
        <w:t>erations forces— and utilized many of these capabilities in conflicts in Ukraine and Syria</w:t>
      </w:r>
      <w:r w:rsidRPr="003B3920">
        <w:rPr>
          <w:sz w:val="14"/>
        </w:rPr>
        <w:t xml:space="preserve">.10 </w:t>
      </w:r>
      <w:r w:rsidRPr="00100A2B">
        <w:rPr>
          <w:rStyle w:val="StyleUnderline"/>
        </w:rPr>
        <w:t>China</w:t>
      </w:r>
      <w:r w:rsidRPr="003B3920">
        <w:rPr>
          <w:sz w:val="14"/>
        </w:rPr>
        <w:t xml:space="preserve">, meanwhile, </w:t>
      </w:r>
      <w:r w:rsidRPr="00100A2B">
        <w:rPr>
          <w:rStyle w:val="StyleUnderline"/>
        </w:rPr>
        <w:t xml:space="preserve">has carried out a </w:t>
      </w:r>
      <w:r w:rsidRPr="00100A2B">
        <w:rPr>
          <w:rStyle w:val="Emphasis"/>
        </w:rPr>
        <w:t>buildup of historic proportions,</w:t>
      </w:r>
      <w:r w:rsidRPr="003B3920">
        <w:rPr>
          <w:sz w:val="14"/>
        </w:rPr>
        <w:t xml:space="preserve"> with constant-dollar defense outlays rising from US$26 </w:t>
      </w:r>
      <w:r w:rsidRPr="00060E6A">
        <w:rPr>
          <w:sz w:val="14"/>
        </w:rPr>
        <w:t xml:space="preserve">billion in 1995 to US$226 billion in 2016.11 Ominously, </w:t>
      </w:r>
      <w:r w:rsidRPr="00060E6A">
        <w:rPr>
          <w:rStyle w:val="StyleUnderline"/>
        </w:rPr>
        <w:t xml:space="preserve">these expenditures have funded development of </w:t>
      </w:r>
      <w:r w:rsidRPr="00060E6A">
        <w:rPr>
          <w:rStyle w:val="Emphasis"/>
        </w:rPr>
        <w:t>power-projection</w:t>
      </w:r>
      <w:r w:rsidRPr="00060E6A">
        <w:rPr>
          <w:rStyle w:val="StyleUnderline"/>
        </w:rPr>
        <w:t xml:space="preserve"> </w:t>
      </w:r>
      <w:r w:rsidRPr="00060E6A">
        <w:rPr>
          <w:rStyle w:val="StyleUnderline"/>
          <w:b/>
          <w:bCs/>
        </w:rPr>
        <w:t>and</w:t>
      </w:r>
      <w:r w:rsidRPr="00060E6A">
        <w:rPr>
          <w:rStyle w:val="StyleUnderline"/>
        </w:rPr>
        <w:t xml:space="preserve"> </w:t>
      </w:r>
      <w:proofErr w:type="spellStart"/>
      <w:r w:rsidRPr="00060E6A">
        <w:rPr>
          <w:rStyle w:val="StyleUnderline"/>
        </w:rPr>
        <w:t>antiaccess</w:t>
      </w:r>
      <w:proofErr w:type="spellEnd"/>
      <w:r w:rsidRPr="00060E6A">
        <w:rPr>
          <w:rStyle w:val="StyleUnderline"/>
        </w:rPr>
        <w:t>/area denial (</w:t>
      </w:r>
      <w:r w:rsidRPr="00060E6A">
        <w:rPr>
          <w:rStyle w:val="StyleUnderline"/>
          <w:b/>
          <w:bCs/>
        </w:rPr>
        <w:t>A2</w:t>
      </w:r>
      <w:r w:rsidRPr="00060E6A">
        <w:rPr>
          <w:rStyle w:val="StyleUnderline"/>
        </w:rPr>
        <w:t>/</w:t>
      </w:r>
      <w:r w:rsidRPr="00060E6A">
        <w:rPr>
          <w:rStyle w:val="Emphasis"/>
        </w:rPr>
        <w:t>AD) tools</w:t>
      </w:r>
      <w:r w:rsidRPr="00060E6A">
        <w:rPr>
          <w:sz w:val="14"/>
        </w:rPr>
        <w:t xml:space="preserve"> </w:t>
      </w:r>
      <w:r w:rsidRPr="00060E6A">
        <w:rPr>
          <w:rStyle w:val="StyleUnderline"/>
        </w:rPr>
        <w:t>necessary to threaten China’s neighbors and complicate U.S. intervention on their behalf</w:t>
      </w:r>
      <w:r w:rsidRPr="00060E6A">
        <w:rPr>
          <w:sz w:val="14"/>
        </w:rPr>
        <w:t xml:space="preserve">. Washington has grown accustomed to having a generational military lead; </w:t>
      </w:r>
      <w:r w:rsidRPr="00060E6A">
        <w:rPr>
          <w:rStyle w:val="StyleUnderline"/>
        </w:rPr>
        <w:t xml:space="preserve">Russian and Chinese modernization efforts are now creating a </w:t>
      </w:r>
      <w:r w:rsidRPr="00060E6A">
        <w:rPr>
          <w:rStyle w:val="Emphasis"/>
        </w:rPr>
        <w:t>far more competitive environment.</w:t>
      </w:r>
      <w:r w:rsidRPr="00100A2B">
        <w:rPr>
          <w:rStyle w:val="Emphasis"/>
        </w:rPr>
        <w:t xml:space="preserve"> </w:t>
      </w:r>
    </w:p>
    <w:p w14:paraId="6433B064" w14:textId="21BDA2FA" w:rsidR="00987E30" w:rsidRDefault="00987E30" w:rsidP="00987E30">
      <w:pPr>
        <w:pStyle w:val="Heading2"/>
      </w:pPr>
      <w:r>
        <w:t>Case</w:t>
      </w:r>
    </w:p>
    <w:p w14:paraId="300E181B" w14:textId="2706CC2F" w:rsidR="004F54EF" w:rsidRDefault="004F54EF" w:rsidP="00987E30">
      <w:pPr>
        <w:pStyle w:val="Heading3"/>
      </w:pPr>
      <w:r>
        <w:t>UV</w:t>
      </w:r>
    </w:p>
    <w:p w14:paraId="3EB4B984" w14:textId="3B8CA4BE" w:rsidR="00323028" w:rsidRPr="00323028" w:rsidRDefault="00323028" w:rsidP="00323028">
      <w:pPr>
        <w:pStyle w:val="Heading4"/>
      </w:pPr>
      <w:proofErr w:type="gramStart"/>
      <w:r>
        <w:t>Yes</w:t>
      </w:r>
      <w:proofErr w:type="gramEnd"/>
      <w:r>
        <w:t xml:space="preserve"> you get 1ar theory but it isn’t automatically drop the debater, abuse is contextual --- you shouldn’t give me the death penalty for j-walking. Only get 1 1ar shell bc otherwise the 1ar can spread </w:t>
      </w:r>
      <w:proofErr w:type="spellStart"/>
      <w:r>
        <w:t>ou</w:t>
      </w:r>
      <w:proofErr w:type="spellEnd"/>
      <w:r>
        <w:t xml:space="preserve"> the 2nr in multiple ways and go for the last </w:t>
      </w:r>
      <w:proofErr w:type="spellStart"/>
      <w:r>
        <w:t>unercovered</w:t>
      </w:r>
      <w:proofErr w:type="spellEnd"/>
      <w:r>
        <w:t xml:space="preserve"> option and gives you an unfair time advantage. </w:t>
      </w:r>
    </w:p>
    <w:p w14:paraId="1D1C26CB" w14:textId="3AAA3DB5" w:rsidR="00987E30" w:rsidRDefault="00987E30" w:rsidP="00987E30">
      <w:pPr>
        <w:pStyle w:val="Heading3"/>
      </w:pPr>
      <w:r>
        <w:t>Framework</w:t>
      </w:r>
    </w:p>
    <w:p w14:paraId="7F1F1C3D" w14:textId="239295F2" w:rsidR="00987E30" w:rsidRPr="00BF747B" w:rsidRDefault="00987E30" w:rsidP="00987E30">
      <w:pPr>
        <w:pStyle w:val="Heading4"/>
        <w:rPr>
          <w:rFonts w:asciiTheme="majorHAnsi" w:hAnsiTheme="majorHAnsi" w:cstheme="majorHAnsi"/>
        </w:rPr>
      </w:pPr>
      <w:r>
        <w:rPr>
          <w:rFonts w:asciiTheme="majorHAnsi" w:hAnsiTheme="majorHAnsi" w:cstheme="majorHAnsi"/>
        </w:rPr>
        <w:t xml:space="preserve">1] </w:t>
      </w:r>
      <w:r w:rsidRPr="00BF747B">
        <w:rPr>
          <w:rFonts w:asciiTheme="majorHAnsi" w:hAnsiTheme="majorHAnsi" w:cstheme="majorHAnsi"/>
        </w:rPr>
        <w:t>Kant hijacks</w:t>
      </w:r>
      <w:r>
        <w:rPr>
          <w:rFonts w:asciiTheme="majorHAnsi" w:hAnsiTheme="majorHAnsi" w:cstheme="majorHAnsi"/>
        </w:rPr>
        <w:t xml:space="preserve">: </w:t>
      </w:r>
      <w:r w:rsidRPr="00BF747B">
        <w:rPr>
          <w:rFonts w:asciiTheme="majorHAnsi" w:hAnsiTheme="majorHAnsi" w:cstheme="majorHAnsi"/>
        </w:rPr>
        <w:t>The way to maximize wellbeing is by following the categorical imperative since it avoids pain through things like murder and exploitation.</w:t>
      </w:r>
    </w:p>
    <w:p w14:paraId="678B560E" w14:textId="06768115" w:rsidR="00987E30" w:rsidRDefault="00987E30" w:rsidP="00987E30">
      <w:pPr>
        <w:pStyle w:val="Heading4"/>
        <w:rPr>
          <w:rFonts w:asciiTheme="majorHAnsi" w:hAnsiTheme="majorHAnsi" w:cstheme="majorHAnsi"/>
        </w:rPr>
      </w:pPr>
      <w:r w:rsidRPr="00BF747B">
        <w:rPr>
          <w:rFonts w:asciiTheme="majorHAnsi" w:hAnsiTheme="majorHAnsi" w:cstheme="majorHAnsi"/>
        </w:rPr>
        <w:t>2</w:t>
      </w:r>
      <w:r>
        <w:rPr>
          <w:rFonts w:asciiTheme="majorHAnsi" w:hAnsiTheme="majorHAnsi" w:cstheme="majorHAnsi"/>
        </w:rPr>
        <w:t xml:space="preserve">] </w:t>
      </w:r>
      <w:r w:rsidRPr="00BF747B">
        <w:rPr>
          <w:rFonts w:asciiTheme="majorHAnsi" w:hAnsiTheme="majorHAnsi" w:cstheme="majorHAnsi"/>
        </w:rPr>
        <w:t xml:space="preserve">Separateness of persons – If an action is morally good, it must be good for someone. Goodness is a linguistic concept that must be spoken from a particular perspective. People’s goods can’t be aggregated since there is no God’s-eye perspective from which that action would be good. </w:t>
      </w:r>
    </w:p>
    <w:p w14:paraId="451EE34E" w14:textId="2D1134DC" w:rsidR="00987E30" w:rsidRDefault="00987E30" w:rsidP="00987E30">
      <w:pPr>
        <w:pStyle w:val="Heading3"/>
      </w:pPr>
      <w:r>
        <w:t>AT: Advantage</w:t>
      </w:r>
    </w:p>
    <w:p w14:paraId="24B588C9" w14:textId="1D5F97F4" w:rsidR="00987E30" w:rsidRPr="00987E30" w:rsidRDefault="00987E30" w:rsidP="00987E30">
      <w:pPr>
        <w:pStyle w:val="Heading4"/>
      </w:pPr>
      <w:r>
        <w:t xml:space="preserve">1] </w:t>
      </w:r>
      <w:r w:rsidRPr="007E63C3">
        <w:t xml:space="preserve">They don't solve their aff -- all they do is ensure companies only get one protection per invention -- either orphan drug rights, a patent, or data exclusivity -- but </w:t>
      </w:r>
      <w:proofErr w:type="spellStart"/>
      <w:r w:rsidRPr="007E63C3">
        <w:t>theres</w:t>
      </w:r>
      <w:proofErr w:type="spellEnd"/>
      <w:r w:rsidRPr="007E63C3">
        <w:t xml:space="preserve"> no </w:t>
      </w:r>
      <w:proofErr w:type="spellStart"/>
      <w:r w:rsidRPr="007E63C3">
        <w:t>brightline</w:t>
      </w:r>
      <w:proofErr w:type="spellEnd"/>
      <w:r w:rsidRPr="007E63C3">
        <w:t xml:space="preserve"> for </w:t>
      </w:r>
      <w:proofErr w:type="spellStart"/>
      <w:r w:rsidRPr="007E63C3">
        <w:t>whats</w:t>
      </w:r>
      <w:proofErr w:type="spellEnd"/>
      <w:r w:rsidRPr="007E63C3">
        <w:t xml:space="preserve"> a new or old invention, so they </w:t>
      </w:r>
      <w:proofErr w:type="spellStart"/>
      <w:proofErr w:type="gramStart"/>
      <w:r w:rsidRPr="007E63C3">
        <w:t>cant</w:t>
      </w:r>
      <w:proofErr w:type="spellEnd"/>
      <w:proofErr w:type="gramEnd"/>
      <w:r w:rsidRPr="007E63C3">
        <w:t xml:space="preserve"> stop evergreening. Companies will just slightly modify their invention and get a separate new patent and the aff has no litmus test for when an invention is </w:t>
      </w:r>
      <w:proofErr w:type="spellStart"/>
      <w:r w:rsidRPr="007E63C3">
        <w:t>significantlly</w:t>
      </w:r>
      <w:proofErr w:type="spellEnd"/>
      <w:r w:rsidRPr="007E63C3">
        <w:t xml:space="preserve"> new/different enough from past inventions</w:t>
      </w:r>
    </w:p>
    <w:p w14:paraId="043795CB" w14:textId="51C3A040" w:rsidR="00987E30" w:rsidRDefault="00987E30" w:rsidP="00987E30">
      <w:pPr>
        <w:pStyle w:val="Heading4"/>
      </w:pPr>
      <w:r>
        <w:t xml:space="preserve">2] </w:t>
      </w:r>
      <w:r>
        <w:t xml:space="preserve">Pharma innovation </w:t>
      </w:r>
      <w:r w:rsidRPr="004B406B">
        <w:rPr>
          <w:u w:val="single"/>
        </w:rPr>
        <w:t>high now</w:t>
      </w:r>
      <w:r>
        <w:t xml:space="preserve"> – monetary incentive is the </w:t>
      </w:r>
      <w:r w:rsidRPr="004B406B">
        <w:rPr>
          <w:u w:val="single"/>
        </w:rPr>
        <w:t>biggest factor</w:t>
      </w:r>
      <w:r>
        <w:t>.</w:t>
      </w:r>
    </w:p>
    <w:p w14:paraId="637A307C" w14:textId="77777777" w:rsidR="00987E30" w:rsidRPr="004B406B" w:rsidRDefault="00987E30" w:rsidP="00987E30">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9" w:anchor="_idTextAnchor020" w:history="1">
        <w:r w:rsidRPr="004B406B">
          <w:rPr>
            <w:rStyle w:val="Hyperlink"/>
          </w:rPr>
          <w:t>https://www.cbo.goc/publication/57126#_idTextAnchor020</w:t>
        </w:r>
      </w:hyperlink>
      <w:r w:rsidRPr="004B406B">
        <w:t xml:space="preserve"> </w:t>
      </w:r>
      <w:r>
        <w:t>SJ//DA</w:t>
      </w:r>
    </w:p>
    <w:p w14:paraId="61A2F789" w14:textId="3130E1B5" w:rsidR="00987E30" w:rsidRDefault="00987E30" w:rsidP="00987E30">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334F58">
        <w:rPr>
          <w:sz w:val="16"/>
        </w:rPr>
        <w:t>exclusivity, when</w:t>
      </w:r>
      <w:proofErr w:type="gramEnd"/>
      <w:r w:rsidRPr="00334F58">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334F58">
        <w:rPr>
          <w:b/>
          <w:bCs/>
          <w:u w:val="single"/>
        </w:rPr>
        <w:t xml:space="preserve">In particular, </w:t>
      </w:r>
      <w:r w:rsidRPr="004B406B">
        <w:rPr>
          <w:b/>
          <w:bCs/>
          <w:highlight w:val="green"/>
          <w:u w:val="single"/>
        </w:rPr>
        <w:t>spending</w:t>
      </w:r>
      <w:proofErr w:type="gramEnd"/>
      <w:r w:rsidRPr="004B406B">
        <w:rPr>
          <w:b/>
          <w:bCs/>
          <w:highlight w:val="green"/>
          <w:u w:val="single"/>
        </w:rPr>
        <w:t xml:space="preserve">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3B4F99AC" w14:textId="2E75786C" w:rsidR="00987E30" w:rsidRPr="00987E30" w:rsidRDefault="00987E30" w:rsidP="00987E30">
      <w:pPr>
        <w:pStyle w:val="Heading4"/>
      </w:pPr>
      <w:r>
        <w:t xml:space="preserve">Outweighs---it’s </w:t>
      </w:r>
      <w:proofErr w:type="spellStart"/>
      <w:proofErr w:type="gramStart"/>
      <w:r>
        <w:t>a</w:t>
      </w:r>
      <w:proofErr w:type="spellEnd"/>
      <w:proofErr w:type="gramEnd"/>
      <w:r>
        <w:t xml:space="preserve"> examination from the Congressional budget office about private investments in the pharma industry. </w:t>
      </w:r>
    </w:p>
    <w:p w14:paraId="39D062ED" w14:textId="51C88A5F" w:rsidR="00987E30" w:rsidRDefault="00987E30" w:rsidP="00987E30">
      <w:pPr>
        <w:pStyle w:val="Heading4"/>
      </w:pPr>
      <w:r>
        <w:t xml:space="preserve">5] </w:t>
      </w:r>
      <w:r>
        <w:t>One and done model kills innovation—chilling effect</w:t>
      </w:r>
    </w:p>
    <w:p w14:paraId="0A6FFEAF" w14:textId="77777777" w:rsidR="00987E30" w:rsidRPr="00134D45" w:rsidRDefault="00987E30" w:rsidP="00987E30">
      <w:proofErr w:type="spellStart"/>
      <w:r w:rsidRPr="00134D45">
        <w:rPr>
          <w:b/>
          <w:bCs/>
          <w:sz w:val="26"/>
          <w:szCs w:val="26"/>
        </w:rPr>
        <w:t>Magiera</w:t>
      </w:r>
      <w:proofErr w:type="spellEnd"/>
      <w:r w:rsidRPr="00134D45">
        <w:rPr>
          <w:b/>
          <w:bCs/>
          <w:sz w:val="26"/>
          <w:szCs w:val="26"/>
        </w:rPr>
        <w:t xml:space="preserve"> 2021</w:t>
      </w:r>
      <w:r w:rsidRPr="00134D45">
        <w:t xml:space="preserve"> </w:t>
      </w:r>
      <w:r w:rsidRPr="00134D45">
        <w:rPr>
          <w:sz w:val="18"/>
          <w:szCs w:val="18"/>
        </w:rPr>
        <w:t xml:space="preserve">(Melissa S., J.D. Candidate, 2021, Indiana </w:t>
      </w:r>
      <w:proofErr w:type="spellStart"/>
      <w:r w:rsidRPr="00134D45">
        <w:rPr>
          <w:sz w:val="18"/>
          <w:szCs w:val="18"/>
        </w:rPr>
        <w:t>UniversityRobert</w:t>
      </w:r>
      <w:proofErr w:type="spellEnd"/>
      <w:r w:rsidRPr="00134D45">
        <w:rPr>
          <w:sz w:val="18"/>
          <w:szCs w:val="18"/>
        </w:rPr>
        <w:t xml:space="preserve"> H. McKinney School of Law; B.S. 2017, Indiana University Purdue University Indianapolis – Indianapolis, Indiana. Recipient of the </w:t>
      </w:r>
      <w:proofErr w:type="spellStart"/>
      <w:r w:rsidRPr="00134D45">
        <w:rPr>
          <w:sz w:val="18"/>
          <w:szCs w:val="18"/>
        </w:rPr>
        <w:t>Papke</w:t>
      </w:r>
      <w:proofErr w:type="spellEnd"/>
      <w:r w:rsidRPr="00134D45">
        <w:rPr>
          <w:sz w:val="18"/>
          <w:szCs w:val="18"/>
        </w:rPr>
        <w:t xml:space="preserve"> Prize for Best Note in Volume 54, endowed by and named in honor of David R. </w:t>
      </w:r>
      <w:proofErr w:type="spellStart"/>
      <w:r w:rsidRPr="00134D45">
        <w:rPr>
          <w:sz w:val="18"/>
          <w:szCs w:val="18"/>
        </w:rPr>
        <w:t>Papke</w:t>
      </w:r>
      <w:proofErr w:type="spellEnd"/>
      <w:r w:rsidRPr="00134D45">
        <w:rPr>
          <w:sz w:val="18"/>
          <w:szCs w:val="18"/>
        </w:rPr>
        <w:t>, former R. Bruce Townsend Professor of Law and faculty advisor to the Indiana Law Review “Leaving the Evergreening Problem to the Patent Experts--The USPTO, the PTAB, and the Federal Circuit” Indiana Law Review, 54(1), 195-220</w:t>
      </w:r>
      <w:proofErr w:type="gramStart"/>
      <w:r w:rsidRPr="00134D45">
        <w:rPr>
          <w:sz w:val="18"/>
          <w:szCs w:val="18"/>
        </w:rPr>
        <w:t>.)DR</w:t>
      </w:r>
      <w:proofErr w:type="gramEnd"/>
      <w:r w:rsidRPr="00134D45">
        <w:rPr>
          <w:sz w:val="18"/>
          <w:szCs w:val="18"/>
        </w:rPr>
        <w:t xml:space="preserve"> 21</w:t>
      </w:r>
    </w:p>
    <w:p w14:paraId="058A3839" w14:textId="74FFA71E" w:rsidR="00987E30" w:rsidRDefault="00987E30" w:rsidP="00987E30">
      <w:r w:rsidRPr="0091671F">
        <w:t xml:space="preserve">Additionally, </w:t>
      </w:r>
      <w:r w:rsidRPr="00134D45">
        <w:rPr>
          <w:u w:val="single"/>
        </w:rPr>
        <w:t>the pharmaceutical industry spends millions of dollars in researching new uses or safer ways to administer known drugs</w:t>
      </w:r>
      <w:r w:rsidRPr="0091671F">
        <w:t xml:space="preserve">.94 </w:t>
      </w:r>
      <w:r w:rsidRPr="00BB6E00">
        <w:rPr>
          <w:u w:val="single"/>
        </w:rPr>
        <w:t xml:space="preserve">A </w:t>
      </w:r>
      <w:r w:rsidRPr="0093531D">
        <w:rPr>
          <w:highlight w:val="green"/>
          <w:u w:val="single"/>
        </w:rPr>
        <w:t>new use</w:t>
      </w:r>
      <w:r w:rsidRPr="00134D45">
        <w:rPr>
          <w:u w:val="single"/>
        </w:rPr>
        <w:t xml:space="preserve"> </w:t>
      </w:r>
      <w:r w:rsidRPr="00BB6E00">
        <w:rPr>
          <w:u w:val="single"/>
        </w:rPr>
        <w:t xml:space="preserve">or method </w:t>
      </w:r>
      <w:r w:rsidRPr="0093531D">
        <w:rPr>
          <w:highlight w:val="green"/>
          <w:u w:val="single"/>
        </w:rPr>
        <w:t xml:space="preserve">of </w:t>
      </w:r>
      <w:r w:rsidRPr="00BB6E00">
        <w:rPr>
          <w:u w:val="single"/>
        </w:rPr>
        <w:t>administering</w:t>
      </w:r>
      <w:r w:rsidRPr="00134D45">
        <w:rPr>
          <w:u w:val="single"/>
        </w:rPr>
        <w:t xml:space="preserve"> or making </w:t>
      </w:r>
      <w:r w:rsidRPr="0093531D">
        <w:rPr>
          <w:highlight w:val="green"/>
          <w:u w:val="single"/>
        </w:rPr>
        <w:t xml:space="preserve">a </w:t>
      </w:r>
      <w:r w:rsidRPr="00706583">
        <w:rPr>
          <w:u w:val="single"/>
        </w:rPr>
        <w:t xml:space="preserve">known </w:t>
      </w:r>
      <w:r w:rsidRPr="0093531D">
        <w:rPr>
          <w:highlight w:val="green"/>
          <w:u w:val="single"/>
        </w:rPr>
        <w:t xml:space="preserve">drug should be rewarded with </w:t>
      </w:r>
      <w:r w:rsidRPr="00BB6E00">
        <w:rPr>
          <w:u w:val="single"/>
        </w:rPr>
        <w:t xml:space="preserve">a </w:t>
      </w:r>
      <w:r w:rsidRPr="0093531D">
        <w:rPr>
          <w:highlight w:val="green"/>
          <w:u w:val="single"/>
        </w:rPr>
        <w:t>patent; if not</w:t>
      </w:r>
      <w:r w:rsidRPr="00134D45">
        <w:rPr>
          <w:u w:val="single"/>
        </w:rPr>
        <w:t xml:space="preserve">, many pharmaceutical </w:t>
      </w:r>
      <w:r w:rsidRPr="0093531D">
        <w:rPr>
          <w:highlight w:val="green"/>
          <w:u w:val="single"/>
        </w:rPr>
        <w:t>companies will treat</w:t>
      </w:r>
      <w:r w:rsidRPr="00134D45">
        <w:rPr>
          <w:u w:val="single"/>
        </w:rPr>
        <w:t xml:space="preserve"> the discovered </w:t>
      </w:r>
      <w:r w:rsidRPr="0093531D">
        <w:rPr>
          <w:highlight w:val="green"/>
          <w:u w:val="single"/>
        </w:rPr>
        <w:t xml:space="preserve">drugs as </w:t>
      </w:r>
      <w:r w:rsidRPr="0093531D">
        <w:rPr>
          <w:rStyle w:val="Emphasis"/>
          <w:highlight w:val="green"/>
        </w:rPr>
        <w:t>“one-and-</w:t>
      </w:r>
      <w:proofErr w:type="spellStart"/>
      <w:r w:rsidRPr="0093531D">
        <w:rPr>
          <w:rStyle w:val="Emphasis"/>
          <w:highlight w:val="green"/>
        </w:rPr>
        <w:t>dones</w:t>
      </w:r>
      <w:proofErr w:type="spellEnd"/>
      <w:r w:rsidRPr="0093531D">
        <w:rPr>
          <w:rStyle w:val="Emphasis"/>
          <w:highlight w:val="green"/>
        </w:rPr>
        <w:t>.”</w:t>
      </w:r>
      <w:r w:rsidRPr="0091671F">
        <w:t xml:space="preserve"> 95 </w:t>
      </w:r>
      <w:r w:rsidRPr="00134D45">
        <w:rPr>
          <w:u w:val="single"/>
        </w:rPr>
        <w:t>Patents are</w:t>
      </w:r>
      <w:r w:rsidRPr="0091671F">
        <w:t xml:space="preserve"> meant to be </w:t>
      </w:r>
      <w:r w:rsidRPr="00134D45">
        <w:rPr>
          <w:u w:val="single"/>
        </w:rPr>
        <w:t>issued for innovations, not for products.</w:t>
      </w:r>
      <w:r w:rsidRPr="0091671F">
        <w:t xml:space="preserve">96 </w:t>
      </w:r>
      <w:r w:rsidRPr="003A30A4">
        <w:rPr>
          <w:highlight w:val="green"/>
          <w:u w:val="single"/>
        </w:rPr>
        <w:t xml:space="preserve">Just because </w:t>
      </w:r>
      <w:r w:rsidRPr="0093531D">
        <w:rPr>
          <w:highlight w:val="green"/>
          <w:u w:val="single"/>
        </w:rPr>
        <w:t>a patent is granted</w:t>
      </w:r>
      <w:r w:rsidRPr="00134D45">
        <w:rPr>
          <w:u w:val="single"/>
        </w:rPr>
        <w:t xml:space="preserve"> on a medicine </w:t>
      </w:r>
      <w:r w:rsidRPr="0093531D">
        <w:rPr>
          <w:highlight w:val="green"/>
          <w:u w:val="single"/>
        </w:rPr>
        <w:t>does not mean</w:t>
      </w:r>
      <w:r w:rsidRPr="00134D45">
        <w:rPr>
          <w:u w:val="single"/>
        </w:rPr>
        <w:t xml:space="preserve"> that the </w:t>
      </w:r>
      <w:r w:rsidRPr="0093531D">
        <w:rPr>
          <w:highlight w:val="green"/>
          <w:u w:val="single"/>
        </w:rPr>
        <w:t>innovation</w:t>
      </w:r>
      <w:r w:rsidRPr="00134D45">
        <w:rPr>
          <w:u w:val="single"/>
        </w:rPr>
        <w:t xml:space="preserve"> relating to the drug </w:t>
      </w:r>
      <w:r w:rsidRPr="0093531D">
        <w:rPr>
          <w:highlight w:val="green"/>
          <w:u w:val="single"/>
        </w:rPr>
        <w:t>ends</w:t>
      </w:r>
      <w:r w:rsidRPr="00134D45">
        <w:rPr>
          <w:u w:val="single"/>
        </w:rPr>
        <w:t xml:space="preserve">; in fact, many pharmaceutical </w:t>
      </w:r>
      <w:r w:rsidRPr="0093531D">
        <w:rPr>
          <w:highlight w:val="green"/>
          <w:u w:val="single"/>
        </w:rPr>
        <w:t>companies</w:t>
      </w:r>
      <w:r w:rsidRPr="00134D45">
        <w:rPr>
          <w:u w:val="single"/>
        </w:rPr>
        <w:t xml:space="preserve"> continue </w:t>
      </w:r>
      <w:r w:rsidRPr="00706583">
        <w:rPr>
          <w:u w:val="single"/>
        </w:rPr>
        <w:t xml:space="preserve">to </w:t>
      </w:r>
      <w:r w:rsidRPr="0093531D">
        <w:rPr>
          <w:highlight w:val="green"/>
          <w:u w:val="single"/>
        </w:rPr>
        <w:t xml:space="preserve">research “new ways to make </w:t>
      </w:r>
      <w:r w:rsidRPr="00BB6E00">
        <w:rPr>
          <w:u w:val="single"/>
        </w:rPr>
        <w:t>the medicine</w:t>
      </w:r>
      <w:r w:rsidRPr="0093531D">
        <w:rPr>
          <w:highlight w:val="green"/>
          <w:u w:val="single"/>
        </w:rPr>
        <w:t>, new populations who can benefit</w:t>
      </w:r>
      <w:r w:rsidRPr="00134D45">
        <w:rPr>
          <w:u w:val="single"/>
        </w:rPr>
        <w:t xml:space="preserve"> from its use, </w:t>
      </w:r>
      <w:r w:rsidRPr="0093531D">
        <w:rPr>
          <w:highlight w:val="green"/>
          <w:u w:val="single"/>
        </w:rPr>
        <w:t>better ways to get it to</w:t>
      </w:r>
      <w:r w:rsidRPr="00134D45">
        <w:rPr>
          <w:u w:val="single"/>
        </w:rPr>
        <w:t xml:space="preserve"> and into </w:t>
      </w:r>
      <w:r w:rsidRPr="0093531D">
        <w:rPr>
          <w:highlight w:val="green"/>
          <w:u w:val="single"/>
        </w:rPr>
        <w:t>patients</w:t>
      </w:r>
      <w:r w:rsidRPr="00134D45">
        <w:rPr>
          <w:u w:val="single"/>
        </w:rPr>
        <w:t>, and new versions that expand options for patents.”</w:t>
      </w:r>
      <w:r w:rsidRPr="0091671F">
        <w:t xml:space="preserve"> 97 The effect of this legislation, if enacted, likely would be to focus on lowering the price of medicine for patients at the cost of denying rightful patents to pharmaceutical companies that could have made new medical advances for the good of society. 98 </w:t>
      </w:r>
      <w:r w:rsidRPr="0093531D">
        <w:rPr>
          <w:highlight w:val="green"/>
          <w:u w:val="single"/>
        </w:rPr>
        <w:t>Any</w:t>
      </w:r>
      <w:r w:rsidRPr="00134D45">
        <w:rPr>
          <w:u w:val="single"/>
        </w:rPr>
        <w:t xml:space="preserve"> pharmaceutical </w:t>
      </w:r>
      <w:r w:rsidRPr="0093531D">
        <w:rPr>
          <w:highlight w:val="green"/>
          <w:u w:val="single"/>
        </w:rPr>
        <w:t>company would be scrutinized for</w:t>
      </w:r>
      <w:r w:rsidRPr="00134D45">
        <w:rPr>
          <w:u w:val="single"/>
        </w:rPr>
        <w:t xml:space="preserve"> any </w:t>
      </w:r>
      <w:r w:rsidRPr="0093531D">
        <w:rPr>
          <w:rStyle w:val="Emphasis"/>
          <w:highlight w:val="green"/>
        </w:rPr>
        <w:t>additional innovation of a drug</w:t>
      </w:r>
      <w:r w:rsidRPr="00134D45">
        <w:rPr>
          <w:u w:val="single"/>
        </w:rPr>
        <w:t xml:space="preserve"> </w:t>
      </w:r>
      <w:r w:rsidRPr="0093531D">
        <w:rPr>
          <w:highlight w:val="green"/>
          <w:u w:val="single"/>
        </w:rPr>
        <w:t>and</w:t>
      </w:r>
      <w:r w:rsidRPr="00134D45">
        <w:rPr>
          <w:u w:val="single"/>
        </w:rPr>
        <w:t xml:space="preserve"> may be </w:t>
      </w:r>
      <w:r w:rsidRPr="0093531D">
        <w:rPr>
          <w:rStyle w:val="Emphasis"/>
          <w:highlight w:val="green"/>
        </w:rPr>
        <w:t>subject to penalties</w:t>
      </w:r>
      <w:r w:rsidRPr="0091671F">
        <w:t xml:space="preserve">.99 Eventually, </w:t>
      </w:r>
      <w:r w:rsidRPr="00134D45">
        <w:rPr>
          <w:u w:val="single"/>
        </w:rPr>
        <w:t xml:space="preserve">this means that the pharmaceutical </w:t>
      </w:r>
      <w:r w:rsidRPr="0093531D">
        <w:rPr>
          <w:highlight w:val="green"/>
          <w:u w:val="single"/>
        </w:rPr>
        <w:t xml:space="preserve">companies </w:t>
      </w:r>
      <w:r w:rsidRPr="00BB6E00">
        <w:rPr>
          <w:u w:val="single"/>
        </w:rPr>
        <w:t xml:space="preserve">could </w:t>
      </w:r>
      <w:r w:rsidRPr="0093531D">
        <w:rPr>
          <w:highlight w:val="green"/>
          <w:u w:val="single"/>
        </w:rPr>
        <w:t>halt</w:t>
      </w:r>
      <w:r w:rsidRPr="00134D45">
        <w:rPr>
          <w:u w:val="single"/>
        </w:rPr>
        <w:t xml:space="preserve"> further </w:t>
      </w:r>
      <w:r w:rsidRPr="0093531D">
        <w:rPr>
          <w:highlight w:val="green"/>
          <w:u w:val="single"/>
        </w:rPr>
        <w:t>research</w:t>
      </w:r>
      <w:r w:rsidRPr="00134D45">
        <w:rPr>
          <w:u w:val="single"/>
        </w:rPr>
        <w:t xml:space="preserve"> on any patented drug, </w:t>
      </w:r>
      <w:r w:rsidRPr="0093531D">
        <w:rPr>
          <w:rStyle w:val="Emphasis"/>
          <w:highlight w:val="green"/>
        </w:rPr>
        <w:t>even if there is a better, undiscovered use</w:t>
      </w:r>
      <w:r w:rsidRPr="0091671F">
        <w:rPr>
          <w:rStyle w:val="Emphasis"/>
        </w:rPr>
        <w:t xml:space="preserve"> for that drug</w:t>
      </w:r>
      <w:r w:rsidRPr="00134D45">
        <w:rPr>
          <w:u w:val="single"/>
        </w:rPr>
        <w:t xml:space="preserve">. </w:t>
      </w:r>
      <w:r w:rsidRPr="0091671F">
        <w:t xml:space="preserve">100 </w:t>
      </w:r>
      <w:r w:rsidRPr="00134D45">
        <w:rPr>
          <w:u w:val="single"/>
        </w:rPr>
        <w:t xml:space="preserve">If enacted, </w:t>
      </w:r>
      <w:r w:rsidRPr="003A30A4">
        <w:rPr>
          <w:u w:val="single"/>
        </w:rPr>
        <w:t xml:space="preserve">the </w:t>
      </w:r>
      <w:r w:rsidRPr="0093531D">
        <w:rPr>
          <w:highlight w:val="green"/>
          <w:u w:val="single"/>
        </w:rPr>
        <w:t xml:space="preserve">legislation </w:t>
      </w:r>
      <w:r w:rsidRPr="003A30A4">
        <w:rPr>
          <w:u w:val="single"/>
        </w:rPr>
        <w:t>could</w:t>
      </w:r>
      <w:r w:rsidRPr="00134D45">
        <w:rPr>
          <w:u w:val="single"/>
        </w:rPr>
        <w:t xml:space="preserve"> also “</w:t>
      </w:r>
      <w:proofErr w:type="gramStart"/>
      <w:r w:rsidRPr="0093531D">
        <w:rPr>
          <w:rStyle w:val="Emphasis"/>
          <w:highlight w:val="green"/>
        </w:rPr>
        <w:t>erode[</w:t>
      </w:r>
      <w:proofErr w:type="gramEnd"/>
      <w:r w:rsidRPr="0093531D">
        <w:rPr>
          <w:rStyle w:val="Emphasis"/>
          <w:highlight w:val="green"/>
        </w:rPr>
        <w:t xml:space="preserve">] </w:t>
      </w:r>
      <w:r w:rsidRPr="003A30A4">
        <w:rPr>
          <w:rStyle w:val="Emphasis"/>
        </w:rPr>
        <w:t xml:space="preserve">incentives and threaten[] </w:t>
      </w:r>
      <w:r w:rsidRPr="0093531D">
        <w:rPr>
          <w:rStyle w:val="Emphasis"/>
          <w:highlight w:val="green"/>
        </w:rPr>
        <w:t>innovation</w:t>
      </w:r>
      <w:r w:rsidRPr="00134D45">
        <w:rPr>
          <w:u w:val="single"/>
        </w:rPr>
        <w:t xml:space="preserve">,” which is what the patent system was created to protect. </w:t>
      </w:r>
      <w:r w:rsidRPr="0091671F">
        <w:t>101</w:t>
      </w:r>
    </w:p>
    <w:p w14:paraId="1E4D6F14" w14:textId="404FF6EC" w:rsidR="00987E30" w:rsidRDefault="00987E30" w:rsidP="00987E30">
      <w:pPr>
        <w:pStyle w:val="Heading3"/>
      </w:pPr>
      <w:r>
        <w:t>AT: AMR</w:t>
      </w:r>
      <w:r w:rsidR="00FD48E6">
        <w:t>//Bio</w:t>
      </w:r>
    </w:p>
    <w:p w14:paraId="2E29CB84" w14:textId="77777777" w:rsidR="00987E30" w:rsidRDefault="00987E30" w:rsidP="00987E30">
      <w:pPr>
        <w:pStyle w:val="Heading4"/>
      </w:pPr>
      <w:r>
        <w:t xml:space="preserve">No extinction—their evidence doesn’t say “existential threat” just catastrophe which is </w:t>
      </w:r>
      <w:proofErr w:type="gramStart"/>
      <w:r>
        <w:t>distinct</w:t>
      </w:r>
      <w:proofErr w:type="gramEnd"/>
      <w:r>
        <w:t xml:space="preserve"> but case outweighs on probability. </w:t>
      </w:r>
    </w:p>
    <w:p w14:paraId="0609076E" w14:textId="77777777" w:rsidR="002E6D51" w:rsidRPr="00FB0C75" w:rsidRDefault="002E6D51" w:rsidP="002E6D51">
      <w:pPr>
        <w:pStyle w:val="Heading4"/>
      </w:pPr>
      <w:r w:rsidRPr="00FB0C75">
        <w:t xml:space="preserve">No disease extinction. </w:t>
      </w:r>
    </w:p>
    <w:p w14:paraId="236EBF3C" w14:textId="77777777" w:rsidR="002E6D51" w:rsidRPr="00B067EB" w:rsidRDefault="002E6D51" w:rsidP="002E6D51">
      <w:pPr>
        <w:rPr>
          <w:sz w:val="18"/>
          <w:szCs w:val="18"/>
        </w:rPr>
      </w:pPr>
      <w:r w:rsidRPr="00B067EB">
        <w:rPr>
          <w:b/>
          <w:bCs/>
          <w:sz w:val="26"/>
          <w:szCs w:val="26"/>
        </w:rPr>
        <w:t>Barratt 17</w:t>
      </w:r>
      <w:r>
        <w:t xml:space="preserve"> </w:t>
      </w:r>
      <w:r w:rsidRPr="00B067EB">
        <w:rPr>
          <w:sz w:val="18"/>
          <w:szCs w:val="18"/>
        </w:rPr>
        <w:t>(Owen Cotton-Barratt 17, et al, PhD in Pure Mathematics, Oxford, Lecturer in Mathematics at Oxford, Research Associate at the Future of Humanity Institute, 2/3/2017, Existential Risk: Diplomacy and Governance, https://www.fhi.ox.ac.uk/wp-content/uploads/Existential-Risks-2017-01-23.pdf)</w:t>
      </w:r>
    </w:p>
    <w:p w14:paraId="6AAB2415" w14:textId="77777777" w:rsidR="002E6D51" w:rsidRPr="00A333FA" w:rsidRDefault="002E6D51" w:rsidP="002E6D51">
      <w:pPr>
        <w:rPr>
          <w:sz w:val="16"/>
        </w:rPr>
      </w:pPr>
      <w:r w:rsidRPr="00A333FA">
        <w:rPr>
          <w:sz w:val="16"/>
        </w:rPr>
        <w:t>For most of human history, natural pandemics have posed the greatest risk of mass global fatalities.37 However, there are some reasons to believe that</w:t>
      </w:r>
      <w:r w:rsidRPr="00FF0CF7">
        <w:rPr>
          <w:rStyle w:val="StyleUnderline"/>
        </w:rPr>
        <w:t xml:space="preserve"> natural </w:t>
      </w:r>
      <w:r w:rsidRPr="00010F4A">
        <w:rPr>
          <w:rStyle w:val="StyleUnderline"/>
          <w:highlight w:val="green"/>
        </w:rPr>
        <w:t>pandemics are</w:t>
      </w:r>
      <w:r w:rsidRPr="00FF0CF7">
        <w:rPr>
          <w:rStyle w:val="StyleUnderline"/>
        </w:rPr>
        <w:t xml:space="preserve"> </w:t>
      </w:r>
      <w:r w:rsidRPr="00FF0CF7">
        <w:rPr>
          <w:rStyle w:val="Emphasis"/>
        </w:rPr>
        <w:t xml:space="preserve">very </w:t>
      </w:r>
      <w:r w:rsidRPr="00010F4A">
        <w:rPr>
          <w:rStyle w:val="Emphasis"/>
          <w:highlight w:val="green"/>
        </w:rPr>
        <w:t xml:space="preserve">unlikely to cause </w:t>
      </w:r>
      <w:r w:rsidRPr="00FF0CF7">
        <w:rPr>
          <w:rStyle w:val="Emphasis"/>
        </w:rPr>
        <w:t xml:space="preserve">human </w:t>
      </w:r>
      <w:r w:rsidRPr="00010F4A">
        <w:rPr>
          <w:rStyle w:val="Emphasis"/>
          <w:highlight w:val="green"/>
        </w:rPr>
        <w:t>extinction</w:t>
      </w:r>
      <w:r w:rsidRPr="00010F4A">
        <w:rPr>
          <w:rStyle w:val="StyleUnderline"/>
          <w:highlight w:val="green"/>
        </w:rPr>
        <w:t>.</w:t>
      </w:r>
      <w:r w:rsidRPr="00A333FA">
        <w:rPr>
          <w:sz w:val="16"/>
        </w:rPr>
        <w:t xml:space="preserve"> Analysis of the International Union for Conservation of Nature (IUCN) red list database has shown that</w:t>
      </w:r>
      <w:r w:rsidRPr="00FF0CF7">
        <w:rPr>
          <w:rStyle w:val="StyleUnderline"/>
        </w:rPr>
        <w:t xml:space="preserve"> </w:t>
      </w:r>
      <w:r w:rsidRPr="00010F4A">
        <w:rPr>
          <w:rStyle w:val="StyleUnderline"/>
          <w:highlight w:val="green"/>
        </w:rPr>
        <w:t>of</w:t>
      </w:r>
      <w:r w:rsidRPr="00FF0CF7">
        <w:rPr>
          <w:rStyle w:val="StyleUnderline"/>
        </w:rPr>
        <w:t xml:space="preserve"> the </w:t>
      </w:r>
      <w:r w:rsidRPr="00010F4A">
        <w:rPr>
          <w:rStyle w:val="StyleUnderline"/>
          <w:highlight w:val="green"/>
        </w:rPr>
        <w:t>833</w:t>
      </w:r>
      <w:r w:rsidRPr="00FF0CF7">
        <w:rPr>
          <w:rStyle w:val="StyleUnderline"/>
        </w:rPr>
        <w:t xml:space="preserve"> recorded </w:t>
      </w:r>
      <w:r w:rsidRPr="00010F4A">
        <w:rPr>
          <w:rStyle w:val="StyleUnderline"/>
          <w:highlight w:val="green"/>
        </w:rPr>
        <w:t>plant and animal</w:t>
      </w:r>
      <w:r w:rsidRPr="00FF0CF7">
        <w:rPr>
          <w:rStyle w:val="StyleUnderline"/>
        </w:rPr>
        <w:t xml:space="preserve"> species </w:t>
      </w:r>
      <w:r w:rsidRPr="00010F4A">
        <w:rPr>
          <w:rStyle w:val="StyleUnderline"/>
          <w:highlight w:val="green"/>
        </w:rPr>
        <w:t>extinctions</w:t>
      </w:r>
      <w:r w:rsidRPr="00FF0CF7">
        <w:rPr>
          <w:rStyle w:val="StyleUnderline"/>
        </w:rPr>
        <w:t xml:space="preserve"> known to have occurred </w:t>
      </w:r>
      <w:r w:rsidRPr="00010F4A">
        <w:rPr>
          <w:rStyle w:val="StyleUnderline"/>
          <w:highlight w:val="green"/>
        </w:rPr>
        <w:t xml:space="preserve">since 1500, </w:t>
      </w:r>
      <w:r w:rsidRPr="00010F4A">
        <w:rPr>
          <w:rStyle w:val="Emphasis"/>
          <w:highlight w:val="green"/>
        </w:rPr>
        <w:t>less than 4%</w:t>
      </w:r>
      <w:r w:rsidRPr="00FF0CF7">
        <w:rPr>
          <w:rStyle w:val="StyleUnderline"/>
        </w:rPr>
        <w:t xml:space="preserve"> (31 species) </w:t>
      </w:r>
      <w:r w:rsidRPr="00010F4A">
        <w:rPr>
          <w:rStyle w:val="StyleUnderline"/>
          <w:highlight w:val="green"/>
        </w:rPr>
        <w:t>were ascribed to infectious disease</w:t>
      </w:r>
      <w:r w:rsidRPr="00010F4A">
        <w:rPr>
          <w:sz w:val="16"/>
          <w:highlight w:val="green"/>
        </w:rPr>
        <w:t>.</w:t>
      </w:r>
      <w:r w:rsidRPr="00A333FA">
        <w:rPr>
          <w:sz w:val="16"/>
        </w:rPr>
        <w:t xml:space="preserve">38 </w:t>
      </w:r>
      <w:r w:rsidRPr="00010F4A">
        <w:rPr>
          <w:rStyle w:val="StyleUnderline"/>
          <w:highlight w:val="green"/>
        </w:rPr>
        <w:t>None</w:t>
      </w:r>
      <w:r w:rsidRPr="00FF0CF7">
        <w:rPr>
          <w:rStyle w:val="StyleUnderline"/>
        </w:rPr>
        <w:t xml:space="preserve"> of the mammals and amphibians on this list </w:t>
      </w:r>
      <w:r w:rsidRPr="00010F4A">
        <w:rPr>
          <w:rStyle w:val="StyleUnderline"/>
          <w:highlight w:val="green"/>
        </w:rPr>
        <w:t>were globally dispersed,</w:t>
      </w:r>
      <w:r w:rsidRPr="00FF0CF7">
        <w:rPr>
          <w:rStyle w:val="StyleUnderline"/>
        </w:rPr>
        <w:t xml:space="preserve"> and </w:t>
      </w:r>
      <w:r w:rsidRPr="00010F4A">
        <w:rPr>
          <w:rStyle w:val="StyleUnderline"/>
          <w:highlight w:val="green"/>
        </w:rPr>
        <w:t>other factors</w:t>
      </w:r>
      <w:r w:rsidRPr="00FF0CF7">
        <w:rPr>
          <w:rStyle w:val="StyleUnderline"/>
        </w:rPr>
        <w:t xml:space="preserve"> aside from infectious disease </w:t>
      </w:r>
      <w:r w:rsidRPr="00010F4A">
        <w:rPr>
          <w:rStyle w:val="StyleUnderline"/>
          <w:highlight w:val="green"/>
        </w:rPr>
        <w:t>also contributed</w:t>
      </w:r>
      <w:r w:rsidRPr="00FF0CF7">
        <w:rPr>
          <w:rStyle w:val="StyleUnderline"/>
        </w:rPr>
        <w:t xml:space="preserve"> to their extinction.</w:t>
      </w:r>
      <w:r w:rsidRPr="00A333FA">
        <w:rPr>
          <w:sz w:val="16"/>
        </w:rPr>
        <w:t xml:space="preserve"> </w:t>
      </w:r>
      <w:r w:rsidRPr="00FF0CF7">
        <w:rPr>
          <w:rStyle w:val="StyleUnderline"/>
        </w:rPr>
        <w:t xml:space="preserve">It </w:t>
      </w:r>
      <w:r w:rsidRPr="00A333FA">
        <w:rPr>
          <w:sz w:val="16"/>
        </w:rPr>
        <w:t xml:space="preserve">therefore </w:t>
      </w:r>
      <w:r w:rsidRPr="00FF0CF7">
        <w:rPr>
          <w:rStyle w:val="StyleUnderline"/>
        </w:rPr>
        <w:t xml:space="preserve">seems that </w:t>
      </w:r>
      <w:r w:rsidRPr="00010F4A">
        <w:rPr>
          <w:rStyle w:val="StyleUnderline"/>
          <w:highlight w:val="green"/>
        </w:rPr>
        <w:t>our</w:t>
      </w:r>
      <w:r w:rsidRPr="00FF0CF7">
        <w:rPr>
          <w:rStyle w:val="StyleUnderline"/>
        </w:rPr>
        <w:t xml:space="preserve"> own </w:t>
      </w:r>
      <w:r w:rsidRPr="00010F4A">
        <w:rPr>
          <w:rStyle w:val="StyleUnderline"/>
          <w:highlight w:val="green"/>
        </w:rPr>
        <w:t>species</w:t>
      </w:r>
      <w:r w:rsidRPr="00FF0CF7">
        <w:rPr>
          <w:rStyle w:val="StyleUnderline"/>
        </w:rPr>
        <w:t>, whic</w:t>
      </w:r>
      <w:r w:rsidRPr="00D4575A">
        <w:rPr>
          <w:rStyle w:val="StyleUnderline"/>
        </w:rPr>
        <w:t xml:space="preserve">h is </w:t>
      </w:r>
      <w:r w:rsidRPr="00D4575A">
        <w:rPr>
          <w:rStyle w:val="Emphasis"/>
        </w:rPr>
        <w:t>very numerous</w:t>
      </w:r>
      <w:r w:rsidRPr="00D4575A">
        <w:rPr>
          <w:rStyle w:val="StyleUnderline"/>
        </w:rPr>
        <w:t xml:space="preserve">, </w:t>
      </w:r>
      <w:r w:rsidRPr="00D4575A">
        <w:rPr>
          <w:rStyle w:val="Emphasis"/>
        </w:rPr>
        <w:t>globally dispersed</w:t>
      </w:r>
      <w:r w:rsidRPr="00D4575A">
        <w:rPr>
          <w:rStyle w:val="StyleUnderline"/>
        </w:rPr>
        <w:t xml:space="preserve">, and capable of a </w:t>
      </w:r>
      <w:r w:rsidRPr="00D4575A">
        <w:rPr>
          <w:rStyle w:val="Emphasis"/>
        </w:rPr>
        <w:t>rational response to problems</w:t>
      </w:r>
      <w:r w:rsidRPr="00FF0CF7">
        <w:rPr>
          <w:rStyle w:val="StyleUnderline"/>
        </w:rPr>
        <w:t xml:space="preserve">, </w:t>
      </w:r>
      <w:r w:rsidRPr="00010F4A">
        <w:rPr>
          <w:rStyle w:val="StyleUnderline"/>
          <w:highlight w:val="green"/>
        </w:rPr>
        <w:t>is very unlikely to be killed</w:t>
      </w:r>
      <w:r w:rsidRPr="00FF0CF7">
        <w:rPr>
          <w:rStyle w:val="StyleUnderline"/>
        </w:rPr>
        <w:t xml:space="preserve"> off </w:t>
      </w:r>
      <w:r w:rsidRPr="00010F4A">
        <w:rPr>
          <w:rStyle w:val="StyleUnderline"/>
          <w:highlight w:val="green"/>
        </w:rPr>
        <w:t>by a</w:t>
      </w:r>
      <w:r w:rsidRPr="00FF0CF7">
        <w:rPr>
          <w:rStyle w:val="StyleUnderline"/>
        </w:rPr>
        <w:t xml:space="preserve"> natural </w:t>
      </w:r>
      <w:r w:rsidRPr="00010F4A">
        <w:rPr>
          <w:rStyle w:val="StyleUnderline"/>
          <w:highlight w:val="green"/>
        </w:rPr>
        <w:t>pandemic.</w:t>
      </w:r>
    </w:p>
    <w:p w14:paraId="2CA0C171" w14:textId="46626CC4" w:rsidR="00987E30" w:rsidRPr="002E6D51" w:rsidRDefault="002E6D51" w:rsidP="00987E30">
      <w:pPr>
        <w:rPr>
          <w:sz w:val="16"/>
        </w:rPr>
      </w:pPr>
      <w:r w:rsidRPr="00A333FA">
        <w:rPr>
          <w:sz w:val="16"/>
        </w:rPr>
        <w:t xml:space="preserve">One underlying explanation for this is </w:t>
      </w:r>
      <w:r w:rsidRPr="00FF0CF7">
        <w:rPr>
          <w:rStyle w:val="StyleUnderline"/>
        </w:rPr>
        <w:t xml:space="preserve">that </w:t>
      </w:r>
      <w:r w:rsidRPr="00010F4A">
        <w:rPr>
          <w:rStyle w:val="StyleUnderline"/>
          <w:highlight w:val="green"/>
        </w:rPr>
        <w:t>highly lethal pathogens can kill</w:t>
      </w:r>
      <w:r w:rsidRPr="00FF0CF7">
        <w:rPr>
          <w:rStyle w:val="StyleUnderline"/>
        </w:rPr>
        <w:t xml:space="preserve"> their </w:t>
      </w:r>
      <w:r w:rsidRPr="00010F4A">
        <w:rPr>
          <w:rStyle w:val="StyleUnderline"/>
          <w:highlight w:val="green"/>
        </w:rPr>
        <w:t>hosts before they</w:t>
      </w:r>
      <w:r w:rsidRPr="00FF0CF7">
        <w:rPr>
          <w:rStyle w:val="StyleUnderline"/>
        </w:rPr>
        <w:t xml:space="preserve"> have a chance to </w:t>
      </w:r>
      <w:r w:rsidRPr="00010F4A">
        <w:rPr>
          <w:rStyle w:val="StyleUnderline"/>
          <w:highlight w:val="green"/>
        </w:rPr>
        <w:t>spread</w:t>
      </w:r>
      <w:r w:rsidRPr="00A333FA">
        <w:rPr>
          <w:sz w:val="16"/>
        </w:rPr>
        <w:t xml:space="preserve">, so </w:t>
      </w:r>
      <w:r w:rsidRPr="00010F4A">
        <w:rPr>
          <w:rStyle w:val="StyleUnderline"/>
          <w:highlight w:val="green"/>
        </w:rPr>
        <w:t xml:space="preserve">there is a </w:t>
      </w:r>
      <w:r w:rsidRPr="00010F4A">
        <w:rPr>
          <w:rStyle w:val="Emphasis"/>
          <w:highlight w:val="green"/>
        </w:rPr>
        <w:t>selective pressure for pathogens not to be</w:t>
      </w:r>
      <w:r w:rsidRPr="00FF0CF7">
        <w:rPr>
          <w:rStyle w:val="Emphasis"/>
        </w:rPr>
        <w:t xml:space="preserve"> highly </w:t>
      </w:r>
      <w:r w:rsidRPr="00010F4A">
        <w:rPr>
          <w:rStyle w:val="Emphasis"/>
          <w:highlight w:val="green"/>
        </w:rPr>
        <w:t>lethal</w:t>
      </w:r>
      <w:r w:rsidRPr="00A333FA">
        <w:rPr>
          <w:sz w:val="16"/>
        </w:rPr>
        <w:t>. Therefore, pathogens are likely to co-evolve with their hosts rather than kill all possible hosts.39</w:t>
      </w:r>
    </w:p>
    <w:p w14:paraId="3F18579C" w14:textId="77777777" w:rsidR="00987E30" w:rsidRPr="00987E30" w:rsidRDefault="00987E30" w:rsidP="00987E30"/>
    <w:sectPr w:rsidR="00987E30" w:rsidRPr="00987E3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proofState w:spelling="clean"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7E3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A7CB0"/>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7971"/>
    <w:rsid w:val="002E0643"/>
    <w:rsid w:val="002E392E"/>
    <w:rsid w:val="002E6BBC"/>
    <w:rsid w:val="002E6D51"/>
    <w:rsid w:val="002F1BA9"/>
    <w:rsid w:val="002F6E74"/>
    <w:rsid w:val="003106B3"/>
    <w:rsid w:val="0031385D"/>
    <w:rsid w:val="003171AB"/>
    <w:rsid w:val="003223B2"/>
    <w:rsid w:val="00322A67"/>
    <w:rsid w:val="00323028"/>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E84"/>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6022"/>
    <w:rsid w:val="004B72B4"/>
    <w:rsid w:val="004C0314"/>
    <w:rsid w:val="004C0D3D"/>
    <w:rsid w:val="004C213E"/>
    <w:rsid w:val="004C376C"/>
    <w:rsid w:val="004C657F"/>
    <w:rsid w:val="004D17D8"/>
    <w:rsid w:val="004D52D8"/>
    <w:rsid w:val="004E355B"/>
    <w:rsid w:val="004F54E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535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B5E"/>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38B"/>
    <w:rsid w:val="008E7A3E"/>
    <w:rsid w:val="008F41FD"/>
    <w:rsid w:val="008F4479"/>
    <w:rsid w:val="008F4BA0"/>
    <w:rsid w:val="00901726"/>
    <w:rsid w:val="00920E6A"/>
    <w:rsid w:val="00931816"/>
    <w:rsid w:val="00932C71"/>
    <w:rsid w:val="00944634"/>
    <w:rsid w:val="009509D5"/>
    <w:rsid w:val="009538F5"/>
    <w:rsid w:val="00957187"/>
    <w:rsid w:val="00960255"/>
    <w:rsid w:val="009603E1"/>
    <w:rsid w:val="00961C9D"/>
    <w:rsid w:val="00963065"/>
    <w:rsid w:val="00965942"/>
    <w:rsid w:val="0097151F"/>
    <w:rsid w:val="00973777"/>
    <w:rsid w:val="00976E78"/>
    <w:rsid w:val="009775C0"/>
    <w:rsid w:val="00981F23"/>
    <w:rsid w:val="00987E3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1680"/>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AFF"/>
    <w:rsid w:val="00F57FFB"/>
    <w:rsid w:val="00F601E6"/>
    <w:rsid w:val="00F73954"/>
    <w:rsid w:val="00F94060"/>
    <w:rsid w:val="00FA56F6"/>
    <w:rsid w:val="00FB329D"/>
    <w:rsid w:val="00FC27E3"/>
    <w:rsid w:val="00FC74C7"/>
    <w:rsid w:val="00FD451D"/>
    <w:rsid w:val="00FD48E6"/>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E79BBE"/>
  <w14:defaultImageDpi w14:val="300"/>
  <w15:docId w15:val="{192547A1-A7FC-B642-BC9B-EABDAFCF2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87E3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87E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87E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Tag Char Char,Bold Cite,Cite 1,Read Char,Heading 3 Char1 Char Char,Heading 3 Char Char1 Char Char,Read Char Ch,Text 7,3: Cite,CardStyle"/>
    <w:basedOn w:val="Normal"/>
    <w:next w:val="Normal"/>
    <w:link w:val="Heading3Char"/>
    <w:uiPriority w:val="9"/>
    <w:unhideWhenUsed/>
    <w:qFormat/>
    <w:rsid w:val="00987E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ta"/>
    <w:basedOn w:val="Normal"/>
    <w:next w:val="Normal"/>
    <w:link w:val="Heading4Char"/>
    <w:uiPriority w:val="9"/>
    <w:unhideWhenUsed/>
    <w:qFormat/>
    <w:rsid w:val="00987E3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87E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7E30"/>
  </w:style>
  <w:style w:type="character" w:customStyle="1" w:styleId="Heading1Char">
    <w:name w:val="Heading 1 Char"/>
    <w:aliases w:val="Pocket Char"/>
    <w:basedOn w:val="DefaultParagraphFont"/>
    <w:link w:val="Heading1"/>
    <w:uiPriority w:val="9"/>
    <w:rsid w:val="00987E3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87E30"/>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Tag Char Char Char,Bold Cite Char,Cite 1 Char,Read Char Char,Heading 3 Char1 Char Char Char"/>
    <w:basedOn w:val="DefaultParagraphFont"/>
    <w:link w:val="Heading3"/>
    <w:uiPriority w:val="9"/>
    <w:rsid w:val="00987E3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987E3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87E30"/>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987E30"/>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s"/>
    <w:basedOn w:val="DefaultParagraphFont"/>
    <w:link w:val="textbold"/>
    <w:uiPriority w:val="20"/>
    <w:qFormat/>
    <w:rsid w:val="00987E3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87E30"/>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No Spacing51 Char"/>
    <w:basedOn w:val="DefaultParagraphFont"/>
    <w:link w:val="NoSpacing"/>
    <w:uiPriority w:val="99"/>
    <w:unhideWhenUsed/>
    <w:rsid w:val="00987E30"/>
    <w:rPr>
      <w:color w:val="auto"/>
      <w:u w:val="none"/>
    </w:rPr>
  </w:style>
  <w:style w:type="paragraph" w:styleId="DocumentMap">
    <w:name w:val="Document Map"/>
    <w:basedOn w:val="Normal"/>
    <w:link w:val="DocumentMapChar"/>
    <w:uiPriority w:val="99"/>
    <w:semiHidden/>
    <w:unhideWhenUsed/>
    <w:rsid w:val="00987E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87E30"/>
    <w:rPr>
      <w:rFonts w:ascii="Lucida Grande" w:hAnsi="Lucida Grande" w:cs="Lucida Grande"/>
    </w:rPr>
  </w:style>
  <w:style w:type="paragraph" w:customStyle="1" w:styleId="textbold">
    <w:name w:val="text bold"/>
    <w:basedOn w:val="Normal"/>
    <w:link w:val="Emphasis"/>
    <w:uiPriority w:val="20"/>
    <w:qFormat/>
    <w:rsid w:val="00987E3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987E30"/>
    <w:rPr>
      <w:sz w:val="22"/>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tag,ca"/>
    <w:basedOn w:val="Heading1"/>
    <w:link w:val="Hyperlink"/>
    <w:autoRedefine/>
    <w:uiPriority w:val="99"/>
    <w:qFormat/>
    <w:rsid w:val="00987E3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Analytic">
    <w:name w:val="Analytic"/>
    <w:basedOn w:val="Heading4"/>
    <w:link w:val="AnalyticChar"/>
    <w:uiPriority w:val="4"/>
    <w:qFormat/>
    <w:rsid w:val="003C0E84"/>
  </w:style>
  <w:style w:type="character" w:customStyle="1" w:styleId="AnalyticChar">
    <w:name w:val="Analytic Char"/>
    <w:basedOn w:val="DefaultParagraphFont"/>
    <w:link w:val="Analytic"/>
    <w:uiPriority w:val="4"/>
    <w:rsid w:val="003C0E84"/>
    <w:rPr>
      <w:rFonts w:ascii="Calibri" w:eastAsiaTheme="majorEastAsia" w:hAnsi="Calibri"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905260">
      <w:bodyDiv w:val="1"/>
      <w:marLeft w:val="0"/>
      <w:marRight w:val="0"/>
      <w:marTop w:val="0"/>
      <w:marBottom w:val="0"/>
      <w:divBdr>
        <w:top w:val="none" w:sz="0" w:space="0" w:color="auto"/>
        <w:left w:val="none" w:sz="0" w:space="0" w:color="auto"/>
        <w:bottom w:val="none" w:sz="0" w:space="0" w:color="auto"/>
        <w:right w:val="none" w:sz="0" w:space="0" w:color="auto"/>
      </w:divBdr>
    </w:div>
    <w:div w:id="1665669420">
      <w:bodyDiv w:val="1"/>
      <w:marLeft w:val="0"/>
      <w:marRight w:val="0"/>
      <w:marTop w:val="0"/>
      <w:marBottom w:val="0"/>
      <w:divBdr>
        <w:top w:val="none" w:sz="0" w:space="0" w:color="auto"/>
        <w:left w:val="none" w:sz="0" w:space="0" w:color="auto"/>
        <w:bottom w:val="none" w:sz="0" w:space="0" w:color="auto"/>
        <w:right w:val="none" w:sz="0" w:space="0" w:color="auto"/>
      </w:divBdr>
    </w:div>
    <w:div w:id="21244178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bo.goc/publication/5712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Pages>
  <Words>8593</Words>
  <Characters>48984</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57463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14</cp:revision>
  <dcterms:created xsi:type="dcterms:W3CDTF">2021-10-31T17:29:00Z</dcterms:created>
  <dcterms:modified xsi:type="dcterms:W3CDTF">2021-10-31T18:43:00Z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