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90C13" w14:textId="457DB5E7" w:rsidR="004F4525" w:rsidRDefault="004F4525" w:rsidP="004F4525">
      <w:pPr>
        <w:pStyle w:val="Heading3"/>
      </w:pPr>
      <w:r>
        <w:t>AC – Inequality</w:t>
      </w:r>
    </w:p>
    <w:p w14:paraId="75A0D591" w14:textId="77777777" w:rsidR="004F4525" w:rsidRDefault="004F4525" w:rsidP="004F4525">
      <w:pPr>
        <w:pStyle w:val="Heading4"/>
      </w:pPr>
      <w:r>
        <w:t xml:space="preserve">The Advantage is Inequality </w:t>
      </w:r>
    </w:p>
    <w:p w14:paraId="362E235F" w14:textId="77777777" w:rsidR="004F4525" w:rsidRDefault="004F4525" w:rsidP="004F4525"/>
    <w:p w14:paraId="07F1097F" w14:textId="77777777" w:rsidR="004F4525" w:rsidRPr="00A256A9" w:rsidRDefault="004F4525" w:rsidP="004F4525">
      <w:pPr>
        <w:keepNext/>
        <w:keepLines/>
        <w:spacing w:before="40" w:after="0"/>
        <w:outlineLvl w:val="3"/>
        <w:rPr>
          <w:rFonts w:eastAsia="DengXian Light" w:cs="Times New Roman"/>
          <w:b/>
          <w:iCs/>
          <w:sz w:val="26"/>
        </w:rPr>
      </w:pPr>
      <w:r w:rsidRPr="00A256A9">
        <w:rPr>
          <w:rFonts w:eastAsia="DengXian Light" w:cs="Times New Roman"/>
          <w:b/>
          <w:iCs/>
          <w:sz w:val="26"/>
        </w:rPr>
        <w:t xml:space="preserve">Global health inequality threatens progress in fight </w:t>
      </w:r>
      <w:r>
        <w:rPr>
          <w:rFonts w:eastAsia="DengXian Light" w:cs="Times New Roman"/>
          <w:b/>
          <w:iCs/>
          <w:sz w:val="26"/>
        </w:rPr>
        <w:t xml:space="preserve">against </w:t>
      </w:r>
      <w:r w:rsidRPr="00A256A9">
        <w:rPr>
          <w:rFonts w:eastAsia="DengXian Light" w:cs="Times New Roman"/>
          <w:b/>
          <w:iCs/>
          <w:sz w:val="26"/>
        </w:rPr>
        <w:t>COVID encouraging vaccine resistant mutations</w:t>
      </w:r>
      <w:r>
        <w:rPr>
          <w:rFonts w:eastAsia="DengXian Light" w:cs="Times New Roman"/>
          <w:b/>
          <w:iCs/>
          <w:sz w:val="26"/>
        </w:rPr>
        <w:t xml:space="preserve">. </w:t>
      </w:r>
    </w:p>
    <w:p w14:paraId="4505FA52" w14:textId="77777777" w:rsidR="004F4525" w:rsidRPr="001101F3" w:rsidRDefault="004F4525" w:rsidP="004F4525">
      <w:r w:rsidRPr="001101F3">
        <w:rPr>
          <w:b/>
          <w:bCs/>
          <w:sz w:val="26"/>
          <w:szCs w:val="26"/>
        </w:rPr>
        <w:t>Fink 21</w:t>
      </w:r>
      <w:r>
        <w:t xml:space="preserve"> (</w:t>
      </w:r>
      <w:r w:rsidRPr="001101F3">
        <w:t xml:space="preserve">Fink 7-30-21 (Jenni, </w:t>
      </w:r>
      <w:hyperlink r:id="rId9" w:history="1">
        <w:r w:rsidRPr="001101F3">
          <w:rPr>
            <w:rStyle w:val="Hyperlink"/>
          </w:rPr>
          <w:t>https://www.newsweek.com/who-warns-world-blind-understanding-covid-spread-hurting-ability-end-pandemic-1614722</w:t>
        </w:r>
      </w:hyperlink>
      <w:r w:rsidRPr="001101F3">
        <w:t>)</w:t>
      </w:r>
    </w:p>
    <w:p w14:paraId="1160E393" w14:textId="77777777" w:rsidR="004F4525" w:rsidRDefault="004F4525" w:rsidP="004F4525">
      <w:pPr>
        <w:rPr>
          <w:rFonts w:eastAsia="Calibri" w:cs="Calibri"/>
          <w:u w:val="single"/>
        </w:rPr>
      </w:pPr>
      <w:r w:rsidRPr="00A256A9">
        <w:rPr>
          <w:rFonts w:eastAsia="Calibri" w:cs="Calibri"/>
          <w:u w:val="single"/>
        </w:rPr>
        <w:t xml:space="preserve">A lack of testing for COVID-19 in parts of the world is preventing countries from having a clear picture of how the virus is spreading and therefore hurting the world's chances at </w:t>
      </w:r>
      <w:r w:rsidRPr="00A256A9">
        <w:rPr>
          <w:rFonts w:eastAsia="Calibri" w:cs="Calibri"/>
          <w:b/>
          <w:iCs/>
          <w:u w:val="single"/>
        </w:rPr>
        <w:t>fighting the virus and ending the pandemic</w:t>
      </w:r>
      <w:r w:rsidRPr="00A256A9">
        <w:rPr>
          <w:rFonts w:eastAsia="Calibri" w:cs="Calibri"/>
          <w:sz w:val="16"/>
        </w:rPr>
        <w:t xml:space="preserve">, </w:t>
      </w:r>
      <w:r w:rsidRPr="00A256A9">
        <w:rPr>
          <w:rFonts w:eastAsia="Calibri" w:cs="Calibri"/>
          <w:u w:val="single"/>
        </w:rPr>
        <w:t>according to the W</w:t>
      </w:r>
      <w:r w:rsidRPr="00A256A9">
        <w:rPr>
          <w:rFonts w:eastAsia="Calibri" w:cs="Calibri"/>
          <w:sz w:val="16"/>
        </w:rPr>
        <w:t xml:space="preserve">orld </w:t>
      </w:r>
      <w:r w:rsidRPr="00A256A9">
        <w:rPr>
          <w:rFonts w:eastAsia="Calibri" w:cs="Calibri"/>
          <w:u w:val="single"/>
        </w:rPr>
        <w:t>H</w:t>
      </w:r>
      <w:r w:rsidRPr="00A256A9">
        <w:rPr>
          <w:rFonts w:eastAsia="Calibri" w:cs="Calibri"/>
          <w:sz w:val="16"/>
        </w:rPr>
        <w:t xml:space="preserve">ealth </w:t>
      </w:r>
      <w:r w:rsidRPr="00A256A9">
        <w:rPr>
          <w:rFonts w:eastAsia="Calibri" w:cs="Calibri"/>
          <w:u w:val="single"/>
        </w:rPr>
        <w:t>O</w:t>
      </w:r>
      <w:r w:rsidRPr="00A256A9">
        <w:rPr>
          <w:rFonts w:eastAsia="Calibri" w:cs="Calibri"/>
          <w:sz w:val="16"/>
        </w:rPr>
        <w:t xml:space="preserve">rganization. </w:t>
      </w:r>
      <w:r w:rsidRPr="00010F4A">
        <w:rPr>
          <w:rFonts w:eastAsia="Calibri" w:cs="Calibri"/>
          <w:b/>
          <w:iCs/>
          <w:highlight w:val="green"/>
          <w:u w:val="single"/>
        </w:rPr>
        <w:t>Health inequities</w:t>
      </w:r>
      <w:r w:rsidRPr="00A256A9">
        <w:rPr>
          <w:rFonts w:eastAsia="Calibri" w:cs="Calibri"/>
          <w:sz w:val="16"/>
        </w:rPr>
        <w:t xml:space="preserve"> throughout the world </w:t>
      </w:r>
      <w:r w:rsidRPr="00010F4A">
        <w:rPr>
          <w:rFonts w:eastAsia="Calibri" w:cs="Calibri"/>
          <w:highlight w:val="green"/>
          <w:u w:val="single"/>
        </w:rPr>
        <w:t>have plagued</w:t>
      </w:r>
      <w:r w:rsidRPr="00A256A9">
        <w:rPr>
          <w:rFonts w:eastAsia="Calibri" w:cs="Calibri"/>
          <w:u w:val="single"/>
        </w:rPr>
        <w:t xml:space="preserve"> the </w:t>
      </w:r>
      <w:r w:rsidRPr="00010F4A">
        <w:rPr>
          <w:rFonts w:eastAsia="Calibri" w:cs="Calibri"/>
          <w:highlight w:val="green"/>
          <w:u w:val="single"/>
        </w:rPr>
        <w:t>global response to COVID</w:t>
      </w:r>
      <w:r w:rsidRPr="00A256A9">
        <w:rPr>
          <w:rFonts w:eastAsia="Calibri" w:cs="Calibri"/>
          <w:u w:val="single"/>
        </w:rPr>
        <w:t>-19 from the outset and WHO has pushed higher income countries to help lower income countries in the interest of ending the pandemic.</w:t>
      </w:r>
      <w:r w:rsidRPr="00A256A9">
        <w:rPr>
          <w:rFonts w:eastAsia="Calibri" w:cs="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A256A9">
        <w:rPr>
          <w:rFonts w:eastAsia="Calibri" w:cs="Calibri"/>
          <w:u w:val="single"/>
        </w:rPr>
        <w:t xml:space="preserve">One of Ghebreyesus' biggest frustrations with the pandemic response is the </w:t>
      </w:r>
      <w:r w:rsidRPr="00010F4A">
        <w:rPr>
          <w:rFonts w:eastAsia="Calibri" w:cs="Calibri"/>
          <w:highlight w:val="green"/>
          <w:u w:val="single"/>
        </w:rPr>
        <w:t xml:space="preserve">failure to </w:t>
      </w:r>
      <w:r w:rsidRPr="00010F4A">
        <w:rPr>
          <w:rFonts w:eastAsia="Calibri" w:cs="Calibri"/>
          <w:b/>
          <w:iCs/>
          <w:highlight w:val="green"/>
          <w:u w:val="single"/>
        </w:rPr>
        <w:t>evenly distribute the vaccine</w:t>
      </w:r>
      <w:r w:rsidRPr="00A256A9">
        <w:rPr>
          <w:rFonts w:eastAsia="Calibri" w:cs="Calibri"/>
          <w:u w:val="single"/>
        </w:rPr>
        <w:t xml:space="preserve"> around the world.</w:t>
      </w:r>
      <w:r w:rsidRPr="00A256A9">
        <w:rPr>
          <w:rFonts w:eastAsia="Calibri" w:cs="Calibr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A256A9">
        <w:rPr>
          <w:rFonts w:eastAsia="Calibri" w:cs="Calibri"/>
          <w:u w:val="single"/>
        </w:rPr>
        <w:t xml:space="preserve">other countries, especially those in Africa, haven't been able to vaccinate even 10 percent of their population. This </w:t>
      </w:r>
      <w:r w:rsidRPr="00010F4A">
        <w:rPr>
          <w:rFonts w:eastAsia="Calibri" w:cs="Calibri"/>
          <w:highlight w:val="green"/>
          <w:u w:val="single"/>
        </w:rPr>
        <w:t>puts the entire world at risk</w:t>
      </w:r>
      <w:r w:rsidRPr="00A256A9">
        <w:rPr>
          <w:rFonts w:eastAsia="Calibri" w:cs="Calibri"/>
          <w:u w:val="single"/>
        </w:rPr>
        <w:t xml:space="preserve"> because </w:t>
      </w:r>
      <w:r w:rsidRPr="00010F4A">
        <w:rPr>
          <w:rFonts w:eastAsia="Calibri" w:cs="Calibri"/>
          <w:highlight w:val="green"/>
          <w:u w:val="single"/>
        </w:rPr>
        <w:t>when the virus is able to spread</w:t>
      </w:r>
      <w:r w:rsidRPr="00A256A9">
        <w:rPr>
          <w:rFonts w:eastAsia="Calibri" w:cs="Calibri"/>
          <w:u w:val="single"/>
        </w:rPr>
        <w:t xml:space="preserve"> throughout communities </w:t>
      </w:r>
      <w:r w:rsidRPr="00010F4A">
        <w:rPr>
          <w:rFonts w:eastAsia="Calibri" w:cs="Calibri"/>
          <w:highlight w:val="green"/>
          <w:u w:val="single"/>
        </w:rPr>
        <w:t xml:space="preserve">it </w:t>
      </w:r>
      <w:r w:rsidRPr="00010F4A">
        <w:rPr>
          <w:rFonts w:eastAsia="Calibri" w:cs="Calibri"/>
          <w:b/>
          <w:iCs/>
          <w:highlight w:val="green"/>
          <w:u w:val="single"/>
        </w:rPr>
        <w:t>has the ability to mutate</w:t>
      </w:r>
      <w:r w:rsidRPr="00A256A9">
        <w:rPr>
          <w:rFonts w:eastAsia="Calibri" w:cs="Calibri"/>
          <w:u w:val="single"/>
        </w:rPr>
        <w:t xml:space="preserve">, thereby </w:t>
      </w:r>
      <w:r w:rsidRPr="00010F4A">
        <w:rPr>
          <w:rFonts w:eastAsia="Calibri" w:cs="Calibri"/>
          <w:highlight w:val="green"/>
          <w:u w:val="single"/>
        </w:rPr>
        <w:t>increasing the possibility</w:t>
      </w:r>
      <w:r w:rsidRPr="00A256A9">
        <w:rPr>
          <w:rFonts w:eastAsia="Calibri" w:cs="Calibri"/>
          <w:u w:val="single"/>
        </w:rPr>
        <w:t xml:space="preserve"> that </w:t>
      </w:r>
      <w:r w:rsidRPr="00010F4A">
        <w:rPr>
          <w:rFonts w:eastAsia="Calibri" w:cs="Calibri"/>
          <w:highlight w:val="green"/>
          <w:u w:val="single"/>
        </w:rPr>
        <w:t xml:space="preserve">a mutation could </w:t>
      </w:r>
      <w:r w:rsidRPr="00010F4A">
        <w:rPr>
          <w:rFonts w:eastAsia="Calibri" w:cs="Calibri"/>
          <w:b/>
          <w:iCs/>
          <w:highlight w:val="green"/>
          <w:u w:val="single"/>
        </w:rPr>
        <w:t>evade the vaccines</w:t>
      </w:r>
      <w:r w:rsidRPr="00A256A9">
        <w:rPr>
          <w:rFonts w:eastAsia="Calibri" w:cs="Calibri"/>
          <w:u w:val="single"/>
        </w:rPr>
        <w:t xml:space="preserve">. It's a scenario public health officials have been warning about for months and Ghebreyesus said on Friday that "hard </w:t>
      </w:r>
      <w:r w:rsidRPr="004F4525">
        <w:rPr>
          <w:rFonts w:eastAsia="Calibri" w:cs="Calibri"/>
          <w:u w:val="single"/>
        </w:rPr>
        <w:t xml:space="preserve">won </w:t>
      </w:r>
      <w:r w:rsidRPr="004F4525">
        <w:rPr>
          <w:rFonts w:eastAsia="Calibri" w:cs="Calibri"/>
          <w:b/>
          <w:iCs/>
          <w:u w:val="single"/>
        </w:rPr>
        <w:t>gains are in jeopardy</w:t>
      </w:r>
      <w:r w:rsidRPr="004F4525">
        <w:rPr>
          <w:rFonts w:eastAsia="Calibri" w:cs="Calibri"/>
          <w:u w:val="single"/>
        </w:rPr>
        <w:t>" or have already been lost because the virus has been able to spread</w:t>
      </w:r>
      <w:r w:rsidRPr="004F4525">
        <w:rPr>
          <w:rFonts w:eastAsia="Calibri" w:cs="Calibri"/>
          <w:sz w:val="16"/>
        </w:rPr>
        <w:t xml:space="preserve">. Nearly 30 countries have high or rising oxygen needs and the shortage of life-saving oxygen could lead to increased deaths. </w:t>
      </w:r>
      <w:r w:rsidRPr="004F4525">
        <w:rPr>
          <w:rFonts w:eastAsia="Calibri" w:cs="Calibri"/>
          <w:u w:val="single"/>
        </w:rPr>
        <w:t>More than 196 million cases of COVID-19 have been reported around the world</w:t>
      </w:r>
      <w:r w:rsidRPr="004F4525">
        <w:rPr>
          <w:rFonts w:eastAsia="Calibri" w:cs="Calibri"/>
          <w:sz w:val="16"/>
        </w:rPr>
        <w:t>, according to a Johns Hopkins</w:t>
      </w:r>
      <w:r w:rsidRPr="00A256A9">
        <w:rPr>
          <w:rFonts w:eastAsia="Calibri" w:cs="Calibri"/>
          <w:sz w:val="16"/>
        </w:rPr>
        <w:t xml:space="preserve"> University tracker, </w:t>
      </w:r>
      <w:r w:rsidRPr="00A256A9">
        <w:rPr>
          <w:rFonts w:eastAsia="Calibri" w:cs="Calibri"/>
          <w:u w:val="single"/>
        </w:rPr>
        <w:t>and more than 4.2 million people have died</w:t>
      </w:r>
      <w:r w:rsidRPr="00A256A9">
        <w:rPr>
          <w:rFonts w:eastAsia="Calibri" w:cs="Calibri"/>
          <w:sz w:val="16"/>
        </w:rPr>
        <w:t xml:space="preserve">. </w:t>
      </w:r>
      <w:r w:rsidRPr="00A256A9">
        <w:rPr>
          <w:rFonts w:eastAsia="Calibri" w:cs="Calibri"/>
          <w:u w:val="single"/>
        </w:rPr>
        <w:t xml:space="preserve">Ghebreyesus suspected the number of cases would top 200 million within the next two weeks and warned that </w:t>
      </w:r>
      <w:r w:rsidRPr="00010F4A">
        <w:rPr>
          <w:rFonts w:eastAsia="Calibri" w:cs="Calibri"/>
          <w:highlight w:val="green"/>
          <w:u w:val="single"/>
        </w:rPr>
        <w:t>health systems</w:t>
      </w:r>
      <w:r w:rsidRPr="00A256A9">
        <w:rPr>
          <w:rFonts w:eastAsia="Calibri" w:cs="Calibri"/>
          <w:u w:val="single"/>
        </w:rPr>
        <w:t xml:space="preserve"> in many countries </w:t>
      </w:r>
      <w:r w:rsidRPr="00010F4A">
        <w:rPr>
          <w:rFonts w:eastAsia="Calibri" w:cs="Calibri"/>
          <w:b/>
          <w:iCs/>
          <w:highlight w:val="green"/>
          <w:u w:val="single"/>
        </w:rPr>
        <w:t>are being overwhelmed</w:t>
      </w:r>
      <w:r w:rsidRPr="00A256A9">
        <w:rPr>
          <w:rFonts w:eastAsia="Calibri" w:cs="Calibri"/>
          <w:b/>
          <w:iCs/>
          <w:u w:val="single"/>
        </w:rPr>
        <w:t>.</w:t>
      </w:r>
      <w:r w:rsidRPr="00A256A9">
        <w:rPr>
          <w:rFonts w:eastAsia="Calibri" w:cs="Calibri"/>
          <w:sz w:val="16"/>
        </w:rPr>
        <w:t xml:space="preserve"> Preventing hospitals from exceeding capacity was a massive concern when the pandemic first broke out and a year later, </w:t>
      </w:r>
      <w:r w:rsidRPr="00A256A9">
        <w:rPr>
          <w:rFonts w:eastAsia="Calibri" w:cs="Calibri"/>
          <w:u w:val="single"/>
        </w:rPr>
        <w:t xml:space="preserve">parts of the U.S. are having their health systems strained as </w:t>
      </w:r>
      <w:r w:rsidRPr="00010F4A">
        <w:rPr>
          <w:rFonts w:eastAsia="Calibri" w:cs="Calibri"/>
          <w:highlight w:val="green"/>
          <w:u w:val="single"/>
        </w:rPr>
        <w:t>the</w:t>
      </w:r>
      <w:r w:rsidRPr="00A256A9">
        <w:rPr>
          <w:rFonts w:eastAsia="Calibri" w:cs="Calibri"/>
          <w:u w:val="single"/>
        </w:rPr>
        <w:t xml:space="preserve"> more transmissible </w:t>
      </w:r>
      <w:r w:rsidRPr="00010F4A">
        <w:rPr>
          <w:rFonts w:eastAsia="Calibri" w:cs="Calibri"/>
          <w:highlight w:val="green"/>
          <w:u w:val="single"/>
        </w:rPr>
        <w:t>Delta variant</w:t>
      </w:r>
      <w:r w:rsidRPr="00A256A9">
        <w:rPr>
          <w:rFonts w:eastAsia="Calibri" w:cs="Calibri"/>
          <w:u w:val="single"/>
        </w:rPr>
        <w:t xml:space="preserve"> spreads.</w:t>
      </w:r>
      <w:r w:rsidRPr="00A256A9">
        <w:rPr>
          <w:rFonts w:eastAsia="Calibri" w:cs="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256A9">
        <w:rPr>
          <w:rFonts w:eastAsia="Calibri" w:cs="Calibri"/>
          <w:u w:val="single"/>
        </w:rPr>
        <w:t xml:space="preserve">That strain </w:t>
      </w:r>
      <w:r w:rsidRPr="00010F4A">
        <w:rPr>
          <w:rFonts w:eastAsia="Calibri" w:cs="Calibri"/>
          <w:highlight w:val="green"/>
          <w:u w:val="single"/>
        </w:rPr>
        <w:t>will only become more exacerbated if a mutation occurs</w:t>
      </w:r>
      <w:r w:rsidRPr="00A256A9">
        <w:rPr>
          <w:rFonts w:eastAsia="Calibri" w:cs="Calibri"/>
          <w:u w:val="single"/>
        </w:rPr>
        <w:t xml:space="preserve"> that evades the vaccine, as inoculations have proven effective at helping to keep people out of the hospital</w:t>
      </w:r>
      <w:r w:rsidRPr="00A256A9">
        <w:rPr>
          <w:rFonts w:eastAsia="Calibri" w:cs="Calibri"/>
          <w:sz w:val="16"/>
        </w:rPr>
        <w:t xml:space="preserve">. Ghebreyesus warned that more variants will emerge if global access to vaccines and testing doesn't improve. </w:t>
      </w:r>
      <w:r w:rsidRPr="00A256A9">
        <w:rPr>
          <w:rFonts w:eastAsia="Calibri" w:cs="Calibri"/>
          <w:u w:val="single"/>
        </w:rPr>
        <w:t>"The pandemic will end when the world chooses to end it. It is in our hands. We have all the tools we need. We can prevent this disease. We can test for it and we can treat it," Ghebreyesus said.</w:t>
      </w:r>
    </w:p>
    <w:p w14:paraId="298DBC12" w14:textId="77777777" w:rsidR="004F4525" w:rsidRDefault="004F4525" w:rsidP="004F4525">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3D74CECA" w14:textId="77777777" w:rsidR="004F4525" w:rsidRPr="00C5682D" w:rsidRDefault="004F4525" w:rsidP="004F4525">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julian</w:t>
      </w:r>
    </w:p>
    <w:p w14:paraId="452DE377" w14:textId="77777777" w:rsidR="004F4525" w:rsidRPr="004C25EB" w:rsidRDefault="004F4525" w:rsidP="004F4525">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010F4A">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010F4A">
        <w:rPr>
          <w:rStyle w:val="StyleUnderline"/>
          <w:highlight w:val="green"/>
        </w:rPr>
        <w:t>provides</w:t>
      </w:r>
      <w:r w:rsidRPr="00DF13CD">
        <w:rPr>
          <w:rStyle w:val="StyleUnderline"/>
        </w:rPr>
        <w:t xml:space="preserve"> a minimum of </w:t>
      </w:r>
      <w:r w:rsidRPr="00010F4A">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C7C1C08" w14:textId="77777777" w:rsidR="004F4525" w:rsidRPr="004C25EB" w:rsidRDefault="004F4525" w:rsidP="004F4525">
      <w:pPr>
        <w:rPr>
          <w:sz w:val="16"/>
        </w:rPr>
      </w:pPr>
      <w:r w:rsidRPr="004C25EB">
        <w:rPr>
          <w:sz w:val="16"/>
        </w:rPr>
        <w:t xml:space="preserve">From the onset, </w:t>
      </w:r>
      <w:r w:rsidRPr="00620268">
        <w:rPr>
          <w:rStyle w:val="Emphasis"/>
        </w:rPr>
        <w:t xml:space="preserve">the </w:t>
      </w:r>
      <w:r w:rsidRPr="00010F4A">
        <w:rPr>
          <w:rStyle w:val="Emphasis"/>
          <w:highlight w:val="green"/>
        </w:rPr>
        <w:t>TRIPS</w:t>
      </w:r>
      <w:r w:rsidRPr="00DF13CD">
        <w:rPr>
          <w:rStyle w:val="Emphasis"/>
        </w:rPr>
        <w:t xml:space="preserve"> IP </w:t>
      </w:r>
      <w:r w:rsidRPr="00620268">
        <w:rPr>
          <w:rStyle w:val="Emphasis"/>
        </w:rPr>
        <w:t xml:space="preserve">regime </w:t>
      </w:r>
      <w:r w:rsidRPr="00010F4A">
        <w:rPr>
          <w:rStyle w:val="Emphasis"/>
          <w:highlight w:val="green"/>
        </w:rPr>
        <w:t>created imbalance</w:t>
      </w:r>
      <w:r w:rsidRPr="00010F4A">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010F4A">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010F4A">
        <w:rPr>
          <w:rStyle w:val="StyleUnderline"/>
          <w:highlight w:val="green"/>
        </w:rPr>
        <w:t>illustrated in the HIV</w:t>
      </w:r>
      <w:r w:rsidRPr="00010F4A">
        <w:rPr>
          <w:sz w:val="16"/>
          <w:highlight w:val="green"/>
        </w:rPr>
        <w:t>/</w:t>
      </w:r>
      <w:r w:rsidRPr="00010F4A">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10F4A">
        <w:rPr>
          <w:rStyle w:val="StyleUnderline"/>
          <w:highlight w:val="green"/>
        </w:rPr>
        <w:t>patients</w:t>
      </w:r>
      <w:r w:rsidRPr="00B82686">
        <w:rPr>
          <w:rStyle w:val="StyleUnderline"/>
        </w:rPr>
        <w:t xml:space="preserve"> in Africa and other parts of the developing world </w:t>
      </w:r>
      <w:r w:rsidRPr="00010F4A">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010F4A">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010F4A">
        <w:rPr>
          <w:rStyle w:val="StyleUnderline"/>
          <w:highlight w:val="green"/>
        </w:rPr>
        <w:t xml:space="preserve">2.4 million people in </w:t>
      </w:r>
      <w:r w:rsidRPr="00D423B1">
        <w:rPr>
          <w:rStyle w:val="StyleUnderline"/>
        </w:rPr>
        <w:t xml:space="preserve">the region had </w:t>
      </w:r>
      <w:r w:rsidRPr="00010F4A">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010F4A">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010F4A">
        <w:rPr>
          <w:rStyle w:val="Emphasis"/>
          <w:highlight w:val="green"/>
        </w:rPr>
        <w:t>protect</w:t>
      </w:r>
      <w:r w:rsidRPr="00B82686">
        <w:rPr>
          <w:rStyle w:val="Emphasis"/>
        </w:rPr>
        <w:t xml:space="preserve"> their </w:t>
      </w:r>
      <w:r w:rsidRPr="00010F4A">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Deidré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particularly in the way it informs systems of ownership, circulation, and distribution of knowledge. Similarly, Natsu Saito takes up the analysis of IP, race and capitalism by theorizing some of the ways in which ‘</w:t>
      </w:r>
      <w:r w:rsidRPr="00010F4A">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010F4A">
        <w:rPr>
          <w:rStyle w:val="StyleUnderline"/>
          <w:highlight w:val="green"/>
        </w:rPr>
        <w:t>is calculated in terms of</w:t>
      </w:r>
      <w:r w:rsidRPr="001B7075">
        <w:rPr>
          <w:rStyle w:val="StyleUnderline"/>
        </w:rPr>
        <w:t xml:space="preserve"> its</w:t>
      </w:r>
      <w:r w:rsidRPr="004C25EB">
        <w:rPr>
          <w:sz w:val="16"/>
        </w:rPr>
        <w:t xml:space="preserve"> </w:t>
      </w:r>
      <w:r w:rsidRPr="00010F4A">
        <w:rPr>
          <w:rStyle w:val="Emphasis"/>
          <w:highlight w:val="green"/>
        </w:rPr>
        <w:t>profitability rather than</w:t>
      </w:r>
      <w:r w:rsidRPr="001B7075">
        <w:rPr>
          <w:rStyle w:val="StyleUnderline"/>
        </w:rPr>
        <w:t xml:space="preserve"> what it contributes to </w:t>
      </w:r>
      <w:r w:rsidRPr="00010F4A">
        <w:rPr>
          <w:rStyle w:val="Emphasis"/>
          <w:highlight w:val="green"/>
        </w:rPr>
        <w:t>the well</w:t>
      </w:r>
      <w:r w:rsidRPr="00010F4A">
        <w:rPr>
          <w:sz w:val="16"/>
          <w:highlight w:val="green"/>
        </w:rPr>
        <w:t>-</w:t>
      </w:r>
      <w:r w:rsidRPr="00010F4A">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104C238B" w14:textId="77777777" w:rsidR="004F4525" w:rsidRPr="004C25EB" w:rsidRDefault="004F4525" w:rsidP="004F4525">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010F4A">
        <w:rPr>
          <w:rStyle w:val="StyleUnderline"/>
          <w:highlight w:val="green"/>
        </w:rPr>
        <w:t>excessive</w:t>
      </w:r>
      <w:r w:rsidRPr="002866C9">
        <w:rPr>
          <w:rStyle w:val="StyleUnderline"/>
        </w:rPr>
        <w:t xml:space="preserve"> pharmaceutical </w:t>
      </w:r>
      <w:r w:rsidRPr="00010F4A">
        <w:rPr>
          <w:rStyle w:val="StyleUnderline"/>
          <w:highlight w:val="green"/>
        </w:rPr>
        <w:t xml:space="preserve">patenting is </w:t>
      </w:r>
      <w:r w:rsidRPr="00010F4A">
        <w:rPr>
          <w:rStyle w:val="Emphasis"/>
          <w:highlight w:val="green"/>
        </w:rPr>
        <w:t xml:space="preserve">extending monopolies and driving up </w:t>
      </w:r>
      <w:r w:rsidRPr="002866C9">
        <w:rPr>
          <w:rStyle w:val="Emphasis"/>
        </w:rPr>
        <w:t xml:space="preserve">drug </w:t>
      </w:r>
      <w:r w:rsidRPr="00010F4A">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53FC4DA8" w14:textId="77777777" w:rsidR="004F4525" w:rsidRPr="004C25EB" w:rsidRDefault="004F4525" w:rsidP="004F4525">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as long as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113C0EC9" w14:textId="77777777" w:rsidR="004F4525" w:rsidRPr="004C25EB" w:rsidRDefault="004F4525" w:rsidP="004F4525">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480FE5F3" w14:textId="77777777" w:rsidR="004F4525" w:rsidRPr="004C25EB" w:rsidRDefault="004F4525" w:rsidP="004F4525">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4F56635" w14:textId="77777777" w:rsidR="004F4525" w:rsidRPr="004C25EB" w:rsidRDefault="004F4525" w:rsidP="004F4525">
      <w:pPr>
        <w:rPr>
          <w:sz w:val="16"/>
          <w:szCs w:val="16"/>
        </w:rPr>
      </w:pPr>
      <w:r w:rsidRPr="004C25EB">
        <w:rPr>
          <w:sz w:val="16"/>
          <w:szCs w:val="16"/>
        </w:rPr>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755ECB4E" w14:textId="77777777" w:rsidR="004F4525" w:rsidRDefault="004F4525" w:rsidP="004F4525">
      <w:pPr>
        <w:rPr>
          <w:sz w:val="16"/>
        </w:rPr>
      </w:pPr>
      <w:r w:rsidRPr="00A927B6">
        <w:rPr>
          <w:rStyle w:val="StyleUnderline"/>
        </w:rPr>
        <w:t xml:space="preserve">These </w:t>
      </w:r>
      <w:r w:rsidRPr="00010F4A">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010F4A">
        <w:rPr>
          <w:rStyle w:val="StyleUnderline"/>
          <w:highlight w:val="green"/>
        </w:rPr>
        <w:t xml:space="preserve">allows them to </w:t>
      </w:r>
      <w:r w:rsidRPr="00010F4A">
        <w:rPr>
          <w:rStyle w:val="Emphasis"/>
          <w:highlight w:val="green"/>
        </w:rPr>
        <w:t>set the market price</w:t>
      </w:r>
      <w:r w:rsidRPr="00010F4A">
        <w:rPr>
          <w:sz w:val="16"/>
          <w:highlight w:val="green"/>
        </w:rPr>
        <w:t>.</w:t>
      </w:r>
      <w:r w:rsidRPr="004C25EB">
        <w:rPr>
          <w:sz w:val="16"/>
        </w:rPr>
        <w:t xml:space="preserve"> </w:t>
      </w:r>
      <w:r w:rsidRPr="00A927B6">
        <w:rPr>
          <w:rStyle w:val="StyleUnderline"/>
        </w:rPr>
        <w:t xml:space="preserve">Recent years have seen monopoly prices rise exorbitantly </w:t>
      </w:r>
      <w:r w:rsidRPr="00010F4A">
        <w:rPr>
          <w:rStyle w:val="StyleUnderline"/>
          <w:highlight w:val="green"/>
        </w:rPr>
        <w:t xml:space="preserve">causing </w:t>
      </w:r>
      <w:r w:rsidRPr="00010F4A">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10F4A">
        <w:rPr>
          <w:rStyle w:val="StyleUnderline"/>
          <w:highlight w:val="green"/>
        </w:rPr>
        <w:t>The</w:t>
      </w:r>
      <w:r w:rsidRPr="00A927B6">
        <w:rPr>
          <w:rStyle w:val="StyleUnderline"/>
        </w:rPr>
        <w:t xml:space="preserve"> broken </w:t>
      </w:r>
      <w:r w:rsidRPr="00010F4A">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010F4A">
        <w:rPr>
          <w:rStyle w:val="StyleUnderline"/>
          <w:highlight w:val="green"/>
        </w:rPr>
        <w:t>has</w:t>
      </w:r>
      <w:r w:rsidRPr="00A927B6">
        <w:rPr>
          <w:rStyle w:val="StyleUnderline"/>
        </w:rPr>
        <w:t xml:space="preserve"> </w:t>
      </w:r>
      <w:r w:rsidRPr="00A927B6">
        <w:rPr>
          <w:rStyle w:val="Emphasis"/>
        </w:rPr>
        <w:t xml:space="preserve">not only severely </w:t>
      </w:r>
      <w:r w:rsidRPr="00010F4A">
        <w:rPr>
          <w:rStyle w:val="Emphasis"/>
          <w:highlight w:val="green"/>
        </w:rPr>
        <w:t>distorted the system of innovation</w:t>
      </w:r>
      <w:r w:rsidRPr="004C25EB">
        <w:rPr>
          <w:sz w:val="16"/>
        </w:rPr>
        <w:t xml:space="preserve">, </w:t>
      </w:r>
      <w:r w:rsidRPr="00A927B6">
        <w:rPr>
          <w:rStyle w:val="StyleUnderline"/>
        </w:rPr>
        <w:t xml:space="preserve">but they have </w:t>
      </w:r>
      <w:r w:rsidRPr="00010F4A">
        <w:rPr>
          <w:rStyle w:val="StyleUnderline"/>
          <w:highlight w:val="green"/>
        </w:rPr>
        <w:t>also skewed access to life</w:t>
      </w:r>
      <w:r w:rsidRPr="00010F4A">
        <w:rPr>
          <w:sz w:val="16"/>
          <w:highlight w:val="green"/>
        </w:rPr>
        <w:t>-</w:t>
      </w:r>
      <w:r w:rsidRPr="00010F4A">
        <w:rPr>
          <w:rStyle w:val="StyleUnderline"/>
          <w:highlight w:val="green"/>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50AA5730" w14:textId="77777777" w:rsidR="004F4525" w:rsidRDefault="004F4525" w:rsidP="004F4525">
      <w:pPr>
        <w:pStyle w:val="Heading4"/>
      </w:pPr>
      <w:r>
        <w:t xml:space="preserve">Vaccine imperialism inevitably commodifies medicine and results in vaccine nationalism that magnifies North-South health disparities. </w:t>
      </w:r>
    </w:p>
    <w:p w14:paraId="31DF9CFD" w14:textId="77777777" w:rsidR="004F4525" w:rsidRPr="00C5682D" w:rsidRDefault="004F4525" w:rsidP="004F4525">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2-4) julian</w:t>
      </w:r>
    </w:p>
    <w:p w14:paraId="6A965380" w14:textId="77777777" w:rsidR="004F4525" w:rsidRPr="006F1AEA" w:rsidRDefault="004F4525" w:rsidP="004F4525">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240E3B2E" w14:textId="77777777" w:rsidR="004F4525" w:rsidRPr="006F1AEA" w:rsidRDefault="004F4525" w:rsidP="004F4525">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A decolonised approach to global health enables us to conceptualise this behaviour as a reproduction of a neocolonial system which pits some formerly colonised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510119D8" w14:textId="77777777" w:rsidR="004F4525" w:rsidRPr="006F1AEA" w:rsidRDefault="004F4525" w:rsidP="004F4525">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32494DE9" w14:textId="77777777" w:rsidR="004F4525" w:rsidRPr="006F1AEA" w:rsidRDefault="004F4525" w:rsidP="004F4525">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limited rights to prevent others from making, using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413EA056" w14:textId="77777777" w:rsidR="004F4525" w:rsidRPr="006F1AEA" w:rsidRDefault="004F4525" w:rsidP="004F4525">
      <w:pPr>
        <w:rPr>
          <w:sz w:val="16"/>
        </w:rPr>
      </w:pPr>
      <w:r w:rsidRPr="000B1537">
        <w:rPr>
          <w:rStyle w:val="Emphasis"/>
        </w:rPr>
        <w:t xml:space="preserve">Global </w:t>
      </w:r>
      <w:r w:rsidRPr="00010F4A">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r w:rsidRPr="00625CA6">
        <w:rPr>
          <w:rStyle w:val="StyleUnderline"/>
        </w:rPr>
        <w:t>in order to gain trade advantages</w:t>
      </w:r>
      <w:r w:rsidRPr="00737165">
        <w:rPr>
          <w:rStyle w:val="StyleUnderline"/>
        </w:rPr>
        <w:t xml:space="preserve"> and also to escape trade sanctions</w:t>
      </w:r>
      <w:r w:rsidRPr="006F1AEA">
        <w:rPr>
          <w:sz w:val="16"/>
        </w:rPr>
        <w:t xml:space="preserve">.30 </w:t>
      </w:r>
    </w:p>
    <w:p w14:paraId="1A99E207" w14:textId="77777777" w:rsidR="004F4525" w:rsidRPr="00621741" w:rsidRDefault="004F4525" w:rsidP="004F4525">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have questioned the prioritisation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1C80F7C5" w14:textId="77777777" w:rsidR="004F4525" w:rsidRPr="00621741" w:rsidRDefault="004F4525" w:rsidP="004F4525">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1AADF026" w14:textId="77777777" w:rsidR="004F4525" w:rsidRPr="00621741" w:rsidRDefault="004F4525" w:rsidP="004F4525">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1DE2A265" w14:textId="77777777" w:rsidR="004F4525" w:rsidRPr="00621741" w:rsidRDefault="004F4525" w:rsidP="004F4525">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A7CC633" w14:textId="77777777" w:rsidR="004F4525" w:rsidRPr="005C0339" w:rsidRDefault="004F4525" w:rsidP="004F4525">
      <w:pPr>
        <w:pStyle w:val="Heading4"/>
      </w:pPr>
      <w:r>
        <w:t>Status quo distribution results in disparities between nations. That results in colonial hierarchies of health.</w:t>
      </w:r>
    </w:p>
    <w:p w14:paraId="3FCC4D45" w14:textId="77777777" w:rsidR="004F4525" w:rsidRPr="00C5682D" w:rsidRDefault="004F4525" w:rsidP="004F4525">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1BBD397E" w14:textId="77777777" w:rsidR="004F4525" w:rsidRPr="00621741" w:rsidRDefault="004F4525" w:rsidP="004F4525">
      <w:pPr>
        <w:rPr>
          <w:sz w:val="16"/>
        </w:rPr>
      </w:pPr>
      <w:r w:rsidRPr="00625CA6">
        <w:rPr>
          <w:rStyle w:val="StyleUnderline"/>
        </w:rPr>
        <w:t>The current global</w:t>
      </w:r>
      <w:r w:rsidRPr="00E534D3">
        <w:rPr>
          <w:rStyle w:val="StyleUnderline"/>
        </w:rPr>
        <w:t xml:space="preserve"> </w:t>
      </w:r>
      <w:r w:rsidRPr="00010F4A">
        <w:rPr>
          <w:rStyle w:val="StyleUnderline"/>
          <w:highlight w:val="green"/>
        </w:rPr>
        <w:t xml:space="preserve">distribution of </w:t>
      </w:r>
      <w:r w:rsidRPr="00625CA6">
        <w:rPr>
          <w:rStyle w:val="StyleUnderline"/>
        </w:rPr>
        <w:t>COVID-19</w:t>
      </w:r>
      <w:r w:rsidRPr="00010F4A">
        <w:rPr>
          <w:rStyle w:val="StyleUnderline"/>
          <w:highlight w:val="green"/>
        </w:rPr>
        <w:t xml:space="preserve"> vaccines is</w:t>
      </w:r>
      <w:r w:rsidRPr="00E534D3">
        <w:rPr>
          <w:rStyle w:val="StyleUnderline"/>
        </w:rPr>
        <w:t xml:space="preserve"> largely </w:t>
      </w:r>
      <w:r w:rsidRPr="00010F4A">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010F4A">
        <w:rPr>
          <w:rStyle w:val="StyleUnderline"/>
          <w:highlight w:val="green"/>
        </w:rPr>
        <w:t xml:space="preserve">leaving </w:t>
      </w:r>
      <w:r w:rsidRPr="00621741">
        <w:rPr>
          <w:rStyle w:val="StyleUnderline"/>
        </w:rPr>
        <w:t xml:space="preserve">countries from </w:t>
      </w:r>
      <w:r w:rsidRPr="00010F4A">
        <w:rPr>
          <w:rStyle w:val="StyleUnderline"/>
          <w:highlight w:val="green"/>
        </w:rPr>
        <w:t xml:space="preserve">the Global South </w:t>
      </w:r>
      <w:r w:rsidRPr="00010F4A">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4553600E" w14:textId="77777777" w:rsidR="004F4525" w:rsidRPr="00621741" w:rsidRDefault="004F4525" w:rsidP="004F4525">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010F4A">
        <w:rPr>
          <w:rStyle w:val="StyleUnderline"/>
          <w:highlight w:val="green"/>
        </w:rPr>
        <w:t xml:space="preserve">process has </w:t>
      </w:r>
      <w:r w:rsidRPr="00010F4A">
        <w:rPr>
          <w:rStyle w:val="Emphasis"/>
          <w:highlight w:val="green"/>
        </w:rPr>
        <w:t>reproduced colonially entrenched power dynamics</w:t>
      </w:r>
      <w:r w:rsidRPr="00010F4A">
        <w:rPr>
          <w:sz w:val="16"/>
          <w:highlight w:val="green"/>
        </w:rPr>
        <w:t xml:space="preserve">, </w:t>
      </w:r>
      <w:r w:rsidRPr="00621741">
        <w:rPr>
          <w:rStyle w:val="StyleUnderline"/>
        </w:rPr>
        <w:t xml:space="preserve">in which </w:t>
      </w:r>
      <w:r w:rsidRPr="00010F4A">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010F4A">
        <w:rPr>
          <w:rStyle w:val="StyleUnderline"/>
          <w:highlight w:val="green"/>
        </w:rPr>
        <w:t xml:space="preserve">end up </w:t>
      </w:r>
      <w:r w:rsidRPr="00010F4A">
        <w:rPr>
          <w:rStyle w:val="Emphasis"/>
          <w:highlight w:val="green"/>
        </w:rPr>
        <w:t xml:space="preserve">paying far more </w:t>
      </w:r>
      <w:r w:rsidRPr="00010F4A">
        <w:rPr>
          <w:rStyle w:val="StyleUnderline"/>
          <w:highlight w:val="green"/>
        </w:rPr>
        <w:t xml:space="preserve">than </w:t>
      </w:r>
      <w:r w:rsidRPr="00621741">
        <w:rPr>
          <w:rStyle w:val="StyleUnderline"/>
        </w:rPr>
        <w:t>the wealthier</w:t>
      </w:r>
      <w:r w:rsidRPr="00621741">
        <w:rPr>
          <w:sz w:val="16"/>
        </w:rPr>
        <w:t xml:space="preserve">, </w:t>
      </w:r>
      <w:r w:rsidRPr="00010F4A">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2A98C54A" w14:textId="77777777" w:rsidR="004F4525" w:rsidRPr="00621741" w:rsidRDefault="004F4525" w:rsidP="004F4525">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programmes</w:t>
      </w:r>
      <w:r w:rsidRPr="00621741">
        <w:rPr>
          <w:sz w:val="16"/>
        </w:rPr>
        <w:t xml:space="preserve">, </w:t>
      </w:r>
      <w:r w:rsidRPr="00010F4A">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010F4A">
        <w:rPr>
          <w:rStyle w:val="Emphasis"/>
          <w:highlight w:val="green"/>
        </w:rPr>
        <w:t>South</w:t>
      </w:r>
      <w:r w:rsidRPr="00621741">
        <w:rPr>
          <w:sz w:val="16"/>
        </w:rPr>
        <w:t xml:space="preserve">.40 </w:t>
      </w:r>
      <w:r w:rsidRPr="00E534D3">
        <w:rPr>
          <w:rStyle w:val="StyleUnderline"/>
        </w:rPr>
        <w:t>These programmes may increase debt and undermine development in ways that limit the realisation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41D5774F" w14:textId="77777777" w:rsidR="004F4525" w:rsidRDefault="004F4525" w:rsidP="004F4525">
      <w:pPr>
        <w:pStyle w:val="Heading4"/>
      </w:pPr>
      <w:r>
        <w:t xml:space="preserve">It also results in inequalities within nations. Politicians create a hierarchy of access, which feeds racism, classism, and corruption. </w:t>
      </w:r>
    </w:p>
    <w:p w14:paraId="354ED9DB" w14:textId="77777777" w:rsidR="004F4525" w:rsidRDefault="004F4525" w:rsidP="004F4525">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4-5) julian</w:t>
      </w:r>
    </w:p>
    <w:p w14:paraId="2D087D54" w14:textId="77777777" w:rsidR="004F4525" w:rsidRPr="00C14B67" w:rsidRDefault="004F4525" w:rsidP="004F4525">
      <w:pPr>
        <w:rPr>
          <w:sz w:val="16"/>
        </w:rPr>
      </w:pPr>
      <w:r w:rsidRPr="00010F4A">
        <w:rPr>
          <w:rStyle w:val="StyleUnderline"/>
          <w:highlight w:val="green"/>
        </w:rPr>
        <w:t xml:space="preserve">The high costs of vaccines </w:t>
      </w:r>
      <w:r w:rsidRPr="00C14B67">
        <w:rPr>
          <w:rStyle w:val="StyleUnderline"/>
        </w:rPr>
        <w:t xml:space="preserve">also </w:t>
      </w:r>
      <w:r w:rsidRPr="00010F4A">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010F4A">
        <w:rPr>
          <w:rStyle w:val="StyleUnderline"/>
          <w:highlight w:val="green"/>
        </w:rPr>
        <w:t xml:space="preserve">by </w:t>
      </w:r>
      <w:r w:rsidRPr="00010F4A">
        <w:rPr>
          <w:rStyle w:val="Emphasis"/>
          <w:highlight w:val="green"/>
        </w:rPr>
        <w:t>charging their people for vaccine access</w:t>
      </w:r>
      <w:r w:rsidRPr="00010F4A">
        <w:rPr>
          <w:rStyle w:val="StyleUnderline"/>
          <w:highlight w:val="green"/>
        </w:rPr>
        <w:t xml:space="preserve"> or </w:t>
      </w:r>
      <w:r w:rsidRPr="00010F4A">
        <w:rPr>
          <w:rStyle w:val="Emphasis"/>
          <w:highlight w:val="green"/>
        </w:rPr>
        <w:t>using complex arrangements that prioritise some people over others</w:t>
      </w:r>
      <w:r w:rsidRPr="00010F4A">
        <w:rPr>
          <w:sz w:val="16"/>
          <w:highlight w:val="green"/>
        </w:rPr>
        <w:t xml:space="preserve">. </w:t>
      </w:r>
      <w:r w:rsidRPr="00010F4A">
        <w:rPr>
          <w:rStyle w:val="StyleUnderline"/>
          <w:highlight w:val="green"/>
        </w:rPr>
        <w:t>Egypt</w:t>
      </w:r>
      <w:r w:rsidRPr="00C14B67">
        <w:rPr>
          <w:sz w:val="16"/>
        </w:rPr>
        <w:t xml:space="preserve">, for instance, </w:t>
      </w:r>
      <w:r w:rsidRPr="00010F4A">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 xml:space="preserve">.43 In reality, </w:t>
      </w:r>
      <w:r w:rsidRPr="00C759E1">
        <w:rPr>
          <w:rStyle w:val="StyleUnderline"/>
        </w:rPr>
        <w:t>it</w:t>
      </w:r>
      <w:r w:rsidRPr="00C14B67">
        <w:rPr>
          <w:sz w:val="16"/>
        </w:rPr>
        <w:t xml:space="preserve"> also </w:t>
      </w:r>
      <w:r w:rsidRPr="00C759E1">
        <w:rPr>
          <w:rStyle w:val="StyleUnderline"/>
        </w:rPr>
        <w:t xml:space="preserve">means </w:t>
      </w:r>
      <w:r w:rsidRPr="00C14B67">
        <w:rPr>
          <w:rStyle w:val="StyleUnderline"/>
        </w:rPr>
        <w:t>that wealthier individuals are prioritised</w:t>
      </w:r>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marginalised on the basis of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39BCC008" w14:textId="77777777" w:rsidR="004F4525" w:rsidRPr="00C14B67" w:rsidRDefault="004F4525" w:rsidP="004F4525">
      <w:pPr>
        <w:rPr>
          <w:sz w:val="16"/>
        </w:rPr>
      </w:pPr>
      <w:r w:rsidRPr="00010F4A">
        <w:rPr>
          <w:rStyle w:val="StyleUnderline"/>
          <w:highlight w:val="green"/>
        </w:rPr>
        <w:t>Facilitating</w:t>
      </w:r>
      <w:r w:rsidRPr="00C759E1">
        <w:rPr>
          <w:rStyle w:val="StyleUnderline"/>
        </w:rPr>
        <w:t xml:space="preserve"> vaccine </w:t>
      </w:r>
      <w:r w:rsidRPr="00010F4A">
        <w:rPr>
          <w:rStyle w:val="StyleUnderline"/>
          <w:highlight w:val="green"/>
        </w:rPr>
        <w:t xml:space="preserve">access for </w:t>
      </w:r>
      <w:r w:rsidRPr="00C14B67">
        <w:rPr>
          <w:rStyle w:val="StyleUnderline"/>
        </w:rPr>
        <w:t xml:space="preserve">more </w:t>
      </w:r>
      <w:r w:rsidRPr="00010F4A">
        <w:rPr>
          <w:rStyle w:val="StyleUnderline"/>
          <w:highlight w:val="green"/>
        </w:rPr>
        <w:t>affluent members of society reinforces power structures</w:t>
      </w:r>
      <w:r w:rsidRPr="00C759E1">
        <w:rPr>
          <w:rStyle w:val="StyleUnderline"/>
        </w:rPr>
        <w:t xml:space="preserve"> at the expense of marginalised populations</w:t>
      </w:r>
      <w:r w:rsidRPr="00C14B67">
        <w:rPr>
          <w:sz w:val="16"/>
        </w:rPr>
        <w:t xml:space="preserve">. 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r w:rsidRPr="00AF0242">
        <w:rPr>
          <w:rStyle w:val="StyleUnderline"/>
        </w:rPr>
        <w:t>prioritised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010F4A">
        <w:rPr>
          <w:rStyle w:val="Emphasis"/>
          <w:highlight w:val="green"/>
        </w:rPr>
        <w:t>more productive</w:t>
      </w:r>
      <w:r w:rsidRPr="00010F4A">
        <w:rPr>
          <w:sz w:val="16"/>
          <w:highlight w:val="green"/>
        </w:rPr>
        <w:t xml:space="preserve">’ </w:t>
      </w:r>
      <w:r w:rsidRPr="00010F4A">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010F4A">
        <w:rPr>
          <w:rStyle w:val="StyleUnderline"/>
          <w:highlight w:val="green"/>
        </w:rPr>
        <w:t>other countries</w:t>
      </w:r>
      <w:r w:rsidRPr="00C14B67">
        <w:rPr>
          <w:sz w:val="16"/>
        </w:rPr>
        <w:t xml:space="preserve">, such as Peru, </w:t>
      </w:r>
      <w:r w:rsidRPr="00C759E1">
        <w:rPr>
          <w:rStyle w:val="StyleUnderline"/>
        </w:rPr>
        <w:t xml:space="preserve">political </w:t>
      </w:r>
      <w:r w:rsidRPr="00010F4A">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191FB572" w14:textId="77777777" w:rsidR="004F4525" w:rsidRPr="00C14B67" w:rsidRDefault="004F4525" w:rsidP="004F4525">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010F4A">
        <w:rPr>
          <w:rStyle w:val="Emphasis"/>
          <w:highlight w:val="green"/>
        </w:rPr>
        <w:t>further exacerbate</w:t>
      </w:r>
      <w:r w:rsidRPr="00C759E1">
        <w:rPr>
          <w:rStyle w:val="Emphasis"/>
        </w:rPr>
        <w:t xml:space="preserve"> both </w:t>
      </w:r>
      <w:r w:rsidRPr="00010F4A">
        <w:rPr>
          <w:rStyle w:val="Emphasis"/>
          <w:highlight w:val="green"/>
        </w:rPr>
        <w:t>national and global inequalities</w:t>
      </w:r>
      <w:r w:rsidRPr="00010F4A">
        <w:rPr>
          <w:rStyle w:val="StyleUnderline"/>
          <w:highlight w:val="green"/>
        </w:rPr>
        <w:t xml:space="preserve"> and </w:t>
      </w:r>
      <w:r w:rsidRPr="00010F4A">
        <w:rPr>
          <w:rStyle w:val="Emphasis"/>
          <w:highlight w:val="green"/>
        </w:rPr>
        <w:t>disproportionately restrict the rights of</w:t>
      </w:r>
      <w:r w:rsidRPr="00C759E1">
        <w:rPr>
          <w:rStyle w:val="Emphasis"/>
        </w:rPr>
        <w:t xml:space="preserve"> large swathes of </w:t>
      </w:r>
      <w:r w:rsidRPr="00010F4A">
        <w:rPr>
          <w:rStyle w:val="Emphasis"/>
          <w:highlight w:val="green"/>
        </w:rPr>
        <w:t>the global population</w:t>
      </w:r>
      <w:r w:rsidRPr="00010F4A">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70809547" w14:textId="77777777" w:rsidR="004F4525" w:rsidRPr="00A77AC2" w:rsidRDefault="004F4525" w:rsidP="004F4525">
      <w:pPr>
        <w:pStyle w:val="Heading4"/>
      </w:pPr>
      <w:r>
        <w:t xml:space="preserve">This means COVID and future pandemics will reproduce untenable working conditions and racialized and classed life outcomes. </w:t>
      </w:r>
    </w:p>
    <w:p w14:paraId="0FEBADD9" w14:textId="77777777" w:rsidR="004F4525" w:rsidRPr="00681A90" w:rsidRDefault="004F4525" w:rsidP="004F4525">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First Century Capitalism: Adversity and Opportunity,” pg. 152-153) julian</w:t>
      </w:r>
    </w:p>
    <w:p w14:paraId="5F79046B" w14:textId="77777777" w:rsidR="004F4525" w:rsidRPr="00C14B67" w:rsidRDefault="004F4525" w:rsidP="004F4525">
      <w:pPr>
        <w:rPr>
          <w:sz w:val="16"/>
        </w:rPr>
      </w:pPr>
      <w:r w:rsidRPr="00AF0242">
        <w:rPr>
          <w:rStyle w:val="StyleUnderline"/>
        </w:rPr>
        <w:t>The COVID</w:t>
      </w:r>
      <w:r w:rsidRPr="00C14B67">
        <w:rPr>
          <w:sz w:val="16"/>
        </w:rPr>
        <w:t>-</w:t>
      </w:r>
      <w:r w:rsidRPr="00AF0242">
        <w:rPr>
          <w:rStyle w:val="StyleUnderline"/>
        </w:rPr>
        <w:t xml:space="preserve">19 </w:t>
      </w:r>
      <w:r w:rsidRPr="00010F4A">
        <w:rPr>
          <w:rStyle w:val="StyleUnderline"/>
          <w:highlight w:val="green"/>
        </w:rPr>
        <w:t xml:space="preserve">pandemic </w:t>
      </w:r>
      <w:r w:rsidRPr="00C14B67">
        <w:rPr>
          <w:rStyle w:val="StyleUnderline"/>
        </w:rPr>
        <w:t xml:space="preserve">has </w:t>
      </w:r>
      <w:r w:rsidRPr="00010F4A">
        <w:rPr>
          <w:rStyle w:val="StyleUnderline"/>
          <w:highlight w:val="green"/>
        </w:rPr>
        <w:t xml:space="preserve">revealed </w:t>
      </w:r>
      <w:r w:rsidRPr="00010F4A">
        <w:rPr>
          <w:rStyle w:val="Emphasis"/>
          <w:highlight w:val="green"/>
        </w:rPr>
        <w:t xml:space="preserve">the </w:t>
      </w:r>
      <w:r w:rsidRPr="00C14B67">
        <w:rPr>
          <w:rStyle w:val="Emphasis"/>
        </w:rPr>
        <w:t xml:space="preserve">lethal </w:t>
      </w:r>
      <w:r w:rsidRPr="00010F4A">
        <w:rPr>
          <w:rStyle w:val="Emphasis"/>
          <w:highlight w:val="green"/>
        </w:rPr>
        <w:t>consequences of</w:t>
      </w:r>
      <w:r w:rsidRPr="00EE7BA4">
        <w:rPr>
          <w:rStyle w:val="Emphasis"/>
        </w:rPr>
        <w:t xml:space="preserve"> the sharp rise in </w:t>
      </w:r>
      <w:r w:rsidRPr="00010F4A">
        <w:rPr>
          <w:rStyle w:val="Emphasis"/>
          <w:highlight w:val="green"/>
        </w:rPr>
        <w:t>economic inequality</w:t>
      </w:r>
      <w:r w:rsidRPr="00C14B67">
        <w:rPr>
          <w:sz w:val="16"/>
        </w:rPr>
        <w:t xml:space="preserve">, </w:t>
      </w:r>
      <w:r w:rsidRPr="00EE7BA4">
        <w:rPr>
          <w:rStyle w:val="StyleUnderline"/>
        </w:rPr>
        <w:t>the concentration of wealth in fewer and fewer hands and the increasing precarity of labour</w:t>
      </w:r>
      <w:r w:rsidRPr="00C14B67">
        <w:rPr>
          <w:sz w:val="16"/>
        </w:rPr>
        <w:t>. For example, as COVID-19 slammed Manhattan, members of the top 1% flocked to their beach retreats in the Hamptons to ride out the contagion (Sellinger 2020). Meanwhile, ‘</w:t>
      </w:r>
      <w:r w:rsidRPr="00010F4A">
        <w:rPr>
          <w:rStyle w:val="Emphasis"/>
          <w:highlight w:val="green"/>
        </w:rPr>
        <w:t>essential workers</w:t>
      </w:r>
      <w:r w:rsidRPr="00C14B67">
        <w:rPr>
          <w:sz w:val="16"/>
        </w:rPr>
        <w:t xml:space="preserve">’ at the bottom of the contemporary economic hierarchy </w:t>
      </w:r>
      <w:r w:rsidRPr="00010F4A">
        <w:rPr>
          <w:rStyle w:val="StyleUnderline"/>
          <w:highlight w:val="green"/>
        </w:rPr>
        <w:t>had no options but to continue to show up</w:t>
      </w:r>
      <w:r w:rsidRPr="000A7055">
        <w:rPr>
          <w:rStyle w:val="StyleUnderline"/>
        </w:rPr>
        <w:t xml:space="preserve"> for work </w:t>
      </w:r>
      <w:r w:rsidRPr="00010F4A">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Katie Pine and Kate Henne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Henne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40AB6B9E" w14:textId="77777777" w:rsidR="004F4525" w:rsidRPr="00D13D92" w:rsidRDefault="004F4525" w:rsidP="004F4525">
      <w:pPr>
        <w:rPr>
          <w:sz w:val="16"/>
        </w:rPr>
      </w:pPr>
      <w:r w:rsidRPr="00010F4A">
        <w:rPr>
          <w:rStyle w:val="StyleUnderline"/>
          <w:highlight w:val="green"/>
        </w:rPr>
        <w:t>COVID-</w:t>
      </w:r>
      <w:r w:rsidRPr="00AF0242">
        <w:rPr>
          <w:rStyle w:val="StyleUnderline"/>
        </w:rPr>
        <w:t xml:space="preserve">19 </w:t>
      </w:r>
      <w:r w:rsidRPr="00010F4A">
        <w:rPr>
          <w:rStyle w:val="StyleUnderline"/>
          <w:highlight w:val="green"/>
        </w:rPr>
        <w:t>has disproportionately attacked communities of colour</w:t>
      </w:r>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B4C51B6" w14:textId="77777777" w:rsidR="004F4525" w:rsidRPr="00D13D92" w:rsidRDefault="004F4525" w:rsidP="004F4525">
      <w:pPr>
        <w:rPr>
          <w:sz w:val="16"/>
        </w:rPr>
      </w:pPr>
      <w:r w:rsidRPr="00AF0242">
        <w:rPr>
          <w:rStyle w:val="StyleUnderline"/>
        </w:rPr>
        <w:t>Many of the precariat are people of colour</w:t>
      </w:r>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10F4A">
        <w:rPr>
          <w:rStyle w:val="StyleUnderline"/>
          <w:highlight w:val="green"/>
        </w:rPr>
        <w:t>migrant workers in</w:t>
      </w:r>
      <w:r w:rsidRPr="000A7055">
        <w:rPr>
          <w:rStyle w:val="StyleUnderline"/>
        </w:rPr>
        <w:t xml:space="preserve"> these plants </w:t>
      </w:r>
      <w:r w:rsidRPr="00010F4A">
        <w:rPr>
          <w:rStyle w:val="StyleUnderline"/>
          <w:highlight w:val="green"/>
        </w:rPr>
        <w:t>live in</w:t>
      </w:r>
      <w:r w:rsidRPr="000A7055">
        <w:rPr>
          <w:rStyle w:val="StyleUnderline"/>
        </w:rPr>
        <w:t xml:space="preserve"> communal housing</w:t>
      </w:r>
      <w:r w:rsidRPr="00D13D92">
        <w:rPr>
          <w:sz w:val="16"/>
        </w:rPr>
        <w:t xml:space="preserve">; </w:t>
      </w:r>
      <w:r w:rsidRPr="00010F4A">
        <w:rPr>
          <w:rStyle w:val="StyleUnderline"/>
          <w:highlight w:val="green"/>
        </w:rPr>
        <w:t>crowded working conditions</w:t>
      </w:r>
      <w:r w:rsidRPr="00D13D92">
        <w:rPr>
          <w:sz w:val="16"/>
        </w:rPr>
        <w:t xml:space="preserve">, </w:t>
      </w:r>
      <w:r w:rsidRPr="000A7055">
        <w:rPr>
          <w:rStyle w:val="StyleUnderline"/>
        </w:rPr>
        <w:t xml:space="preserve">large plants </w:t>
      </w:r>
      <w:r w:rsidRPr="00010F4A">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Tyson was even offering workers $500 bonuses to keep working in the midst of plant outbreaks</w:t>
      </w:r>
      <w:r w:rsidRPr="00D13D92">
        <w:rPr>
          <w:sz w:val="16"/>
        </w:rPr>
        <w:t xml:space="preserve"> (van der Zee et al. 2020). Workers are shouldering all of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010F4A">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09E76745" w14:textId="77777777" w:rsidR="004F4525" w:rsidRDefault="004F4525" w:rsidP="004F4525">
      <w:pPr>
        <w:pStyle w:val="Heading4"/>
      </w:pPr>
      <w:r>
        <w:t>The plan reverse casually ensures the reduction of vaccine imperialism.</w:t>
      </w:r>
    </w:p>
    <w:p w14:paraId="0D7185BB" w14:textId="77777777" w:rsidR="004F4525" w:rsidRPr="003B0B31" w:rsidRDefault="004F4525" w:rsidP="004F4525">
      <w:pPr>
        <w:rPr>
          <w:sz w:val="18"/>
          <w:szCs w:val="18"/>
        </w:rPr>
      </w:pPr>
      <w:r w:rsidRPr="000E7467">
        <w:rPr>
          <w:rStyle w:val="Style13ptBold"/>
        </w:rPr>
        <w:t>Vanni 21</w:t>
      </w:r>
      <w:r>
        <w:t xml:space="preserve"> </w:t>
      </w:r>
      <w:r w:rsidRPr="003B0B31">
        <w:rPr>
          <w:sz w:val="18"/>
          <w:szCs w:val="18"/>
        </w:rPr>
        <w:t xml:space="preserve">– Dr. Amaka Vanni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julian</w:t>
      </w:r>
    </w:p>
    <w:p w14:paraId="57240B3C" w14:textId="77777777" w:rsidR="004F4525" w:rsidRPr="00D13D92" w:rsidRDefault="004F4525" w:rsidP="004F4525">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010F4A">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010F4A">
        <w:rPr>
          <w:rStyle w:val="StyleUnderline"/>
          <w:highlight w:val="green"/>
        </w:rPr>
        <w:t xml:space="preserve">would </w:t>
      </w:r>
      <w:r w:rsidRPr="00010F4A">
        <w:rPr>
          <w:rStyle w:val="Emphasis"/>
          <w:highlight w:val="green"/>
        </w:rPr>
        <w:t>enable the scale</w:t>
      </w:r>
      <w:r w:rsidRPr="00010F4A">
        <w:rPr>
          <w:sz w:val="14"/>
          <w:highlight w:val="green"/>
        </w:rPr>
        <w:t>-</w:t>
      </w:r>
      <w:r w:rsidRPr="00010F4A">
        <w:rPr>
          <w:rStyle w:val="Emphasis"/>
          <w:highlight w:val="green"/>
        </w:rPr>
        <w:t xml:space="preserve">up of production and supply </w:t>
      </w:r>
      <w:r w:rsidRPr="00010F4A">
        <w:rPr>
          <w:rStyle w:val="StyleUnderline"/>
          <w:highlight w:val="green"/>
        </w:rPr>
        <w:t>of</w:t>
      </w:r>
      <w:r w:rsidRPr="00B373E9">
        <w:rPr>
          <w:rStyle w:val="StyleUnderline"/>
        </w:rPr>
        <w:t xml:space="preserve"> lifesaving COVID-19 </w:t>
      </w:r>
      <w:r w:rsidRPr="00010F4A">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CCFCE65" w14:textId="77777777" w:rsidR="004F4525" w:rsidRPr="00D13D92" w:rsidRDefault="004F4525" w:rsidP="004F4525">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010F4A">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010F4A">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010F4A">
        <w:rPr>
          <w:rStyle w:val="Emphasis"/>
          <w:highlight w:val="green"/>
        </w:rPr>
        <w:t>countries</w:t>
      </w:r>
      <w:r w:rsidRPr="001F708D">
        <w:rPr>
          <w:rStyle w:val="Emphasis"/>
        </w:rPr>
        <w:t xml:space="preserve"> will be </w:t>
      </w:r>
      <w:r w:rsidRPr="00010F4A">
        <w:rPr>
          <w:rStyle w:val="Emphasis"/>
          <w:highlight w:val="green"/>
        </w:rPr>
        <w:t>able to vaccinate their populations twice over</w:t>
      </w:r>
      <w:r w:rsidRPr="00010F4A">
        <w:rPr>
          <w:sz w:val="16"/>
          <w:highlight w:val="green"/>
        </w:rPr>
        <w:t xml:space="preserve">, </w:t>
      </w:r>
      <w:r w:rsidRPr="00010F4A">
        <w:rPr>
          <w:rStyle w:val="StyleUnderline"/>
          <w:highlight w:val="green"/>
        </w:rPr>
        <w:t>while</w:t>
      </w:r>
      <w:r w:rsidRPr="001F708D">
        <w:rPr>
          <w:rStyle w:val="StyleUnderline"/>
        </w:rPr>
        <w:t xml:space="preserve"> many </w:t>
      </w:r>
      <w:r w:rsidRPr="00010F4A">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010F4A">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6B2DCB1C" w14:textId="77777777" w:rsidR="004F4525" w:rsidRPr="00D13D92" w:rsidRDefault="004F4525" w:rsidP="004F4525">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56D5E9E1" w14:textId="77777777" w:rsidR="004F4525" w:rsidRDefault="004F4525" w:rsidP="004F4525">
      <w:pPr>
        <w:rPr>
          <w:sz w:val="16"/>
        </w:rPr>
      </w:pPr>
      <w:r w:rsidRPr="00010F4A">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010F4A">
        <w:rPr>
          <w:rStyle w:val="StyleUnderline"/>
          <w:highlight w:val="gree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677A4E8D" w14:textId="77777777" w:rsidR="004F4525" w:rsidRPr="009368FC" w:rsidRDefault="004F4525" w:rsidP="004F4525">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5A24740D" w14:textId="77777777" w:rsidR="004F4525" w:rsidRDefault="004F4525" w:rsidP="004F4525">
      <w:r>
        <w:rPr>
          <w:rStyle w:val="Style13ptBold"/>
        </w:rPr>
        <w:t>HRW 21</w:t>
      </w:r>
      <w:r>
        <w:t xml:space="preserve"> </w:t>
      </w:r>
      <w:r w:rsidRPr="007A210C">
        <w:rPr>
          <w:sz w:val="18"/>
          <w:szCs w:val="18"/>
        </w:rPr>
        <w:t>— (Human Rights Watch, “Seven Reasons the EU is Wrong to Oppose the TRIPS Waiver“, 6-3-2021, Available Online at https://www.hrw.org/news/2021/06/03/seven-reasons-eu-wrong-oppose-trips-waiver, accessed 10-5-2021, HKR-AR)</w:t>
      </w:r>
    </w:p>
    <w:p w14:paraId="43850817" w14:textId="77777777" w:rsidR="004F4525" w:rsidRDefault="004F4525" w:rsidP="004F4525">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010F4A">
        <w:rPr>
          <w:highlight w:val="green"/>
          <w:u w:val="single"/>
        </w:rPr>
        <w:t>manufacturers with capacity to produce</w:t>
      </w:r>
      <w:r>
        <w:rPr>
          <w:u w:val="single"/>
        </w:rPr>
        <w:t xml:space="preserve"> additional Covid-19 </w:t>
      </w:r>
      <w:r w:rsidRPr="007A210C">
        <w:rPr>
          <w:u w:val="single"/>
        </w:rPr>
        <w:t>vaccines and other health products at factories in Bangladesh, Canada, Denmark, India, and Israel</w:t>
      </w:r>
      <w:r>
        <w:rPr>
          <w:u w:val="single"/>
        </w:rPr>
        <w:t xml:space="preserve">, but they are </w:t>
      </w:r>
      <w:r w:rsidRPr="00010F4A">
        <w:rPr>
          <w:highlight w:val="green"/>
          <w:u w:val="single"/>
        </w:rPr>
        <w:t xml:space="preserve">unable to contribute </w:t>
      </w:r>
      <w:r>
        <w:rPr>
          <w:u w:val="single"/>
        </w:rPr>
        <w:t xml:space="preserve">because they </w:t>
      </w:r>
      <w:r w:rsidRPr="00010F4A">
        <w:rPr>
          <w:highlight w:val="green"/>
          <w:u w:val="single"/>
        </w:rPr>
        <w:t>do not</w:t>
      </w:r>
      <w:r>
        <w:rPr>
          <w:u w:val="single"/>
        </w:rPr>
        <w:t xml:space="preserve"> yet </w:t>
      </w:r>
      <w:r w:rsidRPr="00010F4A">
        <w:rPr>
          <w:highlight w:val="green"/>
          <w:u w:val="single"/>
        </w:rPr>
        <w:t>have</w:t>
      </w:r>
      <w:r>
        <w:rPr>
          <w:u w:val="single"/>
        </w:rPr>
        <w:t xml:space="preserve"> the right </w:t>
      </w:r>
      <w:r w:rsidRPr="00010F4A">
        <w:rPr>
          <w:highlight w:val="gree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010F4A">
        <w:rPr>
          <w:highlight w:val="green"/>
          <w:u w:val="single"/>
        </w:rPr>
        <w:t>enforcement of IP rules blocked, delayed</w:t>
      </w:r>
      <w:r>
        <w:rPr>
          <w:u w:val="single"/>
        </w:rPr>
        <w:t xml:space="preserve">, or limited production of chemical reagents for Covid-19 tests, ventilator valves, Covid-19 treatments, and elements of Covid-19 </w:t>
      </w:r>
      <w:r w:rsidRPr="00010F4A">
        <w:rPr>
          <w:highlight w:val="green"/>
          <w:u w:val="single"/>
        </w:rPr>
        <w:t>vaccines</w:t>
      </w:r>
      <w:r>
        <w:rPr>
          <w:u w:val="single"/>
        </w:rPr>
        <w:t xml:space="preserve">. IP constraints have not only led to vaccine shortages but have also </w:t>
      </w:r>
      <w:r w:rsidRPr="00010F4A">
        <w:rPr>
          <w:highlight w:val="green"/>
          <w:u w:val="single"/>
        </w:rPr>
        <w:t>led to shortages of</w:t>
      </w:r>
      <w:r>
        <w:rPr>
          <w:u w:val="single"/>
        </w:rPr>
        <w:t xml:space="preserve"> key raw </w:t>
      </w:r>
      <w:r w:rsidRPr="00010F4A">
        <w:rPr>
          <w:highlight w:val="green"/>
          <w:u w:val="single"/>
        </w:rPr>
        <w:t>materials</w:t>
      </w:r>
      <w:r>
        <w:rPr>
          <w:u w:val="single"/>
        </w:rPr>
        <w:t xml:space="preserve"> like bioreactor bags and filters.</w:t>
      </w:r>
    </w:p>
    <w:p w14:paraId="61942D60" w14:textId="77777777" w:rsidR="004F4525" w:rsidRDefault="004F4525" w:rsidP="004F4525">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0C9D9F9C" w14:textId="77777777" w:rsidR="004F4525" w:rsidRDefault="004F4525" w:rsidP="004F4525">
      <w:pPr>
        <w:rPr>
          <w:u w:val="single"/>
        </w:rPr>
      </w:pPr>
      <w:r>
        <w:rPr>
          <w:u w:val="single"/>
        </w:rPr>
        <w:t xml:space="preserve">Even though a </w:t>
      </w:r>
      <w:r w:rsidRPr="00010F4A">
        <w:rPr>
          <w:highlight w:val="green"/>
          <w:u w:val="single"/>
        </w:rPr>
        <w:t>waiver</w:t>
      </w:r>
      <w:r>
        <w:rPr>
          <w:u w:val="single"/>
        </w:rPr>
        <w:t xml:space="preserve"> will not automatically expand production overnight, it </w:t>
      </w:r>
      <w:r w:rsidRPr="00010F4A">
        <w:rPr>
          <w:highlight w:val="green"/>
          <w:u w:val="single"/>
        </w:rPr>
        <w:t>paves</w:t>
      </w:r>
      <w:r>
        <w:rPr>
          <w:u w:val="single"/>
        </w:rPr>
        <w:t xml:space="preserve"> the way for</w:t>
      </w:r>
      <w:r w:rsidRPr="00010F4A">
        <w:rPr>
          <w:highlight w:val="green"/>
          <w:u w:val="single"/>
        </w:rPr>
        <w:t xml:space="preserve"> speedy tech</w:t>
      </w:r>
      <w:r w:rsidRPr="00B5385A">
        <w:rPr>
          <w:u w:val="single"/>
        </w:rPr>
        <w:t>nology</w:t>
      </w:r>
      <w:r>
        <w:rPr>
          <w:u w:val="single"/>
        </w:rPr>
        <w:t xml:space="preserve"> transfers and </w:t>
      </w:r>
      <w:r w:rsidRPr="00010F4A">
        <w:rPr>
          <w:highlight w:val="green"/>
          <w:u w:val="single"/>
        </w:rPr>
        <w:t>manufacturing</w:t>
      </w:r>
      <w:r>
        <w:rPr>
          <w:u w:val="single"/>
        </w:rPr>
        <w:t>.</w:t>
      </w:r>
    </w:p>
    <w:p w14:paraId="1600CE16" w14:textId="77777777" w:rsidR="004F4525" w:rsidRDefault="004F4525" w:rsidP="004F4525">
      <w:pPr>
        <w:rPr>
          <w:u w:val="single"/>
        </w:rPr>
      </w:pPr>
      <w:r>
        <w:rPr>
          <w:sz w:val="16"/>
        </w:rPr>
        <w:t xml:space="preserve">The waiver by itself will not automatically result in widespread and diversified manufacturing, </w:t>
      </w:r>
      <w:r>
        <w:rPr>
          <w:u w:val="single"/>
        </w:rPr>
        <w:t xml:space="preserve">but it </w:t>
      </w:r>
      <w:r w:rsidRPr="007A210C">
        <w:rPr>
          <w:u w:val="single"/>
        </w:rPr>
        <w:t>will ease complex global rules governing IP and exports an</w:t>
      </w:r>
      <w:r>
        <w:rPr>
          <w:u w:val="single"/>
        </w:rPr>
        <w:t xml:space="preserve">d </w:t>
      </w:r>
      <w:r w:rsidRPr="00010F4A">
        <w:rPr>
          <w:highlight w:val="green"/>
          <w:u w:val="single"/>
        </w:rPr>
        <w:t>give governments freedom to collaborate</w:t>
      </w:r>
      <w:r>
        <w:rPr>
          <w:u w:val="single"/>
        </w:rPr>
        <w:t xml:space="preserve"> on technology transfers and exports </w:t>
      </w:r>
      <w:r w:rsidRPr="0093737D">
        <w:rPr>
          <w:b/>
          <w:bCs/>
          <w:u w:val="single"/>
        </w:rPr>
        <w:t>without fearing trade-based retaliation.</w:t>
      </w:r>
      <w:r>
        <w:rPr>
          <w:b/>
          <w:bCs/>
          <w:u w:val="single"/>
        </w:rPr>
        <w:t xml:space="preserve"> </w:t>
      </w:r>
      <w:r>
        <w:rPr>
          <w:u w:val="single"/>
        </w:rPr>
        <w:t xml:space="preserve">It will </w:t>
      </w:r>
      <w:r w:rsidRPr="00010F4A">
        <w:rPr>
          <w:highlight w:val="green"/>
          <w:u w:val="single"/>
        </w:rPr>
        <w:t>help reduce</w:t>
      </w:r>
      <w:r>
        <w:rPr>
          <w:u w:val="single"/>
        </w:rPr>
        <w:t xml:space="preserve"> the </w:t>
      </w:r>
      <w:r w:rsidRPr="00010F4A">
        <w:rPr>
          <w:highlight w:val="green"/>
          <w:u w:val="single"/>
        </w:rPr>
        <w:t>dependence</w:t>
      </w:r>
      <w:r>
        <w:rPr>
          <w:u w:val="single"/>
        </w:rPr>
        <w:t xml:space="preserve"> on any one country or region for medical products and </w:t>
      </w:r>
      <w:r w:rsidRPr="00010F4A">
        <w:rPr>
          <w:highlight w:val="green"/>
          <w:u w:val="single"/>
        </w:rPr>
        <w:t>mitigate</w:t>
      </w:r>
      <w:r>
        <w:rPr>
          <w:u w:val="single"/>
        </w:rPr>
        <w:t xml:space="preserve"> the </w:t>
      </w:r>
      <w:r w:rsidRPr="00010F4A">
        <w:rPr>
          <w:highlight w:val="green"/>
          <w:u w:val="single"/>
        </w:rPr>
        <w:t>risks of export restrictions</w:t>
      </w:r>
      <w:r>
        <w:rPr>
          <w:u w:val="single"/>
        </w:rPr>
        <w:t xml:space="preserve">. With </w:t>
      </w:r>
      <w:r w:rsidRPr="007A210C">
        <w:rPr>
          <w:u w:val="single"/>
        </w:rPr>
        <w:t>new variants emerging and some evidence that repeat vaccine boosters may be needed, the waiver will enable governments around the world to be prepared for a long-term response to Covid-19.</w:t>
      </w:r>
    </w:p>
    <w:p w14:paraId="37EECE20" w14:textId="77777777" w:rsidR="004F4525" w:rsidRDefault="004F4525" w:rsidP="004F4525">
      <w:pPr>
        <w:rPr>
          <w:u w:val="single"/>
        </w:rPr>
      </w:pPr>
      <w:r>
        <w:rPr>
          <w:u w:val="single"/>
        </w:rPr>
        <w:t xml:space="preserve">Experts have mapped out plans for how the </w:t>
      </w:r>
      <w:r w:rsidRPr="00010F4A">
        <w:rPr>
          <w:highlight w:val="green"/>
          <w:u w:val="single"/>
        </w:rPr>
        <w:t>manufacturing of mRNA</w:t>
      </w:r>
      <w:r>
        <w:rPr>
          <w:u w:val="single"/>
        </w:rPr>
        <w:t xml:space="preserve"> </w:t>
      </w:r>
      <w:r w:rsidRPr="00DA636C">
        <w:rPr>
          <w:u w:val="single"/>
        </w:rPr>
        <w:t>and other vaccines,</w:t>
      </w:r>
      <w:r>
        <w:rPr>
          <w:u w:val="single"/>
        </w:rPr>
        <w:t xml:space="preserve"> could be </w:t>
      </w:r>
      <w:r w:rsidRPr="007A210C">
        <w:rPr>
          <w:u w:val="single"/>
        </w:rPr>
        <w:t>dramatically expanded in a relatively short period of time. Waiving</w:t>
      </w:r>
      <w:r>
        <w:rPr>
          <w:u w:val="single"/>
        </w:rPr>
        <w:t xml:space="preserve"> certain IP rules in the TRIPS agreement over the next three years could help </w:t>
      </w:r>
      <w:r w:rsidRPr="00010F4A">
        <w:rPr>
          <w:highlight w:val="green"/>
          <w:u w:val="single"/>
        </w:rPr>
        <w:t>create diverse</w:t>
      </w:r>
      <w:r>
        <w:rPr>
          <w:u w:val="single"/>
        </w:rPr>
        <w:t xml:space="preserve"> regional </w:t>
      </w:r>
      <w:r w:rsidRPr="00010F4A">
        <w:rPr>
          <w:highlight w:val="green"/>
          <w:u w:val="single"/>
        </w:rPr>
        <w:t>manufacturing hubs</w:t>
      </w:r>
      <w:r>
        <w:rPr>
          <w:u w:val="single"/>
        </w:rPr>
        <w:t xml:space="preserve"> and </w:t>
      </w:r>
      <w:r w:rsidRPr="00010F4A">
        <w:rPr>
          <w:highlight w:val="green"/>
          <w:u w:val="single"/>
        </w:rPr>
        <w:t>protect</w:t>
      </w:r>
      <w:r>
        <w:rPr>
          <w:u w:val="single"/>
        </w:rPr>
        <w:t xml:space="preserve"> the EU and the rest of the </w:t>
      </w:r>
      <w:r w:rsidRPr="00010F4A">
        <w:rPr>
          <w:rStyle w:val="Emphasis"/>
          <w:highlight w:val="green"/>
        </w:rPr>
        <w:t>world from future pandemics</w:t>
      </w:r>
      <w:r w:rsidRPr="00010F4A">
        <w:rPr>
          <w:highlight w:val="green"/>
          <w:u w:val="single"/>
        </w:rPr>
        <w:t>, supply chain disruptions</w:t>
      </w:r>
      <w:r>
        <w:rPr>
          <w:u w:val="single"/>
        </w:rPr>
        <w:t>, and resulting economic disaster.</w:t>
      </w:r>
    </w:p>
    <w:p w14:paraId="5F667AF0" w14:textId="77777777" w:rsidR="004F4525" w:rsidRDefault="004F4525" w:rsidP="004F4525">
      <w:pPr>
        <w:rPr>
          <w:u w:val="single"/>
        </w:rPr>
      </w:pPr>
      <w:r w:rsidRPr="007A210C">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798736CE" w14:textId="77777777" w:rsidR="004F4525" w:rsidRDefault="004F4525" w:rsidP="004F4525">
      <w:pPr>
        <w:rPr>
          <w:sz w:val="12"/>
          <w:szCs w:val="12"/>
        </w:rPr>
      </w:pPr>
      <w:r>
        <w:rPr>
          <w:sz w:val="12"/>
          <w:szCs w:val="12"/>
        </w:rPr>
        <w:t>Dose-sharing and COVAX will not be enough to deliver universal and equitable vaccine access.</w:t>
      </w:r>
    </w:p>
    <w:p w14:paraId="534E7312" w14:textId="77777777" w:rsidR="004F4525" w:rsidRDefault="004F4525" w:rsidP="004F4525">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03A16BA9" w14:textId="77777777" w:rsidR="004F4525" w:rsidRDefault="004F4525" w:rsidP="004F4525">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62ABD802" w14:textId="77777777" w:rsidR="004F4525" w:rsidRDefault="004F4525" w:rsidP="004F4525">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58AA59B" w14:textId="77777777" w:rsidR="004F4525" w:rsidRDefault="004F4525" w:rsidP="004F4525">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3002630" w14:textId="77777777" w:rsidR="004F4525" w:rsidRDefault="004F4525" w:rsidP="004F4525">
      <w:pPr>
        <w:rPr>
          <w:sz w:val="12"/>
          <w:szCs w:val="12"/>
        </w:rPr>
      </w:pPr>
      <w:r>
        <w:rPr>
          <w:sz w:val="12"/>
          <w:szCs w:val="12"/>
        </w:rPr>
        <w:t>Temporarily waiving patent monopolies will not end all future innovation to develop vaccines and drugs.</w:t>
      </w:r>
    </w:p>
    <w:p w14:paraId="17C5FB72" w14:textId="77777777" w:rsidR="004F4525" w:rsidRDefault="004F4525" w:rsidP="004F4525">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214C0F7F" w14:textId="77777777" w:rsidR="004F4525" w:rsidRDefault="004F4525" w:rsidP="004F4525">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7DFB2EC2" w14:textId="77777777" w:rsidR="004F4525" w:rsidRDefault="004F4525" w:rsidP="004F4525">
      <w:pPr>
        <w:rPr>
          <w:u w:val="single"/>
        </w:rPr>
      </w:pPr>
      <w:r>
        <w:rPr>
          <w:u w:val="single"/>
        </w:rPr>
        <w:t xml:space="preserve">It is a disservice to humanity to claim </w:t>
      </w:r>
      <w:r w:rsidRPr="00010F4A">
        <w:rPr>
          <w:highlight w:val="green"/>
          <w:u w:val="single"/>
        </w:rPr>
        <w:t>scientists</w:t>
      </w:r>
      <w:r>
        <w:rPr>
          <w:u w:val="single"/>
        </w:rPr>
        <w:t xml:space="preserve"> and researchers would </w:t>
      </w:r>
      <w:r w:rsidRPr="00010F4A">
        <w:rPr>
          <w:highlight w:val="green"/>
          <w:u w:val="single"/>
        </w:rPr>
        <w:t>have</w:t>
      </w:r>
      <w:r>
        <w:rPr>
          <w:u w:val="single"/>
        </w:rPr>
        <w:t xml:space="preserve"> no </w:t>
      </w:r>
      <w:r w:rsidRPr="00010F4A">
        <w:rPr>
          <w:highlight w:val="green"/>
          <w:u w:val="single"/>
        </w:rPr>
        <w:t>interest in</w:t>
      </w:r>
      <w:r>
        <w:rPr>
          <w:u w:val="single"/>
        </w:rPr>
        <w:t xml:space="preserve"> developing </w:t>
      </w:r>
      <w:r w:rsidRPr="00010F4A">
        <w:rPr>
          <w:highlight w:val="green"/>
          <w:u w:val="single"/>
        </w:rPr>
        <w:t>lifesaving vaccines</w:t>
      </w:r>
      <w:r>
        <w:rPr>
          <w:u w:val="single"/>
        </w:rPr>
        <w:t xml:space="preserve"> and drugs </w:t>
      </w:r>
      <w:r w:rsidRPr="00010F4A">
        <w:rPr>
          <w:highlight w:val="green"/>
          <w:u w:val="single"/>
        </w:rPr>
        <w:t>without</w:t>
      </w:r>
      <w:r>
        <w:rPr>
          <w:u w:val="single"/>
        </w:rPr>
        <w:t xml:space="preserve"> the promise of patent </w:t>
      </w:r>
      <w:r w:rsidRPr="00010F4A">
        <w:rPr>
          <w:highlight w:val="green"/>
          <w:u w:val="single"/>
        </w:rPr>
        <w:t>monopolies</w:t>
      </w:r>
      <w:r>
        <w:rPr>
          <w:u w:val="single"/>
        </w:rPr>
        <w:t xml:space="preserve">. Jonas </w:t>
      </w:r>
      <w:r w:rsidRPr="00010F4A">
        <w:rPr>
          <w:highlight w:val="green"/>
          <w:u w:val="single"/>
        </w:rPr>
        <w:t>Salk</w:t>
      </w:r>
      <w:r>
        <w:rPr>
          <w:u w:val="single"/>
        </w:rPr>
        <w:t xml:space="preserve">, the inventor of the polio vaccine, </w:t>
      </w:r>
      <w:r w:rsidRPr="00010F4A">
        <w:rPr>
          <w:highlight w:val="green"/>
          <w:u w:val="single"/>
        </w:rPr>
        <w:t>did not claim</w:t>
      </w:r>
      <w:r>
        <w:rPr>
          <w:u w:val="single"/>
        </w:rPr>
        <w:t xml:space="preserve"> any </w:t>
      </w:r>
      <w:r w:rsidRPr="00010F4A">
        <w:rPr>
          <w:highlight w:val="green"/>
          <w:u w:val="single"/>
        </w:rPr>
        <w:t>monopoly</w:t>
      </w:r>
      <w:r>
        <w:rPr>
          <w:u w:val="single"/>
        </w:rPr>
        <w:t xml:space="preserve"> over it and gave it away for free. When he was asked who owned the patent for his vaccine, he reportedly said, “Well, the people, I would say. There is no patent. </w:t>
      </w:r>
      <w:r w:rsidRPr="00010F4A">
        <w:rPr>
          <w:highlight w:val="green"/>
          <w:u w:val="single"/>
        </w:rPr>
        <w:t>Could you patent the sun</w:t>
      </w:r>
      <w:r>
        <w:rPr>
          <w:u w:val="single"/>
        </w:rPr>
        <w:t>?”</w:t>
      </w:r>
    </w:p>
    <w:p w14:paraId="283DCE73" w14:textId="77777777" w:rsidR="004F4525" w:rsidRDefault="004F4525" w:rsidP="004F4525">
      <w:pPr>
        <w:pStyle w:val="Heading3"/>
      </w:pPr>
      <w:r>
        <w:t>AC – Plan</w:t>
      </w:r>
    </w:p>
    <w:p w14:paraId="6625E2EC" w14:textId="77777777" w:rsidR="004F4525" w:rsidRDefault="004F4525" w:rsidP="004F4525">
      <w:pPr>
        <w:pStyle w:val="Heading4"/>
      </w:pPr>
      <w:r>
        <w:t xml:space="preserve">Plan – </w:t>
      </w:r>
      <w:r w:rsidRPr="00587993">
        <w:t>The member nations of the World Trade Organization ought to reduce intellectual property protections for medicines</w:t>
      </w:r>
      <w:r>
        <w:t xml:space="preserve">. </w:t>
      </w:r>
    </w:p>
    <w:p w14:paraId="567F6D12" w14:textId="77777777" w:rsidR="004F4525" w:rsidRDefault="004F4525" w:rsidP="004F4525">
      <w:pPr>
        <w:pStyle w:val="Heading4"/>
      </w:pPr>
      <w:r>
        <w:t xml:space="preserve">Flexibilities are insufficient. </w:t>
      </w:r>
    </w:p>
    <w:p w14:paraId="7188369C" w14:textId="77777777" w:rsidR="004F4525" w:rsidRDefault="004F4525" w:rsidP="004F4525">
      <w:r w:rsidRPr="0048094A">
        <w:rPr>
          <w:rStyle w:val="Style13ptBold"/>
        </w:rPr>
        <w:t>Seklala et al 21</w:t>
      </w:r>
      <w:r>
        <w:t xml:space="preserve"> </w:t>
      </w:r>
      <w:r w:rsidRPr="003B0B31">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11A3EE2B" w14:textId="77777777" w:rsidR="004F4525" w:rsidRPr="000A7B22" w:rsidRDefault="004F4525" w:rsidP="004F4525">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10F4A">
        <w:rPr>
          <w:rStyle w:val="StyleUnderline"/>
          <w:highlight w:val="green"/>
        </w:rPr>
        <w:t>using</w:t>
      </w:r>
      <w:r w:rsidRPr="00912E7D">
        <w:rPr>
          <w:rStyle w:val="StyleUnderline"/>
        </w:rPr>
        <w:t xml:space="preserve"> these </w:t>
      </w:r>
      <w:r w:rsidRPr="00010F4A">
        <w:rPr>
          <w:rStyle w:val="StyleUnderline"/>
          <w:highlight w:val="green"/>
        </w:rPr>
        <w:t>flexibilities</w:t>
      </w:r>
      <w:r w:rsidRPr="00912E7D">
        <w:rPr>
          <w:rStyle w:val="StyleUnderline"/>
        </w:rPr>
        <w:t xml:space="preserve"> is often stacked against them</w:t>
      </w:r>
      <w:r w:rsidRPr="00DC047E">
        <w:rPr>
          <w:sz w:val="16"/>
        </w:rPr>
        <w:t xml:space="preserve">, </w:t>
      </w:r>
      <w:r w:rsidRPr="00010F4A">
        <w:rPr>
          <w:rStyle w:val="Emphasis"/>
          <w:highlight w:val="green"/>
        </w:rPr>
        <w:t>reproducing neocolonial dynamics</w:t>
      </w:r>
      <w:r w:rsidRPr="00DC047E">
        <w:rPr>
          <w:sz w:val="16"/>
        </w:rPr>
        <w:t xml:space="preserve">. For instance, </w:t>
      </w:r>
      <w:r w:rsidRPr="00912E7D">
        <w:rPr>
          <w:rStyle w:val="StyleUnderline"/>
        </w:rPr>
        <w:t>TRIPS allows states with limited manufacturing capacity to waive a patent for a limited duration so as to import essential medicines through a compulsory licence</w:t>
      </w:r>
      <w:r w:rsidRPr="00DC047E">
        <w:rPr>
          <w:sz w:val="16"/>
        </w:rPr>
        <w:t xml:space="preserve">. However, </w:t>
      </w:r>
      <w:r w:rsidRPr="00912E7D">
        <w:rPr>
          <w:rStyle w:val="StyleUnderline"/>
        </w:rPr>
        <w:t>in practice</w:t>
      </w:r>
      <w:r w:rsidRPr="00DC047E">
        <w:rPr>
          <w:sz w:val="16"/>
        </w:rPr>
        <w:t xml:space="preserve">, </w:t>
      </w:r>
      <w:r w:rsidRPr="00010F4A">
        <w:rPr>
          <w:rStyle w:val="StyleUnderline"/>
          <w:highlight w:val="green"/>
        </w:rPr>
        <w:t xml:space="preserve">this process is </w:t>
      </w:r>
      <w:r w:rsidRPr="00010F4A">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the importing country needs to negotiate with the pharmaceutical company in order to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DC047E">
        <w:rPr>
          <w:sz w:val="16"/>
        </w:rPr>
        <w:t xml:space="preserve">.36 </w:t>
      </w:r>
    </w:p>
    <w:p w14:paraId="58F4A5E3" w14:textId="77777777" w:rsidR="004F4525" w:rsidRDefault="004F4525" w:rsidP="004F4525">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010F4A">
        <w:rPr>
          <w:rStyle w:val="StyleUnderline"/>
          <w:highlight w:val="green"/>
        </w:rPr>
        <w:t xml:space="preserve">a </w:t>
      </w:r>
      <w:r w:rsidRPr="00010F4A">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010F4A">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010F4A">
        <w:rPr>
          <w:rStyle w:val="StyleUnderline"/>
          <w:highlight w:val="green"/>
        </w:rPr>
        <w:t xml:space="preserve">have not sought to support countries </w:t>
      </w:r>
      <w:r w:rsidRPr="00DC047E">
        <w:rPr>
          <w:rStyle w:val="StyleUnderline"/>
        </w:rPr>
        <w:t xml:space="preserve">in the Global South </w:t>
      </w:r>
      <w:r w:rsidRPr="00010F4A">
        <w:rPr>
          <w:rStyle w:val="StyleUnderline"/>
          <w:highlight w:val="green"/>
        </w:rPr>
        <w:t>that want to use these flexibilities</w:t>
      </w:r>
      <w:r w:rsidRPr="00DC047E">
        <w:rPr>
          <w:sz w:val="16"/>
        </w:rPr>
        <w:t>. In sum, cumbersome rules</w:t>
      </w:r>
      <w:r w:rsidRPr="00912E7D">
        <w:rPr>
          <w:rStyle w:val="StyleUnderline"/>
        </w:rPr>
        <w:t xml:space="preserve">, political and economic pressures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3C8CCD22" w14:textId="77777777" w:rsidR="004F4525" w:rsidRPr="0036159B" w:rsidRDefault="004F4525" w:rsidP="004F4525">
      <w:pPr>
        <w:pStyle w:val="Heading4"/>
      </w:pPr>
      <w:r>
        <w:t xml:space="preserve">Counterfeiting, innovation, donation, and manufacturing arguments are all wrong—strong domestic manufacturing is essential to pandemic containment. </w:t>
      </w:r>
    </w:p>
    <w:p w14:paraId="00A658C3" w14:textId="77777777" w:rsidR="004F4525" w:rsidRDefault="004F4525" w:rsidP="004F4525">
      <w:r w:rsidRPr="00B4761C">
        <w:rPr>
          <w:rStyle w:val="Style13ptBold"/>
        </w:rPr>
        <w:t xml:space="preserve">Gostin </w:t>
      </w:r>
      <w:r>
        <w:rPr>
          <w:rStyle w:val="Style13ptBold"/>
        </w:rPr>
        <w:t>21</w:t>
      </w:r>
      <w:r w:rsidRPr="0036159B">
        <w:t xml:space="preserve"> </w:t>
      </w:r>
      <w:r w:rsidRPr="002476F2">
        <w:rPr>
          <w:sz w:val="18"/>
          <w:szCs w:val="18"/>
        </w:rPr>
        <w:t>— (Lawrence O Gostin,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08A7E84A" w14:textId="77777777" w:rsidR="004F4525" w:rsidRPr="00B4761C" w:rsidRDefault="004F4525" w:rsidP="004F4525">
      <w:pPr>
        <w:rPr>
          <w:u w:val="single"/>
        </w:rPr>
      </w:pPr>
      <w:r w:rsidRPr="00B4761C">
        <w:rPr>
          <w:u w:val="single"/>
        </w:rPr>
        <w:t xml:space="preserve">Ramped up charitable </w:t>
      </w:r>
      <w:r w:rsidRPr="00010F4A">
        <w:rPr>
          <w:highlight w:val="green"/>
          <w:u w:val="single"/>
        </w:rPr>
        <w:t>donations</w:t>
      </w:r>
      <w:r w:rsidRPr="00B4761C">
        <w:rPr>
          <w:u w:val="single"/>
        </w:rPr>
        <w:t xml:space="preserve"> are urgently needed but they will </w:t>
      </w:r>
      <w:r w:rsidRPr="00010F4A">
        <w:rPr>
          <w:highlight w:val="green"/>
          <w:u w:val="single"/>
        </w:rPr>
        <w:t>never</w:t>
      </w:r>
      <w:r w:rsidRPr="00B4761C">
        <w:rPr>
          <w:u w:val="single"/>
        </w:rPr>
        <w:t xml:space="preserve"> be </w:t>
      </w:r>
      <w:r w:rsidRPr="00010F4A">
        <w:rPr>
          <w:highlight w:val="gree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010F4A">
        <w:rPr>
          <w:highlight w:val="green"/>
          <w:u w:val="single"/>
        </w:rPr>
        <w:t xml:space="preserve">increased manufacturing </w:t>
      </w:r>
      <w:r w:rsidRPr="005B26CF">
        <w:rPr>
          <w:u w:val="single"/>
        </w:rPr>
        <w:t>of vaccines abroad</w:t>
      </w:r>
      <w:r w:rsidRPr="00B4761C">
        <w:rPr>
          <w:u w:val="single"/>
        </w:rPr>
        <w:t xml:space="preserve"> makes </w:t>
      </w:r>
      <w:r w:rsidRPr="00010F4A">
        <w:rPr>
          <w:highlight w:val="green"/>
          <w:u w:val="single"/>
        </w:rPr>
        <w:t>more sense</w:t>
      </w:r>
      <w:r w:rsidRPr="00B4761C">
        <w:rPr>
          <w:u w:val="single"/>
        </w:rPr>
        <w:t xml:space="preserve"> than a donations-only approach.</w:t>
      </w:r>
      <w:r w:rsidRPr="006573D0">
        <w:rPr>
          <w:sz w:val="16"/>
        </w:rPr>
        <w:t xml:space="preserve"> </w:t>
      </w:r>
      <w:r w:rsidRPr="00010F4A">
        <w:rPr>
          <w:highlight w:val="green"/>
          <w:u w:val="single"/>
        </w:rPr>
        <w:t>Donations</w:t>
      </w:r>
      <w:r w:rsidRPr="006573D0">
        <w:rPr>
          <w:sz w:val="16"/>
        </w:rPr>
        <w:t xml:space="preserve"> — whether of personal protective equipment (PPE), oxygen or vaccines — </w:t>
      </w:r>
      <w:r w:rsidRPr="00B4761C">
        <w:rPr>
          <w:u w:val="single"/>
        </w:rPr>
        <w:t xml:space="preserve">always seem to </w:t>
      </w:r>
      <w:r w:rsidRPr="00010F4A">
        <w:rPr>
          <w:highlight w:val="green"/>
          <w:u w:val="single"/>
        </w:rPr>
        <w:t>come late</w:t>
      </w:r>
      <w:r w:rsidRPr="00B4761C">
        <w:rPr>
          <w:u w:val="single"/>
        </w:rPr>
        <w:t xml:space="preserve"> and in </w:t>
      </w:r>
      <w:r w:rsidRPr="00010F4A">
        <w:rPr>
          <w:highlight w:val="green"/>
          <w:u w:val="single"/>
        </w:rPr>
        <w:t>insufficient quantities</w:t>
      </w:r>
      <w:r w:rsidRPr="00010F4A">
        <w:rPr>
          <w:sz w:val="16"/>
          <w:highlight w:val="green"/>
        </w:rPr>
        <w:t xml:space="preserve">. </w:t>
      </w:r>
      <w:r w:rsidRPr="00010F4A">
        <w:rPr>
          <w:highlight w:val="green"/>
          <w:u w:val="single"/>
        </w:rPr>
        <w:t>Empowering regional hubs</w:t>
      </w:r>
      <w:r w:rsidRPr="00B4761C">
        <w:rPr>
          <w:u w:val="single"/>
        </w:rPr>
        <w:t xml:space="preserve"> to manufacture their own vaccines, in contrast, would </w:t>
      </w:r>
      <w:r w:rsidRPr="00010F4A">
        <w:rPr>
          <w:highlight w:val="green"/>
          <w:u w:val="single"/>
        </w:rPr>
        <w:t xml:space="preserve">amplify supplies </w:t>
      </w:r>
      <w:r w:rsidRPr="00DA636C">
        <w:rPr>
          <w:u w:val="single"/>
        </w:rPr>
        <w:t>globally</w:t>
      </w:r>
      <w:r w:rsidRPr="00B4761C">
        <w:rPr>
          <w:u w:val="single"/>
        </w:rPr>
        <w:t xml:space="preserve"> and </w:t>
      </w:r>
      <w:r w:rsidRPr="00010F4A">
        <w:rPr>
          <w:highlight w:val="green"/>
          <w:u w:val="single"/>
        </w:rPr>
        <w:t xml:space="preserve">enable countries </w:t>
      </w:r>
      <w:r w:rsidRPr="00DA636C">
        <w:rPr>
          <w:u w:val="single"/>
        </w:rPr>
        <w:t xml:space="preserve">to </w:t>
      </w:r>
      <w:r w:rsidRPr="00010F4A">
        <w:rPr>
          <w:highlight w:val="green"/>
          <w:u w:val="single"/>
        </w:rPr>
        <w:t>serve</w:t>
      </w:r>
      <w:r w:rsidRPr="00B4761C">
        <w:rPr>
          <w:u w:val="single"/>
        </w:rPr>
        <w:t xml:space="preserve"> their </w:t>
      </w:r>
      <w:r w:rsidRPr="00010F4A">
        <w:rPr>
          <w:highlight w:val="green"/>
          <w:u w:val="single"/>
        </w:rPr>
        <w:t>own needs and</w:t>
      </w:r>
      <w:r w:rsidRPr="00B4761C">
        <w:rPr>
          <w:u w:val="single"/>
        </w:rPr>
        <w:t xml:space="preserve"> that of their </w:t>
      </w:r>
      <w:r w:rsidRPr="00010F4A">
        <w:rPr>
          <w:highlight w:val="green"/>
          <w:u w:val="single"/>
        </w:rPr>
        <w:t>regions</w:t>
      </w:r>
      <w:r w:rsidRPr="00B4761C">
        <w:rPr>
          <w:u w:val="single"/>
        </w:rPr>
        <w:t xml:space="preserve"> — whether Africa, Latin America or Asia.</w:t>
      </w:r>
    </w:p>
    <w:p w14:paraId="2C87223F" w14:textId="77777777" w:rsidR="004F4525" w:rsidRPr="00B4761C" w:rsidRDefault="004F4525" w:rsidP="004F4525">
      <w:pPr>
        <w:rPr>
          <w:u w:val="single"/>
        </w:rPr>
      </w:pPr>
      <w:r w:rsidRPr="005C1A57">
        <w:rPr>
          <w:sz w:val="14"/>
        </w:rPr>
        <w:t xml:space="preserve">The most likely vaccine candidates for regional production also happen to be the most technologically </w:t>
      </w:r>
      <w:r w:rsidRPr="002476F2">
        <w:rPr>
          <w:sz w:val="14"/>
        </w:rPr>
        <w:t xml:space="preserve">advanced. </w:t>
      </w:r>
      <w:r w:rsidRPr="002476F2">
        <w:rPr>
          <w:u w:val="single"/>
        </w:rPr>
        <w:t xml:space="preserve">That’s because mRNA </w:t>
      </w:r>
      <w:r w:rsidRPr="00010F4A">
        <w:rPr>
          <w:highlight w:val="green"/>
          <w:u w:val="single"/>
        </w:rPr>
        <w:t>vaccines</w:t>
      </w:r>
      <w:r w:rsidRPr="00B4761C">
        <w:rPr>
          <w:u w:val="single"/>
        </w:rPr>
        <w:t xml:space="preserve"> can be </w:t>
      </w:r>
      <w:r w:rsidRPr="00010F4A">
        <w:rPr>
          <w:highlight w:val="green"/>
          <w:u w:val="single"/>
        </w:rPr>
        <w:t xml:space="preserve">manufactured </w:t>
      </w:r>
      <w:r w:rsidRPr="005C1A57">
        <w:rPr>
          <w:u w:val="single"/>
        </w:rPr>
        <w:t xml:space="preserve">more </w:t>
      </w:r>
      <w:r w:rsidRPr="00010F4A">
        <w:rPr>
          <w:highlight w:val="green"/>
          <w:u w:val="single"/>
        </w:rPr>
        <w:t>rapidly</w:t>
      </w:r>
      <w:r w:rsidRPr="00B4761C">
        <w:rPr>
          <w:u w:val="single"/>
        </w:rPr>
        <w:t xml:space="preserve">, and at </w:t>
      </w:r>
      <w:r w:rsidRPr="00010F4A">
        <w:rPr>
          <w:highlight w:val="green"/>
          <w:u w:val="single"/>
        </w:rPr>
        <w:t>larger scale</w:t>
      </w:r>
      <w:r w:rsidRPr="00B4761C">
        <w:rPr>
          <w:u w:val="single"/>
        </w:rPr>
        <w:t>, more easily than traditional vaccine technologies, such as that used in the Johnson &amp; Johnson vaccine</w:t>
      </w:r>
      <w:r w:rsidRPr="005C1A57">
        <w:rPr>
          <w:u w:val="single"/>
        </w:rPr>
        <w:t xml:space="preserve">. (MRNA </w:t>
      </w:r>
      <w:r w:rsidRPr="002476F2">
        <w:rPr>
          <w:u w:val="single"/>
        </w:rPr>
        <w:t>vaccines are produced by small chemical reactions and don’t need living components, like the weakened or inactiv</w:t>
      </w:r>
      <w:r w:rsidRPr="00B4761C">
        <w:rPr>
          <w:u w:val="single"/>
        </w:rPr>
        <w:t xml:space="preserve">ated viruses used in traditional vaccines). They are also more </w:t>
      </w:r>
      <w:r w:rsidRPr="005C1A57">
        <w:rPr>
          <w:u w:val="single"/>
        </w:rPr>
        <w:t xml:space="preserve">easily </w:t>
      </w:r>
      <w:r w:rsidRPr="00010F4A">
        <w:rPr>
          <w:highlight w:val="green"/>
          <w:u w:val="single"/>
        </w:rPr>
        <w:t>adapted to target</w:t>
      </w:r>
      <w:r w:rsidRPr="00B4761C">
        <w:rPr>
          <w:u w:val="single"/>
        </w:rPr>
        <w:t xml:space="preserve"> emerging </w:t>
      </w:r>
      <w:r w:rsidRPr="00010F4A">
        <w:rPr>
          <w:highlight w:val="green"/>
          <w:u w:val="single"/>
        </w:rPr>
        <w:t>variants</w:t>
      </w:r>
      <w:r w:rsidRPr="00B4761C">
        <w:rPr>
          <w:u w:val="single"/>
        </w:rPr>
        <w:t xml:space="preserve">, because it’s </w:t>
      </w:r>
      <w:r w:rsidRPr="00010F4A">
        <w:rPr>
          <w:highlight w:val="green"/>
          <w:u w:val="single"/>
        </w:rPr>
        <w:t>possible to replace one sequence</w:t>
      </w:r>
      <w:r w:rsidRPr="00B4761C">
        <w:rPr>
          <w:u w:val="single"/>
        </w:rPr>
        <w:t xml:space="preserve"> of mRNA in the vaccine for another in a </w:t>
      </w:r>
      <w:r w:rsidRPr="00010F4A">
        <w:rPr>
          <w:highlight w:val="gree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5739952D" w14:textId="77777777" w:rsidR="004F4525" w:rsidRPr="00B4761C" w:rsidRDefault="004F4525" w:rsidP="004F4525">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571CD014" w14:textId="77777777" w:rsidR="004F4525" w:rsidRPr="006573D0" w:rsidRDefault="004F4525" w:rsidP="004F4525">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010F4A">
        <w:rPr>
          <w:highlight w:val="green"/>
          <w:u w:val="single"/>
        </w:rPr>
        <w:t>government</w:t>
      </w:r>
      <w:r w:rsidRPr="00B4761C">
        <w:rPr>
          <w:u w:val="single"/>
        </w:rPr>
        <w:t xml:space="preserve"> would </w:t>
      </w:r>
      <w:r w:rsidRPr="00010F4A">
        <w:rPr>
          <w:highlight w:val="green"/>
          <w:u w:val="single"/>
        </w:rPr>
        <w:t>compensate</w:t>
      </w:r>
      <w:r w:rsidRPr="00B4761C">
        <w:rPr>
          <w:u w:val="single"/>
        </w:rPr>
        <w:t xml:space="preserve"> the </w:t>
      </w:r>
      <w:r w:rsidRPr="00010F4A">
        <w:rPr>
          <w:highlight w:val="green"/>
          <w:u w:val="single"/>
        </w:rPr>
        <w:t>companies</w:t>
      </w:r>
      <w:r w:rsidRPr="00B4761C">
        <w:rPr>
          <w:u w:val="single"/>
        </w:rPr>
        <w:t xml:space="preserve"> both </w:t>
      </w:r>
      <w:r w:rsidRPr="00010F4A">
        <w:rPr>
          <w:highlight w:val="green"/>
          <w:u w:val="single"/>
        </w:rPr>
        <w:t>for</w:t>
      </w:r>
      <w:r w:rsidRPr="00B4761C">
        <w:rPr>
          <w:u w:val="single"/>
        </w:rPr>
        <w:t xml:space="preserve"> the </w:t>
      </w:r>
      <w:r w:rsidRPr="00010F4A">
        <w:rPr>
          <w:highlight w:val="green"/>
          <w:u w:val="single"/>
        </w:rPr>
        <w:t>costs of</w:t>
      </w:r>
      <w:r w:rsidRPr="00B4761C">
        <w:rPr>
          <w:u w:val="single"/>
        </w:rPr>
        <w:t xml:space="preserve"> any </w:t>
      </w:r>
      <w:r w:rsidRPr="00010F4A">
        <w:rPr>
          <w:highlight w:val="green"/>
          <w:u w:val="single"/>
        </w:rPr>
        <w:t>additional production</w:t>
      </w:r>
      <w:r w:rsidRPr="00B4761C">
        <w:rPr>
          <w:u w:val="single"/>
        </w:rPr>
        <w:t xml:space="preserve"> and for the technology-</w:t>
      </w:r>
      <w:r w:rsidRPr="00010F4A">
        <w:rPr>
          <w:highlight w:val="green"/>
          <w:u w:val="single"/>
        </w:rPr>
        <w:t>sharing arrangements</w:t>
      </w:r>
      <w:r w:rsidRPr="00B4761C">
        <w:rPr>
          <w:u w:val="single"/>
        </w:rPr>
        <w:t xml:space="preserve">. The </w:t>
      </w:r>
      <w:r w:rsidRPr="002476F2">
        <w:rPr>
          <w:u w:val="single"/>
        </w:rPr>
        <w:t>government would determine “reasonable” compensation, and the drug companies could challenge the sum in courts, but there is nothing outrageous about this: The Fifth Amendment to the Constitution</w:t>
      </w:r>
      <w:r w:rsidRPr="00B4761C">
        <w:rPr>
          <w:u w:val="single"/>
        </w:rPr>
        <w:t xml:space="preserve"> </w:t>
      </w:r>
      <w:r w:rsidRPr="00010F4A">
        <w:rPr>
          <w:highlight w:val="green"/>
          <w:u w:val="single"/>
        </w:rPr>
        <w:t>requires “just compensation</w:t>
      </w:r>
      <w:r w:rsidRPr="00B4761C">
        <w:rPr>
          <w:u w:val="single"/>
        </w:rPr>
        <w:t xml:space="preserve">” </w:t>
      </w:r>
      <w:r w:rsidRPr="00010F4A">
        <w:rPr>
          <w:highlight w:val="green"/>
          <w:u w:val="single"/>
        </w:rPr>
        <w:t>for</w:t>
      </w:r>
      <w:r w:rsidRPr="00B4761C">
        <w:rPr>
          <w:u w:val="single"/>
        </w:rPr>
        <w:t xml:space="preserve"> a “</w:t>
      </w:r>
      <w:r w:rsidRPr="00010F4A">
        <w:rPr>
          <w:highlight w:val="green"/>
          <w:u w:val="single"/>
        </w:rPr>
        <w:t>taking</w:t>
      </w:r>
      <w:r w:rsidRPr="00B4761C">
        <w:rPr>
          <w:u w:val="single"/>
        </w:rPr>
        <w:t xml:space="preserve">,” which is simply the </w:t>
      </w:r>
      <w:r w:rsidRPr="00010F4A">
        <w:rPr>
          <w:highlight w:val="green"/>
          <w:u w:val="single"/>
        </w:rPr>
        <w:t>fair market value for</w:t>
      </w:r>
      <w:r w:rsidRPr="00B4761C">
        <w:rPr>
          <w:u w:val="single"/>
        </w:rPr>
        <w:t xml:space="preserve"> the property, including </w:t>
      </w:r>
      <w:r w:rsidRPr="00010F4A">
        <w:rPr>
          <w:highlight w:val="green"/>
          <w:u w:val="single"/>
        </w:rPr>
        <w:t>intellectual property</w:t>
      </w:r>
      <w:r w:rsidRPr="00B4761C">
        <w:rPr>
          <w:u w:val="single"/>
        </w:rPr>
        <w:t>.</w:t>
      </w:r>
    </w:p>
    <w:p w14:paraId="076760A4" w14:textId="77777777" w:rsidR="004F4525" w:rsidRPr="006573D0" w:rsidRDefault="004F4525" w:rsidP="004F4525">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23F33119" w14:textId="77777777" w:rsidR="004F4525" w:rsidRPr="002476F2" w:rsidRDefault="004F4525" w:rsidP="004F4525">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010F4A">
        <w:rPr>
          <w:highlight w:val="green"/>
          <w:u w:val="single"/>
        </w:rPr>
        <w:t>India, Brazil</w:t>
      </w:r>
      <w:r w:rsidRPr="00692327">
        <w:rPr>
          <w:u w:val="single"/>
        </w:rPr>
        <w:t xml:space="preserve"> and </w:t>
      </w:r>
      <w:r w:rsidRPr="00010F4A">
        <w:rPr>
          <w:highlight w:val="green"/>
          <w:u w:val="single"/>
        </w:rPr>
        <w:t>Vietnam</w:t>
      </w:r>
      <w:r w:rsidRPr="00692327">
        <w:rPr>
          <w:u w:val="single"/>
        </w:rPr>
        <w:t xml:space="preserve"> have a </w:t>
      </w:r>
      <w:r w:rsidRPr="002476F2">
        <w:rPr>
          <w:u w:val="single"/>
        </w:rPr>
        <w:t>proven track record in vaccine production</w:t>
      </w:r>
      <w:r w:rsidRPr="00692327">
        <w:rPr>
          <w:u w:val="single"/>
        </w:rPr>
        <w:t xml:space="preserve">. And South Africa is </w:t>
      </w:r>
      <w:r w:rsidRPr="00010F4A">
        <w:rPr>
          <w:highlight w:val="green"/>
          <w:u w:val="single"/>
        </w:rPr>
        <w:t>already establishing</w:t>
      </w:r>
      <w:r w:rsidRPr="00692327">
        <w:rPr>
          <w:u w:val="single"/>
        </w:rPr>
        <w:t xml:space="preserve"> a major mRNA vaccine </w:t>
      </w:r>
      <w:r w:rsidRPr="00010F4A">
        <w:rPr>
          <w:highlight w:val="green"/>
          <w:u w:val="single"/>
        </w:rPr>
        <w:t>technology transfer hub</w:t>
      </w:r>
      <w:r w:rsidRPr="00692327">
        <w:rPr>
          <w:u w:val="single"/>
        </w:rPr>
        <w:t xml:space="preserve">, with the support of the World Health Organization. (All it’s </w:t>
      </w:r>
      <w:r w:rsidRPr="00010F4A">
        <w:rPr>
          <w:highlight w:val="green"/>
          <w:u w:val="single"/>
        </w:rPr>
        <w:t>waiting for</w:t>
      </w:r>
      <w:r w:rsidRPr="00692327">
        <w:rPr>
          <w:u w:val="single"/>
        </w:rPr>
        <w:t xml:space="preserve"> is </w:t>
      </w:r>
      <w:r w:rsidRPr="00010F4A">
        <w:rPr>
          <w:highlight w:val="green"/>
          <w:u w:val="single"/>
        </w:rPr>
        <w:t>cooperation from</w:t>
      </w:r>
      <w:r w:rsidRPr="00692327">
        <w:rPr>
          <w:u w:val="single"/>
        </w:rPr>
        <w:t xml:space="preserve"> the </w:t>
      </w:r>
      <w:r w:rsidRPr="00010F4A">
        <w:rPr>
          <w:highlight w:val="green"/>
          <w:u w:val="single"/>
        </w:rPr>
        <w:t>innovator</w:t>
      </w:r>
      <w:r w:rsidRPr="00692327">
        <w:rPr>
          <w:u w:val="single"/>
        </w:rPr>
        <w:t xml:space="preserve"> drug </w:t>
      </w:r>
      <w:r w:rsidRPr="00010F4A">
        <w:rPr>
          <w:highlight w:val="green"/>
          <w:u w:val="single"/>
        </w:rPr>
        <w:t>companies</w:t>
      </w:r>
      <w:r w:rsidRPr="00692327">
        <w:rPr>
          <w:u w:val="single"/>
        </w:rPr>
        <w:t>.) Countries such as Australia, Singapore and South Korea have invested in advanced vaccine technology but they, too, require cooperation from Pfizer and Moderna.</w:t>
      </w:r>
    </w:p>
    <w:p w14:paraId="39686D24" w14:textId="77777777" w:rsidR="004F4525" w:rsidRPr="00FE51A3" w:rsidRDefault="004F4525" w:rsidP="004F4525">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762FBE37" w14:textId="77777777" w:rsidR="004F4525" w:rsidRPr="00FE51A3" w:rsidRDefault="004F4525" w:rsidP="004F4525">
      <w:pPr>
        <w:rPr>
          <w:rFonts w:asciiTheme="majorHAnsi" w:hAnsiTheme="majorHAnsi" w:cstheme="majorHAnsi"/>
        </w:rPr>
      </w:pPr>
      <w:r w:rsidRPr="00FE51A3">
        <w:rPr>
          <w:rStyle w:val="Style13ptBold"/>
          <w:rFonts w:asciiTheme="majorHAnsi" w:hAnsiTheme="majorHAnsi" w:cstheme="majorHAnsi"/>
        </w:rPr>
        <w:t xml:space="preserve">Merelli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r w:rsidRPr="006E5BC5">
        <w:rPr>
          <w:rStyle w:val="Style13ptBold"/>
          <w:rFonts w:asciiTheme="majorHAnsi" w:hAnsiTheme="majorHAnsi" w:cstheme="majorHAnsi"/>
          <w:b w:val="0"/>
          <w:bCs/>
          <w:sz w:val="18"/>
          <w:szCs w:val="18"/>
        </w:rPr>
        <w:t>Merelli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20A13067" w14:textId="3ECA2861" w:rsidR="004F4525" w:rsidRDefault="004F4525" w:rsidP="004F4525">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010F4A">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010F4A">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010F4A">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010F4A">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010F4A">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010F4A">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sidRPr="008570F5">
        <w:rPr>
          <w:rFonts w:asciiTheme="majorHAnsi" w:hAnsiTheme="majorHAnsi" w:cstheme="majorHAnsi"/>
          <w:u w:val="single"/>
        </w:rPr>
        <w:t xml:space="preserve">The myth </w:t>
      </w:r>
      <w:r w:rsidRPr="00010F4A">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Bourla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010F4A">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010F4A">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010F4A">
        <w:rPr>
          <w:rFonts w:asciiTheme="majorHAnsi" w:hAnsiTheme="majorHAnsi" w:cstheme="majorHAnsi"/>
          <w:b/>
          <w:bCs/>
          <w:highlight w:val="green"/>
          <w:u w:val="single"/>
        </w:rPr>
        <w:t>and we’ve seen that generics are very much safe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010F4A">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010F4A">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r w:rsidRPr="00924929">
        <w:rPr>
          <w:rFonts w:asciiTheme="majorHAnsi" w:hAnsiTheme="majorHAnsi" w:cstheme="majorHAnsi"/>
          <w:b/>
          <w:bCs/>
          <w:u w:val="single"/>
        </w:rPr>
        <w:t>So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6580D7C5" w14:textId="77777777" w:rsidR="008671D3" w:rsidRPr="006F2390" w:rsidRDefault="008671D3" w:rsidP="008671D3">
      <w:pPr>
        <w:pStyle w:val="Heading4"/>
      </w:pPr>
      <w:r>
        <w:t xml:space="preserve">Status quo medical innovation results in inequality, which the aff corrects. </w:t>
      </w:r>
    </w:p>
    <w:p w14:paraId="1AE27D68" w14:textId="77777777" w:rsidR="008671D3" w:rsidRPr="006F2390" w:rsidRDefault="008671D3" w:rsidP="008671D3">
      <w:r w:rsidRPr="006F2390">
        <w:rPr>
          <w:rStyle w:val="Style13ptBold"/>
        </w:rPr>
        <w:t>Parthasarathy 20</w:t>
      </w:r>
      <w:r>
        <w:t xml:space="preserve"> </w:t>
      </w:r>
      <w:r w:rsidRPr="00C5682D">
        <w:rPr>
          <w:sz w:val="18"/>
          <w:szCs w:val="18"/>
        </w:rPr>
        <w:t>– Shobita Parthasarathy is Professor of Public Policy and Director of the Science, Technology, and Public Policy Program at University of Michigan. (“Innovation Policy, Structural Inequality, and COVID-19,” 2020, pg. 105-107) julian</w:t>
      </w:r>
    </w:p>
    <w:p w14:paraId="7DF1B447" w14:textId="77777777" w:rsidR="008671D3" w:rsidRPr="00A45D27" w:rsidRDefault="008671D3" w:rsidP="008671D3">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10F4A">
        <w:rPr>
          <w:rStyle w:val="StyleUnderline"/>
          <w:highlight w:val="green"/>
        </w:rPr>
        <w:t>needs</w:t>
      </w:r>
      <w:r w:rsidRPr="00FF3EBE">
        <w:rPr>
          <w:rStyle w:val="StyleUnderline"/>
        </w:rPr>
        <w:t xml:space="preserve"> and concerns </w:t>
      </w:r>
      <w:r w:rsidRPr="00010F4A">
        <w:rPr>
          <w:rStyle w:val="StyleUnderline"/>
          <w:highlight w:val="green"/>
        </w:rPr>
        <w:t>of disadvantaged minorities</w:t>
      </w:r>
      <w:r w:rsidRPr="00FF3EBE">
        <w:rPr>
          <w:rStyle w:val="StyleUnderline"/>
        </w:rPr>
        <w:t xml:space="preserve"> may </w:t>
      </w:r>
      <w:r w:rsidRPr="00010F4A">
        <w:rPr>
          <w:rStyle w:val="StyleUnderline"/>
          <w:highlight w:val="green"/>
        </w:rPr>
        <w:t>seem less important</w:t>
      </w:r>
      <w:r w:rsidRPr="00FF3EBE">
        <w:rPr>
          <w:rStyle w:val="StyleUnderline"/>
        </w:rPr>
        <w:t xml:space="preserve"> or urgent </w:t>
      </w:r>
      <w:r w:rsidRPr="00010F4A">
        <w:rPr>
          <w:rStyle w:val="StyleUnderline"/>
          <w:highlight w:val="green"/>
        </w:rPr>
        <w:t>to</w:t>
      </w:r>
      <w:r w:rsidRPr="00FF3EBE">
        <w:rPr>
          <w:rStyle w:val="StyleUnderline"/>
        </w:rPr>
        <w:t xml:space="preserve"> most </w:t>
      </w:r>
      <w:r w:rsidRPr="00010F4A">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3C9DFC28" w14:textId="77777777" w:rsidR="008671D3" w:rsidRPr="00A45D27" w:rsidRDefault="008671D3" w:rsidP="008671D3">
      <w:pPr>
        <w:rPr>
          <w:sz w:val="16"/>
        </w:rPr>
      </w:pPr>
      <w:r w:rsidRPr="00A45D27">
        <w:rPr>
          <w:sz w:val="16"/>
        </w:rPr>
        <w:t xml:space="preserve"> 2) </w:t>
      </w:r>
      <w:r w:rsidRPr="00010F4A">
        <w:rPr>
          <w:rStyle w:val="Emphasis"/>
          <w:highlight w:val="green"/>
        </w:rPr>
        <w:t>Uncoordinated R</w:t>
      </w:r>
      <w:r w:rsidRPr="00FF3EBE">
        <w:rPr>
          <w:rStyle w:val="Emphasis"/>
        </w:rPr>
        <w:t xml:space="preserve">esearch </w:t>
      </w:r>
      <w:r w:rsidRPr="00010F4A">
        <w:rPr>
          <w:rStyle w:val="Emphasis"/>
          <w:highlight w:val="green"/>
        </w:rPr>
        <w:t>and D</w:t>
      </w:r>
      <w:r w:rsidRPr="00FF3EBE">
        <w:rPr>
          <w:rStyle w:val="Emphasis"/>
        </w:rPr>
        <w:t xml:space="preserve">evelopment </w:t>
      </w:r>
      <w:r w:rsidRPr="00010F4A">
        <w:rPr>
          <w:rStyle w:val="Emphasis"/>
          <w:highlight w:val="green"/>
        </w:rPr>
        <w:t>Creates Uneven Access to</w:t>
      </w:r>
      <w:r w:rsidRPr="00FF3EBE">
        <w:rPr>
          <w:rStyle w:val="Emphasis"/>
        </w:rPr>
        <w:t xml:space="preserve"> Diagnostic </w:t>
      </w:r>
      <w:r w:rsidRPr="00010F4A">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r w:rsidRPr="00EB075A">
        <w:rPr>
          <w:rStyle w:val="StyleUnderline"/>
        </w:rPr>
        <w:t>market</w:t>
      </w:r>
      <w:r w:rsidRPr="00EB075A">
        <w:rPr>
          <w:sz w:val="16"/>
        </w:rPr>
        <w:t>-</w:t>
      </w:r>
      <w:r w:rsidRPr="00EB075A">
        <w:rPr>
          <w:rStyle w:val="StyleUnderline"/>
        </w:rPr>
        <w:t>driven</w:t>
      </w:r>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010F4A">
        <w:rPr>
          <w:rStyle w:val="Emphasis"/>
          <w:highlight w:val="green"/>
        </w:rPr>
        <w:t>it remains difficult to connect supply and demand</w:t>
      </w:r>
      <w:r w:rsidRPr="00A45D27">
        <w:rPr>
          <w:sz w:val="16"/>
        </w:rPr>
        <w:t xml:space="preserve"> (Maxmen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r w:rsidRPr="00010F4A">
        <w:rPr>
          <w:rStyle w:val="StyleUnderline"/>
          <w:highlight w:val="green"/>
        </w:rPr>
        <w:t>white</w:t>
      </w:r>
      <w:r w:rsidRPr="00FF3EBE">
        <w:rPr>
          <w:rStyle w:val="StyleUnderline"/>
        </w:rPr>
        <w:t xml:space="preserve"> and </w:t>
      </w:r>
      <w:r w:rsidRPr="00010F4A">
        <w:rPr>
          <w:rStyle w:val="StyleUnderline"/>
          <w:highlight w:val="green"/>
        </w:rPr>
        <w:t>higher income communities gain access more easily</w:t>
      </w:r>
      <w:r w:rsidRPr="00A45D27">
        <w:rPr>
          <w:sz w:val="16"/>
        </w:rPr>
        <w:t xml:space="preserve"> (McMinn et al. 2020). </w:t>
      </w:r>
    </w:p>
    <w:p w14:paraId="13DF67D2" w14:textId="77777777" w:rsidR="008671D3" w:rsidRPr="00A45D27" w:rsidRDefault="008671D3" w:rsidP="008671D3">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7C9E9C3B" w14:textId="77777777" w:rsidR="008671D3" w:rsidRPr="00A45D27" w:rsidRDefault="008671D3" w:rsidP="008671D3">
      <w:pPr>
        <w:rPr>
          <w:sz w:val="18"/>
          <w:szCs w:val="18"/>
        </w:rPr>
      </w:pPr>
      <w:r w:rsidRPr="00A45D27">
        <w:rPr>
          <w:sz w:val="18"/>
          <w:szCs w:val="18"/>
        </w:rPr>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6C7BD3FF" w14:textId="7FF87124" w:rsidR="008671D3" w:rsidRPr="008671D3" w:rsidRDefault="008671D3" w:rsidP="004F4525">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010F4A">
        <w:rPr>
          <w:rStyle w:val="StyleUnderline"/>
          <w:highlight w:val="green"/>
        </w:rPr>
        <w:t>exclusive rights</w:t>
      </w:r>
      <w:r w:rsidRPr="00FF3EBE">
        <w:rPr>
          <w:rStyle w:val="StyleUnderline"/>
        </w:rPr>
        <w:t xml:space="preserve"> of commercialization they carry can </w:t>
      </w:r>
      <w:r w:rsidRPr="00010F4A">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05832394" w14:textId="77777777" w:rsidR="004F4525" w:rsidRDefault="004F4525" w:rsidP="004F4525">
      <w:pPr>
        <w:pStyle w:val="Heading3"/>
      </w:pPr>
      <w:r>
        <w:t>AC – Framing</w:t>
      </w:r>
    </w:p>
    <w:p w14:paraId="12F89C71" w14:textId="77777777" w:rsidR="004F4525" w:rsidRDefault="004F4525" w:rsidP="004F4525">
      <w:pPr>
        <w:pStyle w:val="Heading4"/>
      </w:pPr>
      <w:r>
        <w:t xml:space="preserve">The standard is maximizing expected well-being. </w:t>
      </w:r>
    </w:p>
    <w:p w14:paraId="66964CF3" w14:textId="77777777" w:rsidR="004F4525" w:rsidRDefault="004F4525" w:rsidP="004F4525">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2F13056F" w14:textId="77777777" w:rsidR="004F4525" w:rsidRPr="00415E22" w:rsidRDefault="004F4525" w:rsidP="004F4525">
      <w:pPr>
        <w:pStyle w:val="Heading4"/>
        <w:rPr>
          <w:rFonts w:asciiTheme="majorHAnsi" w:hAnsiTheme="majorHAnsi" w:cstheme="majorHAnsi"/>
        </w:rPr>
      </w:pPr>
      <w:r>
        <w:t xml:space="preserve">2] </w:t>
      </w:r>
      <w:r w:rsidRPr="00415E22">
        <w:rPr>
          <w:rFonts w:asciiTheme="majorHAnsi" w:hAnsiTheme="majorHAnsi" w:cstheme="majorHAnsi"/>
        </w:rPr>
        <w:t>Prioritize probability</w:t>
      </w:r>
      <w:r>
        <w:rPr>
          <w:rFonts w:asciiTheme="majorHAnsi" w:hAnsiTheme="majorHAnsi" w:cstheme="majorHAnsi"/>
        </w:rPr>
        <w:t xml:space="preserve">. </w:t>
      </w:r>
    </w:p>
    <w:p w14:paraId="07C4302B" w14:textId="77777777" w:rsidR="004F4525" w:rsidRPr="006403FE" w:rsidRDefault="004F4525" w:rsidP="004F4525">
      <w:pPr>
        <w:rPr>
          <w:rFonts w:asciiTheme="majorHAnsi" w:hAnsiTheme="majorHAnsi" w:cstheme="majorHAnsi"/>
          <w:sz w:val="18"/>
          <w:szCs w:val="18"/>
        </w:rPr>
      </w:pPr>
      <w:r w:rsidRPr="00415E22">
        <w:rPr>
          <w:rStyle w:val="Style13ptBold"/>
          <w:rFonts w:asciiTheme="majorHAnsi" w:hAnsiTheme="majorHAnsi" w:cstheme="majorHAnsi"/>
        </w:rPr>
        <w:t>Kessler and Daase 08</w:t>
      </w:r>
      <w:r w:rsidRPr="00415E22">
        <w:rPr>
          <w:rFonts w:asciiTheme="majorHAnsi" w:hAnsiTheme="majorHAnsi" w:cstheme="majorHAnsi"/>
        </w:rPr>
        <w:t xml:space="preserve"> </w:t>
      </w:r>
      <w:r w:rsidRPr="006403FE">
        <w:rPr>
          <w:rFonts w:asciiTheme="majorHAnsi" w:hAnsiTheme="majorHAnsi" w:cstheme="majorHAnsi"/>
          <w:sz w:val="18"/>
          <w:szCs w:val="18"/>
        </w:rPr>
        <w:t>(Dr. Oliver Kessler, Research and Teaching Associate for International Relations (University of Bielefeld), Ph.D. in International Relations. Dr. Christopher Daase, Professor (C4) for Political Science and Ordinarius for International Politics at the Ludwig-Maximilian University Munich. “From Insecurity to Uncertainty:  Risk and the Paradox of Security Politics.” Vol. 33, April 1, 2008, https://doi.org/10.1177/030437540803300206)</w:t>
      </w:r>
    </w:p>
    <w:p w14:paraId="0C78A7FB" w14:textId="77777777" w:rsidR="004F4525" w:rsidRPr="00415E22" w:rsidRDefault="004F4525" w:rsidP="004F4525">
      <w:pPr>
        <w:rPr>
          <w:rFonts w:asciiTheme="majorHAnsi" w:hAnsiTheme="majorHAnsi" w:cstheme="majorHAnsi"/>
          <w:sz w:val="16"/>
        </w:rPr>
      </w:pPr>
      <w:r w:rsidRPr="001045C0">
        <w:rPr>
          <w:rFonts w:asciiTheme="majorHAnsi" w:hAnsiTheme="majorHAnsi" w:cstheme="majorHAnsi"/>
          <w:sz w:val="14"/>
        </w:rPr>
        <w:t xml:space="preserve">The problem of the second method is that </w:t>
      </w:r>
      <w:r w:rsidRPr="00010F4A">
        <w:rPr>
          <w:rFonts w:asciiTheme="majorHAnsi" w:hAnsiTheme="majorHAnsi" w:cstheme="majorHAnsi"/>
          <w:b/>
          <w:bCs/>
          <w:highlight w:val="green"/>
          <w:u w:val="single"/>
        </w:rPr>
        <w:t>it is</w:t>
      </w:r>
      <w:r w:rsidRPr="006403FE">
        <w:rPr>
          <w:rFonts w:asciiTheme="majorHAnsi" w:hAnsiTheme="majorHAnsi" w:cstheme="majorHAnsi"/>
          <w:b/>
          <w:bCs/>
          <w:u w:val="single"/>
        </w:rPr>
        <w:t xml:space="preserve"> very </w:t>
      </w:r>
      <w:r w:rsidRPr="00010F4A">
        <w:rPr>
          <w:rFonts w:asciiTheme="majorHAnsi" w:hAnsiTheme="majorHAnsi" w:cstheme="majorHAnsi"/>
          <w:b/>
          <w:bCs/>
          <w:highlight w:val="green"/>
          <w:u w:val="single"/>
        </w:rPr>
        <w:t>difficult to "calculate</w:t>
      </w:r>
      <w:r w:rsidRPr="00415E22">
        <w:rPr>
          <w:rFonts w:asciiTheme="majorHAnsi" w:hAnsiTheme="majorHAnsi" w:cstheme="majorHAnsi"/>
          <w:u w:val="single"/>
        </w:rPr>
        <w:t>"</w:t>
      </w:r>
      <w:r w:rsidRPr="001045C0">
        <w:rPr>
          <w:rFonts w:asciiTheme="majorHAnsi" w:hAnsiTheme="majorHAnsi" w:cstheme="majorHAnsi"/>
          <w:sz w:val="14"/>
        </w:rPr>
        <w:t xml:space="preserve"> politically </w:t>
      </w:r>
      <w:r w:rsidRPr="00010F4A">
        <w:rPr>
          <w:rFonts w:asciiTheme="majorHAnsi" w:hAnsiTheme="majorHAnsi" w:cstheme="majorHAnsi"/>
          <w:b/>
          <w:bCs/>
          <w:highlight w:val="green"/>
          <w:u w:val="single"/>
        </w:rPr>
        <w:t>unacceptable losses</w:t>
      </w:r>
      <w:r w:rsidRPr="00415E22">
        <w:rPr>
          <w:rFonts w:asciiTheme="majorHAnsi" w:hAnsiTheme="majorHAnsi" w:cstheme="majorHAnsi"/>
          <w:u w:val="single"/>
        </w:rPr>
        <w:t>. If</w:t>
      </w:r>
      <w:r w:rsidRPr="001045C0">
        <w:rPr>
          <w:rFonts w:asciiTheme="majorHAnsi" w:hAnsiTheme="majorHAnsi" w:cstheme="majorHAnsi"/>
          <w:sz w:val="14"/>
        </w:rPr>
        <w:t xml:space="preserve"> the </w:t>
      </w:r>
      <w:r w:rsidRPr="00415E22">
        <w:rPr>
          <w:rFonts w:asciiTheme="majorHAnsi" w:hAnsiTheme="majorHAnsi" w:cstheme="majorHAnsi"/>
          <w:u w:val="single"/>
        </w:rPr>
        <w:t>risk</w:t>
      </w:r>
      <w:r w:rsidRPr="001045C0">
        <w:rPr>
          <w:rFonts w:asciiTheme="majorHAnsi" w:hAnsiTheme="majorHAnsi" w:cstheme="majorHAnsi"/>
          <w:sz w:val="14"/>
        </w:rPr>
        <w:t xml:space="preserve"> of terrorism </w:t>
      </w:r>
      <w:r w:rsidRPr="00415E22">
        <w:rPr>
          <w:rFonts w:asciiTheme="majorHAnsi" w:hAnsiTheme="majorHAnsi" w:cstheme="majorHAnsi"/>
          <w:u w:val="single"/>
        </w:rPr>
        <w:t>is defined</w:t>
      </w:r>
      <w:r w:rsidRPr="001045C0">
        <w:rPr>
          <w:rFonts w:asciiTheme="majorHAnsi" w:hAnsiTheme="majorHAnsi" w:cstheme="majorHAnsi"/>
          <w:sz w:val="14"/>
        </w:rPr>
        <w:t xml:space="preserve"> in traditional terms </w:t>
      </w:r>
      <w:r w:rsidRPr="00415E22">
        <w:rPr>
          <w:rFonts w:asciiTheme="majorHAnsi" w:hAnsiTheme="majorHAnsi" w:cstheme="majorHAnsi"/>
          <w:u w:val="single"/>
        </w:rPr>
        <w:t>by</w:t>
      </w:r>
      <w:r w:rsidRPr="001045C0">
        <w:rPr>
          <w:rFonts w:asciiTheme="majorHAnsi" w:hAnsiTheme="majorHAnsi" w:cstheme="majorHAnsi"/>
          <w:sz w:val="14"/>
        </w:rPr>
        <w:t xml:space="preserve"> probability and </w:t>
      </w:r>
      <w:r w:rsidRPr="00415E22">
        <w:rPr>
          <w:rFonts w:asciiTheme="majorHAnsi" w:hAnsiTheme="majorHAnsi" w:cstheme="majorHAnsi"/>
          <w:u w:val="single"/>
        </w:rPr>
        <w:t>potential loss, then</w:t>
      </w:r>
      <w:r w:rsidRPr="001045C0">
        <w:rPr>
          <w:rFonts w:asciiTheme="majorHAnsi" w:hAnsiTheme="majorHAnsi" w:cstheme="majorHAnsi"/>
          <w:sz w:val="14"/>
        </w:rPr>
        <w:t xml:space="preserve"> the </w:t>
      </w:r>
      <w:r w:rsidRPr="00415E22">
        <w:rPr>
          <w:rFonts w:asciiTheme="majorHAnsi" w:hAnsiTheme="majorHAnsi" w:cstheme="majorHAnsi"/>
          <w:u w:val="single"/>
        </w:rPr>
        <w:t>focus on dramatic</w:t>
      </w:r>
      <w:r w:rsidRPr="001045C0">
        <w:rPr>
          <w:rFonts w:asciiTheme="majorHAnsi" w:hAnsiTheme="majorHAnsi" w:cstheme="majorHAnsi"/>
          <w:sz w:val="14"/>
        </w:rPr>
        <w:t xml:space="preserve"> terror </w:t>
      </w:r>
      <w:r w:rsidRPr="00415E22">
        <w:rPr>
          <w:rFonts w:asciiTheme="majorHAnsi" w:hAnsiTheme="majorHAnsi" w:cstheme="majorHAnsi"/>
          <w:u w:val="single"/>
        </w:rPr>
        <w:t>attacks leads to</w:t>
      </w:r>
      <w:r w:rsidRPr="001045C0">
        <w:rPr>
          <w:rFonts w:asciiTheme="majorHAnsi" w:hAnsiTheme="majorHAnsi" w:cstheme="majorHAnsi"/>
          <w:sz w:val="14"/>
        </w:rPr>
        <w:t xml:space="preserve"> the </w:t>
      </w:r>
      <w:r w:rsidRPr="00415E22">
        <w:rPr>
          <w:rStyle w:val="Emphasis"/>
          <w:rFonts w:asciiTheme="majorHAnsi" w:hAnsiTheme="majorHAnsi" w:cstheme="majorHAnsi"/>
        </w:rPr>
        <w:t>marginalization of probabilities</w:t>
      </w:r>
      <w:r w:rsidRPr="001045C0">
        <w:rPr>
          <w:rFonts w:asciiTheme="majorHAnsi" w:hAnsiTheme="majorHAnsi" w:cstheme="majorHAnsi"/>
          <w:sz w:val="14"/>
        </w:rPr>
        <w:t xml:space="preserve">. The reason is that </w:t>
      </w:r>
      <w:r w:rsidRPr="00010F4A">
        <w:rPr>
          <w:rFonts w:asciiTheme="majorHAnsi" w:hAnsiTheme="majorHAnsi" w:cstheme="majorHAnsi"/>
          <w:b/>
          <w:bCs/>
          <w:highlight w:val="green"/>
          <w:u w:val="single"/>
        </w:rPr>
        <w:t>even the highest degree of improbability</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becomes irrelevant</w:t>
      </w:r>
      <w:r w:rsidRPr="00010F4A">
        <w:rPr>
          <w:rFonts w:asciiTheme="majorHAnsi" w:hAnsiTheme="majorHAnsi" w:cstheme="majorHAnsi"/>
          <w:highlight w:val="green"/>
          <w:u w:val="single"/>
        </w:rPr>
        <w:t xml:space="preserve"> </w:t>
      </w:r>
      <w:r w:rsidRPr="00010F4A">
        <w:rPr>
          <w:rFonts w:asciiTheme="majorHAnsi" w:hAnsiTheme="majorHAnsi" w:cstheme="majorHAnsi"/>
          <w:b/>
          <w:bCs/>
          <w:highlight w:val="green"/>
          <w:u w:val="single"/>
        </w:rPr>
        <w:t>as the measure of loss goes to infinity</w:t>
      </w:r>
      <w:r w:rsidRPr="001045C0">
        <w:rPr>
          <w:rFonts w:asciiTheme="majorHAnsi" w:hAnsiTheme="majorHAnsi" w:cstheme="majorHAnsi"/>
          <w:sz w:val="14"/>
        </w:rPr>
        <w:t xml:space="preserve">. ^o </w:t>
      </w:r>
      <w:r w:rsidRPr="00415E22">
        <w:rPr>
          <w:rFonts w:asciiTheme="majorHAnsi" w:hAnsiTheme="majorHAnsi" w:cstheme="majorHAnsi"/>
          <w:u w:val="single"/>
        </w:rPr>
        <w:t>The</w:t>
      </w:r>
      <w:r w:rsidRPr="001045C0">
        <w:rPr>
          <w:rFonts w:asciiTheme="majorHAnsi" w:hAnsiTheme="majorHAnsi" w:cstheme="majorHAnsi"/>
          <w:sz w:val="14"/>
        </w:rPr>
        <w:t xml:space="preserve"> mathematical </w:t>
      </w:r>
      <w:r w:rsidRPr="00010F4A">
        <w:rPr>
          <w:rFonts w:asciiTheme="majorHAnsi" w:hAnsiTheme="majorHAnsi" w:cstheme="majorHAnsi"/>
          <w:b/>
          <w:bCs/>
          <w:highlight w:val="green"/>
          <w:u w:val="single"/>
        </w:rPr>
        <w:t>calculation of</w:t>
      </w:r>
      <w:r w:rsidRPr="00200767">
        <w:rPr>
          <w:rFonts w:asciiTheme="majorHAnsi" w:hAnsiTheme="majorHAnsi" w:cstheme="majorHAnsi"/>
          <w:b/>
          <w:bCs/>
          <w:u w:val="single"/>
        </w:rPr>
        <w:t xml:space="preserve"> </w:t>
      </w:r>
      <w:r w:rsidRPr="00415E22">
        <w:rPr>
          <w:rFonts w:asciiTheme="majorHAnsi" w:hAnsiTheme="majorHAnsi" w:cstheme="majorHAnsi"/>
          <w:u w:val="single"/>
        </w:rPr>
        <w:t xml:space="preserve">the </w:t>
      </w:r>
      <w:r w:rsidRPr="00010F4A">
        <w:rPr>
          <w:rFonts w:asciiTheme="majorHAnsi" w:hAnsiTheme="majorHAnsi" w:cstheme="majorHAnsi"/>
          <w:b/>
          <w:bCs/>
          <w:highlight w:val="green"/>
          <w:u w:val="single"/>
        </w:rPr>
        <w:t>risk</w:t>
      </w:r>
      <w:r w:rsidRPr="001045C0">
        <w:rPr>
          <w:rFonts w:asciiTheme="majorHAnsi" w:hAnsiTheme="majorHAnsi" w:cstheme="majorHAnsi"/>
          <w:sz w:val="14"/>
        </w:rPr>
        <w:t xml:space="preserve"> of terrorism thus </w:t>
      </w:r>
      <w:r w:rsidRPr="00010F4A">
        <w:rPr>
          <w:rFonts w:asciiTheme="majorHAnsi" w:hAnsiTheme="majorHAnsi" w:cstheme="majorHAnsi"/>
          <w:b/>
          <w:bCs/>
          <w:highlight w:val="green"/>
          <w:u w:val="single"/>
        </w:rPr>
        <w:t>tends to overestimate</w:t>
      </w:r>
      <w:r w:rsidRPr="00415E22">
        <w:rPr>
          <w:rFonts w:asciiTheme="majorHAnsi" w:hAnsiTheme="majorHAnsi" w:cstheme="majorHAnsi"/>
          <w:u w:val="single"/>
        </w:rPr>
        <w:t xml:space="preserve"> and</w:t>
      </w:r>
      <w:r w:rsidRPr="001045C0">
        <w:rPr>
          <w:rFonts w:asciiTheme="majorHAnsi" w:hAnsiTheme="majorHAnsi" w:cstheme="majorHAnsi"/>
          <w:sz w:val="14"/>
        </w:rPr>
        <w:t xml:space="preserve"> to </w:t>
      </w:r>
      <w:r w:rsidRPr="00415E22">
        <w:rPr>
          <w:rFonts w:asciiTheme="majorHAnsi" w:hAnsiTheme="majorHAnsi" w:cstheme="majorHAnsi"/>
          <w:u w:val="single"/>
        </w:rPr>
        <w:t>dramatize</w:t>
      </w:r>
      <w:r w:rsidRPr="001045C0">
        <w:rPr>
          <w:rFonts w:asciiTheme="majorHAnsi" w:hAnsiTheme="majorHAnsi" w:cstheme="majorHAnsi"/>
          <w:sz w:val="14"/>
        </w:rPr>
        <w:t xml:space="preserve"> the </w:t>
      </w:r>
      <w:r w:rsidRPr="00010F4A">
        <w:rPr>
          <w:rFonts w:asciiTheme="majorHAnsi" w:hAnsiTheme="majorHAnsi" w:cstheme="majorHAnsi"/>
          <w:b/>
          <w:bCs/>
          <w:highlight w:val="green"/>
          <w:u w:val="single"/>
        </w:rPr>
        <w:t>danger</w:t>
      </w:r>
      <w:r w:rsidRPr="00415E22">
        <w:rPr>
          <w:rFonts w:asciiTheme="majorHAnsi" w:hAnsiTheme="majorHAnsi" w:cstheme="majorHAnsi"/>
          <w:u w:val="single"/>
        </w:rPr>
        <w:t>. This has consequences beyond</w:t>
      </w:r>
      <w:r w:rsidRPr="001045C0">
        <w:rPr>
          <w:rFonts w:asciiTheme="majorHAnsi" w:hAnsiTheme="majorHAnsi" w:cstheme="majorHAnsi"/>
          <w:sz w:val="14"/>
        </w:rPr>
        <w:t xml:space="preserve"> the actual </w:t>
      </w:r>
      <w:r w:rsidRPr="00415E22">
        <w:rPr>
          <w:rFonts w:asciiTheme="majorHAnsi" w:hAnsiTheme="majorHAnsi" w:cstheme="majorHAnsi"/>
          <w:u w:val="single"/>
        </w:rPr>
        <w:t>risk assessment for the formulation</w:t>
      </w:r>
      <w:r w:rsidRPr="001045C0">
        <w:rPr>
          <w:rFonts w:asciiTheme="majorHAnsi" w:hAnsiTheme="majorHAnsi" w:cstheme="majorHAnsi"/>
          <w:sz w:val="14"/>
        </w:rPr>
        <w:t xml:space="preserve"> and execution </w:t>
      </w:r>
      <w:r w:rsidRPr="00415E22">
        <w:rPr>
          <w:rFonts w:asciiTheme="majorHAnsi" w:hAnsiTheme="majorHAnsi" w:cstheme="majorHAnsi"/>
          <w:u w:val="single"/>
        </w:rPr>
        <w:t xml:space="preserve">of "risk policies": </w:t>
      </w:r>
      <w:r w:rsidRPr="00010F4A">
        <w:rPr>
          <w:rFonts w:asciiTheme="majorHAnsi" w:hAnsiTheme="majorHAnsi" w:cstheme="majorHAnsi"/>
          <w:b/>
          <w:bCs/>
          <w:highlight w:val="green"/>
          <w:u w:val="single"/>
        </w:rPr>
        <w:t>If one factor</w:t>
      </w:r>
      <w:r w:rsidRPr="001045C0">
        <w:rPr>
          <w:rFonts w:asciiTheme="majorHAnsi" w:hAnsiTheme="majorHAnsi" w:cstheme="majorHAnsi"/>
          <w:sz w:val="14"/>
        </w:rPr>
        <w:t xml:space="preserve"> of the risk calculation </w:t>
      </w:r>
      <w:r w:rsidRPr="00010F4A">
        <w:rPr>
          <w:rFonts w:asciiTheme="majorHAnsi" w:hAnsiTheme="majorHAnsi" w:cstheme="majorHAnsi"/>
          <w:b/>
          <w:bCs/>
          <w:highlight w:val="green"/>
          <w:u w:val="single"/>
        </w:rPr>
        <w:t>approaches infinity</w:t>
      </w:r>
      <w:r w:rsidRPr="001045C0">
        <w:rPr>
          <w:rFonts w:asciiTheme="majorHAnsi" w:hAnsiTheme="majorHAnsi" w:cstheme="majorHAnsi"/>
          <w:sz w:val="14"/>
        </w:rPr>
        <w:t xml:space="preserve"> (e.g., if a case of nuclear terrorism is envisaged), then </w:t>
      </w:r>
      <w:r w:rsidRPr="00415E22">
        <w:rPr>
          <w:rFonts w:asciiTheme="majorHAnsi" w:hAnsiTheme="majorHAnsi" w:cstheme="majorHAnsi"/>
          <w:u w:val="single"/>
        </w:rPr>
        <w:t>there is no balanced measure</w:t>
      </w:r>
      <w:r w:rsidRPr="001045C0">
        <w:rPr>
          <w:rFonts w:asciiTheme="majorHAnsi" w:hAnsiTheme="majorHAnsi" w:cstheme="majorHAnsi"/>
          <w:sz w:val="14"/>
        </w:rPr>
        <w:t xml:space="preserve"> for antiterrorist efforts, </w:t>
      </w:r>
      <w:r w:rsidRPr="00415E22">
        <w:rPr>
          <w:rFonts w:asciiTheme="majorHAnsi" w:hAnsiTheme="majorHAnsi" w:cstheme="majorHAnsi"/>
          <w:u w:val="single"/>
        </w:rPr>
        <w:t xml:space="preserve">and </w:t>
      </w:r>
      <w:r w:rsidRPr="00010F4A">
        <w:rPr>
          <w:rStyle w:val="Emphasis"/>
          <w:rFonts w:asciiTheme="majorHAnsi" w:hAnsiTheme="majorHAnsi" w:cstheme="majorHAnsi"/>
          <w:highlight w:val="green"/>
        </w:rPr>
        <w:t>risk manage</w:t>
      </w:r>
      <w:r w:rsidRPr="001045C0">
        <w:rPr>
          <w:rStyle w:val="Emphasis"/>
          <w:rFonts w:asciiTheme="majorHAnsi" w:hAnsiTheme="majorHAnsi" w:cstheme="majorHAnsi"/>
          <w:b w:val="0"/>
          <w:bCs/>
          <w:sz w:val="14"/>
          <w:u w:val="none"/>
        </w:rPr>
        <w:t>ment</w:t>
      </w:r>
      <w:r w:rsidRPr="001045C0">
        <w:rPr>
          <w:rFonts w:asciiTheme="majorHAnsi" w:hAnsiTheme="majorHAnsi" w:cstheme="majorHAnsi"/>
          <w:b/>
          <w:bCs/>
          <w:sz w:val="14"/>
        </w:rPr>
        <w:t xml:space="preserve"> </w:t>
      </w:r>
      <w:r w:rsidRPr="00415E22">
        <w:rPr>
          <w:rStyle w:val="StyleUnderline"/>
          <w:rFonts w:asciiTheme="majorHAnsi" w:hAnsiTheme="majorHAnsi" w:cstheme="majorHAnsi"/>
        </w:rPr>
        <w:t>as a</w:t>
      </w:r>
      <w:r w:rsidRPr="00415E22">
        <w:rPr>
          <w:rFonts w:asciiTheme="majorHAnsi" w:hAnsiTheme="majorHAnsi" w:cstheme="majorHAnsi"/>
          <w:b/>
          <w:u w:val="single"/>
        </w:rPr>
        <w:t xml:space="preserve"> </w:t>
      </w:r>
      <w:r w:rsidRPr="00415E22">
        <w:rPr>
          <w:rStyle w:val="Emphasis"/>
          <w:rFonts w:asciiTheme="majorHAnsi" w:hAnsiTheme="majorHAnsi" w:cstheme="majorHAnsi"/>
        </w:rPr>
        <w:t>rational endeavor</w:t>
      </w:r>
      <w:r w:rsidRPr="00415E22">
        <w:rPr>
          <w:rFonts w:asciiTheme="majorHAnsi" w:hAnsiTheme="majorHAnsi" w:cstheme="majorHAnsi"/>
          <w:b/>
          <w:u w:val="single"/>
        </w:rPr>
        <w:t xml:space="preserve"> </w:t>
      </w:r>
      <w:r w:rsidRPr="00010F4A">
        <w:rPr>
          <w:rStyle w:val="StyleUnderline"/>
          <w:rFonts w:asciiTheme="majorHAnsi" w:hAnsiTheme="majorHAnsi" w:cstheme="majorHAnsi"/>
          <w:b/>
          <w:bCs/>
          <w:highlight w:val="green"/>
        </w:rPr>
        <w:t>breaks down</w:t>
      </w:r>
      <w:r w:rsidRPr="001045C0">
        <w:rPr>
          <w:rFonts w:asciiTheme="majorHAnsi" w:hAnsiTheme="majorHAnsi" w:cstheme="majorHAnsi"/>
          <w:b/>
          <w:bCs/>
          <w:sz w:val="14"/>
        </w:rPr>
        <w:t>.</w:t>
      </w:r>
      <w:r w:rsidRPr="001045C0">
        <w:rPr>
          <w:rFonts w:asciiTheme="majorHAnsi" w:hAnsiTheme="majorHAnsi" w:cstheme="majorHAnsi"/>
          <w:sz w:val="14"/>
        </w:rPr>
        <w:t xml:space="preserve"> Under the historical condition of bipolarity, the "ultimate" threat with nuclear weapons could be balanced by a similar counterthreat, and new equilibria could be achieved, albeit on higher levels of nuclear overkill. </w:t>
      </w:r>
      <w:r w:rsidRPr="00415E22">
        <w:rPr>
          <w:rFonts w:asciiTheme="majorHAnsi" w:hAnsiTheme="majorHAnsi" w:cstheme="majorHAnsi"/>
          <w:u w:val="single"/>
        </w:rPr>
        <w:t>Under</w:t>
      </w:r>
      <w:r w:rsidRPr="001045C0">
        <w:rPr>
          <w:rFonts w:asciiTheme="majorHAnsi" w:hAnsiTheme="majorHAnsi" w:cstheme="majorHAnsi"/>
          <w:sz w:val="14"/>
        </w:rPr>
        <w:t xml:space="preserve"> the new condition of </w:t>
      </w:r>
      <w:r w:rsidRPr="00415E22">
        <w:rPr>
          <w:rFonts w:asciiTheme="majorHAnsi" w:hAnsiTheme="majorHAnsi" w:cstheme="majorHAnsi"/>
          <w:u w:val="single"/>
        </w:rPr>
        <w:t>uncertainty, no</w:t>
      </w:r>
      <w:r w:rsidRPr="001045C0">
        <w:rPr>
          <w:rFonts w:asciiTheme="majorHAnsi" w:hAnsiTheme="majorHAnsi" w:cstheme="majorHAnsi"/>
          <w:sz w:val="14"/>
        </w:rPr>
        <w:t xml:space="preserve"> such </w:t>
      </w:r>
      <w:r w:rsidRPr="00415E22">
        <w:rPr>
          <w:rFonts w:asciiTheme="majorHAnsi" w:hAnsiTheme="majorHAnsi" w:cstheme="majorHAnsi"/>
          <w:u w:val="single"/>
        </w:rPr>
        <w:t>rational balancing is possible since knowledge</w:t>
      </w:r>
      <w:r w:rsidRPr="001045C0">
        <w:rPr>
          <w:rFonts w:asciiTheme="majorHAnsi" w:hAnsiTheme="majorHAnsi" w:cstheme="majorHAnsi"/>
          <w:sz w:val="14"/>
        </w:rPr>
        <w:t xml:space="preserve"> about actors, their motives and capabilities, </w:t>
      </w:r>
      <w:r w:rsidRPr="00415E22">
        <w:rPr>
          <w:rFonts w:asciiTheme="majorHAnsi" w:hAnsiTheme="majorHAnsi" w:cstheme="majorHAnsi"/>
          <w:u w:val="single"/>
        </w:rPr>
        <w:t>is largely absent</w:t>
      </w:r>
      <w:r w:rsidRPr="001045C0">
        <w:rPr>
          <w:rFonts w:asciiTheme="majorHAnsi" w:hAnsiTheme="majorHAnsi" w:cstheme="majorHAnsi"/>
          <w:sz w:val="14"/>
        </w:rPr>
        <w:t>.</w:t>
      </w:r>
      <w:r>
        <w:rPr>
          <w:rFonts w:asciiTheme="majorHAnsi" w:hAnsiTheme="majorHAnsi" w:cstheme="majorHAnsi"/>
          <w:sz w:val="14"/>
        </w:rPr>
        <w:t xml:space="preserve"> </w:t>
      </w:r>
      <w:r w:rsidRPr="00531588">
        <w:rPr>
          <w:rFonts w:asciiTheme="majorHAnsi" w:hAnsiTheme="majorHAnsi" w:cstheme="majorHAnsi"/>
          <w:sz w:val="12"/>
        </w:rPr>
        <w:t xml:space="preserve">The second form of </w:t>
      </w:r>
      <w:r w:rsidRPr="00010F4A">
        <w:rPr>
          <w:rStyle w:val="Emphasis"/>
          <w:rFonts w:asciiTheme="majorHAnsi" w:hAnsiTheme="majorHAnsi" w:cstheme="majorHAnsi"/>
          <w:highlight w:val="green"/>
        </w:rPr>
        <w:t>security policy</w:t>
      </w:r>
      <w:r w:rsidRPr="00531588">
        <w:rPr>
          <w:rFonts w:asciiTheme="majorHAnsi" w:hAnsiTheme="majorHAnsi" w:cstheme="majorHAnsi"/>
          <w:sz w:val="12"/>
        </w:rPr>
        <w:t xml:space="preserve"> that emerges when the deterrence model collapses mirrors the "social probability" approach. It </w:t>
      </w:r>
      <w:r w:rsidRPr="00010F4A">
        <w:rPr>
          <w:rFonts w:asciiTheme="majorHAnsi" w:hAnsiTheme="majorHAnsi" w:cstheme="majorHAnsi"/>
          <w:b/>
          <w:bCs/>
          <w:highlight w:val="green"/>
          <w:u w:val="single"/>
        </w:rPr>
        <w:t xml:space="preserve">represents a </w:t>
      </w:r>
      <w:r w:rsidRPr="00010F4A">
        <w:rPr>
          <w:rStyle w:val="Emphasis"/>
          <w:rFonts w:asciiTheme="majorHAnsi" w:hAnsiTheme="majorHAnsi" w:cstheme="majorHAnsi"/>
          <w:highlight w:val="green"/>
        </w:rPr>
        <w:t>logic of catastrophe</w:t>
      </w:r>
      <w:r w:rsidRPr="00415E22">
        <w:rPr>
          <w:rFonts w:asciiTheme="majorHAnsi" w:hAnsiTheme="majorHAnsi" w:cstheme="majorHAnsi"/>
          <w:u w:val="single"/>
        </w:rPr>
        <w:t xml:space="preserve">. </w:t>
      </w:r>
      <w:r w:rsidRPr="00531588">
        <w:rPr>
          <w:rFonts w:asciiTheme="majorHAnsi" w:hAnsiTheme="majorHAnsi" w:cstheme="majorHAnsi"/>
          <w:sz w:val="12"/>
        </w:rPr>
        <w:t xml:space="preserve">In contrast to risk management framed in line with logical probability theory, the logic of catastrophe does not attempt to provide means of absorbing uncertainty. Rather, it takes uncertainty as constitutive for the logic itself; uncertainty is a crucial precondition for catastrophes. In particular, catastrophes happen at once, without a warning, but with major implications for the world polity. In this category, we find the impact of meteorites. Mars attacks, the tsunami in South East Asia, and 9/11. To conceive of terrorism as catastrophe has consequences for the formulation of an adequate security policy. Since catastrophes hap-pen irrespectively of human activity or inactivity, </w:t>
      </w:r>
      <w:r w:rsidRPr="00531588">
        <w:rPr>
          <w:rStyle w:val="Emphasis"/>
          <w:rFonts w:asciiTheme="majorHAnsi" w:hAnsiTheme="majorHAnsi" w:cstheme="majorHAnsi"/>
          <w:b w:val="0"/>
          <w:bCs/>
          <w:sz w:val="12"/>
          <w:u w:val="none"/>
        </w:rPr>
        <w:t>no political action</w:t>
      </w:r>
      <w:r w:rsidRPr="00531588">
        <w:rPr>
          <w:rFonts w:asciiTheme="majorHAnsi" w:hAnsiTheme="majorHAnsi" w:cstheme="majorHAnsi"/>
          <w:b/>
          <w:bCs/>
          <w:sz w:val="12"/>
        </w:rPr>
        <w:t xml:space="preserve"> </w:t>
      </w:r>
      <w:r w:rsidRPr="00531588">
        <w:rPr>
          <w:rFonts w:asciiTheme="majorHAnsi" w:hAnsiTheme="majorHAnsi" w:cstheme="majorHAnsi"/>
          <w:sz w:val="12"/>
        </w:rPr>
        <w:t>could possibly prevent them. Of course, there are precautions that can be taken, but the framing of terrorist attack as a catastrophe points to spatial and temporal characteristics that are beyond "rationality."</w:t>
      </w:r>
      <w:r w:rsidRPr="00415E22">
        <w:rPr>
          <w:rFonts w:asciiTheme="majorHAnsi" w:hAnsiTheme="majorHAnsi" w:cstheme="majorHAnsi"/>
          <w:u w:val="single"/>
        </w:rPr>
        <w:t xml:space="preserve"> Thus</w:t>
      </w:r>
      <w:r w:rsidRPr="00531588">
        <w:rPr>
          <w:rFonts w:asciiTheme="majorHAnsi" w:hAnsiTheme="majorHAnsi" w:cstheme="majorHAnsi"/>
          <w:sz w:val="12"/>
        </w:rPr>
        <w:t xml:space="preserve">, political </w:t>
      </w:r>
      <w:r w:rsidRPr="00010F4A">
        <w:rPr>
          <w:rFonts w:asciiTheme="majorHAnsi" w:hAnsiTheme="majorHAnsi" w:cstheme="majorHAnsi"/>
          <w:b/>
          <w:bCs/>
          <w:highlight w:val="green"/>
          <w:u w:val="single"/>
        </w:rPr>
        <w:t>decision makers are exempt</w:t>
      </w:r>
      <w:r w:rsidRPr="00531588">
        <w:rPr>
          <w:rFonts w:asciiTheme="majorHAnsi" w:hAnsiTheme="majorHAnsi" w:cstheme="majorHAnsi"/>
          <w:sz w:val="12"/>
        </w:rPr>
        <w:t xml:space="preserve">ed </w:t>
      </w:r>
      <w:r w:rsidRPr="00010F4A">
        <w:rPr>
          <w:rFonts w:asciiTheme="majorHAnsi" w:hAnsiTheme="majorHAnsi" w:cstheme="majorHAnsi"/>
          <w:b/>
          <w:bCs/>
          <w:highlight w:val="green"/>
          <w:u w:val="single"/>
        </w:rPr>
        <w:t>from</w:t>
      </w:r>
      <w:r w:rsidRPr="00415E22">
        <w:rPr>
          <w:rFonts w:asciiTheme="majorHAnsi" w:hAnsiTheme="majorHAnsi" w:cstheme="majorHAnsi"/>
          <w:u w:val="single"/>
        </w:rPr>
        <w:t xml:space="preserve"> the </w:t>
      </w:r>
      <w:r w:rsidRPr="00010F4A">
        <w:rPr>
          <w:rFonts w:asciiTheme="majorHAnsi" w:hAnsiTheme="majorHAnsi" w:cstheme="majorHAnsi"/>
          <w:b/>
          <w:bCs/>
          <w:highlight w:val="green"/>
          <w:u w:val="single"/>
        </w:rPr>
        <w:t>responsibility</w:t>
      </w:r>
      <w:r w:rsidRPr="00415E22">
        <w:rPr>
          <w:rFonts w:asciiTheme="majorHAnsi" w:hAnsiTheme="majorHAnsi" w:cstheme="majorHAnsi"/>
          <w:u w:val="single"/>
        </w:rPr>
        <w:t xml:space="preserve"> to provide security</w:t>
      </w:r>
      <w:r w:rsidRPr="00531588">
        <w:rPr>
          <w:rFonts w:asciiTheme="majorHAnsi" w:hAnsiTheme="majorHAnsi" w:cstheme="majorHAnsi"/>
          <w:sz w:val="12"/>
        </w:rPr>
        <w:t>—as long as they at least try to preempt an attack. Interestingly enough, 9/11 was framed as catastrophe in various commissions dealing with the question of who was responsible and whether it could have been prevented.</w:t>
      </w:r>
      <w:r>
        <w:rPr>
          <w:rFonts w:asciiTheme="majorHAnsi" w:hAnsiTheme="majorHAnsi" w:cstheme="majorHAnsi"/>
          <w:sz w:val="12"/>
        </w:rPr>
        <w:t xml:space="preserve"> </w:t>
      </w:r>
      <w:r w:rsidRPr="00415E22">
        <w:rPr>
          <w:rFonts w:asciiTheme="majorHAnsi" w:hAnsiTheme="majorHAnsi" w:cstheme="majorHAnsi"/>
          <w:sz w:val="16"/>
        </w:rPr>
        <w:t xml:space="preserve">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415E22">
        <w:rPr>
          <w:rFonts w:asciiTheme="majorHAnsi" w:hAnsiTheme="majorHAnsi" w:cstheme="majorHAnsi"/>
          <w:u w:val="single"/>
        </w:rPr>
        <w:t>the framework of</w:t>
      </w:r>
      <w:r w:rsidRPr="00415E22">
        <w:rPr>
          <w:rFonts w:asciiTheme="majorHAnsi" w:hAnsiTheme="majorHAnsi" w:cstheme="majorHAnsi"/>
          <w:sz w:val="16"/>
        </w:rPr>
        <w:t xml:space="preserve"> the </w:t>
      </w:r>
      <w:r w:rsidRPr="00415E22">
        <w:rPr>
          <w:rFonts w:asciiTheme="majorHAnsi" w:hAnsiTheme="majorHAnsi" w:cstheme="majorHAnsi"/>
          <w:u w:val="single"/>
        </w:rPr>
        <w:t>security</w:t>
      </w:r>
      <w:r w:rsidRPr="00415E22">
        <w:rPr>
          <w:rFonts w:asciiTheme="majorHAnsi" w:hAnsiTheme="majorHAnsi" w:cstheme="majorHAnsi"/>
          <w:sz w:val="16"/>
        </w:rPr>
        <w:t xml:space="preserve"> dilemma </w:t>
      </w:r>
      <w:r w:rsidRPr="00415E22">
        <w:rPr>
          <w:rFonts w:asciiTheme="majorHAnsi" w:hAnsiTheme="majorHAnsi" w:cstheme="majorHAnsi"/>
          <w:u w:val="single"/>
        </w:rPr>
        <w:t>fails to capture</w:t>
      </w:r>
      <w:r w:rsidRPr="00415E22">
        <w:rPr>
          <w:rFonts w:asciiTheme="majorHAnsi" w:hAnsiTheme="majorHAnsi" w:cstheme="majorHAnsi"/>
          <w:sz w:val="16"/>
        </w:rPr>
        <w:t xml:space="preserve"> the </w:t>
      </w:r>
      <w:r w:rsidRPr="00415E22">
        <w:rPr>
          <w:rFonts w:asciiTheme="majorHAnsi" w:hAnsiTheme="majorHAnsi" w:cstheme="majorHAnsi"/>
          <w:u w:val="single"/>
        </w:rPr>
        <w:t>basic uncertainties</w:t>
      </w:r>
      <w:r w:rsidRPr="00415E22">
        <w:rPr>
          <w:rFonts w:asciiTheme="majorHAnsi" w:hAnsiTheme="majorHAnsi" w:cstheme="majorHAnsi"/>
          <w:sz w:val="16"/>
        </w:rPr>
        <w:t>.</w:t>
      </w:r>
      <w:r>
        <w:rPr>
          <w:rFonts w:asciiTheme="majorHAnsi" w:hAnsiTheme="majorHAnsi" w:cstheme="majorHAnsi"/>
          <w:sz w:val="16"/>
        </w:rPr>
        <w:t xml:space="preserve"> </w:t>
      </w:r>
      <w:r w:rsidRPr="00415E22">
        <w:rPr>
          <w:rFonts w:asciiTheme="majorHAnsi" w:hAnsiTheme="majorHAnsi" w:cstheme="majorHAnsi"/>
          <w:sz w:val="16"/>
        </w:rPr>
        <w:t xml:space="preserve">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15E22">
        <w:rPr>
          <w:rFonts w:asciiTheme="majorHAnsi" w:hAnsiTheme="majorHAnsi" w:cstheme="majorHAnsi"/>
          <w:u w:val="single"/>
        </w:rPr>
        <w:t>we do not</w:t>
      </w:r>
      <w:r w:rsidRPr="00415E22">
        <w:rPr>
          <w:rFonts w:asciiTheme="majorHAnsi" w:hAnsiTheme="majorHAnsi" w:cstheme="majorHAnsi"/>
          <w:sz w:val="16"/>
        </w:rPr>
        <w:t xml:space="preserve"> even </w:t>
      </w:r>
      <w:r w:rsidRPr="00415E22">
        <w:rPr>
          <w:rFonts w:asciiTheme="majorHAnsi" w:hAnsiTheme="majorHAnsi" w:cstheme="majorHAnsi"/>
          <w:u w:val="single"/>
        </w:rPr>
        <w:t>know</w:t>
      </w:r>
      <w:r w:rsidRPr="00415E22">
        <w:rPr>
          <w:rFonts w:asciiTheme="majorHAnsi" w:hAnsiTheme="majorHAnsi" w:cstheme="majorHAnsi"/>
          <w:sz w:val="16"/>
        </w:rPr>
        <w:t xml:space="preserve"> who or what will constitute </w:t>
      </w:r>
      <w:r w:rsidRPr="00415E22">
        <w:rPr>
          <w:rFonts w:asciiTheme="majorHAnsi" w:hAnsiTheme="majorHAnsi" w:cstheme="majorHAnsi"/>
          <w:u w:val="single"/>
        </w:rPr>
        <w:t>the most serious future threat</w:t>
      </w:r>
      <w:r w:rsidRPr="00415E22">
        <w:rPr>
          <w:rFonts w:asciiTheme="majorHAnsi" w:hAnsiTheme="majorHAnsi" w:cstheme="majorHAnsi"/>
          <w:sz w:val="16"/>
        </w:rPr>
        <w:t xml:space="preserve">, "^i </w:t>
      </w:r>
      <w:r w:rsidRPr="00415E22">
        <w:rPr>
          <w:rFonts w:asciiTheme="majorHAnsi" w:hAnsiTheme="majorHAnsi" w:cstheme="majorHAnsi"/>
          <w:u w:val="single"/>
        </w:rPr>
        <w:t>In order to cope</w:t>
      </w:r>
      <w:r w:rsidRPr="00415E22">
        <w:rPr>
          <w:rFonts w:asciiTheme="majorHAnsi" w:hAnsiTheme="majorHAnsi" w:cstheme="majorHAnsi"/>
          <w:sz w:val="16"/>
        </w:rPr>
        <w:t xml:space="preserve"> with this challenge it would be essential, another Rand researcher wrote, to break free from </w:t>
      </w:r>
      <w:r w:rsidRPr="00415E22">
        <w:rPr>
          <w:rFonts w:asciiTheme="majorHAnsi" w:hAnsiTheme="majorHAnsi" w:cstheme="majorHAnsi"/>
          <w:u w:val="single"/>
        </w:rPr>
        <w:t>the</w:t>
      </w:r>
      <w:r w:rsidRPr="00415E22">
        <w:rPr>
          <w:rFonts w:asciiTheme="majorHAnsi" w:hAnsiTheme="majorHAnsi" w:cstheme="majorHAnsi"/>
          <w:sz w:val="16"/>
        </w:rPr>
        <w:t xml:space="preserve"> "tyranny" of plausible scenario planning. The decisive </w:t>
      </w:r>
      <w:r w:rsidRPr="00415E22">
        <w:rPr>
          <w:rFonts w:asciiTheme="majorHAnsi" w:hAnsiTheme="majorHAnsi" w:cstheme="majorHAnsi"/>
          <w:u w:val="single"/>
        </w:rPr>
        <w:t xml:space="preserve">step would be to create "discontinuous scenarios ... in which there is </w:t>
      </w:r>
      <w:r w:rsidRPr="00415E22">
        <w:rPr>
          <w:rStyle w:val="Emphasis"/>
          <w:rFonts w:asciiTheme="majorHAnsi" w:hAnsiTheme="majorHAnsi" w:cstheme="majorHAnsi"/>
        </w:rPr>
        <w:t>no plausible audit trail</w:t>
      </w:r>
      <w:r w:rsidRPr="00415E22">
        <w:rPr>
          <w:rFonts w:asciiTheme="majorHAnsi" w:hAnsiTheme="majorHAnsi" w:cstheme="majorHAnsi"/>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w:t>
      </w:r>
      <w:r>
        <w:rPr>
          <w:rFonts w:asciiTheme="majorHAnsi" w:hAnsiTheme="majorHAnsi" w:cstheme="majorHAnsi"/>
          <w:sz w:val="16"/>
        </w:rPr>
        <w:t xml:space="preserve"> </w:t>
      </w:r>
      <w:r w:rsidRPr="00415E22">
        <w:rPr>
          <w:rFonts w:asciiTheme="majorHAnsi" w:hAnsiTheme="majorHAnsi" w:cstheme="majorHAnsi"/>
          <w:sz w:val="16"/>
        </w:rPr>
        <w:t xml:space="preserve">The problem with this kind of risk assessment is, however, that </w:t>
      </w:r>
      <w:r w:rsidRPr="00010F4A">
        <w:rPr>
          <w:rFonts w:asciiTheme="majorHAnsi" w:hAnsiTheme="majorHAnsi" w:cstheme="majorHAnsi"/>
          <w:b/>
          <w:bCs/>
          <w:highlight w:val="green"/>
          <w:u w:val="single"/>
        </w:rPr>
        <w:t>even the most</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absurd scenarios</w:t>
      </w:r>
      <w:r w:rsidRPr="00415E22">
        <w:rPr>
          <w:rFonts w:asciiTheme="majorHAnsi" w:hAnsiTheme="majorHAnsi" w:cstheme="majorHAnsi"/>
          <w:sz w:val="16"/>
        </w:rPr>
        <w:t xml:space="preserve"> can </w:t>
      </w:r>
      <w:r w:rsidRPr="00010F4A">
        <w:rPr>
          <w:rFonts w:asciiTheme="majorHAnsi" w:hAnsiTheme="majorHAnsi" w:cstheme="majorHAnsi"/>
          <w:b/>
          <w:bCs/>
          <w:highlight w:val="green"/>
          <w:u w:val="single"/>
        </w:rPr>
        <w:t>gain plausibility</w:t>
      </w:r>
      <w:r w:rsidRPr="00010F4A">
        <w:rPr>
          <w:rFonts w:asciiTheme="majorHAnsi" w:hAnsiTheme="majorHAnsi" w:cstheme="majorHAnsi"/>
          <w:b/>
          <w:bCs/>
          <w:sz w:val="16"/>
          <w:highlight w:val="green"/>
        </w:rPr>
        <w:t xml:space="preserve">. </w:t>
      </w:r>
      <w:r w:rsidRPr="00010F4A">
        <w:rPr>
          <w:rFonts w:asciiTheme="majorHAnsi" w:hAnsiTheme="majorHAnsi" w:cstheme="majorHAnsi"/>
          <w:b/>
          <w:bCs/>
          <w:highlight w:val="green"/>
          <w:u w:val="single"/>
        </w:rPr>
        <w:t>By constructing a</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chain of potentialities</w:t>
      </w:r>
      <w:r w:rsidRPr="00010F4A">
        <w:rPr>
          <w:rFonts w:asciiTheme="majorHAnsi" w:hAnsiTheme="majorHAnsi" w:cstheme="majorHAnsi"/>
          <w:highlight w:val="green"/>
          <w:u w:val="single"/>
        </w:rPr>
        <w:t>, i</w:t>
      </w:r>
      <w:r w:rsidRPr="00010F4A">
        <w:rPr>
          <w:rFonts w:asciiTheme="majorHAnsi" w:hAnsiTheme="majorHAnsi" w:cstheme="majorHAnsi"/>
          <w:b/>
          <w:bCs/>
          <w:highlight w:val="green"/>
          <w:u w:val="single"/>
        </w:rPr>
        <w:t>mprobable events are linked and brought into</w:t>
      </w:r>
      <w:r w:rsidRPr="00C159F4">
        <w:rPr>
          <w:rFonts w:asciiTheme="majorHAnsi" w:hAnsiTheme="majorHAnsi" w:cstheme="majorHAnsi"/>
          <w:b/>
          <w:bCs/>
          <w:sz w:val="16"/>
        </w:rPr>
        <w:t xml:space="preserve"> </w:t>
      </w:r>
      <w:r w:rsidRPr="00415E22">
        <w:rPr>
          <w:rFonts w:asciiTheme="majorHAnsi" w:hAnsiTheme="majorHAnsi" w:cstheme="majorHAnsi"/>
          <w:sz w:val="16"/>
        </w:rPr>
        <w:t xml:space="preserve">the realm of </w:t>
      </w:r>
      <w:r w:rsidRPr="00010F4A">
        <w:rPr>
          <w:rFonts w:asciiTheme="majorHAnsi" w:hAnsiTheme="majorHAnsi" w:cstheme="majorHAnsi"/>
          <w:b/>
          <w:bCs/>
          <w:highlight w:val="green"/>
          <w:u w:val="single"/>
        </w:rPr>
        <w:t>the possible</w:t>
      </w:r>
      <w:r w:rsidRPr="00D63C59">
        <w:rPr>
          <w:rFonts w:asciiTheme="majorHAnsi" w:hAnsiTheme="majorHAnsi" w:cstheme="majorHAnsi"/>
          <w:b/>
          <w:bCs/>
          <w:u w:val="single"/>
        </w:rPr>
        <w:t>, if not</w:t>
      </w:r>
      <w:r w:rsidRPr="00415E22">
        <w:rPr>
          <w:rFonts w:asciiTheme="majorHAnsi" w:hAnsiTheme="majorHAnsi" w:cstheme="majorHAnsi"/>
          <w:sz w:val="16"/>
        </w:rPr>
        <w:t xml:space="preserve"> even the </w:t>
      </w:r>
      <w:r w:rsidRPr="00D63C59">
        <w:rPr>
          <w:rFonts w:asciiTheme="majorHAnsi" w:hAnsiTheme="majorHAnsi" w:cstheme="majorHAnsi"/>
          <w:b/>
          <w:bCs/>
          <w:u w:val="single"/>
        </w:rPr>
        <w:t>probable</w:t>
      </w:r>
      <w:r w:rsidRPr="00D63C59">
        <w:rPr>
          <w:rFonts w:asciiTheme="majorHAnsi" w:hAnsiTheme="majorHAnsi" w:cstheme="majorHAnsi"/>
          <w:sz w:val="16"/>
          <w:u w:val="single"/>
        </w:rPr>
        <w:t>. "</w:t>
      </w:r>
      <w:r w:rsidRPr="00010F4A">
        <w:rPr>
          <w:rFonts w:asciiTheme="majorHAnsi" w:hAnsiTheme="majorHAnsi" w:cstheme="majorHAnsi"/>
          <w:b/>
          <w:bCs/>
          <w:highlight w:val="green"/>
          <w:u w:val="single"/>
        </w:rPr>
        <w:t>Although</w:t>
      </w:r>
      <w:r w:rsidRPr="00010F4A">
        <w:rPr>
          <w:rFonts w:asciiTheme="majorHAnsi" w:hAnsiTheme="majorHAnsi" w:cstheme="majorHAnsi"/>
          <w:sz w:val="16"/>
          <w:highlight w:val="green"/>
        </w:rPr>
        <w:t xml:space="preserve"> </w:t>
      </w:r>
      <w:r w:rsidRPr="00D63C59">
        <w:rPr>
          <w:rFonts w:asciiTheme="majorHAnsi" w:hAnsiTheme="majorHAnsi" w:cstheme="majorHAnsi"/>
          <w:sz w:val="16"/>
        </w:rPr>
        <w:t xml:space="preserve">the </w:t>
      </w:r>
      <w:r w:rsidRPr="00010F4A">
        <w:rPr>
          <w:rFonts w:asciiTheme="majorHAnsi" w:hAnsiTheme="majorHAnsi" w:cstheme="majorHAnsi"/>
          <w:b/>
          <w:bCs/>
          <w:highlight w:val="green"/>
          <w:u w:val="single"/>
        </w:rPr>
        <w:t>likelihood</w:t>
      </w:r>
      <w:r w:rsidRPr="00415E22">
        <w:rPr>
          <w:rFonts w:asciiTheme="majorHAnsi" w:hAnsiTheme="majorHAnsi" w:cstheme="majorHAnsi"/>
          <w:sz w:val="16"/>
        </w:rPr>
        <w:t xml:space="preserve"> of the scenario </w:t>
      </w:r>
      <w:r w:rsidRPr="00010F4A">
        <w:rPr>
          <w:rFonts w:asciiTheme="majorHAnsi" w:hAnsiTheme="majorHAnsi" w:cstheme="majorHAnsi"/>
          <w:b/>
          <w:bCs/>
          <w:highlight w:val="green"/>
          <w:u w:val="single"/>
        </w:rPr>
        <w:t>dwindles with each step, the</w:t>
      </w:r>
      <w:r w:rsidRPr="00415E22">
        <w:rPr>
          <w:rFonts w:asciiTheme="majorHAnsi" w:hAnsiTheme="majorHAnsi" w:cstheme="majorHAnsi"/>
          <w:sz w:val="16"/>
          <w:szCs w:val="16"/>
        </w:rPr>
        <w:t xml:space="preserve"> </w:t>
      </w:r>
      <w:r w:rsidRPr="00415E22">
        <w:rPr>
          <w:rFonts w:asciiTheme="majorHAnsi" w:hAnsiTheme="majorHAnsi" w:cstheme="majorHAnsi"/>
          <w:sz w:val="16"/>
        </w:rPr>
        <w:t xml:space="preserve">residual </w:t>
      </w:r>
      <w:r w:rsidRPr="00010F4A">
        <w:rPr>
          <w:rFonts w:asciiTheme="majorHAnsi" w:hAnsiTheme="majorHAnsi" w:cstheme="majorHAnsi"/>
          <w:b/>
          <w:bCs/>
          <w:highlight w:val="green"/>
          <w:u w:val="single"/>
        </w:rPr>
        <w:t>impression is</w:t>
      </w:r>
      <w:r w:rsidRPr="00415E22">
        <w:rPr>
          <w:rFonts w:asciiTheme="majorHAnsi" w:hAnsiTheme="majorHAnsi" w:cstheme="majorHAnsi"/>
          <w:sz w:val="16"/>
        </w:rPr>
        <w:t xml:space="preserve"> one </w:t>
      </w:r>
      <w:r w:rsidRPr="00010F4A">
        <w:rPr>
          <w:rFonts w:asciiTheme="majorHAnsi" w:hAnsiTheme="majorHAnsi" w:cstheme="majorHAnsi"/>
          <w:b/>
          <w:bCs/>
          <w:highlight w:val="green"/>
          <w:u w:val="single"/>
        </w:rPr>
        <w:t>of plausibility</w:t>
      </w:r>
      <w:r w:rsidRPr="00415E22">
        <w:rPr>
          <w:rFonts w:asciiTheme="majorHAnsi" w:hAnsiTheme="majorHAnsi" w:cstheme="majorHAnsi"/>
          <w:sz w:val="16"/>
        </w:rPr>
        <w:t xml:space="preserve">. "54 This so-called Othello effect has been effective in the dawn of the recent war in Iraq. </w:t>
      </w:r>
      <w:r w:rsidRPr="00415E22">
        <w:rPr>
          <w:rFonts w:asciiTheme="majorHAnsi" w:hAnsiTheme="majorHAnsi" w:cstheme="majorHAnsi"/>
          <w:u w:val="single"/>
        </w:rPr>
        <w:t xml:space="preserve">The </w:t>
      </w:r>
      <w:r w:rsidRPr="004A5977">
        <w:rPr>
          <w:rFonts w:asciiTheme="majorHAnsi" w:hAnsiTheme="majorHAnsi" w:cstheme="majorHAnsi"/>
          <w:u w:val="single"/>
        </w:rPr>
        <w:t>connection between Saddam</w:t>
      </w:r>
      <w:r w:rsidRPr="004A5977">
        <w:rPr>
          <w:rFonts w:asciiTheme="majorHAnsi" w:hAnsiTheme="majorHAnsi" w:cstheme="majorHAnsi"/>
          <w:sz w:val="16"/>
        </w:rPr>
        <w:t xml:space="preserve"> Hussein </w:t>
      </w:r>
      <w:r w:rsidRPr="004A5977">
        <w:rPr>
          <w:rFonts w:asciiTheme="majorHAnsi" w:hAnsiTheme="majorHAnsi" w:cstheme="majorHAnsi"/>
          <w:u w:val="single"/>
        </w:rPr>
        <w:t>and Al Qaeda</w:t>
      </w:r>
      <w:r w:rsidRPr="004A5977">
        <w:rPr>
          <w:rFonts w:asciiTheme="majorHAnsi" w:hAnsiTheme="majorHAnsi" w:cstheme="majorHAnsi"/>
          <w:sz w:val="16"/>
        </w:rPr>
        <w:t xml:space="preserve"> that the US government tried to prove </w:t>
      </w:r>
      <w:r w:rsidRPr="004A5977">
        <w:rPr>
          <w:rFonts w:asciiTheme="majorHAnsi" w:hAnsiTheme="majorHAnsi" w:cstheme="majorHAnsi"/>
          <w:u w:val="single"/>
        </w:rPr>
        <w:t>was disputed from the</w:t>
      </w:r>
      <w:r w:rsidRPr="004A5977">
        <w:rPr>
          <w:rFonts w:asciiTheme="majorHAnsi" w:hAnsiTheme="majorHAnsi" w:cstheme="majorHAnsi"/>
          <w:sz w:val="16"/>
        </w:rPr>
        <w:t xml:space="preserve"> very </w:t>
      </w:r>
      <w:r w:rsidRPr="004A5977">
        <w:rPr>
          <w:rFonts w:asciiTheme="majorHAnsi" w:hAnsiTheme="majorHAnsi" w:cstheme="majorHAnsi"/>
          <w:u w:val="single"/>
        </w:rPr>
        <w:t>beginning. False evidence was</w:t>
      </w:r>
      <w:r w:rsidRPr="004A5977">
        <w:rPr>
          <w:rFonts w:asciiTheme="majorHAnsi" w:hAnsiTheme="majorHAnsi" w:cstheme="majorHAnsi"/>
          <w:sz w:val="16"/>
        </w:rPr>
        <w:t xml:space="preserve"> again and again </w:t>
      </w:r>
      <w:r w:rsidRPr="004A5977">
        <w:rPr>
          <w:rFonts w:asciiTheme="majorHAnsi" w:hAnsiTheme="majorHAnsi" w:cstheme="majorHAnsi"/>
          <w:u w:val="single"/>
        </w:rPr>
        <w:t>presented and refuted, but this did not prevent the</w:t>
      </w:r>
      <w:r w:rsidRPr="004A5977">
        <w:rPr>
          <w:rFonts w:asciiTheme="majorHAnsi" w:hAnsiTheme="majorHAnsi" w:cstheme="majorHAnsi"/>
          <w:sz w:val="16"/>
        </w:rPr>
        <w:t xml:space="preserve"> administration from presenting as the main rationale for war the </w:t>
      </w:r>
      <w:r w:rsidRPr="004A5977">
        <w:rPr>
          <w:rFonts w:asciiTheme="majorHAnsi" w:hAnsiTheme="majorHAnsi" w:cstheme="majorHAnsi"/>
          <w:u w:val="single"/>
        </w:rPr>
        <w:t>improbable yet possible connection</w:t>
      </w:r>
      <w:r w:rsidRPr="004A5977">
        <w:rPr>
          <w:rFonts w:asciiTheme="majorHAnsi" w:hAnsiTheme="majorHAnsi" w:cstheme="majorHAnsi"/>
          <w:sz w:val="16"/>
        </w:rPr>
        <w:t xml:space="preserve"> between Iraq and the terrorist network and the improbable yet possible proliferation of an improbable yet possible nuclear weapon into the hands of Bin Laden. As Donald Rumsfeld famously said: "</w:t>
      </w:r>
      <w:r w:rsidRPr="004A5977">
        <w:rPr>
          <w:rStyle w:val="Emphasis"/>
          <w:rFonts w:asciiTheme="majorHAnsi" w:hAnsiTheme="majorHAnsi" w:cstheme="majorHAnsi"/>
        </w:rPr>
        <w:t>Absence of evidence is not evidence of absence</w:t>
      </w:r>
      <w:r w:rsidRPr="004A5977">
        <w:rPr>
          <w:rFonts w:asciiTheme="majorHAnsi" w:hAnsiTheme="majorHAnsi" w:cstheme="majorHAnsi"/>
          <w:sz w:val="16"/>
        </w:rPr>
        <w:t>." This sentence</w:t>
      </w:r>
      <w:r w:rsidRPr="00415E22">
        <w:rPr>
          <w:rFonts w:asciiTheme="majorHAnsi" w:hAnsiTheme="majorHAnsi" w:cstheme="majorHAnsi"/>
          <w:sz w:val="16"/>
        </w:rPr>
        <w:t xml:space="preserve"> indicates that under the condition of genuine uncertainty, different evidence criteria prevail than in situations where security problems can be assessed with relative certainty.</w:t>
      </w:r>
    </w:p>
    <w:p w14:paraId="0BD1112B" w14:textId="77777777" w:rsidR="004F4525" w:rsidRPr="00415E22" w:rsidRDefault="004F4525" w:rsidP="004F4525">
      <w:pPr>
        <w:pStyle w:val="Heading4"/>
        <w:rPr>
          <w:rFonts w:asciiTheme="majorHAnsi" w:hAnsiTheme="majorHAnsi" w:cstheme="majorHAnsi"/>
          <w:szCs w:val="28"/>
        </w:rPr>
      </w:pPr>
      <w:r>
        <w:rPr>
          <w:rFonts w:asciiTheme="majorHAnsi" w:hAnsiTheme="majorHAnsi" w:cstheme="majorHAnsi"/>
          <w:szCs w:val="28"/>
        </w:rPr>
        <w:t xml:space="preserve">3]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6E8C4EF3" w14:textId="77777777" w:rsidR="004F4525" w:rsidRPr="00415E22" w:rsidRDefault="004F4525" w:rsidP="004F4525">
      <w:pPr>
        <w:rPr>
          <w:rFonts w:asciiTheme="majorHAnsi" w:hAnsiTheme="majorHAnsi" w:cstheme="majorHAnsi"/>
        </w:rPr>
      </w:pPr>
      <w:r w:rsidRPr="00415E22">
        <w:rPr>
          <w:rStyle w:val="Style13ptBold"/>
          <w:rFonts w:asciiTheme="majorHAnsi" w:hAnsiTheme="majorHAnsi" w:cstheme="majorHAnsi"/>
        </w:rPr>
        <w:t>Conetta 98</w:t>
      </w:r>
      <w:r w:rsidRPr="00415E22">
        <w:rPr>
          <w:rFonts w:asciiTheme="majorHAnsi" w:hAnsiTheme="majorHAnsi" w:cstheme="majorHAnsi"/>
        </w:rPr>
        <w:t xml:space="preserve"> </w:t>
      </w:r>
      <w:r w:rsidRPr="00CE3B20">
        <w:rPr>
          <w:rFonts w:asciiTheme="majorHAnsi" w:hAnsiTheme="majorHAnsi" w:cstheme="majorHAnsi"/>
          <w:sz w:val="18"/>
          <w:szCs w:val="18"/>
        </w:rPr>
        <w:t>(Carl Conetta,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17BDA030" w14:textId="77777777" w:rsidR="004F4525" w:rsidRPr="00EC339D" w:rsidRDefault="004F4525" w:rsidP="004F4525">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Without doubt, simulations -- including nonstandard ones -- can aid planning. The question is: To what end? And to what effect? Exploring "wild cards" in order to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010F4A">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010F4A">
        <w:rPr>
          <w:rStyle w:val="StyleUnderline"/>
          <w:rFonts w:asciiTheme="majorHAnsi" w:hAnsiTheme="majorHAnsi" w:cstheme="majorHAnsi"/>
          <w:highlight w:val="green"/>
        </w:rPr>
        <w:t xml:space="preserve">gain </w:t>
      </w:r>
      <w:r w:rsidRPr="00010F4A">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010F4A">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r w:rsidRPr="004A5977">
        <w:rPr>
          <w:rStyle w:val="StyleUnderline"/>
          <w:rFonts w:asciiTheme="majorHAnsi" w:hAnsiTheme="majorHAnsi" w:cstheme="majorHAnsi"/>
        </w:rPr>
        <w:t xml:space="preserve">Piattelli-Palmarini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010F4A">
        <w:rPr>
          <w:rStyle w:val="Emphasis"/>
          <w:rFonts w:asciiTheme="majorHAnsi" w:hAnsiTheme="majorHAnsi" w:cstheme="majorHAnsi"/>
          <w:highlight w:val="green"/>
        </w:rPr>
        <w:t>scenarios</w:t>
      </w:r>
      <w:r w:rsidRPr="00010F4A">
        <w:rPr>
          <w:rStyle w:val="StyleUnderline"/>
          <w:rFonts w:asciiTheme="majorHAnsi" w:hAnsiTheme="majorHAnsi" w:cstheme="majorHAnsi"/>
          <w:highlight w:val="green"/>
        </w:rPr>
        <w:t xml:space="preserve"> comprise a </w:t>
      </w:r>
      <w:r w:rsidRPr="00010F4A">
        <w:rPr>
          <w:rStyle w:val="Emphasis"/>
          <w:rFonts w:asciiTheme="majorHAnsi" w:hAnsiTheme="majorHAnsi" w:cstheme="majorHAnsi"/>
          <w:highlight w:val="green"/>
        </w:rPr>
        <w:t>number of</w:t>
      </w:r>
      <w:r w:rsidRPr="00415E22">
        <w:rPr>
          <w:rStyle w:val="Emphasis"/>
          <w:rFonts w:asciiTheme="majorHAnsi" w:hAnsiTheme="majorHAnsi" w:cstheme="majorHAnsi"/>
        </w:rPr>
        <w:t xml:space="preserve"> steps or </w:t>
      </w:r>
      <w:r w:rsidRPr="00010F4A">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010F4A">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010F4A">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010F4A">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010F4A">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010F4A">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r w:rsidRPr="004A5977">
        <w:rPr>
          <w:rStyle w:val="Emphasis"/>
          <w:rFonts w:asciiTheme="majorHAnsi" w:hAnsiTheme="majorHAnsi" w:cstheme="majorHAnsi"/>
        </w:rPr>
        <w:t>highly-selective</w:t>
      </w:r>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010F4A">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010F4A">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010F4A">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010F4A">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r w:rsidRPr="00415E22">
        <w:rPr>
          <w:rFonts w:asciiTheme="majorHAnsi" w:hAnsiTheme="majorHAnsi" w:cstheme="majorHAnsi"/>
          <w:sz w:val="16"/>
        </w:rPr>
        <w:t>general public</w:t>
      </w:r>
      <w:r w:rsidRPr="00415E22">
        <w:rPr>
          <w:rStyle w:val="StyleUnderline"/>
          <w:rFonts w:asciiTheme="majorHAnsi" w:hAnsiTheme="majorHAnsi" w:cstheme="majorHAnsi"/>
        </w:rPr>
        <w:t xml:space="preserve"> impression of </w:t>
      </w:r>
      <w:r w:rsidRPr="00010F4A">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forecasting, but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010F4A">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010F4A">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010F4A">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010F4A">
        <w:rPr>
          <w:rStyle w:val="StyleUnderline"/>
          <w:rFonts w:asciiTheme="majorHAnsi" w:hAnsiTheme="majorHAnsi" w:cstheme="majorHAnsi"/>
          <w:highlight w:val="green"/>
        </w:rPr>
        <w:t>"</w:t>
      </w:r>
      <w:r w:rsidRPr="00010F4A">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010F4A">
        <w:rPr>
          <w:rStyle w:val="StyleUnderline"/>
          <w:rFonts w:asciiTheme="majorHAnsi" w:hAnsiTheme="majorHAnsi" w:cstheme="majorHAnsi"/>
          <w:highlight w:val="green"/>
        </w:rPr>
        <w:t xml:space="preserve">by </w:t>
      </w:r>
      <w:r w:rsidRPr="00010F4A">
        <w:rPr>
          <w:rStyle w:val="Emphasis"/>
          <w:rFonts w:asciiTheme="majorHAnsi" w:hAnsiTheme="majorHAnsi" w:cstheme="majorHAnsi"/>
          <w:highlight w:val="green"/>
        </w:rPr>
        <w:t>lowering the threshold</w:t>
      </w:r>
      <w:r w:rsidRPr="00010F4A">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010F4A">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010F4A">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60B71818" w14:textId="77777777" w:rsidR="004F4525" w:rsidRPr="00415E22" w:rsidRDefault="004F4525" w:rsidP="004F4525">
      <w:pPr>
        <w:pStyle w:val="Heading4"/>
        <w:ind w:left="720" w:hanging="720"/>
        <w:rPr>
          <w:rFonts w:asciiTheme="majorHAnsi" w:hAnsiTheme="majorHAnsi" w:cstheme="majorHAnsi"/>
        </w:rPr>
      </w:pPr>
      <w:r>
        <w:t xml:space="preserve">4] </w:t>
      </w:r>
      <w:r w:rsidRPr="00415E22">
        <w:rPr>
          <w:rFonts w:asciiTheme="majorHAnsi" w:hAnsiTheme="majorHAnsi" w:cstheme="majorHAnsi"/>
        </w:rPr>
        <w:t xml:space="preserve">All risks of extinction events </w:t>
      </w:r>
      <w:r w:rsidRPr="00415E22">
        <w:rPr>
          <w:rFonts w:asciiTheme="majorHAnsi" w:hAnsiTheme="majorHAnsi" w:cstheme="majorHAnsi"/>
          <w:u w:val="single"/>
        </w:rPr>
        <w:t>together</w:t>
      </w:r>
      <w:r w:rsidRPr="00415E22">
        <w:rPr>
          <w:rFonts w:asciiTheme="majorHAnsi" w:hAnsiTheme="majorHAnsi" w:cstheme="majorHAnsi"/>
        </w:rPr>
        <w:t xml:space="preserve"> are 0.2% per year</w:t>
      </w:r>
      <w:r>
        <w:rPr>
          <w:rFonts w:asciiTheme="majorHAnsi" w:hAnsiTheme="majorHAnsi" w:cstheme="majorHAnsi"/>
        </w:rPr>
        <w:t xml:space="preserve">. </w:t>
      </w:r>
    </w:p>
    <w:p w14:paraId="6B243592" w14:textId="77777777" w:rsidR="004F4525" w:rsidRPr="00415E22" w:rsidRDefault="004F4525" w:rsidP="004F4525">
      <w:pPr>
        <w:rPr>
          <w:rFonts w:asciiTheme="majorHAnsi" w:hAnsiTheme="majorHAnsi" w:cstheme="majorHAnsi"/>
        </w:rPr>
      </w:pPr>
      <w:r w:rsidRPr="00415E22">
        <w:rPr>
          <w:rStyle w:val="Style13ptBold"/>
          <w:rFonts w:asciiTheme="majorHAnsi" w:hAnsiTheme="majorHAnsi" w:cstheme="majorHAnsi"/>
        </w:rPr>
        <w:t>Simpson 16</w:t>
      </w:r>
      <w:r w:rsidRPr="00415E22">
        <w:rPr>
          <w:rFonts w:asciiTheme="majorHAnsi" w:hAnsiTheme="majorHAnsi" w:cstheme="majorHAnsi"/>
        </w:rPr>
        <w:t xml:space="preserve"> </w:t>
      </w:r>
      <w:r w:rsidRPr="00305040">
        <w:rPr>
          <w:rFonts w:asciiTheme="majorHAnsi" w:hAnsiTheme="majorHAnsi" w:cstheme="majorHAnsi"/>
          <w:sz w:val="18"/>
          <w:szCs w:val="18"/>
        </w:rPr>
        <w:t>(Fergus Simpson, Mathematician at the University of Barcelona. [Apocalypse Now? Reviving the Doomsday Argument, https://arxiv.org/abs/1611.03072] // BPS</w:t>
      </w:r>
    </w:p>
    <w:p w14:paraId="67280E9C" w14:textId="77777777" w:rsidR="004F4525" w:rsidRDefault="004F4525" w:rsidP="004F4525">
      <w:pPr>
        <w:rPr>
          <w:rFonts w:asciiTheme="majorHAnsi" w:hAnsiTheme="majorHAnsi" w:cstheme="majorHAnsi"/>
          <w:sz w:val="14"/>
        </w:rPr>
      </w:pPr>
      <w:r w:rsidRPr="001F3388">
        <w:rPr>
          <w:rFonts w:asciiTheme="majorHAnsi" w:hAnsiTheme="majorHAnsi" w:cstheme="majorHAnsi"/>
          <w:sz w:val="14"/>
        </w:rPr>
        <w:t xml:space="preserve">Whether </w:t>
      </w:r>
      <w:r w:rsidRPr="00415E22">
        <w:rPr>
          <w:rStyle w:val="StyleUnderline"/>
          <w:rFonts w:asciiTheme="majorHAnsi" w:hAnsiTheme="majorHAnsi" w:cstheme="majorHAnsi"/>
        </w:rPr>
        <w:t xml:space="preserve">the fate of our species can be </w:t>
      </w:r>
      <w:r w:rsidRPr="00415E22">
        <w:rPr>
          <w:rStyle w:val="Emphasis"/>
          <w:rFonts w:asciiTheme="majorHAnsi" w:hAnsiTheme="majorHAnsi" w:cstheme="majorHAnsi"/>
        </w:rPr>
        <w:t>forecast</w:t>
      </w:r>
      <w:r w:rsidRPr="001F3388">
        <w:rPr>
          <w:rFonts w:asciiTheme="majorHAnsi" w:hAnsiTheme="majorHAnsi" w:cstheme="majorHAnsi"/>
          <w:sz w:val="14"/>
        </w:rPr>
        <w:t xml:space="preserve"> from its past has been the topic of considerable controversy. </w:t>
      </w:r>
      <w:r w:rsidRPr="00415E22">
        <w:rPr>
          <w:rStyle w:val="StyleUnderline"/>
          <w:rFonts w:asciiTheme="majorHAnsi" w:hAnsiTheme="majorHAnsi" w:cstheme="majorHAnsi"/>
        </w:rPr>
        <w:t>One refutation</w:t>
      </w:r>
      <w:r w:rsidRPr="001F3388">
        <w:rPr>
          <w:rFonts w:asciiTheme="majorHAnsi" w:hAnsiTheme="majorHAnsi" w:cstheme="majorHAnsi"/>
          <w:sz w:val="14"/>
        </w:rPr>
        <w:t xml:space="preserve"> of the so-called Doomsday Argument </w:t>
      </w:r>
      <w:r w:rsidRPr="00415E22">
        <w:rPr>
          <w:rStyle w:val="StyleUnderline"/>
          <w:rFonts w:asciiTheme="majorHAnsi" w:hAnsiTheme="majorHAnsi" w:cstheme="majorHAnsi"/>
        </w:rPr>
        <w:t>is based on the premise that we are more likely to exist in a universe containing a greater number of observers</w:t>
      </w:r>
      <w:r w:rsidRPr="001F3388">
        <w:rPr>
          <w:rFonts w:asciiTheme="majorHAnsi" w:hAnsiTheme="majorHAnsi" w:cstheme="majorHAnsi"/>
          <w:sz w:val="14"/>
        </w:rPr>
        <w:t xml:space="preserve">. Here </w:t>
      </w:r>
      <w:r w:rsidRPr="00415E22">
        <w:rPr>
          <w:rStyle w:val="StyleUnderline"/>
          <w:rFonts w:asciiTheme="majorHAnsi" w:hAnsiTheme="majorHAnsi" w:cstheme="majorHAnsi"/>
        </w:rPr>
        <w:t xml:space="preserve">we </w:t>
      </w:r>
      <w:r w:rsidRPr="00305040">
        <w:rPr>
          <w:rStyle w:val="StyleUnderline"/>
          <w:rFonts w:asciiTheme="majorHAnsi" w:hAnsiTheme="majorHAnsi" w:cstheme="majorHAnsi"/>
        </w:rPr>
        <w:t xml:space="preserve">present </w:t>
      </w:r>
      <w:r w:rsidRPr="00010F4A">
        <w:rPr>
          <w:rStyle w:val="StyleUnderline"/>
          <w:rFonts w:asciiTheme="majorHAnsi" w:hAnsiTheme="majorHAnsi" w:cstheme="majorHAnsi"/>
          <w:b/>
          <w:bCs/>
          <w:highlight w:val="green"/>
        </w:rPr>
        <w:t>a</w:t>
      </w:r>
      <w:r w:rsidRPr="00010F4A">
        <w:rPr>
          <w:rStyle w:val="StyleUnderline"/>
          <w:rFonts w:asciiTheme="majorHAnsi" w:hAnsiTheme="majorHAnsi" w:cstheme="majorHAnsi"/>
          <w:b/>
          <w:bCs/>
          <w:sz w:val="16"/>
          <w:highlight w:val="green"/>
        </w:rPr>
        <w:t xml:space="preserve"> </w:t>
      </w:r>
      <w:r w:rsidRPr="001F3388">
        <w:rPr>
          <w:rStyle w:val="Emphasis"/>
          <w:rFonts w:asciiTheme="majorHAnsi" w:hAnsiTheme="majorHAnsi" w:cstheme="majorHAnsi"/>
          <w:b w:val="0"/>
          <w:bCs/>
          <w:sz w:val="14"/>
          <w:u w:val="none"/>
        </w:rPr>
        <w:t>Bayesian</w:t>
      </w:r>
      <w:r w:rsidRPr="00305040">
        <w:rPr>
          <w:rStyle w:val="Emphasis"/>
          <w:rFonts w:asciiTheme="majorHAnsi" w:hAnsiTheme="majorHAnsi" w:cstheme="majorHAnsi"/>
        </w:rPr>
        <w:t xml:space="preserve"> </w:t>
      </w:r>
      <w:r w:rsidRPr="00010F4A">
        <w:rPr>
          <w:rStyle w:val="Emphasis"/>
          <w:rFonts w:asciiTheme="majorHAnsi" w:hAnsiTheme="majorHAnsi" w:cstheme="majorHAnsi"/>
          <w:highlight w:val="green"/>
        </w:rPr>
        <w:t>reformulation</w:t>
      </w:r>
      <w:r w:rsidRPr="00415E22">
        <w:rPr>
          <w:rStyle w:val="StyleUnderline"/>
          <w:rFonts w:asciiTheme="majorHAnsi" w:hAnsiTheme="majorHAnsi" w:cstheme="majorHAnsi"/>
        </w:rPr>
        <w:t xml:space="preserve"> of the Doomsday Argument which is </w:t>
      </w:r>
      <w:r w:rsidRPr="00415E22">
        <w:rPr>
          <w:rStyle w:val="Emphasis"/>
          <w:rFonts w:asciiTheme="majorHAnsi" w:hAnsiTheme="majorHAnsi" w:cstheme="majorHAnsi"/>
        </w:rPr>
        <w:t>immune</w:t>
      </w:r>
      <w:r w:rsidRPr="00415E22">
        <w:rPr>
          <w:rStyle w:val="StyleUnderline"/>
          <w:rFonts w:asciiTheme="majorHAnsi" w:hAnsiTheme="majorHAnsi" w:cstheme="majorHAnsi"/>
        </w:rPr>
        <w:t xml:space="preserve"> to this effect</w:t>
      </w:r>
      <w:r w:rsidRPr="001F3388">
        <w:rPr>
          <w:rFonts w:asciiTheme="majorHAnsi" w:hAnsiTheme="majorHAnsi" w:cstheme="majorHAnsi"/>
          <w:sz w:val="14"/>
        </w:rPr>
        <w:t xml:space="preserve">. By marginalizing over the spatial configuration of </w:t>
      </w:r>
      <w:r w:rsidRPr="00415E22">
        <w:rPr>
          <w:rStyle w:val="StyleUnderline"/>
          <w:rFonts w:asciiTheme="majorHAnsi" w:hAnsiTheme="majorHAnsi" w:cstheme="majorHAnsi"/>
        </w:rPr>
        <w:t>observers</w:t>
      </w:r>
      <w:r w:rsidRPr="001F3388">
        <w:rPr>
          <w:rFonts w:asciiTheme="majorHAnsi" w:hAnsiTheme="majorHAnsi" w:cstheme="majorHAnsi"/>
          <w:sz w:val="14"/>
        </w:rPr>
        <w:t xml:space="preserve">, we find that any preference for a larger total number of observers has no impact on the inferred local number. </w:t>
      </w:r>
      <w:r w:rsidRPr="00415E22">
        <w:rPr>
          <w:rStyle w:val="StyleUnderline"/>
          <w:rFonts w:asciiTheme="majorHAnsi" w:hAnsiTheme="majorHAnsi" w:cstheme="majorHAnsi"/>
        </w:rPr>
        <w:t>Our results remain unchanged when we adopt either the Self-Indexing Assumption</w:t>
      </w:r>
      <w:r w:rsidRPr="001F3388">
        <w:rPr>
          <w:rFonts w:asciiTheme="majorHAnsi" w:hAnsiTheme="majorHAnsi" w:cstheme="majorHAnsi"/>
          <w:sz w:val="14"/>
        </w:rPr>
        <w:t xml:space="preserve"> (SIA) </w:t>
      </w:r>
      <w:r w:rsidRPr="00415E22">
        <w:rPr>
          <w:rStyle w:val="StyleUnderline"/>
          <w:rFonts w:asciiTheme="majorHAnsi" w:hAnsiTheme="majorHAnsi" w:cstheme="majorHAnsi"/>
        </w:rPr>
        <w:t>or the Self-Sampling Assumption</w:t>
      </w:r>
      <w:r w:rsidRPr="001F3388">
        <w:rPr>
          <w:rFonts w:asciiTheme="majorHAnsi" w:hAnsiTheme="majorHAnsi" w:cstheme="majorHAnsi"/>
          <w:sz w:val="14"/>
        </w:rPr>
        <w:t xml:space="preserve"> (SSA). Furthermore </w:t>
      </w:r>
      <w:r w:rsidRPr="00415E22">
        <w:rPr>
          <w:rStyle w:val="StyleUnderline"/>
          <w:rFonts w:asciiTheme="majorHAnsi" w:hAnsiTheme="majorHAnsi" w:cstheme="majorHAnsi"/>
        </w:rPr>
        <w:t xml:space="preserve">the </w:t>
      </w:r>
      <w:r w:rsidRPr="00415E22">
        <w:rPr>
          <w:rStyle w:val="Emphasis"/>
          <w:rFonts w:asciiTheme="majorHAnsi" w:hAnsiTheme="majorHAnsi" w:cstheme="majorHAnsi"/>
        </w:rPr>
        <w:t>median value of our posterior distribution</w:t>
      </w:r>
      <w:r w:rsidRPr="00415E22">
        <w:rPr>
          <w:rStyle w:val="StyleUnderline"/>
          <w:rFonts w:asciiTheme="majorHAnsi" w:hAnsiTheme="majorHAnsi" w:cstheme="majorHAnsi"/>
        </w:rPr>
        <w:t xml:space="preserve"> is </w:t>
      </w:r>
      <w:r w:rsidRPr="00010F4A">
        <w:rPr>
          <w:rStyle w:val="StyleUnderline"/>
          <w:rFonts w:asciiTheme="majorHAnsi" w:hAnsiTheme="majorHAnsi" w:cstheme="majorHAnsi"/>
          <w:highlight w:val="green"/>
        </w:rPr>
        <w:t>found</w:t>
      </w:r>
      <w:r w:rsidRPr="001F3388">
        <w:rPr>
          <w:rFonts w:asciiTheme="majorHAnsi" w:hAnsiTheme="majorHAnsi" w:cstheme="majorHAnsi"/>
          <w:sz w:val="14"/>
        </w:rPr>
        <w:t xml:space="preserve"> to be </w:t>
      </w:r>
      <w:r w:rsidRPr="00415E22">
        <w:rPr>
          <w:rStyle w:val="StyleUnderline"/>
          <w:rFonts w:asciiTheme="majorHAnsi" w:hAnsiTheme="majorHAnsi" w:cstheme="majorHAnsi"/>
        </w:rPr>
        <w:t>in agreement with the</w:t>
      </w:r>
      <w:r w:rsidRPr="001F3388">
        <w:rPr>
          <w:rFonts w:asciiTheme="majorHAnsi" w:hAnsiTheme="majorHAnsi" w:cstheme="majorHAnsi"/>
          <w:sz w:val="14"/>
        </w:rPr>
        <w:t xml:space="preserve"> frequentist </w:t>
      </w:r>
      <w:r w:rsidRPr="00415E22">
        <w:rPr>
          <w:rStyle w:val="Emphasis"/>
          <w:rFonts w:asciiTheme="majorHAnsi" w:hAnsiTheme="majorHAnsi" w:cstheme="majorHAnsi"/>
        </w:rPr>
        <w:t>forecast</w:t>
      </w:r>
      <w:r w:rsidRPr="00415E22">
        <w:rPr>
          <w:rStyle w:val="StyleUnderline"/>
          <w:rFonts w:asciiTheme="majorHAnsi" w:hAnsiTheme="majorHAnsi" w:cstheme="majorHAnsi"/>
        </w:rPr>
        <w:t xml:space="preserve">. Humanity's prognosis for the coming century is </w:t>
      </w:r>
      <w:r w:rsidRPr="00415E22">
        <w:rPr>
          <w:rStyle w:val="Emphasis"/>
          <w:rFonts w:asciiTheme="majorHAnsi" w:hAnsiTheme="majorHAnsi" w:cstheme="majorHAnsi"/>
        </w:rPr>
        <w:t>well approximated</w:t>
      </w:r>
      <w:r w:rsidRPr="00415E22">
        <w:rPr>
          <w:rStyle w:val="StyleUnderline"/>
          <w:rFonts w:asciiTheme="majorHAnsi" w:hAnsiTheme="majorHAnsi" w:cstheme="majorHAnsi"/>
        </w:rPr>
        <w:t xml:space="preserve"> by a </w:t>
      </w:r>
      <w:r w:rsidRPr="00010F4A">
        <w:rPr>
          <w:rStyle w:val="Emphasis"/>
          <w:rFonts w:asciiTheme="majorHAnsi" w:hAnsiTheme="majorHAnsi" w:cstheme="majorHAnsi"/>
          <w:highlight w:val="green"/>
        </w:rPr>
        <w:t>global catastrophic risk</w:t>
      </w:r>
      <w:r w:rsidRPr="00010F4A">
        <w:rPr>
          <w:rStyle w:val="StyleUnderline"/>
          <w:rFonts w:asciiTheme="majorHAnsi" w:hAnsiTheme="majorHAnsi" w:cstheme="majorHAnsi"/>
          <w:highlight w:val="green"/>
        </w:rPr>
        <w:t xml:space="preserve"> of </w:t>
      </w:r>
      <w:r w:rsidRPr="00010F4A">
        <w:rPr>
          <w:rStyle w:val="Emphasis"/>
          <w:rFonts w:asciiTheme="majorHAnsi" w:hAnsiTheme="majorHAnsi" w:cstheme="majorHAnsi"/>
          <w:highlight w:val="green"/>
        </w:rPr>
        <w:t>0.2% per year</w:t>
      </w:r>
      <w:r w:rsidRPr="00010F4A">
        <w:rPr>
          <w:rFonts w:asciiTheme="majorHAnsi" w:hAnsiTheme="majorHAnsi" w:cstheme="majorHAnsi"/>
          <w:sz w:val="14"/>
          <w:highlight w:val="green"/>
        </w:rPr>
        <w:t>.</w:t>
      </w:r>
    </w:p>
    <w:p w14:paraId="06C55828" w14:textId="77777777" w:rsidR="004F4525" w:rsidRPr="002C6560" w:rsidRDefault="004F4525" w:rsidP="004F4525">
      <w:pPr>
        <w:pStyle w:val="Heading4"/>
        <w:spacing w:line="276" w:lineRule="auto"/>
        <w:rPr>
          <w:sz w:val="14"/>
        </w:rPr>
      </w:pPr>
      <w:r>
        <w:t>5] Structural violence is the most important impact – ignoring them actively exacerbates exclusion.</w:t>
      </w:r>
    </w:p>
    <w:p w14:paraId="5BD3B612" w14:textId="77777777" w:rsidR="004F4525" w:rsidRPr="002C6560" w:rsidRDefault="004F4525" w:rsidP="004F4525">
      <w:pPr>
        <w:tabs>
          <w:tab w:val="left" w:pos="0"/>
        </w:tabs>
        <w:rPr>
          <w:sz w:val="18"/>
          <w:szCs w:val="18"/>
        </w:rPr>
      </w:pPr>
      <w:r>
        <w:rPr>
          <w:rStyle w:val="Style13ptBold"/>
        </w:rPr>
        <w:t xml:space="preserve">Winter and Leighton 99 </w:t>
      </w:r>
      <w:r w:rsidRPr="002C6560">
        <w:rPr>
          <w:sz w:val="18"/>
          <w:szCs w:val="18"/>
        </w:rP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63FCAB93" w14:textId="77777777" w:rsidR="004F4525" w:rsidRDefault="004F4525" w:rsidP="004F4525">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010F4A">
        <w:rPr>
          <w:rStyle w:val="StyleUnderline"/>
          <w:highlight w:val="green"/>
        </w:rPr>
        <w:t>Structural violence,</w:t>
      </w:r>
      <w:r w:rsidRPr="002C6560">
        <w:rPr>
          <w:sz w:val="16"/>
        </w:rPr>
        <w:t xml:space="preserve"> however, </w:t>
      </w:r>
      <w:r w:rsidRPr="00010F4A">
        <w:rPr>
          <w:rStyle w:val="StyleUnderline"/>
          <w:highlight w:val="green"/>
        </w:rPr>
        <w:t>is</w:t>
      </w:r>
      <w:r w:rsidRPr="002C6560">
        <w:rPr>
          <w:sz w:val="16"/>
        </w:rPr>
        <w:t xml:space="preserve"> almost always </w:t>
      </w:r>
      <w:r w:rsidRPr="00155F10">
        <w:rPr>
          <w:rStyle w:val="StyleUnderline"/>
        </w:rPr>
        <w:t xml:space="preserve">invisible, </w:t>
      </w:r>
      <w:r w:rsidRPr="00010F4A">
        <w:rPr>
          <w:rStyle w:val="StyleUnderline"/>
          <w:highlight w:val="green"/>
        </w:rPr>
        <w:t>embedded in</w:t>
      </w:r>
      <w:r w:rsidRPr="00010F4A">
        <w:rPr>
          <w:sz w:val="12"/>
          <w:highlight w:val="green"/>
        </w:rPr>
        <w:t>∂</w:t>
      </w:r>
      <w:r w:rsidRPr="00010F4A">
        <w:rPr>
          <w:b/>
          <w:sz w:val="12"/>
          <w:highlight w:val="green"/>
          <w:u w:val="single"/>
        </w:rPr>
        <w:t xml:space="preserve"> </w:t>
      </w:r>
      <w:r w:rsidRPr="002C6560">
        <w:rPr>
          <w:sz w:val="16"/>
        </w:rPr>
        <w:t>ubiquitous</w:t>
      </w:r>
      <w:r w:rsidRPr="00010F4A">
        <w:rPr>
          <w:rStyle w:val="StyleUnderline"/>
          <w:highlight w:val="green"/>
        </w:rPr>
        <w:t xml:space="preserve"> social structures, normalized by </w:t>
      </w:r>
      <w:r w:rsidRPr="002C6560">
        <w:rPr>
          <w:sz w:val="16"/>
        </w:rPr>
        <w:t>stable</w:t>
      </w:r>
      <w:r w:rsidRPr="00010F4A">
        <w:rPr>
          <w:rStyle w:val="StyleUnderline"/>
          <w:highlight w:val="green"/>
        </w:rPr>
        <w:t xml:space="preserve"> institutions </w:t>
      </w:r>
      <w:r w:rsidRPr="002C6560">
        <w:rPr>
          <w:sz w:val="16"/>
        </w:rPr>
        <w:t>and regular experience.</w:t>
      </w:r>
      <w:r w:rsidRPr="002C6560">
        <w:rPr>
          <w:sz w:val="12"/>
        </w:rPr>
        <w:t>∂</w:t>
      </w:r>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010F4A">
        <w:rPr>
          <w:rStyle w:val="StyleUnderline"/>
          <w:highlight w:val="green"/>
        </w:rPr>
        <w:t>Because they are longstanding</w:t>
      </w:r>
      <w:r w:rsidRPr="00155F10">
        <w:rPr>
          <w:rStyle w:val="StyleUnderline"/>
        </w:rPr>
        <w:t xml:space="preserve">, structural </w:t>
      </w:r>
      <w:r w:rsidRPr="00010F4A">
        <w:rPr>
          <w:rStyle w:val="StyleUnderline"/>
          <w:highlight w:val="green"/>
        </w:rPr>
        <w:t>inequities</w:t>
      </w:r>
      <w:r w:rsidRPr="00010F4A">
        <w:rPr>
          <w:sz w:val="12"/>
          <w:highlight w:val="green"/>
        </w:rPr>
        <w:t>∂</w:t>
      </w:r>
      <w:r w:rsidRPr="00010F4A">
        <w:rPr>
          <w:b/>
          <w:sz w:val="12"/>
          <w:highlight w:val="green"/>
          <w:u w:val="single"/>
        </w:rPr>
        <w:t xml:space="preserve"> </w:t>
      </w:r>
      <w:r w:rsidRPr="002C6560">
        <w:rPr>
          <w:sz w:val="16"/>
        </w:rPr>
        <w:t>usually</w:t>
      </w:r>
      <w:r w:rsidRPr="00010F4A">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generations.</w:t>
      </w:r>
      <w:r w:rsidRPr="002C6560">
        <w:rPr>
          <w:sz w:val="12"/>
        </w:rPr>
        <w:t>∂</w:t>
      </w:r>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do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violence.</w:t>
      </w:r>
      <w:r w:rsidRPr="002C6560">
        <w:rPr>
          <w:sz w:val="12"/>
        </w:rPr>
        <w:t>∂</w:t>
      </w:r>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Darby,</w:t>
      </w:r>
      <w:r w:rsidRPr="002C6560">
        <w:rPr>
          <w:sz w:val="12"/>
        </w:rPr>
        <w:t>∂</w:t>
      </w:r>
      <w:r w:rsidRPr="002C6560">
        <w:rPr>
          <w:sz w:val="16"/>
        </w:rPr>
        <w:t xml:space="preserve"> 1998). In Sri Lanka, youth unemployment and underemployment exacerbates ethnic</w:t>
      </w:r>
      <w:r w:rsidRPr="002C6560">
        <w:rPr>
          <w:sz w:val="12"/>
        </w:rPr>
        <w:t>∂</w:t>
      </w:r>
      <w:r w:rsidRPr="002C6560">
        <w:rPr>
          <w:sz w:val="16"/>
        </w:rPr>
        <w:t xml:space="preserve"> conflict (Rogers, Spencer, &amp; Uyangoda, 1998). In Rwanda, huge disparities in both</w:t>
      </w:r>
      <w:r w:rsidRPr="002C6560">
        <w:rPr>
          <w:sz w:val="12"/>
        </w:rPr>
        <w:t>∂</w:t>
      </w:r>
      <w:r w:rsidRPr="002C6560">
        <w:rPr>
          <w:sz w:val="16"/>
        </w:rPr>
        <w:t xml:space="preserve"> income and social status between the Hutu and Tutsis eventually led to ethnic massacres.</w:t>
      </w:r>
      <w:r w:rsidRPr="002C6560">
        <w:rPr>
          <w:sz w:val="12"/>
        </w:rPr>
        <w:t>∂</w:t>
      </w:r>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societies.ecognizing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Opotow,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010F4A">
        <w:rPr>
          <w:rStyle w:val="StyleUnderline"/>
          <w:highlight w:val="green"/>
        </w:rPr>
        <w:t xml:space="preserve">moral exclusion is a product of </w:t>
      </w:r>
      <w:r w:rsidRPr="00155F10">
        <w:rPr>
          <w:rStyle w:val="StyleUnderline"/>
        </w:rPr>
        <w:t xml:space="preserve">our normal </w:t>
      </w:r>
      <w:r w:rsidRPr="00010F4A">
        <w:rPr>
          <w:rStyle w:val="Emphasis"/>
          <w:highlight w:val="green"/>
        </w:rPr>
        <w:t>cognitive processes</w:t>
      </w:r>
      <w:r w:rsidRPr="00010F4A">
        <w:rPr>
          <w:rStyle w:val="StyleUnderline"/>
          <w:highlight w:val="green"/>
        </w:rPr>
        <w:t>.</w:t>
      </w:r>
      <w:r w:rsidRPr="002C6560">
        <w:rPr>
          <w:sz w:val="16"/>
        </w:rPr>
        <w:t xml:space="preserve"> But Opotow</w:t>
      </w:r>
      <w:r w:rsidRPr="002C6560">
        <w:rPr>
          <w:sz w:val="12"/>
        </w:rPr>
        <w:t>∂</w:t>
      </w:r>
      <w:r w:rsidRPr="002C6560">
        <w:rPr>
          <w:sz w:val="16"/>
        </w:rPr>
        <w:t xml:space="preserve"> argues convincingly that </w:t>
      </w:r>
      <w:r w:rsidRPr="00010F4A">
        <w:rPr>
          <w:rStyle w:val="StyleUnderline"/>
          <w:highlight w:val="green"/>
        </w:rPr>
        <w:t xml:space="preserve">we can reduce its </w:t>
      </w:r>
      <w:r w:rsidRPr="00F91B96">
        <w:rPr>
          <w:rStyle w:val="StyleUnderline"/>
        </w:rPr>
        <w:t xml:space="preserve">nefarious </w:t>
      </w:r>
      <w:r w:rsidRPr="00010F4A">
        <w:rPr>
          <w:rStyle w:val="StyleUnderline"/>
          <w:highlight w:val="green"/>
        </w:rPr>
        <w:t>effects by becoming aware of our</w:t>
      </w:r>
      <w:r w:rsidRPr="00010F4A">
        <w:rPr>
          <w:rStyle w:val="StyleUnderline"/>
          <w:sz w:val="12"/>
          <w:highlight w:val="green"/>
        </w:rPr>
        <w:t xml:space="preserve"> </w:t>
      </w:r>
      <w:r w:rsidRPr="00010F4A">
        <w:rPr>
          <w:rStyle w:val="StyleUnderline"/>
          <w:highlight w:val="green"/>
        </w:rPr>
        <w:t xml:space="preserve">distorted perceptions. </w:t>
      </w:r>
      <w:r w:rsidRPr="002C6560">
        <w:rPr>
          <w:sz w:val="16"/>
        </w:rPr>
        <w:t>Inclusionary thinking can be fostered by relationships,</w:t>
      </w:r>
      <w:r w:rsidRPr="002C6560">
        <w:rPr>
          <w:sz w:val="12"/>
        </w:rPr>
        <w:t>∂</w:t>
      </w:r>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certainly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Kostelny and James Garbarino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they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xample, home visitation and early childhood education programs provide crucial family</w:t>
      </w:r>
      <w:r w:rsidRPr="002C6560">
        <w:rPr>
          <w:sz w:val="12"/>
        </w:rPr>
        <w:t>∂</w:t>
      </w:r>
      <w:r w:rsidRPr="002C6560">
        <w:rPr>
          <w:sz w:val="16"/>
        </w:rPr>
        <w:t xml:space="preserve"> and community support.</w:t>
      </w:r>
      <w:r w:rsidRPr="002C6560">
        <w:rPr>
          <w:sz w:val="12"/>
        </w:rPr>
        <w:t>∂</w:t>
      </w:r>
      <w:r w:rsidRPr="002C6560">
        <w:rPr>
          <w:sz w:val="16"/>
        </w:rPr>
        <w:t xml:space="preserve"> While Kostelny and Garbarino focus on community intervention techniques, Milton</w:t>
      </w:r>
      <w:r w:rsidRPr="002C6560">
        <w:rPr>
          <w:sz w:val="12"/>
        </w:rPr>
        <w:t>∂</w:t>
      </w:r>
      <w:r w:rsidRPr="002C6560">
        <w:rPr>
          <w:sz w:val="16"/>
        </w:rPr>
        <w:t xml:space="preserve"> Schwebel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Schwebel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world.</w:t>
      </w:r>
      <w:r w:rsidRPr="002C6560">
        <w:rPr>
          <w:sz w:val="12"/>
        </w:rPr>
        <w:t>∂</w:t>
      </w:r>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r w:rsidRPr="002C6560">
        <w:rPr>
          <w:sz w:val="12"/>
        </w:rPr>
        <w:t>∂</w:t>
      </w:r>
      <w:r w:rsidRPr="002C6560">
        <w:rPr>
          <w:sz w:val="16"/>
        </w:rPr>
        <w:t xml:space="preserve"> Diane Mazurana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Mazurana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distributed.</w:t>
      </w:r>
      <w:r w:rsidRPr="002C6560">
        <w:rPr>
          <w:sz w:val="12"/>
        </w:rPr>
        <w:t>∂</w:t>
      </w:r>
      <w:r w:rsidRPr="002C6560">
        <w:rPr>
          <w:sz w:val="16"/>
        </w:rPr>
        <w:t xml:space="preserve"> Patriarchal values also drive excessive militarism, as Deborah Winter, Marc Pilisuk,</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ueling excessive military expenditures: money, which, because of modern market forces,</w:t>
      </w:r>
      <w:r w:rsidRPr="002C6560">
        <w:rPr>
          <w:sz w:val="12"/>
        </w:rPr>
        <w:t>∂</w:t>
      </w:r>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selfsacrifice,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6F4F1AD7" w14:textId="77777777" w:rsidR="004F4525" w:rsidRPr="006F5187" w:rsidRDefault="004F4525" w:rsidP="004F4525">
      <w:pPr>
        <w:pStyle w:val="Heading4"/>
        <w:rPr>
          <w:rFonts w:asciiTheme="majorHAnsi" w:hAnsiTheme="majorHAnsi" w:cstheme="majorHAnsi"/>
        </w:rPr>
      </w:pPr>
      <w:r>
        <w:rPr>
          <w:rFonts w:asciiTheme="majorHAnsi" w:hAnsiTheme="majorHAnsi" w:cstheme="majorHAnsi"/>
        </w:rPr>
        <w:t xml:space="preserve">6] </w:t>
      </w:r>
      <w:r w:rsidRPr="006F5187">
        <w:rPr>
          <w:rFonts w:asciiTheme="majorHAnsi" w:hAnsiTheme="majorHAnsi" w:cstheme="majorHAnsi"/>
        </w:rPr>
        <w:t>A probability-centric framework is best</w:t>
      </w:r>
      <w:r>
        <w:rPr>
          <w:rFonts w:asciiTheme="majorHAnsi" w:hAnsiTheme="majorHAnsi" w:cstheme="majorHAnsi"/>
        </w:rPr>
        <w:t xml:space="preserve">. </w:t>
      </w:r>
    </w:p>
    <w:p w14:paraId="48C58E49" w14:textId="77777777" w:rsidR="004F4525" w:rsidRPr="006F615C" w:rsidRDefault="004F4525" w:rsidP="004F4525">
      <w:pPr>
        <w:rPr>
          <w:rFonts w:asciiTheme="majorHAnsi" w:eastAsia="Cambria" w:hAnsiTheme="majorHAnsi" w:cstheme="majorHAnsi"/>
          <w:sz w:val="18"/>
          <w:szCs w:val="18"/>
        </w:rPr>
      </w:pPr>
      <w:r w:rsidRPr="006F5187">
        <w:rPr>
          <w:rStyle w:val="Style13ptBold"/>
          <w:rFonts w:asciiTheme="majorHAnsi" w:hAnsiTheme="majorHAnsi" w:cstheme="majorHAnsi"/>
        </w:rPr>
        <w:t>Karnofsky,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Karnofsky, 7/3/14,  “The Moral Value of the Far Future” </w:t>
      </w:r>
      <w:hyperlink r:id="rId13"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4DA17B1D" w14:textId="10A9024E" w:rsidR="00DB6CA5" w:rsidRPr="004F4525" w:rsidRDefault="004F4525" w:rsidP="00F601E6">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claim, and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010F4A">
        <w:rPr>
          <w:rFonts w:asciiTheme="majorHAnsi" w:eastAsia="Cambria" w:hAnsiTheme="majorHAnsi" w:cstheme="majorHAnsi"/>
          <w:sz w:val="16"/>
          <w:highlight w:val="green"/>
        </w:rPr>
        <w:t>“</w:t>
      </w:r>
      <w:r w:rsidRPr="00010F4A">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010F4A">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010F4A">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010F4A">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010F4A">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010F4A">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GiveWell’s top </w:t>
      </w:r>
      <w:r w:rsidRPr="00010F4A">
        <w:rPr>
          <w:rFonts w:asciiTheme="majorHAnsi" w:eastAsia="Cambria" w:hAnsiTheme="majorHAnsi" w:cstheme="majorHAnsi"/>
          <w:b/>
          <w:highlight w:val="green"/>
          <w:u w:val="single"/>
        </w:rPr>
        <w:t>charitie</w:t>
      </w:r>
      <w:r w:rsidRPr="00010F4A">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it is rational to try to make a smaller but robustly positive difference, whether or not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010F4A">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010F4A">
        <w:rPr>
          <w:rFonts w:asciiTheme="majorHAnsi" w:eastAsia="Cambria" w:hAnsiTheme="majorHAnsi" w:cstheme="majorHAnsi"/>
          <w:b/>
          <w:highlight w:val="green"/>
          <w:u w:val="single"/>
        </w:rPr>
        <w:t>strong opportunities to do ‘something good’</w:t>
      </w:r>
      <w:r w:rsidRPr="006F5187">
        <w:rPr>
          <w:rFonts w:asciiTheme="majorHAnsi" w:eastAsia="Cambria" w:hAnsiTheme="majorHAnsi" w:cstheme="majorHAnsi"/>
          <w:b/>
          <w:u w:val="single"/>
        </w:rPr>
        <w:t xml:space="preserve"> ” </w:t>
      </w:r>
      <w:r w:rsidRPr="00010F4A">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010F4A">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010F4A">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010F4A">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010F4A">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010F4A">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consensuality,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more good than people with similar goals would be able to) </w:t>
      </w:r>
      <w:r w:rsidRPr="00010F4A">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010F4A">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010F4A">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010F4A">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010F4A">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010F4A">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010F4A">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010F4A">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sectPr w:rsidR="00DB6CA5" w:rsidRPr="004F45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45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F3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8A"/>
    <w:rsid w:val="001D7134"/>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075"/>
    <w:rsid w:val="002B5511"/>
    <w:rsid w:val="002B7ACF"/>
    <w:rsid w:val="002D50F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364"/>
    <w:rsid w:val="003C5F4C"/>
    <w:rsid w:val="003C7EA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4DF"/>
    <w:rsid w:val="004F4525"/>
    <w:rsid w:val="004F48D8"/>
    <w:rsid w:val="005028E5"/>
    <w:rsid w:val="00503735"/>
    <w:rsid w:val="00512664"/>
    <w:rsid w:val="00516A88"/>
    <w:rsid w:val="00522065"/>
    <w:rsid w:val="005224F2"/>
    <w:rsid w:val="00524A3D"/>
    <w:rsid w:val="00533F1C"/>
    <w:rsid w:val="00536D8B"/>
    <w:rsid w:val="005379C3"/>
    <w:rsid w:val="00540D2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04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49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80A"/>
    <w:rsid w:val="008536AF"/>
    <w:rsid w:val="00853D40"/>
    <w:rsid w:val="008564FC"/>
    <w:rsid w:val="00864E76"/>
    <w:rsid w:val="008671D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0F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5E34"/>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0"/>
    <w:rsid w:val="00D77956"/>
    <w:rsid w:val="00D80F0C"/>
    <w:rsid w:val="00D92077"/>
    <w:rsid w:val="00D951E2"/>
    <w:rsid w:val="00D9565A"/>
    <w:rsid w:val="00DB2337"/>
    <w:rsid w:val="00DB5F87"/>
    <w:rsid w:val="00DB699B"/>
    <w:rsid w:val="00DB6CA5"/>
    <w:rsid w:val="00DC0376"/>
    <w:rsid w:val="00DC099B"/>
    <w:rsid w:val="00DC2BE5"/>
    <w:rsid w:val="00DD4CD4"/>
    <w:rsid w:val="00DD5451"/>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2B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E59E0"/>
  <w14:defaultImageDpi w14:val="300"/>
  <w15:docId w15:val="{24796C19-735E-C448-A821-7B80C89B7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45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45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45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4F45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4F45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45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525"/>
  </w:style>
  <w:style w:type="character" w:customStyle="1" w:styleId="Heading1Char">
    <w:name w:val="Heading 1 Char"/>
    <w:aliases w:val="Pocket Char"/>
    <w:basedOn w:val="DefaultParagraphFont"/>
    <w:link w:val="Heading1"/>
    <w:uiPriority w:val="9"/>
    <w:rsid w:val="004F45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452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F45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4F45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452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4F452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4F45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4525"/>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4F4525"/>
    <w:rPr>
      <w:color w:val="auto"/>
      <w:u w:val="none"/>
    </w:rPr>
  </w:style>
  <w:style w:type="paragraph" w:styleId="DocumentMap">
    <w:name w:val="Document Map"/>
    <w:basedOn w:val="Normal"/>
    <w:link w:val="DocumentMapChar"/>
    <w:uiPriority w:val="99"/>
    <w:semiHidden/>
    <w:unhideWhenUsed/>
    <w:rsid w:val="004F45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525"/>
    <w:rPr>
      <w:rFonts w:ascii="Lucida Grande" w:hAnsi="Lucida Grande" w:cs="Lucida Grand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4F45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F4525"/>
    <w:pPr>
      <w:ind w:left="720"/>
      <w:jc w:val="both"/>
    </w:pPr>
    <w:rPr>
      <w:b/>
      <w:iCs/>
      <w:u w:val="single"/>
    </w:rPr>
  </w:style>
  <w:style w:type="paragraph" w:customStyle="1" w:styleId="Emphasis1">
    <w:name w:val="Emphasis1"/>
    <w:basedOn w:val="Normal"/>
    <w:autoRedefine/>
    <w:uiPriority w:val="20"/>
    <w:qFormat/>
    <w:rsid w:val="004E74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4E74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philanthropy.org/blog/moral-value-far-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www.newsweek.com/who-warns-world-blind-understanding-covid-spread-hurting-ability-end-pandemic-161472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21</Pages>
  <Words>14444</Words>
  <Characters>82335</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23</cp:revision>
  <dcterms:created xsi:type="dcterms:W3CDTF">2021-10-31T13:52:00Z</dcterms:created>
  <dcterms:modified xsi:type="dcterms:W3CDTF">2021-10-31T16:49:00Z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