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25593" w14:textId="1237DDFB" w:rsidR="009C10B3" w:rsidRDefault="009C10B3" w:rsidP="009C10B3">
      <w:pPr>
        <w:pStyle w:val="Heading3"/>
      </w:pPr>
      <w:r>
        <w:t>AC – Inequality</w:t>
      </w:r>
    </w:p>
    <w:p w14:paraId="0969DE58" w14:textId="77777777" w:rsidR="009C10B3" w:rsidRDefault="009C10B3" w:rsidP="009C10B3">
      <w:pPr>
        <w:pStyle w:val="Heading4"/>
      </w:pPr>
      <w:r>
        <w:t xml:space="preserve">The Advantage is Inequality </w:t>
      </w:r>
    </w:p>
    <w:p w14:paraId="3D8385D9" w14:textId="77777777" w:rsidR="009C10B3" w:rsidRDefault="009C10B3" w:rsidP="009C10B3"/>
    <w:p w14:paraId="79B2B24A" w14:textId="0292F478" w:rsidR="009C10B3" w:rsidRDefault="009C10B3" w:rsidP="009C10B3">
      <w:pPr>
        <w:pStyle w:val="Heading4"/>
      </w:pPr>
      <w:r w:rsidRPr="00B64E26">
        <w:t xml:space="preserve">The status quo ensures vaccine imperialism. </w:t>
      </w:r>
      <w:r w:rsidR="00B64E26" w:rsidRPr="00B64E26">
        <w:t xml:space="preserve">Global health inequality threatens progress in fight against COVID encouraging vaccine resistant mutations. </w:t>
      </w:r>
    </w:p>
    <w:p w14:paraId="147EE615" w14:textId="77777777" w:rsidR="009B32EB" w:rsidRPr="001101F3" w:rsidRDefault="009B32EB" w:rsidP="009B32EB">
      <w:r w:rsidRPr="001101F3">
        <w:rPr>
          <w:b/>
          <w:bCs/>
          <w:sz w:val="26"/>
          <w:szCs w:val="26"/>
        </w:rPr>
        <w:t>Fink 21</w:t>
      </w:r>
      <w:r>
        <w:t xml:space="preserve"> </w:t>
      </w:r>
      <w:r w:rsidRPr="000C7743">
        <w:rPr>
          <w:sz w:val="18"/>
          <w:szCs w:val="18"/>
        </w:rPr>
        <w:t xml:space="preserve">(Fink 7-30-21 (Jenni, </w:t>
      </w:r>
      <w:hyperlink r:id="rId9" w:history="1">
        <w:r w:rsidRPr="000C7743">
          <w:rPr>
            <w:rStyle w:val="Hyperlink"/>
            <w:sz w:val="18"/>
            <w:szCs w:val="18"/>
          </w:rPr>
          <w:t>https://www.newsweek.com/who-warns-world-blind-understanding-covid-spread-hu</w:t>
        </w:r>
        <w:r w:rsidRPr="000C7743">
          <w:rPr>
            <w:rStyle w:val="Hyperlink"/>
            <w:sz w:val="18"/>
            <w:szCs w:val="18"/>
          </w:rPr>
          <w:t>r</w:t>
        </w:r>
        <w:r w:rsidRPr="000C7743">
          <w:rPr>
            <w:rStyle w:val="Hyperlink"/>
            <w:sz w:val="18"/>
            <w:szCs w:val="18"/>
          </w:rPr>
          <w:t>ting-ability-end-pandemic-1614722</w:t>
        </w:r>
      </w:hyperlink>
      <w:r w:rsidRPr="000C7743">
        <w:rPr>
          <w:sz w:val="18"/>
          <w:szCs w:val="18"/>
        </w:rPr>
        <w:t>)</w:t>
      </w:r>
    </w:p>
    <w:p w14:paraId="7841A042" w14:textId="06F79F43" w:rsidR="009B32EB" w:rsidRPr="009B32EB" w:rsidRDefault="009B32EB" w:rsidP="009B32EB">
      <w:pPr>
        <w:rPr>
          <w:rFonts w:eastAsia="Calibri" w:cs="Calibri"/>
          <w:u w:val="single"/>
        </w:rPr>
      </w:pPr>
      <w:r w:rsidRPr="00A256A9">
        <w:rPr>
          <w:rFonts w:eastAsia="Calibri" w:cs="Calibri"/>
          <w:u w:val="single"/>
        </w:rPr>
        <w:t xml:space="preserve">A lack of testing for COVID-19 in parts of the world is preventing countries from having a clear picture of how the virus is spreading and therefore hurting the world's chances at </w:t>
      </w:r>
      <w:r w:rsidRPr="00A256A9">
        <w:rPr>
          <w:rFonts w:eastAsia="Calibri" w:cs="Calibri"/>
          <w:b/>
          <w:iCs/>
          <w:u w:val="single"/>
        </w:rPr>
        <w:t>fighting the virus and ending the pandemic</w:t>
      </w:r>
      <w:r w:rsidRPr="00A256A9">
        <w:rPr>
          <w:rFonts w:eastAsia="Calibri" w:cs="Calibri"/>
          <w:sz w:val="16"/>
        </w:rPr>
        <w:t xml:space="preserve">, </w:t>
      </w:r>
      <w:r w:rsidRPr="00A256A9">
        <w:rPr>
          <w:rFonts w:eastAsia="Calibri" w:cs="Calibri"/>
          <w:u w:val="single"/>
        </w:rPr>
        <w:t>according to the W</w:t>
      </w:r>
      <w:r w:rsidRPr="00A256A9">
        <w:rPr>
          <w:rFonts w:eastAsia="Calibri" w:cs="Calibri"/>
          <w:sz w:val="16"/>
        </w:rPr>
        <w:t xml:space="preserve">orld </w:t>
      </w:r>
      <w:r w:rsidRPr="00A256A9">
        <w:rPr>
          <w:rFonts w:eastAsia="Calibri" w:cs="Calibri"/>
          <w:u w:val="single"/>
        </w:rPr>
        <w:t>H</w:t>
      </w:r>
      <w:r w:rsidRPr="00A256A9">
        <w:rPr>
          <w:rFonts w:eastAsia="Calibri" w:cs="Calibri"/>
          <w:sz w:val="16"/>
        </w:rPr>
        <w:t xml:space="preserve">ealth </w:t>
      </w:r>
      <w:r w:rsidRPr="00A256A9">
        <w:rPr>
          <w:rFonts w:eastAsia="Calibri" w:cs="Calibri"/>
          <w:u w:val="single"/>
        </w:rPr>
        <w:t>O</w:t>
      </w:r>
      <w:r w:rsidRPr="00A256A9">
        <w:rPr>
          <w:rFonts w:eastAsia="Calibri" w:cs="Calibri"/>
          <w:sz w:val="16"/>
        </w:rPr>
        <w:t xml:space="preserve">rganization. </w:t>
      </w:r>
      <w:r w:rsidRPr="00010F4A">
        <w:rPr>
          <w:rFonts w:eastAsia="Calibri" w:cs="Calibri"/>
          <w:b/>
          <w:iCs/>
          <w:highlight w:val="green"/>
          <w:u w:val="single"/>
        </w:rPr>
        <w:t>Health inequities</w:t>
      </w:r>
      <w:r w:rsidRPr="00A256A9">
        <w:rPr>
          <w:rFonts w:eastAsia="Calibri" w:cs="Calibri"/>
          <w:sz w:val="16"/>
        </w:rPr>
        <w:t xml:space="preserve"> throughout the world </w:t>
      </w:r>
      <w:r w:rsidRPr="00010F4A">
        <w:rPr>
          <w:rFonts w:eastAsia="Calibri" w:cs="Calibri"/>
          <w:highlight w:val="green"/>
          <w:u w:val="single"/>
        </w:rPr>
        <w:t>have plagued</w:t>
      </w:r>
      <w:r w:rsidRPr="00A256A9">
        <w:rPr>
          <w:rFonts w:eastAsia="Calibri" w:cs="Calibri"/>
          <w:u w:val="single"/>
        </w:rPr>
        <w:t xml:space="preserve"> the </w:t>
      </w:r>
      <w:r w:rsidRPr="00010F4A">
        <w:rPr>
          <w:rFonts w:eastAsia="Calibri" w:cs="Calibri"/>
          <w:highlight w:val="green"/>
          <w:u w:val="single"/>
        </w:rPr>
        <w:t>global response to COVID</w:t>
      </w:r>
      <w:r w:rsidRPr="00A256A9">
        <w:rPr>
          <w:rFonts w:eastAsia="Calibri" w:cs="Calibri"/>
          <w:u w:val="single"/>
        </w:rPr>
        <w:t>-19 from the outset and WHO has pushed higher income countries to help lower income countries in the interest of ending the pandemic.</w:t>
      </w:r>
      <w:r w:rsidRPr="00A256A9">
        <w:rPr>
          <w:rFonts w:eastAsia="Calibri" w:cs="Calibri"/>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w:t>
      </w:r>
      <w:proofErr w:type="spellStart"/>
      <w:r w:rsidRPr="00A256A9">
        <w:rPr>
          <w:rFonts w:eastAsia="Calibri" w:cs="Calibri"/>
          <w:sz w:val="16"/>
        </w:rPr>
        <w:t>headquaters</w:t>
      </w:r>
      <w:proofErr w:type="spellEnd"/>
      <w:r w:rsidRPr="00A256A9">
        <w:rPr>
          <w:rFonts w:eastAsia="Calibri" w:cs="Calibri"/>
          <w:sz w:val="16"/>
        </w:rPr>
        <w:t xml:space="preserve"> on March 2, 2020, in Geneva. FABRICE COFFRINI//AFP/GETTY IMAGES NEWSWEEK NEWSLETTER SIGN-UP &gt; </w:t>
      </w:r>
      <w:r w:rsidRPr="00A256A9">
        <w:rPr>
          <w:rFonts w:eastAsia="Calibri" w:cs="Calibri"/>
          <w:u w:val="single"/>
        </w:rPr>
        <w:t xml:space="preserve">One of Ghebreyesus' biggest frustrations with the pandemic response is the </w:t>
      </w:r>
      <w:r w:rsidRPr="00010F4A">
        <w:rPr>
          <w:rFonts w:eastAsia="Calibri" w:cs="Calibri"/>
          <w:highlight w:val="green"/>
          <w:u w:val="single"/>
        </w:rPr>
        <w:t xml:space="preserve">failure to </w:t>
      </w:r>
      <w:r w:rsidRPr="00010F4A">
        <w:rPr>
          <w:rFonts w:eastAsia="Calibri" w:cs="Calibri"/>
          <w:b/>
          <w:iCs/>
          <w:highlight w:val="green"/>
          <w:u w:val="single"/>
        </w:rPr>
        <w:t>evenly distribute the vaccine</w:t>
      </w:r>
      <w:r w:rsidRPr="00A256A9">
        <w:rPr>
          <w:rFonts w:eastAsia="Calibri" w:cs="Calibri"/>
          <w:u w:val="single"/>
        </w:rPr>
        <w:t xml:space="preserve"> around the world.</w:t>
      </w:r>
      <w:r w:rsidRPr="00A256A9">
        <w:rPr>
          <w:rFonts w:eastAsia="Calibri" w:cs="Calibri"/>
          <w:sz w:val="16"/>
        </w:rPr>
        <w:t xml:space="preserve"> In some countries, like the United States and other higher-income nations, significant portions of the population have been vaccinated. While those large vaccinated populations help reduce the spread of the virus in some areas, </w:t>
      </w:r>
      <w:r w:rsidRPr="00A256A9">
        <w:rPr>
          <w:rFonts w:eastAsia="Calibri" w:cs="Calibri"/>
          <w:u w:val="single"/>
        </w:rPr>
        <w:t xml:space="preserve">other countries, especially those in Africa, haven't been able to vaccinate even 10 percent of their population. This </w:t>
      </w:r>
      <w:r w:rsidRPr="00010F4A">
        <w:rPr>
          <w:rFonts w:eastAsia="Calibri" w:cs="Calibri"/>
          <w:highlight w:val="green"/>
          <w:u w:val="single"/>
        </w:rPr>
        <w:t>puts the entire world at risk</w:t>
      </w:r>
      <w:r w:rsidRPr="00A256A9">
        <w:rPr>
          <w:rFonts w:eastAsia="Calibri" w:cs="Calibri"/>
          <w:u w:val="single"/>
        </w:rPr>
        <w:t xml:space="preserve"> because </w:t>
      </w:r>
      <w:r w:rsidRPr="00010F4A">
        <w:rPr>
          <w:rFonts w:eastAsia="Calibri" w:cs="Calibri"/>
          <w:highlight w:val="green"/>
          <w:u w:val="single"/>
        </w:rPr>
        <w:t>when the virus is able to spread</w:t>
      </w:r>
      <w:r w:rsidRPr="00A256A9">
        <w:rPr>
          <w:rFonts w:eastAsia="Calibri" w:cs="Calibri"/>
          <w:u w:val="single"/>
        </w:rPr>
        <w:t xml:space="preserve"> throughout communities </w:t>
      </w:r>
      <w:r w:rsidRPr="00010F4A">
        <w:rPr>
          <w:rFonts w:eastAsia="Calibri" w:cs="Calibri"/>
          <w:highlight w:val="green"/>
          <w:u w:val="single"/>
        </w:rPr>
        <w:t xml:space="preserve">it </w:t>
      </w:r>
      <w:r w:rsidRPr="00010F4A">
        <w:rPr>
          <w:rFonts w:eastAsia="Calibri" w:cs="Calibri"/>
          <w:b/>
          <w:iCs/>
          <w:highlight w:val="green"/>
          <w:u w:val="single"/>
        </w:rPr>
        <w:t>has the ability to mutate</w:t>
      </w:r>
      <w:r w:rsidRPr="00A256A9">
        <w:rPr>
          <w:rFonts w:eastAsia="Calibri" w:cs="Calibri"/>
          <w:u w:val="single"/>
        </w:rPr>
        <w:t xml:space="preserve">, thereby </w:t>
      </w:r>
      <w:r w:rsidRPr="00010F4A">
        <w:rPr>
          <w:rFonts w:eastAsia="Calibri" w:cs="Calibri"/>
          <w:highlight w:val="green"/>
          <w:u w:val="single"/>
        </w:rPr>
        <w:t>increasing the possibility</w:t>
      </w:r>
      <w:r w:rsidRPr="00A256A9">
        <w:rPr>
          <w:rFonts w:eastAsia="Calibri" w:cs="Calibri"/>
          <w:u w:val="single"/>
        </w:rPr>
        <w:t xml:space="preserve"> that </w:t>
      </w:r>
      <w:r w:rsidRPr="00010F4A">
        <w:rPr>
          <w:rFonts w:eastAsia="Calibri" w:cs="Calibri"/>
          <w:highlight w:val="green"/>
          <w:u w:val="single"/>
        </w:rPr>
        <w:t xml:space="preserve">a mutation could </w:t>
      </w:r>
      <w:r w:rsidRPr="00010F4A">
        <w:rPr>
          <w:rFonts w:eastAsia="Calibri" w:cs="Calibri"/>
          <w:b/>
          <w:iCs/>
          <w:highlight w:val="green"/>
          <w:u w:val="single"/>
        </w:rPr>
        <w:t>evade the vaccines</w:t>
      </w:r>
      <w:r w:rsidRPr="00A256A9">
        <w:rPr>
          <w:rFonts w:eastAsia="Calibri" w:cs="Calibri"/>
          <w:u w:val="single"/>
        </w:rPr>
        <w:t xml:space="preserve">. It's a scenario public health officials have been warning about for months and Ghebreyesus said on Friday that "hard </w:t>
      </w:r>
      <w:r w:rsidRPr="00F508DF">
        <w:rPr>
          <w:rFonts w:eastAsia="Calibri" w:cs="Calibri"/>
          <w:u w:val="single"/>
        </w:rPr>
        <w:t xml:space="preserve">won </w:t>
      </w:r>
      <w:r w:rsidRPr="00F508DF">
        <w:rPr>
          <w:rFonts w:eastAsia="Calibri" w:cs="Calibri"/>
          <w:b/>
          <w:iCs/>
          <w:u w:val="single"/>
        </w:rPr>
        <w:t>gains are in jeopardy</w:t>
      </w:r>
      <w:r w:rsidRPr="00F508DF">
        <w:rPr>
          <w:rFonts w:eastAsia="Calibri" w:cs="Calibri"/>
          <w:u w:val="single"/>
        </w:rPr>
        <w:t>" or have already been lost because the virus has been able to spread</w:t>
      </w:r>
      <w:r w:rsidRPr="00F508DF">
        <w:rPr>
          <w:rFonts w:eastAsia="Calibri" w:cs="Calibri"/>
          <w:sz w:val="16"/>
        </w:rPr>
        <w:t>. Nearly 30 countries have high or rising oxygen</w:t>
      </w:r>
      <w:r w:rsidRPr="00A256A9">
        <w:rPr>
          <w:rFonts w:eastAsia="Calibri" w:cs="Calibri"/>
          <w:sz w:val="16"/>
        </w:rPr>
        <w:t xml:space="preserve"> needs and the shortage of life-saving oxygen could lead to increased deaths. </w:t>
      </w:r>
      <w:r w:rsidRPr="00A256A9">
        <w:rPr>
          <w:rFonts w:eastAsia="Calibri" w:cs="Calibri"/>
          <w:u w:val="single"/>
        </w:rPr>
        <w:t>More than 196 million cases of COVID-19 have been reported around the world</w:t>
      </w:r>
      <w:r w:rsidRPr="00A256A9">
        <w:rPr>
          <w:rFonts w:eastAsia="Calibri" w:cs="Calibri"/>
          <w:sz w:val="16"/>
        </w:rPr>
        <w:t xml:space="preserve">, according to a Johns Hopkins University tracker, </w:t>
      </w:r>
      <w:r w:rsidRPr="00A256A9">
        <w:rPr>
          <w:rFonts w:eastAsia="Calibri" w:cs="Calibri"/>
          <w:u w:val="single"/>
        </w:rPr>
        <w:t>and more than 4.2 million people have died</w:t>
      </w:r>
      <w:r w:rsidRPr="00A256A9">
        <w:rPr>
          <w:rFonts w:eastAsia="Calibri" w:cs="Calibri"/>
          <w:sz w:val="16"/>
        </w:rPr>
        <w:t xml:space="preserve">. </w:t>
      </w:r>
      <w:r w:rsidRPr="00A256A9">
        <w:rPr>
          <w:rFonts w:eastAsia="Calibri" w:cs="Calibri"/>
          <w:u w:val="single"/>
        </w:rPr>
        <w:t xml:space="preserve">Ghebreyesus suspected the number of cases would top 200 million within the next two weeks and warned that </w:t>
      </w:r>
      <w:r w:rsidRPr="00010F4A">
        <w:rPr>
          <w:rFonts w:eastAsia="Calibri" w:cs="Calibri"/>
          <w:highlight w:val="green"/>
          <w:u w:val="single"/>
        </w:rPr>
        <w:t>health systems</w:t>
      </w:r>
      <w:r w:rsidRPr="00A256A9">
        <w:rPr>
          <w:rFonts w:eastAsia="Calibri" w:cs="Calibri"/>
          <w:u w:val="single"/>
        </w:rPr>
        <w:t xml:space="preserve"> in many countries </w:t>
      </w:r>
      <w:r w:rsidRPr="00010F4A">
        <w:rPr>
          <w:rFonts w:eastAsia="Calibri" w:cs="Calibri"/>
          <w:b/>
          <w:iCs/>
          <w:highlight w:val="green"/>
          <w:u w:val="single"/>
        </w:rPr>
        <w:t>are being overwhelmed</w:t>
      </w:r>
      <w:r w:rsidRPr="00A256A9">
        <w:rPr>
          <w:rFonts w:eastAsia="Calibri" w:cs="Calibri"/>
          <w:b/>
          <w:iCs/>
          <w:u w:val="single"/>
        </w:rPr>
        <w:t>.</w:t>
      </w:r>
      <w:r w:rsidRPr="00A256A9">
        <w:rPr>
          <w:rFonts w:eastAsia="Calibri" w:cs="Calibri"/>
          <w:sz w:val="16"/>
        </w:rPr>
        <w:t xml:space="preserve"> Preventing hospitals from exceeding capacity was a massive concern when the pandemic first broke out and a year later, </w:t>
      </w:r>
      <w:r w:rsidRPr="00A256A9">
        <w:rPr>
          <w:rFonts w:eastAsia="Calibri" w:cs="Calibri"/>
          <w:u w:val="single"/>
        </w:rPr>
        <w:t xml:space="preserve">parts of the U.S. are having their health systems strained as </w:t>
      </w:r>
      <w:r w:rsidRPr="00010F4A">
        <w:rPr>
          <w:rFonts w:eastAsia="Calibri" w:cs="Calibri"/>
          <w:highlight w:val="green"/>
          <w:u w:val="single"/>
        </w:rPr>
        <w:t>the</w:t>
      </w:r>
      <w:r w:rsidRPr="00A256A9">
        <w:rPr>
          <w:rFonts w:eastAsia="Calibri" w:cs="Calibri"/>
          <w:u w:val="single"/>
        </w:rPr>
        <w:t xml:space="preserve"> more transmissible </w:t>
      </w:r>
      <w:r w:rsidRPr="00010F4A">
        <w:rPr>
          <w:rFonts w:eastAsia="Calibri" w:cs="Calibri"/>
          <w:highlight w:val="green"/>
          <w:u w:val="single"/>
        </w:rPr>
        <w:t>Delta variant</w:t>
      </w:r>
      <w:r w:rsidRPr="00A256A9">
        <w:rPr>
          <w:rFonts w:eastAsia="Calibri" w:cs="Calibri"/>
          <w:u w:val="single"/>
        </w:rPr>
        <w:t xml:space="preserve"> spreads.</w:t>
      </w:r>
      <w:r w:rsidRPr="00A256A9">
        <w:rPr>
          <w:rFonts w:eastAsia="Calibri" w:cs="Calibri"/>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A256A9">
        <w:rPr>
          <w:rFonts w:eastAsia="Calibri" w:cs="Calibri"/>
          <w:u w:val="single"/>
        </w:rPr>
        <w:t xml:space="preserve">That strain </w:t>
      </w:r>
      <w:r w:rsidRPr="00010F4A">
        <w:rPr>
          <w:rFonts w:eastAsia="Calibri" w:cs="Calibri"/>
          <w:highlight w:val="green"/>
          <w:u w:val="single"/>
        </w:rPr>
        <w:t>will only become more exacerbated if a mutation occurs</w:t>
      </w:r>
      <w:r w:rsidRPr="00A256A9">
        <w:rPr>
          <w:rFonts w:eastAsia="Calibri" w:cs="Calibri"/>
          <w:u w:val="single"/>
        </w:rPr>
        <w:t xml:space="preserve"> that evades the vaccine, as inoculations have proven effective at helping to keep people out of the hospital</w:t>
      </w:r>
      <w:r w:rsidRPr="00A256A9">
        <w:rPr>
          <w:rFonts w:eastAsia="Calibri" w:cs="Calibri"/>
          <w:sz w:val="16"/>
        </w:rPr>
        <w:t xml:space="preserve">. Ghebreyesus warned that more variants will emerge if global access to vaccines and testing doesn't improve. </w:t>
      </w:r>
      <w:r w:rsidRPr="00A256A9">
        <w:rPr>
          <w:rFonts w:eastAsia="Calibri" w:cs="Calibri"/>
          <w:u w:val="single"/>
        </w:rPr>
        <w:t>"The pandemic will end when the world chooses to end it. It is in our hands. We have all the tools we need. We can prevent this disease. We can test for it and we can treat it," Ghebreyesus said.</w:t>
      </w:r>
    </w:p>
    <w:p w14:paraId="6BD50CD1" w14:textId="77777777" w:rsidR="009C10B3" w:rsidRDefault="009C10B3" w:rsidP="009C10B3">
      <w:pPr>
        <w:pStyle w:val="Heading4"/>
      </w:pPr>
      <w:r>
        <w:t xml:space="preserve">The TRIPS IP regime is at the heart of that imbalance. It creates a privileged class with access to medicine and locks in data exclusivity and evergreening practices that delay the entrance of generic medicines into the market, which would decrease prices. </w:t>
      </w:r>
    </w:p>
    <w:p w14:paraId="675991BA" w14:textId="77777777" w:rsidR="009C10B3" w:rsidRPr="00C5682D" w:rsidRDefault="009C10B3" w:rsidP="009C10B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C5682D">
        <w:rPr>
          <w:sz w:val="18"/>
          <w:szCs w:val="18"/>
        </w:rPr>
        <w:t xml:space="preserve">– Dr. Amaka </w:t>
      </w:r>
      <w:proofErr w:type="spellStart"/>
      <w:r w:rsidRPr="00C5682D">
        <w:rPr>
          <w:sz w:val="18"/>
          <w:szCs w:val="18"/>
        </w:rPr>
        <w:t>Vanni</w:t>
      </w:r>
      <w:proofErr w:type="spellEnd"/>
      <w:r w:rsidRPr="00C5682D">
        <w:rPr>
          <w:sz w:val="18"/>
          <w:szCs w:val="18"/>
        </w:rPr>
        <w:t xml:space="preserve"> is Lecturer in Law at the University of Leeds. ("On Intellectual Property Rights, Access to Medicines and Vaccine Imperialism," 3-23-2021, </w:t>
      </w:r>
      <w:hyperlink r:id="rId10" w:history="1">
        <w:r w:rsidRPr="00C5682D">
          <w:rPr>
            <w:rStyle w:val="Hyperlink"/>
            <w:sz w:val="18"/>
            <w:szCs w:val="18"/>
          </w:rPr>
          <w:t>https://twailr.com/on-intellectual-property-rights-access-to-medicines-and-vaccine-imperialism/</w:t>
        </w:r>
      </w:hyperlink>
      <w:r w:rsidRPr="00C5682D">
        <w:rPr>
          <w:sz w:val="18"/>
          <w:szCs w:val="18"/>
        </w:rPr>
        <w:t xml:space="preserve">) </w:t>
      </w:r>
      <w:proofErr w:type="spellStart"/>
      <w:r w:rsidRPr="00C5682D">
        <w:rPr>
          <w:sz w:val="18"/>
          <w:szCs w:val="18"/>
        </w:rPr>
        <w:t>julian</w:t>
      </w:r>
      <w:proofErr w:type="spellEnd"/>
    </w:p>
    <w:p w14:paraId="72388AAC" w14:textId="77777777" w:rsidR="009C10B3" w:rsidRPr="004C25EB" w:rsidRDefault="009C10B3" w:rsidP="009C10B3">
      <w:pPr>
        <w:rPr>
          <w:sz w:val="14"/>
        </w:rPr>
      </w:pPr>
      <w:r w:rsidRPr="004C25EB">
        <w:rPr>
          <w:sz w:val="14"/>
        </w:rPr>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620268">
        <w:rPr>
          <w:rStyle w:val="StyleUnderline"/>
          <w:b/>
          <w:bCs/>
        </w:rPr>
        <w:t>Patents are the most common form of IPR used</w:t>
      </w:r>
      <w:r w:rsidRPr="00620268">
        <w:rPr>
          <w:rStyle w:val="StyleUnderline"/>
        </w:rPr>
        <w:t xml:space="preserve"> for the protection of innovation in pharmaceuticals</w:t>
      </w:r>
      <w:r w:rsidRPr="004C25EB">
        <w:rPr>
          <w:sz w:val="14"/>
        </w:rPr>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4C25EB">
        <w:rPr>
          <w:sz w:val="14"/>
        </w:rPr>
        <w:t xml:space="preserve"> – usually multinational corporations – </w:t>
      </w:r>
      <w:r w:rsidRPr="0024033F">
        <w:rPr>
          <w:rStyle w:val="StyleUnderline"/>
        </w:rPr>
        <w:t>have the right to prevent others from making</w:t>
      </w:r>
      <w:r w:rsidRPr="004C25EB">
        <w:rPr>
          <w:sz w:val="14"/>
        </w:rPr>
        <w:t xml:space="preserve">, </w:t>
      </w:r>
      <w:r w:rsidRPr="0024033F">
        <w:rPr>
          <w:rStyle w:val="StyleUnderline"/>
        </w:rPr>
        <w:t>using</w:t>
      </w:r>
      <w:r w:rsidRPr="004C25EB">
        <w:rPr>
          <w:sz w:val="14"/>
        </w:rPr>
        <w:t xml:space="preserve">, </w:t>
      </w:r>
      <w:r w:rsidRPr="0024033F">
        <w:rPr>
          <w:rStyle w:val="StyleUnderline"/>
        </w:rPr>
        <w:t>or selling a patented invention</w:t>
      </w:r>
      <w:r w:rsidRPr="004C25EB">
        <w:rPr>
          <w:sz w:val="14"/>
        </w:rPr>
        <w:t xml:space="preserve">. </w:t>
      </w:r>
      <w:r w:rsidRPr="00DF13CD">
        <w:rPr>
          <w:rStyle w:val="StyleUnderline"/>
        </w:rPr>
        <w:t xml:space="preserve">The </w:t>
      </w:r>
      <w:r w:rsidRPr="00010F4A">
        <w:rPr>
          <w:rStyle w:val="StyleUnderline"/>
          <w:highlight w:val="green"/>
        </w:rPr>
        <w:t>TRIPS</w:t>
      </w:r>
      <w:r w:rsidRPr="00DF13CD">
        <w:rPr>
          <w:rStyle w:val="StyleUnderline"/>
        </w:rPr>
        <w:t xml:space="preserve"> Agreement</w:t>
      </w:r>
      <w:r w:rsidRPr="004C25EB">
        <w:rPr>
          <w:sz w:val="14"/>
        </w:rPr>
        <w:t xml:space="preserve">, concluded as part of the Uruguay Round of multilateral trade negotiation and in force since 1995, </w:t>
      </w:r>
      <w:r w:rsidRPr="00010F4A">
        <w:rPr>
          <w:rStyle w:val="StyleUnderline"/>
          <w:highlight w:val="green"/>
        </w:rPr>
        <w:t>provides</w:t>
      </w:r>
      <w:r w:rsidRPr="00DF13CD">
        <w:rPr>
          <w:rStyle w:val="StyleUnderline"/>
        </w:rPr>
        <w:t xml:space="preserve"> a minimum of </w:t>
      </w:r>
      <w:r w:rsidRPr="00010F4A">
        <w:rPr>
          <w:rStyle w:val="StyleUnderline"/>
          <w:highlight w:val="green"/>
        </w:rPr>
        <w:t>20 years patent protection</w:t>
      </w:r>
      <w:r w:rsidRPr="004C25EB">
        <w:rPr>
          <w:sz w:val="14"/>
        </w:rPr>
        <w:t>. The belief is that the duration allows corporations to recoup the expenses of developing, testing and upscaling an innovative pharmaceutical product.</w:t>
      </w:r>
    </w:p>
    <w:p w14:paraId="7E2CDD38" w14:textId="77777777" w:rsidR="009C10B3" w:rsidRPr="004C25EB" w:rsidRDefault="009C10B3" w:rsidP="009C10B3">
      <w:pPr>
        <w:rPr>
          <w:sz w:val="16"/>
        </w:rPr>
      </w:pPr>
      <w:r w:rsidRPr="004C25EB">
        <w:rPr>
          <w:sz w:val="16"/>
        </w:rPr>
        <w:t xml:space="preserve">From the onset, </w:t>
      </w:r>
      <w:r w:rsidRPr="00620268">
        <w:rPr>
          <w:rStyle w:val="Emphasis"/>
        </w:rPr>
        <w:t xml:space="preserve">the </w:t>
      </w:r>
      <w:r w:rsidRPr="00010F4A">
        <w:rPr>
          <w:rStyle w:val="Emphasis"/>
          <w:highlight w:val="green"/>
        </w:rPr>
        <w:t>TRIPS</w:t>
      </w:r>
      <w:r w:rsidRPr="00DF13CD">
        <w:rPr>
          <w:rStyle w:val="Emphasis"/>
        </w:rPr>
        <w:t xml:space="preserve"> IP </w:t>
      </w:r>
      <w:r w:rsidRPr="00620268">
        <w:rPr>
          <w:rStyle w:val="Emphasis"/>
        </w:rPr>
        <w:t xml:space="preserve">regime </w:t>
      </w:r>
      <w:r w:rsidRPr="00010F4A">
        <w:rPr>
          <w:rStyle w:val="Emphasis"/>
          <w:highlight w:val="green"/>
        </w:rPr>
        <w:t>created imbalance</w:t>
      </w:r>
      <w:r w:rsidRPr="00010F4A">
        <w:rPr>
          <w:rStyle w:val="StyleUnderline"/>
          <w:highlight w:val="green"/>
        </w:rPr>
        <w:t xml:space="preserve"> between innovation</w:t>
      </w:r>
      <w:r w:rsidRPr="004C25EB">
        <w:rPr>
          <w:sz w:val="16"/>
        </w:rPr>
        <w:t xml:space="preserve">, </w:t>
      </w:r>
      <w:r w:rsidRPr="00DF13CD">
        <w:rPr>
          <w:rStyle w:val="StyleUnderline"/>
        </w:rPr>
        <w:t>market monopoly</w:t>
      </w:r>
      <w:r w:rsidRPr="004C25EB">
        <w:rPr>
          <w:sz w:val="16"/>
        </w:rPr>
        <w:t xml:space="preserve">, </w:t>
      </w:r>
      <w:r w:rsidRPr="00010F4A">
        <w:rPr>
          <w:rStyle w:val="StyleUnderline"/>
          <w:highlight w:val="green"/>
        </w:rPr>
        <w:t>and medicines access</w:t>
      </w:r>
      <w:r w:rsidRPr="004C25EB">
        <w:rPr>
          <w:sz w:val="16"/>
        </w:rPr>
        <w:t xml:space="preserve">, </w:t>
      </w:r>
      <w:r w:rsidRPr="00832401">
        <w:rPr>
          <w:rStyle w:val="StyleUnderline"/>
        </w:rPr>
        <w:t>because it failed to take into consideration the health burden</w:t>
      </w:r>
      <w:r w:rsidRPr="004C25EB">
        <w:rPr>
          <w:sz w:val="16"/>
        </w:rPr>
        <w:t xml:space="preserve">, </w:t>
      </w:r>
      <w:r w:rsidRPr="00832401">
        <w:rPr>
          <w:rStyle w:val="StyleUnderline"/>
        </w:rPr>
        <w:t xml:space="preserve">development needs and local conditions of the </w:t>
      </w:r>
      <w:r w:rsidRPr="00832401">
        <w:rPr>
          <w:rStyle w:val="Emphasis"/>
        </w:rPr>
        <w:t>various countries that make up the WTO</w:t>
      </w:r>
      <w:r w:rsidRPr="004C25EB">
        <w:rPr>
          <w:sz w:val="16"/>
        </w:rPr>
        <w:t xml:space="preserve">. This has led to several issues. First, </w:t>
      </w:r>
      <w:r w:rsidRPr="00832401">
        <w:rPr>
          <w:rStyle w:val="StyleUnderline"/>
        </w:rPr>
        <w:t>the market</w:t>
      </w:r>
      <w:r w:rsidRPr="00DF13CD">
        <w:rPr>
          <w:rStyle w:val="StyleUnderline"/>
        </w:rPr>
        <w:t xml:space="preserve"> monopoly of IP rights</w:t>
      </w:r>
      <w:r w:rsidRPr="004C25EB">
        <w:rPr>
          <w:sz w:val="16"/>
        </w:rPr>
        <w:t xml:space="preserve">, </w:t>
      </w:r>
      <w:r w:rsidRPr="00DF13CD">
        <w:rPr>
          <w:rStyle w:val="StyleUnderline"/>
        </w:rPr>
        <w:t>which allows the corporation to set the market for drugs</w:t>
      </w:r>
      <w:r w:rsidRPr="004C25EB">
        <w:rPr>
          <w:sz w:val="16"/>
        </w:rPr>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4C25EB">
        <w:rPr>
          <w:sz w:val="16"/>
        </w:rPr>
        <w:t xml:space="preserve"> </w:t>
      </w:r>
      <w:r w:rsidRPr="00DF13CD">
        <w:rPr>
          <w:rStyle w:val="StyleUnderline"/>
        </w:rPr>
        <w:t xml:space="preserve">This phenomenon is </w:t>
      </w:r>
      <w:r w:rsidRPr="00D423B1">
        <w:rPr>
          <w:rStyle w:val="StyleUnderline"/>
        </w:rPr>
        <w:t xml:space="preserve">vividly </w:t>
      </w:r>
      <w:r w:rsidRPr="00010F4A">
        <w:rPr>
          <w:rStyle w:val="StyleUnderline"/>
          <w:highlight w:val="green"/>
        </w:rPr>
        <w:t>illustrated in the HIV</w:t>
      </w:r>
      <w:r w:rsidRPr="00010F4A">
        <w:rPr>
          <w:sz w:val="16"/>
          <w:highlight w:val="green"/>
        </w:rPr>
        <w:t>/</w:t>
      </w:r>
      <w:r w:rsidRPr="00010F4A">
        <w:rPr>
          <w:rStyle w:val="StyleUnderline"/>
          <w:highlight w:val="green"/>
        </w:rPr>
        <w:t>AIDS crisis</w:t>
      </w:r>
      <w:r w:rsidRPr="004C25EB">
        <w:rPr>
          <w:sz w:val="16"/>
        </w:rPr>
        <w:t xml:space="preserve"> of the 1990s and early 2000s. While HIV/AIDS patients in developed countries were able to afford antiretroviral (ARVs) treatments, which had been developed, approved and patented as early as 1987, </w:t>
      </w:r>
      <w:r w:rsidRPr="00B82686">
        <w:rPr>
          <w:rStyle w:val="StyleUnderline"/>
        </w:rPr>
        <w:t xml:space="preserve">many </w:t>
      </w:r>
      <w:r w:rsidRPr="00010F4A">
        <w:rPr>
          <w:rStyle w:val="StyleUnderline"/>
          <w:highlight w:val="green"/>
        </w:rPr>
        <w:t>patients</w:t>
      </w:r>
      <w:r w:rsidRPr="00B82686">
        <w:rPr>
          <w:rStyle w:val="StyleUnderline"/>
        </w:rPr>
        <w:t xml:space="preserve"> in Africa and other parts of the developing world </w:t>
      </w:r>
      <w:r w:rsidRPr="00010F4A">
        <w:rPr>
          <w:rStyle w:val="StyleUnderline"/>
          <w:highlight w:val="green"/>
        </w:rPr>
        <w:t>could not afford the</w:t>
      </w:r>
      <w:r w:rsidRPr="00B82686">
        <w:rPr>
          <w:rStyle w:val="StyleUnderline"/>
        </w:rPr>
        <w:t xml:space="preserve"> approximately </w:t>
      </w:r>
      <w:r w:rsidRPr="00D423B1">
        <w:rPr>
          <w:rStyle w:val="StyleUnderline"/>
        </w:rPr>
        <w:t xml:space="preserve">USD 12,000 per annum </w:t>
      </w:r>
      <w:r w:rsidRPr="00010F4A">
        <w:rPr>
          <w:rStyle w:val="StyleUnderline"/>
          <w:highlight w:val="green"/>
        </w:rPr>
        <w:t>treatment</w:t>
      </w:r>
      <w:r w:rsidRPr="00B82686">
        <w:rPr>
          <w:rStyle w:val="StyleUnderline"/>
        </w:rPr>
        <w:t xml:space="preserve"> at that time</w:t>
      </w:r>
      <w:r w:rsidRPr="004C25EB">
        <w:rPr>
          <w:sz w:val="16"/>
        </w:rPr>
        <w:t xml:space="preserve">. </w:t>
      </w:r>
      <w:r w:rsidRPr="00B82686">
        <w:rPr>
          <w:rStyle w:val="StyleUnderline"/>
        </w:rPr>
        <w:t>By 2001</w:t>
      </w:r>
      <w:r w:rsidRPr="004C25EB">
        <w:rPr>
          <w:sz w:val="16"/>
        </w:rPr>
        <w:t xml:space="preserve">, </w:t>
      </w:r>
      <w:r w:rsidRPr="00B82686">
        <w:rPr>
          <w:rStyle w:val="StyleUnderline"/>
        </w:rPr>
        <w:t xml:space="preserve">approximately </w:t>
      </w:r>
      <w:r w:rsidRPr="00010F4A">
        <w:rPr>
          <w:rStyle w:val="StyleUnderline"/>
          <w:highlight w:val="green"/>
        </w:rPr>
        <w:t xml:space="preserve">2.4 million people in </w:t>
      </w:r>
      <w:r w:rsidRPr="00D423B1">
        <w:rPr>
          <w:rStyle w:val="StyleUnderline"/>
        </w:rPr>
        <w:t xml:space="preserve">the region had </w:t>
      </w:r>
      <w:r w:rsidRPr="00010F4A">
        <w:rPr>
          <w:rStyle w:val="StyleUnderline"/>
          <w:highlight w:val="green"/>
        </w:rPr>
        <w:t>died</w:t>
      </w:r>
      <w:r w:rsidRPr="00B82686">
        <w:rPr>
          <w:rStyle w:val="StyleUnderline"/>
        </w:rPr>
        <w:t xml:space="preserve"> of AIDS</w:t>
      </w:r>
      <w:r w:rsidRPr="004C25EB">
        <w:rPr>
          <w:sz w:val="16"/>
        </w:rPr>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D423B1">
        <w:rPr>
          <w:rStyle w:val="StyleUnderline"/>
        </w:rPr>
        <w:t xml:space="preserve">pharmaceutical </w:t>
      </w:r>
      <w:r w:rsidRPr="00010F4A">
        <w:rPr>
          <w:rStyle w:val="StyleUnderline"/>
          <w:highlight w:val="green"/>
        </w:rPr>
        <w:t>corporations</w:t>
      </w:r>
      <w:r w:rsidRPr="004C25EB">
        <w:rPr>
          <w:sz w:val="16"/>
        </w:rPr>
        <w:t xml:space="preserve">, backed by some national governments, </w:t>
      </w:r>
      <w:r w:rsidRPr="00B82686">
        <w:rPr>
          <w:rStyle w:val="StyleUnderline"/>
        </w:rPr>
        <w:t xml:space="preserve">are </w:t>
      </w:r>
      <w:r w:rsidRPr="00B82686">
        <w:rPr>
          <w:rStyle w:val="Emphasis"/>
        </w:rPr>
        <w:t xml:space="preserve">willing to take to </w:t>
      </w:r>
      <w:r w:rsidRPr="00010F4A">
        <w:rPr>
          <w:rStyle w:val="Emphasis"/>
          <w:highlight w:val="green"/>
        </w:rPr>
        <w:t>protect</w:t>
      </w:r>
      <w:r w:rsidRPr="00B82686">
        <w:rPr>
          <w:rStyle w:val="Emphasis"/>
        </w:rPr>
        <w:t xml:space="preserve"> their </w:t>
      </w:r>
      <w:r w:rsidRPr="00010F4A">
        <w:rPr>
          <w:rStyle w:val="Emphasis"/>
          <w:highlight w:val="green"/>
        </w:rPr>
        <w:t>profits at the cost of human lives</w:t>
      </w:r>
      <w:r w:rsidRPr="004C25EB">
        <w:rPr>
          <w:sz w:val="16"/>
        </w:rPr>
        <w:t xml:space="preserve">. Significantly, we see how </w:t>
      </w:r>
      <w:r w:rsidRPr="00D423B1">
        <w:rPr>
          <w:rStyle w:val="StyleUnderline"/>
        </w:rPr>
        <w:t>law</w:t>
      </w:r>
      <w:r w:rsidRPr="004C25EB">
        <w:rPr>
          <w:sz w:val="16"/>
        </w:rPr>
        <w:t xml:space="preserve"> (or the threat of legal action) is used not only to protect and expand the profitability of a certain kind of property but, as Anjali Vats and </w:t>
      </w:r>
      <w:proofErr w:type="spellStart"/>
      <w:r w:rsidRPr="004C25EB">
        <w:rPr>
          <w:sz w:val="16"/>
        </w:rPr>
        <w:t>Deidré</w:t>
      </w:r>
      <w:proofErr w:type="spellEnd"/>
      <w:r w:rsidRPr="004C25EB">
        <w:rPr>
          <w:sz w:val="16"/>
        </w:rPr>
        <w:t xml:space="preserve"> Keller have taught us, also </w:t>
      </w:r>
      <w:r w:rsidRPr="00D423B1">
        <w:rPr>
          <w:rStyle w:val="StyleUnderline"/>
        </w:rPr>
        <w:t>reveals IP law’s racial investments in whiteness and its continuing implications for racial</w:t>
      </w:r>
      <w:r w:rsidRPr="004C25EB">
        <w:rPr>
          <w:sz w:val="16"/>
        </w:rPr>
        <w:t xml:space="preserve"> (</w:t>
      </w:r>
      <w:r w:rsidRPr="00D423B1">
        <w:rPr>
          <w:rStyle w:val="StyleUnderline"/>
        </w:rPr>
        <w:t>in</w:t>
      </w:r>
      <w:r w:rsidRPr="004C25EB">
        <w:rPr>
          <w:sz w:val="16"/>
        </w:rPr>
        <w:t>)</w:t>
      </w:r>
      <w:r w:rsidRPr="00D423B1">
        <w:rPr>
          <w:rStyle w:val="StyleUnderline"/>
        </w:rPr>
        <w:t>equality</w:t>
      </w:r>
      <w:r w:rsidRPr="004C25EB">
        <w:rPr>
          <w:sz w:val="16"/>
        </w:rPr>
        <w:t>, particularly in the way it informs systems of ownership, circulation, and distribution of knowledge. Similarly, Natsu Saito takes up the analysis of IP, race and capitalism by theorizing some of the ways in which ‘</w:t>
      </w:r>
      <w:r w:rsidRPr="00010F4A">
        <w:rPr>
          <w:rStyle w:val="StyleUnderline"/>
          <w:highlight w:val="green"/>
        </w:rPr>
        <w:t>value</w:t>
      </w:r>
      <w:r w:rsidRPr="004C25EB">
        <w:rPr>
          <w:sz w:val="16"/>
        </w:rPr>
        <w:t xml:space="preserve">’ </w:t>
      </w:r>
      <w:r w:rsidRPr="00D423B1">
        <w:rPr>
          <w:rStyle w:val="StyleUnderline"/>
        </w:rPr>
        <w:t>in IP law concentrated</w:t>
      </w:r>
      <w:r w:rsidRPr="001B7075">
        <w:rPr>
          <w:rStyle w:val="StyleUnderline"/>
        </w:rPr>
        <w:t xml:space="preserve"> in the hands of large corporations </w:t>
      </w:r>
      <w:r w:rsidRPr="00010F4A">
        <w:rPr>
          <w:rStyle w:val="StyleUnderline"/>
          <w:highlight w:val="green"/>
        </w:rPr>
        <w:t>is calculated in terms of</w:t>
      </w:r>
      <w:r w:rsidRPr="001B7075">
        <w:rPr>
          <w:rStyle w:val="StyleUnderline"/>
        </w:rPr>
        <w:t xml:space="preserve"> its</w:t>
      </w:r>
      <w:r w:rsidRPr="004C25EB">
        <w:rPr>
          <w:sz w:val="16"/>
        </w:rPr>
        <w:t xml:space="preserve"> </w:t>
      </w:r>
      <w:r w:rsidRPr="00010F4A">
        <w:rPr>
          <w:rStyle w:val="Emphasis"/>
          <w:highlight w:val="green"/>
        </w:rPr>
        <w:t>profitability rather than</w:t>
      </w:r>
      <w:r w:rsidRPr="001B7075">
        <w:rPr>
          <w:rStyle w:val="StyleUnderline"/>
        </w:rPr>
        <w:t xml:space="preserve"> what it contributes to </w:t>
      </w:r>
      <w:r w:rsidRPr="00010F4A">
        <w:rPr>
          <w:rStyle w:val="Emphasis"/>
          <w:highlight w:val="green"/>
        </w:rPr>
        <w:t>the well</w:t>
      </w:r>
      <w:r w:rsidRPr="00010F4A">
        <w:rPr>
          <w:sz w:val="16"/>
          <w:highlight w:val="green"/>
        </w:rPr>
        <w:t>-</w:t>
      </w:r>
      <w:r w:rsidRPr="00010F4A">
        <w:rPr>
          <w:rStyle w:val="Emphasis"/>
          <w:highlight w:val="green"/>
        </w:rPr>
        <w:t>being of society</w:t>
      </w:r>
      <w:r w:rsidRPr="004C25EB">
        <w:rPr>
          <w:sz w:val="16"/>
        </w:rPr>
        <w:t xml:space="preserve">. However, the proverbial chickens have come home to roost as even rich countries are beginning to feel the bite of the dysfunctional IP system. </w:t>
      </w:r>
    </w:p>
    <w:p w14:paraId="1A2FAD8C" w14:textId="77777777" w:rsidR="009C10B3" w:rsidRPr="004C25EB" w:rsidRDefault="009C10B3" w:rsidP="009C10B3">
      <w:pPr>
        <w:rPr>
          <w:sz w:val="14"/>
        </w:rPr>
      </w:pPr>
      <w:r w:rsidRPr="00FD25B1">
        <w:rPr>
          <w:rStyle w:val="StyleUnderline"/>
        </w:rPr>
        <w:t xml:space="preserve">The issue of excessive pricing for medicines is a growing problem in developed countries as well and has now become the single biggest category of </w:t>
      </w:r>
      <w:r w:rsidRPr="002866C9">
        <w:rPr>
          <w:rStyle w:val="StyleUnderline"/>
        </w:rPr>
        <w:t>healthcare spending in these states</w:t>
      </w:r>
      <w:r w:rsidRPr="004C25EB">
        <w:rPr>
          <w:sz w:val="14"/>
        </w:rPr>
        <w:t xml:space="preserve">, particularly the US. An empirical report by I-MAK reveals how </w:t>
      </w:r>
      <w:r w:rsidRPr="00010F4A">
        <w:rPr>
          <w:rStyle w:val="StyleUnderline"/>
          <w:highlight w:val="green"/>
        </w:rPr>
        <w:t>excessive</w:t>
      </w:r>
      <w:r w:rsidRPr="002866C9">
        <w:rPr>
          <w:rStyle w:val="StyleUnderline"/>
        </w:rPr>
        <w:t xml:space="preserve"> pharmaceutical </w:t>
      </w:r>
      <w:r w:rsidRPr="00010F4A">
        <w:rPr>
          <w:rStyle w:val="StyleUnderline"/>
          <w:highlight w:val="green"/>
        </w:rPr>
        <w:t xml:space="preserve">patenting is </w:t>
      </w:r>
      <w:r w:rsidRPr="00010F4A">
        <w:rPr>
          <w:rStyle w:val="Emphasis"/>
          <w:highlight w:val="green"/>
        </w:rPr>
        <w:t xml:space="preserve">extending monopolies and driving up </w:t>
      </w:r>
      <w:r w:rsidRPr="002866C9">
        <w:rPr>
          <w:rStyle w:val="Emphasis"/>
        </w:rPr>
        <w:t xml:space="preserve">drug </w:t>
      </w:r>
      <w:r w:rsidRPr="00010F4A">
        <w:rPr>
          <w:rStyle w:val="Emphasis"/>
          <w:highlight w:val="green"/>
        </w:rPr>
        <w:t>prices</w:t>
      </w:r>
      <w:r w:rsidRPr="004C25EB">
        <w:rPr>
          <w:sz w:val="14"/>
        </w:rPr>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3221A59B" w14:textId="77777777" w:rsidR="009C10B3" w:rsidRPr="004C25EB" w:rsidRDefault="009C10B3" w:rsidP="009C10B3">
      <w:pPr>
        <w:rPr>
          <w:sz w:val="16"/>
        </w:rPr>
      </w:pPr>
      <w:r w:rsidRPr="004C25EB">
        <w:rPr>
          <w:sz w:val="16"/>
        </w:rPr>
        <w:t xml:space="preserve">Second, </w:t>
      </w:r>
      <w:r w:rsidRPr="00545044">
        <w:rPr>
          <w:rStyle w:val="StyleUnderline"/>
        </w:rPr>
        <w:t>regulatory agencies worldwide require drugs to undergo safety and efficacy testing to ensure they are harmless before approval</w:t>
      </w:r>
      <w:r w:rsidRPr="004C25EB">
        <w:rPr>
          <w:sz w:val="16"/>
        </w:rPr>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as long as they can prove their generic </w:t>
      </w:r>
      <w:r w:rsidRPr="00625CA6">
        <w:rPr>
          <w:rStyle w:val="StyleUnderline"/>
        </w:rPr>
        <w:t>version is chemically and biologically equivalent to the original</w:t>
      </w:r>
      <w:r w:rsidRPr="004C25EB">
        <w:rPr>
          <w:sz w:val="16"/>
        </w:rPr>
        <w:t xml:space="preserve">. Relying on the test data of brand name companies reduces the production cost for generic medicines and allows for quicker market entry. </w:t>
      </w:r>
      <w:r w:rsidRPr="00625CA6">
        <w:rPr>
          <w:rStyle w:val="StyleUnderline"/>
        </w:rPr>
        <w:t>However</w:t>
      </w:r>
      <w:r w:rsidRPr="004C25EB">
        <w:rPr>
          <w:sz w:val="16"/>
        </w:rPr>
        <w:t xml:space="preserve">, </w:t>
      </w:r>
      <w:r w:rsidRPr="00625CA6">
        <w:rPr>
          <w:rStyle w:val="StyleUnderline"/>
        </w:rPr>
        <w:t>recent years have seen a promotion of time</w:t>
      </w:r>
      <w:r w:rsidRPr="004C25EB">
        <w:rPr>
          <w:sz w:val="16"/>
        </w:rPr>
        <w:t>-</w:t>
      </w:r>
      <w:r w:rsidRPr="00625CA6">
        <w:rPr>
          <w:rStyle w:val="StyleUnderline"/>
        </w:rPr>
        <w:t>limited</w:t>
      </w:r>
      <w:r w:rsidRPr="004C25EB">
        <w:rPr>
          <w:sz w:val="16"/>
        </w:rPr>
        <w:t xml:space="preserve">, </w:t>
      </w:r>
      <w:r w:rsidRPr="00625CA6">
        <w:rPr>
          <w:rStyle w:val="StyleUnderline"/>
        </w:rPr>
        <w:t>legally mandated protection against the non</w:t>
      </w:r>
      <w:r w:rsidRPr="004C25EB">
        <w:rPr>
          <w:sz w:val="16"/>
        </w:rPr>
        <w:t>-</w:t>
      </w:r>
      <w:r w:rsidRPr="00625CA6">
        <w:rPr>
          <w:rStyle w:val="StyleUnderline"/>
        </w:rPr>
        <w:t>proprietary use of such data by generic companies</w:t>
      </w:r>
      <w:r w:rsidRPr="004C25EB">
        <w:rPr>
          <w:sz w:val="16"/>
        </w:rPr>
        <w:t xml:space="preserve">. </w:t>
      </w:r>
      <w:r w:rsidRPr="00625CA6">
        <w:rPr>
          <w:rStyle w:val="StyleUnderline"/>
        </w:rPr>
        <w:t xml:space="preserve">This is known as </w:t>
      </w:r>
      <w:r w:rsidRPr="00625CA6">
        <w:rPr>
          <w:rStyle w:val="Emphasis"/>
        </w:rPr>
        <w:t>data exclusivity</w:t>
      </w:r>
      <w:r w:rsidRPr="004C25EB">
        <w:rPr>
          <w:sz w:val="16"/>
        </w:rPr>
        <w:t xml:space="preserve">. Put differently, </w:t>
      </w:r>
      <w:r w:rsidRPr="00625CA6">
        <w:rPr>
          <w:rStyle w:val="StyleUnderline"/>
        </w:rPr>
        <w:t>data exclusivity is a period when a generic company cannot use the clinical trial data of an innovator pharmaceutical company to receive regulatory approval for a generic medicine</w:t>
      </w:r>
      <w:r w:rsidRPr="004C25EB">
        <w:rPr>
          <w:sz w:val="16"/>
        </w:rPr>
        <w:t xml:space="preserve">. In so doing, </w:t>
      </w:r>
      <w:r w:rsidRPr="00625CA6">
        <w:rPr>
          <w:rStyle w:val="StyleUnderline"/>
        </w:rPr>
        <w:t xml:space="preserve">data exclusivity provides a layer of protection in addition to patent protection to </w:t>
      </w:r>
      <w:r w:rsidRPr="00625CA6">
        <w:rPr>
          <w:rStyle w:val="Emphasis"/>
        </w:rPr>
        <w:t>further delay market entry of generic medicines</w:t>
      </w:r>
      <w:r w:rsidRPr="004C25EB">
        <w:rPr>
          <w:sz w:val="16"/>
        </w:rPr>
        <w:t xml:space="preserve">. </w:t>
      </w:r>
    </w:p>
    <w:p w14:paraId="4FDB0BAA" w14:textId="77777777" w:rsidR="009C10B3" w:rsidRPr="004C25EB" w:rsidRDefault="009C10B3" w:rsidP="009C10B3">
      <w:pPr>
        <w:rPr>
          <w:sz w:val="16"/>
          <w:szCs w:val="16"/>
        </w:rPr>
      </w:pPr>
      <w:r w:rsidRPr="004C25EB">
        <w:rPr>
          <w:sz w:val="16"/>
          <w:szCs w:val="16"/>
        </w:rPr>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4C25EB">
        <w:rPr>
          <w:sz w:val="16"/>
          <w:szCs w:val="16"/>
        </w:rPr>
        <w:t>crystallising</w:t>
      </w:r>
      <w:proofErr w:type="spellEnd"/>
      <w:r w:rsidRPr="004C25EB">
        <w:rPr>
          <w:sz w:val="16"/>
          <w:szCs w:val="16"/>
        </w:rPr>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medicines, and perpetuate social hierarchy and subordination. </w:t>
      </w:r>
    </w:p>
    <w:p w14:paraId="215B693A" w14:textId="77777777" w:rsidR="009C10B3" w:rsidRPr="004C25EB" w:rsidRDefault="009C10B3" w:rsidP="009C10B3">
      <w:pPr>
        <w:rPr>
          <w:sz w:val="16"/>
        </w:rPr>
      </w:pPr>
      <w:r w:rsidRPr="004C25EB">
        <w:rPr>
          <w:sz w:val="16"/>
        </w:rPr>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4C25EB">
        <w:rPr>
          <w:sz w:val="16"/>
        </w:rPr>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C25EB">
        <w:rPr>
          <w:rStyle w:val="Emphasis"/>
        </w:rPr>
        <w:t>patents on small changes to existing drugs</w:t>
      </w:r>
      <w:r w:rsidRPr="004C25EB">
        <w:rPr>
          <w:sz w:val="16"/>
        </w:rPr>
        <w:t xml:space="preserve">, known as evergreening or patent thickets, </w:t>
      </w:r>
      <w:r w:rsidRPr="004C25EB">
        <w:rPr>
          <w:rStyle w:val="Emphasis"/>
        </w:rPr>
        <w:t>block the early entry of competitive</w:t>
      </w:r>
      <w:r w:rsidRPr="004C25EB">
        <w:rPr>
          <w:rStyle w:val="StyleUnderline"/>
        </w:rPr>
        <w:t>,</w:t>
      </w:r>
      <w:r w:rsidRPr="004C25EB">
        <w:rPr>
          <w:sz w:val="16"/>
        </w:rPr>
        <w:t xml:space="preserve"> </w:t>
      </w:r>
      <w:r w:rsidRPr="004C25EB">
        <w:rPr>
          <w:rStyle w:val="Emphasis"/>
        </w:rPr>
        <w:t>generic medicines that drive medicine prices down</w:t>
      </w:r>
      <w:r w:rsidRPr="004C25EB">
        <w:rPr>
          <w:sz w:val="16"/>
        </w:rPr>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4AE0A232" w14:textId="77777777" w:rsidR="009C10B3" w:rsidRPr="004C25EB" w:rsidRDefault="009C10B3" w:rsidP="009C10B3">
      <w:pPr>
        <w:rPr>
          <w:sz w:val="16"/>
          <w:szCs w:val="16"/>
        </w:rPr>
      </w:pPr>
      <w:r w:rsidRPr="004C25EB">
        <w:rPr>
          <w:sz w:val="16"/>
          <w:szCs w:val="16"/>
        </w:rPr>
        <w:t xml:space="preserve">The cancer drug Gleevec®, owned by Novartis, is another example of how pharmaceutical companies often secure patents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as a result of the 2013 Indian Supreme Court judgement. Novartis is not the only culprit. The depression drug Effexor® by Pfizer was granted an evergreen patent when the company introduced an extended-release version, </w:t>
      </w:r>
      <w:proofErr w:type="spellStart"/>
      <w:r w:rsidRPr="004C25EB">
        <w:rPr>
          <w:sz w:val="16"/>
          <w:szCs w:val="16"/>
        </w:rPr>
        <w:t>Efexor</w:t>
      </w:r>
      <w:proofErr w:type="spellEnd"/>
      <w:r w:rsidRPr="004C25EB">
        <w:rPr>
          <w:sz w:val="16"/>
          <w:szCs w:val="16"/>
        </w:rPr>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4C25EB">
        <w:rPr>
          <w:sz w:val="16"/>
          <w:szCs w:val="16"/>
        </w:rPr>
        <w:t>Efexor</w:t>
      </w:r>
      <w:proofErr w:type="spellEnd"/>
      <w:r w:rsidRPr="004C25EB">
        <w:rPr>
          <w:sz w:val="16"/>
          <w:szCs w:val="16"/>
        </w:rPr>
        <w:t>-</w:t>
      </w:r>
      <w:proofErr w:type="spellStart"/>
      <w:r w:rsidRPr="004C25EB">
        <w:rPr>
          <w:sz w:val="16"/>
          <w:szCs w:val="16"/>
        </w:rPr>
        <w:t>XR®,and</w:t>
      </w:r>
      <w:proofErr w:type="spellEnd"/>
      <w:r w:rsidRPr="004C25EB">
        <w:rPr>
          <w:sz w:val="16"/>
          <w:szCs w:val="16"/>
        </w:rPr>
        <w:t xml:space="preserve"> again with no added therapeutic benefit.</w:t>
      </w:r>
    </w:p>
    <w:p w14:paraId="26BB46FC" w14:textId="77777777" w:rsidR="009C10B3" w:rsidRDefault="009C10B3" w:rsidP="009C10B3">
      <w:pPr>
        <w:rPr>
          <w:sz w:val="16"/>
        </w:rPr>
      </w:pPr>
      <w:r w:rsidRPr="00A927B6">
        <w:rPr>
          <w:rStyle w:val="StyleUnderline"/>
        </w:rPr>
        <w:t xml:space="preserve">These </w:t>
      </w:r>
      <w:r w:rsidRPr="00010F4A">
        <w:rPr>
          <w:rStyle w:val="StyleUnderline"/>
          <w:highlight w:val="green"/>
        </w:rPr>
        <w:t>evergreening practices</w:t>
      </w:r>
      <w:r w:rsidRPr="004C25EB">
        <w:rPr>
          <w:sz w:val="16"/>
        </w:rPr>
        <w:t xml:space="preserve">, of course, </w:t>
      </w:r>
      <w:r w:rsidRPr="004C25EB">
        <w:rPr>
          <w:rStyle w:val="StyleUnderline"/>
        </w:rPr>
        <w:t>have material effects</w:t>
      </w:r>
      <w:r w:rsidRPr="004C25EB">
        <w:rPr>
          <w:sz w:val="16"/>
        </w:rPr>
        <w:t xml:space="preserve">. Apart from delaying the entry of generic versions, </w:t>
      </w:r>
      <w:r w:rsidRPr="00A927B6">
        <w:rPr>
          <w:rStyle w:val="StyleUnderline"/>
        </w:rPr>
        <w:t xml:space="preserve">they </w:t>
      </w:r>
      <w:r w:rsidRPr="004C25EB">
        <w:rPr>
          <w:rStyle w:val="StyleUnderline"/>
        </w:rPr>
        <w:t>give brand</w:t>
      </w:r>
      <w:r w:rsidRPr="004C25EB">
        <w:rPr>
          <w:sz w:val="16"/>
        </w:rPr>
        <w:t>-</w:t>
      </w:r>
      <w:r w:rsidRPr="004C25EB">
        <w:rPr>
          <w:rStyle w:val="StyleUnderline"/>
        </w:rPr>
        <w:t>name pharmaceutical companies free reign in the</w:t>
      </w:r>
      <w:r w:rsidRPr="00A927B6">
        <w:rPr>
          <w:rStyle w:val="StyleUnderline"/>
        </w:rPr>
        <w:t xml:space="preserve"> market</w:t>
      </w:r>
      <w:r w:rsidRPr="004C25EB">
        <w:rPr>
          <w:sz w:val="16"/>
        </w:rPr>
        <w:t xml:space="preserve">, </w:t>
      </w:r>
      <w:r w:rsidRPr="00A927B6">
        <w:rPr>
          <w:rStyle w:val="StyleUnderline"/>
        </w:rPr>
        <w:t xml:space="preserve">which </w:t>
      </w:r>
      <w:r w:rsidRPr="00010F4A">
        <w:rPr>
          <w:rStyle w:val="StyleUnderline"/>
          <w:highlight w:val="green"/>
        </w:rPr>
        <w:t xml:space="preserve">allows them to </w:t>
      </w:r>
      <w:r w:rsidRPr="00010F4A">
        <w:rPr>
          <w:rStyle w:val="Emphasis"/>
          <w:highlight w:val="green"/>
        </w:rPr>
        <w:t>set the market price</w:t>
      </w:r>
      <w:r w:rsidRPr="00010F4A">
        <w:rPr>
          <w:sz w:val="16"/>
          <w:highlight w:val="green"/>
        </w:rPr>
        <w:t>.</w:t>
      </w:r>
      <w:r w:rsidRPr="004C25EB">
        <w:rPr>
          <w:sz w:val="16"/>
        </w:rPr>
        <w:t xml:space="preserve"> </w:t>
      </w:r>
      <w:r w:rsidRPr="00A927B6">
        <w:rPr>
          <w:rStyle w:val="StyleUnderline"/>
        </w:rPr>
        <w:t xml:space="preserve">Recent years have seen monopoly prices rise exorbitantly </w:t>
      </w:r>
      <w:r w:rsidRPr="00010F4A">
        <w:rPr>
          <w:rStyle w:val="StyleUnderline"/>
          <w:highlight w:val="green"/>
        </w:rPr>
        <w:t xml:space="preserve">causing </w:t>
      </w:r>
      <w:r w:rsidRPr="00010F4A">
        <w:rPr>
          <w:rStyle w:val="Emphasis"/>
          <w:highlight w:val="green"/>
        </w:rPr>
        <w:t>significant financial strain</w:t>
      </w:r>
      <w:r w:rsidRPr="00A927B6">
        <w:rPr>
          <w:rStyle w:val="Emphasis"/>
        </w:rPr>
        <w:t xml:space="preserve"> to patients</w:t>
      </w:r>
      <w:r w:rsidRPr="004C25EB">
        <w:rPr>
          <w:sz w:val="16"/>
        </w:rPr>
        <w:t xml:space="preserve">, </w:t>
      </w:r>
      <w:r w:rsidRPr="00A927B6">
        <w:rPr>
          <w:rStyle w:val="StyleUnderline"/>
        </w:rPr>
        <w:t>domestic healthcare services and even insurance companies in developed countries</w:t>
      </w:r>
      <w:r w:rsidRPr="004C25EB">
        <w:rPr>
          <w:sz w:val="16"/>
        </w:rPr>
        <w:t xml:space="preserve">. </w:t>
      </w:r>
      <w:r w:rsidRPr="00A927B6">
        <w:rPr>
          <w:rStyle w:val="StyleUnderline"/>
        </w:rPr>
        <w:t>A notorious example is Martin Shkreli</w:t>
      </w:r>
      <w:r w:rsidRPr="004C25EB">
        <w:rPr>
          <w:sz w:val="16"/>
        </w:rPr>
        <w:t xml:space="preserve">, who in 2015 bought the rights to an anti-malarial drug, then raised the price by 5,000 per cent 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4C25EB">
        <w:rPr>
          <w:sz w:val="16"/>
        </w:rPr>
        <w:t>Solvadi</w:t>
      </w:r>
      <w:proofErr w:type="spellEnd"/>
      <w:r w:rsidRPr="004C25EB">
        <w:rPr>
          <w:sz w:val="16"/>
        </w:rPr>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010F4A">
        <w:rPr>
          <w:rStyle w:val="StyleUnderline"/>
          <w:highlight w:val="green"/>
        </w:rPr>
        <w:t>The</w:t>
      </w:r>
      <w:r w:rsidRPr="00A927B6">
        <w:rPr>
          <w:rStyle w:val="StyleUnderline"/>
        </w:rPr>
        <w:t xml:space="preserve"> broken </w:t>
      </w:r>
      <w:r w:rsidRPr="00010F4A">
        <w:rPr>
          <w:rStyle w:val="StyleUnderline"/>
          <w:highlight w:val="green"/>
        </w:rPr>
        <w:t>IP system</w:t>
      </w:r>
      <w:r w:rsidRPr="00A927B6">
        <w:rPr>
          <w:rStyle w:val="StyleUnderline"/>
        </w:rPr>
        <w:t xml:space="preserve"> ranging from an extraordinarily low standard for granting patents to permissions of patent thickets around a single molecule </w:t>
      </w:r>
      <w:r w:rsidRPr="00010F4A">
        <w:rPr>
          <w:rStyle w:val="StyleUnderline"/>
          <w:highlight w:val="green"/>
        </w:rPr>
        <w:t>has</w:t>
      </w:r>
      <w:r w:rsidRPr="00A927B6">
        <w:rPr>
          <w:rStyle w:val="StyleUnderline"/>
        </w:rPr>
        <w:t xml:space="preserve"> </w:t>
      </w:r>
      <w:r w:rsidRPr="00A927B6">
        <w:rPr>
          <w:rStyle w:val="Emphasis"/>
        </w:rPr>
        <w:t xml:space="preserve">not only severely </w:t>
      </w:r>
      <w:r w:rsidRPr="00010F4A">
        <w:rPr>
          <w:rStyle w:val="Emphasis"/>
          <w:highlight w:val="green"/>
        </w:rPr>
        <w:t>distorted the system of innovation</w:t>
      </w:r>
      <w:r w:rsidRPr="004C25EB">
        <w:rPr>
          <w:sz w:val="16"/>
        </w:rPr>
        <w:t xml:space="preserve">, </w:t>
      </w:r>
      <w:r w:rsidRPr="00A927B6">
        <w:rPr>
          <w:rStyle w:val="StyleUnderline"/>
        </w:rPr>
        <w:t xml:space="preserve">but they have </w:t>
      </w:r>
      <w:r w:rsidRPr="00010F4A">
        <w:rPr>
          <w:rStyle w:val="StyleUnderline"/>
          <w:highlight w:val="green"/>
        </w:rPr>
        <w:t>also skewed access to life</w:t>
      </w:r>
      <w:r w:rsidRPr="00010F4A">
        <w:rPr>
          <w:sz w:val="16"/>
          <w:highlight w:val="green"/>
        </w:rPr>
        <w:t>-</w:t>
      </w:r>
      <w:r w:rsidRPr="00010F4A">
        <w:rPr>
          <w:rStyle w:val="StyleUnderline"/>
          <w:highlight w:val="green"/>
        </w:rPr>
        <w:t>saving drugs</w:t>
      </w:r>
      <w:r w:rsidRPr="004C25EB">
        <w:rPr>
          <w:sz w:val="16"/>
        </w:rPr>
        <w:t xml:space="preserve">. As a result, </w:t>
      </w:r>
      <w:r w:rsidRPr="004C25EB">
        <w:rPr>
          <w:rStyle w:val="StyleUnderline"/>
        </w:rPr>
        <w:t>prices for new and existing medicines are constantly rising</w:t>
      </w:r>
      <w:r w:rsidRPr="004C25EB">
        <w:rPr>
          <w:sz w:val="16"/>
        </w:rPr>
        <w:t xml:space="preserve">, </w:t>
      </w:r>
      <w:r w:rsidRPr="004C25EB">
        <w:rPr>
          <w:rStyle w:val="Emphasis"/>
        </w:rPr>
        <w:t>making essential medicines inaccessible for millions of people</w:t>
      </w:r>
      <w:r w:rsidRPr="004C25EB">
        <w:rPr>
          <w:rStyle w:val="StyleUnderline"/>
        </w:rPr>
        <w:t xml:space="preserve"> around the world</w:t>
      </w:r>
      <w:r w:rsidRPr="004C25EB">
        <w:rPr>
          <w:sz w:val="16"/>
        </w:rPr>
        <w:t>.</w:t>
      </w:r>
    </w:p>
    <w:p w14:paraId="799EFDD2" w14:textId="77777777" w:rsidR="009C10B3" w:rsidRDefault="009C10B3" w:rsidP="009C10B3">
      <w:pPr>
        <w:pStyle w:val="Heading4"/>
      </w:pPr>
      <w:r>
        <w:t xml:space="preserve">Vaccine imperialism inevitably commodifies medicine and results in vaccine nationalism that magnifies North-South health disparities. </w:t>
      </w:r>
    </w:p>
    <w:p w14:paraId="637C5E0B" w14:textId="77777777" w:rsidR="009C10B3" w:rsidRPr="00C5682D" w:rsidRDefault="009C10B3" w:rsidP="009C10B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2-4) </w:t>
      </w:r>
      <w:proofErr w:type="spellStart"/>
      <w:r w:rsidRPr="00C5682D">
        <w:rPr>
          <w:sz w:val="18"/>
          <w:szCs w:val="18"/>
        </w:rPr>
        <w:t>julian</w:t>
      </w:r>
      <w:proofErr w:type="spellEnd"/>
    </w:p>
    <w:p w14:paraId="3530B678" w14:textId="77777777" w:rsidR="009C10B3" w:rsidRPr="006F1AEA" w:rsidRDefault="009C10B3" w:rsidP="009C10B3">
      <w:pPr>
        <w:rPr>
          <w:sz w:val="16"/>
        </w:rPr>
      </w:pPr>
      <w:r w:rsidRPr="00737165">
        <w:rPr>
          <w:rStyle w:val="StyleUnderline"/>
        </w:rPr>
        <w:t xml:space="preserve">The development and dissemination </w:t>
      </w:r>
      <w:r w:rsidRPr="00625CA6">
        <w:rPr>
          <w:rStyle w:val="StyleUnderline"/>
        </w:rPr>
        <w:t xml:space="preserve">of COVID-19 </w:t>
      </w:r>
      <w:r w:rsidRPr="00010F4A">
        <w:rPr>
          <w:rStyle w:val="StyleUnderline"/>
          <w:highlight w:val="green"/>
        </w:rPr>
        <w:t>vaccines</w:t>
      </w:r>
      <w:r w:rsidRPr="00737165">
        <w:rPr>
          <w:rStyle w:val="StyleUnderline"/>
        </w:rPr>
        <w:t xml:space="preserve"> has </w:t>
      </w:r>
      <w:r w:rsidRPr="00010F4A">
        <w:rPr>
          <w:rStyle w:val="StyleUnderline"/>
          <w:highlight w:val="green"/>
        </w:rPr>
        <w:t>highlighted how the</w:t>
      </w:r>
      <w:r w:rsidRPr="00737165">
        <w:rPr>
          <w:rStyle w:val="StyleUnderline"/>
        </w:rPr>
        <w:t xml:space="preserve"> international legal </w:t>
      </w:r>
      <w:r w:rsidRPr="00010F4A">
        <w:rPr>
          <w:rStyle w:val="StyleUnderline"/>
          <w:highlight w:val="green"/>
        </w:rPr>
        <w:t>system</w:t>
      </w:r>
      <w:r w:rsidRPr="00737165">
        <w:rPr>
          <w:rStyle w:val="StyleUnderline"/>
        </w:rPr>
        <w:t xml:space="preserve"> pertaining to global health </w:t>
      </w:r>
      <w:r w:rsidRPr="00010F4A">
        <w:rPr>
          <w:rStyle w:val="StyleUnderline"/>
          <w:highlight w:val="green"/>
        </w:rPr>
        <w:t xml:space="preserve">is </w:t>
      </w:r>
      <w:r w:rsidRPr="00010F4A">
        <w:rPr>
          <w:rStyle w:val="Emphasis"/>
          <w:highlight w:val="green"/>
        </w:rPr>
        <w:t xml:space="preserve">driving </w:t>
      </w:r>
      <w:r w:rsidRPr="006F1AEA">
        <w:rPr>
          <w:rStyle w:val="Emphasis"/>
        </w:rPr>
        <w:t xml:space="preserve">global health </w:t>
      </w:r>
      <w:r w:rsidRPr="00010F4A">
        <w:rPr>
          <w:rStyle w:val="Emphasis"/>
          <w:highlight w:val="green"/>
        </w:rPr>
        <w:t>inequalities i</w:t>
      </w:r>
      <w:r w:rsidRPr="00737165">
        <w:rPr>
          <w:rStyle w:val="Emphasis"/>
        </w:rPr>
        <w:t>nstead of alleviating them</w:t>
      </w:r>
      <w:r w:rsidRPr="006F1AEA">
        <w:rPr>
          <w:sz w:val="16"/>
        </w:rPr>
        <w:t xml:space="preserve">. </w:t>
      </w:r>
      <w:r w:rsidRPr="00737165">
        <w:rPr>
          <w:rStyle w:val="StyleUnderline"/>
        </w:rPr>
        <w:t>As a result</w:t>
      </w:r>
      <w:r w:rsidRPr="006F1AEA">
        <w:rPr>
          <w:sz w:val="16"/>
        </w:rPr>
        <w:t xml:space="preserve">, in part, </w:t>
      </w:r>
      <w:r w:rsidRPr="00737165">
        <w:rPr>
          <w:rStyle w:val="StyleUnderline"/>
        </w:rPr>
        <w:t xml:space="preserve">of neocolonial </w:t>
      </w:r>
      <w:r w:rsidRPr="006F1AEA">
        <w:rPr>
          <w:sz w:val="16"/>
        </w:rPr>
        <w:t>‘</w:t>
      </w:r>
      <w:r w:rsidRPr="00737165">
        <w:rPr>
          <w:rStyle w:val="StyleUnderline"/>
        </w:rPr>
        <w:t>development</w:t>
      </w:r>
      <w:r w:rsidRPr="006F1AEA">
        <w:rPr>
          <w:sz w:val="16"/>
        </w:rPr>
        <w:t xml:space="preserve">’ </w:t>
      </w:r>
      <w:r w:rsidRPr="00737165">
        <w:rPr>
          <w:rStyle w:val="StyleUnderline"/>
        </w:rPr>
        <w:t>models that promote inequitable IP laws</w:t>
      </w:r>
      <w:r w:rsidRPr="006F1AEA">
        <w:rPr>
          <w:sz w:val="16"/>
        </w:rPr>
        <w:t xml:space="preserve">, </w:t>
      </w:r>
      <w:r w:rsidRPr="00737165">
        <w:rPr>
          <w:rStyle w:val="StyleUnderline"/>
        </w:rPr>
        <w:t xml:space="preserve">most of the </w:t>
      </w:r>
      <w:r w:rsidRPr="00010F4A">
        <w:rPr>
          <w:rStyle w:val="StyleUnderline"/>
          <w:highlight w:val="green"/>
        </w:rPr>
        <w:t>vaccine supply has 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010F4A">
        <w:rPr>
          <w:rStyle w:val="StyleUnderline"/>
          <w:highlight w:val="green"/>
        </w:rPr>
        <w:t xml:space="preserve">stockpiled </w:t>
      </w:r>
      <w:r w:rsidRPr="006F1AEA">
        <w:rPr>
          <w:rStyle w:val="StyleUnderline"/>
        </w:rPr>
        <w:t>for their own populations</w:t>
      </w:r>
      <w:r w:rsidRPr="006F1AEA">
        <w:rPr>
          <w:sz w:val="16"/>
        </w:rPr>
        <w:t>—</w:t>
      </w:r>
      <w:r w:rsidRPr="006F1AEA">
        <w:rPr>
          <w:rStyle w:val="StyleUnderline"/>
        </w:rPr>
        <w:t>a practice sometimes described as</w:t>
      </w:r>
      <w:r w:rsidRPr="006F1AEA">
        <w:rPr>
          <w:sz w:val="16"/>
        </w:rPr>
        <w:t xml:space="preserve"> ‘vaccine hoarding’ or ‘</w:t>
      </w:r>
      <w:r w:rsidRPr="00010F4A">
        <w:rPr>
          <w:rStyle w:val="Emphasis"/>
          <w:highlight w:val="green"/>
        </w:rPr>
        <w:t>vaccine nationalism</w:t>
      </w:r>
      <w:r w:rsidRPr="006F1AEA">
        <w:rPr>
          <w:sz w:val="16"/>
        </w:rPr>
        <w:t>’.19 20</w:t>
      </w:r>
    </w:p>
    <w:p w14:paraId="28D4F7B5" w14:textId="77777777" w:rsidR="009C10B3" w:rsidRPr="006F1AEA" w:rsidRDefault="009C10B3" w:rsidP="009C10B3">
      <w:pPr>
        <w:rPr>
          <w:sz w:val="14"/>
        </w:rPr>
      </w:pPr>
      <w:r w:rsidRPr="006F1AEA">
        <w:rPr>
          <w:sz w:val="14"/>
        </w:rPr>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6F1AEA">
        <w:rPr>
          <w:rStyle w:val="StyleUnderline"/>
        </w:rPr>
        <w:t>vaccines are offered to poorer countries in order to achieve geopolitical objectives</w:t>
      </w:r>
      <w:r w:rsidRPr="006F1AEA">
        <w:rPr>
          <w:sz w:val="14"/>
        </w:rPr>
        <w:t xml:space="preserve">.21 22 </w:t>
      </w:r>
      <w:r w:rsidRPr="006F1AEA">
        <w:rPr>
          <w:rStyle w:val="StyleUnderline"/>
        </w:rPr>
        <w:t xml:space="preserve">A </w:t>
      </w:r>
      <w:proofErr w:type="spellStart"/>
      <w:r w:rsidRPr="006F1AEA">
        <w:rPr>
          <w:rStyle w:val="StyleUnderline"/>
        </w:rPr>
        <w:t>decolonised</w:t>
      </w:r>
      <w:proofErr w:type="spellEnd"/>
      <w:r w:rsidRPr="006F1AEA">
        <w:rPr>
          <w:rStyle w:val="StyleUnderline"/>
        </w:rPr>
        <w:t xml:space="preserve"> approach to global health enables us to </w:t>
      </w:r>
      <w:proofErr w:type="spellStart"/>
      <w:r w:rsidRPr="006F1AEA">
        <w:rPr>
          <w:rStyle w:val="StyleUnderline"/>
        </w:rPr>
        <w:t>conceptualise</w:t>
      </w:r>
      <w:proofErr w:type="spellEnd"/>
      <w:r w:rsidRPr="006F1AEA">
        <w:rPr>
          <w:rStyle w:val="StyleUnderline"/>
        </w:rPr>
        <w:t xml:space="preserve"> this </w:t>
      </w:r>
      <w:proofErr w:type="spellStart"/>
      <w:r w:rsidRPr="006F1AEA">
        <w:rPr>
          <w:rStyle w:val="StyleUnderline"/>
        </w:rPr>
        <w:t>behaviour</w:t>
      </w:r>
      <w:proofErr w:type="spellEnd"/>
      <w:r w:rsidRPr="006F1AEA">
        <w:rPr>
          <w:rStyle w:val="StyleUnderline"/>
        </w:rPr>
        <w:t xml:space="preserve"> as a reproduction of a neocolonial system which pits some formerly </w:t>
      </w:r>
      <w:proofErr w:type="spellStart"/>
      <w:r w:rsidRPr="006F1AEA">
        <w:rPr>
          <w:rStyle w:val="StyleUnderline"/>
        </w:rPr>
        <w:t>colonised</w:t>
      </w:r>
      <w:proofErr w:type="spellEnd"/>
      <w:r w:rsidRPr="006F1AEA">
        <w:rPr>
          <w:rStyle w:val="StyleUnderline"/>
        </w:rPr>
        <w:t xml:space="preserve"> countries against others</w:t>
      </w:r>
      <w:r w:rsidRPr="006F1AEA">
        <w:rPr>
          <w:sz w:val="14"/>
        </w:rPr>
        <w:t xml:space="preserve">.23 24 </w:t>
      </w:r>
      <w:r w:rsidRPr="006F1AEA">
        <w:rPr>
          <w:rStyle w:val="StyleUnderline"/>
        </w:rPr>
        <w:t>This</w:t>
      </w:r>
      <w:r w:rsidRPr="00737165">
        <w:rPr>
          <w:rStyle w:val="StyleUnderline"/>
        </w:rPr>
        <w:t xml:space="preserve"> has meant that some countries in the Global South also benefit from this uneven system</w:t>
      </w:r>
      <w:r w:rsidRPr="006F1AEA">
        <w:rPr>
          <w:sz w:val="14"/>
        </w:rPr>
        <w:t xml:space="preserve">, </w:t>
      </w:r>
      <w:r w:rsidRPr="00737165">
        <w:rPr>
          <w:rStyle w:val="StyleUnderline"/>
        </w:rPr>
        <w:t>and they too contribute to the exploitation of poorer countries in the Global South</w:t>
      </w:r>
      <w:r w:rsidRPr="006F1AEA">
        <w:rPr>
          <w:sz w:val="14"/>
        </w:rPr>
        <w:t xml:space="preserve">.21 </w:t>
      </w:r>
    </w:p>
    <w:p w14:paraId="0D2F93A1" w14:textId="77777777" w:rsidR="009C10B3" w:rsidRPr="006F1AEA" w:rsidRDefault="009C10B3" w:rsidP="009C10B3">
      <w:pPr>
        <w:rPr>
          <w:sz w:val="16"/>
        </w:rPr>
      </w:pPr>
      <w:r w:rsidRPr="006F1AEA">
        <w:rPr>
          <w:sz w:val="16"/>
        </w:rPr>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010F4A">
        <w:rPr>
          <w:rStyle w:val="StyleUnderline"/>
          <w:highlight w:val="green"/>
        </w:rPr>
        <w:t xml:space="preserve">most people in LMICs will not be vaccinated </w:t>
      </w:r>
      <w:r w:rsidRPr="00010F4A">
        <w:rPr>
          <w:rStyle w:val="Emphasis"/>
          <w:highlight w:val="green"/>
        </w:rPr>
        <w:t>until the end of 202</w:t>
      </w:r>
      <w:r w:rsidRPr="00737165">
        <w:rPr>
          <w:rStyle w:val="Emphasis"/>
        </w:rPr>
        <w:t>3</w:t>
      </w:r>
      <w:r w:rsidRPr="006F1AEA">
        <w:rPr>
          <w:sz w:val="16"/>
        </w:rPr>
        <w:t xml:space="preserve">,25 </w:t>
      </w:r>
      <w:r w:rsidRPr="00737165">
        <w:rPr>
          <w:rStyle w:val="StyleUnderline"/>
        </w:rPr>
        <w:t>and even this estimate may be optimistic</w:t>
      </w:r>
      <w:r w:rsidRPr="006F1AEA">
        <w:rPr>
          <w:sz w:val="16"/>
        </w:rPr>
        <w:t xml:space="preserve">, given the delays in initial distributions through COVAX.26 </w:t>
      </w:r>
    </w:p>
    <w:p w14:paraId="753F35CB" w14:textId="77777777" w:rsidR="009C10B3" w:rsidRPr="006F1AEA" w:rsidRDefault="009C10B3" w:rsidP="009C10B3">
      <w:pPr>
        <w:rPr>
          <w:sz w:val="16"/>
        </w:rPr>
      </w:pPr>
      <w:r w:rsidRPr="006F1AEA">
        <w:rPr>
          <w:sz w:val="16"/>
        </w:rPr>
        <w:t xml:space="preserve">This prompts the obvious question: How is it that existing legal mechanisms, or at least the prevailing interpretations and understandings of them, have permitted and even enabled this inequity? </w:t>
      </w:r>
      <w:r w:rsidRPr="00625CA6">
        <w:rPr>
          <w:rStyle w:val="StyleUnderline"/>
        </w:rPr>
        <w:t>International IP law embedded in international trade agreements allows pharmaceutical companies time</w:t>
      </w:r>
      <w:r w:rsidRPr="006F1AEA">
        <w:rPr>
          <w:sz w:val="16"/>
        </w:rPr>
        <w:t>-</w:t>
      </w:r>
      <w:r w:rsidRPr="00625CA6">
        <w:rPr>
          <w:rStyle w:val="StyleUnderline"/>
        </w:rPr>
        <w:t>limited rights to prevent others from making, using or selling their patented invention without permission</w:t>
      </w:r>
      <w:r w:rsidRPr="006F1AEA">
        <w:rPr>
          <w:sz w:val="16"/>
        </w:rPr>
        <w:t xml:space="preserve">. </w:t>
      </w:r>
      <w:r w:rsidRPr="00625CA6">
        <w:rPr>
          <w:rStyle w:val="StyleUnderline"/>
        </w:rPr>
        <w:t>Under</w:t>
      </w:r>
      <w:r w:rsidRPr="006F1AEA">
        <w:rPr>
          <w:sz w:val="16"/>
        </w:rPr>
        <w:t xml:space="preserve"> the 1995 Agreement on Trade-Related Aspects of Intellectual Property Rights (</w:t>
      </w:r>
      <w:r w:rsidRPr="00737165">
        <w:rPr>
          <w:rStyle w:val="StyleUnderline"/>
        </w:rPr>
        <w:t>TRIPS</w:t>
      </w:r>
      <w:r w:rsidRPr="006F1AEA">
        <w:rPr>
          <w:sz w:val="16"/>
        </w:rPr>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6F1AEA">
        <w:rPr>
          <w:sz w:val="16"/>
        </w:rPr>
        <w:t xml:space="preserve">, </w:t>
      </w:r>
      <w:r w:rsidRPr="00737165">
        <w:rPr>
          <w:rStyle w:val="StyleUnderline"/>
        </w:rPr>
        <w:t>testing and upscaling pharmaceutical products throughout the world</w:t>
      </w:r>
      <w:r w:rsidRPr="006F1AEA">
        <w:rPr>
          <w:sz w:val="16"/>
        </w:rPr>
        <w:t xml:space="preserve">.27 This protection is given to pharmaceutical companies to </w:t>
      </w:r>
      <w:proofErr w:type="spellStart"/>
      <w:r w:rsidRPr="006F1AEA">
        <w:rPr>
          <w:sz w:val="16"/>
        </w:rPr>
        <w:t>incentivise</w:t>
      </w:r>
      <w:proofErr w:type="spellEnd"/>
      <w:r w:rsidRPr="006F1AEA">
        <w:rPr>
          <w:sz w:val="16"/>
        </w:rPr>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4FF9054" w14:textId="77777777" w:rsidR="009C10B3" w:rsidRPr="006F1AEA" w:rsidRDefault="009C10B3" w:rsidP="009C10B3">
      <w:pPr>
        <w:rPr>
          <w:sz w:val="16"/>
        </w:rPr>
      </w:pPr>
      <w:r w:rsidRPr="000B1537">
        <w:rPr>
          <w:rStyle w:val="Emphasis"/>
        </w:rPr>
        <w:t xml:space="preserve">Global </w:t>
      </w:r>
      <w:r w:rsidRPr="00010F4A">
        <w:rPr>
          <w:rStyle w:val="Emphasis"/>
          <w:highlight w:val="green"/>
        </w:rPr>
        <w:t>IP rights</w:t>
      </w:r>
      <w:r w:rsidRPr="006F1AEA">
        <w:rPr>
          <w:sz w:val="16"/>
        </w:rPr>
        <w:t xml:space="preserve">, whether adopted in accordance with TRIPS, or subsequent bilateral and multilateral agreements, </w:t>
      </w:r>
      <w:r w:rsidRPr="00737165">
        <w:rPr>
          <w:rStyle w:val="StyleUnderline"/>
        </w:rPr>
        <w:t xml:space="preserve">are part of a wider legal system which </w:t>
      </w:r>
      <w:r w:rsidRPr="00010F4A">
        <w:rPr>
          <w:rStyle w:val="Emphasis"/>
          <w:highlight w:val="green"/>
        </w:rPr>
        <w:t>facilitates global neocolonialism</w:t>
      </w:r>
      <w:r w:rsidRPr="006F1AEA">
        <w:rPr>
          <w:sz w:val="16"/>
        </w:rPr>
        <w:t xml:space="preserve">. For </w:t>
      </w:r>
      <w:r w:rsidRPr="000B1537">
        <w:rPr>
          <w:sz w:val="16"/>
        </w:rPr>
        <w:t xml:space="preserve">instance, </w:t>
      </w:r>
      <w:r w:rsidRPr="000B1537">
        <w:rPr>
          <w:rStyle w:val="StyleUnderline"/>
        </w:rPr>
        <w:t>powerful actors such as the</w:t>
      </w:r>
      <w:r w:rsidRPr="000B1537">
        <w:rPr>
          <w:sz w:val="16"/>
        </w:rPr>
        <w:t xml:space="preserve"> European Union (</w:t>
      </w:r>
      <w:r w:rsidRPr="000B1537">
        <w:rPr>
          <w:rStyle w:val="StyleUnderline"/>
        </w:rPr>
        <w:t>EU</w:t>
      </w:r>
      <w:r w:rsidRPr="000B1537">
        <w:rPr>
          <w:sz w:val="16"/>
        </w:rPr>
        <w:t xml:space="preserve">) </w:t>
      </w:r>
      <w:r w:rsidRPr="000B1537">
        <w:rPr>
          <w:rStyle w:val="StyleUnderline"/>
        </w:rPr>
        <w:t>and the USA have included TRIPS</w:t>
      </w:r>
      <w:r w:rsidRPr="000B1537">
        <w:rPr>
          <w:sz w:val="16"/>
        </w:rPr>
        <w:t>-</w:t>
      </w:r>
      <w:r w:rsidRPr="000B1537">
        <w:rPr>
          <w:rStyle w:val="StyleUnderline"/>
        </w:rPr>
        <w:t>plus provisions in bilateral</w:t>
      </w:r>
      <w:r w:rsidRPr="00737165">
        <w:rPr>
          <w:rStyle w:val="StyleUnderline"/>
        </w:rPr>
        <w:t xml:space="preserve"> and multilateral agreements</w:t>
      </w:r>
      <w:r w:rsidRPr="006F1AEA">
        <w:rPr>
          <w:sz w:val="16"/>
        </w:rPr>
        <w:t xml:space="preserve">. </w:t>
      </w:r>
      <w:r w:rsidRPr="00737165">
        <w:rPr>
          <w:rStyle w:val="StyleUnderline"/>
        </w:rPr>
        <w:t xml:space="preserve">These </w:t>
      </w:r>
      <w:r w:rsidRPr="00010F4A">
        <w:rPr>
          <w:rStyle w:val="StyleUnderline"/>
          <w:highlight w:val="green"/>
        </w:rPr>
        <w:t>agreements</w:t>
      </w:r>
      <w:r w:rsidRPr="006F1AEA">
        <w:rPr>
          <w:sz w:val="16"/>
        </w:rPr>
        <w:t xml:space="preserve"> often </w:t>
      </w:r>
      <w:r w:rsidRPr="000B1537">
        <w:rPr>
          <w:rStyle w:val="StyleUnderline"/>
        </w:rPr>
        <w:t xml:space="preserve">force countries of </w:t>
      </w:r>
      <w:r w:rsidRPr="00010F4A">
        <w:rPr>
          <w:rStyle w:val="StyleUnderline"/>
          <w:highlight w:val="green"/>
        </w:rPr>
        <w:t xml:space="preserve">the Global South to concede to </w:t>
      </w:r>
      <w:r w:rsidRPr="000B1537">
        <w:rPr>
          <w:rStyle w:val="StyleUnderline"/>
        </w:rPr>
        <w:t xml:space="preserve">more </w:t>
      </w:r>
      <w:r w:rsidRPr="00010F4A">
        <w:rPr>
          <w:rStyle w:val="StyleUnderline"/>
          <w:highlight w:val="green"/>
        </w:rPr>
        <w:t xml:space="preserve">stringent patent protections </w:t>
      </w:r>
      <w:r w:rsidRPr="00625CA6">
        <w:rPr>
          <w:rStyle w:val="StyleUnderline"/>
        </w:rPr>
        <w:t>in order to gain trade advantages</w:t>
      </w:r>
      <w:r w:rsidRPr="00737165">
        <w:rPr>
          <w:rStyle w:val="StyleUnderline"/>
        </w:rPr>
        <w:t xml:space="preserve"> and also to escape trade sanctions</w:t>
      </w:r>
      <w:r w:rsidRPr="006F1AEA">
        <w:rPr>
          <w:sz w:val="16"/>
        </w:rPr>
        <w:t xml:space="preserve">.30 </w:t>
      </w:r>
    </w:p>
    <w:p w14:paraId="2B50A96E" w14:textId="77777777" w:rsidR="009C10B3" w:rsidRPr="00621741" w:rsidRDefault="009C10B3" w:rsidP="009C10B3">
      <w:pPr>
        <w:rPr>
          <w:sz w:val="16"/>
        </w:rPr>
      </w:pPr>
      <w:r w:rsidRPr="00621741">
        <w:rPr>
          <w:sz w:val="16"/>
        </w:rPr>
        <w:t xml:space="preserve">In so doing, </w:t>
      </w:r>
      <w:r w:rsidRPr="00010F4A">
        <w:rPr>
          <w:rStyle w:val="StyleUnderline"/>
          <w:highlight w:val="green"/>
        </w:rPr>
        <w:t xml:space="preserve">IP law </w:t>
      </w:r>
      <w:r w:rsidRPr="00010F4A">
        <w:rPr>
          <w:rStyle w:val="Emphasis"/>
          <w:highlight w:val="green"/>
        </w:rPr>
        <w:t>commodifies medicines</w:t>
      </w:r>
      <w:r w:rsidRPr="00737165">
        <w:rPr>
          <w:rStyle w:val="StyleUnderline"/>
        </w:rPr>
        <w:t xml:space="preserve"> that are essential to human survival and well</w:t>
      </w:r>
      <w:r w:rsidRPr="00621741">
        <w:rPr>
          <w:sz w:val="16"/>
        </w:rPr>
        <w:t>-</w:t>
      </w:r>
      <w:r w:rsidRPr="00737165">
        <w:rPr>
          <w:rStyle w:val="StyleUnderline"/>
        </w:rPr>
        <w:t>being</w:t>
      </w:r>
      <w:r w:rsidRPr="00621741">
        <w:rPr>
          <w:sz w:val="16"/>
        </w:rPr>
        <w:t xml:space="preserve">, </w:t>
      </w:r>
      <w:r w:rsidRPr="00010F4A">
        <w:rPr>
          <w:rStyle w:val="StyleUnderline"/>
          <w:highlight w:val="green"/>
        </w:rPr>
        <w:t xml:space="preserve">and </w:t>
      </w:r>
      <w:r w:rsidRPr="00010F4A">
        <w:rPr>
          <w:rStyle w:val="Emphasis"/>
          <w:highlight w:val="green"/>
        </w:rPr>
        <w:t>sacrifices the lives</w:t>
      </w:r>
      <w:r w:rsidRPr="00737165">
        <w:rPr>
          <w:rStyle w:val="Emphasis"/>
        </w:rPr>
        <w:t xml:space="preserve"> and </w:t>
      </w:r>
      <w:r w:rsidRPr="00660345">
        <w:rPr>
          <w:rStyle w:val="Emphasis"/>
        </w:rPr>
        <w:t xml:space="preserve">health </w:t>
      </w:r>
      <w:r w:rsidRPr="00010F4A">
        <w:rPr>
          <w:rStyle w:val="Emphasis"/>
          <w:highlight w:val="green"/>
        </w:rPr>
        <w:t>of the poor</w:t>
      </w:r>
      <w:r w:rsidRPr="00010F4A">
        <w:rPr>
          <w:rStyle w:val="StyleUnderline"/>
          <w:highlight w:val="gree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621741">
        <w:rPr>
          <w:sz w:val="16"/>
        </w:rPr>
        <w:t xml:space="preserve">.31 </w:t>
      </w:r>
      <w:r w:rsidRPr="0084236E">
        <w:rPr>
          <w:rStyle w:val="StyleUnderline"/>
        </w:rPr>
        <w:t>Common interpretations and understandings of the international IP system are that healthcare goods and services derive their value from their tradability</w:t>
      </w:r>
      <w:r w:rsidRPr="00621741">
        <w:rPr>
          <w:sz w:val="16"/>
        </w:rPr>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621741">
        <w:rPr>
          <w:sz w:val="16"/>
        </w:rPr>
        <w:t xml:space="preserve">, </w:t>
      </w:r>
      <w:r w:rsidRPr="0084236E">
        <w:rPr>
          <w:rStyle w:val="StyleUnderline"/>
        </w:rPr>
        <w:t>including critical Global South scholars</w:t>
      </w:r>
      <w:r w:rsidRPr="00621741">
        <w:rPr>
          <w:sz w:val="16"/>
        </w:rPr>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621741">
        <w:rPr>
          <w:sz w:val="16"/>
        </w:rPr>
        <w:t xml:space="preserve"> (including IP rights) </w:t>
      </w:r>
      <w:r w:rsidRPr="0084236E">
        <w:rPr>
          <w:rStyle w:val="StyleUnderline"/>
        </w:rPr>
        <w:t>over other rights</w:t>
      </w:r>
      <w:r w:rsidRPr="00621741">
        <w:rPr>
          <w:sz w:val="16"/>
        </w:rPr>
        <w:t xml:space="preserve"> (especially the rights to health, life and equal benefit from scientific progress) in a manner that is inconsistent with international human rights law.31 </w:t>
      </w:r>
    </w:p>
    <w:p w14:paraId="50809C4E" w14:textId="77777777" w:rsidR="009C10B3" w:rsidRPr="00621741" w:rsidRDefault="009C10B3" w:rsidP="009C10B3">
      <w:pPr>
        <w:rPr>
          <w:sz w:val="16"/>
        </w:rPr>
      </w:pPr>
      <w:r w:rsidRPr="0084236E">
        <w:rPr>
          <w:rStyle w:val="StyleUnderline"/>
        </w:rPr>
        <w:t xml:space="preserve">Many </w:t>
      </w:r>
      <w:r w:rsidRPr="00010F4A">
        <w:rPr>
          <w:rStyle w:val="StyleUnderline"/>
          <w:highlight w:val="green"/>
        </w:rPr>
        <w:t>low</w:t>
      </w:r>
      <w:r w:rsidRPr="00621741">
        <w:rPr>
          <w:sz w:val="16"/>
        </w:rPr>
        <w:t>-</w:t>
      </w:r>
      <w:r w:rsidRPr="00010F4A">
        <w:rPr>
          <w:rStyle w:val="StyleUnderline"/>
          <w:highlight w:val="green"/>
        </w:rPr>
        <w:t>income countries have</w:t>
      </w:r>
      <w:r w:rsidRPr="0084236E">
        <w:rPr>
          <w:rStyle w:val="StyleUnderline"/>
        </w:rPr>
        <w:t xml:space="preserve"> long been active in resisting the IP system as an unjust extension of a colonial trade system</w:t>
      </w:r>
      <w:r w:rsidRPr="00621741">
        <w:rPr>
          <w:sz w:val="16"/>
        </w:rPr>
        <w:t xml:space="preserve">. At the height of the HIV pandemic, in which millions of people in the Global South were denied lifesaving medicines, civil society treatment access campaigns </w:t>
      </w:r>
      <w:proofErr w:type="spellStart"/>
      <w:r w:rsidRPr="00621741">
        <w:rPr>
          <w:sz w:val="16"/>
        </w:rPr>
        <w:t>galvanised</w:t>
      </w:r>
      <w:proofErr w:type="spellEnd"/>
      <w:r w:rsidRPr="00621741">
        <w:rPr>
          <w:sz w:val="16"/>
        </w:rPr>
        <w:t xml:space="preserve"> states within the World Trade Organization (WTO) into agreeing to the Doha Declaration on TRIPS and Public Health.33 This WTO Declaration </w:t>
      </w:r>
      <w:proofErr w:type="spellStart"/>
      <w:r w:rsidRPr="00621741">
        <w:rPr>
          <w:sz w:val="16"/>
        </w:rPr>
        <w:t>recognises</w:t>
      </w:r>
      <w:proofErr w:type="spellEnd"/>
      <w:r w:rsidRPr="00621741">
        <w:rPr>
          <w:sz w:val="16"/>
        </w:rPr>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70F930C7" w14:textId="77777777" w:rsidR="009C10B3" w:rsidRPr="00621741" w:rsidRDefault="009C10B3" w:rsidP="009C10B3">
      <w:pPr>
        <w:rPr>
          <w:sz w:val="16"/>
        </w:rPr>
      </w:pPr>
      <w:r w:rsidRPr="0084236E">
        <w:rPr>
          <w:rStyle w:val="StyleUnderline"/>
        </w:rPr>
        <w:t xml:space="preserve">This remarkably </w:t>
      </w:r>
      <w:r w:rsidRPr="00010F4A">
        <w:rPr>
          <w:rStyle w:val="StyleUnderline"/>
          <w:highlight w:val="green"/>
        </w:rPr>
        <w:t xml:space="preserve">strong </w:t>
      </w:r>
      <w:r w:rsidRPr="00010F4A">
        <w:rPr>
          <w:rStyle w:val="Emphasis"/>
          <w:highlight w:val="green"/>
        </w:rPr>
        <w:t>resistance to employing TRIPS flexibilities</w:t>
      </w:r>
      <w:r w:rsidRPr="00912E7D">
        <w:rPr>
          <w:rStyle w:val="Emphasis"/>
        </w:rPr>
        <w:t xml:space="preserve"> has continued</w:t>
      </w:r>
      <w:r w:rsidRPr="0084236E">
        <w:rPr>
          <w:rStyle w:val="StyleUnderline"/>
        </w:rPr>
        <w:t xml:space="preserve"> in the current COVID-19 crisis</w:t>
      </w:r>
      <w:r w:rsidRPr="00621741">
        <w:rPr>
          <w:sz w:val="16"/>
        </w:rPr>
        <w:t xml:space="preserve">, </w:t>
      </w:r>
      <w:r w:rsidRPr="0084236E">
        <w:rPr>
          <w:rStyle w:val="StyleUnderline"/>
        </w:rPr>
        <w:t xml:space="preserve">as the attempts of countries largely </w:t>
      </w:r>
      <w:r w:rsidRPr="00625CA6">
        <w:rPr>
          <w:rStyle w:val="StyleUnderline"/>
        </w:rPr>
        <w:t>from the Global South to try to obtain a TRIPS waiver to increase their supply of vaccines for COVID-19 have been unsuccessful</w:t>
      </w:r>
      <w:r w:rsidRPr="00621741">
        <w:rPr>
          <w:sz w:val="16"/>
        </w:rPr>
        <w:t xml:space="preserve">. Although the USA has recently supported a watered-down version of a TRIPS waiver, it remains far from certain whether other states in the Global North will support this </w:t>
      </w:r>
      <w:proofErr w:type="spellStart"/>
      <w:r w:rsidRPr="00621741">
        <w:rPr>
          <w:sz w:val="16"/>
        </w:rPr>
        <w:t>prioritisation</w:t>
      </w:r>
      <w:proofErr w:type="spellEnd"/>
      <w:r w:rsidRPr="00621741">
        <w:rPr>
          <w:sz w:val="16"/>
        </w:rPr>
        <w:t xml:space="preserve"> of health over IP rights, or whether this would be sufficient, as we discuss in the section on flexibilities below. </w:t>
      </w:r>
    </w:p>
    <w:p w14:paraId="22D13755" w14:textId="77777777" w:rsidR="009C10B3" w:rsidRPr="00621741" w:rsidRDefault="009C10B3" w:rsidP="009C10B3">
      <w:pPr>
        <w:rPr>
          <w:sz w:val="14"/>
        </w:rPr>
      </w:pPr>
      <w:r w:rsidRPr="00621741">
        <w:rPr>
          <w:sz w:val="14"/>
        </w:rPr>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are in need of </w:t>
      </w:r>
      <w:proofErr w:type="spellStart"/>
      <w:r w:rsidRPr="00621741">
        <w:rPr>
          <w:sz w:val="14"/>
        </w:rPr>
        <w:t>decolonisation</w:t>
      </w:r>
      <w:proofErr w:type="spellEnd"/>
      <w:r w:rsidRPr="00621741">
        <w:rPr>
          <w:sz w:val="14"/>
        </w:rPr>
        <w:t xml:space="preserve">. While </w:t>
      </w:r>
      <w:r w:rsidRPr="00912E7D">
        <w:rPr>
          <w:rStyle w:val="StyleUnderline"/>
        </w:rPr>
        <w:t>there have been public consensus statements issued</w:t>
      </w:r>
      <w:r w:rsidRPr="00621741">
        <w:rPr>
          <w:sz w:val="14"/>
        </w:rPr>
        <w:t xml:space="preserve"> by the Human Rights Council, </w:t>
      </w:r>
      <w:r w:rsidRPr="00912E7D">
        <w:rPr>
          <w:rStyle w:val="StyleUnderline"/>
        </w:rPr>
        <w:t>in which states have agreed that all states have the right to access vaccines and the right to use TRIPS flexibilities</w:t>
      </w:r>
      <w:r w:rsidRPr="00621741">
        <w:rPr>
          <w:sz w:val="14"/>
        </w:rPr>
        <w:t xml:space="preserve">, </w:t>
      </w:r>
      <w:r w:rsidRPr="00912E7D">
        <w:rPr>
          <w:rStyle w:val="StyleUnderline"/>
        </w:rPr>
        <w:t>this statement reflects a disappointing failure to acknowledge any corresponding state obligations to employ such flexibilities</w:t>
      </w:r>
      <w:r w:rsidRPr="00621741">
        <w:rPr>
          <w:sz w:val="14"/>
        </w:rPr>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4F44873A" w14:textId="77777777" w:rsidR="009C10B3" w:rsidRPr="005C0339" w:rsidRDefault="009C10B3" w:rsidP="009C10B3">
      <w:pPr>
        <w:pStyle w:val="Heading4"/>
      </w:pPr>
      <w:r>
        <w:t>Status quo distribution results in disparities between nations. That results in colonial hierarchies of health.</w:t>
      </w:r>
    </w:p>
    <w:p w14:paraId="1304A3A0" w14:textId="77777777" w:rsidR="009C10B3" w:rsidRPr="00C5682D" w:rsidRDefault="009C10B3" w:rsidP="009C10B3">
      <w:pPr>
        <w:rPr>
          <w:sz w:val="18"/>
          <w:szCs w:val="18"/>
        </w:rPr>
      </w:pPr>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C5682D">
        <w:rPr>
          <w:sz w:val="18"/>
          <w:szCs w:val="18"/>
        </w:rPr>
        <w:t>Africa,;Moses</w:t>
      </w:r>
      <w:proofErr w:type="spellEnd"/>
      <w:r w:rsidRPr="00C5682D">
        <w:rPr>
          <w:sz w:val="18"/>
          <w:szCs w:val="18"/>
        </w:rPr>
        <w:t xml:space="preserve">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 </w:t>
      </w:r>
      <w:proofErr w:type="spellStart"/>
      <w:r w:rsidRPr="00C5682D">
        <w:rPr>
          <w:sz w:val="18"/>
          <w:szCs w:val="18"/>
        </w:rPr>
        <w:t>julian</w:t>
      </w:r>
      <w:proofErr w:type="spellEnd"/>
    </w:p>
    <w:p w14:paraId="3405E5A7" w14:textId="77777777" w:rsidR="009C10B3" w:rsidRPr="00621741" w:rsidRDefault="009C10B3" w:rsidP="009C10B3">
      <w:pPr>
        <w:rPr>
          <w:sz w:val="16"/>
        </w:rPr>
      </w:pPr>
      <w:r w:rsidRPr="00625CA6">
        <w:rPr>
          <w:rStyle w:val="StyleUnderline"/>
        </w:rPr>
        <w:t>The current global</w:t>
      </w:r>
      <w:r w:rsidRPr="00E534D3">
        <w:rPr>
          <w:rStyle w:val="StyleUnderline"/>
        </w:rPr>
        <w:t xml:space="preserve"> </w:t>
      </w:r>
      <w:r w:rsidRPr="00010F4A">
        <w:rPr>
          <w:rStyle w:val="StyleUnderline"/>
          <w:highlight w:val="green"/>
        </w:rPr>
        <w:t xml:space="preserve">distribution of </w:t>
      </w:r>
      <w:r w:rsidRPr="00625CA6">
        <w:rPr>
          <w:rStyle w:val="StyleUnderline"/>
        </w:rPr>
        <w:t>COVID-19</w:t>
      </w:r>
      <w:r w:rsidRPr="00010F4A">
        <w:rPr>
          <w:rStyle w:val="StyleUnderline"/>
          <w:highlight w:val="green"/>
        </w:rPr>
        <w:t xml:space="preserve"> vaccines is</w:t>
      </w:r>
      <w:r w:rsidRPr="00E534D3">
        <w:rPr>
          <w:rStyle w:val="StyleUnderline"/>
        </w:rPr>
        <w:t xml:space="preserve"> largely </w:t>
      </w:r>
      <w:r w:rsidRPr="00010F4A">
        <w:rPr>
          <w:rStyle w:val="StyleUnderline"/>
          <w:highlight w:val="green"/>
        </w:rPr>
        <w:t>dictated by power disparitie</w:t>
      </w:r>
      <w:r w:rsidRPr="00E534D3">
        <w:rPr>
          <w:rStyle w:val="StyleUnderline"/>
        </w:rPr>
        <w:t>s and inequities in financial and other resources</w:t>
      </w:r>
      <w:r w:rsidRPr="00621741">
        <w:rPr>
          <w:sz w:val="16"/>
        </w:rPr>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621741">
        <w:rPr>
          <w:sz w:val="16"/>
        </w:rPr>
        <w:t xml:space="preserve"> (many in their own countries) </w:t>
      </w:r>
      <w:r w:rsidRPr="00E534D3">
        <w:rPr>
          <w:rStyle w:val="StyleUnderline"/>
        </w:rPr>
        <w:t>for specific vaccines</w:t>
      </w:r>
      <w:r w:rsidRPr="00621741">
        <w:rPr>
          <w:sz w:val="16"/>
        </w:rPr>
        <w:t xml:space="preserve">, </w:t>
      </w:r>
      <w:r w:rsidRPr="00010F4A">
        <w:rPr>
          <w:rStyle w:val="StyleUnderline"/>
          <w:highlight w:val="green"/>
        </w:rPr>
        <w:t xml:space="preserve">leaving </w:t>
      </w:r>
      <w:r w:rsidRPr="00621741">
        <w:rPr>
          <w:rStyle w:val="StyleUnderline"/>
        </w:rPr>
        <w:t xml:space="preserve">countries from </w:t>
      </w:r>
      <w:r w:rsidRPr="00010F4A">
        <w:rPr>
          <w:rStyle w:val="StyleUnderline"/>
          <w:highlight w:val="green"/>
        </w:rPr>
        <w:t xml:space="preserve">the Global South </w:t>
      </w:r>
      <w:r w:rsidRPr="00010F4A">
        <w:rPr>
          <w:rStyle w:val="Emphasis"/>
          <w:highlight w:val="green"/>
        </w:rPr>
        <w:t>facing inequitable vaccine access</w:t>
      </w:r>
      <w:r w:rsidRPr="00621741">
        <w:rPr>
          <w:sz w:val="16"/>
        </w:rPr>
        <w:t xml:space="preserve">. </w:t>
      </w:r>
      <w:r w:rsidRPr="00625CA6">
        <w:rPr>
          <w:rStyle w:val="StyleUnderline"/>
        </w:rPr>
        <w:t>Bilateral deals between states and pharmaceutical companies</w:t>
      </w:r>
      <w:r w:rsidRPr="00621741">
        <w:rPr>
          <w:sz w:val="16"/>
        </w:rPr>
        <w:t xml:space="preserve">, whether completed by Global North or Global South states, </w:t>
      </w:r>
      <w:r w:rsidRPr="00625CA6">
        <w:rPr>
          <w:rStyle w:val="StyleUnderline"/>
        </w:rPr>
        <w:t>significantly compromise the effectiveness and equity of the COVAX initiative</w:t>
      </w:r>
      <w:r w:rsidRPr="00621741">
        <w:rPr>
          <w:sz w:val="16"/>
        </w:rPr>
        <w:t xml:space="preserve">, limited as it already is by the coercive influence, vested interests and participation of pharmaceutical companies and their host nations. </w:t>
      </w:r>
      <w:r w:rsidRPr="00E534D3">
        <w:rPr>
          <w:rStyle w:val="StyleUnderline"/>
        </w:rPr>
        <w:t>The African Union</w:t>
      </w:r>
      <w:r w:rsidRPr="00621741">
        <w:rPr>
          <w:sz w:val="16"/>
        </w:rPr>
        <w:t xml:space="preserve">, for example, </w:t>
      </w:r>
      <w:r w:rsidRPr="00E534D3">
        <w:rPr>
          <w:rStyle w:val="StyleUnderline"/>
        </w:rPr>
        <w:t>endorsed the TRIPS waiver</w:t>
      </w:r>
      <w:r w:rsidRPr="00621741">
        <w:rPr>
          <w:sz w:val="16"/>
        </w:rPr>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621741">
        <w:rPr>
          <w:sz w:val="16"/>
        </w:rPr>
        <w:t xml:space="preserve">. </w:t>
      </w:r>
    </w:p>
    <w:p w14:paraId="6147F7CE" w14:textId="77777777" w:rsidR="009C10B3" w:rsidRPr="00621741" w:rsidRDefault="009C10B3" w:rsidP="009C10B3">
      <w:pPr>
        <w:rPr>
          <w:sz w:val="16"/>
        </w:rPr>
      </w:pPr>
      <w:r w:rsidRPr="00621741">
        <w:rPr>
          <w:rStyle w:val="StyleUnderline"/>
        </w:rPr>
        <w:t>The IP system appears to have pushed countries in the Global South that may prefer not to be dependent on the charitable model of the COVAX scheme to join high</w:t>
      </w:r>
      <w:r w:rsidRPr="00621741">
        <w:rPr>
          <w:sz w:val="16"/>
        </w:rPr>
        <w:t>-</w:t>
      </w:r>
      <w:r w:rsidRPr="00621741">
        <w:rPr>
          <w:rStyle w:val="StyleUnderline"/>
        </w:rPr>
        <w:t>income countries in engaging directly with manufacturers to purchase COVID-19 vaccines</w:t>
      </w:r>
      <w:r w:rsidRPr="00621741">
        <w:rPr>
          <w:sz w:val="16"/>
        </w:rPr>
        <w:t xml:space="preserve">. This has included African countries, despite the African Union’s criticism of the inequities resulting from IP law protections. </w:t>
      </w:r>
      <w:r w:rsidRPr="00621741">
        <w:rPr>
          <w:rStyle w:val="StyleUnderline"/>
        </w:rPr>
        <w:t xml:space="preserve">This </w:t>
      </w:r>
      <w:r w:rsidRPr="00010F4A">
        <w:rPr>
          <w:rStyle w:val="StyleUnderline"/>
          <w:highlight w:val="green"/>
        </w:rPr>
        <w:t xml:space="preserve">process has </w:t>
      </w:r>
      <w:r w:rsidRPr="00010F4A">
        <w:rPr>
          <w:rStyle w:val="Emphasis"/>
          <w:highlight w:val="green"/>
        </w:rPr>
        <w:t>reproduced colonially entrenched power dynamics</w:t>
      </w:r>
      <w:r w:rsidRPr="00010F4A">
        <w:rPr>
          <w:sz w:val="16"/>
          <w:highlight w:val="green"/>
        </w:rPr>
        <w:t xml:space="preserve">, </w:t>
      </w:r>
      <w:r w:rsidRPr="00621741">
        <w:rPr>
          <w:rStyle w:val="StyleUnderline"/>
        </w:rPr>
        <w:t xml:space="preserve">in which </w:t>
      </w:r>
      <w:r w:rsidRPr="00010F4A">
        <w:rPr>
          <w:rStyle w:val="StyleUnderline"/>
          <w:highlight w:val="green"/>
        </w:rPr>
        <w:t xml:space="preserve">poorer countries </w:t>
      </w:r>
      <w:r w:rsidRPr="00AF0242">
        <w:rPr>
          <w:rStyle w:val="StyleUnderline"/>
        </w:rPr>
        <w:t>lack the bargaining power to obtain competitive rates and</w:t>
      </w:r>
      <w:r w:rsidRPr="00621741">
        <w:rPr>
          <w:sz w:val="16"/>
        </w:rPr>
        <w:t xml:space="preserve">, consequently, </w:t>
      </w:r>
      <w:r w:rsidRPr="00E534D3">
        <w:rPr>
          <w:rStyle w:val="StyleUnderline"/>
        </w:rPr>
        <w:t xml:space="preserve">typically </w:t>
      </w:r>
      <w:r w:rsidRPr="00010F4A">
        <w:rPr>
          <w:rStyle w:val="StyleUnderline"/>
          <w:highlight w:val="green"/>
        </w:rPr>
        <w:t xml:space="preserve">end up </w:t>
      </w:r>
      <w:r w:rsidRPr="00010F4A">
        <w:rPr>
          <w:rStyle w:val="Emphasis"/>
          <w:highlight w:val="green"/>
        </w:rPr>
        <w:t xml:space="preserve">paying far more </w:t>
      </w:r>
      <w:r w:rsidRPr="00010F4A">
        <w:rPr>
          <w:rStyle w:val="StyleUnderline"/>
          <w:highlight w:val="green"/>
        </w:rPr>
        <w:t xml:space="preserve">than </w:t>
      </w:r>
      <w:r w:rsidRPr="00621741">
        <w:rPr>
          <w:rStyle w:val="StyleUnderline"/>
        </w:rPr>
        <w:t>the wealthier</w:t>
      </w:r>
      <w:r w:rsidRPr="00621741">
        <w:rPr>
          <w:sz w:val="16"/>
        </w:rPr>
        <w:t xml:space="preserve">, </w:t>
      </w:r>
      <w:r w:rsidRPr="00010F4A">
        <w:rPr>
          <w:rStyle w:val="StyleUnderline"/>
          <w:highlight w:val="green"/>
        </w:rPr>
        <w:t>developed countries</w:t>
      </w:r>
      <w:r w:rsidRPr="00621741">
        <w:rPr>
          <w:sz w:val="16"/>
        </w:rPr>
        <w:t xml:space="preserve">. More broadly, </w:t>
      </w:r>
      <w:r w:rsidRPr="00E534D3">
        <w:rPr>
          <w:rStyle w:val="StyleUnderline"/>
        </w:rPr>
        <w:t xml:space="preserve">countries in the Global South are pressured into participating in global systems of trade that result in the </w:t>
      </w:r>
      <w:r w:rsidRPr="00AF0242">
        <w:rPr>
          <w:rStyle w:val="StyleUnderline"/>
        </w:rPr>
        <w:t>exploitation of their own populations by unjust global economic systems and IP laws</w:t>
      </w:r>
      <w:r w:rsidRPr="00621741">
        <w:rPr>
          <w:sz w:val="16"/>
        </w:rPr>
        <w:t xml:space="preserve">.39 </w:t>
      </w:r>
      <w:r w:rsidRPr="00AF0242">
        <w:rPr>
          <w:rStyle w:val="StyleUnderline"/>
        </w:rPr>
        <w:t>The high cost of vaccines for countries from the Global South constitutes a large proportion of their health expenditure</w:t>
      </w:r>
      <w:r w:rsidRPr="00621741">
        <w:rPr>
          <w:sz w:val="16"/>
        </w:rPr>
        <w:t xml:space="preserve">, </w:t>
      </w:r>
      <w:r w:rsidRPr="00AF0242">
        <w:rPr>
          <w:rStyle w:val="StyleUnderline"/>
        </w:rPr>
        <w:t xml:space="preserve">and </w:t>
      </w:r>
      <w:r w:rsidRPr="00AF0242">
        <w:rPr>
          <w:rStyle w:val="Emphasis"/>
        </w:rPr>
        <w:t>this comes at the expense of other health priorities</w:t>
      </w:r>
      <w:r w:rsidRPr="00621741">
        <w:rPr>
          <w:sz w:val="16"/>
        </w:rPr>
        <w:t xml:space="preserve">. </w:t>
      </w:r>
    </w:p>
    <w:p w14:paraId="20FA8642" w14:textId="77777777" w:rsidR="009C10B3" w:rsidRPr="00621741" w:rsidRDefault="009C10B3" w:rsidP="009C10B3">
      <w:pPr>
        <w:rPr>
          <w:sz w:val="16"/>
        </w:rPr>
      </w:pPr>
      <w:r w:rsidRPr="00621741">
        <w:rPr>
          <w:sz w:val="16"/>
        </w:rPr>
        <w:t xml:space="preserve">In many cases, </w:t>
      </w:r>
      <w:r w:rsidRPr="00621741">
        <w:rPr>
          <w:rStyle w:val="StyleUnderline"/>
        </w:rPr>
        <w:t>the only way in which Global South countries can purchase vaccines is to move themselves further into debt</w:t>
      </w:r>
      <w:r w:rsidRPr="00621741">
        <w:rPr>
          <w:sz w:val="16"/>
        </w:rPr>
        <w:t xml:space="preserve">. </w:t>
      </w:r>
      <w:r w:rsidRPr="00621741">
        <w:rPr>
          <w:rStyle w:val="StyleUnderline"/>
        </w:rPr>
        <w:t>Given the detrimental</w:t>
      </w:r>
      <w:r w:rsidRPr="00AF0242">
        <w:rPr>
          <w:rStyle w:val="StyleUnderline"/>
        </w:rPr>
        <w:t xml:space="preserve"> neocolonial implications of debt</w:t>
      </w:r>
      <w:r w:rsidRPr="00621741">
        <w:rPr>
          <w:sz w:val="16"/>
        </w:rPr>
        <w:t xml:space="preserve">, </w:t>
      </w:r>
      <w:r w:rsidRPr="00AF0242">
        <w:rPr>
          <w:rStyle w:val="StyleUnderline"/>
        </w:rPr>
        <w:t>with a long history of loan conditionalities through structural adjustment</w:t>
      </w:r>
      <w:r w:rsidRPr="00E534D3">
        <w:rPr>
          <w:rStyle w:val="StyleUnderline"/>
        </w:rPr>
        <w:t xml:space="preserve"> </w:t>
      </w:r>
      <w:proofErr w:type="spellStart"/>
      <w:r w:rsidRPr="00E534D3">
        <w:rPr>
          <w:rStyle w:val="StyleUnderline"/>
        </w:rPr>
        <w:t>programmes</w:t>
      </w:r>
      <w:proofErr w:type="spellEnd"/>
      <w:r w:rsidRPr="00621741">
        <w:rPr>
          <w:sz w:val="16"/>
        </w:rPr>
        <w:t xml:space="preserve">, </w:t>
      </w:r>
      <w:r w:rsidRPr="00010F4A">
        <w:rPr>
          <w:rStyle w:val="Emphasis"/>
          <w:highlight w:val="green"/>
        </w:rPr>
        <w:t xml:space="preserve">increasing debt to service health needs contributes to the worsening of inequalities between the Global North and </w:t>
      </w:r>
      <w:r w:rsidRPr="00AF0242">
        <w:rPr>
          <w:rStyle w:val="Emphasis"/>
        </w:rPr>
        <w:t xml:space="preserve">Global </w:t>
      </w:r>
      <w:r w:rsidRPr="00010F4A">
        <w:rPr>
          <w:rStyle w:val="Emphasis"/>
          <w:highlight w:val="green"/>
        </w:rPr>
        <w:t>South</w:t>
      </w:r>
      <w:r w:rsidRPr="00621741">
        <w:rPr>
          <w:sz w:val="16"/>
        </w:rPr>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621741">
        <w:rPr>
          <w:sz w:val="16"/>
        </w:rPr>
        <w:t xml:space="preserve">.41 The World Bank has set aside US$12 billion and has already disbursed loans of US$500 million for vaccines in low-income and middle-income nations;42 </w:t>
      </w:r>
      <w:r w:rsidRPr="00E534D3">
        <w:rPr>
          <w:rStyle w:val="StyleUnderline"/>
        </w:rPr>
        <w:t>poorer nations</w:t>
      </w:r>
      <w:r w:rsidRPr="00621741">
        <w:rPr>
          <w:sz w:val="16"/>
        </w:rPr>
        <w:t xml:space="preserve">, </w:t>
      </w:r>
      <w:r w:rsidRPr="00E534D3">
        <w:rPr>
          <w:rStyle w:val="StyleUnderline"/>
        </w:rPr>
        <w:t>instead of servicing already depleted health systems</w:t>
      </w:r>
      <w:r w:rsidRPr="00621741">
        <w:rPr>
          <w:sz w:val="16"/>
        </w:rPr>
        <w:t xml:space="preserve">, </w:t>
      </w:r>
      <w:r w:rsidRPr="00E534D3">
        <w:rPr>
          <w:rStyle w:val="StyleUnderline"/>
        </w:rPr>
        <w:t>are forced to divert additional funds to servicing debt</w:t>
      </w:r>
      <w:r w:rsidRPr="00621741">
        <w:rPr>
          <w:sz w:val="16"/>
        </w:rPr>
        <w:t>.</w:t>
      </w:r>
    </w:p>
    <w:p w14:paraId="45FD6572" w14:textId="77777777" w:rsidR="009C10B3" w:rsidRDefault="009C10B3" w:rsidP="009C10B3">
      <w:pPr>
        <w:pStyle w:val="Heading4"/>
      </w:pPr>
      <w:r>
        <w:t xml:space="preserve">It also results in inequalities within nations. Politicians create a hierarchy of access, which feeds racism, classism, and corruption. </w:t>
      </w:r>
    </w:p>
    <w:p w14:paraId="2529AD98" w14:textId="77777777" w:rsidR="009C10B3" w:rsidRDefault="009C10B3" w:rsidP="009C10B3">
      <w:proofErr w:type="spellStart"/>
      <w:r w:rsidRPr="0048094A">
        <w:rPr>
          <w:rStyle w:val="Style13ptBold"/>
        </w:rPr>
        <w:t>Seklala</w:t>
      </w:r>
      <w:proofErr w:type="spellEnd"/>
      <w:r w:rsidRPr="0048094A">
        <w:rPr>
          <w:rStyle w:val="Style13ptBold"/>
        </w:rPr>
        <w:t xml:space="preserve"> et al 21</w:t>
      </w:r>
      <w:r>
        <w:t xml:space="preserve"> </w:t>
      </w:r>
      <w:r w:rsidRPr="00C5682D">
        <w:rPr>
          <w:sz w:val="18"/>
          <w:szCs w:val="18"/>
        </w:rPr>
        <w:t xml:space="preserve">– Sharifah </w:t>
      </w:r>
      <w:proofErr w:type="spellStart"/>
      <w:r w:rsidRPr="00C5682D">
        <w:rPr>
          <w:sz w:val="18"/>
          <w:szCs w:val="18"/>
        </w:rPr>
        <w:t>Sekalala</w:t>
      </w:r>
      <w:proofErr w:type="spellEnd"/>
      <w:r w:rsidRPr="00C5682D">
        <w:rPr>
          <w:sz w:val="18"/>
          <w:szCs w:val="18"/>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C5682D">
        <w:rPr>
          <w:sz w:val="18"/>
          <w:szCs w:val="18"/>
        </w:rPr>
        <w:t>Hadijah</w:t>
      </w:r>
      <w:proofErr w:type="spellEnd"/>
      <w:r w:rsidRPr="00C5682D">
        <w:rPr>
          <w:sz w:val="18"/>
          <w:szCs w:val="18"/>
        </w:rPr>
        <w:t xml:space="preserve"> </w:t>
      </w:r>
      <w:proofErr w:type="spellStart"/>
      <w:r w:rsidRPr="00C5682D">
        <w:rPr>
          <w:sz w:val="18"/>
          <w:szCs w:val="18"/>
        </w:rPr>
        <w:t>Namyalo-Ganafa</w:t>
      </w:r>
      <w:proofErr w:type="spellEnd"/>
      <w:r w:rsidRPr="00C5682D">
        <w:rPr>
          <w:sz w:val="18"/>
          <w:szCs w:val="18"/>
        </w:rPr>
        <w:t>, School of Law, Makerere University, Kampala, Uganda; Benjamin Mason Meier, Department of Public Policy, University of North Carolina at Chapel Hill, Chapel Hill, North Carolina, USA (“</w:t>
      </w:r>
      <w:proofErr w:type="spellStart"/>
      <w:r w:rsidRPr="00C5682D">
        <w:rPr>
          <w:sz w:val="18"/>
          <w:szCs w:val="18"/>
        </w:rPr>
        <w:t>Decolonising</w:t>
      </w:r>
      <w:proofErr w:type="spellEnd"/>
      <w:r w:rsidRPr="00C5682D">
        <w:rPr>
          <w:sz w:val="18"/>
          <w:szCs w:val="18"/>
        </w:rPr>
        <w:t xml:space="preserve"> human rights: how intellectual property laws result in unequal access to the COVID-19 vaccine,” 2021, pg. 4-5) </w:t>
      </w:r>
      <w:proofErr w:type="spellStart"/>
      <w:r w:rsidRPr="00C5682D">
        <w:rPr>
          <w:sz w:val="18"/>
          <w:szCs w:val="18"/>
        </w:rPr>
        <w:t>julian</w:t>
      </w:r>
      <w:proofErr w:type="spellEnd"/>
    </w:p>
    <w:p w14:paraId="4AF55844" w14:textId="77777777" w:rsidR="009C10B3" w:rsidRPr="00C14B67" w:rsidRDefault="009C10B3" w:rsidP="009C10B3">
      <w:pPr>
        <w:rPr>
          <w:sz w:val="16"/>
        </w:rPr>
      </w:pPr>
      <w:r w:rsidRPr="00010F4A">
        <w:rPr>
          <w:rStyle w:val="StyleUnderline"/>
          <w:highlight w:val="green"/>
        </w:rPr>
        <w:t xml:space="preserve">The high costs of vaccines </w:t>
      </w:r>
      <w:r w:rsidRPr="00C14B67">
        <w:rPr>
          <w:rStyle w:val="StyleUnderline"/>
        </w:rPr>
        <w:t xml:space="preserve">also </w:t>
      </w:r>
      <w:r w:rsidRPr="00010F4A">
        <w:rPr>
          <w:rStyle w:val="StyleUnderline"/>
          <w:highlight w:val="green"/>
        </w:rPr>
        <w:t xml:space="preserve">propagate inequalities </w:t>
      </w:r>
      <w:r w:rsidRPr="00C14B67">
        <w:rPr>
          <w:rStyle w:val="StyleUnderline"/>
        </w:rPr>
        <w:t>within nations</w:t>
      </w:r>
      <w:r w:rsidRPr="00C14B67">
        <w:rPr>
          <w:sz w:val="16"/>
        </w:rPr>
        <w:t xml:space="preserve">, </w:t>
      </w:r>
      <w:r w:rsidRPr="00C14B67">
        <w:rPr>
          <w:rStyle w:val="StyleUnderline"/>
        </w:rPr>
        <w:t>as desperate</w:t>
      </w:r>
      <w:r w:rsidRPr="00C759E1">
        <w:rPr>
          <w:rStyle w:val="StyleUnderline"/>
        </w:rPr>
        <w:t xml:space="preserve"> countries try to recoup some of the </w:t>
      </w:r>
      <w:r w:rsidRPr="006E53BF">
        <w:rPr>
          <w:rStyle w:val="StyleUnderline"/>
        </w:rPr>
        <w:t>costs</w:t>
      </w:r>
      <w:r w:rsidRPr="00C759E1">
        <w:rPr>
          <w:rStyle w:val="StyleUnderline"/>
        </w:rPr>
        <w:t xml:space="preserve"> </w:t>
      </w:r>
      <w:r w:rsidRPr="00010F4A">
        <w:rPr>
          <w:rStyle w:val="StyleUnderline"/>
          <w:highlight w:val="green"/>
        </w:rPr>
        <w:t xml:space="preserve">by </w:t>
      </w:r>
      <w:r w:rsidRPr="00010F4A">
        <w:rPr>
          <w:rStyle w:val="Emphasis"/>
          <w:highlight w:val="green"/>
        </w:rPr>
        <w:t>charging their people for vaccine access</w:t>
      </w:r>
      <w:r w:rsidRPr="00010F4A">
        <w:rPr>
          <w:rStyle w:val="StyleUnderline"/>
          <w:highlight w:val="green"/>
        </w:rPr>
        <w:t xml:space="preserve"> or </w:t>
      </w:r>
      <w:r w:rsidRPr="00010F4A">
        <w:rPr>
          <w:rStyle w:val="Emphasis"/>
          <w:highlight w:val="green"/>
        </w:rPr>
        <w:t xml:space="preserve">using complex arrangements that </w:t>
      </w:r>
      <w:proofErr w:type="spellStart"/>
      <w:r w:rsidRPr="00010F4A">
        <w:rPr>
          <w:rStyle w:val="Emphasis"/>
          <w:highlight w:val="green"/>
        </w:rPr>
        <w:t>prioritise</w:t>
      </w:r>
      <w:proofErr w:type="spellEnd"/>
      <w:r w:rsidRPr="00010F4A">
        <w:rPr>
          <w:rStyle w:val="Emphasis"/>
          <w:highlight w:val="green"/>
        </w:rPr>
        <w:t xml:space="preserve"> some people over others</w:t>
      </w:r>
      <w:r w:rsidRPr="00010F4A">
        <w:rPr>
          <w:sz w:val="16"/>
          <w:highlight w:val="green"/>
        </w:rPr>
        <w:t xml:space="preserve">. </w:t>
      </w:r>
      <w:r w:rsidRPr="00010F4A">
        <w:rPr>
          <w:rStyle w:val="StyleUnderline"/>
          <w:highlight w:val="green"/>
        </w:rPr>
        <w:t>Egypt</w:t>
      </w:r>
      <w:r w:rsidRPr="00C14B67">
        <w:rPr>
          <w:sz w:val="16"/>
        </w:rPr>
        <w:t xml:space="preserve">, for instance, </w:t>
      </w:r>
      <w:r w:rsidRPr="00010F4A">
        <w:rPr>
          <w:rStyle w:val="StyleUnderline"/>
          <w:highlight w:val="green"/>
        </w:rPr>
        <w:t xml:space="preserve">is charging </w:t>
      </w:r>
      <w:r w:rsidRPr="00AF0242">
        <w:rPr>
          <w:rStyle w:val="StyleUnderline"/>
        </w:rPr>
        <w:t>for the COVID-19 vaccine</w:t>
      </w:r>
      <w:r w:rsidRPr="00C14B67">
        <w:rPr>
          <w:sz w:val="16"/>
        </w:rPr>
        <w:t xml:space="preserve">, </w:t>
      </w:r>
      <w:r w:rsidRPr="00AF0242">
        <w:rPr>
          <w:rStyle w:val="StyleUnderline"/>
        </w:rPr>
        <w:t>which is likely to exclude the poorest people</w:t>
      </w:r>
      <w:r w:rsidRPr="00C14B67">
        <w:rPr>
          <w:sz w:val="16"/>
        </w:rPr>
        <w:t xml:space="preserve">, </w:t>
      </w:r>
      <w:r w:rsidRPr="00AF0242">
        <w:rPr>
          <w:rStyle w:val="StyleUnderline"/>
        </w:rPr>
        <w:t>who have already been</w:t>
      </w:r>
      <w:r w:rsidRPr="00C759E1">
        <w:rPr>
          <w:rStyle w:val="StyleUnderline"/>
        </w:rPr>
        <w:t xml:space="preserve"> severely affected by the crisis</w:t>
      </w:r>
      <w:r w:rsidRPr="00C14B67">
        <w:rPr>
          <w:sz w:val="16"/>
        </w:rPr>
        <w:t xml:space="preserve">.43 In reality, </w:t>
      </w:r>
      <w:r w:rsidRPr="00C759E1">
        <w:rPr>
          <w:rStyle w:val="StyleUnderline"/>
        </w:rPr>
        <w:t>it</w:t>
      </w:r>
      <w:r w:rsidRPr="00C14B67">
        <w:rPr>
          <w:sz w:val="16"/>
        </w:rPr>
        <w:t xml:space="preserve"> also </w:t>
      </w:r>
      <w:r w:rsidRPr="00C759E1">
        <w:rPr>
          <w:rStyle w:val="StyleUnderline"/>
        </w:rPr>
        <w:t xml:space="preserve">means </w:t>
      </w:r>
      <w:r w:rsidRPr="00C14B67">
        <w:rPr>
          <w:rStyle w:val="StyleUnderline"/>
        </w:rPr>
        <w:t xml:space="preserve">that wealthier individuals are </w:t>
      </w:r>
      <w:proofErr w:type="spellStart"/>
      <w:r w:rsidRPr="00C14B67">
        <w:rPr>
          <w:rStyle w:val="StyleUnderline"/>
        </w:rPr>
        <w:t>prioritised</w:t>
      </w:r>
      <w:proofErr w:type="spellEnd"/>
      <w:r w:rsidRPr="00C14B67">
        <w:rPr>
          <w:sz w:val="16"/>
        </w:rPr>
        <w:t xml:space="preserve">, </w:t>
      </w:r>
      <w:r w:rsidRPr="00C14B67">
        <w:rPr>
          <w:rStyle w:val="StyleUnderline"/>
        </w:rPr>
        <w:t>as they usually find it easier to pay for access</w:t>
      </w:r>
      <w:r w:rsidRPr="00C14B67">
        <w:rPr>
          <w:sz w:val="16"/>
        </w:rPr>
        <w:t xml:space="preserve">. </w:t>
      </w:r>
      <w:r w:rsidRPr="00C14B67">
        <w:rPr>
          <w:rStyle w:val="Emphasis"/>
        </w:rPr>
        <w:t>Those able to access vaccines</w:t>
      </w:r>
      <w:r w:rsidRPr="00C14B67">
        <w:rPr>
          <w:rStyle w:val="StyleUnderline"/>
        </w:rPr>
        <w:t xml:space="preserve"> in these countries</w:t>
      </w:r>
      <w:r w:rsidRPr="00C14B67">
        <w:rPr>
          <w:sz w:val="16"/>
        </w:rPr>
        <w:t xml:space="preserve">, very often a small economic and political elite, </w:t>
      </w:r>
      <w:r w:rsidRPr="00C14B67">
        <w:rPr>
          <w:rStyle w:val="Emphasis"/>
        </w:rPr>
        <w:t>are often in positions of power</w:t>
      </w:r>
      <w:r w:rsidRPr="00C14B67">
        <w:rPr>
          <w:rStyle w:val="StyleUnderline"/>
        </w:rPr>
        <w:t xml:space="preserve"> precisely along the lines of existing global inequalities and often to</w:t>
      </w:r>
      <w:r w:rsidRPr="00C759E1">
        <w:rPr>
          <w:rStyle w:val="StyleUnderline"/>
        </w:rPr>
        <w:t xml:space="preserve"> the prejudice of groups </w:t>
      </w:r>
      <w:proofErr w:type="spellStart"/>
      <w:r w:rsidRPr="00C759E1">
        <w:rPr>
          <w:rStyle w:val="StyleUnderline"/>
        </w:rPr>
        <w:t>marginalised</w:t>
      </w:r>
      <w:proofErr w:type="spellEnd"/>
      <w:r w:rsidRPr="00C759E1">
        <w:rPr>
          <w:rStyle w:val="StyleUnderline"/>
        </w:rPr>
        <w:t xml:space="preserve"> on the basis of gender</w:t>
      </w:r>
      <w:r w:rsidRPr="00C14B67">
        <w:rPr>
          <w:sz w:val="16"/>
        </w:rPr>
        <w:t xml:space="preserve">, </w:t>
      </w:r>
      <w:r w:rsidRPr="00C759E1">
        <w:rPr>
          <w:rStyle w:val="StyleUnderline"/>
        </w:rPr>
        <w:t>race and other grounds of discrimination prohibited under international human rights law</w:t>
      </w:r>
      <w:r w:rsidRPr="00C14B67">
        <w:rPr>
          <w:sz w:val="16"/>
        </w:rPr>
        <w:t xml:space="preserve">. </w:t>
      </w:r>
    </w:p>
    <w:p w14:paraId="4147FD73" w14:textId="77777777" w:rsidR="009C10B3" w:rsidRPr="00C14B67" w:rsidRDefault="009C10B3" w:rsidP="009C10B3">
      <w:pPr>
        <w:rPr>
          <w:sz w:val="16"/>
        </w:rPr>
      </w:pPr>
      <w:r w:rsidRPr="00010F4A">
        <w:rPr>
          <w:rStyle w:val="StyleUnderline"/>
          <w:highlight w:val="green"/>
        </w:rPr>
        <w:t>Facilitating</w:t>
      </w:r>
      <w:r w:rsidRPr="00C759E1">
        <w:rPr>
          <w:rStyle w:val="StyleUnderline"/>
        </w:rPr>
        <w:t xml:space="preserve"> vaccine </w:t>
      </w:r>
      <w:r w:rsidRPr="00010F4A">
        <w:rPr>
          <w:rStyle w:val="StyleUnderline"/>
          <w:highlight w:val="green"/>
        </w:rPr>
        <w:t xml:space="preserve">access for </w:t>
      </w:r>
      <w:r w:rsidRPr="00C14B67">
        <w:rPr>
          <w:rStyle w:val="StyleUnderline"/>
        </w:rPr>
        <w:t xml:space="preserve">more </w:t>
      </w:r>
      <w:r w:rsidRPr="00010F4A">
        <w:rPr>
          <w:rStyle w:val="StyleUnderline"/>
          <w:highlight w:val="green"/>
        </w:rPr>
        <w:t>affluent members of society 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C14B67">
        <w:rPr>
          <w:sz w:val="16"/>
        </w:rPr>
        <w:t xml:space="preserve">. In South Africa, conservative non-governmental </w:t>
      </w:r>
      <w:proofErr w:type="spellStart"/>
      <w:r w:rsidRPr="00C14B67">
        <w:rPr>
          <w:sz w:val="16"/>
        </w:rPr>
        <w:t>organisations</w:t>
      </w:r>
      <w:proofErr w:type="spellEnd"/>
      <w:r w:rsidRPr="00C14B67">
        <w:rPr>
          <w:sz w:val="16"/>
        </w:rPr>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However, having faced opposition from human rights activists and the South African government, this litigation was ultimately withdrawn. (For more information on this litigation see ref 44 45.) </w:t>
      </w:r>
      <w:r w:rsidRPr="00AF0242">
        <w:rPr>
          <w:rStyle w:val="StyleUnderline"/>
        </w:rPr>
        <w:t>Kenya has</w:t>
      </w:r>
      <w:r w:rsidRPr="00C14B67">
        <w:rPr>
          <w:sz w:val="16"/>
        </w:rPr>
        <w:t xml:space="preserve"> also </w:t>
      </w:r>
      <w:proofErr w:type="spellStart"/>
      <w:r w:rsidRPr="00AF0242">
        <w:rPr>
          <w:rStyle w:val="StyleUnderline"/>
        </w:rPr>
        <w:t>prioritised</w:t>
      </w:r>
      <w:proofErr w:type="spellEnd"/>
      <w:r w:rsidRPr="00AF0242">
        <w:rPr>
          <w:rStyle w:val="StyleUnderline"/>
        </w:rPr>
        <w:t xml:space="preserve"> diplomats for COVID-19 vaccination at the expense of health workers</w:t>
      </w:r>
      <w:r w:rsidRPr="00C14B67">
        <w:rPr>
          <w:sz w:val="16"/>
        </w:rPr>
        <w:t xml:space="preserve">, </w:t>
      </w:r>
      <w:r w:rsidRPr="00AF0242">
        <w:rPr>
          <w:rStyle w:val="StyleUnderline"/>
        </w:rPr>
        <w:t>and Indonesia has suggested that</w:t>
      </w:r>
      <w:r w:rsidRPr="00C759E1">
        <w:rPr>
          <w:rStyle w:val="StyleUnderline"/>
        </w:rPr>
        <w:t xml:space="preserve"> the</w:t>
      </w:r>
      <w:r w:rsidRPr="00C14B67">
        <w:rPr>
          <w:sz w:val="16"/>
        </w:rPr>
        <w:t xml:space="preserve"> ‘</w:t>
      </w:r>
      <w:r w:rsidRPr="00010F4A">
        <w:rPr>
          <w:rStyle w:val="Emphasis"/>
          <w:highlight w:val="green"/>
        </w:rPr>
        <w:t>more productive</w:t>
      </w:r>
      <w:r w:rsidRPr="00010F4A">
        <w:rPr>
          <w:sz w:val="16"/>
          <w:highlight w:val="green"/>
        </w:rPr>
        <w:t xml:space="preserve">’ </w:t>
      </w:r>
      <w:r w:rsidRPr="00010F4A">
        <w:rPr>
          <w:rStyle w:val="StyleUnderline"/>
          <w:highlight w:val="green"/>
        </w:rPr>
        <w:t>members of society be vaccinated</w:t>
      </w:r>
      <w:r w:rsidRPr="00C759E1">
        <w:rPr>
          <w:rStyle w:val="StyleUnderline"/>
        </w:rPr>
        <w:t xml:space="preserve"> first</w:t>
      </w:r>
      <w:r w:rsidRPr="00C14B67">
        <w:rPr>
          <w:sz w:val="16"/>
        </w:rPr>
        <w:t xml:space="preserve">.46 47 </w:t>
      </w:r>
      <w:r w:rsidRPr="00C759E1">
        <w:rPr>
          <w:rStyle w:val="StyleUnderline"/>
        </w:rPr>
        <w:t xml:space="preserve">In </w:t>
      </w:r>
      <w:r w:rsidRPr="00010F4A">
        <w:rPr>
          <w:rStyle w:val="StyleUnderline"/>
          <w:highlight w:val="green"/>
        </w:rPr>
        <w:t>other countries</w:t>
      </w:r>
      <w:r w:rsidRPr="00C14B67">
        <w:rPr>
          <w:sz w:val="16"/>
        </w:rPr>
        <w:t xml:space="preserve">, such as Peru, </w:t>
      </w:r>
      <w:r w:rsidRPr="00C759E1">
        <w:rPr>
          <w:rStyle w:val="StyleUnderline"/>
        </w:rPr>
        <w:t xml:space="preserve">political </w:t>
      </w:r>
      <w:r w:rsidRPr="00010F4A">
        <w:rPr>
          <w:rStyle w:val="StyleUnderline"/>
          <w:highlight w:val="green"/>
        </w:rPr>
        <w:t>elites and their families and friends were secretly vaccinated</w:t>
      </w:r>
      <w:r w:rsidRPr="00C759E1">
        <w:rPr>
          <w:rStyle w:val="StyleUnderline"/>
        </w:rPr>
        <w:t xml:space="preserve"> before the broader populations</w:t>
      </w:r>
      <w:r w:rsidRPr="00C14B67">
        <w:rPr>
          <w:sz w:val="16"/>
        </w:rPr>
        <w:t xml:space="preserve">. (See as examples ref 48 49.) </w:t>
      </w:r>
    </w:p>
    <w:p w14:paraId="01D2E8F7" w14:textId="77777777" w:rsidR="009C10B3" w:rsidRPr="00C14B67" w:rsidRDefault="009C10B3" w:rsidP="009C10B3">
      <w:pPr>
        <w:rPr>
          <w:sz w:val="16"/>
        </w:rPr>
      </w:pPr>
      <w:r w:rsidRPr="00C759E1">
        <w:rPr>
          <w:rStyle w:val="StyleUnderline"/>
        </w:rPr>
        <w:t>An important issue</w:t>
      </w:r>
      <w:r w:rsidRPr="00C14B67">
        <w:rPr>
          <w:sz w:val="16"/>
        </w:rPr>
        <w:t xml:space="preserve"> at the boundary of national and international concerns </w:t>
      </w:r>
      <w:r w:rsidRPr="00C14B67">
        <w:rPr>
          <w:rStyle w:val="StyleUnderline"/>
        </w:rPr>
        <w:t>is the potential use of</w:t>
      </w:r>
      <w:r w:rsidRPr="00C14B67">
        <w:rPr>
          <w:sz w:val="16"/>
        </w:rPr>
        <w:t xml:space="preserve"> ‘</w:t>
      </w:r>
      <w:r w:rsidRPr="00C14B67">
        <w:rPr>
          <w:rStyle w:val="Emphasis"/>
        </w:rPr>
        <w:t>vaccine passports</w:t>
      </w:r>
      <w:r w:rsidRPr="00C14B67">
        <w:rPr>
          <w:sz w:val="16"/>
        </w:rPr>
        <w:t xml:space="preserve">’.50 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C14B67">
        <w:rPr>
          <w:sz w:val="16"/>
        </w:rPr>
        <w:t xml:space="preserve">; </w:t>
      </w:r>
      <w:r w:rsidRPr="00C759E1">
        <w:rPr>
          <w:rStyle w:val="StyleUnderline"/>
        </w:rPr>
        <w:t>therefore</w:t>
      </w:r>
      <w:r w:rsidRPr="00C14B67">
        <w:rPr>
          <w:sz w:val="16"/>
        </w:rPr>
        <w:t xml:space="preserve">, </w:t>
      </w:r>
      <w:r w:rsidRPr="00C759E1">
        <w:rPr>
          <w:rStyle w:val="StyleUnderline"/>
        </w:rPr>
        <w:t xml:space="preserve">vaccine passports would only </w:t>
      </w:r>
      <w:r w:rsidRPr="00010F4A">
        <w:rPr>
          <w:rStyle w:val="Emphasis"/>
          <w:highlight w:val="green"/>
        </w:rPr>
        <w:t>further exacerbate</w:t>
      </w:r>
      <w:r w:rsidRPr="00C759E1">
        <w:rPr>
          <w:rStyle w:val="Emphasis"/>
        </w:rPr>
        <w:t xml:space="preserve"> both </w:t>
      </w:r>
      <w:r w:rsidRPr="00010F4A">
        <w:rPr>
          <w:rStyle w:val="Emphasis"/>
          <w:highlight w:val="green"/>
        </w:rPr>
        <w:t>national and global inequalities</w:t>
      </w:r>
      <w:r w:rsidRPr="00010F4A">
        <w:rPr>
          <w:rStyle w:val="StyleUnderline"/>
          <w:highlight w:val="green"/>
        </w:rPr>
        <w:t xml:space="preserve"> and </w:t>
      </w:r>
      <w:r w:rsidRPr="00010F4A">
        <w:rPr>
          <w:rStyle w:val="Emphasis"/>
          <w:highlight w:val="green"/>
        </w:rPr>
        <w:t>disproportionately restrict the rights of</w:t>
      </w:r>
      <w:r w:rsidRPr="00C759E1">
        <w:rPr>
          <w:rStyle w:val="Emphasis"/>
        </w:rPr>
        <w:t xml:space="preserve"> large swathes of </w:t>
      </w:r>
      <w:r w:rsidRPr="00010F4A">
        <w:rPr>
          <w:rStyle w:val="Emphasis"/>
          <w:highlight w:val="green"/>
        </w:rPr>
        <w:t>the global population</w:t>
      </w:r>
      <w:r w:rsidRPr="00010F4A">
        <w:rPr>
          <w:rStyle w:val="StyleUnderline"/>
          <w:highlight w:val="green"/>
        </w:rPr>
        <w:t xml:space="preserve"> </w:t>
      </w:r>
      <w:r w:rsidRPr="00AF0242">
        <w:rPr>
          <w:rStyle w:val="StyleUnderline"/>
        </w:rPr>
        <w:t>from exercising their right to freedom of movement on an equal basis</w:t>
      </w:r>
      <w:r w:rsidRPr="00C14B67">
        <w:rPr>
          <w:sz w:val="16"/>
        </w:rPr>
        <w:t>.</w:t>
      </w:r>
    </w:p>
    <w:p w14:paraId="13400A73" w14:textId="77777777" w:rsidR="009C10B3" w:rsidRPr="00A77AC2" w:rsidRDefault="009C10B3" w:rsidP="009C10B3">
      <w:pPr>
        <w:pStyle w:val="Heading4"/>
      </w:pPr>
      <w:r>
        <w:t xml:space="preserve">This means COVID and future pandemics will reproduce untenable working conditions and racialized and classed life outcomes. </w:t>
      </w:r>
    </w:p>
    <w:p w14:paraId="1ADD9288" w14:textId="77777777" w:rsidR="009C10B3" w:rsidRPr="00681A90" w:rsidRDefault="009C10B3" w:rsidP="009C10B3">
      <w:r w:rsidRPr="00681A90">
        <w:rPr>
          <w:rStyle w:val="Style13ptBold"/>
        </w:rPr>
        <w:t>Sell 20</w:t>
      </w:r>
      <w:r w:rsidRPr="00681A90">
        <w:t xml:space="preserve"> </w:t>
      </w:r>
      <w:r w:rsidRPr="003B0B31">
        <w:rPr>
          <w:sz w:val="18"/>
          <w:szCs w:val="18"/>
        </w:rPr>
        <w:t>– Susan K. Sell is a Professor of Political Science and International Affairs at George Washington University. (“What COVID</w:t>
      </w:r>
      <w:r w:rsidRPr="003B0B31">
        <w:rPr>
          <w:sz w:val="18"/>
          <w:szCs w:val="18"/>
        </w:rPr>
        <w:noBreakHyphen/>
        <w:t>19 Reveals About Twenty</w:t>
      </w:r>
      <w:r w:rsidRPr="003B0B31">
        <w:rPr>
          <w:sz w:val="18"/>
          <w:szCs w:val="18"/>
        </w:rPr>
        <w:noBreakHyphen/>
        <w:t xml:space="preserve">First Century Capitalism: Adversity and Opportunity,” pg. 152-153) </w:t>
      </w:r>
      <w:proofErr w:type="spellStart"/>
      <w:r w:rsidRPr="003B0B31">
        <w:rPr>
          <w:sz w:val="18"/>
          <w:szCs w:val="18"/>
        </w:rPr>
        <w:t>julian</w:t>
      </w:r>
      <w:proofErr w:type="spellEnd"/>
    </w:p>
    <w:p w14:paraId="414B3117" w14:textId="77777777" w:rsidR="009C10B3" w:rsidRPr="00C14B67" w:rsidRDefault="009C10B3" w:rsidP="009C10B3">
      <w:pPr>
        <w:rPr>
          <w:sz w:val="16"/>
        </w:rPr>
      </w:pPr>
      <w:r w:rsidRPr="00AF0242">
        <w:rPr>
          <w:rStyle w:val="StyleUnderline"/>
        </w:rPr>
        <w:t>The COVID</w:t>
      </w:r>
      <w:r w:rsidRPr="00C14B67">
        <w:rPr>
          <w:sz w:val="16"/>
        </w:rPr>
        <w:t>-</w:t>
      </w:r>
      <w:r w:rsidRPr="00AF0242">
        <w:rPr>
          <w:rStyle w:val="StyleUnderline"/>
        </w:rPr>
        <w:t xml:space="preserve">19 </w:t>
      </w:r>
      <w:r w:rsidRPr="00010F4A">
        <w:rPr>
          <w:rStyle w:val="StyleUnderline"/>
          <w:highlight w:val="green"/>
        </w:rPr>
        <w:t xml:space="preserve">pandemic </w:t>
      </w:r>
      <w:r w:rsidRPr="00C14B67">
        <w:rPr>
          <w:rStyle w:val="StyleUnderline"/>
        </w:rPr>
        <w:t xml:space="preserve">has </w:t>
      </w:r>
      <w:r w:rsidRPr="00010F4A">
        <w:rPr>
          <w:rStyle w:val="StyleUnderline"/>
          <w:highlight w:val="green"/>
        </w:rPr>
        <w:t xml:space="preserve">revealed </w:t>
      </w:r>
      <w:r w:rsidRPr="00010F4A">
        <w:rPr>
          <w:rStyle w:val="Emphasis"/>
          <w:highlight w:val="green"/>
        </w:rPr>
        <w:t xml:space="preserve">the </w:t>
      </w:r>
      <w:r w:rsidRPr="00C14B67">
        <w:rPr>
          <w:rStyle w:val="Emphasis"/>
        </w:rPr>
        <w:t xml:space="preserve">lethal </w:t>
      </w:r>
      <w:r w:rsidRPr="00010F4A">
        <w:rPr>
          <w:rStyle w:val="Emphasis"/>
          <w:highlight w:val="green"/>
        </w:rPr>
        <w:t>consequences of</w:t>
      </w:r>
      <w:r w:rsidRPr="00EE7BA4">
        <w:rPr>
          <w:rStyle w:val="Emphasis"/>
        </w:rPr>
        <w:t xml:space="preserve"> the sharp rise in </w:t>
      </w:r>
      <w:r w:rsidRPr="00010F4A">
        <w:rPr>
          <w:rStyle w:val="Emphasis"/>
          <w:highlight w:val="green"/>
        </w:rPr>
        <w:t>economic inequality</w:t>
      </w:r>
      <w:r w:rsidRPr="00C14B67">
        <w:rPr>
          <w:sz w:val="16"/>
        </w:rPr>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C14B67">
        <w:rPr>
          <w:sz w:val="16"/>
        </w:rPr>
        <w:t>. For example, as COVID-19 slammed Manhattan, members of the top 1% flocked to their beach retreats in the Hamptons to ride out the contagion (</w:t>
      </w:r>
      <w:proofErr w:type="spellStart"/>
      <w:r w:rsidRPr="00C14B67">
        <w:rPr>
          <w:sz w:val="16"/>
        </w:rPr>
        <w:t>Sellinger</w:t>
      </w:r>
      <w:proofErr w:type="spellEnd"/>
      <w:r w:rsidRPr="00C14B67">
        <w:rPr>
          <w:sz w:val="16"/>
        </w:rPr>
        <w:t xml:space="preserve"> 2020). Meanwhile, ‘</w:t>
      </w:r>
      <w:r w:rsidRPr="00010F4A">
        <w:rPr>
          <w:rStyle w:val="Emphasis"/>
          <w:highlight w:val="green"/>
        </w:rPr>
        <w:t>essential workers</w:t>
      </w:r>
      <w:r w:rsidRPr="00C14B67">
        <w:rPr>
          <w:sz w:val="16"/>
        </w:rPr>
        <w:t xml:space="preserve">’ at the bottom of the contemporary economic hierarchy </w:t>
      </w:r>
      <w:r w:rsidRPr="00010F4A">
        <w:rPr>
          <w:rStyle w:val="StyleUnderline"/>
          <w:highlight w:val="green"/>
        </w:rPr>
        <w:t>had no options but to continue to show up</w:t>
      </w:r>
      <w:r w:rsidRPr="000A7055">
        <w:rPr>
          <w:rStyle w:val="StyleUnderline"/>
        </w:rPr>
        <w:t xml:space="preserve"> for work </w:t>
      </w:r>
      <w:r w:rsidRPr="00010F4A">
        <w:rPr>
          <w:rStyle w:val="StyleUnderline"/>
          <w:highlight w:val="green"/>
        </w:rPr>
        <w:t>and face exposure</w:t>
      </w:r>
      <w:r w:rsidRPr="000A7055">
        <w:rPr>
          <w:rStyle w:val="StyleUnderline"/>
        </w:rPr>
        <w:t xml:space="preserve"> to the deadly virus</w:t>
      </w:r>
      <w:r w:rsidRPr="00C14B67">
        <w:rPr>
          <w:sz w:val="16"/>
        </w:rPr>
        <w:t xml:space="preserve">.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(Jaffe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C14B67">
        <w:rPr>
          <w:sz w:val="16"/>
        </w:rPr>
        <w:t xml:space="preserve"> ‘</w:t>
      </w:r>
      <w:r w:rsidRPr="000A7055">
        <w:rPr>
          <w:rStyle w:val="StyleUnderline"/>
        </w:rPr>
        <w:t>new risk workers</w:t>
      </w:r>
      <w:r w:rsidRPr="00C14B67">
        <w:rPr>
          <w:sz w:val="16"/>
        </w:rPr>
        <w:t xml:space="preserve">’, </w:t>
      </w:r>
      <w:r w:rsidRPr="000A7055">
        <w:rPr>
          <w:rStyle w:val="StyleUnderline"/>
        </w:rPr>
        <w:t>many of whom are given mandates for minimizing risk but few resources to implement them</w:t>
      </w:r>
      <w:r w:rsidRPr="00C14B67">
        <w:rPr>
          <w:sz w:val="16"/>
        </w:rPr>
        <w:t xml:space="preserve"> (Pine and </w:t>
      </w:r>
      <w:proofErr w:type="spellStart"/>
      <w:r w:rsidRPr="00C14B67">
        <w:rPr>
          <w:sz w:val="16"/>
        </w:rPr>
        <w:t>Henne</w:t>
      </w:r>
      <w:proofErr w:type="spellEnd"/>
      <w:r w:rsidRPr="00C14B67">
        <w:rPr>
          <w:sz w:val="16"/>
        </w:rPr>
        <w:t xml:space="preserve"> 2020). For example, in the John H. Stroger Hospital in Chicago, </w:t>
      </w:r>
      <w:r w:rsidRPr="000A7055">
        <w:rPr>
          <w:rStyle w:val="StyleUnderline"/>
        </w:rPr>
        <w:t>nurses were being told to reuse N95 masks</w:t>
      </w:r>
      <w:r w:rsidRPr="00C14B67">
        <w:rPr>
          <w:sz w:val="16"/>
        </w:rPr>
        <w:t xml:space="preserve">, ‘sometimes up to forty-five days’ (Jaffe and Chen 2020: 138). By contrast, knowledge workers could work from the safety of their own homes and reduce their risks of becoming infected. </w:t>
      </w:r>
    </w:p>
    <w:p w14:paraId="7CA71658" w14:textId="77777777" w:rsidR="009C10B3" w:rsidRPr="00D13D92" w:rsidRDefault="009C10B3" w:rsidP="009C10B3">
      <w:pPr>
        <w:rPr>
          <w:sz w:val="16"/>
        </w:rPr>
      </w:pPr>
      <w:r w:rsidRPr="00010F4A">
        <w:rPr>
          <w:rStyle w:val="StyleUnderline"/>
          <w:highlight w:val="green"/>
        </w:rPr>
        <w:t>COVID-</w:t>
      </w:r>
      <w:r w:rsidRPr="00AF0242">
        <w:rPr>
          <w:rStyle w:val="StyleUnderline"/>
        </w:rPr>
        <w:t xml:space="preserve">19 </w:t>
      </w:r>
      <w:r w:rsidRPr="00010F4A">
        <w:rPr>
          <w:rStyle w:val="StyleUnderline"/>
          <w:highlight w:val="green"/>
        </w:rPr>
        <w:t xml:space="preserve">has disproportionately attacked communities of </w:t>
      </w:r>
      <w:proofErr w:type="spellStart"/>
      <w:r w:rsidRPr="00010F4A">
        <w:rPr>
          <w:rStyle w:val="StyleUnderline"/>
          <w:highlight w:val="green"/>
        </w:rPr>
        <w:t>colour</w:t>
      </w:r>
      <w:proofErr w:type="spellEnd"/>
      <w:r w:rsidRPr="00D13D92">
        <w:rPr>
          <w:sz w:val="16"/>
        </w:rPr>
        <w:t xml:space="preserve">, </w:t>
      </w:r>
      <w:r w:rsidRPr="000A7055">
        <w:rPr>
          <w:rStyle w:val="Emphasis"/>
        </w:rPr>
        <w:t>compounding economic inequality and systemic racism</w:t>
      </w:r>
      <w:r w:rsidRPr="00D13D92">
        <w:rPr>
          <w:sz w:val="16"/>
        </w:rPr>
        <w:t>. It is clear that ‘</w:t>
      </w:r>
      <w:r w:rsidRPr="000A7055">
        <w:rPr>
          <w:rStyle w:val="StyleUnderline"/>
        </w:rPr>
        <w:t>race matters for the way that markets have been built historically and function today</w:t>
      </w:r>
      <w:r w:rsidRPr="00D13D92">
        <w:rPr>
          <w:sz w:val="16"/>
        </w:rPr>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D13D92">
        <w:rPr>
          <w:sz w:val="16"/>
        </w:rPr>
        <w:t xml:space="preserve">. In Chicago about 70% of the COVID deaths were African Americans (Jaffe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311129C0" w14:textId="77777777" w:rsidR="009C10B3" w:rsidRPr="00D13D92" w:rsidRDefault="009C10B3" w:rsidP="009C10B3">
      <w:pPr>
        <w:rPr>
          <w:sz w:val="16"/>
        </w:rPr>
      </w:pPr>
      <w:r w:rsidRPr="00AF0242">
        <w:rPr>
          <w:rStyle w:val="StyleUnderline"/>
        </w:rPr>
        <w:t xml:space="preserve">Many of the precariat are people of </w:t>
      </w:r>
      <w:proofErr w:type="spellStart"/>
      <w:r w:rsidRPr="00AF0242">
        <w:rPr>
          <w:rStyle w:val="StyleUnderline"/>
        </w:rPr>
        <w:t>colour</w:t>
      </w:r>
      <w:proofErr w:type="spellEnd"/>
      <w:r w:rsidRPr="00D13D92">
        <w:rPr>
          <w:sz w:val="16"/>
        </w:rPr>
        <w:t xml:space="preserve">, </w:t>
      </w:r>
      <w:r w:rsidRPr="00AF0242">
        <w:rPr>
          <w:rStyle w:val="StyleUnderline"/>
        </w:rPr>
        <w:t>recent immigrants and undocumented workers</w:t>
      </w:r>
      <w:r w:rsidRPr="00D13D92">
        <w:rPr>
          <w:sz w:val="16"/>
        </w:rPr>
        <w:t xml:space="preserve">. By May 2020 </w:t>
      </w:r>
      <w:r w:rsidRPr="00AF0242">
        <w:rPr>
          <w:rStyle w:val="Emphasis"/>
        </w:rPr>
        <w:t>slaughterhouses around the world became virus hot spots</w:t>
      </w:r>
      <w:r w:rsidRPr="00AF0242">
        <w:rPr>
          <w:rStyle w:val="StyleUnderline"/>
        </w:rPr>
        <w:t xml:space="preserve"> and exposed multiple layers of dysfunction</w:t>
      </w:r>
      <w:r w:rsidRPr="00D13D92">
        <w:rPr>
          <w:sz w:val="16"/>
        </w:rPr>
        <w:t xml:space="preserve">. The meat processing industry is highly consolidated, dominated by global multinational corporations including Cargill, JBS, Smithfield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10F4A">
        <w:rPr>
          <w:rStyle w:val="StyleUnderline"/>
          <w:highlight w:val="green"/>
        </w:rPr>
        <w:t>migrant workers in</w:t>
      </w:r>
      <w:r w:rsidRPr="000A7055">
        <w:rPr>
          <w:rStyle w:val="StyleUnderline"/>
        </w:rPr>
        <w:t xml:space="preserve"> these plants </w:t>
      </w:r>
      <w:r w:rsidRPr="00010F4A">
        <w:rPr>
          <w:rStyle w:val="StyleUnderline"/>
          <w:highlight w:val="green"/>
        </w:rPr>
        <w:t>live in</w:t>
      </w:r>
      <w:r w:rsidRPr="000A7055">
        <w:rPr>
          <w:rStyle w:val="StyleUnderline"/>
        </w:rPr>
        <w:t xml:space="preserve"> communal housing</w:t>
      </w:r>
      <w:r w:rsidRPr="00D13D92">
        <w:rPr>
          <w:sz w:val="16"/>
        </w:rPr>
        <w:t xml:space="preserve">; </w:t>
      </w:r>
      <w:r w:rsidRPr="00010F4A">
        <w:rPr>
          <w:rStyle w:val="StyleUnderline"/>
          <w:highlight w:val="green"/>
        </w:rPr>
        <w:t>crowded working conditions</w:t>
      </w:r>
      <w:r w:rsidRPr="00D13D92">
        <w:rPr>
          <w:sz w:val="16"/>
        </w:rPr>
        <w:t xml:space="preserve">, </w:t>
      </w:r>
      <w:r w:rsidRPr="000A7055">
        <w:rPr>
          <w:rStyle w:val="StyleUnderline"/>
        </w:rPr>
        <w:t xml:space="preserve">large plants </w:t>
      </w:r>
      <w:r w:rsidRPr="00010F4A">
        <w:rPr>
          <w:rStyle w:val="StyleUnderline"/>
          <w:highlight w:val="green"/>
        </w:rPr>
        <w:t>and cramped housing</w:t>
      </w:r>
      <w:r w:rsidRPr="00D13D92">
        <w:rPr>
          <w:sz w:val="16"/>
        </w:rPr>
        <w:t xml:space="preserve">, </w:t>
      </w:r>
      <w:r w:rsidRPr="000A7055">
        <w:rPr>
          <w:rStyle w:val="StyleUnderline"/>
        </w:rPr>
        <w:t>and lack of paid sick leave all exacerbate the spread of coronavirus in these environments</w:t>
      </w:r>
      <w:r w:rsidRPr="00D13D92">
        <w:rPr>
          <w:sz w:val="16"/>
        </w:rPr>
        <w:t xml:space="preserve">. Indeed, </w:t>
      </w:r>
      <w:r w:rsidRPr="00AF0242">
        <w:rPr>
          <w:rStyle w:val="StyleUnderline"/>
        </w:rPr>
        <w:t>Tyson was even offering workers $500 bonuses to keep working in the midst of plant outbreaks</w:t>
      </w:r>
      <w:r w:rsidRPr="00D13D92">
        <w:rPr>
          <w:sz w:val="16"/>
        </w:rPr>
        <w:t xml:space="preserve"> (van der Zee et al. 2020). Workers are shouldering all of the risk as slaughterhouse companies get the rewards. </w:t>
      </w:r>
      <w:r w:rsidRPr="000A7055">
        <w:rPr>
          <w:rStyle w:val="StyleUnderline"/>
        </w:rPr>
        <w:t>Structures of the global economy</w:t>
      </w:r>
      <w:r w:rsidRPr="00D13D92">
        <w:rPr>
          <w:sz w:val="16"/>
        </w:rPr>
        <w:t xml:space="preserve">, </w:t>
      </w:r>
      <w:r w:rsidRPr="000A7055">
        <w:rPr>
          <w:rStyle w:val="StyleUnderline"/>
        </w:rPr>
        <w:t xml:space="preserve">including financialization and </w:t>
      </w:r>
      <w:r w:rsidRPr="00010F4A">
        <w:rPr>
          <w:rStyle w:val="StyleUnderline"/>
          <w:highlight w:val="green"/>
        </w:rPr>
        <w:t>monopoly capitalism have amplified the dangers of the pandemic</w:t>
      </w:r>
      <w:r w:rsidRPr="000A7055">
        <w:rPr>
          <w:rStyle w:val="StyleUnderline"/>
        </w:rPr>
        <w:t xml:space="preserve"> and pushed people further</w:t>
      </w:r>
      <w:r w:rsidRPr="00D13D92">
        <w:rPr>
          <w:sz w:val="16"/>
        </w:rPr>
        <w:t> ‘</w:t>
      </w:r>
      <w:r w:rsidRPr="000A7055">
        <w:rPr>
          <w:rStyle w:val="StyleUnderline"/>
        </w:rPr>
        <w:t xml:space="preserve">into unequal groups </w:t>
      </w:r>
      <w:r w:rsidRPr="000A7055">
        <w:rPr>
          <w:rStyle w:val="Emphasis"/>
        </w:rPr>
        <w:t>that are not only divided by money but by matters of life and death</w:t>
      </w:r>
      <w:r w:rsidRPr="00D13D92">
        <w:rPr>
          <w:sz w:val="16"/>
        </w:rPr>
        <w:t>’ (McNamara and Newman 2020: 11; Sell and Williams 2019).</w:t>
      </w:r>
    </w:p>
    <w:p w14:paraId="7A7B8748" w14:textId="77777777" w:rsidR="009C10B3" w:rsidRDefault="009C10B3" w:rsidP="009C10B3">
      <w:pPr>
        <w:pStyle w:val="Heading4"/>
      </w:pPr>
      <w:r>
        <w:t>The plan reverse casually ensures the reduction of vaccine imperialism.</w:t>
      </w:r>
    </w:p>
    <w:p w14:paraId="7001E1DE" w14:textId="77777777" w:rsidR="009C10B3" w:rsidRPr="003B0B31" w:rsidRDefault="009C10B3" w:rsidP="009C10B3">
      <w:pPr>
        <w:rPr>
          <w:sz w:val="18"/>
          <w:szCs w:val="18"/>
        </w:rPr>
      </w:pPr>
      <w:proofErr w:type="spellStart"/>
      <w:r w:rsidRPr="000E7467">
        <w:rPr>
          <w:rStyle w:val="Style13ptBold"/>
        </w:rPr>
        <w:t>Vanni</w:t>
      </w:r>
      <w:proofErr w:type="spellEnd"/>
      <w:r w:rsidRPr="000E7467">
        <w:rPr>
          <w:rStyle w:val="Style13ptBold"/>
        </w:rPr>
        <w:t xml:space="preserve"> 21</w:t>
      </w:r>
      <w:r>
        <w:t xml:space="preserve"> </w:t>
      </w:r>
      <w:r w:rsidRPr="003B0B31">
        <w:rPr>
          <w:sz w:val="18"/>
          <w:szCs w:val="18"/>
        </w:rPr>
        <w:t xml:space="preserve">– Dr. Amaka </w:t>
      </w:r>
      <w:proofErr w:type="spellStart"/>
      <w:r w:rsidRPr="003B0B31">
        <w:rPr>
          <w:sz w:val="18"/>
          <w:szCs w:val="18"/>
        </w:rPr>
        <w:t>Vanni</w:t>
      </w:r>
      <w:proofErr w:type="spellEnd"/>
      <w:r w:rsidRPr="003B0B31">
        <w:rPr>
          <w:sz w:val="18"/>
          <w:szCs w:val="18"/>
        </w:rPr>
        <w:t xml:space="preserve"> is Lecturer in Law at the University of Leeds. ("On Intellectual Property Rights, Access to Medicines and Vaccine Imperialism," 3-23-2021, </w:t>
      </w:r>
      <w:hyperlink r:id="rId11" w:history="1">
        <w:r w:rsidRPr="003B0B31">
          <w:rPr>
            <w:rStyle w:val="Hyperlink"/>
            <w:sz w:val="18"/>
            <w:szCs w:val="18"/>
          </w:rPr>
          <w:t>https://twailr.com/on-intellectual-property-rights-access-to-medicines-and-vaccine-imperialism/</w:t>
        </w:r>
      </w:hyperlink>
      <w:r w:rsidRPr="003B0B31">
        <w:rPr>
          <w:sz w:val="18"/>
          <w:szCs w:val="18"/>
        </w:rPr>
        <w:t xml:space="preserve">) </w:t>
      </w:r>
      <w:proofErr w:type="spellStart"/>
      <w:r w:rsidRPr="003B0B31">
        <w:rPr>
          <w:sz w:val="18"/>
          <w:szCs w:val="18"/>
        </w:rPr>
        <w:t>julian</w:t>
      </w:r>
      <w:proofErr w:type="spellEnd"/>
    </w:p>
    <w:p w14:paraId="134306A6" w14:textId="77777777" w:rsidR="009C10B3" w:rsidRPr="00D13D92" w:rsidRDefault="009C10B3" w:rsidP="009C10B3">
      <w:pPr>
        <w:rPr>
          <w:sz w:val="14"/>
        </w:rPr>
      </w:pPr>
      <w:r w:rsidRPr="00D13D92">
        <w:rPr>
          <w:sz w:val="14"/>
        </w:rPr>
        <w:t xml:space="preserve">Despite calls to make COVID-19 vaccines and related technologies a global public good, </w:t>
      </w:r>
      <w:r w:rsidRPr="004A18E1">
        <w:rPr>
          <w:rStyle w:val="StyleUnderline"/>
        </w:rPr>
        <w:t xml:space="preserve">western pharmaceutical companies have declined to loosen or temporarily </w:t>
      </w:r>
      <w:r w:rsidRPr="00010F4A">
        <w:rPr>
          <w:rStyle w:val="StyleUnderline"/>
          <w:highlight w:val="green"/>
        </w:rPr>
        <w:t>suspend IP protection</w:t>
      </w:r>
      <w:r w:rsidRPr="004A18E1">
        <w:rPr>
          <w:rStyle w:val="StyleUnderline"/>
        </w:rPr>
        <w:t>s and transfer technology to generic manufacturers</w:t>
      </w:r>
      <w:r w:rsidRPr="00D13D92">
        <w:rPr>
          <w:sz w:val="14"/>
        </w:rPr>
        <w:t xml:space="preserve">. </w:t>
      </w:r>
      <w:r w:rsidRPr="004A18E1">
        <w:rPr>
          <w:rStyle w:val="StyleUnderline"/>
        </w:rPr>
        <w:t xml:space="preserve">Such transfer </w:t>
      </w:r>
      <w:r w:rsidRPr="00010F4A">
        <w:rPr>
          <w:rStyle w:val="StyleUnderline"/>
          <w:highlight w:val="green"/>
        </w:rPr>
        <w:t xml:space="preserve">would </w:t>
      </w:r>
      <w:r w:rsidRPr="00010F4A">
        <w:rPr>
          <w:rStyle w:val="Emphasis"/>
          <w:highlight w:val="green"/>
        </w:rPr>
        <w:t>enable the scale</w:t>
      </w:r>
      <w:r w:rsidRPr="00010F4A">
        <w:rPr>
          <w:sz w:val="14"/>
          <w:highlight w:val="green"/>
        </w:rPr>
        <w:t>-</w:t>
      </w:r>
      <w:r w:rsidRPr="00010F4A">
        <w:rPr>
          <w:rStyle w:val="Emphasis"/>
          <w:highlight w:val="green"/>
        </w:rPr>
        <w:t xml:space="preserve">up of production and supply </w:t>
      </w:r>
      <w:r w:rsidRPr="00010F4A">
        <w:rPr>
          <w:rStyle w:val="StyleUnderline"/>
          <w:highlight w:val="green"/>
        </w:rPr>
        <w:t>of</w:t>
      </w:r>
      <w:r w:rsidRPr="00B373E9">
        <w:rPr>
          <w:rStyle w:val="StyleUnderline"/>
        </w:rPr>
        <w:t xml:space="preserve"> lifesaving COVID-19 </w:t>
      </w:r>
      <w:r w:rsidRPr="00010F4A">
        <w:rPr>
          <w:rStyle w:val="StyleUnderline"/>
          <w:highlight w:val="green"/>
        </w:rPr>
        <w:t>medical tools across the wor</w:t>
      </w:r>
      <w:r w:rsidRPr="004A18E1">
        <w:rPr>
          <w:rStyle w:val="StyleUnderline"/>
        </w:rPr>
        <w:t>ld</w:t>
      </w:r>
      <w:r w:rsidRPr="00D13D92">
        <w:rPr>
          <w:sz w:val="14"/>
        </w:rPr>
        <w:t xml:space="preserve">. Furthermore, </w:t>
      </w:r>
      <w:r w:rsidRPr="00B373E9">
        <w:rPr>
          <w:rStyle w:val="StyleUnderline"/>
        </w:rPr>
        <w:t>these countries are also blocking the TRIPS waiver proposal</w:t>
      </w:r>
      <w:r w:rsidRPr="00D13D92">
        <w:rPr>
          <w:sz w:val="14"/>
        </w:rPr>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D13D92">
        <w:rPr>
          <w:sz w:val="14"/>
        </w:rPr>
        <w:t xml:space="preserve">, </w:t>
      </w:r>
      <w:r w:rsidRPr="00B373E9">
        <w:rPr>
          <w:rStyle w:val="StyleUnderline"/>
        </w:rPr>
        <w:t>containing and preventing the coronavirus</w:t>
      </w:r>
      <w:r w:rsidRPr="00D13D92">
        <w:rPr>
          <w:sz w:val="14"/>
        </w:rPr>
        <w:t xml:space="preserve">, </w:t>
      </w:r>
      <w:r w:rsidRPr="00B373E9">
        <w:rPr>
          <w:rStyle w:val="StyleUnderline"/>
        </w:rPr>
        <w:t>but only until widespread vaccination and immunity are achieved</w:t>
      </w:r>
      <w:r w:rsidRPr="00D13D92">
        <w:rPr>
          <w:sz w:val="14"/>
        </w:rPr>
        <w:t>.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artificially-created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0D62D1AB" w14:textId="77777777" w:rsidR="009C10B3" w:rsidRPr="00D13D92" w:rsidRDefault="009C10B3" w:rsidP="009C10B3">
      <w:pPr>
        <w:rPr>
          <w:sz w:val="16"/>
        </w:rPr>
      </w:pPr>
      <w:r w:rsidRPr="000A62B7">
        <w:rPr>
          <w:rStyle w:val="StyleUnderline"/>
        </w:rPr>
        <w:t>Another kind of scarcity caused by vaccine nationalism has also reduced equitable access</w:t>
      </w:r>
      <w:r w:rsidRPr="00D13D92">
        <w:rPr>
          <w:sz w:val="16"/>
        </w:rPr>
        <w:t xml:space="preserve">. </w:t>
      </w:r>
      <w:r w:rsidRPr="000A62B7">
        <w:rPr>
          <w:rStyle w:val="StyleUnderline"/>
        </w:rPr>
        <w:t xml:space="preserve">Vaccine nationalism is a phenomenon where </w:t>
      </w:r>
      <w:r w:rsidRPr="00010F4A">
        <w:rPr>
          <w:rStyle w:val="Emphasis"/>
          <w:highlight w:val="green"/>
        </w:rPr>
        <w:t>rich countries buy up global supply of vaccines through advance purchase agreements</w:t>
      </w:r>
      <w:r w:rsidRPr="00D13D92">
        <w:rPr>
          <w:sz w:val="16"/>
        </w:rPr>
        <w:t xml:space="preserve"> (APA) </w:t>
      </w:r>
      <w:r w:rsidRPr="000A62B7">
        <w:rPr>
          <w:rStyle w:val="StyleUnderline"/>
        </w:rPr>
        <w:t xml:space="preserve">with pharmaceutical companies </w:t>
      </w:r>
      <w:r w:rsidRPr="00010F4A">
        <w:rPr>
          <w:rStyle w:val="StyleUnderline"/>
          <w:highlight w:val="green"/>
        </w:rPr>
        <w:t>for their own populations at the expense of other countries</w:t>
      </w:r>
      <w:r w:rsidRPr="00D13D92">
        <w:rPr>
          <w:sz w:val="16"/>
        </w:rPr>
        <w:t xml:space="preserve">. But perhaps it is time to reorient our sight and call the ongoing practices of buying up global supply of vaccine what it truly is – vaccine imperialism. If we take seriously the argument put forward by Antony </w:t>
      </w:r>
      <w:proofErr w:type="spellStart"/>
      <w:r w:rsidRPr="00D13D92">
        <w:rPr>
          <w:sz w:val="16"/>
        </w:rPr>
        <w:t>Anghie</w:t>
      </w:r>
      <w:proofErr w:type="spellEnd"/>
      <w:r w:rsidRPr="00D13D92">
        <w:rPr>
          <w:sz w:val="16"/>
        </w:rPr>
        <w:t xml:space="preserve"> on the colonial origins of international law, particularly how these origins create a set of structures that continually repeat themselves at various stages, </w:t>
      </w:r>
      <w:r w:rsidRPr="00AF0242">
        <w:rPr>
          <w:rStyle w:val="StyleUnderline"/>
        </w:rPr>
        <w:t>we will begin to see COVID-19 vaccine accumulation not only as political</w:t>
      </w:r>
      <w:r w:rsidRPr="00D13D92">
        <w:rPr>
          <w:sz w:val="16"/>
        </w:rPr>
        <w:t xml:space="preserve">, </w:t>
      </w:r>
      <w:r w:rsidRPr="00AF0242">
        <w:rPr>
          <w:rStyle w:val="StyleUnderline"/>
        </w:rPr>
        <w:t xml:space="preserve">but also as </w:t>
      </w:r>
      <w:r w:rsidRPr="00AF0242">
        <w:rPr>
          <w:rStyle w:val="Emphasis"/>
        </w:rPr>
        <w:t>imperial continuities manifesting in the present</w:t>
      </w:r>
      <w:r w:rsidRPr="00D13D92">
        <w:rPr>
          <w:sz w:val="16"/>
        </w:rPr>
        <w:t xml:space="preserve">. Take, for instance, the report released by the Duke Global Health Innovation Center that shows that </w:t>
      </w:r>
      <w:r w:rsidRPr="00AF0242">
        <w:rPr>
          <w:rStyle w:val="StyleUnderline"/>
        </w:rPr>
        <w:t>high</w:t>
      </w:r>
      <w:r w:rsidRPr="00D13D92">
        <w:rPr>
          <w:sz w:val="16"/>
        </w:rPr>
        <w:t>-</w:t>
      </w:r>
      <w:r w:rsidRPr="00AF0242">
        <w:rPr>
          <w:rStyle w:val="StyleUnderline"/>
        </w:rPr>
        <w:t>income countries have already purchased nearly 3.8 billion COVID-19 vaccine doses</w:t>
      </w:r>
      <w:r w:rsidRPr="00D13D92">
        <w:rPr>
          <w:sz w:val="16"/>
        </w:rPr>
        <w:t xml:space="preserve">.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rsidRPr="00D13D92">
        <w:rPr>
          <w:sz w:val="16"/>
        </w:rPr>
        <w:t xml:space="preserve">, </w:t>
      </w:r>
      <w:r w:rsidRPr="001F708D">
        <w:rPr>
          <w:rStyle w:val="StyleUnderline"/>
        </w:rPr>
        <w:t xml:space="preserve">these </w:t>
      </w:r>
      <w:r w:rsidRPr="00010F4A">
        <w:rPr>
          <w:rStyle w:val="Emphasis"/>
          <w:highlight w:val="green"/>
        </w:rPr>
        <w:t>countries</w:t>
      </w:r>
      <w:r w:rsidRPr="001F708D">
        <w:rPr>
          <w:rStyle w:val="Emphasis"/>
        </w:rPr>
        <w:t xml:space="preserve"> will be </w:t>
      </w:r>
      <w:r w:rsidRPr="00010F4A">
        <w:rPr>
          <w:rStyle w:val="Emphasis"/>
          <w:highlight w:val="green"/>
        </w:rPr>
        <w:t>able to vaccinate their populations twice over</w:t>
      </w:r>
      <w:r w:rsidRPr="00010F4A">
        <w:rPr>
          <w:sz w:val="16"/>
          <w:highlight w:val="green"/>
        </w:rPr>
        <w:t xml:space="preserve">, </w:t>
      </w:r>
      <w:r w:rsidRPr="00010F4A">
        <w:rPr>
          <w:rStyle w:val="StyleUnderline"/>
          <w:highlight w:val="green"/>
        </w:rPr>
        <w:t>while</w:t>
      </w:r>
      <w:r w:rsidRPr="001F708D">
        <w:rPr>
          <w:rStyle w:val="StyleUnderline"/>
        </w:rPr>
        <w:t xml:space="preserve"> many </w:t>
      </w:r>
      <w:r w:rsidRPr="00010F4A">
        <w:rPr>
          <w:rStyle w:val="StyleUnderline"/>
          <w:highlight w:val="green"/>
        </w:rPr>
        <w:t>developing states</w:t>
      </w:r>
      <w:r w:rsidRPr="00D13D92">
        <w:rPr>
          <w:sz w:val="16"/>
        </w:rPr>
        <w:t xml:space="preserve">, </w:t>
      </w:r>
      <w:r w:rsidRPr="001F708D">
        <w:rPr>
          <w:rStyle w:val="StyleUnderline"/>
        </w:rPr>
        <w:t>especially in Africa</w:t>
      </w:r>
      <w:r w:rsidRPr="00D13D92">
        <w:rPr>
          <w:sz w:val="16"/>
        </w:rPr>
        <w:t xml:space="preserve">, </w:t>
      </w:r>
      <w:r w:rsidRPr="00010F4A">
        <w:rPr>
          <w:rStyle w:val="StyleUnderline"/>
          <w:highlight w:val="green"/>
        </w:rPr>
        <w:t>are left behind</w:t>
      </w:r>
      <w:r w:rsidRPr="00D13D92">
        <w:rPr>
          <w:sz w:val="16"/>
        </w:rPr>
        <w:t>. In hoarding vaccines whilst protecting the IP interests of their pharmaceutical multinational corporations, the afterlife of imperialism is playing out in this pandemic.</w:t>
      </w:r>
    </w:p>
    <w:p w14:paraId="23124BEA" w14:textId="77777777" w:rsidR="009C10B3" w:rsidRPr="00D13D92" w:rsidRDefault="009C10B3" w:rsidP="009C10B3">
      <w:pPr>
        <w:rPr>
          <w:sz w:val="14"/>
        </w:rPr>
      </w:pPr>
      <w:r w:rsidRPr="00D13D92">
        <w:rPr>
          <w:sz w:val="14"/>
        </w:rPr>
        <w:t xml:space="preserve">Moreover, these </w:t>
      </w:r>
      <w:r w:rsidRPr="00617799">
        <w:rPr>
          <w:rStyle w:val="StyleUnderline"/>
        </w:rPr>
        <w:t>bilateral deals are hampering initiatives such as</w:t>
      </w:r>
      <w:r w:rsidRPr="00D13D92">
        <w:rPr>
          <w:sz w:val="14"/>
        </w:rPr>
        <w:t xml:space="preserve"> the COVID-19 Vaccine Global Access Facility (</w:t>
      </w:r>
      <w:r w:rsidRPr="00617799">
        <w:rPr>
          <w:rStyle w:val="StyleUnderline"/>
        </w:rPr>
        <w:t>COVAX</w:t>
      </w:r>
      <w:r w:rsidRPr="00D13D92">
        <w:rPr>
          <w:sz w:val="14"/>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rsidRPr="00D13D92">
        <w:rPr>
          <w:sz w:val="14"/>
        </w:rPr>
        <w:t>-</w:t>
      </w:r>
      <w:r w:rsidRPr="00617799">
        <w:rPr>
          <w:rStyle w:val="StyleUnderline"/>
        </w:rPr>
        <w:t>up of production</w:t>
      </w:r>
      <w:r w:rsidRPr="00D13D92">
        <w:rPr>
          <w:sz w:val="14"/>
        </w:rPr>
        <w:t xml:space="preserve">, </w:t>
      </w:r>
      <w:r w:rsidRPr="00617799">
        <w:rPr>
          <w:rStyle w:val="StyleUnderline"/>
        </w:rPr>
        <w:t>distribution and vaccination campaigns via COVAX</w:t>
      </w:r>
      <w:r w:rsidRPr="00D13D92">
        <w:rPr>
          <w:sz w:val="14"/>
        </w:rPr>
        <w:t xml:space="preserve">, </w:t>
      </w:r>
      <w:r w:rsidRPr="00617799">
        <w:rPr>
          <w:rStyle w:val="StyleUnderline"/>
        </w:rPr>
        <w:t>the world will not be able to combat the COVID-19 pandemic and its growing variants</w:t>
      </w:r>
      <w:r w:rsidRPr="00D13D92">
        <w:rPr>
          <w:sz w:val="14"/>
        </w:rP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rsidRPr="00D13D92">
        <w:rPr>
          <w:sz w:val="14"/>
        </w:rPr>
        <w:t xml:space="preserve">; </w:t>
      </w:r>
      <w:r w:rsidRPr="00617799">
        <w:rPr>
          <w:rStyle w:val="Emphasis"/>
        </w:rPr>
        <w:t>they are part of its central architecture</w:t>
      </w:r>
      <w:r w:rsidRPr="00D13D92">
        <w:rPr>
          <w:sz w:val="14"/>
        </w:rPr>
        <w:t xml:space="preserve">. The system is functioning exactly as it is set up to do.  </w:t>
      </w:r>
    </w:p>
    <w:p w14:paraId="0FF70BBB" w14:textId="77777777" w:rsidR="009C10B3" w:rsidRDefault="009C10B3" w:rsidP="009C10B3">
      <w:pPr>
        <w:rPr>
          <w:sz w:val="16"/>
        </w:rPr>
      </w:pPr>
      <w:r w:rsidRPr="00010F4A">
        <w:rPr>
          <w:rStyle w:val="StyleUnderline"/>
          <w:highlight w:val="green"/>
        </w:rPr>
        <w:t>These events</w:t>
      </w:r>
      <w:r w:rsidRPr="00D13D92">
        <w:rPr>
          <w:sz w:val="16"/>
        </w:rPr>
        <w:t xml:space="preserve"> – </w:t>
      </w:r>
      <w:r w:rsidRPr="00617799">
        <w:rPr>
          <w:rStyle w:val="StyleUnderline"/>
        </w:rPr>
        <w:t xml:space="preserve">the </w:t>
      </w:r>
      <w:r w:rsidRPr="00D13D92">
        <w:rPr>
          <w:rStyle w:val="StyleUnderline"/>
        </w:rPr>
        <w:t>corporate capture of the global pharmaceutical IP regime</w:t>
      </w:r>
      <w:r w:rsidRPr="00D13D92">
        <w:rPr>
          <w:sz w:val="16"/>
        </w:rPr>
        <w:t xml:space="preserve">, </w:t>
      </w:r>
      <w:r w:rsidRPr="00D13D92">
        <w:rPr>
          <w:rStyle w:val="StyleUnderline"/>
        </w:rPr>
        <w:t>state complicity and vaccine imperialism</w:t>
      </w:r>
      <w:r w:rsidRPr="00D13D92">
        <w:rPr>
          <w:sz w:val="16"/>
        </w:rPr>
        <w:t xml:space="preserve"> – </w:t>
      </w:r>
      <w:r w:rsidRPr="00D13D92">
        <w:rPr>
          <w:rStyle w:val="StyleUnderline"/>
        </w:rPr>
        <w:t>are not new</w:t>
      </w:r>
      <w:r w:rsidRPr="00D13D92">
        <w:rPr>
          <w:sz w:val="16"/>
        </w:rP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D13D92">
        <w:rPr>
          <w:rStyle w:val="StyleUnderline"/>
        </w:rPr>
        <w:t>these development</w:t>
      </w:r>
      <w:r w:rsidRPr="001F1F60">
        <w:rPr>
          <w:rStyle w:val="StyleUnderline"/>
        </w:rPr>
        <w:t xml:space="preserve"> objectives </w:t>
      </w:r>
      <w:r w:rsidRPr="00010F4A">
        <w:rPr>
          <w:rStyle w:val="StyleUnderline"/>
          <w:highlight w:val="green"/>
        </w:rPr>
        <w:t>are circumscribed by capitalist imperialist structures</w:t>
      </w:r>
      <w:r w:rsidRPr="00D13D92">
        <w:rPr>
          <w:sz w:val="16"/>
        </w:rPr>
        <w:t xml:space="preserve">, </w:t>
      </w:r>
      <w:r w:rsidRPr="001F1F60">
        <w:rPr>
          <w:rStyle w:val="StyleUnderline"/>
        </w:rPr>
        <w:t>adapted to justify colonial practices and mobilized through racial differences</w:t>
      </w:r>
      <w:r w:rsidRPr="00D13D92">
        <w:rPr>
          <w:sz w:val="16"/>
        </w:rPr>
        <w:t xml:space="preserve">. </w:t>
      </w:r>
      <w:r w:rsidRPr="001F1F60">
        <w:rPr>
          <w:rStyle w:val="StyleUnderline"/>
        </w:rPr>
        <w:t>These structures are the essence of international law and its institutions even in the twenty</w:t>
      </w:r>
      <w:r w:rsidRPr="00D13D92">
        <w:rPr>
          <w:sz w:val="16"/>
        </w:rPr>
        <w:t>-</w:t>
      </w:r>
      <w:r w:rsidRPr="001F1F60">
        <w:rPr>
          <w:rStyle w:val="StyleUnderline"/>
        </w:rPr>
        <w:t>first century</w:t>
      </w:r>
      <w:r w:rsidRPr="00D13D92">
        <w:rPr>
          <w:sz w:val="16"/>
        </w:rP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AF0242">
        <w:rPr>
          <w:rStyle w:val="StyleUnderline"/>
        </w:rPr>
        <w:t>The</w:t>
      </w:r>
      <w:r w:rsidRPr="00D13D92">
        <w:rPr>
          <w:sz w:val="16"/>
        </w:rPr>
        <w:t xml:space="preserve"> ‘</w:t>
      </w:r>
      <w:r w:rsidRPr="00AF0242">
        <w:rPr>
          <w:rStyle w:val="StyleUnderline"/>
        </w:rPr>
        <w:t>emancipatory potential</w:t>
      </w:r>
      <w:r w:rsidRPr="00D13D92">
        <w:rPr>
          <w:sz w:val="16"/>
        </w:rPr>
        <w:t xml:space="preserve">’ </w:t>
      </w:r>
      <w:r w:rsidRPr="00AF0242">
        <w:rPr>
          <w:rStyle w:val="StyleUnderline"/>
        </w:rPr>
        <w:t xml:space="preserve">of TRIPS cannot be achieved if </w:t>
      </w:r>
      <w:r w:rsidRPr="00AF0242">
        <w:rPr>
          <w:rStyle w:val="Emphasis"/>
        </w:rPr>
        <w:t>it was not created to be emancipatory in the first place</w:t>
      </w:r>
      <w:r w:rsidRPr="00D13D92">
        <w:rPr>
          <w:sz w:val="16"/>
        </w:rPr>
        <w:t xml:space="preserve">. It also makes obvious the ways </w:t>
      </w:r>
      <w:r w:rsidRPr="00AF0242">
        <w:rPr>
          <w:rStyle w:val="Emphasis"/>
        </w:rPr>
        <w:t>international IP law</w:t>
      </w:r>
      <w:r w:rsidRPr="00AF0242">
        <w:rPr>
          <w:rStyle w:val="StyleUnderline"/>
        </w:rPr>
        <w:t xml:space="preserve"> is not only unsuited to promote structural reform to enable the self</w:t>
      </w:r>
      <w:r w:rsidRPr="00D13D92">
        <w:rPr>
          <w:sz w:val="16"/>
        </w:rPr>
        <w:t>-</w:t>
      </w:r>
      <w:r w:rsidRPr="00AF0242">
        <w:rPr>
          <w:rStyle w:val="StyleUnderline"/>
        </w:rPr>
        <w:t>sufficiency and self-determination of the countries in the global south</w:t>
      </w:r>
      <w:r w:rsidRPr="00D13D92">
        <w:rPr>
          <w:sz w:val="16"/>
        </w:rPr>
        <w:t xml:space="preserve">, </w:t>
      </w:r>
      <w:r w:rsidRPr="00AF0242">
        <w:rPr>
          <w:rStyle w:val="StyleUnderline"/>
        </w:rPr>
        <w:t xml:space="preserve">but also </w:t>
      </w:r>
      <w:r w:rsidRPr="00AF0242">
        <w:rPr>
          <w:rStyle w:val="Emphasis"/>
        </w:rPr>
        <w:t>produces asymmetries that perpetuate inequalities</w:t>
      </w:r>
      <w:r w:rsidRPr="00D13D92">
        <w:rPr>
          <w:sz w:val="16"/>
        </w:rPr>
        <w:t xml:space="preserve">. </w:t>
      </w:r>
    </w:p>
    <w:p w14:paraId="1389AF7F" w14:textId="58F49434" w:rsidR="009C10B3" w:rsidRPr="009368FC" w:rsidRDefault="009C10B3" w:rsidP="009C10B3">
      <w:pPr>
        <w:pStyle w:val="Heading4"/>
        <w:rPr>
          <w:bCs w:val="0"/>
        </w:rPr>
      </w:pPr>
      <w:r>
        <w:t>The plan e</w:t>
      </w:r>
      <w:r>
        <w:t xml:space="preserv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41E5535" w14:textId="77777777" w:rsidR="009C10B3" w:rsidRDefault="009C10B3" w:rsidP="009C10B3">
      <w:r>
        <w:rPr>
          <w:rStyle w:val="Style13ptBold"/>
        </w:rPr>
        <w:t>HRW 21</w:t>
      </w:r>
      <w:r>
        <w:t xml:space="preserve"> </w:t>
      </w:r>
      <w:r w:rsidRPr="007A210C">
        <w:rPr>
          <w:sz w:val="18"/>
          <w:szCs w:val="18"/>
        </w:rPr>
        <w:t>— (Human Rights Watch, “Seven Reasons the EU is Wrong to Oppose the TRIPS Waiver“, 6-3-2021, Available Online at https://www.hrw.org/news/2021/06/03/seven-reasons-eu-wrong-oppose-trips-waiver, accessed 10-5-2021, HKR-AR)</w:t>
      </w:r>
    </w:p>
    <w:p w14:paraId="3AB7A354" w14:textId="77777777" w:rsidR="009C10B3" w:rsidRDefault="009C10B3" w:rsidP="009C10B3">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010F4A">
        <w:rPr>
          <w:highlight w:val="green"/>
          <w:u w:val="single"/>
        </w:rPr>
        <w:t>manufacturers with capacity to produce</w:t>
      </w:r>
      <w:r>
        <w:rPr>
          <w:u w:val="single"/>
        </w:rPr>
        <w:t xml:space="preserve"> additional Covid-19 </w:t>
      </w:r>
      <w:r w:rsidRPr="007A210C">
        <w:rPr>
          <w:u w:val="single"/>
        </w:rPr>
        <w:t>vaccines and other health products at factories in Bangladesh, Canada, Denmark, India, and Israel</w:t>
      </w:r>
      <w:r>
        <w:rPr>
          <w:u w:val="single"/>
        </w:rPr>
        <w:t xml:space="preserve">, but they are </w:t>
      </w:r>
      <w:r w:rsidRPr="00010F4A">
        <w:rPr>
          <w:highlight w:val="green"/>
          <w:u w:val="single"/>
        </w:rPr>
        <w:t xml:space="preserve">unable to contribute </w:t>
      </w:r>
      <w:r>
        <w:rPr>
          <w:u w:val="single"/>
        </w:rPr>
        <w:t xml:space="preserve">because they </w:t>
      </w:r>
      <w:r w:rsidRPr="00010F4A">
        <w:rPr>
          <w:highlight w:val="green"/>
          <w:u w:val="single"/>
        </w:rPr>
        <w:t>do not</w:t>
      </w:r>
      <w:r>
        <w:rPr>
          <w:u w:val="single"/>
        </w:rPr>
        <w:t xml:space="preserve"> yet </w:t>
      </w:r>
      <w:r w:rsidRPr="00010F4A">
        <w:rPr>
          <w:highlight w:val="green"/>
          <w:u w:val="single"/>
        </w:rPr>
        <w:t>have</w:t>
      </w:r>
      <w:r>
        <w:rPr>
          <w:u w:val="single"/>
        </w:rPr>
        <w:t xml:space="preserve"> the right </w:t>
      </w:r>
      <w:r w:rsidRPr="00010F4A">
        <w:rPr>
          <w:highlight w:val="gree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010F4A">
        <w:rPr>
          <w:highlight w:val="green"/>
          <w:u w:val="single"/>
        </w:rPr>
        <w:t>enforcement of IP rules blocked, delayed</w:t>
      </w:r>
      <w:r>
        <w:rPr>
          <w:u w:val="single"/>
        </w:rPr>
        <w:t xml:space="preserve">, or limited production of chemical reagents for Covid-19 tests, ventilator valves, Covid-19 treatments, and elements of Covid-19 </w:t>
      </w:r>
      <w:r w:rsidRPr="00010F4A">
        <w:rPr>
          <w:highlight w:val="green"/>
          <w:u w:val="single"/>
        </w:rPr>
        <w:t>vaccines</w:t>
      </w:r>
      <w:r>
        <w:rPr>
          <w:u w:val="single"/>
        </w:rPr>
        <w:t xml:space="preserve">. IP constraints have not only led to vaccine shortages but have also </w:t>
      </w:r>
      <w:r w:rsidRPr="00010F4A">
        <w:rPr>
          <w:highlight w:val="green"/>
          <w:u w:val="single"/>
        </w:rPr>
        <w:t>led to shortages of</w:t>
      </w:r>
      <w:r>
        <w:rPr>
          <w:u w:val="single"/>
        </w:rPr>
        <w:t xml:space="preserve"> key raw </w:t>
      </w:r>
      <w:r w:rsidRPr="00010F4A">
        <w:rPr>
          <w:highlight w:val="green"/>
          <w:u w:val="single"/>
        </w:rPr>
        <w:t>materials</w:t>
      </w:r>
      <w:r>
        <w:rPr>
          <w:u w:val="single"/>
        </w:rPr>
        <w:t xml:space="preserve"> like bioreactor bags and filters.</w:t>
      </w:r>
    </w:p>
    <w:p w14:paraId="32019586" w14:textId="77777777" w:rsidR="009C10B3" w:rsidRDefault="009C10B3" w:rsidP="009C10B3">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01D1FE84" w14:textId="77777777" w:rsidR="009C10B3" w:rsidRDefault="009C10B3" w:rsidP="009C10B3">
      <w:pPr>
        <w:rPr>
          <w:u w:val="single"/>
        </w:rPr>
      </w:pPr>
      <w:r>
        <w:rPr>
          <w:u w:val="single"/>
        </w:rPr>
        <w:t xml:space="preserve">Even though a </w:t>
      </w:r>
      <w:r w:rsidRPr="00010F4A">
        <w:rPr>
          <w:highlight w:val="green"/>
          <w:u w:val="single"/>
        </w:rPr>
        <w:t>waiver</w:t>
      </w:r>
      <w:r>
        <w:rPr>
          <w:u w:val="single"/>
        </w:rPr>
        <w:t xml:space="preserve"> will not automatically expand production overnight, it </w:t>
      </w:r>
      <w:r w:rsidRPr="00010F4A">
        <w:rPr>
          <w:highlight w:val="green"/>
          <w:u w:val="single"/>
        </w:rPr>
        <w:t>paves</w:t>
      </w:r>
      <w:r>
        <w:rPr>
          <w:u w:val="single"/>
        </w:rPr>
        <w:t xml:space="preserve"> the way for</w:t>
      </w:r>
      <w:r w:rsidRPr="00010F4A">
        <w:rPr>
          <w:highlight w:val="green"/>
          <w:u w:val="single"/>
        </w:rPr>
        <w:t xml:space="preserve"> speedy tech</w:t>
      </w:r>
      <w:r w:rsidRPr="00B5385A">
        <w:rPr>
          <w:u w:val="single"/>
        </w:rPr>
        <w:t>nology</w:t>
      </w:r>
      <w:r>
        <w:rPr>
          <w:u w:val="single"/>
        </w:rPr>
        <w:t xml:space="preserve"> transfers and </w:t>
      </w:r>
      <w:r w:rsidRPr="00010F4A">
        <w:rPr>
          <w:highlight w:val="green"/>
          <w:u w:val="single"/>
        </w:rPr>
        <w:t>manufacturing</w:t>
      </w:r>
      <w:r>
        <w:rPr>
          <w:u w:val="single"/>
        </w:rPr>
        <w:t>.</w:t>
      </w:r>
    </w:p>
    <w:p w14:paraId="701DB058" w14:textId="77777777" w:rsidR="009C10B3" w:rsidRDefault="009C10B3" w:rsidP="009C10B3">
      <w:pPr>
        <w:rPr>
          <w:u w:val="single"/>
        </w:rPr>
      </w:pPr>
      <w:r>
        <w:rPr>
          <w:sz w:val="16"/>
        </w:rPr>
        <w:t xml:space="preserve">The waiver by itself will not automatically result in widespread and diversified manufacturing, </w:t>
      </w:r>
      <w:r>
        <w:rPr>
          <w:u w:val="single"/>
        </w:rPr>
        <w:t xml:space="preserve">but it </w:t>
      </w:r>
      <w:r w:rsidRPr="007A210C">
        <w:rPr>
          <w:u w:val="single"/>
        </w:rPr>
        <w:t>will ease complex global rules governing IP and exports an</w:t>
      </w:r>
      <w:r>
        <w:rPr>
          <w:u w:val="single"/>
        </w:rPr>
        <w:t xml:space="preserve">d </w:t>
      </w:r>
      <w:r w:rsidRPr="00010F4A">
        <w:rPr>
          <w:highlight w:val="green"/>
          <w:u w:val="single"/>
        </w:rPr>
        <w:t>give governments freedom to collaborate</w:t>
      </w:r>
      <w:r>
        <w:rPr>
          <w:u w:val="single"/>
        </w:rPr>
        <w:t xml:space="preserve"> on technology transfers and exports </w:t>
      </w:r>
      <w:r w:rsidRPr="0093737D">
        <w:rPr>
          <w:b/>
          <w:bCs/>
          <w:u w:val="single"/>
        </w:rPr>
        <w:t>without fearing trade-based retaliation.</w:t>
      </w:r>
      <w:r>
        <w:rPr>
          <w:b/>
          <w:bCs/>
          <w:u w:val="single"/>
        </w:rPr>
        <w:t xml:space="preserve"> </w:t>
      </w:r>
      <w:r>
        <w:rPr>
          <w:u w:val="single"/>
        </w:rPr>
        <w:t xml:space="preserve">It will </w:t>
      </w:r>
      <w:r w:rsidRPr="00010F4A">
        <w:rPr>
          <w:highlight w:val="green"/>
          <w:u w:val="single"/>
        </w:rPr>
        <w:t>help reduce</w:t>
      </w:r>
      <w:r>
        <w:rPr>
          <w:u w:val="single"/>
        </w:rPr>
        <w:t xml:space="preserve"> the </w:t>
      </w:r>
      <w:r w:rsidRPr="00010F4A">
        <w:rPr>
          <w:highlight w:val="green"/>
          <w:u w:val="single"/>
        </w:rPr>
        <w:t>dependence</w:t>
      </w:r>
      <w:r>
        <w:rPr>
          <w:u w:val="single"/>
        </w:rPr>
        <w:t xml:space="preserve"> on any one country or region for medical products and </w:t>
      </w:r>
      <w:r w:rsidRPr="00010F4A">
        <w:rPr>
          <w:highlight w:val="green"/>
          <w:u w:val="single"/>
        </w:rPr>
        <w:t>mitigate</w:t>
      </w:r>
      <w:r>
        <w:rPr>
          <w:u w:val="single"/>
        </w:rPr>
        <w:t xml:space="preserve"> the </w:t>
      </w:r>
      <w:r w:rsidRPr="00010F4A">
        <w:rPr>
          <w:highlight w:val="green"/>
          <w:u w:val="single"/>
        </w:rPr>
        <w:t>risks of export restrictions</w:t>
      </w:r>
      <w:r>
        <w:rPr>
          <w:u w:val="single"/>
        </w:rPr>
        <w:t xml:space="preserve">. With </w:t>
      </w:r>
      <w:r w:rsidRPr="007A210C">
        <w:rPr>
          <w:u w:val="single"/>
        </w:rPr>
        <w:t>new variants emerging and some evidence that repeat vaccine boosters may be needed, the waiver will enable governments around the world to be prepared for a long-term response to Covid-19.</w:t>
      </w:r>
    </w:p>
    <w:p w14:paraId="3E03081F" w14:textId="77777777" w:rsidR="009C10B3" w:rsidRDefault="009C10B3" w:rsidP="009C10B3">
      <w:pPr>
        <w:rPr>
          <w:u w:val="single"/>
        </w:rPr>
      </w:pPr>
      <w:r>
        <w:rPr>
          <w:u w:val="single"/>
        </w:rPr>
        <w:t xml:space="preserve">Experts have mapped out plans for how the </w:t>
      </w:r>
      <w:r w:rsidRPr="00010F4A">
        <w:rPr>
          <w:highlight w:val="green"/>
          <w:u w:val="single"/>
        </w:rPr>
        <w:t>manufacturing of mRNA</w:t>
      </w:r>
      <w:r>
        <w:rPr>
          <w:u w:val="single"/>
        </w:rPr>
        <w:t xml:space="preserve"> </w:t>
      </w:r>
      <w:r w:rsidRPr="00DA636C">
        <w:rPr>
          <w:u w:val="single"/>
        </w:rPr>
        <w:t>and other vaccines,</w:t>
      </w:r>
      <w:r>
        <w:rPr>
          <w:u w:val="single"/>
        </w:rPr>
        <w:t xml:space="preserve"> could be </w:t>
      </w:r>
      <w:r w:rsidRPr="007A210C">
        <w:rPr>
          <w:u w:val="single"/>
        </w:rPr>
        <w:t>dramatically expanded in a relatively short period of time. Waiving</w:t>
      </w:r>
      <w:r>
        <w:rPr>
          <w:u w:val="single"/>
        </w:rPr>
        <w:t xml:space="preserve"> certain IP rules in the TRIPS agreement over the next three years could help </w:t>
      </w:r>
      <w:r w:rsidRPr="00010F4A">
        <w:rPr>
          <w:highlight w:val="green"/>
          <w:u w:val="single"/>
        </w:rPr>
        <w:t>create diverse</w:t>
      </w:r>
      <w:r>
        <w:rPr>
          <w:u w:val="single"/>
        </w:rPr>
        <w:t xml:space="preserve"> regional </w:t>
      </w:r>
      <w:r w:rsidRPr="00010F4A">
        <w:rPr>
          <w:highlight w:val="green"/>
          <w:u w:val="single"/>
        </w:rPr>
        <w:t>manufacturing hubs</w:t>
      </w:r>
      <w:r>
        <w:rPr>
          <w:u w:val="single"/>
        </w:rPr>
        <w:t xml:space="preserve"> and </w:t>
      </w:r>
      <w:r w:rsidRPr="00010F4A">
        <w:rPr>
          <w:highlight w:val="green"/>
          <w:u w:val="single"/>
        </w:rPr>
        <w:t>protect</w:t>
      </w:r>
      <w:r>
        <w:rPr>
          <w:u w:val="single"/>
        </w:rPr>
        <w:t xml:space="preserve"> the EU and the rest of the </w:t>
      </w:r>
      <w:r w:rsidRPr="00010F4A">
        <w:rPr>
          <w:rStyle w:val="Emphasis"/>
          <w:highlight w:val="green"/>
        </w:rPr>
        <w:t>world from future pandemics</w:t>
      </w:r>
      <w:r w:rsidRPr="00010F4A">
        <w:rPr>
          <w:highlight w:val="green"/>
          <w:u w:val="single"/>
        </w:rPr>
        <w:t>, supply chain disruptions</w:t>
      </w:r>
      <w:r>
        <w:rPr>
          <w:u w:val="single"/>
        </w:rPr>
        <w:t>, and resulting economic disaster.</w:t>
      </w:r>
    </w:p>
    <w:p w14:paraId="155B6A40" w14:textId="77777777" w:rsidR="009C10B3" w:rsidRDefault="009C10B3" w:rsidP="009C10B3">
      <w:pPr>
        <w:rPr>
          <w:u w:val="single"/>
        </w:rPr>
      </w:pPr>
      <w:r w:rsidRPr="007A210C">
        <w:rPr>
          <w:u w:val="single"/>
        </w:rPr>
        <w:t>Concerns that widening the universe of producers may lower or compromise quality standards are unfounded because stringent regulatory authorities and the World Health Organization (WHO) would continue to play their existing role as arbiters of quality and safety for vaccines, which have a very stringent process for approval.</w:t>
      </w:r>
    </w:p>
    <w:p w14:paraId="6F07DCAF" w14:textId="77777777" w:rsidR="009C10B3" w:rsidRDefault="009C10B3" w:rsidP="009C10B3">
      <w:pPr>
        <w:rPr>
          <w:sz w:val="12"/>
          <w:szCs w:val="12"/>
        </w:rPr>
      </w:pPr>
      <w:r>
        <w:rPr>
          <w:sz w:val="12"/>
          <w:szCs w:val="12"/>
        </w:rPr>
        <w:t>Dose-sharing and COVAX will not be enough to deliver universal and equitable vaccine access.</w:t>
      </w:r>
    </w:p>
    <w:p w14:paraId="1BAA11B3" w14:textId="77777777" w:rsidR="009C10B3" w:rsidRDefault="009C10B3" w:rsidP="009C10B3">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6675B7B2" w14:textId="77777777" w:rsidR="009C10B3" w:rsidRDefault="009C10B3" w:rsidP="009C10B3">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4D15264B" w14:textId="77777777" w:rsidR="009C10B3" w:rsidRDefault="009C10B3" w:rsidP="009C10B3">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3F6AE409" w14:textId="77777777" w:rsidR="009C10B3" w:rsidRDefault="009C10B3" w:rsidP="009C10B3">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02BB107B" w14:textId="77777777" w:rsidR="009C10B3" w:rsidRDefault="009C10B3" w:rsidP="009C10B3">
      <w:pPr>
        <w:rPr>
          <w:sz w:val="12"/>
          <w:szCs w:val="12"/>
        </w:rPr>
      </w:pPr>
      <w:r>
        <w:rPr>
          <w:sz w:val="12"/>
          <w:szCs w:val="12"/>
        </w:rPr>
        <w:t>Temporarily waiving patent monopolies will not end all future innovation to develop vaccines and drugs.</w:t>
      </w:r>
    </w:p>
    <w:p w14:paraId="5D73DEAD" w14:textId="77777777" w:rsidR="009C10B3" w:rsidRDefault="009C10B3" w:rsidP="009C10B3">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41328232" w14:textId="77777777" w:rsidR="009C10B3" w:rsidRDefault="009C10B3" w:rsidP="009C10B3">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49B97F7F" w14:textId="77777777" w:rsidR="009C10B3" w:rsidRDefault="009C10B3" w:rsidP="009C10B3">
      <w:pPr>
        <w:rPr>
          <w:u w:val="single"/>
        </w:rPr>
      </w:pPr>
      <w:r>
        <w:rPr>
          <w:u w:val="single"/>
        </w:rPr>
        <w:t xml:space="preserve">It is a disservice to humanity to claim </w:t>
      </w:r>
      <w:r w:rsidRPr="00010F4A">
        <w:rPr>
          <w:highlight w:val="green"/>
          <w:u w:val="single"/>
        </w:rPr>
        <w:t>scientists</w:t>
      </w:r>
      <w:r>
        <w:rPr>
          <w:u w:val="single"/>
        </w:rPr>
        <w:t xml:space="preserve"> and researchers would </w:t>
      </w:r>
      <w:r w:rsidRPr="00010F4A">
        <w:rPr>
          <w:highlight w:val="green"/>
          <w:u w:val="single"/>
        </w:rPr>
        <w:t>have</w:t>
      </w:r>
      <w:r>
        <w:rPr>
          <w:u w:val="single"/>
        </w:rPr>
        <w:t xml:space="preserve"> no </w:t>
      </w:r>
      <w:r w:rsidRPr="00010F4A">
        <w:rPr>
          <w:highlight w:val="green"/>
          <w:u w:val="single"/>
        </w:rPr>
        <w:t>interest in</w:t>
      </w:r>
      <w:r>
        <w:rPr>
          <w:u w:val="single"/>
        </w:rPr>
        <w:t xml:space="preserve"> developing </w:t>
      </w:r>
      <w:r w:rsidRPr="00010F4A">
        <w:rPr>
          <w:highlight w:val="green"/>
          <w:u w:val="single"/>
        </w:rPr>
        <w:t>lifesaving vaccines</w:t>
      </w:r>
      <w:r>
        <w:rPr>
          <w:u w:val="single"/>
        </w:rPr>
        <w:t xml:space="preserve"> and drugs </w:t>
      </w:r>
      <w:r w:rsidRPr="00010F4A">
        <w:rPr>
          <w:highlight w:val="green"/>
          <w:u w:val="single"/>
        </w:rPr>
        <w:t>without</w:t>
      </w:r>
      <w:r>
        <w:rPr>
          <w:u w:val="single"/>
        </w:rPr>
        <w:t xml:space="preserve"> the promise of patent </w:t>
      </w:r>
      <w:r w:rsidRPr="00010F4A">
        <w:rPr>
          <w:highlight w:val="green"/>
          <w:u w:val="single"/>
        </w:rPr>
        <w:t>monopolies</w:t>
      </w:r>
      <w:r>
        <w:rPr>
          <w:u w:val="single"/>
        </w:rPr>
        <w:t xml:space="preserve">. Jonas </w:t>
      </w:r>
      <w:r w:rsidRPr="00010F4A">
        <w:rPr>
          <w:highlight w:val="green"/>
          <w:u w:val="single"/>
        </w:rPr>
        <w:t>Salk</w:t>
      </w:r>
      <w:r>
        <w:rPr>
          <w:u w:val="single"/>
        </w:rPr>
        <w:t xml:space="preserve">, the inventor of the polio vaccine, </w:t>
      </w:r>
      <w:r w:rsidRPr="00010F4A">
        <w:rPr>
          <w:highlight w:val="green"/>
          <w:u w:val="single"/>
        </w:rPr>
        <w:t>did not claim</w:t>
      </w:r>
      <w:r>
        <w:rPr>
          <w:u w:val="single"/>
        </w:rPr>
        <w:t xml:space="preserve"> any </w:t>
      </w:r>
      <w:r w:rsidRPr="00010F4A">
        <w:rPr>
          <w:highlight w:val="green"/>
          <w:u w:val="single"/>
        </w:rPr>
        <w:t>monopoly</w:t>
      </w:r>
      <w:r>
        <w:rPr>
          <w:u w:val="single"/>
        </w:rPr>
        <w:t xml:space="preserve"> over it and gave it away for free. When he was asked who owned the patent for his vaccine, he reportedly said, “Well, the people, I would say. There is no patent. </w:t>
      </w:r>
      <w:r w:rsidRPr="00010F4A">
        <w:rPr>
          <w:highlight w:val="green"/>
          <w:u w:val="single"/>
        </w:rPr>
        <w:t>Could you patent the sun</w:t>
      </w:r>
      <w:r>
        <w:rPr>
          <w:u w:val="single"/>
        </w:rPr>
        <w:t>?”</w:t>
      </w:r>
    </w:p>
    <w:p w14:paraId="084B596B" w14:textId="77777777" w:rsidR="009C10B3" w:rsidRDefault="009C10B3" w:rsidP="009C10B3">
      <w:pPr>
        <w:pStyle w:val="Heading3"/>
      </w:pPr>
      <w:r>
        <w:t>AC – Plan</w:t>
      </w:r>
    </w:p>
    <w:p w14:paraId="4DB21DC9" w14:textId="77777777" w:rsidR="009C10B3" w:rsidRDefault="009C10B3" w:rsidP="009C10B3">
      <w:pPr>
        <w:pStyle w:val="Heading4"/>
      </w:pPr>
      <w:r>
        <w:t xml:space="preserve">Plan – </w:t>
      </w:r>
      <w:r w:rsidRPr="00587993">
        <w:t>The member nations of the World Trade Organization ought to reduce intellectual property protections for medicines</w:t>
      </w:r>
      <w:r>
        <w:t xml:space="preserve">. </w:t>
      </w:r>
    </w:p>
    <w:p w14:paraId="452D7F89" w14:textId="77777777" w:rsidR="009C10B3" w:rsidRDefault="009C10B3" w:rsidP="009C10B3">
      <w:pPr>
        <w:pStyle w:val="Heading4"/>
      </w:pPr>
      <w:r>
        <w:t xml:space="preserve">Flexibilities are insufficient. </w:t>
      </w:r>
    </w:p>
    <w:p w14:paraId="7D828A99" w14:textId="77777777" w:rsidR="009C10B3" w:rsidRDefault="009C10B3" w:rsidP="009C10B3">
      <w:proofErr w:type="spellStart"/>
      <w:r w:rsidRPr="0048094A">
        <w:rPr>
          <w:rStyle w:val="Style13ptBold"/>
        </w:rPr>
        <w:t>Seklala</w:t>
      </w:r>
      <w:proofErr w:type="spellEnd"/>
      <w:r w:rsidRPr="0048094A">
        <w:rPr>
          <w:rStyle w:val="Style13ptBold"/>
        </w:rPr>
        <w:t xml:space="preserve"> et al 21</w:t>
      </w:r>
      <w:r>
        <w:t xml:space="preserve"> </w:t>
      </w:r>
      <w:r w:rsidRPr="003B0B31">
        <w:rPr>
          <w:sz w:val="18"/>
          <w:szCs w:val="18"/>
        </w:rPr>
        <w:t xml:space="preserve">– Sharifah </w:t>
      </w:r>
      <w:proofErr w:type="spellStart"/>
      <w:r w:rsidRPr="003B0B31">
        <w:rPr>
          <w:sz w:val="18"/>
          <w:szCs w:val="18"/>
        </w:rPr>
        <w:t>Sekalala</w:t>
      </w:r>
      <w:proofErr w:type="spellEnd"/>
      <w:r w:rsidRPr="003B0B31">
        <w:rPr>
          <w:sz w:val="18"/>
          <w:szCs w:val="18"/>
        </w:rPr>
        <w:t xml:space="preserve">, Warwick Law School, University of Warwick, Coventry, UK; Lisa Forman, Dalla Lana School of Public Health, University of Toronto, Toronto, Ontario, Canada; Timothy Hodgson, International Commission of Jurists, Johannesburg, South </w:t>
      </w:r>
      <w:proofErr w:type="spellStart"/>
      <w:r w:rsidRPr="003B0B31">
        <w:rPr>
          <w:sz w:val="18"/>
          <w:szCs w:val="18"/>
        </w:rPr>
        <w:t>Africa,;Moses</w:t>
      </w:r>
      <w:proofErr w:type="spellEnd"/>
      <w:r w:rsidRPr="003B0B31">
        <w:rPr>
          <w:sz w:val="18"/>
          <w:szCs w:val="18"/>
        </w:rPr>
        <w:t xml:space="preserve"> Mulumba, Center for Health, Human Rights and Development, Kampala, Uganda; </w:t>
      </w:r>
      <w:proofErr w:type="spellStart"/>
      <w:r w:rsidRPr="003B0B31">
        <w:rPr>
          <w:sz w:val="18"/>
          <w:szCs w:val="18"/>
        </w:rPr>
        <w:t>Hadijah</w:t>
      </w:r>
      <w:proofErr w:type="spellEnd"/>
      <w:r w:rsidRPr="003B0B31">
        <w:rPr>
          <w:sz w:val="18"/>
          <w:szCs w:val="18"/>
        </w:rPr>
        <w:t xml:space="preserve"> </w:t>
      </w:r>
      <w:proofErr w:type="spellStart"/>
      <w:r w:rsidRPr="003B0B31">
        <w:rPr>
          <w:sz w:val="18"/>
          <w:szCs w:val="18"/>
        </w:rPr>
        <w:t>Namyalo-Ganafa</w:t>
      </w:r>
      <w:proofErr w:type="spellEnd"/>
      <w:r w:rsidRPr="003B0B31">
        <w:rPr>
          <w:sz w:val="18"/>
          <w:szCs w:val="18"/>
        </w:rPr>
        <w:t>, School of Law, Makerere University, Kampala, Uganda; Benjamin Mason Meier, Department of Public Policy, University of North Carolina at Chapel Hill, Chapel Hill, North Carolina, USA (“</w:t>
      </w:r>
      <w:proofErr w:type="spellStart"/>
      <w:r w:rsidRPr="003B0B31">
        <w:rPr>
          <w:sz w:val="18"/>
          <w:szCs w:val="18"/>
        </w:rPr>
        <w:t>Decolonising</w:t>
      </w:r>
      <w:proofErr w:type="spellEnd"/>
      <w:r w:rsidRPr="003B0B31">
        <w:rPr>
          <w:sz w:val="18"/>
          <w:szCs w:val="18"/>
        </w:rPr>
        <w:t xml:space="preserve"> human rights: how intellectual property laws result in unequal access to the COVID-19 vaccine,” 2021, pg. 4) </w:t>
      </w:r>
      <w:proofErr w:type="spellStart"/>
      <w:r w:rsidRPr="003B0B31">
        <w:rPr>
          <w:sz w:val="18"/>
          <w:szCs w:val="18"/>
        </w:rPr>
        <w:t>julian</w:t>
      </w:r>
      <w:proofErr w:type="spellEnd"/>
    </w:p>
    <w:p w14:paraId="140C1C00" w14:textId="77777777" w:rsidR="009C10B3" w:rsidRPr="000A7B22" w:rsidRDefault="009C10B3" w:rsidP="009C10B3">
      <w:pPr>
        <w:rPr>
          <w:u w:val="single"/>
        </w:rPr>
      </w:pPr>
      <w:r w:rsidRPr="00DC047E">
        <w:rPr>
          <w:sz w:val="16"/>
        </w:rPr>
        <w:t xml:space="preserve">Although countries from the Global South have the option of engaging TRIPS flexibilities in the absence of a general waiver, </w:t>
      </w:r>
      <w:r w:rsidRPr="00912E7D">
        <w:rPr>
          <w:rStyle w:val="StyleUnderline"/>
        </w:rPr>
        <w:t xml:space="preserve">they often do not do so because the process of </w:t>
      </w:r>
      <w:r w:rsidRPr="00010F4A">
        <w:rPr>
          <w:rStyle w:val="StyleUnderline"/>
          <w:highlight w:val="green"/>
        </w:rPr>
        <w:t>using</w:t>
      </w:r>
      <w:r w:rsidRPr="00912E7D">
        <w:rPr>
          <w:rStyle w:val="StyleUnderline"/>
        </w:rPr>
        <w:t xml:space="preserve"> these </w:t>
      </w:r>
      <w:r w:rsidRPr="00010F4A">
        <w:rPr>
          <w:rStyle w:val="StyleUnderline"/>
          <w:highlight w:val="green"/>
        </w:rPr>
        <w:t>flexibilities</w:t>
      </w:r>
      <w:r w:rsidRPr="00912E7D">
        <w:rPr>
          <w:rStyle w:val="StyleUnderline"/>
        </w:rPr>
        <w:t xml:space="preserve"> is often stacked against them</w:t>
      </w:r>
      <w:r w:rsidRPr="00DC047E">
        <w:rPr>
          <w:sz w:val="16"/>
        </w:rPr>
        <w:t xml:space="preserve">, </w:t>
      </w:r>
      <w:r w:rsidRPr="00010F4A">
        <w:rPr>
          <w:rStyle w:val="Emphasis"/>
          <w:highlight w:val="green"/>
        </w:rPr>
        <w:t>reproducing neocolonial dynamics</w:t>
      </w:r>
      <w:r w:rsidRPr="00DC047E">
        <w:rPr>
          <w:sz w:val="16"/>
        </w:rPr>
        <w:t xml:space="preserve">. For instance, </w:t>
      </w:r>
      <w:r w:rsidRPr="00912E7D">
        <w:rPr>
          <w:rStyle w:val="StyleUnderline"/>
        </w:rPr>
        <w:t xml:space="preserve">TRIPS allows states with limited manufacturing capacity to waive a patent for a limited duration so as to import essential medicines through a compulsory </w:t>
      </w:r>
      <w:proofErr w:type="spellStart"/>
      <w:r w:rsidRPr="00912E7D">
        <w:rPr>
          <w:rStyle w:val="StyleUnderline"/>
        </w:rPr>
        <w:t>licence</w:t>
      </w:r>
      <w:proofErr w:type="spellEnd"/>
      <w:r w:rsidRPr="00DC047E">
        <w:rPr>
          <w:sz w:val="16"/>
        </w:rPr>
        <w:t xml:space="preserve">. However, </w:t>
      </w:r>
      <w:r w:rsidRPr="00912E7D">
        <w:rPr>
          <w:rStyle w:val="StyleUnderline"/>
        </w:rPr>
        <w:t>in practice</w:t>
      </w:r>
      <w:r w:rsidRPr="00DC047E">
        <w:rPr>
          <w:sz w:val="16"/>
        </w:rPr>
        <w:t xml:space="preserve">, </w:t>
      </w:r>
      <w:r w:rsidRPr="00010F4A">
        <w:rPr>
          <w:rStyle w:val="StyleUnderline"/>
          <w:highlight w:val="green"/>
        </w:rPr>
        <w:t xml:space="preserve">this process is </w:t>
      </w:r>
      <w:r w:rsidRPr="00010F4A">
        <w:rPr>
          <w:rStyle w:val="Emphasis"/>
          <w:highlight w:val="green"/>
        </w:rPr>
        <w:t>lengthy and compl</w:t>
      </w:r>
      <w:r w:rsidRPr="00912E7D">
        <w:rPr>
          <w:rStyle w:val="Emphasis"/>
        </w:rPr>
        <w:t>ex</w:t>
      </w:r>
      <w:r w:rsidRPr="00DC047E">
        <w:rPr>
          <w:sz w:val="16"/>
        </w:rPr>
        <w:t xml:space="preserve">, </w:t>
      </w:r>
      <w:r w:rsidRPr="00912E7D">
        <w:rPr>
          <w:rStyle w:val="StyleUnderline"/>
        </w:rPr>
        <w:t xml:space="preserve">as it relies on ensuring that both the importing and exporting countries have enacted local laws that permit them to use TRIPS </w:t>
      </w:r>
      <w:r w:rsidRPr="00DC047E">
        <w:rPr>
          <w:rStyle w:val="StyleUnderline"/>
        </w:rPr>
        <w:t>flexibilities</w:t>
      </w:r>
      <w:r w:rsidRPr="00DC047E">
        <w:rPr>
          <w:sz w:val="16"/>
        </w:rPr>
        <w:t xml:space="preserve">. Further, </w:t>
      </w:r>
      <w:r w:rsidRPr="00DC047E">
        <w:rPr>
          <w:rStyle w:val="StyleUnderline"/>
        </w:rPr>
        <w:t>the importing country needs to negotiate with the pharmaceutical company in order to establish a fair price</w:t>
      </w:r>
      <w:r w:rsidRPr="00DC047E">
        <w:rPr>
          <w:sz w:val="16"/>
        </w:rPr>
        <w:t xml:space="preserve">, </w:t>
      </w:r>
      <w:r w:rsidRPr="00DC047E">
        <w:rPr>
          <w:rStyle w:val="StyleUnderline"/>
        </w:rPr>
        <w:t>which is always tricky</w:t>
      </w:r>
      <w:r w:rsidRPr="00DC047E">
        <w:rPr>
          <w:sz w:val="16"/>
        </w:rPr>
        <w:t xml:space="preserve">, </w:t>
      </w:r>
      <w:r w:rsidRPr="00DC047E">
        <w:rPr>
          <w:rStyle w:val="StyleUnderline"/>
        </w:rPr>
        <w:t>but made significantly more difficult in a crisis</w:t>
      </w:r>
      <w:r w:rsidRPr="00DC047E">
        <w:rPr>
          <w:sz w:val="16"/>
        </w:rPr>
        <w:t xml:space="preserve">. To date, this process has been used only once, when Rwanda obtained access to generic antiretrovirals through an importation agreement with the Canadian company </w:t>
      </w:r>
      <w:proofErr w:type="spellStart"/>
      <w:r w:rsidRPr="00DC047E">
        <w:rPr>
          <w:sz w:val="16"/>
        </w:rPr>
        <w:t>Apotex</w:t>
      </w:r>
      <w:proofErr w:type="spellEnd"/>
      <w:r w:rsidRPr="00DC047E">
        <w:rPr>
          <w:sz w:val="16"/>
        </w:rPr>
        <w:t xml:space="preserve">. However, even in that context, although Rwanda notified the WTO Council of its intention to use the mechanism in July 2007, it took 15 months before it could import its first batch of antiretrovirals. Despite its strong support, </w:t>
      </w:r>
      <w:r w:rsidRPr="00912E7D">
        <w:rPr>
          <w:rStyle w:val="StyleUnderline"/>
        </w:rPr>
        <w:t xml:space="preserve">the manufacturer </w:t>
      </w:r>
      <w:proofErr w:type="spellStart"/>
      <w:r w:rsidRPr="00912E7D">
        <w:rPr>
          <w:rStyle w:val="StyleUnderline"/>
        </w:rPr>
        <w:t>Apotex</w:t>
      </w:r>
      <w:proofErr w:type="spellEnd"/>
      <w:r w:rsidRPr="00912E7D">
        <w:rPr>
          <w:rStyle w:val="StyleUnderline"/>
        </w:rPr>
        <w:t xml:space="preserve"> felt that the process was too cumbersome to use again</w:t>
      </w:r>
      <w:r w:rsidRPr="00DC047E">
        <w:rPr>
          <w:sz w:val="16"/>
        </w:rPr>
        <w:t xml:space="preserve">.36 </w:t>
      </w:r>
    </w:p>
    <w:p w14:paraId="2F9AEEC3" w14:textId="77777777" w:rsidR="009C10B3" w:rsidRDefault="009C10B3" w:rsidP="009C10B3">
      <w:pPr>
        <w:rPr>
          <w:sz w:val="16"/>
        </w:rPr>
      </w:pPr>
      <w:r w:rsidRPr="00912E7D">
        <w:rPr>
          <w:rStyle w:val="StyleUnderline"/>
        </w:rPr>
        <w:t xml:space="preserve">This complexity has been heightened during the </w:t>
      </w:r>
      <w:r w:rsidRPr="00DC047E">
        <w:rPr>
          <w:rStyle w:val="StyleUnderline"/>
        </w:rPr>
        <w:t>COVID-19 crisis due to the speed at which vaccines were manufactured</w:t>
      </w:r>
      <w:r w:rsidRPr="00DC047E">
        <w:rPr>
          <w:sz w:val="16"/>
        </w:rPr>
        <w:t xml:space="preserve">, </w:t>
      </w:r>
      <w:r w:rsidRPr="00DC047E">
        <w:rPr>
          <w:rStyle w:val="StyleUnderline"/>
        </w:rPr>
        <w:t xml:space="preserve">which has created </w:t>
      </w:r>
      <w:r w:rsidRPr="00010F4A">
        <w:rPr>
          <w:rStyle w:val="StyleUnderline"/>
          <w:highlight w:val="green"/>
        </w:rPr>
        <w:t xml:space="preserve">a </w:t>
      </w:r>
      <w:r w:rsidRPr="00010F4A">
        <w:rPr>
          <w:rStyle w:val="Emphasis"/>
          <w:highlight w:val="green"/>
        </w:rPr>
        <w:t>lack of transparency around the patent proces</w:t>
      </w:r>
      <w:r w:rsidRPr="00912E7D">
        <w:rPr>
          <w:rStyle w:val="Emphasis"/>
        </w:rPr>
        <w:t>s</w:t>
      </w:r>
      <w:r w:rsidRPr="00DC047E">
        <w:rPr>
          <w:sz w:val="16"/>
        </w:rPr>
        <w:t xml:space="preserve">.37 Thus, the Bolivian government, which is seeking to use TRIPS flexibilities through compulsory </w:t>
      </w:r>
      <w:proofErr w:type="spellStart"/>
      <w:r w:rsidRPr="00DC047E">
        <w:rPr>
          <w:sz w:val="16"/>
        </w:rPr>
        <w:t>licences</w:t>
      </w:r>
      <w:proofErr w:type="spellEnd"/>
      <w:r w:rsidRPr="00DC047E">
        <w:rPr>
          <w:sz w:val="16"/>
        </w:rPr>
        <w:t xml:space="preserve">, </w:t>
      </w:r>
      <w:proofErr w:type="spellStart"/>
      <w:r w:rsidRPr="00DC047E">
        <w:rPr>
          <w:sz w:val="16"/>
        </w:rPr>
        <w:t>recognises</w:t>
      </w:r>
      <w:proofErr w:type="spellEnd"/>
      <w:r w:rsidRPr="00DC047E">
        <w:rPr>
          <w:sz w:val="16"/>
        </w:rPr>
        <w:t xml:space="preserve"> in their application that there is a lack of clarity around the exact extent of product and process patents for any of the existing COVID-19 vaccines due to inadequate information about manufacturing or regulatory processes in different countries.38 Additionally, </w:t>
      </w:r>
      <w:r w:rsidRPr="00912E7D">
        <w:rPr>
          <w:rStyle w:val="StyleUnderline"/>
        </w:rPr>
        <w:t xml:space="preserve">many </w:t>
      </w:r>
      <w:r w:rsidRPr="00010F4A">
        <w:rPr>
          <w:rStyle w:val="StyleUnderline"/>
          <w:highlight w:val="green"/>
        </w:rPr>
        <w:t>countries</w:t>
      </w:r>
      <w:r w:rsidRPr="00912E7D">
        <w:rPr>
          <w:rStyle w:val="StyleUnderline"/>
        </w:rPr>
        <w:t xml:space="preserve"> that have manufacturing capacity</w:t>
      </w:r>
      <w:r w:rsidRPr="00DC047E">
        <w:rPr>
          <w:sz w:val="16"/>
        </w:rPr>
        <w:t xml:space="preserve">, such as those in the EU, </w:t>
      </w:r>
      <w:r w:rsidRPr="00010F4A">
        <w:rPr>
          <w:rStyle w:val="StyleUnderline"/>
          <w:highlight w:val="green"/>
        </w:rPr>
        <w:t xml:space="preserve">have not sought to support countries </w:t>
      </w:r>
      <w:r w:rsidRPr="00DC047E">
        <w:rPr>
          <w:rStyle w:val="StyleUnderline"/>
        </w:rPr>
        <w:t xml:space="preserve">in the Global South </w:t>
      </w:r>
      <w:r w:rsidRPr="00010F4A">
        <w:rPr>
          <w:rStyle w:val="StyleUnderline"/>
          <w:highlight w:val="green"/>
        </w:rPr>
        <w:t>that want to use these flexibilities</w:t>
      </w:r>
      <w:r w:rsidRPr="00DC047E">
        <w:rPr>
          <w:sz w:val="16"/>
        </w:rPr>
        <w:t>. In sum, cumbersome rules</w:t>
      </w:r>
      <w:r w:rsidRPr="00912E7D">
        <w:rPr>
          <w:rStyle w:val="StyleUnderline"/>
        </w:rPr>
        <w:t xml:space="preserve">, political and economic pressures and a lack of transparency </w:t>
      </w:r>
      <w:r w:rsidRPr="00DC047E">
        <w:rPr>
          <w:rStyle w:val="StyleUnderline"/>
        </w:rPr>
        <w:t>conspire to enable the</w:t>
      </w:r>
      <w:r w:rsidRPr="00DC047E">
        <w:rPr>
          <w:sz w:val="16"/>
        </w:rPr>
        <w:t xml:space="preserve"> Intellectual Property Regime (</w:t>
      </w:r>
      <w:r w:rsidRPr="00DC047E">
        <w:rPr>
          <w:rStyle w:val="Emphasis"/>
        </w:rPr>
        <w:t>IPR</w:t>
      </w:r>
      <w:r w:rsidRPr="00DC047E">
        <w:rPr>
          <w:sz w:val="16"/>
        </w:rPr>
        <w:t xml:space="preserve">) </w:t>
      </w:r>
      <w:r w:rsidRPr="00DC047E">
        <w:rPr>
          <w:rStyle w:val="Emphasis"/>
        </w:rPr>
        <w:t>system to sustain and deepen global health inequities</w:t>
      </w:r>
      <w:r w:rsidRPr="00DC047E">
        <w:rPr>
          <w:sz w:val="16"/>
        </w:rPr>
        <w:t xml:space="preserve">. </w:t>
      </w:r>
    </w:p>
    <w:p w14:paraId="65C6829C" w14:textId="77777777" w:rsidR="009C10B3" w:rsidRPr="0036159B" w:rsidRDefault="009C10B3" w:rsidP="009C10B3">
      <w:pPr>
        <w:pStyle w:val="Heading4"/>
      </w:pPr>
      <w:r>
        <w:t xml:space="preserve">Counterfeiting, innovation, donation, and manufacturing arguments are all wrong—strong domestic manufacturing is essential to pandemic containment. </w:t>
      </w:r>
    </w:p>
    <w:p w14:paraId="0B8D775D" w14:textId="77777777" w:rsidR="009C10B3" w:rsidRDefault="009C10B3" w:rsidP="009C10B3">
      <w:proofErr w:type="spellStart"/>
      <w:r w:rsidRPr="00B4761C">
        <w:rPr>
          <w:rStyle w:val="Style13ptBold"/>
        </w:rPr>
        <w:t>Gostin</w:t>
      </w:r>
      <w:proofErr w:type="spellEnd"/>
      <w:r w:rsidRPr="00B4761C">
        <w:rPr>
          <w:rStyle w:val="Style13ptBold"/>
        </w:rPr>
        <w:t xml:space="preserve"> </w:t>
      </w:r>
      <w:r>
        <w:rPr>
          <w:rStyle w:val="Style13ptBold"/>
        </w:rPr>
        <w:t>21</w:t>
      </w:r>
      <w:r w:rsidRPr="0036159B">
        <w:t xml:space="preserve"> </w:t>
      </w:r>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Lawrence O. </w:t>
      </w:r>
      <w:proofErr w:type="spellStart"/>
      <w:r w:rsidRPr="002476F2">
        <w:rPr>
          <w:sz w:val="18"/>
          <w:szCs w:val="18"/>
        </w:rPr>
        <w:t>Gostin</w:t>
      </w:r>
      <w:proofErr w:type="spellEnd"/>
      <w:r w:rsidRPr="002476F2">
        <w:rPr>
          <w:sz w:val="18"/>
          <w:szCs w:val="18"/>
        </w:rPr>
        <w:t xml:space="preserve"> is professor of global health law, Georgetown University, and directs the World Health Organization Center on Global Health Law. His book "Global Health Security: A Blueprint for the </w:t>
      </w:r>
      <w:proofErr w:type="spellStart"/>
      <w:r w:rsidRPr="002476F2">
        <w:rPr>
          <w:sz w:val="18"/>
          <w:szCs w:val="18"/>
        </w:rPr>
        <w:t>Future"will</w:t>
      </w:r>
      <w:proofErr w:type="spellEnd"/>
      <w:r w:rsidRPr="002476F2">
        <w:rPr>
          <w:sz w:val="18"/>
          <w:szCs w:val="18"/>
        </w:rPr>
        <w:t xml:space="preserve"> be published in Oct. 2021, “Biden’s plan to vaccinate the world won’t work. Here’s a better one. “, Washington Post, 9-27-2021, Available Online at https://www.washingtonpost.com/outlook/2021/09/27/biden-vaccines-globe-inequity-donations/, accessed 10-5-2021, HKR-AR)</w:t>
      </w:r>
    </w:p>
    <w:p w14:paraId="4D28D259" w14:textId="77777777" w:rsidR="009C10B3" w:rsidRPr="00B4761C" w:rsidRDefault="009C10B3" w:rsidP="009C10B3">
      <w:pPr>
        <w:rPr>
          <w:u w:val="single"/>
        </w:rPr>
      </w:pPr>
      <w:r w:rsidRPr="00B4761C">
        <w:rPr>
          <w:u w:val="single"/>
        </w:rPr>
        <w:t xml:space="preserve">Ramped up charitable </w:t>
      </w:r>
      <w:r w:rsidRPr="00010F4A">
        <w:rPr>
          <w:highlight w:val="green"/>
          <w:u w:val="single"/>
        </w:rPr>
        <w:t>donations</w:t>
      </w:r>
      <w:r w:rsidRPr="00B4761C">
        <w:rPr>
          <w:u w:val="single"/>
        </w:rPr>
        <w:t xml:space="preserve"> are urgently needed but they will </w:t>
      </w:r>
      <w:r w:rsidRPr="00010F4A">
        <w:rPr>
          <w:highlight w:val="green"/>
          <w:u w:val="single"/>
        </w:rPr>
        <w:t>never</w:t>
      </w:r>
      <w:r w:rsidRPr="00B4761C">
        <w:rPr>
          <w:u w:val="single"/>
        </w:rPr>
        <w:t xml:space="preserve"> be </w:t>
      </w:r>
      <w:r w:rsidRPr="00010F4A">
        <w:rPr>
          <w:highlight w:val="green"/>
          <w:u w:val="single"/>
        </w:rPr>
        <w:t>enough</w:t>
      </w:r>
      <w:r w:rsidRPr="00B4761C">
        <w:rPr>
          <w:u w:val="single"/>
        </w:rPr>
        <w:t xml:space="preserve"> to meet global need.</w:t>
      </w:r>
      <w:r w:rsidRPr="006573D0">
        <w:rPr>
          <w:sz w:val="16"/>
        </w:rPr>
        <w:t xml:space="preserve"> </w:t>
      </w:r>
      <w:r w:rsidRPr="00B4761C">
        <w:rPr>
          <w:u w:val="single"/>
        </w:rPr>
        <w:t xml:space="preserve">That’s why vastly </w:t>
      </w:r>
      <w:r w:rsidRPr="00010F4A">
        <w:rPr>
          <w:highlight w:val="green"/>
          <w:u w:val="single"/>
        </w:rPr>
        <w:t xml:space="preserve">increased manufacturing </w:t>
      </w:r>
      <w:r w:rsidRPr="005B26CF">
        <w:rPr>
          <w:u w:val="single"/>
        </w:rPr>
        <w:t>of vaccines abroad</w:t>
      </w:r>
      <w:r w:rsidRPr="00B4761C">
        <w:rPr>
          <w:u w:val="single"/>
        </w:rPr>
        <w:t xml:space="preserve"> makes </w:t>
      </w:r>
      <w:r w:rsidRPr="00010F4A">
        <w:rPr>
          <w:highlight w:val="green"/>
          <w:u w:val="single"/>
        </w:rPr>
        <w:t>more sense</w:t>
      </w:r>
      <w:r w:rsidRPr="00B4761C">
        <w:rPr>
          <w:u w:val="single"/>
        </w:rPr>
        <w:t xml:space="preserve"> than a donations-only approach.</w:t>
      </w:r>
      <w:r w:rsidRPr="006573D0">
        <w:rPr>
          <w:sz w:val="16"/>
        </w:rPr>
        <w:t xml:space="preserve"> </w:t>
      </w:r>
      <w:r w:rsidRPr="00010F4A">
        <w:rPr>
          <w:highlight w:val="green"/>
          <w:u w:val="single"/>
        </w:rPr>
        <w:t>Donations</w:t>
      </w:r>
      <w:r w:rsidRPr="006573D0">
        <w:rPr>
          <w:sz w:val="16"/>
        </w:rPr>
        <w:t xml:space="preserve"> — whether of personal protective equipment (PPE), oxygen or vaccines — </w:t>
      </w:r>
      <w:r w:rsidRPr="00B4761C">
        <w:rPr>
          <w:u w:val="single"/>
        </w:rPr>
        <w:t xml:space="preserve">always seem to </w:t>
      </w:r>
      <w:r w:rsidRPr="00010F4A">
        <w:rPr>
          <w:highlight w:val="green"/>
          <w:u w:val="single"/>
        </w:rPr>
        <w:t>come late</w:t>
      </w:r>
      <w:r w:rsidRPr="00B4761C">
        <w:rPr>
          <w:u w:val="single"/>
        </w:rPr>
        <w:t xml:space="preserve"> and in </w:t>
      </w:r>
      <w:r w:rsidRPr="00010F4A">
        <w:rPr>
          <w:highlight w:val="green"/>
          <w:u w:val="single"/>
        </w:rPr>
        <w:t>insufficient quantities</w:t>
      </w:r>
      <w:r w:rsidRPr="00010F4A">
        <w:rPr>
          <w:sz w:val="16"/>
          <w:highlight w:val="green"/>
        </w:rPr>
        <w:t xml:space="preserve">. </w:t>
      </w:r>
      <w:r w:rsidRPr="00010F4A">
        <w:rPr>
          <w:highlight w:val="green"/>
          <w:u w:val="single"/>
        </w:rPr>
        <w:t>Empowering regional hubs</w:t>
      </w:r>
      <w:r w:rsidRPr="00B4761C">
        <w:rPr>
          <w:u w:val="single"/>
        </w:rPr>
        <w:t xml:space="preserve"> to manufacture their own vaccines, in contrast, would </w:t>
      </w:r>
      <w:r w:rsidRPr="00010F4A">
        <w:rPr>
          <w:highlight w:val="green"/>
          <w:u w:val="single"/>
        </w:rPr>
        <w:t xml:space="preserve">amplify supplies </w:t>
      </w:r>
      <w:r w:rsidRPr="00DA636C">
        <w:rPr>
          <w:u w:val="single"/>
        </w:rPr>
        <w:t>globally</w:t>
      </w:r>
      <w:r w:rsidRPr="00B4761C">
        <w:rPr>
          <w:u w:val="single"/>
        </w:rPr>
        <w:t xml:space="preserve"> and </w:t>
      </w:r>
      <w:r w:rsidRPr="00010F4A">
        <w:rPr>
          <w:highlight w:val="green"/>
          <w:u w:val="single"/>
        </w:rPr>
        <w:t xml:space="preserve">enable countries </w:t>
      </w:r>
      <w:r w:rsidRPr="00DA636C">
        <w:rPr>
          <w:u w:val="single"/>
        </w:rPr>
        <w:t xml:space="preserve">to </w:t>
      </w:r>
      <w:r w:rsidRPr="00010F4A">
        <w:rPr>
          <w:highlight w:val="green"/>
          <w:u w:val="single"/>
        </w:rPr>
        <w:t>serve</w:t>
      </w:r>
      <w:r w:rsidRPr="00B4761C">
        <w:rPr>
          <w:u w:val="single"/>
        </w:rPr>
        <w:t xml:space="preserve"> their </w:t>
      </w:r>
      <w:r w:rsidRPr="00010F4A">
        <w:rPr>
          <w:highlight w:val="green"/>
          <w:u w:val="single"/>
        </w:rPr>
        <w:t>own needs and</w:t>
      </w:r>
      <w:r w:rsidRPr="00B4761C">
        <w:rPr>
          <w:u w:val="single"/>
        </w:rPr>
        <w:t xml:space="preserve"> that of their </w:t>
      </w:r>
      <w:r w:rsidRPr="00010F4A">
        <w:rPr>
          <w:highlight w:val="green"/>
          <w:u w:val="single"/>
        </w:rPr>
        <w:t>regions</w:t>
      </w:r>
      <w:r w:rsidRPr="00B4761C">
        <w:rPr>
          <w:u w:val="single"/>
        </w:rPr>
        <w:t xml:space="preserve"> — whether Africa, Latin America or Asia.</w:t>
      </w:r>
    </w:p>
    <w:p w14:paraId="321A7693" w14:textId="77777777" w:rsidR="009C10B3" w:rsidRPr="00B4761C" w:rsidRDefault="009C10B3" w:rsidP="009C10B3">
      <w:pPr>
        <w:rPr>
          <w:u w:val="single"/>
        </w:rPr>
      </w:pPr>
      <w:r w:rsidRPr="005C1A57">
        <w:rPr>
          <w:sz w:val="14"/>
        </w:rPr>
        <w:t xml:space="preserve">The most likely vaccine candidates for regional production also happen to be the most technologically </w:t>
      </w:r>
      <w:r w:rsidRPr="002476F2">
        <w:rPr>
          <w:sz w:val="14"/>
        </w:rPr>
        <w:t xml:space="preserve">advanced. </w:t>
      </w:r>
      <w:r w:rsidRPr="002476F2">
        <w:rPr>
          <w:u w:val="single"/>
        </w:rPr>
        <w:t xml:space="preserve">That’s because mRNA </w:t>
      </w:r>
      <w:r w:rsidRPr="00010F4A">
        <w:rPr>
          <w:highlight w:val="green"/>
          <w:u w:val="single"/>
        </w:rPr>
        <w:t>vaccines</w:t>
      </w:r>
      <w:r w:rsidRPr="00B4761C">
        <w:rPr>
          <w:u w:val="single"/>
        </w:rPr>
        <w:t xml:space="preserve"> can be </w:t>
      </w:r>
      <w:r w:rsidRPr="00010F4A">
        <w:rPr>
          <w:highlight w:val="green"/>
          <w:u w:val="single"/>
        </w:rPr>
        <w:t xml:space="preserve">manufactured </w:t>
      </w:r>
      <w:r w:rsidRPr="005C1A57">
        <w:rPr>
          <w:u w:val="single"/>
        </w:rPr>
        <w:t xml:space="preserve">more </w:t>
      </w:r>
      <w:r w:rsidRPr="00010F4A">
        <w:rPr>
          <w:highlight w:val="green"/>
          <w:u w:val="single"/>
        </w:rPr>
        <w:t>rapidly</w:t>
      </w:r>
      <w:r w:rsidRPr="00B4761C">
        <w:rPr>
          <w:u w:val="single"/>
        </w:rPr>
        <w:t xml:space="preserve">, and at </w:t>
      </w:r>
      <w:r w:rsidRPr="00010F4A">
        <w:rPr>
          <w:highlight w:val="green"/>
          <w:u w:val="single"/>
        </w:rPr>
        <w:t>larger scale</w:t>
      </w:r>
      <w:r w:rsidRPr="00B4761C">
        <w:rPr>
          <w:u w:val="single"/>
        </w:rPr>
        <w:t>, more easily than traditional vaccine technologies, such as that used in the Johnson &amp; Johnson vaccine</w:t>
      </w:r>
      <w:r w:rsidRPr="005C1A57">
        <w:rPr>
          <w:u w:val="single"/>
        </w:rPr>
        <w:t xml:space="preserve">. (MRNA </w:t>
      </w:r>
      <w:r w:rsidRPr="002476F2">
        <w:rPr>
          <w:u w:val="single"/>
        </w:rPr>
        <w:t>vaccines are produced by small chemical reactions and don’t need living components, like the weakened or inactiv</w:t>
      </w:r>
      <w:r w:rsidRPr="00B4761C">
        <w:rPr>
          <w:u w:val="single"/>
        </w:rPr>
        <w:t xml:space="preserve">ated viruses used in traditional vaccines). They are also more </w:t>
      </w:r>
      <w:r w:rsidRPr="005C1A57">
        <w:rPr>
          <w:u w:val="single"/>
        </w:rPr>
        <w:t xml:space="preserve">easily </w:t>
      </w:r>
      <w:r w:rsidRPr="00010F4A">
        <w:rPr>
          <w:highlight w:val="green"/>
          <w:u w:val="single"/>
        </w:rPr>
        <w:t>adapted to target</w:t>
      </w:r>
      <w:r w:rsidRPr="00B4761C">
        <w:rPr>
          <w:u w:val="single"/>
        </w:rPr>
        <w:t xml:space="preserve"> emerging </w:t>
      </w:r>
      <w:r w:rsidRPr="00010F4A">
        <w:rPr>
          <w:highlight w:val="green"/>
          <w:u w:val="single"/>
        </w:rPr>
        <w:t>variants</w:t>
      </w:r>
      <w:r w:rsidRPr="00B4761C">
        <w:rPr>
          <w:u w:val="single"/>
        </w:rPr>
        <w:t xml:space="preserve">, because it’s </w:t>
      </w:r>
      <w:r w:rsidRPr="00010F4A">
        <w:rPr>
          <w:highlight w:val="green"/>
          <w:u w:val="single"/>
        </w:rPr>
        <w:t>possible to replace one sequence</w:t>
      </w:r>
      <w:r w:rsidRPr="00B4761C">
        <w:rPr>
          <w:u w:val="single"/>
        </w:rPr>
        <w:t xml:space="preserve"> of mRNA in the vaccine for another in a </w:t>
      </w:r>
      <w:r w:rsidRPr="00010F4A">
        <w:rPr>
          <w:highlight w:val="green"/>
          <w:u w:val="single"/>
        </w:rPr>
        <w:t>matter of weeks</w:t>
      </w:r>
      <w:r w:rsidRPr="00B4761C">
        <w:rPr>
          <w:u w:val="single"/>
        </w:rPr>
        <w:t xml:space="preserve">. But </w:t>
      </w:r>
      <w:r w:rsidRPr="00DA636C">
        <w:rPr>
          <w:u w:val="single"/>
        </w:rPr>
        <w:t xml:space="preserve">Pfizer-BioNTech and Moderna have thus far kept their intellectual property and trade secrets close to the chest. </w:t>
      </w:r>
      <w:r w:rsidRPr="00DA636C">
        <w:rPr>
          <w:sz w:val="14"/>
        </w:rPr>
        <w:t>(Moderna has said it will not enforce its patents</w:t>
      </w:r>
      <w:r w:rsidRPr="005C1A57">
        <w:rPr>
          <w:sz w:val="14"/>
        </w:rPr>
        <w:t xml:space="preserve"> related to its coronavirus vaccine, but that doesn’t mean it will share its patented information with others, let alone its manufacturing know-how.)</w:t>
      </w:r>
    </w:p>
    <w:p w14:paraId="3C43C1DD" w14:textId="77777777" w:rsidR="009C10B3" w:rsidRPr="00B4761C" w:rsidRDefault="009C10B3" w:rsidP="009C10B3">
      <w:pPr>
        <w:rPr>
          <w:u w:val="single"/>
        </w:rPr>
      </w:pPr>
      <w:r w:rsidRPr="003E07BA">
        <w:rPr>
          <w:u w:val="single"/>
        </w:rPr>
        <w:t>The vaccines were hardly developed purely by the private sector: Moderna received $2.5 billion from Operation Warp Speed, both Moderna and Pfizer benefited from over a decade of National Institutes of Health basic research funding for mRNA</w:t>
      </w:r>
      <w:r w:rsidRPr="00B4761C">
        <w:rPr>
          <w:u w:val="single"/>
        </w:rPr>
        <w:t xml:space="preserve"> technologies</w:t>
      </w:r>
      <w:r w:rsidRPr="006573D0">
        <w:rPr>
          <w:sz w:val="16"/>
        </w:rPr>
        <w:t>, and NIH holds several key mRNA patents.</w:t>
      </w:r>
    </w:p>
    <w:p w14:paraId="0E711AAC" w14:textId="77777777" w:rsidR="009C10B3" w:rsidRPr="006573D0" w:rsidRDefault="009C10B3" w:rsidP="009C10B3">
      <w:pPr>
        <w:rPr>
          <w:sz w:val="16"/>
        </w:rPr>
      </w:pPr>
      <w:r w:rsidRPr="006573D0">
        <w:rPr>
          <w:sz w:val="16"/>
        </w:rPr>
        <w:t xml:space="preserve">That strengthens the case for forcing the companies — in the name of national defense — to share their technologies. Under the DPA, </w:t>
      </w:r>
      <w:r w:rsidRPr="00B4761C">
        <w:rPr>
          <w:u w:val="single"/>
        </w:rPr>
        <w:t xml:space="preserve">the </w:t>
      </w:r>
      <w:r w:rsidRPr="00010F4A">
        <w:rPr>
          <w:highlight w:val="green"/>
          <w:u w:val="single"/>
        </w:rPr>
        <w:t>government</w:t>
      </w:r>
      <w:r w:rsidRPr="00B4761C">
        <w:rPr>
          <w:u w:val="single"/>
        </w:rPr>
        <w:t xml:space="preserve"> would </w:t>
      </w:r>
      <w:r w:rsidRPr="00010F4A">
        <w:rPr>
          <w:highlight w:val="green"/>
          <w:u w:val="single"/>
        </w:rPr>
        <w:t>compensate</w:t>
      </w:r>
      <w:r w:rsidRPr="00B4761C">
        <w:rPr>
          <w:u w:val="single"/>
        </w:rPr>
        <w:t xml:space="preserve"> the </w:t>
      </w:r>
      <w:r w:rsidRPr="00010F4A">
        <w:rPr>
          <w:highlight w:val="green"/>
          <w:u w:val="single"/>
        </w:rPr>
        <w:t>companies</w:t>
      </w:r>
      <w:r w:rsidRPr="00B4761C">
        <w:rPr>
          <w:u w:val="single"/>
        </w:rPr>
        <w:t xml:space="preserve"> both </w:t>
      </w:r>
      <w:r w:rsidRPr="00010F4A">
        <w:rPr>
          <w:highlight w:val="green"/>
          <w:u w:val="single"/>
        </w:rPr>
        <w:t>for</w:t>
      </w:r>
      <w:r w:rsidRPr="00B4761C">
        <w:rPr>
          <w:u w:val="single"/>
        </w:rPr>
        <w:t xml:space="preserve"> the </w:t>
      </w:r>
      <w:r w:rsidRPr="00010F4A">
        <w:rPr>
          <w:highlight w:val="green"/>
          <w:u w:val="single"/>
        </w:rPr>
        <w:t>costs of</w:t>
      </w:r>
      <w:r w:rsidRPr="00B4761C">
        <w:rPr>
          <w:u w:val="single"/>
        </w:rPr>
        <w:t xml:space="preserve"> any </w:t>
      </w:r>
      <w:r w:rsidRPr="00010F4A">
        <w:rPr>
          <w:highlight w:val="green"/>
          <w:u w:val="single"/>
        </w:rPr>
        <w:t>additional production</w:t>
      </w:r>
      <w:r w:rsidRPr="00B4761C">
        <w:rPr>
          <w:u w:val="single"/>
        </w:rPr>
        <w:t xml:space="preserve"> and for the technology-</w:t>
      </w:r>
      <w:r w:rsidRPr="00010F4A">
        <w:rPr>
          <w:highlight w:val="green"/>
          <w:u w:val="single"/>
        </w:rPr>
        <w:t>sharing arrangements</w:t>
      </w:r>
      <w:r w:rsidRPr="00B4761C">
        <w:rPr>
          <w:u w:val="single"/>
        </w:rPr>
        <w:t xml:space="preserve">. The </w:t>
      </w:r>
      <w:r w:rsidRPr="002476F2">
        <w:rPr>
          <w:u w:val="single"/>
        </w:rPr>
        <w:t>government would determine “reasonable” compensation, and the drug companies could challenge the sum in courts, but there is nothing outrageous about this: The Fifth Amendment to the Constitution</w:t>
      </w:r>
      <w:r w:rsidRPr="00B4761C">
        <w:rPr>
          <w:u w:val="single"/>
        </w:rPr>
        <w:t xml:space="preserve"> </w:t>
      </w:r>
      <w:r w:rsidRPr="00010F4A">
        <w:rPr>
          <w:highlight w:val="green"/>
          <w:u w:val="single"/>
        </w:rPr>
        <w:t>requires “just compensation</w:t>
      </w:r>
      <w:r w:rsidRPr="00B4761C">
        <w:rPr>
          <w:u w:val="single"/>
        </w:rPr>
        <w:t xml:space="preserve">” </w:t>
      </w:r>
      <w:r w:rsidRPr="00010F4A">
        <w:rPr>
          <w:highlight w:val="green"/>
          <w:u w:val="single"/>
        </w:rPr>
        <w:t>for</w:t>
      </w:r>
      <w:r w:rsidRPr="00B4761C">
        <w:rPr>
          <w:u w:val="single"/>
        </w:rPr>
        <w:t xml:space="preserve"> a “</w:t>
      </w:r>
      <w:r w:rsidRPr="00010F4A">
        <w:rPr>
          <w:highlight w:val="green"/>
          <w:u w:val="single"/>
        </w:rPr>
        <w:t>taking</w:t>
      </w:r>
      <w:r w:rsidRPr="00B4761C">
        <w:rPr>
          <w:u w:val="single"/>
        </w:rPr>
        <w:t xml:space="preserve">,” which is simply the </w:t>
      </w:r>
      <w:r w:rsidRPr="00010F4A">
        <w:rPr>
          <w:highlight w:val="green"/>
          <w:u w:val="single"/>
        </w:rPr>
        <w:t>fair market value for</w:t>
      </w:r>
      <w:r w:rsidRPr="00B4761C">
        <w:rPr>
          <w:u w:val="single"/>
        </w:rPr>
        <w:t xml:space="preserve"> the property, including </w:t>
      </w:r>
      <w:r w:rsidRPr="00010F4A">
        <w:rPr>
          <w:highlight w:val="green"/>
          <w:u w:val="single"/>
        </w:rPr>
        <w:t>intellectual property</w:t>
      </w:r>
      <w:r w:rsidRPr="00B4761C">
        <w:rPr>
          <w:u w:val="single"/>
        </w:rPr>
        <w:t>.</w:t>
      </w:r>
    </w:p>
    <w:p w14:paraId="2418F4BB" w14:textId="77777777" w:rsidR="009C10B3" w:rsidRPr="006573D0" w:rsidRDefault="009C10B3" w:rsidP="009C10B3">
      <w:pPr>
        <w:rPr>
          <w:sz w:val="12"/>
          <w:szCs w:val="12"/>
        </w:rPr>
      </w:pPr>
      <w:r w:rsidRPr="006573D0">
        <w:rPr>
          <w:sz w:val="12"/>
          <w:szCs w:val="12"/>
        </w:rPr>
        <w:t>Some observers might worry that sharing our cutting-edge technologies in this way would lead to its being co-opted by other countries, especially adversaries such as China or Russia. We could hedge against that threat by requiring that foreign producers keep innovative technologies confidential and secure. And these producers would have to pledge to exclusively serve low-income markets, and not usurp richer markets in the United States and Europe. We’ve used that model before to empower foreign manufacturers to make antiretroviral medications for HIV.</w:t>
      </w:r>
    </w:p>
    <w:p w14:paraId="6C715EE8" w14:textId="77777777" w:rsidR="009C10B3" w:rsidRPr="002476F2" w:rsidRDefault="009C10B3" w:rsidP="009C10B3">
      <w:pPr>
        <w:rPr>
          <w:u w:val="single"/>
        </w:rPr>
      </w:pPr>
      <w:r w:rsidRPr="006573D0">
        <w:rPr>
          <w:sz w:val="16"/>
        </w:rPr>
        <w:t xml:space="preserve">Many have argued that foreign manufacturers don’t have the technical competence to produce cutting-edge vaccines. </w:t>
      </w:r>
      <w:r w:rsidRPr="00692327">
        <w:rPr>
          <w:u w:val="single"/>
        </w:rPr>
        <w:t xml:space="preserve">But countries including </w:t>
      </w:r>
      <w:r w:rsidRPr="00010F4A">
        <w:rPr>
          <w:highlight w:val="green"/>
          <w:u w:val="single"/>
        </w:rPr>
        <w:t>India, Brazil</w:t>
      </w:r>
      <w:r w:rsidRPr="00692327">
        <w:rPr>
          <w:u w:val="single"/>
        </w:rPr>
        <w:t xml:space="preserve"> and </w:t>
      </w:r>
      <w:r w:rsidRPr="00010F4A">
        <w:rPr>
          <w:highlight w:val="green"/>
          <w:u w:val="single"/>
        </w:rPr>
        <w:t>Vietnam</w:t>
      </w:r>
      <w:r w:rsidRPr="00692327">
        <w:rPr>
          <w:u w:val="single"/>
        </w:rPr>
        <w:t xml:space="preserve"> have a </w:t>
      </w:r>
      <w:r w:rsidRPr="002476F2">
        <w:rPr>
          <w:u w:val="single"/>
        </w:rPr>
        <w:t>proven track record in vaccine production</w:t>
      </w:r>
      <w:r w:rsidRPr="00692327">
        <w:rPr>
          <w:u w:val="single"/>
        </w:rPr>
        <w:t xml:space="preserve">. And South Africa is </w:t>
      </w:r>
      <w:r w:rsidRPr="00010F4A">
        <w:rPr>
          <w:highlight w:val="green"/>
          <w:u w:val="single"/>
        </w:rPr>
        <w:t>already establishing</w:t>
      </w:r>
      <w:r w:rsidRPr="00692327">
        <w:rPr>
          <w:u w:val="single"/>
        </w:rPr>
        <w:t xml:space="preserve"> a major mRNA vaccine </w:t>
      </w:r>
      <w:r w:rsidRPr="00010F4A">
        <w:rPr>
          <w:highlight w:val="green"/>
          <w:u w:val="single"/>
        </w:rPr>
        <w:t>technology transfer hub</w:t>
      </w:r>
      <w:r w:rsidRPr="00692327">
        <w:rPr>
          <w:u w:val="single"/>
        </w:rPr>
        <w:t xml:space="preserve">, with the support of the World Health Organization. (All </w:t>
      </w:r>
      <w:proofErr w:type="spellStart"/>
      <w:r w:rsidRPr="00692327">
        <w:rPr>
          <w:u w:val="single"/>
        </w:rPr>
        <w:t>it’s</w:t>
      </w:r>
      <w:proofErr w:type="spellEnd"/>
      <w:r w:rsidRPr="00692327">
        <w:rPr>
          <w:u w:val="single"/>
        </w:rPr>
        <w:t xml:space="preserve"> </w:t>
      </w:r>
      <w:r w:rsidRPr="00010F4A">
        <w:rPr>
          <w:highlight w:val="green"/>
          <w:u w:val="single"/>
        </w:rPr>
        <w:t>waiting for</w:t>
      </w:r>
      <w:r w:rsidRPr="00692327">
        <w:rPr>
          <w:u w:val="single"/>
        </w:rPr>
        <w:t xml:space="preserve"> is </w:t>
      </w:r>
      <w:r w:rsidRPr="00010F4A">
        <w:rPr>
          <w:highlight w:val="green"/>
          <w:u w:val="single"/>
        </w:rPr>
        <w:t>cooperation from</w:t>
      </w:r>
      <w:r w:rsidRPr="00692327">
        <w:rPr>
          <w:u w:val="single"/>
        </w:rPr>
        <w:t xml:space="preserve"> the </w:t>
      </w:r>
      <w:r w:rsidRPr="00010F4A">
        <w:rPr>
          <w:highlight w:val="green"/>
          <w:u w:val="single"/>
        </w:rPr>
        <w:t>innovator</w:t>
      </w:r>
      <w:r w:rsidRPr="00692327">
        <w:rPr>
          <w:u w:val="single"/>
        </w:rPr>
        <w:t xml:space="preserve"> drug </w:t>
      </w:r>
      <w:r w:rsidRPr="00010F4A">
        <w:rPr>
          <w:highlight w:val="green"/>
          <w:u w:val="single"/>
        </w:rPr>
        <w:t>companies</w:t>
      </w:r>
      <w:r w:rsidRPr="00692327">
        <w:rPr>
          <w:u w:val="single"/>
        </w:rPr>
        <w:t>.) Countries such as Australia, Singapore and South Korea have invested in advanced vaccine technology but they, too, require cooperation from Pfizer and Moderna.</w:t>
      </w:r>
    </w:p>
    <w:p w14:paraId="60347794" w14:textId="77777777" w:rsidR="009C10B3" w:rsidRPr="00FE51A3" w:rsidRDefault="009C10B3" w:rsidP="009C10B3">
      <w:pPr>
        <w:pStyle w:val="Heading4"/>
        <w:rPr>
          <w:rFonts w:asciiTheme="majorHAnsi" w:hAnsiTheme="majorHAnsi" w:cstheme="majorHAnsi"/>
        </w:rPr>
      </w:pPr>
      <w:r>
        <w:rPr>
          <w:rFonts w:asciiTheme="majorHAnsi" w:hAnsiTheme="majorHAnsi" w:cstheme="majorHAnsi"/>
        </w:rPr>
        <w:t xml:space="preserve">Reject their posturing about dangerous development---the west spins false narratives that perpetuates scientific racism. </w:t>
      </w:r>
    </w:p>
    <w:p w14:paraId="57DC65BF" w14:textId="77777777" w:rsidR="009C10B3" w:rsidRPr="00FE51A3" w:rsidRDefault="009C10B3" w:rsidP="009C10B3">
      <w:pPr>
        <w:rPr>
          <w:rFonts w:asciiTheme="majorHAnsi" w:hAnsiTheme="majorHAnsi" w:cstheme="majorHAnsi"/>
        </w:rPr>
      </w:pPr>
      <w:proofErr w:type="spellStart"/>
      <w:r w:rsidRPr="00FE51A3">
        <w:rPr>
          <w:rStyle w:val="Style13ptBold"/>
          <w:rFonts w:asciiTheme="majorHAnsi" w:hAnsiTheme="majorHAnsi" w:cstheme="majorHAnsi"/>
        </w:rPr>
        <w:t>Merelli</w:t>
      </w:r>
      <w:proofErr w:type="spellEnd"/>
      <w:r w:rsidRPr="00FE51A3">
        <w:rPr>
          <w:rStyle w:val="Style13ptBold"/>
          <w:rFonts w:asciiTheme="majorHAnsi" w:hAnsiTheme="majorHAnsi" w:cstheme="majorHAnsi"/>
        </w:rPr>
        <w:t xml:space="preserve"> </w:t>
      </w:r>
      <w:r>
        <w:rPr>
          <w:rStyle w:val="Style13ptBold"/>
          <w:rFonts w:asciiTheme="majorHAnsi" w:hAnsiTheme="majorHAnsi" w:cstheme="majorHAnsi"/>
        </w:rPr>
        <w:t>21</w:t>
      </w:r>
      <w:r>
        <w:rPr>
          <w:rFonts w:asciiTheme="majorHAnsi" w:hAnsiTheme="majorHAnsi" w:cstheme="majorHAnsi"/>
        </w:rPr>
        <w:t xml:space="preserve"> </w:t>
      </w:r>
      <w:r w:rsidRPr="006E5BC5">
        <w:rPr>
          <w:rFonts w:asciiTheme="majorHAnsi" w:hAnsiTheme="majorHAnsi" w:cstheme="majorHAnsi"/>
          <w:sz w:val="18"/>
          <w:szCs w:val="18"/>
        </w:rPr>
        <w:t xml:space="preserve">(Annalisa </w:t>
      </w:r>
      <w:proofErr w:type="spellStart"/>
      <w:r w:rsidRPr="006E5BC5">
        <w:rPr>
          <w:rStyle w:val="Style13ptBold"/>
          <w:rFonts w:asciiTheme="majorHAnsi" w:hAnsiTheme="majorHAnsi" w:cstheme="majorHAnsi"/>
          <w:b w:val="0"/>
          <w:bCs/>
          <w:sz w:val="18"/>
          <w:szCs w:val="18"/>
        </w:rPr>
        <w:t>Merelli</w:t>
      </w:r>
      <w:proofErr w:type="spellEnd"/>
      <w:r w:rsidRPr="006E5BC5">
        <w:rPr>
          <w:rStyle w:val="Style13ptBold"/>
          <w:rFonts w:asciiTheme="majorHAnsi" w:hAnsiTheme="majorHAnsi" w:cstheme="majorHAnsi"/>
          <w:b w:val="0"/>
          <w:bCs/>
          <w:sz w:val="18"/>
          <w:szCs w:val="18"/>
        </w:rPr>
        <w:t xml:space="preserve"> 5-28</w:t>
      </w:r>
      <w:r w:rsidRPr="006E5BC5">
        <w:rPr>
          <w:rFonts w:asciiTheme="majorHAnsi" w:hAnsiTheme="majorHAnsi" w:cstheme="majorHAnsi"/>
          <w:b/>
          <w:bCs/>
          <w:sz w:val="18"/>
          <w:szCs w:val="18"/>
        </w:rPr>
        <w:t>.</w:t>
      </w:r>
      <w:r w:rsidRPr="006E5BC5">
        <w:rPr>
          <w:rFonts w:asciiTheme="majorHAnsi" w:hAnsiTheme="majorHAnsi" w:cstheme="majorHAnsi"/>
          <w:sz w:val="18"/>
          <w:szCs w:val="18"/>
        </w:rPr>
        <w:t xml:space="preserve"> [(Reporter at Quartz) “Big pharma wants you to think sharing vaccine patents overseas is very dangerous” </w:t>
      </w:r>
      <w:hyperlink r:id="rId12" w:history="1">
        <w:r w:rsidRPr="006E5BC5">
          <w:rPr>
            <w:rStyle w:val="Hyperlink"/>
            <w:rFonts w:asciiTheme="majorHAnsi" w:hAnsiTheme="majorHAnsi" w:cstheme="majorHAnsi"/>
            <w:sz w:val="18"/>
            <w:szCs w:val="18"/>
          </w:rPr>
          <w:t>https://qz.com/2013661/big-pharma-argues-poor-nations-cant-be-trusted-to-make-vaccines/</w:t>
        </w:r>
      </w:hyperlink>
      <w:r w:rsidRPr="006E5BC5">
        <w:rPr>
          <w:rFonts w:asciiTheme="majorHAnsi" w:hAnsiTheme="majorHAnsi" w:cstheme="majorHAnsi"/>
          <w:sz w:val="18"/>
          <w:szCs w:val="18"/>
        </w:rPr>
        <w:t>] TDI</w:t>
      </w:r>
    </w:p>
    <w:p w14:paraId="3D382954" w14:textId="77777777" w:rsidR="009C10B3" w:rsidRPr="00D43E49" w:rsidRDefault="009C10B3" w:rsidP="009C10B3">
      <w:pPr>
        <w:rPr>
          <w:rFonts w:asciiTheme="majorHAnsi" w:hAnsiTheme="majorHAnsi" w:cstheme="majorHAnsi"/>
          <w:b/>
          <w:bCs/>
          <w:u w:val="single"/>
        </w:rPr>
      </w:pPr>
      <w:r w:rsidRPr="00FE51A3">
        <w:rPr>
          <w:rFonts w:asciiTheme="majorHAnsi" w:hAnsiTheme="majorHAnsi" w:cstheme="majorHAnsi"/>
          <w:u w:val="single"/>
        </w:rPr>
        <w:t>When it comes to</w:t>
      </w:r>
      <w:r w:rsidRPr="00FE51A3">
        <w:rPr>
          <w:rFonts w:asciiTheme="majorHAnsi" w:hAnsiTheme="majorHAnsi" w:cstheme="majorHAnsi"/>
          <w:sz w:val="14"/>
        </w:rPr>
        <w:t xml:space="preserve"> the suspension of </w:t>
      </w:r>
      <w:r w:rsidRPr="00FE51A3">
        <w:rPr>
          <w:rFonts w:asciiTheme="majorHAnsi" w:hAnsiTheme="majorHAnsi" w:cstheme="majorHAnsi"/>
          <w:u w:val="single"/>
        </w:rPr>
        <w:t>patents</w:t>
      </w:r>
      <w:r w:rsidRPr="00FE51A3">
        <w:rPr>
          <w:rFonts w:asciiTheme="majorHAnsi" w:hAnsiTheme="majorHAnsi" w:cstheme="majorHAnsi"/>
          <w:sz w:val="14"/>
        </w:rPr>
        <w:t xml:space="preserve"> </w:t>
      </w:r>
      <w:r w:rsidRPr="00FE51A3">
        <w:rPr>
          <w:rFonts w:asciiTheme="majorHAnsi" w:hAnsiTheme="majorHAnsi" w:cstheme="majorHAnsi"/>
          <w:u w:val="single"/>
        </w:rPr>
        <w:t>for</w:t>
      </w:r>
      <w:r w:rsidRPr="00FE51A3">
        <w:rPr>
          <w:rFonts w:asciiTheme="majorHAnsi" w:hAnsiTheme="majorHAnsi" w:cstheme="majorHAnsi"/>
          <w:sz w:val="14"/>
        </w:rPr>
        <w:t xml:space="preserve"> Covid-19 </w:t>
      </w:r>
      <w:r w:rsidRPr="00FE51A3">
        <w:rPr>
          <w:rFonts w:asciiTheme="majorHAnsi" w:hAnsiTheme="majorHAnsi" w:cstheme="majorHAnsi"/>
          <w:u w:val="single"/>
        </w:rPr>
        <w:t>vaccines</w:t>
      </w:r>
      <w:r w:rsidRPr="00924929">
        <w:rPr>
          <w:rFonts w:asciiTheme="majorHAnsi" w:hAnsiTheme="majorHAnsi" w:cstheme="majorHAnsi"/>
          <w:sz w:val="14"/>
        </w:rPr>
        <w:t xml:space="preserve">, </w:t>
      </w:r>
      <w:r w:rsidRPr="00924929">
        <w:rPr>
          <w:rFonts w:asciiTheme="majorHAnsi" w:hAnsiTheme="majorHAnsi" w:cstheme="majorHAnsi"/>
          <w:b/>
          <w:bCs/>
          <w:u w:val="single"/>
        </w:rPr>
        <w:t>it’s big pharma against the world</w:t>
      </w:r>
      <w:r w:rsidRPr="00924929">
        <w:rPr>
          <w:rFonts w:asciiTheme="majorHAnsi" w:hAnsiTheme="majorHAnsi" w:cstheme="majorHAnsi"/>
          <w:sz w:val="14"/>
        </w:rPr>
        <w:t>—or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w:t>
      </w:r>
      <w:r w:rsidRPr="00FE51A3">
        <w:rPr>
          <w:rFonts w:asciiTheme="majorHAnsi" w:hAnsiTheme="majorHAnsi" w:cstheme="majorHAnsi"/>
          <w:sz w:val="14"/>
        </w:rPr>
        <w:t xml:space="preserve"> and, initially, the US. However, the US lifted its opposition earlier this month to expand vaccine supply and access to bring the pandemic to a faster end. With the US government putting its weight behind the proposal, its approval is much more likely. Vaccine apartheid </w:t>
      </w:r>
      <w:r w:rsidRPr="00010F4A">
        <w:rPr>
          <w:rFonts w:asciiTheme="majorHAnsi" w:hAnsiTheme="majorHAnsi" w:cstheme="majorHAnsi"/>
          <w:highlight w:val="green"/>
          <w:u w:val="single"/>
        </w:rPr>
        <w:t>Waiving</w:t>
      </w:r>
      <w:r w:rsidRPr="00FE51A3">
        <w:rPr>
          <w:rFonts w:asciiTheme="majorHAnsi" w:hAnsiTheme="majorHAnsi" w:cstheme="majorHAnsi"/>
          <w:u w:val="single"/>
        </w:rPr>
        <w:t xml:space="preserve"> the</w:t>
      </w:r>
      <w:r w:rsidRPr="00FE51A3">
        <w:rPr>
          <w:rFonts w:asciiTheme="majorHAnsi" w:hAnsiTheme="majorHAnsi" w:cstheme="majorHAnsi"/>
          <w:sz w:val="14"/>
        </w:rPr>
        <w:t xml:space="preserve"> Trade-Related Aspects of Intellectual Property Rights agreement (</w:t>
      </w:r>
      <w:r w:rsidRPr="00010F4A">
        <w:rPr>
          <w:rFonts w:asciiTheme="majorHAnsi" w:hAnsiTheme="majorHAnsi" w:cstheme="majorHAnsi"/>
          <w:highlight w:val="green"/>
          <w:u w:val="single"/>
        </w:rPr>
        <w:t>TRIPS</w:t>
      </w:r>
      <w:r w:rsidRPr="00FE51A3">
        <w:rPr>
          <w:rFonts w:asciiTheme="majorHAnsi" w:hAnsiTheme="majorHAnsi" w:cstheme="majorHAnsi"/>
          <w:sz w:val="14"/>
        </w:rPr>
        <w:t xml:space="preserve">), while also allowing the sharing of manufacturing know-how, </w:t>
      </w:r>
      <w:r w:rsidRPr="00010F4A">
        <w:rPr>
          <w:rFonts w:asciiTheme="majorHAnsi" w:hAnsiTheme="majorHAnsi" w:cstheme="majorHAnsi"/>
          <w:highlight w:val="green"/>
          <w:u w:val="single"/>
        </w:rPr>
        <w:t>is key to boosting</w:t>
      </w:r>
      <w:r w:rsidRPr="00FE51A3">
        <w:rPr>
          <w:rFonts w:asciiTheme="majorHAnsi" w:hAnsiTheme="majorHAnsi" w:cstheme="majorHAnsi"/>
          <w:sz w:val="14"/>
        </w:rPr>
        <w:t xml:space="preserve"> the </w:t>
      </w:r>
      <w:r w:rsidRPr="00010F4A">
        <w:rPr>
          <w:rFonts w:asciiTheme="majorHAnsi" w:hAnsiTheme="majorHAnsi" w:cstheme="majorHAnsi"/>
          <w:highlight w:val="green"/>
          <w:u w:val="single"/>
        </w:rPr>
        <w:t>global production</w:t>
      </w:r>
      <w:r w:rsidRPr="00FE51A3">
        <w:rPr>
          <w:rFonts w:asciiTheme="majorHAnsi" w:hAnsiTheme="majorHAnsi" w:cstheme="majorHAnsi"/>
          <w:sz w:val="14"/>
        </w:rPr>
        <w:t xml:space="preserve"> 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sidRPr="00FE51A3">
        <w:rPr>
          <w:rFonts w:asciiTheme="majorHAnsi" w:hAnsiTheme="majorHAnsi" w:cstheme="majorHAnsi"/>
          <w:u w:val="single"/>
        </w:rPr>
        <w:t>the pharmaceutical</w:t>
      </w:r>
      <w:r w:rsidRPr="00FE51A3">
        <w:rPr>
          <w:rFonts w:asciiTheme="majorHAnsi" w:hAnsiTheme="majorHAnsi" w:cstheme="majorHAnsi"/>
          <w:sz w:val="14"/>
        </w:rPr>
        <w:t xml:space="preserve"> </w:t>
      </w:r>
      <w:r w:rsidRPr="00FE51A3">
        <w:rPr>
          <w:rFonts w:asciiTheme="majorHAnsi" w:hAnsiTheme="majorHAnsi" w:cstheme="majorHAnsi"/>
          <w:u w:val="single"/>
        </w:rPr>
        <w:t>industry isn’t exactly on board</w:t>
      </w:r>
      <w:r w:rsidRPr="00FE51A3">
        <w:rPr>
          <w:rFonts w:asciiTheme="majorHAnsi" w:hAnsiTheme="majorHAnsi" w:cstheme="majorHAnsi"/>
          <w:sz w:val="14"/>
        </w:rPr>
        <w:t xml:space="preserve"> 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 </w:t>
      </w:r>
      <w:r w:rsidRPr="00010F4A">
        <w:rPr>
          <w:rFonts w:asciiTheme="majorHAnsi" w:hAnsiTheme="majorHAnsi" w:cstheme="majorHAnsi"/>
          <w:b/>
          <w:bCs/>
          <w:highlight w:val="green"/>
          <w:u w:val="single"/>
        </w:rPr>
        <w:t xml:space="preserve">A false </w:t>
      </w:r>
      <w:r w:rsidRPr="008570F5">
        <w:rPr>
          <w:rFonts w:asciiTheme="majorHAnsi" w:hAnsiTheme="majorHAnsi" w:cstheme="majorHAnsi"/>
          <w:b/>
          <w:bCs/>
          <w:u w:val="single"/>
        </w:rPr>
        <w:t xml:space="preserve">risk </w:t>
      </w:r>
      <w:r w:rsidRPr="00010F4A">
        <w:rPr>
          <w:rFonts w:asciiTheme="majorHAnsi" w:hAnsiTheme="majorHAnsi" w:cstheme="majorHAnsi"/>
          <w:b/>
          <w:bCs/>
          <w:highlight w:val="green"/>
          <w:u w:val="single"/>
        </w:rPr>
        <w:t>narrative</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sidRPr="008570F5">
        <w:rPr>
          <w:rFonts w:asciiTheme="majorHAnsi" w:hAnsiTheme="majorHAnsi" w:cstheme="majorHAnsi"/>
          <w:u w:val="single"/>
        </w:rPr>
        <w:t xml:space="preserve">The myth </w:t>
      </w:r>
      <w:r w:rsidRPr="00010F4A">
        <w:rPr>
          <w:rFonts w:asciiTheme="majorHAnsi" w:hAnsiTheme="majorHAnsi" w:cstheme="majorHAnsi"/>
          <w:highlight w:val="green"/>
          <w:u w:val="single"/>
        </w:rPr>
        <w:t>that making vaccines in poor countries might be dangerous</w:t>
      </w:r>
      <w:r w:rsidRPr="00FE51A3">
        <w:rPr>
          <w:rFonts w:asciiTheme="majorHAnsi" w:hAnsiTheme="majorHAnsi" w:cstheme="majorHAnsi"/>
          <w:u w:val="single"/>
        </w:rPr>
        <w:t xml:space="preserve"> is very dear to pharmaceutical companies</w:t>
      </w:r>
      <w:r w:rsidRPr="00FE51A3">
        <w:rPr>
          <w:rFonts w:asciiTheme="majorHAnsi" w:hAnsiTheme="majorHAnsi" w:cstheme="majorHAnsi"/>
          <w:sz w:val="14"/>
        </w:rPr>
        <w:t xml:space="preserve">. “Entities with little or no experience in manufacturing vaccines are likely to chase the very raw materials we require to scale our production, putting the safety and security of all at risk,” wrote Pfizer CEO Albert </w:t>
      </w:r>
      <w:proofErr w:type="spellStart"/>
      <w:r w:rsidRPr="00FE51A3">
        <w:rPr>
          <w:rFonts w:asciiTheme="majorHAnsi" w:hAnsiTheme="majorHAnsi" w:cstheme="majorHAnsi"/>
          <w:sz w:val="14"/>
        </w:rPr>
        <w:t>Bourla</w:t>
      </w:r>
      <w:proofErr w:type="spellEnd"/>
      <w:r w:rsidRPr="00FE51A3">
        <w:rPr>
          <w:rFonts w:asciiTheme="majorHAnsi" w:hAnsiTheme="majorHAnsi" w:cstheme="majorHAnsi"/>
          <w:sz w:val="14"/>
        </w:rPr>
        <w:t xml:space="preserve"> in a statement. </w:t>
      </w:r>
      <w:r w:rsidRPr="00FE51A3">
        <w:rPr>
          <w:rFonts w:asciiTheme="majorHAnsi" w:hAnsiTheme="majorHAnsi" w:cstheme="majorHAnsi"/>
          <w:u w:val="single"/>
        </w:rPr>
        <w:t xml:space="preserve">A narrative as old as AIDS </w:t>
      </w:r>
      <w:r w:rsidRPr="00FE51A3">
        <w:rPr>
          <w:rFonts w:asciiTheme="majorHAnsi" w:hAnsiTheme="majorHAnsi" w:cstheme="majorHAnsi"/>
          <w:sz w:val="14"/>
        </w:rPr>
        <w:t>“</w:t>
      </w:r>
      <w:r w:rsidRPr="00FE51A3">
        <w:rPr>
          <w:rFonts w:asciiTheme="majorHAnsi" w:hAnsiTheme="majorHAnsi" w:cstheme="majorHAnsi"/>
          <w:b/>
          <w:bCs/>
          <w:u w:val="single"/>
        </w:rPr>
        <w:t>The history behind this particular tactic of questioning the safety of manufacturers</w:t>
      </w:r>
      <w:r w:rsidRPr="00FE51A3">
        <w:rPr>
          <w:rFonts w:asciiTheme="majorHAnsi" w:hAnsiTheme="majorHAnsi" w:cstheme="majorHAnsi"/>
          <w:b/>
          <w:bCs/>
          <w:sz w:val="14"/>
        </w:rPr>
        <w:t xml:space="preserve"> </w:t>
      </w:r>
      <w:r w:rsidRPr="00FE51A3">
        <w:rPr>
          <w:rFonts w:asciiTheme="majorHAnsi" w:hAnsiTheme="majorHAnsi" w:cstheme="majorHAnsi"/>
          <w:b/>
          <w:bCs/>
          <w:u w:val="single"/>
        </w:rPr>
        <w:t>in other parts of the world has been played out on various</w:t>
      </w:r>
      <w:r w:rsidRPr="00FE51A3">
        <w:rPr>
          <w:rFonts w:asciiTheme="majorHAnsi" w:hAnsiTheme="majorHAnsi" w:cstheme="majorHAnsi"/>
          <w:sz w:val="14"/>
        </w:rPr>
        <w:t xml:space="preserve"> 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FE51A3">
        <w:rPr>
          <w:rFonts w:asciiTheme="majorHAnsi" w:hAnsiTheme="majorHAnsi" w:cstheme="majorHAnsi"/>
          <w:u w:val="single"/>
        </w:rPr>
        <w:t>western pharmaceutical companies claimed drugs made in developing countries didn’t meet the necessary quality standards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though </w:t>
      </w:r>
      <w:r w:rsidRPr="00010F4A">
        <w:rPr>
          <w:rFonts w:asciiTheme="majorHAnsi" w:hAnsiTheme="majorHAnsi" w:cstheme="majorHAnsi"/>
          <w:b/>
          <w:bCs/>
          <w:highlight w:val="green"/>
          <w:u w:val="single"/>
        </w:rPr>
        <w:t>research</w:t>
      </w:r>
      <w:r w:rsidRPr="00FE51A3">
        <w:rPr>
          <w:rFonts w:asciiTheme="majorHAnsi" w:hAnsiTheme="majorHAnsi" w:cstheme="majorHAnsi"/>
          <w:b/>
          <w:bCs/>
          <w:u w:val="single"/>
        </w:rPr>
        <w:t xml:space="preserve"> repeatedly </w:t>
      </w:r>
      <w:r w:rsidRPr="00010F4A">
        <w:rPr>
          <w:rFonts w:asciiTheme="majorHAnsi" w:hAnsiTheme="majorHAnsi" w:cstheme="majorHAnsi"/>
          <w:b/>
          <w:bCs/>
          <w:highlight w:val="green"/>
          <w:u w:val="single"/>
        </w:rPr>
        <w:t>found that there was no reason to think so</w:t>
      </w:r>
      <w:r w:rsidRPr="00FE51A3">
        <w:rPr>
          <w:rFonts w:asciiTheme="majorHAnsi" w:hAnsiTheme="majorHAnsi" w:cstheme="majorHAnsi"/>
          <w:b/>
          <w:bCs/>
          <w:u w:val="single"/>
        </w:rPr>
        <w:t xml:space="preserve">. </w:t>
      </w:r>
      <w:r w:rsidRPr="00FE51A3">
        <w:rPr>
          <w:rFonts w:asciiTheme="majorHAnsi" w:hAnsiTheme="majorHAnsi" w:cstheme="majorHAnsi"/>
          <w:u w:val="single"/>
        </w:rPr>
        <w:t>“Had it not been for generics manufacturers in the global south, we wouldn’t have gotten more people treated with antiretrovirals</w:t>
      </w:r>
      <w:r w:rsidRPr="00FE51A3">
        <w:rPr>
          <w:rFonts w:asciiTheme="majorHAnsi" w:hAnsiTheme="majorHAnsi" w:cstheme="majorHAnsi"/>
          <w:sz w:val="14"/>
        </w:rPr>
        <w:t xml:space="preserve">, </w:t>
      </w:r>
      <w:r w:rsidRPr="00010F4A">
        <w:rPr>
          <w:rFonts w:asciiTheme="majorHAnsi" w:hAnsiTheme="majorHAnsi" w:cstheme="majorHAnsi"/>
          <w:b/>
          <w:bCs/>
          <w:highlight w:val="green"/>
          <w:u w:val="single"/>
        </w:rPr>
        <w:t>and we’ve seen that generics are very much safe and the quality is not questioned</w:t>
      </w:r>
      <w:r w:rsidRPr="00FE51A3">
        <w:rPr>
          <w:rFonts w:asciiTheme="majorHAnsi" w:hAnsiTheme="majorHAnsi" w:cstheme="majorHAnsi"/>
          <w:sz w:val="14"/>
        </w:rPr>
        <w:t xml:space="preserve">,” says Amin. A matter of prejudice Granted, vaccines are more difficult than oral drugs to produce, but </w:t>
      </w:r>
      <w:r w:rsidRPr="00FE51A3">
        <w:rPr>
          <w:rFonts w:asciiTheme="majorHAnsi" w:hAnsiTheme="majorHAnsi" w:cstheme="majorHAnsi"/>
          <w:u w:val="single"/>
        </w:rPr>
        <w:t>big vaccine makers in developing countries including India</w:t>
      </w:r>
      <w:r w:rsidRPr="00FE51A3">
        <w:rPr>
          <w:rFonts w:asciiTheme="majorHAnsi" w:hAnsiTheme="majorHAnsi" w:cstheme="majorHAnsi"/>
          <w:sz w:val="14"/>
        </w:rPr>
        <w:t>—the biggest vaccine producer in the world—</w:t>
      </w:r>
      <w:r w:rsidRPr="00FE51A3">
        <w:rPr>
          <w:rFonts w:asciiTheme="majorHAnsi" w:hAnsiTheme="majorHAnsi" w:cstheme="majorHAnsi"/>
          <w:u w:val="single"/>
        </w:rPr>
        <w:t>have long been used by UNICEF and other global development agencies to produce their vaccines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with constant scrutiny of their quality. </w:t>
      </w:r>
      <w:r w:rsidRPr="00FE51A3">
        <w:rPr>
          <w:rFonts w:asciiTheme="majorHAnsi" w:hAnsiTheme="majorHAnsi" w:cstheme="majorHAnsi"/>
          <w:u w:val="single"/>
        </w:rPr>
        <w:t>In</w:t>
      </w:r>
      <w:r w:rsidRPr="00FE51A3">
        <w:rPr>
          <w:rFonts w:asciiTheme="majorHAnsi" w:hAnsiTheme="majorHAnsi" w:cstheme="majorHAnsi"/>
          <w:sz w:val="14"/>
        </w:rPr>
        <w:t xml:space="preserve"> </w:t>
      </w:r>
      <w:r w:rsidRPr="00FE51A3">
        <w:rPr>
          <w:rFonts w:asciiTheme="majorHAnsi" w:hAnsiTheme="majorHAnsi" w:cstheme="majorHAnsi"/>
          <w:u w:val="single"/>
        </w:rPr>
        <w:t>fact, poor countries have even been able to develop their own vaccines</w:t>
      </w:r>
      <w:r w:rsidRPr="00FE51A3">
        <w:rPr>
          <w:rFonts w:asciiTheme="majorHAnsi" w:hAnsiTheme="majorHAnsi" w:cstheme="majorHAnsi"/>
          <w:sz w:val="14"/>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sidRPr="00FE51A3">
        <w:rPr>
          <w:rFonts w:asciiTheme="majorHAnsi" w:hAnsiTheme="majorHAnsi" w:cstheme="majorHAnsi"/>
          <w:u w:val="single"/>
        </w:rPr>
        <w:t>This led to a mass inoculation against the virus</w:t>
      </w:r>
      <w:r w:rsidRPr="00FE51A3">
        <w:rPr>
          <w:rFonts w:asciiTheme="majorHAnsi" w:hAnsiTheme="majorHAnsi" w:cstheme="majorHAnsi"/>
          <w:sz w:val="14"/>
        </w:rPr>
        <w:t xml:space="preserve">, with over 120 million doses distributed worldwide to poor countries. </w:t>
      </w:r>
      <w:r w:rsidRPr="00FE51A3">
        <w:rPr>
          <w:rFonts w:asciiTheme="majorHAnsi" w:hAnsiTheme="majorHAnsi" w:cstheme="majorHAnsi"/>
          <w:b/>
          <w:bCs/>
          <w:u w:val="single"/>
        </w:rPr>
        <w:t>“</w:t>
      </w:r>
      <w:r w:rsidRPr="00010F4A">
        <w:rPr>
          <w:rFonts w:asciiTheme="majorHAnsi" w:hAnsiTheme="majorHAnsi" w:cstheme="majorHAnsi"/>
          <w:b/>
          <w:bCs/>
          <w:highlight w:val="green"/>
          <w:u w:val="single"/>
        </w:rPr>
        <w:t xml:space="preserve">There is </w:t>
      </w:r>
      <w:r w:rsidRPr="000D0CC4">
        <w:rPr>
          <w:rFonts w:asciiTheme="majorHAnsi" w:hAnsiTheme="majorHAnsi" w:cstheme="majorHAnsi"/>
          <w:b/>
          <w:bCs/>
          <w:u w:val="single"/>
        </w:rPr>
        <w:t xml:space="preserve">this </w:t>
      </w:r>
      <w:r w:rsidRPr="00010F4A">
        <w:rPr>
          <w:rFonts w:asciiTheme="majorHAnsi" w:hAnsiTheme="majorHAnsi" w:cstheme="majorHAnsi"/>
          <w:b/>
          <w:bCs/>
          <w:highlight w:val="green"/>
          <w:u w:val="single"/>
        </w:rPr>
        <w:t>‘scientific racism’ that exists in the west</w:t>
      </w:r>
      <w:r w:rsidRPr="00FE51A3">
        <w:rPr>
          <w:rFonts w:asciiTheme="majorHAnsi" w:hAnsiTheme="majorHAnsi" w:cstheme="majorHAnsi"/>
          <w:sz w:val="14"/>
        </w:rPr>
        <w:t xml:space="preserve">, </w:t>
      </w:r>
      <w:r w:rsidRPr="00FE51A3">
        <w:rPr>
          <w:rFonts w:asciiTheme="majorHAnsi" w:hAnsiTheme="majorHAnsi" w:cstheme="majorHAnsi"/>
          <w:u w:val="single"/>
        </w:rPr>
        <w:t>that we are still living in colonial times where science was only done by the rich global north,”</w:t>
      </w:r>
      <w:r w:rsidRPr="00FE51A3">
        <w:rPr>
          <w:rFonts w:asciiTheme="majorHAnsi" w:hAnsiTheme="majorHAnsi" w:cstheme="majorHAnsi"/>
          <w:sz w:val="14"/>
        </w:rPr>
        <w:t xml:space="preserve"> says Amin. The prejudice that vaccines and drugs made by poorer countries won’t meet the standards of wealthy countries doesn’t just extend to the manufacturing capacity, but to the quality assurance provided by the governing bodies of those countries. Effectively, </w:t>
      </w:r>
      <w:r w:rsidRPr="00FE51A3">
        <w:rPr>
          <w:rFonts w:asciiTheme="majorHAnsi" w:hAnsiTheme="majorHAnsi" w:cstheme="majorHAnsi"/>
          <w:u w:val="single"/>
        </w:rPr>
        <w:t>the US pharma industry is claiming greater expertis</w:t>
      </w:r>
      <w:r w:rsidRPr="00FE51A3">
        <w:rPr>
          <w:rFonts w:asciiTheme="majorHAnsi" w:hAnsiTheme="majorHAnsi" w:cstheme="majorHAnsi"/>
          <w:sz w:val="14"/>
        </w:rPr>
        <w:t xml:space="preserve">e at verifying the quality of pharmaceutical products </w:t>
      </w:r>
      <w:r w:rsidRPr="00FE51A3">
        <w:rPr>
          <w:rFonts w:asciiTheme="majorHAnsi" w:hAnsiTheme="majorHAnsi" w:cstheme="majorHAnsi"/>
          <w:u w:val="single"/>
        </w:rPr>
        <w:t>than the national and international bodies working with producers outside the western world</w:t>
      </w:r>
      <w:r w:rsidRPr="00FE51A3">
        <w:rPr>
          <w:rFonts w:asciiTheme="majorHAnsi" w:hAnsiTheme="majorHAnsi" w:cstheme="majorHAnsi"/>
          <w:sz w:val="14"/>
        </w:rPr>
        <w:t xml:space="preserve">. “Nobody wants to see poor quality vaccines, but in this spotlight, </w:t>
      </w:r>
      <w:r w:rsidRPr="00FE51A3">
        <w:rPr>
          <w:rFonts w:asciiTheme="majorHAnsi" w:hAnsiTheme="majorHAnsi" w:cstheme="majorHAnsi"/>
          <w:u w:val="single"/>
        </w:rPr>
        <w:t xml:space="preserve">I think everyone that is coming up with a version of the </w:t>
      </w:r>
      <w:r w:rsidRPr="00924929">
        <w:rPr>
          <w:rFonts w:asciiTheme="majorHAnsi" w:hAnsiTheme="majorHAnsi" w:cstheme="majorHAnsi"/>
          <w:u w:val="single"/>
        </w:rPr>
        <w:t>vaccine is going to really check their manufacturing practices</w:t>
      </w:r>
      <w:r w:rsidRPr="00924929">
        <w:rPr>
          <w:rFonts w:asciiTheme="majorHAnsi" w:hAnsiTheme="majorHAnsi" w:cstheme="majorHAnsi"/>
          <w:sz w:val="14"/>
        </w:rPr>
        <w:t xml:space="preserve">,” says Amin. What makes the skepticism toward vaccines made in poor countries even more contradictory is that often </w:t>
      </w:r>
      <w:r w:rsidRPr="00924929">
        <w:rPr>
          <w:rFonts w:asciiTheme="majorHAnsi" w:hAnsiTheme="majorHAnsi" w:cstheme="majorHAnsi"/>
          <w:u w:val="single"/>
        </w:rPr>
        <w:t>the actual ingredients bought by western manufacturers to produce their drugs are produced in India or China</w:t>
      </w:r>
      <w:r w:rsidRPr="00924929">
        <w:rPr>
          <w:rFonts w:asciiTheme="majorHAnsi" w:hAnsiTheme="majorHAnsi" w:cstheme="majorHAnsi"/>
          <w:sz w:val="14"/>
        </w:rPr>
        <w:t xml:space="preserve">. </w:t>
      </w:r>
      <w:r w:rsidRPr="00924929">
        <w:rPr>
          <w:rFonts w:asciiTheme="majorHAnsi" w:hAnsiTheme="majorHAnsi" w:cstheme="majorHAnsi"/>
          <w:b/>
          <w:bCs/>
          <w:u w:val="single"/>
        </w:rPr>
        <w:t>So the very same companies that are raising doubts about the quality of products made by manufacturers in poor countries trust them for their raw materials</w:t>
      </w:r>
      <w:r w:rsidRPr="00FE51A3">
        <w:rPr>
          <w:rFonts w:asciiTheme="majorHAnsi" w:hAnsiTheme="majorHAnsi" w:cstheme="majorHAnsi"/>
          <w:b/>
          <w:bCs/>
          <w:u w:val="single"/>
        </w:rPr>
        <w:t>.</w:t>
      </w:r>
    </w:p>
    <w:p w14:paraId="5C135E04" w14:textId="510D361F" w:rsidR="00E42E4C" w:rsidRDefault="009C10B3" w:rsidP="009C10B3">
      <w:pPr>
        <w:pStyle w:val="Heading3"/>
      </w:pPr>
      <w:r>
        <w:t>AC – Framing</w:t>
      </w:r>
    </w:p>
    <w:p w14:paraId="3D9B3D51" w14:textId="77777777" w:rsidR="009C10B3" w:rsidRDefault="009C10B3" w:rsidP="009C10B3">
      <w:pPr>
        <w:pStyle w:val="Heading4"/>
      </w:pPr>
      <w:r>
        <w:t xml:space="preserve">The standard is maximizing expected well-being. </w:t>
      </w:r>
    </w:p>
    <w:p w14:paraId="078C1389" w14:textId="77777777" w:rsidR="009C10B3" w:rsidRDefault="009C10B3" w:rsidP="009C10B3">
      <w:pPr>
        <w:pStyle w:val="Heading4"/>
        <w:rPr>
          <w:rFonts w:cs="Calibri"/>
        </w:rPr>
      </w:pPr>
      <w:r>
        <w:rPr>
          <w:rFonts w:cs="Calibri"/>
        </w:rPr>
        <w:t xml:space="preserve">1] </w:t>
      </w:r>
      <w:r w:rsidRPr="00514F9C">
        <w:rPr>
          <w:rFonts w:cs="Calibri"/>
        </w:rPr>
        <w:t xml:space="preserve">Government actions will inevitably lead to trade-offs because they benefit some and harm others – aggregation is the only way to resolve these conflicts since A] anything else would unjustifiably prioritize one group over another and B] side constraints would freeze action in the face of tradeoffs. </w:t>
      </w:r>
    </w:p>
    <w:p w14:paraId="7E92961C" w14:textId="4022690F" w:rsidR="009C10B3" w:rsidRPr="00415E22" w:rsidRDefault="009C10B3" w:rsidP="009C10B3">
      <w:pPr>
        <w:pStyle w:val="Heading4"/>
        <w:rPr>
          <w:rFonts w:asciiTheme="majorHAnsi" w:hAnsiTheme="majorHAnsi" w:cstheme="majorHAnsi"/>
          <w:szCs w:val="28"/>
        </w:rPr>
      </w:pPr>
      <w:r>
        <w:t xml:space="preserve">2] </w:t>
      </w:r>
      <w:r w:rsidRPr="00415E22">
        <w:rPr>
          <w:rFonts w:asciiTheme="majorHAnsi" w:hAnsiTheme="majorHAnsi" w:cstheme="majorHAnsi"/>
          <w:szCs w:val="28"/>
        </w:rPr>
        <w:t xml:space="preserve">Be aware of </w:t>
      </w:r>
      <w:r w:rsidRPr="00415E22">
        <w:rPr>
          <w:rFonts w:asciiTheme="majorHAnsi" w:hAnsiTheme="majorHAnsi" w:cstheme="majorHAnsi"/>
          <w:szCs w:val="28"/>
          <w:u w:val="single"/>
        </w:rPr>
        <w:t>selection bias</w:t>
      </w:r>
      <w:r w:rsidRPr="00415E22">
        <w:rPr>
          <w:rFonts w:asciiTheme="majorHAnsi" w:hAnsiTheme="majorHAnsi" w:cstheme="majorHAnsi"/>
          <w:szCs w:val="28"/>
        </w:rPr>
        <w:t xml:space="preserve"> and the </w:t>
      </w:r>
      <w:r w:rsidRPr="00415E22">
        <w:rPr>
          <w:rFonts w:asciiTheme="majorHAnsi" w:hAnsiTheme="majorHAnsi" w:cstheme="majorHAnsi"/>
          <w:szCs w:val="28"/>
          <w:u w:val="single"/>
        </w:rPr>
        <w:t>conjunctive fallacy</w:t>
      </w:r>
      <w:r w:rsidRPr="00415E22">
        <w:rPr>
          <w:rFonts w:asciiTheme="majorHAnsi" w:hAnsiTheme="majorHAnsi" w:cstheme="majorHAnsi"/>
          <w:szCs w:val="28"/>
        </w:rPr>
        <w:t xml:space="preserve"> – each internal-link is a </w:t>
      </w:r>
      <w:r w:rsidRPr="00415E22">
        <w:rPr>
          <w:rFonts w:asciiTheme="majorHAnsi" w:hAnsiTheme="majorHAnsi" w:cstheme="majorHAnsi"/>
          <w:szCs w:val="28"/>
          <w:u w:val="single"/>
        </w:rPr>
        <w:t>misleading snapshot</w:t>
      </w:r>
      <w:r w:rsidRPr="00415E22">
        <w:rPr>
          <w:rFonts w:asciiTheme="majorHAnsi" w:hAnsiTheme="majorHAnsi" w:cstheme="majorHAnsi"/>
          <w:szCs w:val="28"/>
        </w:rPr>
        <w:t xml:space="preserve"> of risk and </w:t>
      </w:r>
      <w:r w:rsidRPr="00415E22">
        <w:rPr>
          <w:rFonts w:asciiTheme="majorHAnsi" w:hAnsiTheme="majorHAnsi" w:cstheme="majorHAnsi"/>
          <w:szCs w:val="28"/>
          <w:u w:val="single"/>
        </w:rPr>
        <w:t>infinitely</w:t>
      </w:r>
      <w:r w:rsidRPr="00415E22">
        <w:rPr>
          <w:rFonts w:asciiTheme="majorHAnsi" w:hAnsiTheme="majorHAnsi" w:cstheme="majorHAnsi"/>
          <w:szCs w:val="28"/>
        </w:rPr>
        <w:t xml:space="preserve"> reduces the probability of the next</w:t>
      </w:r>
    </w:p>
    <w:p w14:paraId="5895BB2A" w14:textId="77777777" w:rsidR="009C10B3" w:rsidRPr="00415E22" w:rsidRDefault="009C10B3" w:rsidP="009C10B3">
      <w:pPr>
        <w:rPr>
          <w:rFonts w:asciiTheme="majorHAnsi" w:hAnsiTheme="majorHAnsi" w:cstheme="majorHAnsi"/>
        </w:rPr>
      </w:pPr>
      <w:proofErr w:type="spellStart"/>
      <w:r w:rsidRPr="00415E22">
        <w:rPr>
          <w:rStyle w:val="Style13ptBold"/>
          <w:rFonts w:asciiTheme="majorHAnsi" w:hAnsiTheme="majorHAnsi" w:cstheme="majorHAnsi"/>
        </w:rPr>
        <w:t>Conetta</w:t>
      </w:r>
      <w:proofErr w:type="spellEnd"/>
      <w:r w:rsidRPr="00415E22">
        <w:rPr>
          <w:rStyle w:val="Style13ptBold"/>
          <w:rFonts w:asciiTheme="majorHAnsi" w:hAnsiTheme="majorHAnsi" w:cstheme="majorHAnsi"/>
        </w:rPr>
        <w:t xml:space="preserve"> 98</w:t>
      </w:r>
      <w:r w:rsidRPr="00415E22">
        <w:rPr>
          <w:rFonts w:asciiTheme="majorHAnsi" w:hAnsiTheme="majorHAnsi" w:cstheme="majorHAnsi"/>
        </w:rPr>
        <w:t xml:space="preserve"> </w:t>
      </w:r>
      <w:r w:rsidRPr="00CE3B20">
        <w:rPr>
          <w:rFonts w:asciiTheme="majorHAnsi" w:hAnsiTheme="majorHAnsi" w:cstheme="majorHAnsi"/>
          <w:sz w:val="18"/>
          <w:szCs w:val="18"/>
        </w:rPr>
        <w:t xml:space="preserve">(Carl </w:t>
      </w:r>
      <w:proofErr w:type="spellStart"/>
      <w:r w:rsidRPr="00CE3B20">
        <w:rPr>
          <w:rFonts w:asciiTheme="majorHAnsi" w:hAnsiTheme="majorHAnsi" w:cstheme="majorHAnsi"/>
          <w:sz w:val="18"/>
          <w:szCs w:val="18"/>
        </w:rPr>
        <w:t>Conetta</w:t>
      </w:r>
      <w:proofErr w:type="spellEnd"/>
      <w:r w:rsidRPr="00CE3B20">
        <w:rPr>
          <w:rFonts w:asciiTheme="majorHAnsi" w:hAnsiTheme="majorHAnsi" w:cstheme="majorHAnsi"/>
          <w:sz w:val="18"/>
          <w:szCs w:val="18"/>
        </w:rPr>
        <w:t>, Director of the Project on Defense Alternatives, Research Fellow of the Institute for Defense and Disarmament Studies, researcher and awarded author at the Pentagon, US State Department, US House Armed Services Committee, Army War College, National Defense University, and UNIDIR, March 1998, "Global Beat: Dueling with Uncertainty: The New Logic of American Military Planning," Project on Defense Alternatives, http://www.bu.edu/globalbeat/usdefense/conetta0398.html, Accessed: 11-7-2017 /Kent Denver-NK)</w:t>
      </w:r>
    </w:p>
    <w:p w14:paraId="033A1201" w14:textId="77777777" w:rsidR="009C10B3" w:rsidRPr="00EC339D" w:rsidRDefault="009C10B3" w:rsidP="009C10B3">
      <w:pPr>
        <w:rPr>
          <w:rFonts w:asciiTheme="majorHAnsi" w:hAnsiTheme="majorHAnsi" w:cstheme="majorHAnsi"/>
          <w:u w:val="single"/>
        </w:rPr>
      </w:pPr>
      <w:r w:rsidRPr="00415E22">
        <w:rPr>
          <w:rFonts w:asciiTheme="majorHAnsi" w:hAnsiTheme="majorHAnsi" w:cstheme="majorHAnsi"/>
          <w:sz w:val="16"/>
        </w:rPr>
        <w:t>Playing with Wild Cards</w:t>
      </w:r>
      <w:r>
        <w:rPr>
          <w:rFonts w:asciiTheme="majorHAnsi" w:hAnsiTheme="majorHAnsi" w:cstheme="majorHAnsi"/>
          <w:sz w:val="16"/>
        </w:rPr>
        <w:t xml:space="preserve"> </w:t>
      </w:r>
      <w:r w:rsidRPr="00415E22">
        <w:rPr>
          <w:rFonts w:asciiTheme="majorHAnsi" w:hAnsiTheme="majorHAnsi" w:cstheme="majorHAnsi"/>
          <w:sz w:val="16"/>
        </w:rPr>
        <w:t>Without doubt, simulations -- including nonstandard ones -- can aid planning. The question is: To what end? And to what effect? Exploring "wild cards" in order to identify warning signs or to define limits is one thing; using them to establish force structure or modernization requirements, quite another. Especially suspect would be using scenarios that are detached from declared US interests to define current requirements; this would put the military "cart" before the political "horse." Another, broader concern is how the effusion of improbable conflict scenarios affects public policy discourse overall.</w:t>
      </w:r>
      <w:r>
        <w:rPr>
          <w:rFonts w:asciiTheme="majorHAnsi" w:hAnsiTheme="majorHAnsi" w:cstheme="majorHAnsi"/>
          <w:sz w:val="16"/>
        </w:rPr>
        <w:t xml:space="preserve"> </w:t>
      </w:r>
      <w:r w:rsidRPr="00010F4A">
        <w:rPr>
          <w:rStyle w:val="StyleUnderline"/>
          <w:rFonts w:asciiTheme="majorHAnsi" w:hAnsiTheme="majorHAnsi" w:cstheme="majorHAnsi"/>
          <w:highlight w:val="green"/>
        </w:rPr>
        <w:t>Conflict scenarios</w:t>
      </w:r>
      <w:r w:rsidRPr="00415E22">
        <w:rPr>
          <w:rFonts w:asciiTheme="majorHAnsi" w:hAnsiTheme="majorHAnsi" w:cstheme="majorHAnsi"/>
          <w:sz w:val="16"/>
        </w:rPr>
        <w:t xml:space="preserve">, both wild and tame, </w:t>
      </w:r>
      <w:r w:rsidRPr="00415E22">
        <w:rPr>
          <w:rStyle w:val="StyleUnderline"/>
          <w:rFonts w:asciiTheme="majorHAnsi" w:hAnsiTheme="majorHAnsi" w:cstheme="majorHAnsi"/>
        </w:rPr>
        <w:t xml:space="preserve">can </w:t>
      </w:r>
      <w:r w:rsidRPr="00010F4A">
        <w:rPr>
          <w:rStyle w:val="StyleUnderline"/>
          <w:rFonts w:asciiTheme="majorHAnsi" w:hAnsiTheme="majorHAnsi" w:cstheme="majorHAnsi"/>
          <w:highlight w:val="green"/>
        </w:rPr>
        <w:t xml:space="preserve">gain </w:t>
      </w:r>
      <w:r w:rsidRPr="00010F4A">
        <w:rPr>
          <w:rStyle w:val="Emphasis"/>
          <w:rFonts w:asciiTheme="majorHAnsi" w:hAnsiTheme="majorHAnsi" w:cstheme="majorHAnsi"/>
          <w:highlight w:val="green"/>
        </w:rPr>
        <w:t>more credibility</w:t>
      </w:r>
      <w:r w:rsidRPr="00415E22">
        <w:rPr>
          <w:rStyle w:val="StyleUnderline"/>
          <w:rFonts w:asciiTheme="majorHAnsi" w:hAnsiTheme="majorHAnsi" w:cstheme="majorHAnsi"/>
        </w:rPr>
        <w:t xml:space="preserve"> in the telling </w:t>
      </w:r>
      <w:r w:rsidRPr="00010F4A">
        <w:rPr>
          <w:rStyle w:val="StyleUnderline"/>
          <w:rFonts w:asciiTheme="majorHAnsi" w:hAnsiTheme="majorHAnsi" w:cstheme="majorHAnsi"/>
          <w:highlight w:val="green"/>
        </w:rPr>
        <w:t>than they deserve</w:t>
      </w:r>
      <w:r w:rsidRPr="00415E22">
        <w:rPr>
          <w:rFonts w:asciiTheme="majorHAnsi" w:hAnsiTheme="majorHAnsi" w:cstheme="majorHAnsi"/>
          <w:sz w:val="16"/>
        </w:rPr>
        <w:t xml:space="preserve">. </w:t>
      </w:r>
      <w:r w:rsidRPr="00415E22">
        <w:rPr>
          <w:rStyle w:val="StyleUnderline"/>
          <w:rFonts w:asciiTheme="majorHAnsi" w:hAnsiTheme="majorHAnsi" w:cstheme="majorHAnsi"/>
        </w:rPr>
        <w:t xml:space="preserve">Cognitive researcher Massimo </w:t>
      </w:r>
      <w:proofErr w:type="spellStart"/>
      <w:r w:rsidRPr="004A5977">
        <w:rPr>
          <w:rStyle w:val="StyleUnderline"/>
          <w:rFonts w:asciiTheme="majorHAnsi" w:hAnsiTheme="majorHAnsi" w:cstheme="majorHAnsi"/>
        </w:rPr>
        <w:t>Piattelli-Palmarini</w:t>
      </w:r>
      <w:proofErr w:type="spellEnd"/>
      <w:r w:rsidRPr="004A5977">
        <w:rPr>
          <w:rStyle w:val="StyleUnderline"/>
          <w:rFonts w:asciiTheme="majorHAnsi" w:hAnsiTheme="majorHAnsi" w:cstheme="majorHAnsi"/>
        </w:rPr>
        <w:t xml:space="preserve"> calls this the "Othello effect," referring to the trail of </w:t>
      </w:r>
      <w:r w:rsidRPr="004A5977">
        <w:rPr>
          <w:rStyle w:val="Emphasis"/>
          <w:rFonts w:asciiTheme="majorHAnsi" w:hAnsiTheme="majorHAnsi" w:cstheme="majorHAnsi"/>
        </w:rPr>
        <w:t>plausible</w:t>
      </w:r>
      <w:r w:rsidRPr="004A5977">
        <w:rPr>
          <w:rStyle w:val="StyleUnderline"/>
          <w:rFonts w:asciiTheme="majorHAnsi" w:hAnsiTheme="majorHAnsi" w:cstheme="majorHAnsi"/>
        </w:rPr>
        <w:t xml:space="preserve"> but </w:t>
      </w:r>
      <w:r w:rsidRPr="004A5977">
        <w:rPr>
          <w:rStyle w:val="Emphasis"/>
          <w:rFonts w:asciiTheme="majorHAnsi" w:hAnsiTheme="majorHAnsi" w:cstheme="majorHAnsi"/>
        </w:rPr>
        <w:t>false suppositions</w:t>
      </w:r>
      <w:r w:rsidRPr="004A5977">
        <w:rPr>
          <w:rFonts w:asciiTheme="majorHAnsi" w:hAnsiTheme="majorHAnsi" w:cstheme="majorHAnsi"/>
          <w:sz w:val="16"/>
        </w:rPr>
        <w:t xml:space="preserve"> that led Othello to murder his wife,</w:t>
      </w:r>
      <w:r w:rsidRPr="00415E22">
        <w:rPr>
          <w:rFonts w:asciiTheme="majorHAnsi" w:hAnsiTheme="majorHAnsi" w:cstheme="majorHAnsi"/>
          <w:sz w:val="16"/>
        </w:rPr>
        <w:t xml:space="preserve"> Desdemona. </w:t>
      </w:r>
      <w:r w:rsidRPr="00415E22">
        <w:rPr>
          <w:rStyle w:val="StyleUnderline"/>
          <w:rFonts w:asciiTheme="majorHAnsi" w:hAnsiTheme="majorHAnsi" w:cstheme="majorHAnsi"/>
        </w:rPr>
        <w:t xml:space="preserve">Even the most </w:t>
      </w:r>
      <w:r w:rsidRPr="00415E22">
        <w:rPr>
          <w:rStyle w:val="Emphasis"/>
          <w:rFonts w:asciiTheme="majorHAnsi" w:hAnsiTheme="majorHAnsi" w:cstheme="majorHAnsi"/>
        </w:rPr>
        <w:t xml:space="preserve">farfetched </w:t>
      </w:r>
      <w:r w:rsidRPr="00010F4A">
        <w:rPr>
          <w:rStyle w:val="Emphasis"/>
          <w:rFonts w:asciiTheme="majorHAnsi" w:hAnsiTheme="majorHAnsi" w:cstheme="majorHAnsi"/>
          <w:highlight w:val="green"/>
        </w:rPr>
        <w:t>scenarios</w:t>
      </w:r>
      <w:r w:rsidRPr="00010F4A">
        <w:rPr>
          <w:rStyle w:val="StyleUnderline"/>
          <w:rFonts w:asciiTheme="majorHAnsi" w:hAnsiTheme="majorHAnsi" w:cstheme="majorHAnsi"/>
          <w:highlight w:val="green"/>
        </w:rPr>
        <w:t xml:space="preserve"> comprise a </w:t>
      </w:r>
      <w:r w:rsidRPr="00010F4A">
        <w:rPr>
          <w:rStyle w:val="Emphasis"/>
          <w:rFonts w:asciiTheme="majorHAnsi" w:hAnsiTheme="majorHAnsi" w:cstheme="majorHAnsi"/>
          <w:highlight w:val="green"/>
        </w:rPr>
        <w:t>number of</w:t>
      </w:r>
      <w:r w:rsidRPr="00415E22">
        <w:rPr>
          <w:rStyle w:val="Emphasis"/>
          <w:rFonts w:asciiTheme="majorHAnsi" w:hAnsiTheme="majorHAnsi" w:cstheme="majorHAnsi"/>
        </w:rPr>
        <w:t xml:space="preserve"> steps or </w:t>
      </w:r>
      <w:r w:rsidRPr="00010F4A">
        <w:rPr>
          <w:rStyle w:val="Emphasis"/>
          <w:rFonts w:asciiTheme="majorHAnsi" w:hAnsiTheme="majorHAnsi" w:cstheme="majorHAnsi"/>
          <w:highlight w:val="green"/>
        </w:rPr>
        <w:t>links</w:t>
      </w:r>
      <w:r w:rsidRPr="00415E22">
        <w:rPr>
          <w:rStyle w:val="StyleUnderline"/>
          <w:rFonts w:asciiTheme="majorHAnsi" w:hAnsiTheme="majorHAnsi" w:cstheme="majorHAnsi"/>
        </w:rPr>
        <w:t xml:space="preserve"> each of </w:t>
      </w:r>
      <w:r w:rsidRPr="00010F4A">
        <w:rPr>
          <w:rStyle w:val="StyleUnderline"/>
          <w:rFonts w:asciiTheme="majorHAnsi" w:hAnsiTheme="majorHAnsi" w:cstheme="majorHAnsi"/>
          <w:highlight w:val="green"/>
        </w:rPr>
        <w:t>which may seem plausible</w:t>
      </w:r>
      <w:r w:rsidRPr="00415E22">
        <w:rPr>
          <w:rStyle w:val="StyleUnderline"/>
          <w:rFonts w:asciiTheme="majorHAnsi" w:hAnsiTheme="majorHAnsi" w:cstheme="majorHAnsi"/>
        </w:rPr>
        <w:t xml:space="preserve"> or even probable </w:t>
      </w:r>
      <w:r w:rsidRPr="00010F4A">
        <w:rPr>
          <w:rStyle w:val="StyleUnderline"/>
          <w:rFonts w:asciiTheme="majorHAnsi" w:hAnsiTheme="majorHAnsi" w:cstheme="majorHAnsi"/>
          <w:highlight w:val="green"/>
        </w:rPr>
        <w:t>given the one</w:t>
      </w:r>
      <w:r w:rsidRPr="00415E22">
        <w:rPr>
          <w:rStyle w:val="StyleUnderline"/>
          <w:rFonts w:asciiTheme="majorHAnsi" w:hAnsiTheme="majorHAnsi" w:cstheme="majorHAnsi"/>
        </w:rPr>
        <w:t xml:space="preserve"> that came </w:t>
      </w:r>
      <w:r w:rsidRPr="00010F4A">
        <w:rPr>
          <w:rStyle w:val="StyleUnderline"/>
          <w:rFonts w:asciiTheme="majorHAnsi" w:hAnsiTheme="majorHAnsi" w:cstheme="majorHAnsi"/>
          <w:highlight w:val="green"/>
        </w:rPr>
        <w:t>before</w:t>
      </w:r>
      <w:r w:rsidRPr="00415E22">
        <w:rPr>
          <w:rFonts w:asciiTheme="majorHAnsi" w:hAnsiTheme="majorHAnsi" w:cstheme="majorHAnsi"/>
          <w:sz w:val="16"/>
        </w:rPr>
        <w:t xml:space="preserve">. Although </w:t>
      </w:r>
      <w:r w:rsidRPr="00415E22">
        <w:rPr>
          <w:rStyle w:val="StyleUnderline"/>
          <w:rFonts w:asciiTheme="majorHAnsi" w:hAnsiTheme="majorHAnsi" w:cstheme="majorHAnsi"/>
        </w:rPr>
        <w:t xml:space="preserve">the </w:t>
      </w:r>
      <w:r w:rsidRPr="00010F4A">
        <w:rPr>
          <w:rStyle w:val="StyleUnderline"/>
          <w:rFonts w:asciiTheme="majorHAnsi" w:hAnsiTheme="majorHAnsi" w:cstheme="majorHAnsi"/>
          <w:highlight w:val="green"/>
        </w:rPr>
        <w:t>likelihood</w:t>
      </w:r>
      <w:r w:rsidRPr="00415E22">
        <w:rPr>
          <w:rStyle w:val="StyleUnderline"/>
          <w:rFonts w:asciiTheme="majorHAnsi" w:hAnsiTheme="majorHAnsi" w:cstheme="majorHAnsi"/>
        </w:rPr>
        <w:t xml:space="preserve"> of the scenario </w:t>
      </w:r>
      <w:r w:rsidRPr="00010F4A">
        <w:rPr>
          <w:rStyle w:val="Emphasis"/>
          <w:rFonts w:asciiTheme="majorHAnsi" w:hAnsiTheme="majorHAnsi" w:cstheme="majorHAnsi"/>
          <w:highlight w:val="green"/>
        </w:rPr>
        <w:t>dwindles with each step</w:t>
      </w:r>
      <w:r w:rsidRPr="00415E22">
        <w:rPr>
          <w:rStyle w:val="StyleUnderline"/>
          <w:rFonts w:asciiTheme="majorHAnsi" w:hAnsiTheme="majorHAnsi" w:cstheme="majorHAnsi"/>
        </w:rPr>
        <w:t xml:space="preserve">, </w:t>
      </w:r>
      <w:r w:rsidRPr="00415E22">
        <w:rPr>
          <w:rFonts w:asciiTheme="majorHAnsi" w:hAnsiTheme="majorHAnsi" w:cstheme="majorHAnsi"/>
          <w:sz w:val="16"/>
        </w:rPr>
        <w:t xml:space="preserve">the residual </w:t>
      </w:r>
      <w:r w:rsidRPr="00415E22">
        <w:rPr>
          <w:rStyle w:val="StyleUnderline"/>
          <w:rFonts w:asciiTheme="majorHAnsi" w:hAnsiTheme="majorHAnsi" w:cstheme="majorHAnsi"/>
        </w:rPr>
        <w:t>impression is one of plausibility</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Omitted are the many branches at </w:t>
      </w:r>
      <w:r w:rsidRPr="004A5977">
        <w:rPr>
          <w:rStyle w:val="Emphasis"/>
          <w:rFonts w:asciiTheme="majorHAnsi" w:hAnsiTheme="majorHAnsi" w:cstheme="majorHAnsi"/>
        </w:rPr>
        <w:t>each step</w:t>
      </w:r>
      <w:r w:rsidRPr="004A5977">
        <w:rPr>
          <w:rStyle w:val="StyleUnderline"/>
          <w:rFonts w:asciiTheme="majorHAnsi" w:hAnsiTheme="majorHAnsi" w:cstheme="majorHAnsi"/>
        </w:rPr>
        <w:t xml:space="preserve"> that would lead to a neutral or even positive outcome</w:t>
      </w:r>
      <w:r w:rsidRPr="004A5977">
        <w:rPr>
          <w:rFonts w:asciiTheme="majorHAnsi" w:hAnsiTheme="majorHAnsi" w:cstheme="majorHAnsi"/>
          <w:sz w:val="16"/>
        </w:rPr>
        <w:t xml:space="preserve">. </w:t>
      </w:r>
      <w:r w:rsidRPr="004A5977">
        <w:rPr>
          <w:rStyle w:val="StyleUnderline"/>
          <w:rFonts w:asciiTheme="majorHAnsi" w:hAnsiTheme="majorHAnsi" w:cstheme="majorHAnsi"/>
        </w:rPr>
        <w:t xml:space="preserve">The resulting </w:t>
      </w:r>
      <w:r w:rsidRPr="004A5977">
        <w:rPr>
          <w:rStyle w:val="Emphasis"/>
          <w:rFonts w:asciiTheme="majorHAnsi" w:hAnsiTheme="majorHAnsi" w:cstheme="majorHAnsi"/>
        </w:rPr>
        <w:t>snapshots</w:t>
      </w:r>
      <w:r w:rsidRPr="004A5977">
        <w:rPr>
          <w:rFonts w:asciiTheme="majorHAnsi" w:hAnsiTheme="majorHAnsi" w:cstheme="majorHAnsi"/>
          <w:sz w:val="16"/>
        </w:rPr>
        <w:t xml:space="preserve">, although numerous, </w:t>
      </w:r>
      <w:r w:rsidRPr="004A5977">
        <w:rPr>
          <w:rStyle w:val="StyleUnderline"/>
          <w:rFonts w:asciiTheme="majorHAnsi" w:hAnsiTheme="majorHAnsi" w:cstheme="majorHAnsi"/>
        </w:rPr>
        <w:t xml:space="preserve">offer a </w:t>
      </w:r>
      <w:r w:rsidRPr="004A5977">
        <w:rPr>
          <w:rStyle w:val="Emphasis"/>
          <w:rFonts w:asciiTheme="majorHAnsi" w:hAnsiTheme="majorHAnsi" w:cstheme="majorHAnsi"/>
        </w:rPr>
        <w:t>highly-selective</w:t>
      </w:r>
      <w:r w:rsidRPr="004A5977">
        <w:rPr>
          <w:rStyle w:val="StyleUnderline"/>
          <w:rFonts w:asciiTheme="majorHAnsi" w:hAnsiTheme="majorHAnsi" w:cstheme="majorHAnsi"/>
        </w:rPr>
        <w:t xml:space="preserve"> view of what the future may hold</w:t>
      </w:r>
      <w:r w:rsidRPr="00415E22">
        <w:rPr>
          <w:rFonts w:asciiTheme="majorHAnsi" w:hAnsiTheme="majorHAnsi" w:cstheme="majorHAnsi"/>
          <w:sz w:val="16"/>
        </w:rPr>
        <w:t xml:space="preserve">. And </w:t>
      </w:r>
      <w:r w:rsidRPr="00010F4A">
        <w:rPr>
          <w:rStyle w:val="StyleUnderline"/>
          <w:rFonts w:asciiTheme="majorHAnsi" w:hAnsiTheme="majorHAnsi" w:cstheme="majorHAnsi"/>
          <w:highlight w:val="green"/>
        </w:rPr>
        <w:t>the fact</w:t>
      </w:r>
      <w:r w:rsidRPr="00415E22">
        <w:rPr>
          <w:rStyle w:val="StyleUnderline"/>
          <w:rFonts w:asciiTheme="majorHAnsi" w:hAnsiTheme="majorHAnsi" w:cstheme="majorHAnsi"/>
        </w:rPr>
        <w:t xml:space="preserve"> that </w:t>
      </w:r>
      <w:r w:rsidRPr="00010F4A">
        <w:rPr>
          <w:rStyle w:val="StyleUnderline"/>
          <w:rFonts w:asciiTheme="majorHAnsi" w:hAnsiTheme="majorHAnsi" w:cstheme="majorHAnsi"/>
          <w:highlight w:val="green"/>
        </w:rPr>
        <w:t>only</w:t>
      </w:r>
      <w:r w:rsidRPr="00415E22">
        <w:rPr>
          <w:rStyle w:val="StyleUnderline"/>
          <w:rFonts w:asciiTheme="majorHAnsi" w:hAnsiTheme="majorHAnsi" w:cstheme="majorHAnsi"/>
        </w:rPr>
        <w:t xml:space="preserve"> the </w:t>
      </w:r>
      <w:r w:rsidRPr="00010F4A">
        <w:rPr>
          <w:rStyle w:val="StyleUnderline"/>
          <w:rFonts w:asciiTheme="majorHAnsi" w:hAnsiTheme="majorHAnsi" w:cstheme="majorHAnsi"/>
          <w:highlight w:val="green"/>
        </w:rPr>
        <w:t>negative outcomes are articulated</w:t>
      </w:r>
      <w:r w:rsidRPr="00415E22">
        <w:rPr>
          <w:rFonts w:asciiTheme="majorHAnsi" w:hAnsiTheme="majorHAnsi" w:cstheme="majorHAnsi"/>
          <w:sz w:val="16"/>
        </w:rPr>
        <w:t xml:space="preserve"> and exercised </w:t>
      </w:r>
      <w:r w:rsidRPr="00415E22">
        <w:rPr>
          <w:rStyle w:val="StyleUnderline"/>
          <w:rFonts w:asciiTheme="majorHAnsi" w:hAnsiTheme="majorHAnsi" w:cstheme="majorHAnsi"/>
        </w:rPr>
        <w:t xml:space="preserve">can </w:t>
      </w:r>
      <w:r w:rsidRPr="00010F4A">
        <w:rPr>
          <w:rStyle w:val="Emphasis"/>
          <w:rFonts w:asciiTheme="majorHAnsi" w:hAnsiTheme="majorHAnsi" w:cstheme="majorHAnsi"/>
          <w:highlight w:val="green"/>
        </w:rPr>
        <w:t>distort</w:t>
      </w:r>
      <w:r w:rsidRPr="00415E22">
        <w:rPr>
          <w:rStyle w:val="Emphasis"/>
          <w:rFonts w:asciiTheme="majorHAnsi" w:hAnsiTheme="majorHAnsi" w:cstheme="majorHAnsi"/>
        </w:rPr>
        <w:t xml:space="preserve"> the</w:t>
      </w:r>
      <w:r w:rsidRPr="00415E22">
        <w:rPr>
          <w:rStyle w:val="StyleUnderline"/>
          <w:rFonts w:asciiTheme="majorHAnsi" w:hAnsiTheme="majorHAnsi" w:cstheme="majorHAnsi"/>
        </w:rPr>
        <w:t xml:space="preserve"> </w:t>
      </w:r>
      <w:r w:rsidRPr="00415E22">
        <w:rPr>
          <w:rFonts w:asciiTheme="majorHAnsi" w:hAnsiTheme="majorHAnsi" w:cstheme="majorHAnsi"/>
          <w:sz w:val="16"/>
        </w:rPr>
        <w:t>general public</w:t>
      </w:r>
      <w:r w:rsidRPr="00415E22">
        <w:rPr>
          <w:rStyle w:val="StyleUnderline"/>
          <w:rFonts w:asciiTheme="majorHAnsi" w:hAnsiTheme="majorHAnsi" w:cstheme="majorHAnsi"/>
        </w:rPr>
        <w:t xml:space="preserve"> impression of </w:t>
      </w:r>
      <w:r w:rsidRPr="00010F4A">
        <w:rPr>
          <w:rStyle w:val="StyleUnderline"/>
          <w:rFonts w:asciiTheme="majorHAnsi" w:hAnsiTheme="majorHAnsi" w:cstheme="majorHAnsi"/>
          <w:highlight w:val="green"/>
        </w:rPr>
        <w:t>risk</w:t>
      </w:r>
      <w:r w:rsidRPr="00415E22">
        <w:rPr>
          <w:rStyle w:val="StyleUnderline"/>
          <w:rFonts w:asciiTheme="majorHAnsi" w:hAnsiTheme="majorHAnsi" w:cstheme="majorHAnsi"/>
        </w:rPr>
        <w:t>.</w:t>
      </w:r>
      <w:r>
        <w:rPr>
          <w:rStyle w:val="StyleUnderline"/>
          <w:rFonts w:asciiTheme="majorHAnsi" w:hAnsiTheme="majorHAnsi" w:cstheme="majorHAnsi"/>
        </w:rPr>
        <w:t xml:space="preserve"> </w:t>
      </w:r>
      <w:r w:rsidRPr="00415E22">
        <w:rPr>
          <w:rFonts w:asciiTheme="majorHAnsi" w:hAnsiTheme="majorHAnsi" w:cstheme="majorHAnsi"/>
          <w:sz w:val="16"/>
        </w:rPr>
        <w:t>Living with Uncertainty</w:t>
      </w:r>
      <w:r>
        <w:rPr>
          <w:rFonts w:asciiTheme="majorHAnsi" w:hAnsiTheme="majorHAnsi" w:cstheme="majorHAnsi"/>
          <w:sz w:val="16"/>
        </w:rPr>
        <w:t xml:space="preserve"> </w:t>
      </w:r>
      <w:r w:rsidRPr="00415E22">
        <w:rPr>
          <w:rFonts w:asciiTheme="majorHAnsi" w:hAnsiTheme="majorHAnsi" w:cstheme="majorHAnsi"/>
          <w:sz w:val="16"/>
        </w:rPr>
        <w:t>There is no escape from uncertainty, but there is relief from uncertainty hysteria. It begins with recognizing that instability has boundaries -- just as turbulence in physical systems has discernable onset points and parameters. The turbulence of a river, for instance, corresponds to flow and to the contours of the river's bed and banks. It occurs in patches and not randomly. The weather also is a chaotic system that resists precise long-range forecasting, but allows useful prediction of broader trends and limits.</w:t>
      </w:r>
      <w:r>
        <w:rPr>
          <w:rFonts w:asciiTheme="majorHAnsi" w:hAnsiTheme="majorHAnsi" w:cstheme="majorHAnsi"/>
          <w:sz w:val="16"/>
        </w:rPr>
        <w:t xml:space="preserve"> </w:t>
      </w:r>
      <w:r w:rsidRPr="00415E22">
        <w:rPr>
          <w:rFonts w:asciiTheme="majorHAnsi" w:hAnsiTheme="majorHAnsi" w:cstheme="majorHAnsi"/>
          <w:sz w:val="16"/>
        </w:rPr>
        <w:t xml:space="preserve">Despite uncertainty, </w:t>
      </w:r>
      <w:r w:rsidRPr="00415E22">
        <w:rPr>
          <w:rStyle w:val="StyleUnderline"/>
          <w:rFonts w:asciiTheme="majorHAnsi" w:hAnsiTheme="majorHAnsi" w:cstheme="majorHAnsi"/>
        </w:rPr>
        <w:t>statements of probability matter</w:t>
      </w:r>
      <w:r w:rsidRPr="00415E22">
        <w:rPr>
          <w:rFonts w:asciiTheme="majorHAnsi" w:hAnsiTheme="majorHAnsi" w:cstheme="majorHAnsi"/>
          <w:sz w:val="16"/>
        </w:rPr>
        <w:t xml:space="preserve">. They indicate the weight of evidence -- or whether there is any evidence at all. The </w:t>
      </w:r>
      <w:r w:rsidRPr="00010F4A">
        <w:rPr>
          <w:rStyle w:val="StyleUnderline"/>
          <w:rFonts w:asciiTheme="majorHAnsi" w:hAnsiTheme="majorHAnsi" w:cstheme="majorHAnsi"/>
          <w:highlight w:val="green"/>
        </w:rPr>
        <w:t>uncertainty</w:t>
      </w:r>
      <w:r w:rsidRPr="00415E22">
        <w:rPr>
          <w:rStyle w:val="StyleUnderline"/>
          <w:rFonts w:asciiTheme="majorHAnsi" w:hAnsiTheme="majorHAnsi" w:cstheme="majorHAnsi"/>
        </w:rPr>
        <w:t xml:space="preserve"> hawks would </w:t>
      </w:r>
      <w:r w:rsidRPr="00010F4A">
        <w:rPr>
          <w:rStyle w:val="StyleUnderline"/>
          <w:rFonts w:asciiTheme="majorHAnsi" w:hAnsiTheme="majorHAnsi" w:cstheme="majorHAnsi"/>
          <w:highlight w:val="green"/>
        </w:rPr>
        <w:t>flood our concern with</w:t>
      </w:r>
      <w:r w:rsidRPr="00415E22">
        <w:rPr>
          <w:rStyle w:val="StyleUnderline"/>
          <w:rFonts w:asciiTheme="majorHAnsi" w:hAnsiTheme="majorHAnsi" w:cstheme="majorHAnsi"/>
        </w:rPr>
        <w:t xml:space="preserve"> a horde of </w:t>
      </w:r>
      <w:r w:rsidRPr="00010F4A">
        <w:rPr>
          <w:rStyle w:val="StyleUnderline"/>
          <w:rFonts w:asciiTheme="majorHAnsi" w:hAnsiTheme="majorHAnsi" w:cstheme="majorHAnsi"/>
          <w:highlight w:val="green"/>
        </w:rPr>
        <w:t xml:space="preserve">dangers that pass </w:t>
      </w:r>
      <w:r w:rsidRPr="00415E22">
        <w:rPr>
          <w:rStyle w:val="StyleUnderline"/>
          <w:rFonts w:asciiTheme="majorHAnsi" w:hAnsiTheme="majorHAnsi" w:cstheme="majorHAnsi"/>
        </w:rPr>
        <w:t xml:space="preserve">their permissive test of </w:t>
      </w:r>
      <w:r w:rsidRPr="00010F4A">
        <w:rPr>
          <w:rStyle w:val="StyleUnderline"/>
          <w:rFonts w:asciiTheme="majorHAnsi" w:hAnsiTheme="majorHAnsi" w:cstheme="majorHAnsi"/>
          <w:highlight w:val="green"/>
        </w:rPr>
        <w:t>"</w:t>
      </w:r>
      <w:r w:rsidRPr="00010F4A">
        <w:rPr>
          <w:rStyle w:val="Emphasis"/>
          <w:rFonts w:asciiTheme="majorHAnsi" w:hAnsiTheme="majorHAnsi" w:cstheme="majorHAnsi"/>
          <w:highlight w:val="green"/>
        </w:rPr>
        <w:t>non-zero probability</w:t>
      </w:r>
      <w:r w:rsidRPr="00415E22">
        <w:rPr>
          <w:rFonts w:asciiTheme="majorHAnsi" w:hAnsiTheme="majorHAnsi" w:cstheme="majorHAnsi"/>
          <w:sz w:val="16"/>
        </w:rPr>
        <w:t xml:space="preserve">." However, </w:t>
      </w:r>
      <w:r w:rsidRPr="00010F4A">
        <w:rPr>
          <w:rStyle w:val="StyleUnderline"/>
          <w:rFonts w:asciiTheme="majorHAnsi" w:hAnsiTheme="majorHAnsi" w:cstheme="majorHAnsi"/>
          <w:highlight w:val="green"/>
        </w:rPr>
        <w:t xml:space="preserve">by </w:t>
      </w:r>
      <w:r w:rsidRPr="00010F4A">
        <w:rPr>
          <w:rStyle w:val="Emphasis"/>
          <w:rFonts w:asciiTheme="majorHAnsi" w:hAnsiTheme="majorHAnsi" w:cstheme="majorHAnsi"/>
          <w:highlight w:val="green"/>
        </w:rPr>
        <w:t>lowering the threshold</w:t>
      </w:r>
      <w:r w:rsidRPr="00010F4A">
        <w:rPr>
          <w:rStyle w:val="StyleUnderline"/>
          <w:rFonts w:asciiTheme="majorHAnsi" w:hAnsiTheme="majorHAnsi" w:cstheme="majorHAnsi"/>
          <w:highlight w:val="green"/>
        </w:rPr>
        <w:t xml:space="preserve"> of alarm, they establish</w:t>
      </w:r>
      <w:r w:rsidRPr="00415E22">
        <w:rPr>
          <w:rStyle w:val="StyleUnderline"/>
          <w:rFonts w:asciiTheme="majorHAnsi" w:hAnsiTheme="majorHAnsi" w:cstheme="majorHAnsi"/>
        </w:rPr>
        <w:t xml:space="preserve"> an </w:t>
      </w:r>
      <w:r w:rsidRPr="00010F4A">
        <w:rPr>
          <w:rStyle w:val="Emphasis"/>
          <w:rFonts w:asciiTheme="majorHAnsi" w:hAnsiTheme="majorHAnsi" w:cstheme="majorHAnsi"/>
          <w:highlight w:val="green"/>
        </w:rPr>
        <w:t>impossible</w:t>
      </w:r>
      <w:r w:rsidRPr="00415E22">
        <w:rPr>
          <w:rStyle w:val="Emphasis"/>
          <w:rFonts w:asciiTheme="majorHAnsi" w:hAnsiTheme="majorHAnsi" w:cstheme="majorHAnsi"/>
        </w:rPr>
        <w:t xml:space="preserve"> standard of </w:t>
      </w:r>
      <w:r w:rsidRPr="00010F4A">
        <w:rPr>
          <w:rStyle w:val="Emphasis"/>
          <w:rFonts w:asciiTheme="majorHAnsi" w:hAnsiTheme="majorHAnsi" w:cstheme="majorHAnsi"/>
          <w:highlight w:val="green"/>
        </w:rPr>
        <w:t>defense</w:t>
      </w:r>
      <w:r w:rsidRPr="00415E22">
        <w:rPr>
          <w:rStyle w:val="StyleUnderline"/>
          <w:rFonts w:asciiTheme="majorHAnsi" w:hAnsiTheme="majorHAnsi" w:cstheme="majorHAnsi"/>
        </w:rPr>
        <w:t xml:space="preserve"> sufficiency</w:t>
      </w:r>
      <w:r w:rsidRPr="00415E22">
        <w:rPr>
          <w:rFonts w:asciiTheme="majorHAnsi" w:hAnsiTheme="majorHAnsi" w:cstheme="majorHAnsi"/>
          <w:sz w:val="16"/>
        </w:rPr>
        <w:t xml:space="preserve">: absolute and certain military security. Given finite resources and competing ends, something less will have to do. </w:t>
      </w:r>
      <w:r w:rsidRPr="00415E22">
        <w:rPr>
          <w:rStyle w:val="StyleUnderline"/>
          <w:rFonts w:asciiTheme="majorHAnsi" w:hAnsiTheme="majorHAnsi" w:cstheme="majorHAnsi"/>
        </w:rPr>
        <w:t>Strategic wisdom</w:t>
      </w:r>
      <w:r w:rsidRPr="00415E22">
        <w:rPr>
          <w:rFonts w:asciiTheme="majorHAnsi" w:hAnsiTheme="majorHAnsi" w:cstheme="majorHAnsi"/>
          <w:sz w:val="16"/>
        </w:rPr>
        <w:t xml:space="preserve"> begins with the setting of priorities -- and priorities </w:t>
      </w:r>
      <w:r w:rsidRPr="00415E22">
        <w:rPr>
          <w:rStyle w:val="StyleUnderline"/>
          <w:rFonts w:asciiTheme="majorHAnsi" w:hAnsiTheme="majorHAnsi" w:cstheme="majorHAnsi"/>
        </w:rPr>
        <w:t>demand strict attention to what appears likely and what does not.</w:t>
      </w:r>
    </w:p>
    <w:p w14:paraId="5492E6E4" w14:textId="510394E7" w:rsidR="009C10B3" w:rsidRPr="006F5187" w:rsidRDefault="006D1140" w:rsidP="009C10B3">
      <w:pPr>
        <w:pStyle w:val="Heading4"/>
        <w:rPr>
          <w:rFonts w:asciiTheme="majorHAnsi" w:hAnsiTheme="majorHAnsi" w:cstheme="majorHAnsi"/>
        </w:rPr>
      </w:pPr>
      <w:r>
        <w:rPr>
          <w:rFonts w:asciiTheme="majorHAnsi" w:hAnsiTheme="majorHAnsi" w:cstheme="majorHAnsi"/>
        </w:rPr>
        <w:t>3</w:t>
      </w:r>
      <w:r w:rsidR="009C10B3">
        <w:rPr>
          <w:rFonts w:asciiTheme="majorHAnsi" w:hAnsiTheme="majorHAnsi" w:cstheme="majorHAnsi"/>
        </w:rPr>
        <w:t xml:space="preserve">] </w:t>
      </w:r>
      <w:r w:rsidR="009C10B3" w:rsidRPr="006F5187">
        <w:rPr>
          <w:rFonts w:asciiTheme="majorHAnsi" w:hAnsiTheme="majorHAnsi" w:cstheme="majorHAnsi"/>
        </w:rPr>
        <w:t>A probability-centric framework is best</w:t>
      </w:r>
      <w:r w:rsidR="009C10B3">
        <w:rPr>
          <w:rFonts w:asciiTheme="majorHAnsi" w:hAnsiTheme="majorHAnsi" w:cstheme="majorHAnsi"/>
        </w:rPr>
        <w:t xml:space="preserve">. </w:t>
      </w:r>
    </w:p>
    <w:p w14:paraId="22B09A16" w14:textId="77777777" w:rsidR="009C10B3" w:rsidRPr="006F615C" w:rsidRDefault="009C10B3" w:rsidP="009C10B3">
      <w:pPr>
        <w:rPr>
          <w:rFonts w:asciiTheme="majorHAnsi" w:eastAsia="Cambria" w:hAnsiTheme="majorHAnsi" w:cstheme="majorHAnsi"/>
          <w:sz w:val="18"/>
          <w:szCs w:val="18"/>
        </w:rPr>
      </w:pPr>
      <w:proofErr w:type="spellStart"/>
      <w:r w:rsidRPr="006F5187">
        <w:rPr>
          <w:rStyle w:val="Style13ptBold"/>
          <w:rFonts w:asciiTheme="majorHAnsi" w:hAnsiTheme="majorHAnsi" w:cstheme="majorHAnsi"/>
        </w:rPr>
        <w:t>Karnofsky</w:t>
      </w:r>
      <w:proofErr w:type="spellEnd"/>
      <w:r w:rsidRPr="006F5187">
        <w:rPr>
          <w:rStyle w:val="Style13ptBold"/>
          <w:rFonts w:asciiTheme="majorHAnsi" w:hAnsiTheme="majorHAnsi" w:cstheme="majorHAnsi"/>
        </w:rPr>
        <w:t>, 14</w:t>
      </w:r>
      <w:r w:rsidRPr="006F5187">
        <w:rPr>
          <w:rFonts w:asciiTheme="majorHAnsi" w:eastAsia="Cambria" w:hAnsiTheme="majorHAnsi" w:cstheme="majorHAnsi"/>
        </w:rPr>
        <w:t xml:space="preserve"> </w:t>
      </w:r>
      <w:r w:rsidRPr="006F615C">
        <w:rPr>
          <w:rFonts w:asciiTheme="majorHAnsi" w:eastAsia="Cambria" w:hAnsiTheme="majorHAnsi" w:cstheme="majorHAnsi"/>
          <w:sz w:val="18"/>
          <w:szCs w:val="18"/>
        </w:rPr>
        <w:t xml:space="preserve">– Executive Director of the Open Philanthropy Project degree in Social Studies from Harvard University (Holden </w:t>
      </w:r>
      <w:proofErr w:type="spellStart"/>
      <w:r w:rsidRPr="006F615C">
        <w:rPr>
          <w:rFonts w:asciiTheme="majorHAnsi" w:eastAsia="Cambria" w:hAnsiTheme="majorHAnsi" w:cstheme="majorHAnsi"/>
          <w:sz w:val="18"/>
          <w:szCs w:val="18"/>
        </w:rPr>
        <w:t>Karnofsky</w:t>
      </w:r>
      <w:proofErr w:type="spellEnd"/>
      <w:r w:rsidRPr="006F615C">
        <w:rPr>
          <w:rFonts w:asciiTheme="majorHAnsi" w:eastAsia="Cambria" w:hAnsiTheme="majorHAnsi" w:cstheme="majorHAnsi"/>
          <w:sz w:val="18"/>
          <w:szCs w:val="18"/>
        </w:rPr>
        <w:t xml:space="preserve">, 7/3/14,  “The Moral Value of the Far Future” </w:t>
      </w:r>
      <w:hyperlink r:id="rId13" w:history="1">
        <w:r w:rsidRPr="006F615C">
          <w:rPr>
            <w:rFonts w:asciiTheme="majorHAnsi" w:eastAsia="Cambria" w:hAnsiTheme="majorHAnsi" w:cstheme="majorHAnsi"/>
            <w:sz w:val="18"/>
            <w:szCs w:val="18"/>
          </w:rPr>
          <w:t>https://www.openphilanthropy.org/blog/moral-value-far-future</w:t>
        </w:r>
      </w:hyperlink>
      <w:r w:rsidRPr="006F615C">
        <w:rPr>
          <w:rFonts w:asciiTheme="majorHAnsi" w:eastAsia="Cambria" w:hAnsiTheme="majorHAnsi" w:cstheme="majorHAnsi"/>
          <w:sz w:val="18"/>
          <w:szCs w:val="18"/>
        </w:rPr>
        <w:t>)</w:t>
      </w:r>
    </w:p>
    <w:p w14:paraId="6C140EFD" w14:textId="77777777" w:rsidR="009C10B3" w:rsidRDefault="009C10B3" w:rsidP="009C10B3">
      <w:pPr>
        <w:rPr>
          <w:rFonts w:asciiTheme="majorHAnsi" w:eastAsia="Cambria" w:hAnsiTheme="majorHAnsi" w:cstheme="majorHAnsi"/>
          <w:sz w:val="16"/>
        </w:rPr>
      </w:pPr>
      <w:r w:rsidRPr="006F615C">
        <w:rPr>
          <w:rFonts w:asciiTheme="majorHAnsi" w:eastAsia="Cambria" w:hAnsiTheme="majorHAnsi" w:cstheme="majorHAnsi"/>
          <w:sz w:val="16"/>
        </w:rPr>
        <w:t xml:space="preserve">In Astronomical Waste, Nick </w:t>
      </w:r>
      <w:r w:rsidRPr="006F5187">
        <w:rPr>
          <w:rFonts w:asciiTheme="majorHAnsi" w:eastAsia="Cambria" w:hAnsiTheme="majorHAnsi" w:cstheme="majorHAnsi"/>
          <w:b/>
          <w:u w:val="single"/>
        </w:rPr>
        <w:t>Bostrom makes a</w:t>
      </w:r>
      <w:r w:rsidRPr="006F615C">
        <w:rPr>
          <w:rFonts w:asciiTheme="majorHAnsi" w:eastAsia="Cambria" w:hAnsiTheme="majorHAnsi" w:cstheme="majorHAnsi"/>
          <w:sz w:val="16"/>
        </w:rPr>
        <w:t xml:space="preserve"> more </w:t>
      </w:r>
      <w:r w:rsidRPr="006F5187">
        <w:rPr>
          <w:rFonts w:asciiTheme="majorHAnsi" w:eastAsia="Cambria" w:hAnsiTheme="majorHAnsi" w:cstheme="majorHAnsi"/>
          <w:b/>
          <w:u w:val="single"/>
        </w:rPr>
        <w:t>extreme</w:t>
      </w:r>
      <w:r w:rsidRPr="006F615C">
        <w:rPr>
          <w:rFonts w:asciiTheme="majorHAnsi" w:eastAsia="Cambria" w:hAnsiTheme="majorHAnsi" w:cstheme="majorHAnsi"/>
          <w:sz w:val="16"/>
        </w:rPr>
        <w:t xml:space="preserve"> and more specific </w:t>
      </w:r>
      <w:r w:rsidRPr="006F5187">
        <w:rPr>
          <w:rFonts w:asciiTheme="majorHAnsi" w:eastAsia="Cambria" w:hAnsiTheme="majorHAnsi" w:cstheme="majorHAnsi"/>
          <w:b/>
          <w:u w:val="single"/>
        </w:rPr>
        <w:t>claim: that</w:t>
      </w:r>
      <w:r w:rsidRPr="006F615C">
        <w:rPr>
          <w:rFonts w:asciiTheme="majorHAnsi" w:eastAsia="Cambria" w:hAnsiTheme="majorHAnsi" w:cstheme="majorHAnsi"/>
          <w:sz w:val="16"/>
        </w:rPr>
        <w:t xml:space="preserve"> the number of human lives possible under space colonization is so great that </w:t>
      </w:r>
      <w:r w:rsidRPr="006F5187">
        <w:rPr>
          <w:rFonts w:asciiTheme="majorHAnsi" w:eastAsia="Cambria" w:hAnsiTheme="majorHAnsi" w:cstheme="majorHAnsi"/>
          <w:b/>
          <w:u w:val="single"/>
        </w:rPr>
        <w:t>the mere possibility of a</w:t>
      </w:r>
      <w:r w:rsidRPr="006F615C">
        <w:rPr>
          <w:rFonts w:asciiTheme="majorHAnsi" w:eastAsia="Cambria" w:hAnsiTheme="majorHAnsi" w:cstheme="majorHAnsi"/>
          <w:sz w:val="16"/>
        </w:rPr>
        <w:t xml:space="preserve"> hugely </w:t>
      </w:r>
      <w:r w:rsidRPr="006F5187">
        <w:rPr>
          <w:rFonts w:asciiTheme="majorHAnsi" w:eastAsia="Cambria" w:hAnsiTheme="majorHAnsi" w:cstheme="majorHAnsi"/>
          <w:b/>
          <w:u w:val="single"/>
        </w:rPr>
        <w:t>populated future</w:t>
      </w:r>
      <w:r w:rsidRPr="006F615C">
        <w:rPr>
          <w:rFonts w:asciiTheme="majorHAnsi" w:eastAsia="Cambria" w:hAnsiTheme="majorHAnsi" w:cstheme="majorHAnsi"/>
          <w:sz w:val="16"/>
        </w:rPr>
        <w:t xml:space="preserve">, when considered in an “expected value” framework, </w:t>
      </w:r>
      <w:r w:rsidRPr="006F5187">
        <w:rPr>
          <w:rFonts w:asciiTheme="majorHAnsi" w:eastAsia="Cambria" w:hAnsiTheme="majorHAnsi" w:cstheme="majorHAnsi"/>
          <w:b/>
          <w:u w:val="single"/>
        </w:rPr>
        <w:t>dwarfs all other moral considerations</w:t>
      </w:r>
      <w:r w:rsidRPr="006F615C">
        <w:rPr>
          <w:rFonts w:asciiTheme="majorHAnsi" w:eastAsia="Cambria" w:hAnsiTheme="majorHAnsi" w:cstheme="majorHAnsi"/>
          <w:sz w:val="16"/>
        </w:rPr>
        <w:t xml:space="preserve">. I see no obvious analytical flaw in this claim, and give it some weight. However, </w:t>
      </w:r>
      <w:r w:rsidRPr="006F5187">
        <w:rPr>
          <w:rFonts w:asciiTheme="majorHAnsi" w:eastAsia="Cambria" w:hAnsiTheme="majorHAnsi" w:cstheme="majorHAnsi"/>
          <w:b/>
          <w:u w:val="single"/>
        </w:rPr>
        <w:t xml:space="preserve">because the argument relies </w:t>
      </w:r>
      <w:r w:rsidRPr="006F615C">
        <w:rPr>
          <w:rFonts w:asciiTheme="majorHAnsi" w:eastAsia="Cambria" w:hAnsiTheme="majorHAnsi" w:cstheme="majorHAnsi"/>
          <w:sz w:val="16"/>
        </w:rPr>
        <w:t xml:space="preserve">heavily </w:t>
      </w:r>
      <w:r w:rsidRPr="006F5187">
        <w:rPr>
          <w:rFonts w:asciiTheme="majorHAnsi" w:eastAsia="Cambria" w:hAnsiTheme="majorHAnsi" w:cstheme="majorHAnsi"/>
          <w:b/>
          <w:u w:val="single"/>
        </w:rPr>
        <w:t>on specific predictions about a distant future</w:t>
      </w:r>
      <w:r w:rsidRPr="006F615C">
        <w:rPr>
          <w:rFonts w:asciiTheme="majorHAnsi" w:eastAsia="Cambria" w:hAnsiTheme="majorHAnsi" w:cstheme="majorHAnsi"/>
          <w:sz w:val="16"/>
        </w:rPr>
        <w:t xml:space="preserve">, seemingly (as far as I can tell) </w:t>
      </w:r>
      <w:r w:rsidRPr="006F5187">
        <w:rPr>
          <w:rFonts w:asciiTheme="majorHAnsi" w:eastAsia="Cambria" w:hAnsiTheme="majorHAnsi" w:cstheme="majorHAnsi"/>
          <w:b/>
          <w:iCs/>
          <w:u w:val="single"/>
          <w:bdr w:val="single" w:sz="8" w:space="0" w:color="auto"/>
        </w:rPr>
        <w:t>backed by little other than speculation</w:t>
      </w:r>
      <w:r w:rsidRPr="006F615C">
        <w:rPr>
          <w:rFonts w:asciiTheme="majorHAnsi" w:eastAsia="Cambria" w:hAnsiTheme="majorHAnsi" w:cstheme="majorHAnsi"/>
          <w:sz w:val="16"/>
        </w:rPr>
        <w:t xml:space="preserve">, I do not consider it “robust,” and so </w:t>
      </w:r>
      <w:r w:rsidRPr="006F5187">
        <w:rPr>
          <w:rFonts w:asciiTheme="majorHAnsi" w:eastAsia="Cambria" w:hAnsiTheme="majorHAnsi" w:cstheme="majorHAnsi"/>
          <w:b/>
          <w:u w:val="single"/>
        </w:rPr>
        <w:t>I do not consider it rational to let it play a</w:t>
      </w:r>
      <w:r w:rsidRPr="006F615C">
        <w:rPr>
          <w:rFonts w:asciiTheme="majorHAnsi" w:eastAsia="Cambria" w:hAnsiTheme="majorHAnsi" w:cstheme="majorHAnsi"/>
          <w:sz w:val="16"/>
        </w:rPr>
        <w:t xml:space="preserve">n overwhelming </w:t>
      </w:r>
      <w:r w:rsidRPr="006F5187">
        <w:rPr>
          <w:rFonts w:asciiTheme="majorHAnsi" w:eastAsia="Cambria" w:hAnsiTheme="majorHAnsi" w:cstheme="majorHAnsi"/>
          <w:b/>
          <w:u w:val="single"/>
        </w:rPr>
        <w:t>role in</w:t>
      </w:r>
      <w:r w:rsidRPr="006F615C">
        <w:rPr>
          <w:rFonts w:asciiTheme="majorHAnsi" w:eastAsia="Cambria" w:hAnsiTheme="majorHAnsi" w:cstheme="majorHAnsi"/>
          <w:sz w:val="16"/>
        </w:rPr>
        <w:t xml:space="preserve"> my belief system and </w:t>
      </w:r>
      <w:r w:rsidRPr="006F5187">
        <w:rPr>
          <w:rFonts w:asciiTheme="majorHAnsi" w:eastAsia="Cambria" w:hAnsiTheme="majorHAnsi" w:cstheme="majorHAnsi"/>
          <w:b/>
          <w:u w:val="single"/>
        </w:rPr>
        <w:t>actions</w:t>
      </w:r>
      <w:r w:rsidRPr="006F615C">
        <w:rPr>
          <w:rFonts w:asciiTheme="majorHAnsi" w:eastAsia="Cambria"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F615C">
        <w:rPr>
          <w:rFonts w:asciiTheme="majorHAnsi" w:eastAsia="Cambria" w:hAnsiTheme="majorHAnsi" w:cstheme="majorHAnsi"/>
          <w:sz w:val="16"/>
        </w:rPr>
        <w:t>utilitarians</w:t>
      </w:r>
      <w:proofErr w:type="spellEnd"/>
      <w:r w:rsidRPr="006F615C">
        <w:rPr>
          <w:rFonts w:asciiTheme="majorHAnsi" w:eastAsia="Cambria"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F615C">
        <w:rPr>
          <w:rFonts w:asciiTheme="majorHAnsi" w:eastAsia="Cambria" w:hAnsiTheme="majorHAnsi" w:cstheme="majorHAnsi"/>
          <w:sz w:val="16"/>
        </w:rPr>
        <w:t>Yudkowsky</w:t>
      </w:r>
      <w:proofErr w:type="spellEnd"/>
      <w:r w:rsidRPr="006F615C">
        <w:rPr>
          <w:rFonts w:asciiTheme="majorHAnsi" w:eastAsia="Cambria"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010F4A">
        <w:rPr>
          <w:rFonts w:asciiTheme="majorHAnsi" w:eastAsia="Cambria" w:hAnsiTheme="majorHAnsi" w:cstheme="majorHAnsi"/>
          <w:sz w:val="16"/>
          <w:highlight w:val="green"/>
        </w:rPr>
        <w:t>“</w:t>
      </w:r>
      <w:r w:rsidRPr="00010F4A">
        <w:rPr>
          <w:rFonts w:asciiTheme="majorHAnsi" w:eastAsia="Cambria" w:hAnsiTheme="majorHAnsi" w:cstheme="majorHAnsi"/>
          <w:b/>
          <w:highlight w:val="green"/>
          <w:u w:val="single"/>
        </w:rPr>
        <w:t>Minimize existential risk</w:t>
      </w:r>
      <w:r w:rsidRPr="006F5187">
        <w:rPr>
          <w:rFonts w:asciiTheme="majorHAnsi" w:eastAsia="Cambria" w:hAnsiTheme="majorHAnsi" w:cstheme="majorHAnsi"/>
          <w:b/>
          <w:u w:val="single"/>
        </w:rPr>
        <w:t>!” would</w:t>
      </w:r>
      <w:r w:rsidRPr="006F615C">
        <w:rPr>
          <w:rFonts w:asciiTheme="majorHAnsi" w:eastAsia="Cambria" w:hAnsiTheme="majorHAnsi" w:cstheme="majorHAnsi"/>
          <w:sz w:val="16"/>
        </w:rPr>
        <w:t xml:space="preserve"> seem to potentially </w:t>
      </w:r>
      <w:r w:rsidRPr="006F5187">
        <w:rPr>
          <w:rFonts w:asciiTheme="majorHAnsi" w:eastAsia="Cambria" w:hAnsiTheme="majorHAnsi" w:cstheme="majorHAnsi"/>
          <w:b/>
          <w:u w:val="single"/>
        </w:rPr>
        <w:t>include any contribution to general human empowerment</w:t>
      </w:r>
      <w:r w:rsidRPr="006F615C">
        <w:rPr>
          <w:rFonts w:asciiTheme="majorHAnsi" w:eastAsia="Cambria" w:hAnsiTheme="majorHAnsi" w:cstheme="majorHAnsi"/>
          <w:sz w:val="16"/>
        </w:rPr>
        <w:t xml:space="preserve">. I have often been challenged to explain how </w:t>
      </w:r>
      <w:r w:rsidRPr="00010F4A">
        <w:rPr>
          <w:rFonts w:asciiTheme="majorHAnsi" w:eastAsia="Cambria" w:hAnsiTheme="majorHAnsi" w:cstheme="majorHAnsi"/>
          <w:b/>
          <w:highlight w:val="green"/>
          <w:u w:val="single"/>
        </w:rPr>
        <w:t>one could</w:t>
      </w:r>
      <w:r w:rsidRPr="006F615C">
        <w:rPr>
          <w:rFonts w:asciiTheme="majorHAnsi" w:eastAsia="Cambria" w:hAnsiTheme="majorHAnsi" w:cstheme="majorHAnsi"/>
          <w:sz w:val="16"/>
        </w:rPr>
        <w:t xml:space="preserve"> possibly </w:t>
      </w:r>
      <w:r w:rsidRPr="00010F4A">
        <w:rPr>
          <w:rFonts w:asciiTheme="majorHAnsi" w:eastAsia="Cambria" w:hAnsiTheme="majorHAnsi" w:cstheme="majorHAnsi"/>
          <w:b/>
          <w:highlight w:val="green"/>
          <w:u w:val="single"/>
        </w:rPr>
        <w:t>reconcile</w:t>
      </w:r>
      <w:r w:rsidRPr="006F615C">
        <w:rPr>
          <w:rFonts w:asciiTheme="majorHAnsi" w:eastAsia="Cambria" w:hAnsiTheme="majorHAnsi" w:cstheme="majorHAnsi"/>
          <w:sz w:val="16"/>
        </w:rPr>
        <w:t xml:space="preserve"> (a) </w:t>
      </w:r>
      <w:r w:rsidRPr="00010F4A">
        <w:rPr>
          <w:rFonts w:asciiTheme="majorHAnsi" w:eastAsia="Cambria" w:hAnsiTheme="majorHAnsi" w:cstheme="majorHAnsi"/>
          <w:b/>
          <w:highlight w:val="green"/>
          <w:u w:val="single"/>
        </w:rPr>
        <w:t>caring</w:t>
      </w:r>
      <w:r w:rsidRPr="006F5187">
        <w:rPr>
          <w:rFonts w:asciiTheme="majorHAnsi" w:eastAsia="Cambria" w:hAnsiTheme="majorHAnsi" w:cstheme="majorHAnsi"/>
          <w:b/>
          <w:u w:val="single"/>
        </w:rPr>
        <w:t xml:space="preserve"> </w:t>
      </w:r>
      <w:r w:rsidRPr="006F615C">
        <w:rPr>
          <w:rFonts w:asciiTheme="majorHAnsi" w:eastAsia="Cambria" w:hAnsiTheme="majorHAnsi" w:cstheme="majorHAnsi"/>
          <w:sz w:val="16"/>
        </w:rPr>
        <w:t xml:space="preserve">a great deal </w:t>
      </w:r>
      <w:r w:rsidRPr="00010F4A">
        <w:rPr>
          <w:rFonts w:asciiTheme="majorHAnsi" w:eastAsia="Cambria" w:hAnsiTheme="majorHAnsi" w:cstheme="majorHAnsi"/>
          <w:b/>
          <w:highlight w:val="green"/>
          <w:u w:val="single"/>
        </w:rPr>
        <w:t>about the far future with</w:t>
      </w:r>
      <w:r w:rsidRPr="006F615C">
        <w:rPr>
          <w:rFonts w:asciiTheme="majorHAnsi" w:eastAsia="Cambria" w:hAnsiTheme="majorHAnsi" w:cstheme="majorHAnsi"/>
          <w:sz w:val="16"/>
        </w:rPr>
        <w:t xml:space="preserve"> (b) </w:t>
      </w:r>
      <w:r w:rsidRPr="00010F4A">
        <w:rPr>
          <w:rFonts w:asciiTheme="majorHAnsi" w:eastAsia="Cambria" w:hAnsiTheme="majorHAnsi" w:cstheme="majorHAnsi"/>
          <w:b/>
          <w:highlight w:val="green"/>
          <w:u w:val="single"/>
        </w:rPr>
        <w:t>donating to</w:t>
      </w:r>
      <w:r w:rsidRPr="006F615C">
        <w:rPr>
          <w:rFonts w:asciiTheme="majorHAnsi" w:eastAsia="Cambria" w:hAnsiTheme="majorHAnsi" w:cstheme="majorHAnsi"/>
          <w:sz w:val="16"/>
        </w:rPr>
        <w:t xml:space="preserve"> one of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w:t>
      </w:r>
      <w:r w:rsidRPr="00010F4A">
        <w:rPr>
          <w:rFonts w:asciiTheme="majorHAnsi" w:eastAsia="Cambria" w:hAnsiTheme="majorHAnsi" w:cstheme="majorHAnsi"/>
          <w:b/>
          <w:highlight w:val="green"/>
          <w:u w:val="single"/>
        </w:rPr>
        <w:t>charitie</w:t>
      </w:r>
      <w:r w:rsidRPr="00010F4A">
        <w:rPr>
          <w:rFonts w:asciiTheme="majorHAnsi" w:eastAsia="Cambria" w:hAnsiTheme="majorHAnsi" w:cstheme="majorHAnsi"/>
          <w:sz w:val="16"/>
          <w:highlight w:val="green"/>
        </w:rPr>
        <w:t>s.</w:t>
      </w:r>
      <w:r w:rsidRPr="006F615C">
        <w:rPr>
          <w:rFonts w:asciiTheme="majorHAnsi" w:eastAsia="Cambria" w:hAnsiTheme="majorHAnsi" w:cstheme="majorHAnsi"/>
          <w:sz w:val="16"/>
        </w:rPr>
        <w:t xml:space="preserve"> My general response is that </w:t>
      </w:r>
      <w:r w:rsidRPr="006F5187">
        <w:rPr>
          <w:rFonts w:asciiTheme="majorHAnsi" w:eastAsia="Cambria" w:hAnsiTheme="majorHAnsi" w:cstheme="majorHAnsi"/>
          <w:b/>
          <w:u w:val="single"/>
        </w:rPr>
        <w:t>in the face of sufficient uncertainty</w:t>
      </w:r>
      <w:r w:rsidRPr="006F615C">
        <w:rPr>
          <w:rFonts w:asciiTheme="majorHAnsi" w:eastAsia="Cambria" w:hAnsiTheme="majorHAnsi" w:cstheme="majorHAnsi"/>
          <w:sz w:val="16"/>
        </w:rPr>
        <w:t xml:space="preserve"> about one’s options, and lack of conviction that there are good (in the sense of high expected value) opportunities to make an enormous difference, </w:t>
      </w:r>
      <w:r w:rsidRPr="006F5187">
        <w:rPr>
          <w:rFonts w:asciiTheme="majorHAnsi" w:eastAsia="Cambria" w:hAnsiTheme="majorHAnsi" w:cstheme="majorHAnsi"/>
          <w:b/>
          <w:u w:val="single"/>
        </w:rPr>
        <w:t>it is rational to try to make a smaller but robustly positive difference, whether or not one can trace a specific causal pathway from doing this small amount of good to making a large impact on the far future.</w:t>
      </w:r>
      <w:r w:rsidRPr="006F615C">
        <w:rPr>
          <w:rFonts w:asciiTheme="majorHAnsi" w:eastAsia="Cambria" w:hAnsiTheme="majorHAnsi" w:cstheme="majorHAnsi"/>
          <w:sz w:val="16"/>
        </w:rPr>
        <w:t xml:space="preserve"> A few brief arguments in support of this position: I believe that </w:t>
      </w:r>
      <w:r w:rsidRPr="006F5187">
        <w:rPr>
          <w:rFonts w:asciiTheme="majorHAnsi" w:eastAsia="Cambria" w:hAnsiTheme="majorHAnsi" w:cstheme="majorHAnsi"/>
          <w:b/>
          <w:u w:val="single"/>
        </w:rPr>
        <w:t>the track record of “</w:t>
      </w:r>
      <w:r w:rsidRPr="00010F4A">
        <w:rPr>
          <w:rFonts w:asciiTheme="majorHAnsi" w:eastAsia="Cambria" w:hAnsiTheme="majorHAnsi" w:cstheme="majorHAnsi"/>
          <w:b/>
          <w:highlight w:val="green"/>
          <w:u w:val="single"/>
        </w:rPr>
        <w:t xml:space="preserve">taking </w:t>
      </w:r>
      <w:r w:rsidRPr="006F5187">
        <w:rPr>
          <w:rFonts w:asciiTheme="majorHAnsi" w:eastAsia="Cambria" w:hAnsiTheme="majorHAnsi" w:cstheme="majorHAnsi"/>
          <w:b/>
          <w:u w:val="single"/>
        </w:rPr>
        <w:t xml:space="preserve">robustly </w:t>
      </w:r>
      <w:r w:rsidRPr="00010F4A">
        <w:rPr>
          <w:rFonts w:asciiTheme="majorHAnsi" w:eastAsia="Cambria" w:hAnsiTheme="majorHAnsi" w:cstheme="majorHAnsi"/>
          <w:b/>
          <w:highlight w:val="green"/>
          <w:u w:val="single"/>
        </w:rPr>
        <w:t>strong opportunities to do ‘something good’</w:t>
      </w:r>
      <w:r w:rsidRPr="006F5187">
        <w:rPr>
          <w:rFonts w:asciiTheme="majorHAnsi" w:eastAsia="Cambria" w:hAnsiTheme="majorHAnsi" w:cstheme="majorHAnsi"/>
          <w:b/>
          <w:u w:val="single"/>
        </w:rPr>
        <w:t xml:space="preserve"> ” </w:t>
      </w:r>
      <w:r w:rsidRPr="00010F4A">
        <w:rPr>
          <w:rFonts w:asciiTheme="majorHAnsi" w:eastAsia="Cambria" w:hAnsiTheme="majorHAnsi" w:cstheme="majorHAnsi"/>
          <w:b/>
          <w:highlight w:val="green"/>
          <w:u w:val="single"/>
        </w:rPr>
        <w:t>is far better than</w:t>
      </w:r>
      <w:r w:rsidRPr="006F5187">
        <w:rPr>
          <w:rFonts w:asciiTheme="majorHAnsi" w:eastAsia="Cambria" w:hAnsiTheme="majorHAnsi" w:cstheme="majorHAnsi"/>
          <w:b/>
          <w:u w:val="single"/>
        </w:rPr>
        <w:t xml:space="preserve"> the track record of “</w:t>
      </w:r>
      <w:r w:rsidRPr="00010F4A">
        <w:rPr>
          <w:rFonts w:asciiTheme="majorHAnsi" w:eastAsia="Cambria" w:hAnsiTheme="majorHAnsi" w:cstheme="majorHAnsi"/>
          <w:b/>
          <w:highlight w:val="green"/>
          <w:u w:val="single"/>
        </w:rPr>
        <w:t>taking actions</w:t>
      </w:r>
      <w:r w:rsidRPr="006F5187">
        <w:rPr>
          <w:rFonts w:asciiTheme="majorHAnsi" w:eastAsia="Cambria" w:hAnsiTheme="majorHAnsi" w:cstheme="majorHAnsi"/>
          <w:b/>
          <w:u w:val="single"/>
        </w:rPr>
        <w:t xml:space="preserve"> whose value is contingent on high-uncertainty arguments about </w:t>
      </w:r>
      <w:r w:rsidRPr="00010F4A">
        <w:rPr>
          <w:rFonts w:asciiTheme="majorHAnsi" w:eastAsia="Cambria" w:hAnsiTheme="majorHAnsi" w:cstheme="majorHAnsi"/>
          <w:b/>
          <w:highlight w:val="green"/>
          <w:u w:val="single"/>
        </w:rPr>
        <w:t>where the highest utility lies</w:t>
      </w:r>
      <w:r w:rsidRPr="006F615C">
        <w:rPr>
          <w:rFonts w:asciiTheme="majorHAnsi" w:eastAsia="Cambria" w:hAnsiTheme="majorHAnsi" w:cstheme="majorHAnsi"/>
          <w:sz w:val="16"/>
        </w:rPr>
        <w:t xml:space="preserve">, and/or arguments about what is likely to happen in the far future.” This is true even when one evaluates track record only in terms of seeming impact on the far future. The developments that seem most positive in retrospect - from large ones like the development of the steam engine to small ones like the many economic contributions that facilitated strong overall growth - seem to have been driven by the former approach, and I’m not aware of many examples in which the latter approach has yielded great benefits. I see some sense in which the world’s overall civilizational ecosystem seems to have done a better job optimizing for the far future than any of the world’s individual minds. It’s often the case that people </w:t>
      </w:r>
      <w:r w:rsidRPr="00010F4A">
        <w:rPr>
          <w:rFonts w:asciiTheme="majorHAnsi" w:eastAsia="Cambria" w:hAnsiTheme="majorHAnsi" w:cstheme="majorHAnsi"/>
          <w:b/>
          <w:highlight w:val="green"/>
          <w:u w:val="single"/>
        </w:rPr>
        <w:t>act</w:t>
      </w:r>
      <w:r w:rsidRPr="006F5187">
        <w:rPr>
          <w:rFonts w:asciiTheme="majorHAnsi" w:eastAsia="Cambria" w:hAnsiTheme="majorHAnsi" w:cstheme="majorHAnsi"/>
          <w:b/>
          <w:u w:val="single"/>
        </w:rPr>
        <w:t xml:space="preserve">ing </w:t>
      </w:r>
      <w:r w:rsidRPr="00010F4A">
        <w:rPr>
          <w:rFonts w:asciiTheme="majorHAnsi" w:eastAsia="Cambria" w:hAnsiTheme="majorHAnsi" w:cstheme="majorHAnsi"/>
          <w:b/>
          <w:highlight w:val="green"/>
          <w:u w:val="single"/>
        </w:rPr>
        <w:t>on</w:t>
      </w:r>
      <w:r w:rsidRPr="006F615C">
        <w:rPr>
          <w:rFonts w:asciiTheme="majorHAnsi" w:eastAsia="Cambria" w:hAnsiTheme="majorHAnsi" w:cstheme="majorHAnsi"/>
          <w:sz w:val="16"/>
        </w:rPr>
        <w:t xml:space="preserve"> relatively </w:t>
      </w:r>
      <w:r w:rsidRPr="00010F4A">
        <w:rPr>
          <w:rFonts w:asciiTheme="majorHAnsi" w:eastAsia="Cambria" w:hAnsiTheme="majorHAnsi" w:cstheme="majorHAnsi"/>
          <w:b/>
          <w:highlight w:val="green"/>
          <w:u w:val="single"/>
        </w:rPr>
        <w:t>short-term, tangible considerations</w:t>
      </w:r>
      <w:r w:rsidRPr="006F615C">
        <w:rPr>
          <w:rFonts w:asciiTheme="majorHAnsi" w:eastAsia="Cambria" w:hAnsiTheme="majorHAnsi" w:cstheme="majorHAnsi"/>
          <w:sz w:val="16"/>
        </w:rPr>
        <w:t xml:space="preserve"> (especially when they did so with creativity, integrity, transparency, </w:t>
      </w:r>
      <w:proofErr w:type="spellStart"/>
      <w:r w:rsidRPr="006F615C">
        <w:rPr>
          <w:rFonts w:asciiTheme="majorHAnsi" w:eastAsia="Cambria" w:hAnsiTheme="majorHAnsi" w:cstheme="majorHAnsi"/>
          <w:sz w:val="16"/>
        </w:rPr>
        <w:t>consensuality</w:t>
      </w:r>
      <w:proofErr w:type="spellEnd"/>
      <w:r w:rsidRPr="006F615C">
        <w:rPr>
          <w:rFonts w:asciiTheme="majorHAnsi" w:eastAsia="Cambria" w:hAnsiTheme="majorHAnsi" w:cstheme="majorHAnsi"/>
          <w:sz w:val="16"/>
        </w:rPr>
        <w:t xml:space="preserve">, and pursuit of gain via value creation rather than value transfer) </w:t>
      </w:r>
      <w:r w:rsidRPr="006F5187">
        <w:rPr>
          <w:rFonts w:asciiTheme="majorHAnsi" w:eastAsia="Cambria" w:hAnsiTheme="majorHAnsi" w:cstheme="majorHAnsi"/>
          <w:b/>
          <w:u w:val="single"/>
        </w:rPr>
        <w:t>have done good in ways they themselves wouldn’t have been able to foresee</w:t>
      </w:r>
      <w:r w:rsidRPr="006F615C">
        <w:rPr>
          <w:rFonts w:asciiTheme="majorHAnsi" w:eastAsia="Cambria" w:hAnsiTheme="majorHAnsi" w:cstheme="majorHAnsi"/>
          <w:sz w:val="16"/>
        </w:rPr>
        <w:t xml:space="preserve">. If this is correct, it seems to imply that </w:t>
      </w:r>
      <w:r w:rsidRPr="006F5187">
        <w:rPr>
          <w:rFonts w:asciiTheme="majorHAnsi" w:eastAsia="Cambria" w:hAnsiTheme="majorHAnsi" w:cstheme="majorHAnsi"/>
          <w:b/>
          <w:u w:val="single"/>
        </w:rPr>
        <w:t xml:space="preserve">one should be focused on “playing one’s role as well as possible” </w:t>
      </w:r>
      <w:r w:rsidRPr="006F615C">
        <w:rPr>
          <w:rFonts w:asciiTheme="majorHAnsi" w:eastAsia="Cambria" w:hAnsiTheme="majorHAnsi" w:cstheme="majorHAnsi"/>
          <w:sz w:val="16"/>
        </w:rPr>
        <w:t xml:space="preserve">- on finding opportunities to “beat the broad market” (to do more good than people with similar goals would be able to) </w:t>
      </w:r>
      <w:r w:rsidRPr="00010F4A">
        <w:rPr>
          <w:rFonts w:asciiTheme="majorHAnsi" w:eastAsia="Cambria" w:hAnsiTheme="majorHAnsi" w:cstheme="majorHAnsi"/>
          <w:b/>
          <w:highlight w:val="green"/>
          <w:u w:val="single"/>
        </w:rPr>
        <w:t>rather than pouring one’s resources into the</w:t>
      </w:r>
      <w:r w:rsidRPr="006F615C">
        <w:rPr>
          <w:rFonts w:asciiTheme="majorHAnsi" w:eastAsia="Cambria" w:hAnsiTheme="majorHAnsi" w:cstheme="majorHAnsi"/>
          <w:sz w:val="16"/>
        </w:rPr>
        <w:t xml:space="preserve"> areas that non-robust estimates have indicated as most important to the </w:t>
      </w:r>
      <w:r w:rsidRPr="00010F4A">
        <w:rPr>
          <w:rFonts w:asciiTheme="majorHAnsi" w:eastAsia="Cambria" w:hAnsiTheme="majorHAnsi" w:cstheme="majorHAnsi"/>
          <w:b/>
          <w:highlight w:val="green"/>
          <w:u w:val="single"/>
        </w:rPr>
        <w:t>far future</w:t>
      </w:r>
      <w:r w:rsidRPr="006F615C">
        <w:rPr>
          <w:rFonts w:asciiTheme="majorHAnsi" w:eastAsia="Cambria" w:hAnsiTheme="majorHAnsi" w:cstheme="majorHAnsi"/>
          <w:sz w:val="16"/>
        </w:rPr>
        <w:t xml:space="preserve">. </w:t>
      </w:r>
      <w:r w:rsidRPr="006F5187">
        <w:rPr>
          <w:rFonts w:asciiTheme="majorHAnsi" w:eastAsia="Cambria" w:hAnsiTheme="majorHAnsi" w:cstheme="majorHAnsi"/>
          <w:b/>
          <w:u w:val="single"/>
        </w:rPr>
        <w:t xml:space="preserve">The process of </w:t>
      </w:r>
      <w:r w:rsidRPr="00010F4A">
        <w:rPr>
          <w:rFonts w:asciiTheme="majorHAnsi" w:eastAsia="Cambria" w:hAnsiTheme="majorHAnsi" w:cstheme="majorHAnsi"/>
          <w:b/>
          <w:highlight w:val="green"/>
          <w:u w:val="single"/>
        </w:rPr>
        <w:t xml:space="preserve">trying to accomplish tangible good can lead to </w:t>
      </w:r>
      <w:r w:rsidRPr="006F5187">
        <w:rPr>
          <w:rFonts w:asciiTheme="majorHAnsi" w:eastAsia="Cambria" w:hAnsiTheme="majorHAnsi" w:cstheme="majorHAnsi"/>
          <w:b/>
          <w:u w:val="single"/>
        </w:rPr>
        <w:t xml:space="preserve">a great deal of </w:t>
      </w:r>
      <w:r w:rsidRPr="00010F4A">
        <w:rPr>
          <w:rFonts w:asciiTheme="majorHAnsi" w:eastAsia="Cambria" w:hAnsiTheme="majorHAnsi" w:cstheme="majorHAnsi"/>
          <w:b/>
          <w:highlight w:val="green"/>
          <w:u w:val="single"/>
        </w:rPr>
        <w:t>learning</w:t>
      </w:r>
      <w:r w:rsidRPr="006F5187">
        <w:rPr>
          <w:rFonts w:asciiTheme="majorHAnsi" w:eastAsia="Cambria" w:hAnsiTheme="majorHAnsi" w:cstheme="majorHAnsi"/>
          <w:b/>
          <w:u w:val="single"/>
        </w:rPr>
        <w:t xml:space="preserve"> </w:t>
      </w:r>
      <w:r w:rsidRPr="00010F4A">
        <w:rPr>
          <w:rFonts w:asciiTheme="majorHAnsi" w:eastAsia="Cambria" w:hAnsiTheme="majorHAnsi" w:cstheme="majorHAnsi"/>
          <w:b/>
          <w:highlight w:val="green"/>
          <w:u w:val="single"/>
        </w:rPr>
        <w:t>and</w:t>
      </w:r>
      <w:r w:rsidRPr="006F5187">
        <w:rPr>
          <w:rFonts w:asciiTheme="majorHAnsi" w:eastAsia="Cambria" w:hAnsiTheme="majorHAnsi" w:cstheme="majorHAnsi"/>
          <w:b/>
          <w:u w:val="single"/>
        </w:rPr>
        <w:t xml:space="preserve"> unexpected </w:t>
      </w:r>
      <w:r w:rsidRPr="00010F4A">
        <w:rPr>
          <w:rFonts w:asciiTheme="majorHAnsi" w:eastAsia="Cambria" w:hAnsiTheme="majorHAnsi" w:cstheme="majorHAnsi"/>
          <w:b/>
          <w:highlight w:val="green"/>
          <w:u w:val="single"/>
        </w:rPr>
        <w:t xml:space="preserve">positive developments, </w:t>
      </w:r>
      <w:r w:rsidRPr="006F5187">
        <w:rPr>
          <w:rFonts w:asciiTheme="majorHAnsi" w:eastAsia="Cambria" w:hAnsiTheme="majorHAnsi" w:cstheme="majorHAnsi"/>
          <w:b/>
          <w:u w:val="single"/>
        </w:rPr>
        <w:t>more so</w:t>
      </w:r>
      <w:r w:rsidRPr="006F615C">
        <w:rPr>
          <w:rFonts w:asciiTheme="majorHAnsi" w:eastAsia="Cambria" w:hAnsiTheme="majorHAnsi" w:cstheme="majorHAnsi"/>
          <w:sz w:val="16"/>
        </w:rPr>
        <w:t xml:space="preserve"> (in my view) </w:t>
      </w:r>
      <w:r w:rsidRPr="006F5187">
        <w:rPr>
          <w:rFonts w:asciiTheme="majorHAnsi" w:eastAsia="Cambria" w:hAnsiTheme="majorHAnsi" w:cstheme="majorHAnsi"/>
          <w:b/>
          <w:u w:val="single"/>
        </w:rPr>
        <w:t xml:space="preserve">than </w:t>
      </w:r>
      <w:r w:rsidRPr="006F615C">
        <w:rPr>
          <w:rFonts w:asciiTheme="majorHAnsi" w:eastAsia="Cambria" w:hAnsiTheme="majorHAnsi" w:cstheme="majorHAnsi"/>
          <w:sz w:val="16"/>
        </w:rPr>
        <w:t xml:space="preserve">the process of putting resources into a low-feedback endeavor based on </w:t>
      </w:r>
      <w:r w:rsidRPr="006F5187">
        <w:rPr>
          <w:rFonts w:asciiTheme="majorHAnsi" w:eastAsia="Cambria" w:hAnsiTheme="majorHAnsi" w:cstheme="majorHAnsi"/>
          <w:b/>
          <w:u w:val="single"/>
        </w:rPr>
        <w:t>one’</w:t>
      </w:r>
      <w:r w:rsidRPr="006F615C">
        <w:rPr>
          <w:rFonts w:asciiTheme="majorHAnsi" w:eastAsia="Cambria" w:hAnsiTheme="majorHAnsi" w:cstheme="majorHAnsi"/>
          <w:sz w:val="16"/>
        </w:rPr>
        <w:t xml:space="preserve">s current </w:t>
      </w:r>
      <w:r w:rsidRPr="006F5187">
        <w:rPr>
          <w:rFonts w:asciiTheme="majorHAnsi" w:eastAsia="Cambria" w:hAnsiTheme="majorHAnsi" w:cstheme="majorHAnsi"/>
          <w:b/>
          <w:u w:val="single"/>
        </w:rPr>
        <w:t>best-guess theory</w:t>
      </w:r>
      <w:r w:rsidRPr="006F615C">
        <w:rPr>
          <w:rFonts w:asciiTheme="majorHAnsi" w:eastAsia="Cambria" w:hAnsiTheme="majorHAnsi" w:cstheme="majorHAnsi"/>
          <w:sz w:val="16"/>
        </w:rPr>
        <w:t xml:space="preserve">. In my conversation with Luke and Eliezer, the two of them hypothesized that the greatest positive benefit of supporting </w:t>
      </w:r>
      <w:proofErr w:type="spellStart"/>
      <w:r w:rsidRPr="006F615C">
        <w:rPr>
          <w:rFonts w:asciiTheme="majorHAnsi" w:eastAsia="Cambria" w:hAnsiTheme="majorHAnsi" w:cstheme="majorHAnsi"/>
          <w:sz w:val="16"/>
        </w:rPr>
        <w:t>GiveWell’s</w:t>
      </w:r>
      <w:proofErr w:type="spellEnd"/>
      <w:r w:rsidRPr="006F615C">
        <w:rPr>
          <w:rFonts w:asciiTheme="majorHAnsi" w:eastAsia="Cambria" w:hAnsiTheme="majorHAnsi" w:cstheme="majorHAnsi"/>
          <w:sz w:val="16"/>
        </w:rPr>
        <w:t xml:space="preserve"> top charities may have been to raise the profile, influence, and learning abilities of </w:t>
      </w:r>
      <w:proofErr w:type="spellStart"/>
      <w:r w:rsidRPr="006F615C">
        <w:rPr>
          <w:rFonts w:asciiTheme="majorHAnsi" w:eastAsia="Cambria" w:hAnsiTheme="majorHAnsi" w:cstheme="majorHAnsi"/>
          <w:sz w:val="16"/>
        </w:rPr>
        <w:t>GiveWell</w:t>
      </w:r>
      <w:proofErr w:type="spellEnd"/>
      <w:r w:rsidRPr="006F615C">
        <w:rPr>
          <w:rFonts w:asciiTheme="majorHAnsi" w:eastAsia="Cambria"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w:t>
      </w:r>
      <w:r w:rsidRPr="006F5187">
        <w:rPr>
          <w:rFonts w:asciiTheme="majorHAnsi" w:eastAsia="Cambria" w:hAnsiTheme="majorHAnsi" w:cstheme="majorHAnsi"/>
          <w:b/>
          <w:u w:val="single"/>
        </w:rPr>
        <w:t>contributing to general human empowerment mitigates global catastrophic risks</w:t>
      </w:r>
      <w:r w:rsidRPr="006F615C">
        <w:rPr>
          <w:rFonts w:asciiTheme="majorHAnsi" w:eastAsia="Cambria" w:hAnsiTheme="majorHAnsi" w:cstheme="majorHAnsi"/>
          <w:sz w:val="16"/>
        </w:rPr>
        <w:t xml:space="preserve">.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010F4A">
        <w:rPr>
          <w:rFonts w:asciiTheme="majorHAnsi" w:eastAsia="Cambria" w:hAnsiTheme="majorHAnsi" w:cstheme="majorHAnsi"/>
          <w:b/>
          <w:highlight w:val="green"/>
          <w:u w:val="single"/>
        </w:rPr>
        <w:t>attempts to reduce global catastrophic risks</w:t>
      </w:r>
      <w:r w:rsidRPr="006F615C">
        <w:rPr>
          <w:rFonts w:asciiTheme="majorHAnsi" w:eastAsia="Cambria" w:hAnsiTheme="majorHAnsi" w:cstheme="majorHAnsi"/>
          <w:sz w:val="16"/>
        </w:rPr>
        <w:t xml:space="preserve"> and otherwise plan for far-off events </w:t>
      </w:r>
      <w:r w:rsidRPr="00010F4A">
        <w:rPr>
          <w:rFonts w:asciiTheme="majorHAnsi" w:eastAsia="Cambria" w:hAnsiTheme="majorHAnsi" w:cstheme="majorHAnsi"/>
          <w:b/>
          <w:highlight w:val="green"/>
          <w:u w:val="single"/>
        </w:rPr>
        <w:t xml:space="preserve">must be weighed against </w:t>
      </w:r>
      <w:r w:rsidRPr="006F5187">
        <w:rPr>
          <w:rFonts w:asciiTheme="majorHAnsi" w:eastAsia="Cambria" w:hAnsiTheme="majorHAnsi" w:cstheme="majorHAnsi"/>
          <w:b/>
          <w:u w:val="single"/>
        </w:rPr>
        <w:t xml:space="preserve">attempts to do </w:t>
      </w:r>
      <w:r w:rsidRPr="00010F4A">
        <w:rPr>
          <w:rFonts w:asciiTheme="majorHAnsi" w:eastAsia="Cambria" w:hAnsiTheme="majorHAnsi" w:cstheme="majorHAnsi"/>
          <w:b/>
          <w:highlight w:val="green"/>
          <w:u w:val="single"/>
        </w:rPr>
        <w:t>tangible good</w:t>
      </w:r>
      <w:r w:rsidRPr="006F615C">
        <w:rPr>
          <w:rFonts w:asciiTheme="majorHAnsi" w:eastAsia="Cambria" w:hAnsiTheme="majorHAnsi" w:cstheme="majorHAnsi"/>
          <w:sz w:val="16"/>
        </w:rPr>
        <w:t xml:space="preserve">, and the question of which has more potential to shape the far future will often be a difficult one to answer. If one sees few robustly good opportunities to “make a huge difference to the far future,” </w:t>
      </w:r>
      <w:r w:rsidRPr="006F5187">
        <w:rPr>
          <w:rFonts w:asciiTheme="majorHAnsi" w:eastAsia="Cambria" w:hAnsiTheme="majorHAnsi" w:cstheme="majorHAnsi"/>
          <w:b/>
          <w:u w:val="single"/>
        </w:rPr>
        <w:t>the best approach to making a positive far-future difference may be “make a small but</w:t>
      </w:r>
      <w:r w:rsidRPr="006F615C">
        <w:rPr>
          <w:rFonts w:asciiTheme="majorHAnsi" w:eastAsia="Cambria" w:hAnsiTheme="majorHAnsi" w:cstheme="majorHAnsi"/>
          <w:sz w:val="16"/>
        </w:rPr>
        <w:t xml:space="preserve"> robustly </w:t>
      </w:r>
      <w:r w:rsidRPr="006F5187">
        <w:rPr>
          <w:rFonts w:asciiTheme="majorHAnsi" w:eastAsia="Cambria" w:hAnsiTheme="majorHAnsi" w:cstheme="majorHAnsi"/>
          <w:b/>
          <w:u w:val="single"/>
        </w:rPr>
        <w:t>positive difference to the present</w:t>
      </w:r>
      <w:r w:rsidRPr="006F615C">
        <w:rPr>
          <w:rFonts w:asciiTheme="majorHAnsi" w:eastAsia="Cambria" w:hAnsiTheme="majorHAnsi" w:cstheme="majorHAnsi"/>
          <w:sz w:val="16"/>
        </w:rPr>
        <w:t>.” One ought to be interested in “unusual, outstanding opportunities to do good” even if they don’t have a clear connection to improving the far future.</w:t>
      </w:r>
    </w:p>
    <w:p w14:paraId="32850699" w14:textId="34DA3F7E" w:rsidR="009C10B3" w:rsidRDefault="006D1140" w:rsidP="009C10B3">
      <w:pPr>
        <w:pStyle w:val="Heading4"/>
      </w:pPr>
      <w:r>
        <w:t>4</w:t>
      </w:r>
      <w:r w:rsidR="009C10B3">
        <w:t xml:space="preserve">] </w:t>
      </w:r>
      <w:r w:rsidR="009C10B3">
        <w:t xml:space="preserve">Racism is the biggest impact – it makes all violence structurally inevitable and is the basis for all morality. </w:t>
      </w:r>
    </w:p>
    <w:p w14:paraId="345AF306" w14:textId="77777777" w:rsidR="009C10B3" w:rsidRPr="002D46F3" w:rsidRDefault="009C10B3" w:rsidP="009C10B3">
      <w:r w:rsidRPr="002D46F3">
        <w:rPr>
          <w:b/>
          <w:bCs/>
          <w:sz w:val="26"/>
          <w:szCs w:val="26"/>
        </w:rPr>
        <w:t>Memmi 2k</w:t>
      </w:r>
      <w:r w:rsidRPr="002D46F3">
        <w:t xml:space="preserve"> </w:t>
      </w:r>
      <w:r w:rsidRPr="002D46F3">
        <w:rPr>
          <w:sz w:val="18"/>
          <w:szCs w:val="18"/>
        </w:rPr>
        <w:t xml:space="preserve">(Albert Memmi 2k, Professor Emeritus of Sociology @ U of Paris, </w:t>
      </w:r>
      <w:proofErr w:type="spellStart"/>
      <w:r w:rsidRPr="002D46F3">
        <w:rPr>
          <w:sz w:val="18"/>
          <w:szCs w:val="18"/>
        </w:rPr>
        <w:t>Naiteire</w:t>
      </w:r>
      <w:proofErr w:type="spellEnd"/>
      <w:r w:rsidRPr="002D46F3">
        <w:rPr>
          <w:sz w:val="18"/>
          <w:szCs w:val="18"/>
        </w:rPr>
        <w:t xml:space="preserve">, Racism, Translated by Steve </w:t>
      </w:r>
      <w:proofErr w:type="spellStart"/>
      <w:r w:rsidRPr="002D46F3">
        <w:rPr>
          <w:sz w:val="18"/>
          <w:szCs w:val="18"/>
        </w:rPr>
        <w:t>Martinot</w:t>
      </w:r>
      <w:proofErr w:type="spellEnd"/>
      <w:r w:rsidRPr="002D46F3">
        <w:rPr>
          <w:sz w:val="18"/>
          <w:szCs w:val="18"/>
        </w:rPr>
        <w:t>, p. 163-165)</w:t>
      </w:r>
    </w:p>
    <w:p w14:paraId="202A060C" w14:textId="77777777" w:rsidR="009C10B3" w:rsidRPr="002D46F3" w:rsidRDefault="009C10B3" w:rsidP="009C10B3">
      <w:pPr>
        <w:spacing w:line="276" w:lineRule="auto"/>
        <w:rPr>
          <w:sz w:val="14"/>
        </w:rPr>
      </w:pPr>
      <w:r w:rsidRPr="00037222">
        <w:rPr>
          <w:rStyle w:val="StyleUnderline"/>
          <w:highlight w:val="green"/>
          <w:shd w:val="clear" w:color="auto" w:fill="FFFF00"/>
        </w:rPr>
        <w:t>The struggle against racism</w:t>
      </w:r>
      <w:r w:rsidRPr="00013E24">
        <w:rPr>
          <w:rStyle w:val="StyleUnderline"/>
        </w:rPr>
        <w:t xml:space="preserve"> will be long, difficult, without intermission, without remission, probably never achieved</w:t>
      </w:r>
      <w:r w:rsidRPr="00A11445">
        <w:rPr>
          <w:sz w:val="14"/>
        </w:rPr>
        <w:t xml:space="preserve">. Yet, </w:t>
      </w:r>
      <w:r>
        <w:rPr>
          <w:rStyle w:val="Emphasis"/>
        </w:rPr>
        <w:t>for this very reason</w:t>
      </w:r>
      <w:r w:rsidRPr="00037222">
        <w:rPr>
          <w:rStyle w:val="Emphasis"/>
          <w:highlight w:val="green"/>
        </w:rPr>
        <w:t>,</w:t>
      </w:r>
      <w:r w:rsidRPr="00A11445">
        <w:rPr>
          <w:sz w:val="14"/>
          <w:szCs w:val="16"/>
        </w:rPr>
        <w:t xml:space="preserve"> </w:t>
      </w:r>
      <w:r w:rsidRPr="003F6F7E">
        <w:rPr>
          <w:rStyle w:val="Emphasis"/>
        </w:rPr>
        <w:t>it</w:t>
      </w:r>
      <w:r>
        <w:rPr>
          <w:rStyle w:val="Emphasis"/>
        </w:rPr>
        <w:t xml:space="preserve"> </w:t>
      </w:r>
      <w:r w:rsidRPr="00037222">
        <w:rPr>
          <w:rStyle w:val="Emphasis"/>
          <w:highlight w:val="green"/>
          <w:shd w:val="clear" w:color="auto" w:fill="FFFF00"/>
        </w:rPr>
        <w:t>is</w:t>
      </w:r>
      <w:r>
        <w:rPr>
          <w:rStyle w:val="Emphasis"/>
        </w:rPr>
        <w:t xml:space="preserve"> a struggle </w:t>
      </w:r>
      <w:r w:rsidRPr="00037222">
        <w:rPr>
          <w:rStyle w:val="Emphasis"/>
          <w:highlight w:val="green"/>
          <w:shd w:val="clear" w:color="auto" w:fill="FFFF00"/>
        </w:rPr>
        <w:t xml:space="preserve">to be undertaken </w:t>
      </w:r>
      <w:proofErr w:type="spellStart"/>
      <w:r w:rsidRPr="00037222">
        <w:rPr>
          <w:rStyle w:val="Emphasis"/>
          <w:highlight w:val="green"/>
          <w:shd w:val="clear" w:color="auto" w:fill="FFFF00"/>
        </w:rPr>
        <w:t>without</w:t>
      </w:r>
      <w:r w:rsidRPr="003F6F7E">
        <w:rPr>
          <w:sz w:val="14"/>
          <w:szCs w:val="16"/>
        </w:rPr>
        <w:t>urcease</w:t>
      </w:r>
      <w:proofErr w:type="spellEnd"/>
      <w:r w:rsidRPr="00A11445">
        <w:rPr>
          <w:sz w:val="14"/>
          <w:szCs w:val="16"/>
        </w:rPr>
        <w:t xml:space="preserve"> and without </w:t>
      </w:r>
      <w:r w:rsidRPr="00037222">
        <w:rPr>
          <w:rStyle w:val="Emphasis"/>
          <w:highlight w:val="green"/>
          <w:shd w:val="clear" w:color="auto" w:fill="FFFF00"/>
        </w:rPr>
        <w:t>concessions</w:t>
      </w:r>
      <w:r>
        <w:rPr>
          <w:rStyle w:val="Emphasis"/>
        </w:rPr>
        <w:t xml:space="preserve">. </w:t>
      </w:r>
      <w:r w:rsidRPr="00013E24">
        <w:rPr>
          <w:rStyle w:val="StyleUnderline"/>
        </w:rPr>
        <w:t xml:space="preserve">One cannot be indulgent toward racism; one must not even let the monster in the house, especially not in a mask. To give it merely a foothold means to augment the bestial part in us and in other people, which is to diminish what is human. </w:t>
      </w:r>
      <w:r w:rsidRPr="00037222">
        <w:rPr>
          <w:rStyle w:val="StyleUnderline"/>
          <w:highlight w:val="green"/>
          <w:shd w:val="clear" w:color="auto" w:fill="FFFF00"/>
        </w:rPr>
        <w:t>To accept the racist universe to the slightest degree is to endorse fear, injustice, and violence.</w:t>
      </w:r>
      <w:r w:rsidRPr="001F1F2A">
        <w:rPr>
          <w:rStyle w:val="StyleUnderline"/>
        </w:rPr>
        <w:t xml:space="preserve"> </w:t>
      </w:r>
      <w:r w:rsidRPr="00A11445">
        <w:rPr>
          <w:sz w:val="14"/>
        </w:rPr>
        <w:t>It is to accept the persistence of the dark history in which we still largely live. it is to agree that the outsider will always be a possible victim (and which man is not himself an outsider relative to someone else?. Racism illustrates, in sum, the inevitable negativity of the condition of the dominated that is, it illuminates in a certain sense the entire human condition. The anti-racist struggle, difficult though it is, and always in question, is nevertheless</w:t>
      </w:r>
      <w:r w:rsidRPr="00013E24">
        <w:rPr>
          <w:rStyle w:val="StyleUnderline"/>
        </w:rPr>
        <w:t xml:space="preserve"> </w:t>
      </w:r>
      <w:r>
        <w:rPr>
          <w:rStyle w:val="Emphasis"/>
        </w:rPr>
        <w:t>one of the prologues to the ultimate passage from animosity to humanity</w:t>
      </w:r>
      <w:r w:rsidRPr="00A11445">
        <w:rPr>
          <w:sz w:val="14"/>
          <w:lang w:val="x-none" w:eastAsia="x-none"/>
        </w:rPr>
        <w:t xml:space="preserve">. In that sense, </w:t>
      </w:r>
      <w:r w:rsidRPr="00013E24">
        <w:rPr>
          <w:rStyle w:val="StyleUnderline"/>
        </w:rPr>
        <w:t>we cannot fail to rise to the racist challenge</w:t>
      </w:r>
      <w:r w:rsidRPr="00A11445">
        <w:rPr>
          <w:sz w:val="14"/>
          <w:lang w:val="x-none" w:eastAsia="x-none"/>
        </w:rPr>
        <w:t xml:space="preserve">. However, </w:t>
      </w:r>
      <w:r w:rsidRPr="00013E24">
        <w:rPr>
          <w:rStyle w:val="StyleUnderline"/>
        </w:rPr>
        <w:t>it remains true that one’s moral conduit only emerges from a choice: one has to want it. It is a choice among other choices, and always debatable in its foundations and its consequences</w:t>
      </w:r>
      <w:r w:rsidRPr="00A11445">
        <w:rPr>
          <w:sz w:val="14"/>
          <w:lang w:val="x-none" w:eastAsia="x-none"/>
        </w:rPr>
        <w:t xml:space="preserve">. Let us say, broadly speaking, that </w:t>
      </w:r>
      <w:r w:rsidRPr="00A11445">
        <w:rPr>
          <w:sz w:val="14"/>
        </w:rPr>
        <w:t>the choice to conduct oneself morally is the condition for the establishment of a human order, for which racism is the very negation</w:t>
      </w:r>
      <w:r w:rsidRPr="00013E24">
        <w:rPr>
          <w:rStyle w:val="StyleUnderline"/>
        </w:rPr>
        <w:t xml:space="preserve">. This is almost a redundancy. </w:t>
      </w:r>
      <w:r w:rsidRPr="00037222">
        <w:rPr>
          <w:rStyle w:val="StyleUnderline"/>
          <w:highlight w:val="green"/>
          <w:shd w:val="clear" w:color="auto" w:fill="FFFF00"/>
        </w:rPr>
        <w:t>One cannot found a moral order,</w:t>
      </w:r>
      <w:r w:rsidRPr="00013E24">
        <w:rPr>
          <w:rStyle w:val="StyleUnderline"/>
          <w:shd w:val="clear" w:color="auto" w:fill="FFFF00"/>
        </w:rPr>
        <w:t xml:space="preserve"> </w:t>
      </w:r>
      <w:r w:rsidRPr="00F468FF">
        <w:rPr>
          <w:rStyle w:val="StyleUnderline"/>
        </w:rPr>
        <w:t>let alone a legislative order</w:t>
      </w:r>
      <w:r w:rsidRPr="00037222">
        <w:rPr>
          <w:rStyle w:val="StyleUnderline"/>
          <w:highlight w:val="green"/>
        </w:rPr>
        <w:t>,</w:t>
      </w:r>
      <w:r w:rsidRPr="00037222">
        <w:rPr>
          <w:rStyle w:val="StyleUnderline"/>
          <w:highlight w:val="green"/>
          <w:shd w:val="clear" w:color="auto" w:fill="FFFF00"/>
        </w:rPr>
        <w:t xml:space="preserve"> on racism, because racism signifies the exclusion of the other</w:t>
      </w:r>
      <w:r w:rsidRPr="00013E24">
        <w:rPr>
          <w:rStyle w:val="StyleUnderline"/>
        </w:rPr>
        <w:t>, and his or her subjection to violence and domination</w:t>
      </w:r>
      <w:r w:rsidRPr="00A11445">
        <w:rPr>
          <w:sz w:val="14"/>
        </w:rPr>
        <w:t>.</w:t>
      </w:r>
      <w:r w:rsidRPr="00A11445">
        <w:rPr>
          <w:sz w:val="14"/>
          <w:lang w:val="x-none" w:eastAsia="x-none"/>
        </w:rPr>
        <w:t xml:space="preserve"> From an ethical point of view, if one can deploy a little religious language, </w:t>
      </w:r>
      <w:r w:rsidRPr="00013E24">
        <w:rPr>
          <w:rStyle w:val="StyleUnderline"/>
        </w:rPr>
        <w:t>racism is ‘the truly capital sin.</w:t>
      </w:r>
      <w:r w:rsidRPr="00A11445">
        <w:rPr>
          <w:sz w:val="14"/>
          <w:lang w:val="x-none" w:eastAsia="x-none"/>
        </w:rPr>
        <w:t xml:space="preserve"> </w:t>
      </w:r>
      <w:r w:rsidRPr="00013E24">
        <w:rPr>
          <w:rStyle w:val="StyleUnderline"/>
        </w:rPr>
        <w:t>It is not an accident that almost all of humanity’s spiritual traditions counsels respect for the weak</w:t>
      </w:r>
      <w:r w:rsidRPr="00A11445">
        <w:rPr>
          <w:sz w:val="14"/>
          <w:lang w:val="x-none" w:eastAsia="x-none"/>
        </w:rPr>
        <w:t xml:space="preserve">, for orphans, widows, or strangers. </w:t>
      </w:r>
      <w:r w:rsidRPr="00013E24">
        <w:rPr>
          <w:rStyle w:val="StyleUnderline"/>
        </w:rPr>
        <w:t>It is not just a question of theoretical morality and disinterested commandments.</w:t>
      </w:r>
      <w:r w:rsidRPr="00A11445">
        <w:rPr>
          <w:sz w:val="14"/>
          <w:lang w:val="x-none" w:eastAsia="x-none"/>
        </w:rPr>
        <w:t xml:space="preserve"> Such unanimity in the safeguarding of the other suggests the real utility of such sentiments. All things considered, </w:t>
      </w:r>
      <w:r w:rsidRPr="00A11445">
        <w:rPr>
          <w:sz w:val="14"/>
        </w:rPr>
        <w:t xml:space="preserve">we have an interest in banishing injustice, </w:t>
      </w:r>
      <w:r w:rsidRPr="003F6F7E">
        <w:rPr>
          <w:sz w:val="14"/>
        </w:rPr>
        <w:t xml:space="preserve">because </w:t>
      </w:r>
      <w:r w:rsidRPr="00037222">
        <w:rPr>
          <w:rStyle w:val="Emphasis"/>
          <w:highlight w:val="green"/>
          <w:shd w:val="clear" w:color="auto" w:fill="FFFF00"/>
        </w:rPr>
        <w:t>injustice engenders violence and death</w:t>
      </w:r>
      <w:r w:rsidRPr="00A11445">
        <w:rPr>
          <w:sz w:val="14"/>
        </w:rPr>
        <w:t>.</w:t>
      </w:r>
      <w:r w:rsidRPr="00A11445">
        <w:rPr>
          <w:sz w:val="14"/>
          <w:lang w:val="x-none" w:eastAsia="x-none"/>
        </w:rPr>
        <w:t xml:space="preserve"> Of course, </w:t>
      </w:r>
      <w:r w:rsidRPr="00013E24">
        <w:rPr>
          <w:rStyle w:val="StyleUnderline"/>
        </w:rPr>
        <w:t>this is debatable. There are those who think that if one is strong enough, the assault on and oppression of others is permissible</w:t>
      </w:r>
      <w:r w:rsidRPr="00A11445">
        <w:rPr>
          <w:sz w:val="14"/>
          <w:lang w:val="x-none" w:eastAsia="x-none"/>
        </w:rPr>
        <w:t xml:space="preserve">. Bur no one is ever sure of remaining the strongest. </w:t>
      </w:r>
      <w:r w:rsidRPr="00013E24">
        <w:rPr>
          <w:rStyle w:val="StyleUnderline"/>
        </w:rPr>
        <w:t xml:space="preserve">One day, perhaps, the roles will be reversed. </w:t>
      </w:r>
      <w:r w:rsidRPr="00037222">
        <w:rPr>
          <w:rStyle w:val="StyleUnderline"/>
          <w:highlight w:val="green"/>
          <w:shd w:val="clear" w:color="auto" w:fill="FFFF00"/>
        </w:rPr>
        <w:t xml:space="preserve">All unjust society contains </w:t>
      </w:r>
      <w:r w:rsidRPr="00037222">
        <w:rPr>
          <w:rStyle w:val="Emphasis"/>
          <w:highlight w:val="green"/>
          <w:shd w:val="clear" w:color="auto" w:fill="FFFF00"/>
        </w:rPr>
        <w:t>within itself the seeds of its own death</w:t>
      </w:r>
      <w:r w:rsidRPr="00037222">
        <w:rPr>
          <w:rStyle w:val="Emphasis"/>
          <w:highlight w:val="green"/>
        </w:rPr>
        <w:t>.</w:t>
      </w:r>
      <w:r w:rsidRPr="00A11445">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sidRPr="00013E24">
        <w:rPr>
          <w:rStyle w:val="StyleUnderline"/>
        </w:rPr>
        <w:t xml:space="preserve">In short, </w:t>
      </w:r>
      <w:r w:rsidRPr="00037222">
        <w:rPr>
          <w:rStyle w:val="StyleUnderline"/>
          <w:highlight w:val="green"/>
          <w:shd w:val="clear" w:color="auto" w:fill="FFFF00"/>
        </w:rPr>
        <w:t>the refusal of racism is the condition for all</w:t>
      </w:r>
      <w:r w:rsidRPr="00013E24">
        <w:rPr>
          <w:rStyle w:val="StyleUnderline"/>
        </w:rPr>
        <w:t xml:space="preserve"> theoretical and practical </w:t>
      </w:r>
      <w:r w:rsidRPr="00037222">
        <w:rPr>
          <w:rStyle w:val="StyleUnderline"/>
          <w:highlight w:val="green"/>
          <w:shd w:val="clear" w:color="auto" w:fill="FFFF00"/>
        </w:rPr>
        <w:t>morality</w:t>
      </w:r>
      <w:r w:rsidRPr="00013E24">
        <w:rPr>
          <w:rStyle w:val="StyleUnderline"/>
        </w:rPr>
        <w:t xml:space="preserve"> because, in the end, the ethical choice commands the political choice, a just society must be a society accepted by all. If this contractual principle is not accepted, then </w:t>
      </w:r>
      <w:r w:rsidRPr="00037222">
        <w:rPr>
          <w:rStyle w:val="StyleUnderline"/>
          <w:highlight w:val="green"/>
        </w:rPr>
        <w:t>only conflict, violence, and destruction will be our lot.</w:t>
      </w:r>
      <w:r w:rsidRPr="00013E24">
        <w:rPr>
          <w:rStyle w:val="StyleUnderline"/>
        </w:rPr>
        <w:t xml:space="preserve"> If it is accepted, we can hope someday to live in peace. True, it is a wager, but the stakes are irresistible</w:t>
      </w:r>
      <w:r w:rsidRPr="00A11445">
        <w:rPr>
          <w:sz w:val="14"/>
        </w:rPr>
        <w:t>.</w:t>
      </w:r>
    </w:p>
    <w:p w14:paraId="2CC58230" w14:textId="4A579536" w:rsidR="009C10B3" w:rsidRDefault="006D1140" w:rsidP="009C10B3">
      <w:pPr>
        <w:pStyle w:val="Heading4"/>
      </w:pPr>
      <w:r>
        <w:t>5</w:t>
      </w:r>
      <w:r w:rsidR="009C10B3">
        <w:t xml:space="preserve">] </w:t>
      </w:r>
      <w:r w:rsidR="009C10B3" w:rsidRPr="00325933">
        <w:t>Methodological pluralism is necessary to any sustainable critique – we impact turn your notion of “severance” or “exclusivity”.</w:t>
      </w:r>
    </w:p>
    <w:p w14:paraId="30202B21" w14:textId="77777777" w:rsidR="009C10B3" w:rsidRPr="00596F55" w:rsidRDefault="009C10B3" w:rsidP="009C10B3">
      <w:proofErr w:type="spellStart"/>
      <w:r w:rsidRPr="00596F55">
        <w:rPr>
          <w:b/>
          <w:bCs/>
          <w:sz w:val="26"/>
          <w:szCs w:val="26"/>
        </w:rPr>
        <w:t>Bleiker</w:t>
      </w:r>
      <w:proofErr w:type="spellEnd"/>
      <w:r w:rsidRPr="00596F55">
        <w:rPr>
          <w:b/>
          <w:bCs/>
          <w:sz w:val="26"/>
          <w:szCs w:val="26"/>
        </w:rPr>
        <w:t xml:space="preserve"> 14</w:t>
      </w:r>
      <w:r w:rsidRPr="00596F55">
        <w:t xml:space="preserve"> </w:t>
      </w:r>
      <w:r w:rsidRPr="00596F55">
        <w:rPr>
          <w:sz w:val="18"/>
          <w:szCs w:val="18"/>
        </w:rPr>
        <w:t>– (6/17, Roland, Professor of International Relations at the University of Queensland, “International Theory Between Reification and Self-Reflective Critique,” International Studies Review, Volume 16, Issue 2, pages 325–327)</w:t>
      </w:r>
      <w:r w:rsidRPr="00596F55">
        <w:t xml:space="preserve"> </w:t>
      </w:r>
    </w:p>
    <w:p w14:paraId="5D235399" w14:textId="77777777" w:rsidR="009C10B3" w:rsidRPr="00E32BBE" w:rsidRDefault="009C10B3" w:rsidP="009C10B3">
      <w:pPr>
        <w:rPr>
          <w:sz w:val="16"/>
        </w:rPr>
      </w:pPr>
      <w:r w:rsidRPr="00831666">
        <w:rPr>
          <w:b/>
          <w:bCs/>
          <w:highlight w:val="green"/>
          <w:u w:val="single"/>
        </w:rPr>
        <w:t xml:space="preserve">Methodological pluralism lies at the heart of </w:t>
      </w:r>
      <w:r w:rsidRPr="00831666">
        <w:rPr>
          <w:b/>
          <w:bCs/>
          <w:u w:val="single"/>
        </w:rPr>
        <w:t xml:space="preserve">Levine's </w:t>
      </w:r>
      <w:r w:rsidRPr="00831666">
        <w:rPr>
          <w:b/>
          <w:bCs/>
          <w:highlight w:val="green"/>
          <w:u w:val="single"/>
        </w:rPr>
        <w:t>sustainable critique</w:t>
      </w:r>
      <w:r w:rsidRPr="00831666">
        <w:rPr>
          <w:sz w:val="16"/>
        </w:rPr>
        <w:t>.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831666">
        <w:rPr>
          <w:sz w:val="16"/>
          <w:highlight w:val="green"/>
        </w:rPr>
        <w:t xml:space="preserve"> </w:t>
      </w:r>
      <w:r w:rsidRPr="00831666">
        <w:rPr>
          <w:b/>
          <w:bCs/>
          <w:highlight w:val="green"/>
          <w:u w:val="single"/>
        </w:rPr>
        <w:t xml:space="preserve">No single method can ever adequately represent the event </w:t>
      </w:r>
      <w:r w:rsidRPr="00831666">
        <w:rPr>
          <w:b/>
          <w:bCs/>
          <w:u w:val="single"/>
        </w:rPr>
        <w:t xml:space="preserve">or should gain the upper hand. But </w:t>
      </w:r>
      <w:r w:rsidRPr="00831666">
        <w:rPr>
          <w:b/>
          <w:bCs/>
          <w:highlight w:val="green"/>
          <w:u w:val="single"/>
        </w:rPr>
        <w:t>each should</w:t>
      </w:r>
      <w:r w:rsidRPr="00831666">
        <w:rPr>
          <w:b/>
          <w:bCs/>
          <w:u w:val="single"/>
        </w:rPr>
        <w:t xml:space="preserve">, in a way, </w:t>
      </w:r>
      <w:r w:rsidRPr="00831666">
        <w:rPr>
          <w:b/>
          <w:bCs/>
          <w:highlight w:val="green"/>
          <w:u w:val="single"/>
        </w:rPr>
        <w:t xml:space="preserve">recognize </w:t>
      </w:r>
      <w:r w:rsidRPr="00831666">
        <w:rPr>
          <w:b/>
          <w:bCs/>
          <w:u w:val="single"/>
        </w:rPr>
        <w:t xml:space="preserve">and capture </w:t>
      </w:r>
      <w:r w:rsidRPr="00831666">
        <w:rPr>
          <w:b/>
          <w:bCs/>
          <w:highlight w:val="green"/>
          <w:u w:val="single"/>
        </w:rPr>
        <w:t>details or perspectives that the others cannot</w:t>
      </w:r>
      <w:r w:rsidRPr="00831666">
        <w:rPr>
          <w:b/>
          <w:bCs/>
          <w:u w:val="single"/>
        </w:rPr>
        <w:t xml:space="preserve"> (p. 102). In practical terms, </w:t>
      </w:r>
      <w:r w:rsidRPr="00831666">
        <w:rPr>
          <w:b/>
          <w:bCs/>
          <w:highlight w:val="green"/>
          <w:u w:val="single"/>
        </w:rPr>
        <w:t>this means combining</w:t>
      </w:r>
      <w:r w:rsidRPr="00831666">
        <w:rPr>
          <w:b/>
          <w:bCs/>
          <w:u w:val="single"/>
        </w:rPr>
        <w:t xml:space="preserve"> a range of </w:t>
      </w:r>
      <w:r w:rsidRPr="00831666">
        <w:rPr>
          <w:b/>
          <w:bCs/>
          <w:highlight w:val="green"/>
          <w:u w:val="single"/>
        </w:rPr>
        <w:t>methods</w:t>
      </w:r>
      <w:r w:rsidRPr="00831666">
        <w:rPr>
          <w:b/>
          <w:bCs/>
          <w:u w:val="single"/>
        </w:rPr>
        <w:t xml:space="preserve"> even when—or, rather, </w:t>
      </w:r>
      <w:r w:rsidRPr="00831666">
        <w:rPr>
          <w:b/>
          <w:bCs/>
          <w:highlight w:val="green"/>
          <w:u w:val="single"/>
        </w:rPr>
        <w:t>precisely when</w:t>
      </w:r>
      <w:r w:rsidRPr="00831666">
        <w:rPr>
          <w:b/>
          <w:bCs/>
          <w:u w:val="single"/>
        </w:rPr>
        <w:t xml:space="preserve">—they are </w:t>
      </w:r>
      <w:r w:rsidRPr="00831666">
        <w:rPr>
          <w:b/>
          <w:bCs/>
          <w:highlight w:val="green"/>
          <w:u w:val="single"/>
        </w:rPr>
        <w:t xml:space="preserve">deemed incompatible. They can range from </w:t>
      </w:r>
      <w:proofErr w:type="spellStart"/>
      <w:r w:rsidRPr="00831666">
        <w:rPr>
          <w:b/>
          <w:bCs/>
          <w:highlight w:val="green"/>
          <w:u w:val="single"/>
        </w:rPr>
        <w:t>poststructual</w:t>
      </w:r>
      <w:proofErr w:type="spellEnd"/>
      <w:r w:rsidRPr="00831666">
        <w:rPr>
          <w:b/>
          <w:bCs/>
          <w:highlight w:val="green"/>
          <w:u w:val="single"/>
        </w:rPr>
        <w:t xml:space="preserve"> deconstruction to</w:t>
      </w:r>
      <w:r w:rsidRPr="00831666">
        <w:rPr>
          <w:b/>
          <w:bCs/>
          <w:u w:val="single"/>
        </w:rPr>
        <w:t xml:space="preserve"> the tools pioneered and championed by </w:t>
      </w:r>
      <w:r w:rsidRPr="00831666">
        <w:rPr>
          <w:b/>
          <w:bCs/>
          <w:highlight w:val="green"/>
          <w:u w:val="single"/>
        </w:rPr>
        <w:t>positivist social sciences. The benefit</w:t>
      </w:r>
      <w:r w:rsidRPr="00831666">
        <w:rPr>
          <w:b/>
          <w:bCs/>
          <w:u w:val="single"/>
        </w:rPr>
        <w:t xml:space="preserve"> of such a methodological polyphony </w:t>
      </w:r>
      <w:r w:rsidRPr="00831666">
        <w:rPr>
          <w:b/>
          <w:bCs/>
          <w:highlight w:val="green"/>
          <w:u w:val="single"/>
        </w:rPr>
        <w:t xml:space="preserve">is </w:t>
      </w:r>
      <w:r w:rsidRPr="00831666">
        <w:rPr>
          <w:b/>
          <w:bCs/>
          <w:u w:val="single"/>
        </w:rPr>
        <w:t xml:space="preserve">not just the </w:t>
      </w:r>
      <w:r w:rsidRPr="00831666">
        <w:rPr>
          <w:b/>
          <w:bCs/>
          <w:highlight w:val="green"/>
          <w:u w:val="single"/>
        </w:rPr>
        <w:t xml:space="preserve">opportunity to bring out nuances </w:t>
      </w:r>
      <w:r w:rsidRPr="00831666">
        <w:rPr>
          <w:b/>
          <w:bCs/>
          <w:u w:val="single"/>
        </w:rPr>
        <w:t xml:space="preserve">and new perspectives. Once the false hope of a smooth synthesis has been abandoned, the very incompatibility of the respective perspectives can then be used to </w:t>
      </w:r>
      <w:r w:rsidRPr="00831666">
        <w:rPr>
          <w:b/>
          <w:bCs/>
          <w:highlight w:val="green"/>
          <w:u w:val="single"/>
        </w:rPr>
        <w:t>identify the reifying tendencies</w:t>
      </w:r>
      <w:r w:rsidRPr="00831666">
        <w:rPr>
          <w:sz w:val="16"/>
        </w:rPr>
        <w:t xml:space="preserve"> in each of them. For Levine, this is how reification may be “checked at the source” </w:t>
      </w:r>
      <w:r w:rsidRPr="00831666">
        <w:rPr>
          <w:b/>
          <w:bCs/>
          <w:highlight w:val="green"/>
          <w:u w:val="single"/>
        </w:rPr>
        <w:t>and</w:t>
      </w:r>
      <w:r w:rsidRPr="00831666">
        <w:rPr>
          <w:b/>
          <w:bCs/>
          <w:u w:val="single"/>
        </w:rPr>
        <w:t xml:space="preserve"> this is how </w:t>
      </w:r>
      <w:r w:rsidRPr="00831666">
        <w:rPr>
          <w:b/>
          <w:bCs/>
          <w:highlight w:val="green"/>
          <w:u w:val="single"/>
        </w:rPr>
        <w:t>a “critically reflexive moment</w:t>
      </w:r>
      <w:r w:rsidRPr="00831666">
        <w:rPr>
          <w:b/>
          <w:bCs/>
          <w:u w:val="single"/>
        </w:rPr>
        <w:t xml:space="preserve"> might thus be </w:t>
      </w:r>
      <w:r w:rsidRPr="00831666">
        <w:rPr>
          <w:b/>
          <w:bCs/>
          <w:highlight w:val="green"/>
          <w:u w:val="single"/>
        </w:rPr>
        <w:t>rendered sustainable</w:t>
      </w:r>
      <w:r w:rsidRPr="00831666">
        <w:rPr>
          <w:sz w:val="16"/>
        </w:rPr>
        <w:t xml:space="preserve">” (p. 103). It is in this sense that Levine's approach is not really post-foundational but, rather, an attempt to “balance </w:t>
      </w:r>
      <w:proofErr w:type="spellStart"/>
      <w:r w:rsidRPr="00831666">
        <w:rPr>
          <w:sz w:val="16"/>
        </w:rPr>
        <w:t>foundationalisms</w:t>
      </w:r>
      <w:proofErr w:type="spellEnd"/>
      <w:r w:rsidRPr="00831666">
        <w:rPr>
          <w:sz w:val="16"/>
        </w:rPr>
        <w:t xml:space="preserve"> against one another” (p. 14). There are strong parallels here with arguments advanced by assemblage thinking and complexity theory—links that could have been explored in more detail.</w:t>
      </w:r>
    </w:p>
    <w:p w14:paraId="1756E12A" w14:textId="5753B11C" w:rsidR="00D62B38" w:rsidRPr="00415E22" w:rsidRDefault="009A35BB" w:rsidP="00D62B38">
      <w:pPr>
        <w:pStyle w:val="Heading4"/>
        <w:rPr>
          <w:rFonts w:asciiTheme="majorHAnsi" w:hAnsiTheme="majorHAnsi" w:cstheme="majorHAnsi"/>
        </w:rPr>
      </w:pPr>
      <w:r>
        <w:rPr>
          <w:rFonts w:asciiTheme="majorHAnsi" w:hAnsiTheme="majorHAnsi" w:cstheme="majorHAnsi"/>
        </w:rPr>
        <w:t xml:space="preserve">6] </w:t>
      </w:r>
      <w:r w:rsidR="00D62B38" w:rsidRPr="00415E22">
        <w:rPr>
          <w:rFonts w:asciiTheme="majorHAnsi" w:hAnsiTheme="majorHAnsi" w:cstheme="majorHAnsi"/>
        </w:rPr>
        <w:t>Prioritize probability</w:t>
      </w:r>
      <w:r w:rsidR="00D62B38">
        <w:rPr>
          <w:rFonts w:asciiTheme="majorHAnsi" w:hAnsiTheme="majorHAnsi" w:cstheme="majorHAnsi"/>
        </w:rPr>
        <w:t xml:space="preserve">. </w:t>
      </w:r>
    </w:p>
    <w:p w14:paraId="7B08D1D6" w14:textId="77777777" w:rsidR="00D62B38" w:rsidRPr="006403FE" w:rsidRDefault="00D62B38" w:rsidP="00D62B38">
      <w:pPr>
        <w:rPr>
          <w:rFonts w:asciiTheme="majorHAnsi" w:hAnsiTheme="majorHAnsi" w:cstheme="majorHAnsi"/>
          <w:sz w:val="18"/>
          <w:szCs w:val="18"/>
        </w:rPr>
      </w:pPr>
      <w:r w:rsidRPr="00415E22">
        <w:rPr>
          <w:rStyle w:val="Style13ptBold"/>
          <w:rFonts w:asciiTheme="majorHAnsi" w:hAnsiTheme="majorHAnsi" w:cstheme="majorHAnsi"/>
        </w:rPr>
        <w:t xml:space="preserve">Kessler and </w:t>
      </w:r>
      <w:proofErr w:type="spellStart"/>
      <w:r w:rsidRPr="00415E22">
        <w:rPr>
          <w:rStyle w:val="Style13ptBold"/>
          <w:rFonts w:asciiTheme="majorHAnsi" w:hAnsiTheme="majorHAnsi" w:cstheme="majorHAnsi"/>
        </w:rPr>
        <w:t>Daase</w:t>
      </w:r>
      <w:proofErr w:type="spellEnd"/>
      <w:r w:rsidRPr="00415E22">
        <w:rPr>
          <w:rStyle w:val="Style13ptBold"/>
          <w:rFonts w:asciiTheme="majorHAnsi" w:hAnsiTheme="majorHAnsi" w:cstheme="majorHAnsi"/>
        </w:rPr>
        <w:t xml:space="preserve"> 08</w:t>
      </w:r>
      <w:r w:rsidRPr="00415E22">
        <w:rPr>
          <w:rFonts w:asciiTheme="majorHAnsi" w:hAnsiTheme="majorHAnsi" w:cstheme="majorHAnsi"/>
        </w:rPr>
        <w:t xml:space="preserve"> </w:t>
      </w:r>
      <w:r w:rsidRPr="006403FE">
        <w:rPr>
          <w:rFonts w:asciiTheme="majorHAnsi" w:hAnsiTheme="majorHAnsi" w:cstheme="majorHAnsi"/>
          <w:sz w:val="18"/>
          <w:szCs w:val="18"/>
        </w:rPr>
        <w:t xml:space="preserve">(Dr. Oliver Kessler, Research and Teaching Associate for International Relations (University of Bielefeld), Ph.D. in International Relations. Dr. Christopher </w:t>
      </w:r>
      <w:proofErr w:type="spellStart"/>
      <w:r w:rsidRPr="006403FE">
        <w:rPr>
          <w:rFonts w:asciiTheme="majorHAnsi" w:hAnsiTheme="majorHAnsi" w:cstheme="majorHAnsi"/>
          <w:sz w:val="18"/>
          <w:szCs w:val="18"/>
        </w:rPr>
        <w:t>Daase</w:t>
      </w:r>
      <w:proofErr w:type="spellEnd"/>
      <w:r w:rsidRPr="006403FE">
        <w:rPr>
          <w:rFonts w:asciiTheme="majorHAnsi" w:hAnsiTheme="majorHAnsi" w:cstheme="majorHAnsi"/>
          <w:sz w:val="18"/>
          <w:szCs w:val="18"/>
        </w:rPr>
        <w:t>, Professor (C4) for Political Science and Ordinarius for International Politics at the Ludwig-Maximilian University Munich. “From Insecurity to Uncertainty:  Risk and the Paradox of Security Politics.” Vol. 33, April 1, 2008, https://doi.org/10.1177/030437540803300206)</w:t>
      </w:r>
    </w:p>
    <w:p w14:paraId="1C66E6D2" w14:textId="77777777" w:rsidR="00D62B38" w:rsidRPr="00415E22" w:rsidRDefault="00D62B38" w:rsidP="00D62B38">
      <w:pPr>
        <w:rPr>
          <w:rFonts w:asciiTheme="majorHAnsi" w:hAnsiTheme="majorHAnsi" w:cstheme="majorHAnsi"/>
          <w:sz w:val="16"/>
        </w:rPr>
      </w:pPr>
      <w:r w:rsidRPr="001045C0">
        <w:rPr>
          <w:rFonts w:asciiTheme="majorHAnsi" w:hAnsiTheme="majorHAnsi" w:cstheme="majorHAnsi"/>
          <w:sz w:val="14"/>
        </w:rPr>
        <w:t xml:space="preserve">The problem of the second method is that </w:t>
      </w:r>
      <w:r w:rsidRPr="00010F4A">
        <w:rPr>
          <w:rFonts w:asciiTheme="majorHAnsi" w:hAnsiTheme="majorHAnsi" w:cstheme="majorHAnsi"/>
          <w:b/>
          <w:bCs/>
          <w:highlight w:val="green"/>
          <w:u w:val="single"/>
        </w:rPr>
        <w:t>it is</w:t>
      </w:r>
      <w:r w:rsidRPr="006403FE">
        <w:rPr>
          <w:rFonts w:asciiTheme="majorHAnsi" w:hAnsiTheme="majorHAnsi" w:cstheme="majorHAnsi"/>
          <w:b/>
          <w:bCs/>
          <w:u w:val="single"/>
        </w:rPr>
        <w:t xml:space="preserve"> very </w:t>
      </w:r>
      <w:r w:rsidRPr="00010F4A">
        <w:rPr>
          <w:rFonts w:asciiTheme="majorHAnsi" w:hAnsiTheme="majorHAnsi" w:cstheme="majorHAnsi"/>
          <w:b/>
          <w:bCs/>
          <w:highlight w:val="green"/>
          <w:u w:val="single"/>
        </w:rPr>
        <w:t>difficult to "calculate</w:t>
      </w:r>
      <w:r w:rsidRPr="00415E22">
        <w:rPr>
          <w:rFonts w:asciiTheme="majorHAnsi" w:hAnsiTheme="majorHAnsi" w:cstheme="majorHAnsi"/>
          <w:u w:val="single"/>
        </w:rPr>
        <w:t>"</w:t>
      </w:r>
      <w:r w:rsidRPr="001045C0">
        <w:rPr>
          <w:rFonts w:asciiTheme="majorHAnsi" w:hAnsiTheme="majorHAnsi" w:cstheme="majorHAnsi"/>
          <w:sz w:val="14"/>
        </w:rPr>
        <w:t xml:space="preserve"> politically </w:t>
      </w:r>
      <w:r w:rsidRPr="00010F4A">
        <w:rPr>
          <w:rFonts w:asciiTheme="majorHAnsi" w:hAnsiTheme="majorHAnsi" w:cstheme="majorHAnsi"/>
          <w:b/>
          <w:bCs/>
          <w:highlight w:val="green"/>
          <w:u w:val="single"/>
        </w:rPr>
        <w:t>unacceptable losses</w:t>
      </w:r>
      <w:r w:rsidRPr="00415E22">
        <w:rPr>
          <w:rFonts w:asciiTheme="majorHAnsi" w:hAnsiTheme="majorHAnsi" w:cstheme="majorHAnsi"/>
          <w:u w:val="single"/>
        </w:rPr>
        <w:t>. If</w:t>
      </w:r>
      <w:r w:rsidRPr="001045C0">
        <w:rPr>
          <w:rFonts w:asciiTheme="majorHAnsi" w:hAnsiTheme="majorHAnsi" w:cstheme="majorHAnsi"/>
          <w:sz w:val="14"/>
        </w:rPr>
        <w:t xml:space="preserve"> the </w:t>
      </w:r>
      <w:r w:rsidRPr="00415E22">
        <w:rPr>
          <w:rFonts w:asciiTheme="majorHAnsi" w:hAnsiTheme="majorHAnsi" w:cstheme="majorHAnsi"/>
          <w:u w:val="single"/>
        </w:rPr>
        <w:t>risk</w:t>
      </w:r>
      <w:r w:rsidRPr="001045C0">
        <w:rPr>
          <w:rFonts w:asciiTheme="majorHAnsi" w:hAnsiTheme="majorHAnsi" w:cstheme="majorHAnsi"/>
          <w:sz w:val="14"/>
        </w:rPr>
        <w:t xml:space="preserve"> of terrorism </w:t>
      </w:r>
      <w:r w:rsidRPr="00415E22">
        <w:rPr>
          <w:rFonts w:asciiTheme="majorHAnsi" w:hAnsiTheme="majorHAnsi" w:cstheme="majorHAnsi"/>
          <w:u w:val="single"/>
        </w:rPr>
        <w:t>is defined</w:t>
      </w:r>
      <w:r w:rsidRPr="001045C0">
        <w:rPr>
          <w:rFonts w:asciiTheme="majorHAnsi" w:hAnsiTheme="majorHAnsi" w:cstheme="majorHAnsi"/>
          <w:sz w:val="14"/>
        </w:rPr>
        <w:t xml:space="preserve"> in traditional terms </w:t>
      </w:r>
      <w:r w:rsidRPr="00415E22">
        <w:rPr>
          <w:rFonts w:asciiTheme="majorHAnsi" w:hAnsiTheme="majorHAnsi" w:cstheme="majorHAnsi"/>
          <w:u w:val="single"/>
        </w:rPr>
        <w:t>by</w:t>
      </w:r>
      <w:r w:rsidRPr="001045C0">
        <w:rPr>
          <w:rFonts w:asciiTheme="majorHAnsi" w:hAnsiTheme="majorHAnsi" w:cstheme="majorHAnsi"/>
          <w:sz w:val="14"/>
        </w:rPr>
        <w:t xml:space="preserve"> probability and </w:t>
      </w:r>
      <w:r w:rsidRPr="00415E22">
        <w:rPr>
          <w:rFonts w:asciiTheme="majorHAnsi" w:hAnsiTheme="majorHAnsi" w:cstheme="majorHAnsi"/>
          <w:u w:val="single"/>
        </w:rPr>
        <w:t>potential loss, then</w:t>
      </w:r>
      <w:r w:rsidRPr="001045C0">
        <w:rPr>
          <w:rFonts w:asciiTheme="majorHAnsi" w:hAnsiTheme="majorHAnsi" w:cstheme="majorHAnsi"/>
          <w:sz w:val="14"/>
        </w:rPr>
        <w:t xml:space="preserve"> the </w:t>
      </w:r>
      <w:r w:rsidRPr="00415E22">
        <w:rPr>
          <w:rFonts w:asciiTheme="majorHAnsi" w:hAnsiTheme="majorHAnsi" w:cstheme="majorHAnsi"/>
          <w:u w:val="single"/>
        </w:rPr>
        <w:t>focus on dramatic</w:t>
      </w:r>
      <w:r w:rsidRPr="001045C0">
        <w:rPr>
          <w:rFonts w:asciiTheme="majorHAnsi" w:hAnsiTheme="majorHAnsi" w:cstheme="majorHAnsi"/>
          <w:sz w:val="14"/>
        </w:rPr>
        <w:t xml:space="preserve"> terror </w:t>
      </w:r>
      <w:r w:rsidRPr="00415E22">
        <w:rPr>
          <w:rFonts w:asciiTheme="majorHAnsi" w:hAnsiTheme="majorHAnsi" w:cstheme="majorHAnsi"/>
          <w:u w:val="single"/>
        </w:rPr>
        <w:t>attacks leads to</w:t>
      </w:r>
      <w:r w:rsidRPr="001045C0">
        <w:rPr>
          <w:rFonts w:asciiTheme="majorHAnsi" w:hAnsiTheme="majorHAnsi" w:cstheme="majorHAnsi"/>
          <w:sz w:val="14"/>
        </w:rPr>
        <w:t xml:space="preserve"> the </w:t>
      </w:r>
      <w:r w:rsidRPr="00415E22">
        <w:rPr>
          <w:rStyle w:val="Emphasis"/>
          <w:rFonts w:asciiTheme="majorHAnsi" w:hAnsiTheme="majorHAnsi" w:cstheme="majorHAnsi"/>
        </w:rPr>
        <w:t>marginalization of probabilities</w:t>
      </w:r>
      <w:r w:rsidRPr="001045C0">
        <w:rPr>
          <w:rFonts w:asciiTheme="majorHAnsi" w:hAnsiTheme="majorHAnsi" w:cstheme="majorHAnsi"/>
          <w:sz w:val="14"/>
        </w:rPr>
        <w:t xml:space="preserve">. The reason is that </w:t>
      </w:r>
      <w:r w:rsidRPr="00010F4A">
        <w:rPr>
          <w:rFonts w:asciiTheme="majorHAnsi" w:hAnsiTheme="majorHAnsi" w:cstheme="majorHAnsi"/>
          <w:b/>
          <w:bCs/>
          <w:highlight w:val="green"/>
          <w:u w:val="single"/>
        </w:rPr>
        <w:t>even the highest degree of improbability</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becomes irrelevant</w:t>
      </w:r>
      <w:r w:rsidRPr="00010F4A">
        <w:rPr>
          <w:rFonts w:asciiTheme="majorHAnsi" w:hAnsiTheme="majorHAnsi" w:cstheme="majorHAnsi"/>
          <w:highlight w:val="green"/>
          <w:u w:val="single"/>
        </w:rPr>
        <w:t xml:space="preserve"> </w:t>
      </w:r>
      <w:r w:rsidRPr="00010F4A">
        <w:rPr>
          <w:rFonts w:asciiTheme="majorHAnsi" w:hAnsiTheme="majorHAnsi" w:cstheme="majorHAnsi"/>
          <w:b/>
          <w:bCs/>
          <w:highlight w:val="green"/>
          <w:u w:val="single"/>
        </w:rPr>
        <w:t>as the measure of loss goes to infinity</w:t>
      </w:r>
      <w:r w:rsidRPr="001045C0">
        <w:rPr>
          <w:rFonts w:asciiTheme="majorHAnsi" w:hAnsiTheme="majorHAnsi" w:cstheme="majorHAnsi"/>
          <w:sz w:val="14"/>
        </w:rPr>
        <w:t xml:space="preserve">. ^o </w:t>
      </w:r>
      <w:r w:rsidRPr="00415E22">
        <w:rPr>
          <w:rFonts w:asciiTheme="majorHAnsi" w:hAnsiTheme="majorHAnsi" w:cstheme="majorHAnsi"/>
          <w:u w:val="single"/>
        </w:rPr>
        <w:t>The</w:t>
      </w:r>
      <w:r w:rsidRPr="001045C0">
        <w:rPr>
          <w:rFonts w:asciiTheme="majorHAnsi" w:hAnsiTheme="majorHAnsi" w:cstheme="majorHAnsi"/>
          <w:sz w:val="14"/>
        </w:rPr>
        <w:t xml:space="preserve"> mathematical </w:t>
      </w:r>
      <w:r w:rsidRPr="00010F4A">
        <w:rPr>
          <w:rFonts w:asciiTheme="majorHAnsi" w:hAnsiTheme="majorHAnsi" w:cstheme="majorHAnsi"/>
          <w:b/>
          <w:bCs/>
          <w:highlight w:val="green"/>
          <w:u w:val="single"/>
        </w:rPr>
        <w:t>calculation of</w:t>
      </w:r>
      <w:r w:rsidRPr="00200767">
        <w:rPr>
          <w:rFonts w:asciiTheme="majorHAnsi" w:hAnsiTheme="majorHAnsi" w:cstheme="majorHAnsi"/>
          <w:b/>
          <w:bCs/>
          <w:u w:val="single"/>
        </w:rPr>
        <w:t xml:space="preserve"> </w:t>
      </w:r>
      <w:r w:rsidRPr="00415E22">
        <w:rPr>
          <w:rFonts w:asciiTheme="majorHAnsi" w:hAnsiTheme="majorHAnsi" w:cstheme="majorHAnsi"/>
          <w:u w:val="single"/>
        </w:rPr>
        <w:t xml:space="preserve">the </w:t>
      </w:r>
      <w:r w:rsidRPr="00010F4A">
        <w:rPr>
          <w:rFonts w:asciiTheme="majorHAnsi" w:hAnsiTheme="majorHAnsi" w:cstheme="majorHAnsi"/>
          <w:b/>
          <w:bCs/>
          <w:highlight w:val="green"/>
          <w:u w:val="single"/>
        </w:rPr>
        <w:t>risk</w:t>
      </w:r>
      <w:r w:rsidRPr="001045C0">
        <w:rPr>
          <w:rFonts w:asciiTheme="majorHAnsi" w:hAnsiTheme="majorHAnsi" w:cstheme="majorHAnsi"/>
          <w:sz w:val="14"/>
        </w:rPr>
        <w:t xml:space="preserve"> of terrorism thus </w:t>
      </w:r>
      <w:r w:rsidRPr="00010F4A">
        <w:rPr>
          <w:rFonts w:asciiTheme="majorHAnsi" w:hAnsiTheme="majorHAnsi" w:cstheme="majorHAnsi"/>
          <w:b/>
          <w:bCs/>
          <w:highlight w:val="green"/>
          <w:u w:val="single"/>
        </w:rPr>
        <w:t>tends to overestimate</w:t>
      </w:r>
      <w:r w:rsidRPr="00415E22">
        <w:rPr>
          <w:rFonts w:asciiTheme="majorHAnsi" w:hAnsiTheme="majorHAnsi" w:cstheme="majorHAnsi"/>
          <w:u w:val="single"/>
        </w:rPr>
        <w:t xml:space="preserve"> and</w:t>
      </w:r>
      <w:r w:rsidRPr="001045C0">
        <w:rPr>
          <w:rFonts w:asciiTheme="majorHAnsi" w:hAnsiTheme="majorHAnsi" w:cstheme="majorHAnsi"/>
          <w:sz w:val="14"/>
        </w:rPr>
        <w:t xml:space="preserve"> to </w:t>
      </w:r>
      <w:r w:rsidRPr="00415E22">
        <w:rPr>
          <w:rFonts w:asciiTheme="majorHAnsi" w:hAnsiTheme="majorHAnsi" w:cstheme="majorHAnsi"/>
          <w:u w:val="single"/>
        </w:rPr>
        <w:t>dramatize</w:t>
      </w:r>
      <w:r w:rsidRPr="001045C0">
        <w:rPr>
          <w:rFonts w:asciiTheme="majorHAnsi" w:hAnsiTheme="majorHAnsi" w:cstheme="majorHAnsi"/>
          <w:sz w:val="14"/>
        </w:rPr>
        <w:t xml:space="preserve"> the </w:t>
      </w:r>
      <w:r w:rsidRPr="00010F4A">
        <w:rPr>
          <w:rFonts w:asciiTheme="majorHAnsi" w:hAnsiTheme="majorHAnsi" w:cstheme="majorHAnsi"/>
          <w:b/>
          <w:bCs/>
          <w:highlight w:val="green"/>
          <w:u w:val="single"/>
        </w:rPr>
        <w:t>danger</w:t>
      </w:r>
      <w:r w:rsidRPr="00415E22">
        <w:rPr>
          <w:rFonts w:asciiTheme="majorHAnsi" w:hAnsiTheme="majorHAnsi" w:cstheme="majorHAnsi"/>
          <w:u w:val="single"/>
        </w:rPr>
        <w:t>. This has consequences beyond</w:t>
      </w:r>
      <w:r w:rsidRPr="001045C0">
        <w:rPr>
          <w:rFonts w:asciiTheme="majorHAnsi" w:hAnsiTheme="majorHAnsi" w:cstheme="majorHAnsi"/>
          <w:sz w:val="14"/>
        </w:rPr>
        <w:t xml:space="preserve"> the actual </w:t>
      </w:r>
      <w:r w:rsidRPr="00415E22">
        <w:rPr>
          <w:rFonts w:asciiTheme="majorHAnsi" w:hAnsiTheme="majorHAnsi" w:cstheme="majorHAnsi"/>
          <w:u w:val="single"/>
        </w:rPr>
        <w:t>risk assessment for the formulation</w:t>
      </w:r>
      <w:r w:rsidRPr="001045C0">
        <w:rPr>
          <w:rFonts w:asciiTheme="majorHAnsi" w:hAnsiTheme="majorHAnsi" w:cstheme="majorHAnsi"/>
          <w:sz w:val="14"/>
        </w:rPr>
        <w:t xml:space="preserve"> and execution </w:t>
      </w:r>
      <w:r w:rsidRPr="00415E22">
        <w:rPr>
          <w:rFonts w:asciiTheme="majorHAnsi" w:hAnsiTheme="majorHAnsi" w:cstheme="majorHAnsi"/>
          <w:u w:val="single"/>
        </w:rPr>
        <w:t xml:space="preserve">of "risk policies": </w:t>
      </w:r>
      <w:r w:rsidRPr="00010F4A">
        <w:rPr>
          <w:rFonts w:asciiTheme="majorHAnsi" w:hAnsiTheme="majorHAnsi" w:cstheme="majorHAnsi"/>
          <w:b/>
          <w:bCs/>
          <w:highlight w:val="green"/>
          <w:u w:val="single"/>
        </w:rPr>
        <w:t>If one factor</w:t>
      </w:r>
      <w:r w:rsidRPr="001045C0">
        <w:rPr>
          <w:rFonts w:asciiTheme="majorHAnsi" w:hAnsiTheme="majorHAnsi" w:cstheme="majorHAnsi"/>
          <w:sz w:val="14"/>
        </w:rPr>
        <w:t xml:space="preserve"> of the risk calculation </w:t>
      </w:r>
      <w:r w:rsidRPr="00010F4A">
        <w:rPr>
          <w:rFonts w:asciiTheme="majorHAnsi" w:hAnsiTheme="majorHAnsi" w:cstheme="majorHAnsi"/>
          <w:b/>
          <w:bCs/>
          <w:highlight w:val="green"/>
          <w:u w:val="single"/>
        </w:rPr>
        <w:t>approaches infinity</w:t>
      </w:r>
      <w:r w:rsidRPr="001045C0">
        <w:rPr>
          <w:rFonts w:asciiTheme="majorHAnsi" w:hAnsiTheme="majorHAnsi" w:cstheme="majorHAnsi"/>
          <w:sz w:val="14"/>
        </w:rPr>
        <w:t xml:space="preserve"> (e.g., if a case of nuclear terrorism is envisaged), then </w:t>
      </w:r>
      <w:r w:rsidRPr="00415E22">
        <w:rPr>
          <w:rFonts w:asciiTheme="majorHAnsi" w:hAnsiTheme="majorHAnsi" w:cstheme="majorHAnsi"/>
          <w:u w:val="single"/>
        </w:rPr>
        <w:t>there is no balanced measure</w:t>
      </w:r>
      <w:r w:rsidRPr="001045C0">
        <w:rPr>
          <w:rFonts w:asciiTheme="majorHAnsi" w:hAnsiTheme="majorHAnsi" w:cstheme="majorHAnsi"/>
          <w:sz w:val="14"/>
        </w:rPr>
        <w:t xml:space="preserve"> for antiterrorist efforts, </w:t>
      </w:r>
      <w:r w:rsidRPr="00415E22">
        <w:rPr>
          <w:rFonts w:asciiTheme="majorHAnsi" w:hAnsiTheme="majorHAnsi" w:cstheme="majorHAnsi"/>
          <w:u w:val="single"/>
        </w:rPr>
        <w:t xml:space="preserve">and </w:t>
      </w:r>
      <w:r w:rsidRPr="00010F4A">
        <w:rPr>
          <w:rStyle w:val="Emphasis"/>
          <w:rFonts w:asciiTheme="majorHAnsi" w:hAnsiTheme="majorHAnsi" w:cstheme="majorHAnsi"/>
          <w:highlight w:val="green"/>
        </w:rPr>
        <w:t>risk manage</w:t>
      </w:r>
      <w:r w:rsidRPr="001045C0">
        <w:rPr>
          <w:rStyle w:val="Emphasis"/>
          <w:rFonts w:asciiTheme="majorHAnsi" w:hAnsiTheme="majorHAnsi" w:cstheme="majorHAnsi"/>
          <w:b w:val="0"/>
          <w:bCs/>
          <w:sz w:val="14"/>
          <w:u w:val="none"/>
        </w:rPr>
        <w:t>ment</w:t>
      </w:r>
      <w:r w:rsidRPr="001045C0">
        <w:rPr>
          <w:rFonts w:asciiTheme="majorHAnsi" w:hAnsiTheme="majorHAnsi" w:cstheme="majorHAnsi"/>
          <w:b/>
          <w:bCs/>
          <w:sz w:val="14"/>
        </w:rPr>
        <w:t xml:space="preserve"> </w:t>
      </w:r>
      <w:r w:rsidRPr="00415E22">
        <w:rPr>
          <w:rStyle w:val="StyleUnderline"/>
          <w:rFonts w:asciiTheme="majorHAnsi" w:hAnsiTheme="majorHAnsi" w:cstheme="majorHAnsi"/>
        </w:rPr>
        <w:t>as a</w:t>
      </w:r>
      <w:r w:rsidRPr="00415E22">
        <w:rPr>
          <w:rFonts w:asciiTheme="majorHAnsi" w:hAnsiTheme="majorHAnsi" w:cstheme="majorHAnsi"/>
          <w:b/>
          <w:u w:val="single"/>
        </w:rPr>
        <w:t xml:space="preserve"> </w:t>
      </w:r>
      <w:r w:rsidRPr="00415E22">
        <w:rPr>
          <w:rStyle w:val="Emphasis"/>
          <w:rFonts w:asciiTheme="majorHAnsi" w:hAnsiTheme="majorHAnsi" w:cstheme="majorHAnsi"/>
        </w:rPr>
        <w:t>rational endeavor</w:t>
      </w:r>
      <w:r w:rsidRPr="00415E22">
        <w:rPr>
          <w:rFonts w:asciiTheme="majorHAnsi" w:hAnsiTheme="majorHAnsi" w:cstheme="majorHAnsi"/>
          <w:b/>
          <w:u w:val="single"/>
        </w:rPr>
        <w:t xml:space="preserve"> </w:t>
      </w:r>
      <w:r w:rsidRPr="00010F4A">
        <w:rPr>
          <w:rStyle w:val="StyleUnderline"/>
          <w:rFonts w:asciiTheme="majorHAnsi" w:hAnsiTheme="majorHAnsi" w:cstheme="majorHAnsi"/>
          <w:b/>
          <w:bCs/>
          <w:highlight w:val="green"/>
        </w:rPr>
        <w:t>breaks down</w:t>
      </w:r>
      <w:r w:rsidRPr="001045C0">
        <w:rPr>
          <w:rFonts w:asciiTheme="majorHAnsi" w:hAnsiTheme="majorHAnsi" w:cstheme="majorHAnsi"/>
          <w:b/>
          <w:bCs/>
          <w:sz w:val="14"/>
        </w:rPr>
        <w:t>.</w:t>
      </w:r>
      <w:r w:rsidRPr="001045C0">
        <w:rPr>
          <w:rFonts w:asciiTheme="majorHAnsi" w:hAnsiTheme="majorHAnsi" w:cstheme="majorHAnsi"/>
          <w:sz w:val="14"/>
        </w:rPr>
        <w:t xml:space="preserve"> Under the historical condition of bipolarity, the "ultimate" threat with nuclear weapons could be balanced by a similar counterthreat, and new equilibria could be achieved, albeit on higher levels of nuclear overkill. </w:t>
      </w:r>
      <w:r w:rsidRPr="00415E22">
        <w:rPr>
          <w:rFonts w:asciiTheme="majorHAnsi" w:hAnsiTheme="majorHAnsi" w:cstheme="majorHAnsi"/>
          <w:u w:val="single"/>
        </w:rPr>
        <w:t>Under</w:t>
      </w:r>
      <w:r w:rsidRPr="001045C0">
        <w:rPr>
          <w:rFonts w:asciiTheme="majorHAnsi" w:hAnsiTheme="majorHAnsi" w:cstheme="majorHAnsi"/>
          <w:sz w:val="14"/>
        </w:rPr>
        <w:t xml:space="preserve"> the new condition of </w:t>
      </w:r>
      <w:r w:rsidRPr="00415E22">
        <w:rPr>
          <w:rFonts w:asciiTheme="majorHAnsi" w:hAnsiTheme="majorHAnsi" w:cstheme="majorHAnsi"/>
          <w:u w:val="single"/>
        </w:rPr>
        <w:t>uncertainty, no</w:t>
      </w:r>
      <w:r w:rsidRPr="001045C0">
        <w:rPr>
          <w:rFonts w:asciiTheme="majorHAnsi" w:hAnsiTheme="majorHAnsi" w:cstheme="majorHAnsi"/>
          <w:sz w:val="14"/>
        </w:rPr>
        <w:t xml:space="preserve"> such </w:t>
      </w:r>
      <w:r w:rsidRPr="00415E22">
        <w:rPr>
          <w:rFonts w:asciiTheme="majorHAnsi" w:hAnsiTheme="majorHAnsi" w:cstheme="majorHAnsi"/>
          <w:u w:val="single"/>
        </w:rPr>
        <w:t>rational balancing is possible since knowledge</w:t>
      </w:r>
      <w:r w:rsidRPr="001045C0">
        <w:rPr>
          <w:rFonts w:asciiTheme="majorHAnsi" w:hAnsiTheme="majorHAnsi" w:cstheme="majorHAnsi"/>
          <w:sz w:val="14"/>
        </w:rPr>
        <w:t xml:space="preserve"> about actors, their motives and capabilities, </w:t>
      </w:r>
      <w:r w:rsidRPr="00415E22">
        <w:rPr>
          <w:rFonts w:asciiTheme="majorHAnsi" w:hAnsiTheme="majorHAnsi" w:cstheme="majorHAnsi"/>
          <w:u w:val="single"/>
        </w:rPr>
        <w:t>is largely absent</w:t>
      </w:r>
      <w:r w:rsidRPr="001045C0">
        <w:rPr>
          <w:rFonts w:asciiTheme="majorHAnsi" w:hAnsiTheme="majorHAnsi" w:cstheme="majorHAnsi"/>
          <w:sz w:val="14"/>
        </w:rPr>
        <w:t>.</w:t>
      </w:r>
      <w:r>
        <w:rPr>
          <w:rFonts w:asciiTheme="majorHAnsi" w:hAnsiTheme="majorHAnsi" w:cstheme="majorHAnsi"/>
          <w:sz w:val="14"/>
        </w:rPr>
        <w:t xml:space="preserve"> </w:t>
      </w:r>
      <w:r w:rsidRPr="00531588">
        <w:rPr>
          <w:rFonts w:asciiTheme="majorHAnsi" w:hAnsiTheme="majorHAnsi" w:cstheme="majorHAnsi"/>
          <w:sz w:val="12"/>
        </w:rPr>
        <w:t xml:space="preserve">The second form of </w:t>
      </w:r>
      <w:r w:rsidRPr="00010F4A">
        <w:rPr>
          <w:rStyle w:val="Emphasis"/>
          <w:rFonts w:asciiTheme="majorHAnsi" w:hAnsiTheme="majorHAnsi" w:cstheme="majorHAnsi"/>
          <w:highlight w:val="green"/>
        </w:rPr>
        <w:t>security policy</w:t>
      </w:r>
      <w:r w:rsidRPr="00531588">
        <w:rPr>
          <w:rFonts w:asciiTheme="majorHAnsi" w:hAnsiTheme="majorHAnsi" w:cstheme="majorHAnsi"/>
          <w:sz w:val="12"/>
        </w:rPr>
        <w:t xml:space="preserve"> that emerges when the deterrence model collapses mirrors the "social probability" approach. It </w:t>
      </w:r>
      <w:r w:rsidRPr="00010F4A">
        <w:rPr>
          <w:rFonts w:asciiTheme="majorHAnsi" w:hAnsiTheme="majorHAnsi" w:cstheme="majorHAnsi"/>
          <w:b/>
          <w:bCs/>
          <w:highlight w:val="green"/>
          <w:u w:val="single"/>
        </w:rPr>
        <w:t xml:space="preserve">represents a </w:t>
      </w:r>
      <w:r w:rsidRPr="00010F4A">
        <w:rPr>
          <w:rStyle w:val="Emphasis"/>
          <w:rFonts w:asciiTheme="majorHAnsi" w:hAnsiTheme="majorHAnsi" w:cstheme="majorHAnsi"/>
          <w:highlight w:val="green"/>
        </w:rPr>
        <w:t>logic of catastrophe</w:t>
      </w:r>
      <w:r w:rsidRPr="00415E22">
        <w:rPr>
          <w:rFonts w:asciiTheme="majorHAnsi" w:hAnsiTheme="majorHAnsi" w:cstheme="majorHAnsi"/>
          <w:u w:val="single"/>
        </w:rPr>
        <w:t xml:space="preserve">. </w:t>
      </w:r>
      <w:r w:rsidRPr="00531588">
        <w:rPr>
          <w:rFonts w:asciiTheme="majorHAnsi" w:hAnsiTheme="majorHAnsi" w:cstheme="majorHAnsi"/>
          <w:sz w:val="12"/>
        </w:rPr>
        <w:t xml:space="preserve">In contrast to risk management framed in line with logical probability theory, the logic of catastrophe does not attempt to provide means of absorbing uncertainty. Rather, it takes uncertainty as constitutive for the logic itself; uncertainty is a crucial precondition for catastrophes. In particular, catastrophes happen at once, without a warning, but with major implications for the world polity. In this category, we find the impact of meteorites. Mars attacks, the tsunami in South East Asia, and 9/11. To conceive of terrorism as catastrophe has consequences for the formulation of an adequate security policy. Since catastrophes hap-pen irrespectively of human activity or inactivity, </w:t>
      </w:r>
      <w:r w:rsidRPr="00531588">
        <w:rPr>
          <w:rStyle w:val="Emphasis"/>
          <w:rFonts w:asciiTheme="majorHAnsi" w:hAnsiTheme="majorHAnsi" w:cstheme="majorHAnsi"/>
          <w:b w:val="0"/>
          <w:bCs/>
          <w:sz w:val="12"/>
          <w:u w:val="none"/>
        </w:rPr>
        <w:t>no political action</w:t>
      </w:r>
      <w:r w:rsidRPr="00531588">
        <w:rPr>
          <w:rFonts w:asciiTheme="majorHAnsi" w:hAnsiTheme="majorHAnsi" w:cstheme="majorHAnsi"/>
          <w:b/>
          <w:bCs/>
          <w:sz w:val="12"/>
        </w:rPr>
        <w:t xml:space="preserve"> </w:t>
      </w:r>
      <w:r w:rsidRPr="00531588">
        <w:rPr>
          <w:rFonts w:asciiTheme="majorHAnsi" w:hAnsiTheme="majorHAnsi" w:cstheme="majorHAnsi"/>
          <w:sz w:val="12"/>
        </w:rPr>
        <w:t>could possibly prevent them. Of course, there are precautions that can be taken, but the framing of terrorist attack as a catastrophe points to spatial and temporal characteristics that are beyond "rationality."</w:t>
      </w:r>
      <w:r w:rsidRPr="00415E22">
        <w:rPr>
          <w:rFonts w:asciiTheme="majorHAnsi" w:hAnsiTheme="majorHAnsi" w:cstheme="majorHAnsi"/>
          <w:u w:val="single"/>
        </w:rPr>
        <w:t xml:space="preserve"> Thus</w:t>
      </w:r>
      <w:r w:rsidRPr="00531588">
        <w:rPr>
          <w:rFonts w:asciiTheme="majorHAnsi" w:hAnsiTheme="majorHAnsi" w:cstheme="majorHAnsi"/>
          <w:sz w:val="12"/>
        </w:rPr>
        <w:t xml:space="preserve">, political </w:t>
      </w:r>
      <w:r w:rsidRPr="00010F4A">
        <w:rPr>
          <w:rFonts w:asciiTheme="majorHAnsi" w:hAnsiTheme="majorHAnsi" w:cstheme="majorHAnsi"/>
          <w:b/>
          <w:bCs/>
          <w:highlight w:val="green"/>
          <w:u w:val="single"/>
        </w:rPr>
        <w:t>decision makers are exempt</w:t>
      </w:r>
      <w:r w:rsidRPr="00531588">
        <w:rPr>
          <w:rFonts w:asciiTheme="majorHAnsi" w:hAnsiTheme="majorHAnsi" w:cstheme="majorHAnsi"/>
          <w:sz w:val="12"/>
        </w:rPr>
        <w:t xml:space="preserve">ed </w:t>
      </w:r>
      <w:r w:rsidRPr="00010F4A">
        <w:rPr>
          <w:rFonts w:asciiTheme="majorHAnsi" w:hAnsiTheme="majorHAnsi" w:cstheme="majorHAnsi"/>
          <w:b/>
          <w:bCs/>
          <w:highlight w:val="green"/>
          <w:u w:val="single"/>
        </w:rPr>
        <w:t>from</w:t>
      </w:r>
      <w:r w:rsidRPr="00415E22">
        <w:rPr>
          <w:rFonts w:asciiTheme="majorHAnsi" w:hAnsiTheme="majorHAnsi" w:cstheme="majorHAnsi"/>
          <w:u w:val="single"/>
        </w:rPr>
        <w:t xml:space="preserve"> the </w:t>
      </w:r>
      <w:r w:rsidRPr="00010F4A">
        <w:rPr>
          <w:rFonts w:asciiTheme="majorHAnsi" w:hAnsiTheme="majorHAnsi" w:cstheme="majorHAnsi"/>
          <w:b/>
          <w:bCs/>
          <w:highlight w:val="green"/>
          <w:u w:val="single"/>
        </w:rPr>
        <w:t>responsibility</w:t>
      </w:r>
      <w:r w:rsidRPr="00415E22">
        <w:rPr>
          <w:rFonts w:asciiTheme="majorHAnsi" w:hAnsiTheme="majorHAnsi" w:cstheme="majorHAnsi"/>
          <w:u w:val="single"/>
        </w:rPr>
        <w:t xml:space="preserve"> to provide security</w:t>
      </w:r>
      <w:r w:rsidRPr="00531588">
        <w:rPr>
          <w:rFonts w:asciiTheme="majorHAnsi" w:hAnsiTheme="majorHAnsi" w:cstheme="majorHAnsi"/>
          <w:sz w:val="12"/>
        </w:rPr>
        <w:t>—as long as they at least try to preempt an attack. Interestingly enough, 9/11 was framed as catastrophe in various commissions dealing with the question of who was responsible and whether it could have been prevented.</w:t>
      </w:r>
      <w:r>
        <w:rPr>
          <w:rFonts w:asciiTheme="majorHAnsi" w:hAnsiTheme="majorHAnsi" w:cstheme="majorHAnsi"/>
          <w:sz w:val="12"/>
        </w:rPr>
        <w:t xml:space="preserve"> </w:t>
      </w:r>
      <w:r w:rsidRPr="00415E22">
        <w:rPr>
          <w:rFonts w:asciiTheme="majorHAnsi" w:hAnsiTheme="majorHAnsi" w:cstheme="majorHAnsi"/>
          <w:sz w:val="16"/>
        </w:rPr>
        <w:t xml:space="preserve">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415E22">
        <w:rPr>
          <w:rFonts w:asciiTheme="majorHAnsi" w:hAnsiTheme="majorHAnsi" w:cstheme="majorHAnsi"/>
          <w:u w:val="single"/>
        </w:rPr>
        <w:t>the framework of</w:t>
      </w:r>
      <w:r w:rsidRPr="00415E22">
        <w:rPr>
          <w:rFonts w:asciiTheme="majorHAnsi" w:hAnsiTheme="majorHAnsi" w:cstheme="majorHAnsi"/>
          <w:sz w:val="16"/>
        </w:rPr>
        <w:t xml:space="preserve"> the </w:t>
      </w:r>
      <w:r w:rsidRPr="00415E22">
        <w:rPr>
          <w:rFonts w:asciiTheme="majorHAnsi" w:hAnsiTheme="majorHAnsi" w:cstheme="majorHAnsi"/>
          <w:u w:val="single"/>
        </w:rPr>
        <w:t>security</w:t>
      </w:r>
      <w:r w:rsidRPr="00415E22">
        <w:rPr>
          <w:rFonts w:asciiTheme="majorHAnsi" w:hAnsiTheme="majorHAnsi" w:cstheme="majorHAnsi"/>
          <w:sz w:val="16"/>
        </w:rPr>
        <w:t xml:space="preserve"> dilemma </w:t>
      </w:r>
      <w:r w:rsidRPr="00415E22">
        <w:rPr>
          <w:rFonts w:asciiTheme="majorHAnsi" w:hAnsiTheme="majorHAnsi" w:cstheme="majorHAnsi"/>
          <w:u w:val="single"/>
        </w:rPr>
        <w:t>fails to capture</w:t>
      </w:r>
      <w:r w:rsidRPr="00415E22">
        <w:rPr>
          <w:rFonts w:asciiTheme="majorHAnsi" w:hAnsiTheme="majorHAnsi" w:cstheme="majorHAnsi"/>
          <w:sz w:val="16"/>
        </w:rPr>
        <w:t xml:space="preserve"> the </w:t>
      </w:r>
      <w:r w:rsidRPr="00415E22">
        <w:rPr>
          <w:rFonts w:asciiTheme="majorHAnsi" w:hAnsiTheme="majorHAnsi" w:cstheme="majorHAnsi"/>
          <w:u w:val="single"/>
        </w:rPr>
        <w:t>basic uncertainties</w:t>
      </w:r>
      <w:r w:rsidRPr="00415E22">
        <w:rPr>
          <w:rFonts w:asciiTheme="majorHAnsi" w:hAnsiTheme="majorHAnsi" w:cstheme="majorHAnsi"/>
          <w:sz w:val="16"/>
        </w:rPr>
        <w:t>.</w:t>
      </w:r>
      <w:r>
        <w:rPr>
          <w:rFonts w:asciiTheme="majorHAnsi" w:hAnsiTheme="majorHAnsi" w:cstheme="majorHAnsi"/>
          <w:sz w:val="16"/>
        </w:rPr>
        <w:t xml:space="preserve"> </w:t>
      </w:r>
      <w:r w:rsidRPr="00415E22">
        <w:rPr>
          <w:rFonts w:asciiTheme="majorHAnsi" w:hAnsiTheme="majorHAnsi" w:cstheme="majorHAnsi"/>
          <w:sz w:val="16"/>
        </w:rPr>
        <w:t xml:space="preserve">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415E22">
        <w:rPr>
          <w:rFonts w:asciiTheme="majorHAnsi" w:hAnsiTheme="majorHAnsi" w:cstheme="majorHAnsi"/>
          <w:u w:val="single"/>
        </w:rPr>
        <w:t>we do not</w:t>
      </w:r>
      <w:r w:rsidRPr="00415E22">
        <w:rPr>
          <w:rFonts w:asciiTheme="majorHAnsi" w:hAnsiTheme="majorHAnsi" w:cstheme="majorHAnsi"/>
          <w:sz w:val="16"/>
        </w:rPr>
        <w:t xml:space="preserve"> even </w:t>
      </w:r>
      <w:r w:rsidRPr="00415E22">
        <w:rPr>
          <w:rFonts w:asciiTheme="majorHAnsi" w:hAnsiTheme="majorHAnsi" w:cstheme="majorHAnsi"/>
          <w:u w:val="single"/>
        </w:rPr>
        <w:t>know</w:t>
      </w:r>
      <w:r w:rsidRPr="00415E22">
        <w:rPr>
          <w:rFonts w:asciiTheme="majorHAnsi" w:hAnsiTheme="majorHAnsi" w:cstheme="majorHAnsi"/>
          <w:sz w:val="16"/>
        </w:rPr>
        <w:t xml:space="preserve"> who or what will constitute </w:t>
      </w:r>
      <w:r w:rsidRPr="00415E22">
        <w:rPr>
          <w:rFonts w:asciiTheme="majorHAnsi" w:hAnsiTheme="majorHAnsi" w:cstheme="majorHAnsi"/>
          <w:u w:val="single"/>
        </w:rPr>
        <w:t>the most serious future threat</w:t>
      </w:r>
      <w:r w:rsidRPr="00415E22">
        <w:rPr>
          <w:rFonts w:asciiTheme="majorHAnsi" w:hAnsiTheme="majorHAnsi" w:cstheme="majorHAnsi"/>
          <w:sz w:val="16"/>
        </w:rPr>
        <w:t>, "^</w:t>
      </w:r>
      <w:proofErr w:type="spellStart"/>
      <w:r w:rsidRPr="00415E22">
        <w:rPr>
          <w:rFonts w:asciiTheme="majorHAnsi" w:hAnsiTheme="majorHAnsi" w:cstheme="majorHAnsi"/>
          <w:sz w:val="16"/>
        </w:rPr>
        <w:t>i</w:t>
      </w:r>
      <w:proofErr w:type="spellEnd"/>
      <w:r w:rsidRPr="00415E22">
        <w:rPr>
          <w:rFonts w:asciiTheme="majorHAnsi" w:hAnsiTheme="majorHAnsi" w:cstheme="majorHAnsi"/>
          <w:sz w:val="16"/>
        </w:rPr>
        <w:t xml:space="preserve"> </w:t>
      </w:r>
      <w:r w:rsidRPr="00415E22">
        <w:rPr>
          <w:rFonts w:asciiTheme="majorHAnsi" w:hAnsiTheme="majorHAnsi" w:cstheme="majorHAnsi"/>
          <w:u w:val="single"/>
        </w:rPr>
        <w:t>In order to cope</w:t>
      </w:r>
      <w:r w:rsidRPr="00415E22">
        <w:rPr>
          <w:rFonts w:asciiTheme="majorHAnsi" w:hAnsiTheme="majorHAnsi" w:cstheme="majorHAnsi"/>
          <w:sz w:val="16"/>
        </w:rPr>
        <w:t xml:space="preserve"> with this challenge it would be essential, another Rand researcher wrote, to break free from </w:t>
      </w:r>
      <w:r w:rsidRPr="00415E22">
        <w:rPr>
          <w:rFonts w:asciiTheme="majorHAnsi" w:hAnsiTheme="majorHAnsi" w:cstheme="majorHAnsi"/>
          <w:u w:val="single"/>
        </w:rPr>
        <w:t>the</w:t>
      </w:r>
      <w:r w:rsidRPr="00415E22">
        <w:rPr>
          <w:rFonts w:asciiTheme="majorHAnsi" w:hAnsiTheme="majorHAnsi" w:cstheme="majorHAnsi"/>
          <w:sz w:val="16"/>
        </w:rPr>
        <w:t xml:space="preserve"> "tyranny" of plausible scenario planning. The decisive </w:t>
      </w:r>
      <w:r w:rsidRPr="00415E22">
        <w:rPr>
          <w:rFonts w:asciiTheme="majorHAnsi" w:hAnsiTheme="majorHAnsi" w:cstheme="majorHAnsi"/>
          <w:u w:val="single"/>
        </w:rPr>
        <w:t xml:space="preserve">step would be to create "discontinuous scenarios ... in which there is </w:t>
      </w:r>
      <w:r w:rsidRPr="00415E22">
        <w:rPr>
          <w:rStyle w:val="Emphasis"/>
          <w:rFonts w:asciiTheme="majorHAnsi" w:hAnsiTheme="majorHAnsi" w:cstheme="majorHAnsi"/>
        </w:rPr>
        <w:t>no plausible audit trail</w:t>
      </w:r>
      <w:r w:rsidRPr="00415E22">
        <w:rPr>
          <w:rFonts w:asciiTheme="majorHAnsi" w:hAnsiTheme="majorHAnsi" w:cstheme="majorHAnsi"/>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w:t>
      </w:r>
      <w:r>
        <w:rPr>
          <w:rFonts w:asciiTheme="majorHAnsi" w:hAnsiTheme="majorHAnsi" w:cstheme="majorHAnsi"/>
          <w:sz w:val="16"/>
        </w:rPr>
        <w:t xml:space="preserve"> </w:t>
      </w:r>
      <w:r w:rsidRPr="00415E22">
        <w:rPr>
          <w:rFonts w:asciiTheme="majorHAnsi" w:hAnsiTheme="majorHAnsi" w:cstheme="majorHAnsi"/>
          <w:sz w:val="16"/>
        </w:rPr>
        <w:t xml:space="preserve">The problem with this kind of risk assessment is, however, that </w:t>
      </w:r>
      <w:r w:rsidRPr="00010F4A">
        <w:rPr>
          <w:rFonts w:asciiTheme="majorHAnsi" w:hAnsiTheme="majorHAnsi" w:cstheme="majorHAnsi"/>
          <w:b/>
          <w:bCs/>
          <w:highlight w:val="green"/>
          <w:u w:val="single"/>
        </w:rPr>
        <w:t>even the most</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absurd scenarios</w:t>
      </w:r>
      <w:r w:rsidRPr="00415E22">
        <w:rPr>
          <w:rFonts w:asciiTheme="majorHAnsi" w:hAnsiTheme="majorHAnsi" w:cstheme="majorHAnsi"/>
          <w:sz w:val="16"/>
        </w:rPr>
        <w:t xml:space="preserve"> can </w:t>
      </w:r>
      <w:r w:rsidRPr="00010F4A">
        <w:rPr>
          <w:rFonts w:asciiTheme="majorHAnsi" w:hAnsiTheme="majorHAnsi" w:cstheme="majorHAnsi"/>
          <w:b/>
          <w:bCs/>
          <w:highlight w:val="green"/>
          <w:u w:val="single"/>
        </w:rPr>
        <w:t>gain plausibility</w:t>
      </w:r>
      <w:r w:rsidRPr="00010F4A">
        <w:rPr>
          <w:rFonts w:asciiTheme="majorHAnsi" w:hAnsiTheme="majorHAnsi" w:cstheme="majorHAnsi"/>
          <w:b/>
          <w:bCs/>
          <w:sz w:val="16"/>
          <w:highlight w:val="green"/>
        </w:rPr>
        <w:t xml:space="preserve">. </w:t>
      </w:r>
      <w:r w:rsidRPr="00010F4A">
        <w:rPr>
          <w:rFonts w:asciiTheme="majorHAnsi" w:hAnsiTheme="majorHAnsi" w:cstheme="majorHAnsi"/>
          <w:b/>
          <w:bCs/>
          <w:highlight w:val="green"/>
          <w:u w:val="single"/>
        </w:rPr>
        <w:t>By constructing a</w:t>
      </w:r>
      <w:r w:rsidRPr="00010F4A">
        <w:rPr>
          <w:rFonts w:asciiTheme="majorHAnsi" w:hAnsiTheme="majorHAnsi" w:cstheme="majorHAnsi"/>
          <w:highlight w:val="green"/>
          <w:u w:val="single"/>
        </w:rPr>
        <w:t xml:space="preserve"> </w:t>
      </w:r>
      <w:r w:rsidRPr="00010F4A">
        <w:rPr>
          <w:rStyle w:val="Emphasis"/>
          <w:rFonts w:asciiTheme="majorHAnsi" w:hAnsiTheme="majorHAnsi" w:cstheme="majorHAnsi"/>
          <w:highlight w:val="green"/>
        </w:rPr>
        <w:t>chain of potentialities</w:t>
      </w:r>
      <w:r w:rsidRPr="00010F4A">
        <w:rPr>
          <w:rFonts w:asciiTheme="majorHAnsi" w:hAnsiTheme="majorHAnsi" w:cstheme="majorHAnsi"/>
          <w:highlight w:val="green"/>
          <w:u w:val="single"/>
        </w:rPr>
        <w:t>, i</w:t>
      </w:r>
      <w:r w:rsidRPr="00010F4A">
        <w:rPr>
          <w:rFonts w:asciiTheme="majorHAnsi" w:hAnsiTheme="majorHAnsi" w:cstheme="majorHAnsi"/>
          <w:b/>
          <w:bCs/>
          <w:highlight w:val="green"/>
          <w:u w:val="single"/>
        </w:rPr>
        <w:t>mprobable events are linked and brought into</w:t>
      </w:r>
      <w:r w:rsidRPr="00C159F4">
        <w:rPr>
          <w:rFonts w:asciiTheme="majorHAnsi" w:hAnsiTheme="majorHAnsi" w:cstheme="majorHAnsi"/>
          <w:b/>
          <w:bCs/>
          <w:sz w:val="16"/>
        </w:rPr>
        <w:t xml:space="preserve"> </w:t>
      </w:r>
      <w:r w:rsidRPr="00415E22">
        <w:rPr>
          <w:rFonts w:asciiTheme="majorHAnsi" w:hAnsiTheme="majorHAnsi" w:cstheme="majorHAnsi"/>
          <w:sz w:val="16"/>
        </w:rPr>
        <w:t xml:space="preserve">the realm of </w:t>
      </w:r>
      <w:r w:rsidRPr="00010F4A">
        <w:rPr>
          <w:rFonts w:asciiTheme="majorHAnsi" w:hAnsiTheme="majorHAnsi" w:cstheme="majorHAnsi"/>
          <w:b/>
          <w:bCs/>
          <w:highlight w:val="green"/>
          <w:u w:val="single"/>
        </w:rPr>
        <w:t>the possible</w:t>
      </w:r>
      <w:r w:rsidRPr="00D63C59">
        <w:rPr>
          <w:rFonts w:asciiTheme="majorHAnsi" w:hAnsiTheme="majorHAnsi" w:cstheme="majorHAnsi"/>
          <w:b/>
          <w:bCs/>
          <w:u w:val="single"/>
        </w:rPr>
        <w:t>, if not</w:t>
      </w:r>
      <w:r w:rsidRPr="00415E22">
        <w:rPr>
          <w:rFonts w:asciiTheme="majorHAnsi" w:hAnsiTheme="majorHAnsi" w:cstheme="majorHAnsi"/>
          <w:sz w:val="16"/>
        </w:rPr>
        <w:t xml:space="preserve"> even the </w:t>
      </w:r>
      <w:r w:rsidRPr="00D63C59">
        <w:rPr>
          <w:rFonts w:asciiTheme="majorHAnsi" w:hAnsiTheme="majorHAnsi" w:cstheme="majorHAnsi"/>
          <w:b/>
          <w:bCs/>
          <w:u w:val="single"/>
        </w:rPr>
        <w:t>probable</w:t>
      </w:r>
      <w:r w:rsidRPr="00D63C59">
        <w:rPr>
          <w:rFonts w:asciiTheme="majorHAnsi" w:hAnsiTheme="majorHAnsi" w:cstheme="majorHAnsi"/>
          <w:sz w:val="16"/>
          <w:u w:val="single"/>
        </w:rPr>
        <w:t>. "</w:t>
      </w:r>
      <w:r w:rsidRPr="00010F4A">
        <w:rPr>
          <w:rFonts w:asciiTheme="majorHAnsi" w:hAnsiTheme="majorHAnsi" w:cstheme="majorHAnsi"/>
          <w:b/>
          <w:bCs/>
          <w:highlight w:val="green"/>
          <w:u w:val="single"/>
        </w:rPr>
        <w:t>Although</w:t>
      </w:r>
      <w:r w:rsidRPr="00010F4A">
        <w:rPr>
          <w:rFonts w:asciiTheme="majorHAnsi" w:hAnsiTheme="majorHAnsi" w:cstheme="majorHAnsi"/>
          <w:sz w:val="16"/>
          <w:highlight w:val="green"/>
        </w:rPr>
        <w:t xml:space="preserve"> </w:t>
      </w:r>
      <w:r w:rsidRPr="00D63C59">
        <w:rPr>
          <w:rFonts w:asciiTheme="majorHAnsi" w:hAnsiTheme="majorHAnsi" w:cstheme="majorHAnsi"/>
          <w:sz w:val="16"/>
        </w:rPr>
        <w:t xml:space="preserve">the </w:t>
      </w:r>
      <w:r w:rsidRPr="00010F4A">
        <w:rPr>
          <w:rFonts w:asciiTheme="majorHAnsi" w:hAnsiTheme="majorHAnsi" w:cstheme="majorHAnsi"/>
          <w:b/>
          <w:bCs/>
          <w:highlight w:val="green"/>
          <w:u w:val="single"/>
        </w:rPr>
        <w:t>likelihood</w:t>
      </w:r>
      <w:r w:rsidRPr="00415E22">
        <w:rPr>
          <w:rFonts w:asciiTheme="majorHAnsi" w:hAnsiTheme="majorHAnsi" w:cstheme="majorHAnsi"/>
          <w:sz w:val="16"/>
        </w:rPr>
        <w:t xml:space="preserve"> of the scenario </w:t>
      </w:r>
      <w:r w:rsidRPr="00010F4A">
        <w:rPr>
          <w:rFonts w:asciiTheme="majorHAnsi" w:hAnsiTheme="majorHAnsi" w:cstheme="majorHAnsi"/>
          <w:b/>
          <w:bCs/>
          <w:highlight w:val="green"/>
          <w:u w:val="single"/>
        </w:rPr>
        <w:t>dwindles with each step, the</w:t>
      </w:r>
      <w:r w:rsidRPr="00415E22">
        <w:rPr>
          <w:rFonts w:asciiTheme="majorHAnsi" w:hAnsiTheme="majorHAnsi" w:cstheme="majorHAnsi"/>
          <w:sz w:val="16"/>
          <w:szCs w:val="16"/>
        </w:rPr>
        <w:t xml:space="preserve"> </w:t>
      </w:r>
      <w:r w:rsidRPr="00415E22">
        <w:rPr>
          <w:rFonts w:asciiTheme="majorHAnsi" w:hAnsiTheme="majorHAnsi" w:cstheme="majorHAnsi"/>
          <w:sz w:val="16"/>
        </w:rPr>
        <w:t xml:space="preserve">residual </w:t>
      </w:r>
      <w:r w:rsidRPr="00010F4A">
        <w:rPr>
          <w:rFonts w:asciiTheme="majorHAnsi" w:hAnsiTheme="majorHAnsi" w:cstheme="majorHAnsi"/>
          <w:b/>
          <w:bCs/>
          <w:highlight w:val="green"/>
          <w:u w:val="single"/>
        </w:rPr>
        <w:t>impression is</w:t>
      </w:r>
      <w:r w:rsidRPr="00415E22">
        <w:rPr>
          <w:rFonts w:asciiTheme="majorHAnsi" w:hAnsiTheme="majorHAnsi" w:cstheme="majorHAnsi"/>
          <w:sz w:val="16"/>
        </w:rPr>
        <w:t xml:space="preserve"> one </w:t>
      </w:r>
      <w:r w:rsidRPr="00010F4A">
        <w:rPr>
          <w:rFonts w:asciiTheme="majorHAnsi" w:hAnsiTheme="majorHAnsi" w:cstheme="majorHAnsi"/>
          <w:b/>
          <w:bCs/>
          <w:highlight w:val="green"/>
          <w:u w:val="single"/>
        </w:rPr>
        <w:t>of plausibility</w:t>
      </w:r>
      <w:r w:rsidRPr="00415E22">
        <w:rPr>
          <w:rFonts w:asciiTheme="majorHAnsi" w:hAnsiTheme="majorHAnsi" w:cstheme="majorHAnsi"/>
          <w:sz w:val="16"/>
        </w:rPr>
        <w:t xml:space="preserve">. "54 This so-called Othello effect has been effective in the dawn of the recent war in Iraq. </w:t>
      </w:r>
      <w:r w:rsidRPr="00415E22">
        <w:rPr>
          <w:rFonts w:asciiTheme="majorHAnsi" w:hAnsiTheme="majorHAnsi" w:cstheme="majorHAnsi"/>
          <w:u w:val="single"/>
        </w:rPr>
        <w:t xml:space="preserve">The </w:t>
      </w:r>
      <w:r w:rsidRPr="004A5977">
        <w:rPr>
          <w:rFonts w:asciiTheme="majorHAnsi" w:hAnsiTheme="majorHAnsi" w:cstheme="majorHAnsi"/>
          <w:u w:val="single"/>
        </w:rPr>
        <w:t>connection between Saddam</w:t>
      </w:r>
      <w:r w:rsidRPr="004A5977">
        <w:rPr>
          <w:rFonts w:asciiTheme="majorHAnsi" w:hAnsiTheme="majorHAnsi" w:cstheme="majorHAnsi"/>
          <w:sz w:val="16"/>
        </w:rPr>
        <w:t xml:space="preserve"> Hussein </w:t>
      </w:r>
      <w:r w:rsidRPr="004A5977">
        <w:rPr>
          <w:rFonts w:asciiTheme="majorHAnsi" w:hAnsiTheme="majorHAnsi" w:cstheme="majorHAnsi"/>
          <w:u w:val="single"/>
        </w:rPr>
        <w:t>and Al Qaeda</w:t>
      </w:r>
      <w:r w:rsidRPr="004A5977">
        <w:rPr>
          <w:rFonts w:asciiTheme="majorHAnsi" w:hAnsiTheme="majorHAnsi" w:cstheme="majorHAnsi"/>
          <w:sz w:val="16"/>
        </w:rPr>
        <w:t xml:space="preserve"> that the US government tried to prove </w:t>
      </w:r>
      <w:r w:rsidRPr="004A5977">
        <w:rPr>
          <w:rFonts w:asciiTheme="majorHAnsi" w:hAnsiTheme="majorHAnsi" w:cstheme="majorHAnsi"/>
          <w:u w:val="single"/>
        </w:rPr>
        <w:t>was disputed from the</w:t>
      </w:r>
      <w:r w:rsidRPr="004A5977">
        <w:rPr>
          <w:rFonts w:asciiTheme="majorHAnsi" w:hAnsiTheme="majorHAnsi" w:cstheme="majorHAnsi"/>
          <w:sz w:val="16"/>
        </w:rPr>
        <w:t xml:space="preserve"> very </w:t>
      </w:r>
      <w:r w:rsidRPr="004A5977">
        <w:rPr>
          <w:rFonts w:asciiTheme="majorHAnsi" w:hAnsiTheme="majorHAnsi" w:cstheme="majorHAnsi"/>
          <w:u w:val="single"/>
        </w:rPr>
        <w:t>beginning. False evidence was</w:t>
      </w:r>
      <w:r w:rsidRPr="004A5977">
        <w:rPr>
          <w:rFonts w:asciiTheme="majorHAnsi" w:hAnsiTheme="majorHAnsi" w:cstheme="majorHAnsi"/>
          <w:sz w:val="16"/>
        </w:rPr>
        <w:t xml:space="preserve"> again and again </w:t>
      </w:r>
      <w:r w:rsidRPr="004A5977">
        <w:rPr>
          <w:rFonts w:asciiTheme="majorHAnsi" w:hAnsiTheme="majorHAnsi" w:cstheme="majorHAnsi"/>
          <w:u w:val="single"/>
        </w:rPr>
        <w:t>presented and refuted, but this did not prevent the</w:t>
      </w:r>
      <w:r w:rsidRPr="004A5977">
        <w:rPr>
          <w:rFonts w:asciiTheme="majorHAnsi" w:hAnsiTheme="majorHAnsi" w:cstheme="majorHAnsi"/>
          <w:sz w:val="16"/>
        </w:rPr>
        <w:t xml:space="preserve"> administration from presenting as the main rationale for war the </w:t>
      </w:r>
      <w:r w:rsidRPr="004A5977">
        <w:rPr>
          <w:rFonts w:asciiTheme="majorHAnsi" w:hAnsiTheme="majorHAnsi" w:cstheme="majorHAnsi"/>
          <w:u w:val="single"/>
        </w:rPr>
        <w:t>improbable yet possible connection</w:t>
      </w:r>
      <w:r w:rsidRPr="004A5977">
        <w:rPr>
          <w:rFonts w:asciiTheme="majorHAnsi" w:hAnsiTheme="majorHAnsi" w:cstheme="majorHAnsi"/>
          <w:sz w:val="16"/>
        </w:rPr>
        <w:t xml:space="preserve"> between Iraq and the terrorist network and the improbable yet possible proliferation of an improbable yet possible nuclear weapon into the hands of Bin Laden. As Donald Rumsfeld famously said: "</w:t>
      </w:r>
      <w:r w:rsidRPr="004A5977">
        <w:rPr>
          <w:rStyle w:val="Emphasis"/>
          <w:rFonts w:asciiTheme="majorHAnsi" w:hAnsiTheme="majorHAnsi" w:cstheme="majorHAnsi"/>
        </w:rPr>
        <w:t>Absence of evidence is not evidence of absence</w:t>
      </w:r>
      <w:r w:rsidRPr="004A5977">
        <w:rPr>
          <w:rFonts w:asciiTheme="majorHAnsi" w:hAnsiTheme="majorHAnsi" w:cstheme="majorHAnsi"/>
          <w:sz w:val="16"/>
        </w:rPr>
        <w:t>." This sentence</w:t>
      </w:r>
      <w:r w:rsidRPr="00415E22">
        <w:rPr>
          <w:rFonts w:asciiTheme="majorHAnsi" w:hAnsiTheme="majorHAnsi" w:cstheme="majorHAnsi"/>
          <w:sz w:val="16"/>
        </w:rPr>
        <w:t xml:space="preserve"> indicates that under the condition of genuine uncertainty, different evidence criteria prevail than in situations where security problems can be assessed with relative certainty.</w:t>
      </w:r>
    </w:p>
    <w:p w14:paraId="2F4B00C8" w14:textId="77777777" w:rsidR="009C10B3" w:rsidRPr="002D46F3" w:rsidRDefault="009C10B3" w:rsidP="009C10B3"/>
    <w:p w14:paraId="0696EE51" w14:textId="77777777" w:rsidR="009C10B3" w:rsidRPr="009C10B3" w:rsidRDefault="009C10B3" w:rsidP="009C10B3"/>
    <w:sectPr w:rsidR="009C10B3" w:rsidRPr="009C10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10B3"/>
    <w:rsid w:val="000029E3"/>
    <w:rsid w:val="000029E8"/>
    <w:rsid w:val="00004225"/>
    <w:rsid w:val="000066CA"/>
    <w:rsid w:val="00007264"/>
    <w:rsid w:val="000076A9"/>
    <w:rsid w:val="00014FAD"/>
    <w:rsid w:val="00015D2A"/>
    <w:rsid w:val="0002490B"/>
    <w:rsid w:val="00026465"/>
    <w:rsid w:val="00030058"/>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74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3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10A"/>
    <w:rsid w:val="003106B3"/>
    <w:rsid w:val="0031385D"/>
    <w:rsid w:val="003171AB"/>
    <w:rsid w:val="003223B2"/>
    <w:rsid w:val="00322A67"/>
    <w:rsid w:val="00330E13"/>
    <w:rsid w:val="00335A23"/>
    <w:rsid w:val="00340707"/>
    <w:rsid w:val="00341C61"/>
    <w:rsid w:val="0034338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115"/>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50C"/>
    <w:rsid w:val="006C3A56"/>
    <w:rsid w:val="006D1140"/>
    <w:rsid w:val="006D13F4"/>
    <w:rsid w:val="006D6AED"/>
    <w:rsid w:val="006E6D0B"/>
    <w:rsid w:val="006F126E"/>
    <w:rsid w:val="006F32C9"/>
    <w:rsid w:val="006F3834"/>
    <w:rsid w:val="006F5693"/>
    <w:rsid w:val="006F5D4C"/>
    <w:rsid w:val="00717B01"/>
    <w:rsid w:val="007227D9"/>
    <w:rsid w:val="0072491F"/>
    <w:rsid w:val="00725598"/>
    <w:rsid w:val="007374A1"/>
    <w:rsid w:val="00750111"/>
    <w:rsid w:val="00752712"/>
    <w:rsid w:val="00753A84"/>
    <w:rsid w:val="007611F5"/>
    <w:rsid w:val="007619E4"/>
    <w:rsid w:val="00761E75"/>
    <w:rsid w:val="0076495E"/>
    <w:rsid w:val="00765FC8"/>
    <w:rsid w:val="00775694"/>
    <w:rsid w:val="00793F46"/>
    <w:rsid w:val="0079715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FFA"/>
    <w:rsid w:val="008B46E3"/>
    <w:rsid w:val="008C0FA2"/>
    <w:rsid w:val="008C2342"/>
    <w:rsid w:val="008C77B6"/>
    <w:rsid w:val="008D1B91"/>
    <w:rsid w:val="008D724A"/>
    <w:rsid w:val="008E438B"/>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5BB"/>
    <w:rsid w:val="009A6464"/>
    <w:rsid w:val="009B32EB"/>
    <w:rsid w:val="009B69F5"/>
    <w:rsid w:val="009C10B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92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E26"/>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66F"/>
    <w:rsid w:val="00CC7A4E"/>
    <w:rsid w:val="00CD1359"/>
    <w:rsid w:val="00CD4C2D"/>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8D8"/>
    <w:rsid w:val="00D53072"/>
    <w:rsid w:val="00D61A4E"/>
    <w:rsid w:val="00D62B38"/>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455"/>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C4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8DF"/>
    <w:rsid w:val="00F50C55"/>
    <w:rsid w:val="00F57FFB"/>
    <w:rsid w:val="00F601E6"/>
    <w:rsid w:val="00F73954"/>
    <w:rsid w:val="00F94060"/>
    <w:rsid w:val="00FA56F6"/>
    <w:rsid w:val="00FB329D"/>
    <w:rsid w:val="00FB38A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E10DD"/>
  <w14:defaultImageDpi w14:val="300"/>
  <w15:docId w15:val="{AF5708A7-67F4-4A4F-A159-1C6320DF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35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A3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Heading 2 Char Char Char,Heading 21,Heading 2 Char Char1,TagStyle,Tag&amp;Cite,HEADING 2,BlockText,Hats,Super Script"/>
    <w:basedOn w:val="Normal"/>
    <w:next w:val="Normal"/>
    <w:link w:val="Heading2Char"/>
    <w:uiPriority w:val="9"/>
    <w:unhideWhenUsed/>
    <w:qFormat/>
    <w:rsid w:val="009A35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9"/>
    <w:unhideWhenUsed/>
    <w:qFormat/>
    <w:rsid w:val="009A35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21,small space,ta,T,Tag1,t,No Spacing1,Ta,Ca,C"/>
    <w:basedOn w:val="Normal"/>
    <w:next w:val="Normal"/>
    <w:link w:val="Heading4Char"/>
    <w:uiPriority w:val="9"/>
    <w:unhideWhenUsed/>
    <w:qFormat/>
    <w:rsid w:val="009A35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3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5BB"/>
  </w:style>
  <w:style w:type="character" w:customStyle="1" w:styleId="Heading1Char">
    <w:name w:val="Heading 1 Char"/>
    <w:aliases w:val="Pocket Char"/>
    <w:basedOn w:val="DefaultParagraphFont"/>
    <w:link w:val="Heading1"/>
    <w:uiPriority w:val="9"/>
    <w:rsid w:val="009A35BB"/>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Heading 2 Char Char Char Char,Heading 21 Char,Heading 2 Char Char1 Char,TagStyle Char,Tag&amp;Cite Char,Hats Char"/>
    <w:basedOn w:val="DefaultParagraphFont"/>
    <w:link w:val="Heading2"/>
    <w:uiPriority w:val="9"/>
    <w:rsid w:val="009A35B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9"/>
    <w:rsid w:val="009A35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t Char"/>
    <w:basedOn w:val="DefaultParagraphFont"/>
    <w:link w:val="Heading4"/>
    <w:uiPriority w:val="9"/>
    <w:rsid w:val="009A35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A35B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It"/>
    <w:basedOn w:val="DefaultParagraphFont"/>
    <w:uiPriority w:val="1"/>
    <w:qFormat/>
    <w:rsid w:val="009A35BB"/>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9A35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A35BB"/>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Card Char,No Spacing2 Char,Medium Grid 21 Char"/>
    <w:basedOn w:val="DefaultParagraphFont"/>
    <w:link w:val="NoSpacing"/>
    <w:uiPriority w:val="99"/>
    <w:unhideWhenUsed/>
    <w:rsid w:val="009A35BB"/>
    <w:rPr>
      <w:color w:val="auto"/>
      <w:u w:val="none"/>
    </w:rPr>
  </w:style>
  <w:style w:type="paragraph" w:styleId="DocumentMap">
    <w:name w:val="Document Map"/>
    <w:basedOn w:val="Normal"/>
    <w:link w:val="DocumentMapChar"/>
    <w:uiPriority w:val="99"/>
    <w:semiHidden/>
    <w:unhideWhenUsed/>
    <w:rsid w:val="009A35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35BB"/>
    <w:rPr>
      <w:rFonts w:ascii="Lucida Grande" w:hAnsi="Lucida Grande" w:cs="Lucida Grande"/>
    </w:rPr>
  </w:style>
  <w:style w:type="paragraph" w:customStyle="1" w:styleId="textbold">
    <w:name w:val="text bold"/>
    <w:basedOn w:val="Normal"/>
    <w:link w:val="Emphasis"/>
    <w:uiPriority w:val="20"/>
    <w:qFormat/>
    <w:rsid w:val="009C10B3"/>
    <w:pPr>
      <w:ind w:left="720"/>
      <w:jc w:val="both"/>
    </w:pPr>
    <w:rPr>
      <w:b/>
      <w:iCs/>
      <w:u w:val="single"/>
    </w:rPr>
  </w:style>
  <w:style w:type="paragraph" w:styleId="NoSpacing">
    <w:name w:val="No Spacing"/>
    <w:aliases w:val="Card Format,ClearFormatting,Clear,DDI Tag,Tag Title,No Spacing51,Tag and Cite,CD - Cite,Very Small Text,Dont u,No Spacing311,Card,No Spacing2,Medium Grid 21,No Spacing31,No Spacing22,No Spacing3,Dont use,No Spacing41,No Spacing111112,Tags,tag"/>
    <w:basedOn w:val="Heading1"/>
    <w:link w:val="Hyperlink"/>
    <w:autoRedefine/>
    <w:uiPriority w:val="99"/>
    <w:qFormat/>
    <w:rsid w:val="009C10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nphilanthropy.org/blog/moral-value-far-futu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qz.com/2013661/big-pharma-argues-poor-nations-cant-be-trusted-to-make-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ailr.com/on-intellectual-property-rights-access-to-medicines-and-vaccine-imperiali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wailr.com/on-intellectual-property-rights-access-to-medicines-and-vaccine-imperialism/" TargetMode="External"/><Relationship Id="rId4" Type="http://schemas.openxmlformats.org/officeDocument/2006/relationships/customXml" Target="../customXml/item4.xml"/><Relationship Id="rId9" Type="http://schemas.openxmlformats.org/officeDocument/2006/relationships/hyperlink" Target="https://www.newsweek.com/who-warns-world-blind-understanding-covid-spread-hurting-ability-end-pandemic-161472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anh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19</Pages>
  <Words>13220</Words>
  <Characters>75358</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Christian Duram Han</cp:lastModifiedBy>
  <cp:revision>25</cp:revision>
  <dcterms:created xsi:type="dcterms:W3CDTF">2021-10-30T13:32:00Z</dcterms:created>
  <dcterms:modified xsi:type="dcterms:W3CDTF">2021-10-30T16:52:00Z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