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58B7F" w14:textId="3D755F7A" w:rsidR="00930696" w:rsidRDefault="00930696" w:rsidP="00930696">
      <w:pPr>
        <w:pStyle w:val="Heading2"/>
      </w:pPr>
      <w:r>
        <w:t>1</w:t>
      </w:r>
    </w:p>
    <w:p w14:paraId="0EEE9527" w14:textId="21CCD0DE" w:rsidR="00930696" w:rsidRPr="004E2992" w:rsidRDefault="00930696" w:rsidP="00930696">
      <w:pPr>
        <w:pStyle w:val="Heading4"/>
      </w:pPr>
      <w:r>
        <w:t>Capitalism thrives on the individual feeling of falsely reclaimed agency, and that feeling precludes mapping the fissures within capitalism and opportunities for communist revolution.</w:t>
      </w:r>
    </w:p>
    <w:p w14:paraId="71DCAC91" w14:textId="77777777" w:rsidR="00930696" w:rsidRDefault="00930696" w:rsidP="00930696">
      <w:pPr>
        <w:rPr>
          <w:rFonts w:cstheme="minorHAnsi"/>
        </w:rPr>
      </w:pPr>
      <w:proofErr w:type="spellStart"/>
      <w:r w:rsidRPr="002B3BF7">
        <w:rPr>
          <w:rFonts w:cstheme="minorHAnsi"/>
          <w:b/>
        </w:rPr>
        <w:t>Bluhdorn</w:t>
      </w:r>
      <w:proofErr w:type="spellEnd"/>
      <w:r w:rsidRPr="002B3BF7">
        <w:rPr>
          <w:rFonts w:cstheme="minorHAnsi"/>
          <w:b/>
        </w:rPr>
        <w:t xml:space="preserve"> 07</w:t>
      </w:r>
      <w:r>
        <w:rPr>
          <w:rFonts w:cstheme="minorHAnsi"/>
        </w:rPr>
        <w:t xml:space="preserve"> – (May 2007, </w:t>
      </w:r>
      <w:proofErr w:type="spellStart"/>
      <w:r>
        <w:rPr>
          <w:rFonts w:cstheme="minorHAnsi"/>
        </w:rPr>
        <w:t>Ingolfur</w:t>
      </w:r>
      <w:proofErr w:type="spellEnd"/>
      <w:r>
        <w:rPr>
          <w:rFonts w:cstheme="minorHAnsi"/>
        </w:rPr>
        <w:t>, PhD, Reader in Politics/Political Sociology, University of Bath, “Self-description, Self-deception, Simulation: A Systems-theoretical Perspective on Contemporary Discourses of Radical Change,” Social Movement Studies, Vol. 6, No. 1, 1–20, May 2007, google scholar)</w:t>
      </w:r>
    </w:p>
    <w:p w14:paraId="39D527BE" w14:textId="77777777" w:rsidR="00930696" w:rsidRPr="0008715C" w:rsidRDefault="00930696" w:rsidP="00930696">
      <w:pPr>
        <w:rPr>
          <w:u w:val="single"/>
        </w:rPr>
      </w:pPr>
      <w:r w:rsidRPr="00024632">
        <w:rPr>
          <w:rFonts w:cstheme="minorHAnsi"/>
          <w:sz w:val="14"/>
        </w:rPr>
        <w:t xml:space="preserve">Yet the </w:t>
      </w:r>
      <w:r w:rsidRPr="00024632">
        <w:rPr>
          <w:rFonts w:cstheme="minorHAnsi"/>
          <w:highlight w:val="cyan"/>
          <w:u w:val="single"/>
        </w:rPr>
        <w:t>established patterns of self-construction</w:t>
      </w:r>
      <w:r w:rsidRPr="00024632">
        <w:rPr>
          <w:rFonts w:cstheme="minorHAnsi"/>
          <w:u w:val="single"/>
        </w:rPr>
        <w:t>, which</w:t>
      </w:r>
      <w:r w:rsidRPr="00024632">
        <w:rPr>
          <w:rFonts w:cstheme="minorHAnsi"/>
          <w:sz w:val="14"/>
        </w:rPr>
        <w:t xml:space="preserve"> thus </w:t>
      </w:r>
      <w:r w:rsidRPr="00024632">
        <w:rPr>
          <w:rFonts w:cstheme="minorHAnsi"/>
          <w:u w:val="single"/>
        </w:rPr>
        <w:t>have to be defended and</w:t>
      </w:r>
      <w:r w:rsidRPr="00024632">
        <w:rPr>
          <w:rFonts w:cstheme="minorHAnsi"/>
          <w:sz w:val="14"/>
        </w:rPr>
        <w:t xml:space="preserve"> further </w:t>
      </w:r>
      <w:r w:rsidRPr="00024632">
        <w:rPr>
          <w:rFonts w:cstheme="minorHAnsi"/>
          <w:u w:val="single"/>
        </w:rPr>
        <w:t xml:space="preserve">developed </w:t>
      </w:r>
      <w:r w:rsidRPr="00024632">
        <w:rPr>
          <w:rFonts w:cstheme="minorHAnsi"/>
          <w:sz w:val="14"/>
        </w:rPr>
        <w:t xml:space="preserve">at any price, </w:t>
      </w:r>
      <w:r w:rsidRPr="00024632">
        <w:rPr>
          <w:rFonts w:cstheme="minorHAnsi"/>
          <w:highlight w:val="cyan"/>
          <w:u w:val="single"/>
        </w:rPr>
        <w:t>have fundamental problems</w:t>
      </w:r>
      <w:r w:rsidRPr="00024632">
        <w:rPr>
          <w:rFonts w:cstheme="minorHAnsi"/>
          <w:sz w:val="14"/>
        </w:rPr>
        <w:t xml:space="preserve"> attached to them: ﬁrstly, </w:t>
      </w:r>
      <w:r w:rsidRPr="00024632">
        <w:rPr>
          <w:rFonts w:cstheme="minorHAnsi"/>
          <w:highlight w:val="cyan"/>
          <w:u w:val="single"/>
        </w:rPr>
        <w:t>the attempt to constitute, on the basis of</w:t>
      </w:r>
      <w:r w:rsidRPr="00024632">
        <w:rPr>
          <w:rFonts w:cstheme="minorHAnsi"/>
          <w:sz w:val="14"/>
        </w:rPr>
        <w:t xml:space="preserve"> product choices and acts of </w:t>
      </w:r>
      <w:r w:rsidRPr="00024632">
        <w:rPr>
          <w:rFonts w:cstheme="minorHAnsi"/>
          <w:highlight w:val="cyan"/>
          <w:u w:val="single"/>
        </w:rPr>
        <w:t>consumption, a Self</w:t>
      </w:r>
      <w:r w:rsidRPr="00024632">
        <w:rPr>
          <w:rFonts w:cstheme="minorHAnsi"/>
          <w:u w:val="single"/>
        </w:rPr>
        <w:t xml:space="preserve"> and identity</w:t>
      </w:r>
      <w:r w:rsidRPr="00024632">
        <w:rPr>
          <w:rFonts w:cstheme="minorHAnsi"/>
          <w:sz w:val="14"/>
        </w:rPr>
        <w:t xml:space="preserve"> that are </w:t>
      </w:r>
      <w:r w:rsidRPr="00024632">
        <w:rPr>
          <w:rFonts w:cstheme="minorHAnsi"/>
          <w:highlight w:val="cyan"/>
          <w:u w:val="single"/>
        </w:rPr>
        <w:t>distinct from</w:t>
      </w:r>
      <w:r w:rsidRPr="00024632">
        <w:rPr>
          <w:rFonts w:cstheme="minorHAnsi"/>
          <w:u w:val="single"/>
        </w:rPr>
        <w:t xml:space="preserve"> and autonomous vis-a`-vis </w:t>
      </w:r>
      <w:r w:rsidRPr="00024632">
        <w:rPr>
          <w:rFonts w:cstheme="minorHAnsi"/>
          <w:highlight w:val="cyan"/>
          <w:u w:val="single"/>
        </w:rPr>
        <w:t>the market is a contradiction</w:t>
      </w:r>
      <w:r w:rsidRPr="00024632">
        <w:rPr>
          <w:rFonts w:cstheme="minorHAnsi"/>
          <w:u w:val="single"/>
        </w:rPr>
        <w:t xml:space="preserve"> in terms</w:t>
      </w:r>
      <w:r w:rsidRPr="00024632">
        <w:rPr>
          <w:rFonts w:cstheme="minorHAnsi"/>
          <w:sz w:val="14"/>
        </w:rPr>
        <w:t xml:space="preserve">. Secondly, </w:t>
      </w:r>
      <w:r w:rsidRPr="00024632">
        <w:rPr>
          <w:rFonts w:cstheme="minorHAnsi"/>
          <w:highlight w:val="cyan"/>
          <w:u w:val="single"/>
        </w:rPr>
        <w:t>late-modern</w:t>
      </w:r>
      <w:r w:rsidRPr="00024632">
        <w:rPr>
          <w:rFonts w:cstheme="minorHAnsi"/>
          <w:u w:val="single"/>
        </w:rPr>
        <w:t xml:space="preserve"> society’s established patterns of </w:t>
      </w:r>
      <w:r w:rsidRPr="00024632">
        <w:rPr>
          <w:rFonts w:cstheme="minorHAnsi"/>
          <w:highlight w:val="cyan"/>
          <w:u w:val="single"/>
        </w:rPr>
        <w:t>consumption are</w:t>
      </w:r>
      <w:r w:rsidRPr="00024632">
        <w:rPr>
          <w:rFonts w:cstheme="minorHAnsi"/>
          <w:u w:val="single"/>
        </w:rPr>
        <w:t xml:space="preserve"> known to be socially </w:t>
      </w:r>
      <w:r w:rsidRPr="00024632">
        <w:rPr>
          <w:rFonts w:cstheme="minorHAnsi"/>
          <w:highlight w:val="cyan"/>
          <w:u w:val="single"/>
        </w:rPr>
        <w:t>exclusive and environmentally destructive</w:t>
      </w:r>
      <w:r w:rsidRPr="00024632">
        <w:rPr>
          <w:rFonts w:cstheme="minorHAnsi"/>
          <w:sz w:val="14"/>
        </w:rPr>
        <w:t>. Despite all hopes for ecological modernization and revolutionary improvements in resource efﬁciency (</w:t>
      </w:r>
      <w:proofErr w:type="gramStart"/>
      <w:r w:rsidRPr="00024632">
        <w:rPr>
          <w:rFonts w:cstheme="minorHAnsi"/>
          <w:sz w:val="14"/>
        </w:rPr>
        <w:t>e.g.</w:t>
      </w:r>
      <w:proofErr w:type="gramEnd"/>
      <w:r w:rsidRPr="00024632">
        <w:rPr>
          <w:rFonts w:cstheme="minorHAnsi"/>
          <w:sz w:val="14"/>
        </w:rPr>
        <w:t xml:space="preserve"> </w:t>
      </w:r>
      <w:proofErr w:type="spellStart"/>
      <w:r w:rsidRPr="00024632">
        <w:rPr>
          <w:rFonts w:cstheme="minorHAnsi"/>
          <w:sz w:val="14"/>
        </w:rPr>
        <w:t>Weizsa¨cker</w:t>
      </w:r>
      <w:proofErr w:type="spellEnd"/>
      <w:r w:rsidRPr="00024632">
        <w:rPr>
          <w:rFonts w:cstheme="minorHAnsi"/>
          <w:sz w:val="14"/>
        </w:rPr>
        <w:t xml:space="preserve"> et al., 1998; </w:t>
      </w:r>
      <w:proofErr w:type="spellStart"/>
      <w:r w:rsidRPr="00024632">
        <w:rPr>
          <w:rFonts w:cstheme="minorHAnsi"/>
          <w:sz w:val="14"/>
        </w:rPr>
        <w:t>Hawkenet</w:t>
      </w:r>
      <w:proofErr w:type="spellEnd"/>
      <w:r w:rsidRPr="00024632">
        <w:rPr>
          <w:rFonts w:cstheme="minorHAnsi"/>
          <w:sz w:val="14"/>
        </w:rPr>
        <w:t xml:space="preserve"> al., 1999; Lomborg, 2001), </w:t>
      </w:r>
      <w:r w:rsidRPr="00024632">
        <w:rPr>
          <w:rFonts w:cstheme="minorHAnsi"/>
          <w:u w:val="single"/>
        </w:rPr>
        <w:t>physical environmental limits imply that the lifestyles and established patterns of consumption</w:t>
      </w:r>
      <w:r w:rsidRPr="00024632">
        <w:rPr>
          <w:rFonts w:cstheme="minorHAnsi"/>
          <w:sz w:val="14"/>
        </w:rPr>
        <w:t xml:space="preserve"> cherished by advanced modern societies </w:t>
      </w:r>
      <w:r w:rsidRPr="00024632">
        <w:rPr>
          <w:rFonts w:cstheme="minorHAnsi"/>
          <w:u w:val="single"/>
        </w:rPr>
        <w:t>cannot even be extended to all residents of the richest countries</w:t>
      </w:r>
      <w:r w:rsidRPr="00024632">
        <w:rPr>
          <w:rFonts w:cstheme="minorHAnsi"/>
          <w:sz w:val="14"/>
        </w:rPr>
        <w:t xml:space="preserve">, let alone to the populations of the developing world. For the sake of the (re)construction of an </w:t>
      </w:r>
      <w:proofErr w:type="gramStart"/>
      <w:r w:rsidRPr="00024632">
        <w:rPr>
          <w:rFonts w:cstheme="minorHAnsi"/>
          <w:sz w:val="14"/>
        </w:rPr>
        <w:t>ever elusive</w:t>
      </w:r>
      <w:proofErr w:type="gramEnd"/>
      <w:r w:rsidRPr="00024632">
        <w:rPr>
          <w:rFonts w:cstheme="minorHAnsi"/>
          <w:sz w:val="14"/>
        </w:rPr>
        <w:t xml:space="preserve"> Self, </w:t>
      </w:r>
      <w:r w:rsidRPr="00024632">
        <w:rPr>
          <w:rFonts w:cstheme="minorHAnsi"/>
          <w:u w:val="single"/>
        </w:rPr>
        <w:t>in their struggle against self-referentiality</w:t>
      </w:r>
      <w:r w:rsidRPr="00024632">
        <w:rPr>
          <w:rFonts w:cstheme="minorHAnsi"/>
          <w:sz w:val="14"/>
        </w:rPr>
        <w:t xml:space="preserve"> and in pursuit of the regeneration of difference, </w:t>
      </w:r>
      <w:r w:rsidRPr="00024632">
        <w:rPr>
          <w:rFonts w:cstheme="minorHAnsi"/>
          <w:u w:val="single"/>
        </w:rPr>
        <w:t xml:space="preserve">late-modern </w:t>
      </w:r>
      <w:r w:rsidRPr="00024632">
        <w:rPr>
          <w:rFonts w:cstheme="minorHAnsi"/>
          <w:highlight w:val="cyan"/>
          <w:u w:val="single"/>
        </w:rPr>
        <w:t>societies are</w:t>
      </w:r>
      <w:r w:rsidRPr="00024632">
        <w:rPr>
          <w:rFonts w:cstheme="minorHAnsi"/>
          <w:sz w:val="14"/>
        </w:rPr>
        <w:t xml:space="preserve"> thus </w:t>
      </w:r>
      <w:r w:rsidRPr="00024632">
        <w:rPr>
          <w:rFonts w:cstheme="minorHAnsi"/>
          <w:highlight w:val="cyan"/>
          <w:u w:val="single"/>
        </w:rPr>
        <w:t>locked into</w:t>
      </w:r>
      <w:r w:rsidRPr="00024632">
        <w:rPr>
          <w:rFonts w:cstheme="minorHAnsi"/>
          <w:u w:val="single"/>
        </w:rPr>
        <w:t xml:space="preserve"> the imperative of </w:t>
      </w:r>
      <w:r w:rsidRPr="00024632">
        <w:rPr>
          <w:rFonts w:cstheme="minorHAnsi"/>
          <w:highlight w:val="cyan"/>
          <w:u w:val="single"/>
        </w:rPr>
        <w:t>maintaining</w:t>
      </w:r>
      <w:r w:rsidRPr="00024632">
        <w:rPr>
          <w:rFonts w:cstheme="minorHAnsi"/>
          <w:sz w:val="14"/>
        </w:rPr>
        <w:t xml:space="preserve"> and further developing the principle of </w:t>
      </w:r>
      <w:r w:rsidRPr="00024632">
        <w:rPr>
          <w:rFonts w:cstheme="minorHAnsi"/>
          <w:u w:val="single"/>
        </w:rPr>
        <w:t>exclusion</w:t>
      </w:r>
      <w:r w:rsidRPr="00024632">
        <w:rPr>
          <w:rFonts w:cstheme="minorHAnsi"/>
          <w:sz w:val="14"/>
        </w:rPr>
        <w:t xml:space="preserve"> (</w:t>
      </w:r>
      <w:proofErr w:type="spellStart"/>
      <w:r w:rsidRPr="00024632">
        <w:rPr>
          <w:rFonts w:cstheme="minorHAnsi"/>
          <w:sz w:val="14"/>
        </w:rPr>
        <w:t>Blu¨hdorn</w:t>
      </w:r>
      <w:proofErr w:type="spellEnd"/>
      <w:r w:rsidRPr="00024632">
        <w:rPr>
          <w:rFonts w:cstheme="minorHAnsi"/>
          <w:sz w:val="14"/>
        </w:rPr>
        <w:t xml:space="preserve">, 2002, 2003). At any price they have to, and indeed do, defend </w:t>
      </w:r>
      <w:r w:rsidRPr="00024632">
        <w:rPr>
          <w:rFonts w:cstheme="minorHAnsi"/>
          <w:u w:val="single"/>
        </w:rPr>
        <w:t xml:space="preserve">a lifestyle that requires </w:t>
      </w:r>
      <w:r w:rsidRPr="00024632">
        <w:rPr>
          <w:rFonts w:cstheme="minorHAnsi"/>
          <w:u w:val="single"/>
          <w:bdr w:val="single" w:sz="4" w:space="0" w:color="auto"/>
        </w:rPr>
        <w:t xml:space="preserve">ever </w:t>
      </w:r>
      <w:r w:rsidRPr="00024632">
        <w:rPr>
          <w:rFonts w:cstheme="minorHAnsi"/>
          <w:highlight w:val="cyan"/>
          <w:u w:val="single"/>
          <w:bdr w:val="single" w:sz="4" w:space="0" w:color="auto"/>
        </w:rPr>
        <w:t>increasing social inequality, environmental degradation, predatory resource wars, and</w:t>
      </w:r>
      <w:r w:rsidRPr="00024632">
        <w:rPr>
          <w:rFonts w:cstheme="minorHAnsi"/>
          <w:u w:val="single"/>
          <w:bdr w:val="single" w:sz="4" w:space="0" w:color="auto"/>
        </w:rPr>
        <w:t xml:space="preserve"> the tight </w:t>
      </w:r>
      <w:r w:rsidRPr="00024632">
        <w:rPr>
          <w:rFonts w:cstheme="minorHAnsi"/>
          <w:highlight w:val="cyan"/>
          <w:u w:val="single"/>
          <w:bdr w:val="single" w:sz="4" w:space="0" w:color="auto"/>
        </w:rPr>
        <w:t>policing of potential</w:t>
      </w:r>
      <w:r w:rsidRPr="00024632">
        <w:rPr>
          <w:rFonts w:cstheme="minorHAnsi"/>
          <w:u w:val="single"/>
          <w:bdr w:val="single" w:sz="4" w:space="0" w:color="auto"/>
        </w:rPr>
        <w:t xml:space="preserve"> internal and external </w:t>
      </w:r>
      <w:r w:rsidRPr="00024632">
        <w:rPr>
          <w:rFonts w:cstheme="minorHAnsi"/>
          <w:highlight w:val="cyan"/>
          <w:u w:val="single"/>
          <w:bdr w:val="single" w:sz="4" w:space="0" w:color="auto"/>
        </w:rPr>
        <w:t>enemies</w:t>
      </w:r>
      <w:r w:rsidRPr="00024632">
        <w:rPr>
          <w:rFonts w:cstheme="minorHAnsi"/>
          <w:sz w:val="14"/>
        </w:rPr>
        <w:t xml:space="preserve">.14 For this effort, </w:t>
      </w:r>
      <w:r w:rsidRPr="00024632">
        <w:rPr>
          <w:rFonts w:cstheme="minorHAnsi"/>
          <w:u w:val="single"/>
        </w:rPr>
        <w:t>military and surveillance technology provide ever more sophisticated and efﬁcient means</w:t>
      </w:r>
      <w:r w:rsidRPr="00024632">
        <w:rPr>
          <w:rFonts w:cstheme="minorHAnsi"/>
          <w:sz w:val="14"/>
        </w:rPr>
        <w:t xml:space="preserve">. Nevertheless, the principle of </w:t>
      </w:r>
      <w:r w:rsidRPr="00024632">
        <w:rPr>
          <w:rFonts w:cstheme="minorHAnsi"/>
          <w:u w:val="single"/>
        </w:rPr>
        <w:t xml:space="preserve">exclusion is ultimately still unsustainable, not only because of </w:t>
      </w:r>
      <w:proofErr w:type="spellStart"/>
      <w:r w:rsidRPr="00024632">
        <w:rPr>
          <w:rFonts w:cstheme="minorHAnsi"/>
          <w:u w:val="single"/>
        </w:rPr>
        <w:t>spiralling</w:t>
      </w:r>
      <w:proofErr w:type="spellEnd"/>
      <w:r w:rsidRPr="00024632">
        <w:rPr>
          <w:rFonts w:cstheme="minorHAnsi"/>
          <w:u w:val="single"/>
        </w:rPr>
        <w:t xml:space="preserve"> ‘security’ expenses but also because it</w:t>
      </w:r>
      <w:r w:rsidRPr="00024632">
        <w:rPr>
          <w:rFonts w:cstheme="minorHAnsi"/>
          <w:sz w:val="14"/>
        </w:rPr>
        <w:t xml:space="preserve"> directly </w:t>
      </w:r>
      <w:r w:rsidRPr="00024632">
        <w:rPr>
          <w:rFonts w:cstheme="minorHAnsi"/>
          <w:u w:val="single"/>
        </w:rPr>
        <w:t>contradicts the</w:t>
      </w:r>
      <w:r w:rsidRPr="00024632">
        <w:rPr>
          <w:rFonts w:cstheme="minorHAnsi"/>
          <w:sz w:val="14"/>
        </w:rPr>
        <w:t xml:space="preserve"> modernist </w:t>
      </w:r>
      <w:r w:rsidRPr="00024632">
        <w:rPr>
          <w:rFonts w:cstheme="minorHAnsi"/>
          <w:u w:val="single"/>
        </w:rPr>
        <w:t>notion of the free and autonomous individual</w:t>
      </w:r>
      <w:r w:rsidRPr="00024632">
        <w:rPr>
          <w:rFonts w:cstheme="minorHAnsi"/>
          <w:sz w:val="14"/>
        </w:rPr>
        <w:t xml:space="preserve"> that late-modern society desperately aims to sustain. For this reason, late-modern society is confronted with the task of having to sustain both the late-modern principle of exclusion as well as its opposite, </w:t>
      </w:r>
      <w:proofErr w:type="gramStart"/>
      <w:r w:rsidRPr="00024632">
        <w:rPr>
          <w:rFonts w:cstheme="minorHAnsi"/>
          <w:sz w:val="14"/>
        </w:rPr>
        <w:t>i.e.</w:t>
      </w:r>
      <w:proofErr w:type="gramEnd"/>
      <w:r w:rsidRPr="00024632">
        <w:rPr>
          <w:rFonts w:cstheme="minorHAnsi"/>
          <w:sz w:val="14"/>
        </w:rPr>
        <w:t xml:space="preserve"> the modernist principle of inclusion. Very importantly, the conﬂict between the principles of exclusion and inclusion is not simply one between different individuals, political actors or sections of society. Instead, it is a politically irresolvable conﬂict that resides right within the late-modern individual, the late-modern economy and late-modern politics. And if, as Touraine notes, late-modern society no longer believes in nor even desires political transcendence, the particular challenge is that the two principles can also no longer be attributed to different dimensions of time, </w:t>
      </w:r>
      <w:proofErr w:type="gramStart"/>
      <w:r w:rsidRPr="00024632">
        <w:rPr>
          <w:rFonts w:cstheme="minorHAnsi"/>
          <w:sz w:val="14"/>
        </w:rPr>
        <w:t>i.e.</w:t>
      </w:r>
      <w:proofErr w:type="gramEnd"/>
      <w:r w:rsidRPr="00024632">
        <w:rPr>
          <w:rFonts w:cstheme="minorHAnsi"/>
          <w:sz w:val="14"/>
        </w:rPr>
        <w:t xml:space="preserve"> the former to the present, and the latter to some future society. Instead, late-modern society needs to represent and reproduce itself and its opposite at the same time. If considered </w:t>
      </w:r>
      <w:r w:rsidRPr="00024632">
        <w:rPr>
          <w:rFonts w:cstheme="minorHAnsi"/>
          <w:u w:val="single"/>
        </w:rPr>
        <w:t>within this framework</w:t>
      </w:r>
      <w:r w:rsidRPr="00024632">
        <w:rPr>
          <w:rFonts w:cstheme="minorHAnsi"/>
          <w:sz w:val="14"/>
        </w:rPr>
        <w:t xml:space="preserve"> of this analysis, the function of </w:t>
      </w:r>
      <w:proofErr w:type="spellStart"/>
      <w:r w:rsidRPr="00024632">
        <w:rPr>
          <w:rFonts w:cstheme="minorHAnsi"/>
          <w:sz w:val="14"/>
        </w:rPr>
        <w:t>Luhmann’s</w:t>
      </w:r>
      <w:proofErr w:type="spellEnd"/>
      <w:r w:rsidRPr="00024632">
        <w:rPr>
          <w:rFonts w:cstheme="minorHAnsi"/>
          <w:sz w:val="14"/>
        </w:rPr>
        <w:t xml:space="preserve"> system of protest communication, or in the terms of this article, </w:t>
      </w:r>
      <w:r w:rsidRPr="00024632">
        <w:rPr>
          <w:rFonts w:cstheme="minorHAnsi"/>
          <w:highlight w:val="cyan"/>
          <w:u w:val="single"/>
        </w:rPr>
        <w:t>the signiﬁcance of</w:t>
      </w:r>
      <w:r w:rsidRPr="00024632">
        <w:rPr>
          <w:rFonts w:cstheme="minorHAnsi"/>
          <w:sz w:val="14"/>
        </w:rPr>
        <w:t xml:space="preserve"> late-modern societies’ </w:t>
      </w:r>
      <w:r w:rsidRPr="00024632">
        <w:rPr>
          <w:rFonts w:cstheme="minorHAnsi"/>
          <w:highlight w:val="cyan"/>
          <w:u w:val="single"/>
        </w:rPr>
        <w:t>discourses of radical change becomes</w:t>
      </w:r>
      <w:r w:rsidRPr="00024632">
        <w:rPr>
          <w:rFonts w:cstheme="minorHAnsi"/>
          <w:u w:val="single"/>
        </w:rPr>
        <w:t xml:space="preserve"> immediately </w:t>
      </w:r>
      <w:r w:rsidRPr="00024632">
        <w:rPr>
          <w:rFonts w:cstheme="minorHAnsi"/>
          <w:highlight w:val="cyan"/>
          <w:u w:val="single"/>
        </w:rPr>
        <w:t>evident</w:t>
      </w:r>
      <w:r w:rsidRPr="00024632">
        <w:rPr>
          <w:rFonts w:cstheme="minorHAnsi"/>
          <w:sz w:val="14"/>
        </w:rPr>
        <w:t xml:space="preserve">. </w:t>
      </w:r>
      <w:r w:rsidRPr="00024632">
        <w:rPr>
          <w:rFonts w:cstheme="minorHAnsi"/>
          <w:u w:val="single"/>
        </w:rPr>
        <w:t xml:space="preserve">At a stage </w:t>
      </w:r>
      <w:r w:rsidRPr="00024632">
        <w:rPr>
          <w:rFonts w:cstheme="minorHAnsi"/>
          <w:highlight w:val="cyan"/>
          <w:u w:val="single"/>
        </w:rPr>
        <w:t>when</w:t>
      </w:r>
      <w:r w:rsidRPr="00024632">
        <w:rPr>
          <w:rFonts w:cstheme="minorHAnsi"/>
          <w:u w:val="single"/>
        </w:rPr>
        <w:t xml:space="preserve"> the possibility</w:t>
      </w:r>
      <w:r w:rsidRPr="00024632">
        <w:rPr>
          <w:rFonts w:cstheme="minorHAnsi"/>
          <w:sz w:val="14"/>
        </w:rPr>
        <w:t xml:space="preserve"> and desirability </w:t>
      </w:r>
      <w:r w:rsidRPr="00024632">
        <w:rPr>
          <w:rFonts w:cstheme="minorHAnsi"/>
          <w:u w:val="single"/>
        </w:rPr>
        <w:t xml:space="preserve">of </w:t>
      </w:r>
      <w:r w:rsidRPr="00024632">
        <w:rPr>
          <w:rFonts w:cstheme="minorHAnsi"/>
          <w:highlight w:val="cyan"/>
          <w:u w:val="single"/>
        </w:rPr>
        <w:t>transcending</w:t>
      </w:r>
      <w:r w:rsidRPr="00024632">
        <w:rPr>
          <w:rFonts w:cstheme="minorHAnsi"/>
          <w:sz w:val="14"/>
        </w:rPr>
        <w:t xml:space="preserve"> the principle of </w:t>
      </w:r>
      <w:r w:rsidRPr="00024632">
        <w:rPr>
          <w:rFonts w:cstheme="minorHAnsi"/>
          <w:highlight w:val="cyan"/>
          <w:u w:val="single"/>
        </w:rPr>
        <w:t>exclusion has been pulled into</w:t>
      </w:r>
      <w:r w:rsidRPr="00024632">
        <w:rPr>
          <w:rFonts w:cstheme="minorHAnsi"/>
          <w:sz w:val="14"/>
        </w:rPr>
        <w:t xml:space="preserve"> radical </w:t>
      </w:r>
      <w:r w:rsidRPr="00024632">
        <w:rPr>
          <w:rFonts w:cstheme="minorHAnsi"/>
          <w:highlight w:val="cyan"/>
          <w:u w:val="single"/>
        </w:rPr>
        <w:t>doubt but when</w:t>
      </w:r>
      <w:r w:rsidRPr="00024632">
        <w:rPr>
          <w:rFonts w:cstheme="minorHAnsi"/>
          <w:sz w:val="14"/>
        </w:rPr>
        <w:t xml:space="preserve">, at the same time, the principle of </w:t>
      </w:r>
      <w:r w:rsidRPr="00024632">
        <w:rPr>
          <w:rFonts w:cstheme="minorHAnsi"/>
          <w:highlight w:val="cyan"/>
          <w:u w:val="single"/>
        </w:rPr>
        <w:t>inclusion is</w:t>
      </w:r>
      <w:r w:rsidRPr="00024632">
        <w:rPr>
          <w:rFonts w:cstheme="minorHAnsi"/>
          <w:u w:val="single"/>
        </w:rPr>
        <w:t xml:space="preserve"> vitally </w:t>
      </w:r>
      <w:r w:rsidRPr="00024632">
        <w:rPr>
          <w:rFonts w:cstheme="minorHAnsi"/>
          <w:highlight w:val="cyan"/>
          <w:u w:val="single"/>
        </w:rPr>
        <w:t>important</w:t>
      </w:r>
      <w:r w:rsidRPr="00024632">
        <w:rPr>
          <w:rFonts w:cstheme="minorHAnsi"/>
          <w:sz w:val="14"/>
          <w:highlight w:val="cyan"/>
        </w:rPr>
        <w:t xml:space="preserve">, </w:t>
      </w:r>
      <w:r w:rsidRPr="00024632">
        <w:rPr>
          <w:rFonts w:cstheme="minorHAnsi"/>
          <w:highlight w:val="cyan"/>
          <w:u w:val="single"/>
        </w:rPr>
        <w:t>these</w:t>
      </w:r>
      <w:r w:rsidRPr="00024632">
        <w:rPr>
          <w:rFonts w:cstheme="minorHAnsi"/>
          <w:u w:val="single"/>
        </w:rPr>
        <w:t xml:space="preserve"> discourses </w:t>
      </w:r>
      <w:r w:rsidRPr="00024632">
        <w:rPr>
          <w:rFonts w:cstheme="minorHAnsi"/>
          <w:highlight w:val="cyan"/>
          <w:u w:val="single"/>
        </w:rPr>
        <w:t>simulate the validity of the latter as a social ideal</w:t>
      </w:r>
      <w:r w:rsidRPr="00024632">
        <w:rPr>
          <w:rFonts w:cstheme="minorHAnsi"/>
          <w:sz w:val="14"/>
        </w:rPr>
        <w:t xml:space="preserve">. In other words, </w:t>
      </w:r>
      <w:proofErr w:type="spellStart"/>
      <w:r w:rsidRPr="00024632">
        <w:rPr>
          <w:rFonts w:cstheme="minorHAnsi"/>
          <w:u w:val="single"/>
        </w:rPr>
        <w:t>latemodern</w:t>
      </w:r>
      <w:proofErr w:type="spellEnd"/>
      <w:r w:rsidRPr="00024632">
        <w:rPr>
          <w:rFonts w:cstheme="minorHAnsi"/>
          <w:u w:val="single"/>
        </w:rPr>
        <w:t xml:space="preserve"> society reconciles the tension between the</w:t>
      </w:r>
      <w:r w:rsidRPr="00024632">
        <w:rPr>
          <w:rFonts w:cstheme="minorHAnsi"/>
          <w:sz w:val="14"/>
        </w:rPr>
        <w:t xml:space="preserve"> cherished but exclusive </w:t>
      </w:r>
      <w:r w:rsidRPr="00024632">
        <w:rPr>
          <w:rFonts w:cstheme="minorHAnsi"/>
          <w:u w:val="single"/>
        </w:rPr>
        <w:t>status quo</w:t>
      </w:r>
      <w:r w:rsidRPr="00024632">
        <w:rPr>
          <w:rFonts w:cstheme="minorHAnsi"/>
          <w:sz w:val="14"/>
        </w:rPr>
        <w:t xml:space="preserve"> – for which there is no alternative – </w:t>
      </w:r>
      <w:r w:rsidRPr="00024632">
        <w:rPr>
          <w:rFonts w:cstheme="minorHAnsi"/>
          <w:u w:val="single"/>
        </w:rPr>
        <w:t>and the non-existent</w:t>
      </w:r>
      <w:r w:rsidRPr="00024632">
        <w:rPr>
          <w:rFonts w:cstheme="minorHAnsi"/>
          <w:sz w:val="14"/>
        </w:rPr>
        <w:t xml:space="preserve"> inclusive </w:t>
      </w:r>
      <w:r w:rsidRPr="00024632">
        <w:rPr>
          <w:rFonts w:cstheme="minorHAnsi"/>
          <w:u w:val="single"/>
        </w:rPr>
        <w:t xml:space="preserve">alternative </w:t>
      </w:r>
      <w:r w:rsidRPr="00024632">
        <w:rPr>
          <w:rFonts w:cstheme="minorHAnsi"/>
          <w:sz w:val="14"/>
        </w:rPr>
        <w:t xml:space="preserve">– on whose existence it depends – </w:t>
      </w:r>
      <w:r w:rsidRPr="00024632">
        <w:rPr>
          <w:rFonts w:cstheme="minorHAnsi"/>
          <w:u w:val="single"/>
          <w:bdr w:val="single" w:sz="4" w:space="0" w:color="auto"/>
        </w:rPr>
        <w:t>by means of simulation</w:t>
      </w:r>
      <w:r w:rsidRPr="00024632">
        <w:rPr>
          <w:rFonts w:cstheme="minorHAnsi"/>
          <w:sz w:val="14"/>
        </w:rPr>
        <w:t xml:space="preserve">. The analysis of </w:t>
      </w:r>
      <w:proofErr w:type="spellStart"/>
      <w:r w:rsidRPr="00024632">
        <w:rPr>
          <w:rFonts w:cstheme="minorHAnsi"/>
          <w:sz w:val="14"/>
        </w:rPr>
        <w:t>Luhmann’s</w:t>
      </w:r>
      <w:proofErr w:type="spellEnd"/>
      <w:r w:rsidRPr="00024632">
        <w:rPr>
          <w:rFonts w:cstheme="minorHAnsi"/>
          <w:sz w:val="14"/>
        </w:rPr>
        <w:t xml:space="preserve"> work has demonstrated how the societal self-descriptions produced by the system of protest communication, or late-modern society’s discourses of radical change, fulﬁl this </w:t>
      </w:r>
      <w:proofErr w:type="gramStart"/>
      <w:r w:rsidRPr="00024632">
        <w:rPr>
          <w:rFonts w:cstheme="minorHAnsi"/>
          <w:sz w:val="14"/>
        </w:rPr>
        <w:t>function</w:t>
      </w:r>
      <w:proofErr w:type="gramEnd"/>
      <w:r w:rsidRPr="00024632">
        <w:rPr>
          <w:rFonts w:cstheme="minorHAnsi"/>
          <w:sz w:val="14"/>
        </w:rPr>
        <w:t xml:space="preserve"> exactly. </w:t>
      </w:r>
      <w:r w:rsidRPr="00024632">
        <w:rPr>
          <w:rFonts w:cstheme="minorHAnsi"/>
          <w:u w:val="single"/>
        </w:rPr>
        <w:t>They are</w:t>
      </w:r>
      <w:r w:rsidRPr="00024632">
        <w:rPr>
          <w:rFonts w:cstheme="minorHAnsi"/>
          <w:sz w:val="14"/>
        </w:rPr>
        <w:t xml:space="preserve"> an </w:t>
      </w:r>
      <w:r w:rsidRPr="00024632">
        <w:rPr>
          <w:rFonts w:cstheme="minorHAnsi"/>
          <w:u w:val="single"/>
        </w:rPr>
        <w:t xml:space="preserve">indispensable </w:t>
      </w:r>
      <w:r w:rsidRPr="00024632">
        <w:rPr>
          <w:rFonts w:cstheme="minorHAnsi"/>
          <w:sz w:val="14"/>
        </w:rPr>
        <w:t xml:space="preserve">function system not so much because they help to resolve late-modern society’s problems of mal-coordination, but </w:t>
      </w:r>
      <w:r w:rsidRPr="00024632">
        <w:rPr>
          <w:rFonts w:cstheme="minorHAnsi"/>
          <w:u w:val="single"/>
        </w:rPr>
        <w:t xml:space="preserve">because </w:t>
      </w:r>
      <w:r w:rsidRPr="00024632">
        <w:rPr>
          <w:rFonts w:cstheme="minorHAnsi"/>
          <w:highlight w:val="cyan"/>
          <w:u w:val="single"/>
        </w:rPr>
        <w:t>by performing</w:t>
      </w:r>
      <w:r w:rsidRPr="00024632">
        <w:rPr>
          <w:rFonts w:cstheme="minorHAnsi"/>
          <w:u w:val="single"/>
        </w:rPr>
        <w:t xml:space="preserve"> the possibility of </w:t>
      </w:r>
      <w:r w:rsidRPr="00024632">
        <w:rPr>
          <w:rFonts w:cstheme="minorHAnsi"/>
          <w:highlight w:val="cyan"/>
          <w:u w:val="single"/>
        </w:rPr>
        <w:t>the alternative</w:t>
      </w:r>
      <w:r w:rsidRPr="00024632">
        <w:rPr>
          <w:rFonts w:cstheme="minorHAnsi"/>
          <w:u w:val="single"/>
        </w:rPr>
        <w:t xml:space="preserve"> </w:t>
      </w:r>
      <w:r w:rsidRPr="00024632">
        <w:rPr>
          <w:rFonts w:cstheme="minorHAnsi"/>
          <w:highlight w:val="cyan"/>
          <w:u w:val="single"/>
        </w:rPr>
        <w:t>they</w:t>
      </w:r>
      <w:r w:rsidRPr="00024632">
        <w:rPr>
          <w:rFonts w:cstheme="minorHAnsi"/>
          <w:u w:val="single"/>
        </w:rPr>
        <w:t xml:space="preserve"> help to </w:t>
      </w:r>
      <w:r w:rsidRPr="00024632">
        <w:rPr>
          <w:rFonts w:cstheme="minorHAnsi"/>
          <w:highlight w:val="cyan"/>
          <w:u w:val="single"/>
        </w:rPr>
        <w:t>cope with</w:t>
      </w:r>
      <w:r w:rsidRPr="00024632">
        <w:rPr>
          <w:rFonts w:cstheme="minorHAnsi"/>
          <w:u w:val="single"/>
        </w:rPr>
        <w:t xml:space="preserve"> the fundamental problem of </w:t>
      </w:r>
      <w:r w:rsidRPr="00024632">
        <w:rPr>
          <w:rFonts w:cstheme="minorHAnsi"/>
          <w:highlight w:val="cyan"/>
          <w:u w:val="single"/>
        </w:rPr>
        <w:t>self-referentiality</w:t>
      </w:r>
      <w:r w:rsidRPr="00024632">
        <w:rPr>
          <w:rFonts w:cstheme="minorHAnsi"/>
          <w:sz w:val="14"/>
        </w:rPr>
        <w:t xml:space="preserve">. In this sense, late-modern society’s discourses of sustainability, democratic renewal, social inclusion or global justice, to name but a few, suggest that advanced modern society is working towards an environmentally and socially inclusive alternative – genuinely modern – society, but they do not deny the fact that the big utopia and project of late-modern society is the reproduction and further enhancement of the status quo, </w:t>
      </w:r>
      <w:proofErr w:type="gramStart"/>
      <w:r w:rsidRPr="00024632">
        <w:rPr>
          <w:rFonts w:cstheme="minorHAnsi"/>
          <w:sz w:val="14"/>
        </w:rPr>
        <w:t>i.e.</w:t>
      </w:r>
      <w:proofErr w:type="gramEnd"/>
      <w:r w:rsidRPr="00024632">
        <w:rPr>
          <w:rFonts w:cstheme="minorHAnsi"/>
          <w:sz w:val="14"/>
        </w:rPr>
        <w:t xml:space="preserve"> the sustainability of the principle of exclusion. </w:t>
      </w:r>
      <w:r w:rsidRPr="00024632">
        <w:rPr>
          <w:sz w:val="14"/>
        </w:rPr>
        <w:t xml:space="preserve">Protest movements as networks of physical </w:t>
      </w:r>
      <w:r w:rsidRPr="00024632">
        <w:rPr>
          <w:sz w:val="14"/>
        </w:rPr>
        <w:lastRenderedPageBreak/>
        <w:t xml:space="preserve">actors and actions complement the purely communicative </w:t>
      </w:r>
      <w:r w:rsidRPr="00024632">
        <w:rPr>
          <w:highlight w:val="cyan"/>
          <w:u w:val="single"/>
        </w:rPr>
        <w:t>discourses of radical change</w:t>
      </w:r>
      <w:r w:rsidRPr="00024632">
        <w:rPr>
          <w:sz w:val="14"/>
        </w:rPr>
        <w:t xml:space="preserve"> in that they bring their narrative and societal </w:t>
      </w:r>
      <w:proofErr w:type="spellStart"/>
      <w:r w:rsidRPr="00024632">
        <w:t>selfdescription</w:t>
      </w:r>
      <w:proofErr w:type="spellEnd"/>
      <w:r w:rsidRPr="00024632">
        <w:t xml:space="preserve"> to life. Whilst the declarations of institutionalized mainstream politics cannot escape the generalized suspicion that they are purely rhetorical, social movements </w:t>
      </w:r>
      <w:r w:rsidRPr="00024632">
        <w:rPr>
          <w:highlight w:val="cyan"/>
          <w:u w:val="single"/>
        </w:rPr>
        <w:t>provide an arena for</w:t>
      </w:r>
      <w:r w:rsidRPr="00024632">
        <w:rPr>
          <w:u w:val="single"/>
        </w:rPr>
        <w:t xml:space="preserve"> </w:t>
      </w:r>
      <w:r w:rsidRPr="00024632">
        <w:t xml:space="preserve">the physical expression and </w:t>
      </w:r>
      <w:r w:rsidRPr="00024632">
        <w:rPr>
          <w:highlight w:val="cyan"/>
          <w:u w:val="single"/>
        </w:rPr>
        <w:t>experience of the authenticity</w:t>
      </w:r>
      <w:r w:rsidRPr="00024632">
        <w:rPr>
          <w:u w:val="single"/>
        </w:rPr>
        <w:t xml:space="preserve"> and reality </w:t>
      </w:r>
      <w:r w:rsidRPr="00024632">
        <w:rPr>
          <w:highlight w:val="cyan"/>
          <w:u w:val="single"/>
        </w:rPr>
        <w:t>of the alternative</w:t>
      </w:r>
      <w:r w:rsidRPr="00024632">
        <w:rPr>
          <w:u w:val="single"/>
        </w:rPr>
        <w:t>,</w:t>
      </w:r>
      <w:r w:rsidRPr="00024632">
        <w:rPr>
          <w:sz w:val="14"/>
        </w:rPr>
        <w:t xml:space="preserve"> or at least of the reality of its possibility and the authenticity of the commitment to its realization. For late-modern individuals who seek to find their elusive identity in ever new acts of consumption, </w:t>
      </w:r>
      <w:r w:rsidRPr="00024632">
        <w:t xml:space="preserve">protest movements offer </w:t>
      </w:r>
      <w:r w:rsidRPr="00024632">
        <w:rPr>
          <w:highlight w:val="cyan"/>
          <w:u w:val="single"/>
        </w:rPr>
        <w:t>an opportunity to experience themselves as autonomous</w:t>
      </w:r>
      <w:r w:rsidRPr="00024632">
        <w:rPr>
          <w:u w:val="single"/>
        </w:rPr>
        <w:t xml:space="preserve">, as </w:t>
      </w:r>
      <w:r w:rsidRPr="00024632">
        <w:rPr>
          <w:highlight w:val="cyan"/>
          <w:u w:val="single"/>
        </w:rPr>
        <w:t>subjects</w:t>
      </w:r>
      <w:r w:rsidRPr="00024632">
        <w:rPr>
          <w:u w:val="single"/>
        </w:rPr>
        <w:t xml:space="preserve">, as </w:t>
      </w:r>
      <w:r w:rsidRPr="00024632">
        <w:rPr>
          <w:highlight w:val="cyan"/>
          <w:u w:val="single"/>
        </w:rPr>
        <w:t>actors</w:t>
      </w:r>
      <w:r w:rsidRPr="00024632">
        <w:rPr>
          <w:u w:val="single"/>
        </w:rPr>
        <w:t xml:space="preserve">, as distinct from and </w:t>
      </w:r>
      <w:r w:rsidRPr="00024632">
        <w:rPr>
          <w:highlight w:val="cyan"/>
          <w:u w:val="single"/>
        </w:rPr>
        <w:t>opposed to the all-embracing market</w:t>
      </w:r>
      <w:r w:rsidRPr="00024632">
        <w:rPr>
          <w:sz w:val="14"/>
          <w:highlight w:val="cyan"/>
        </w:rPr>
        <w:t xml:space="preserve">. </w:t>
      </w:r>
      <w:r w:rsidRPr="00024632">
        <w:rPr>
          <w:highlight w:val="cyan"/>
          <w:u w:val="single"/>
        </w:rPr>
        <w:t>Social movements</w:t>
      </w:r>
      <w:r w:rsidRPr="00024632">
        <w:rPr>
          <w:u w:val="single"/>
        </w:rPr>
        <w:t xml:space="preserve"> and the more or less institutionalized discourses of radical change</w:t>
      </w:r>
      <w:r w:rsidRPr="00024632">
        <w:rPr>
          <w:sz w:val="14"/>
        </w:rPr>
        <w:t xml:space="preserve"> thus </w:t>
      </w:r>
      <w:r w:rsidRPr="00024632">
        <w:rPr>
          <w:highlight w:val="cyan"/>
          <w:u w:val="single"/>
        </w:rPr>
        <w:t>transmute</w:t>
      </w:r>
      <w:r w:rsidRPr="00024632">
        <w:rPr>
          <w:u w:val="single"/>
        </w:rPr>
        <w:t xml:space="preserve"> </w:t>
      </w:r>
      <w:r w:rsidRPr="00024632">
        <w:rPr>
          <w:sz w:val="14"/>
        </w:rPr>
        <w:t xml:space="preserve">from germ cells of the alternative society </w:t>
      </w:r>
      <w:r w:rsidRPr="00024632">
        <w:rPr>
          <w:highlight w:val="cyan"/>
          <w:u w:val="single"/>
        </w:rPr>
        <w:t>into</w:t>
      </w:r>
      <w:r w:rsidRPr="00024632">
        <w:rPr>
          <w:u w:val="single"/>
        </w:rPr>
        <w:t xml:space="preserve"> reserves of alterity, or </w:t>
      </w:r>
      <w:r w:rsidRPr="00024632">
        <w:rPr>
          <w:highlight w:val="cyan"/>
          <w:u w:val="single"/>
        </w:rPr>
        <w:t>theme-parks for simulated alterity</w:t>
      </w:r>
      <w:r w:rsidRPr="00024632">
        <w:rPr>
          <w:sz w:val="14"/>
        </w:rPr>
        <w:t xml:space="preserve"> (</w:t>
      </w:r>
      <w:proofErr w:type="spellStart"/>
      <w:r w:rsidRPr="00024632">
        <w:rPr>
          <w:sz w:val="14"/>
        </w:rPr>
        <w:t>Blu¨hdorn</w:t>
      </w:r>
      <w:proofErr w:type="spellEnd"/>
      <w:r w:rsidRPr="00024632">
        <w:rPr>
          <w:sz w:val="14"/>
        </w:rPr>
        <w:t xml:space="preserve">, 2005a). This interpretation reflects </w:t>
      </w:r>
      <w:proofErr w:type="spellStart"/>
      <w:r w:rsidRPr="00024632">
        <w:rPr>
          <w:sz w:val="14"/>
        </w:rPr>
        <w:t>Luhmann’s</w:t>
      </w:r>
      <w:proofErr w:type="spellEnd"/>
      <w:r w:rsidRPr="00024632">
        <w:rPr>
          <w:sz w:val="14"/>
        </w:rPr>
        <w:t xml:space="preserve"> suggestion that contemporary discourses of radical change are not so much about the actual implementation of radical social change as about the ‘symbolism of the alternative’. And it </w:t>
      </w:r>
      <w:proofErr w:type="spellStart"/>
      <w:r w:rsidRPr="00024632">
        <w:rPr>
          <w:sz w:val="14"/>
        </w:rPr>
        <w:t>nowappears</w:t>
      </w:r>
      <w:proofErr w:type="spellEnd"/>
      <w:r w:rsidRPr="00024632">
        <w:rPr>
          <w:sz w:val="14"/>
        </w:rPr>
        <w:t xml:space="preserve"> that the </w:t>
      </w:r>
      <w:r w:rsidRPr="00024632">
        <w:rPr>
          <w:u w:val="single"/>
        </w:rPr>
        <w:t>societal self-descriptions</w:t>
      </w:r>
      <w:r w:rsidRPr="00024632">
        <w:rPr>
          <w:sz w:val="14"/>
        </w:rPr>
        <w:t xml:space="preserve"> they </w:t>
      </w:r>
      <w:r w:rsidRPr="00024632">
        <w:rPr>
          <w:u w:val="single"/>
        </w:rPr>
        <w:t>generate fulfil a vital function</w:t>
      </w:r>
      <w:r w:rsidRPr="00024632">
        <w:rPr>
          <w:sz w:val="14"/>
        </w:rPr>
        <w:t xml:space="preserve"> not in so far as they increase the reflexivity of late-modern society but </w:t>
      </w:r>
      <w:r w:rsidRPr="00024632">
        <w:rPr>
          <w:u w:val="single"/>
        </w:rPr>
        <w:t>in so far as they are arenas for the experience of simulated subjectivity, duality and modernity</w:t>
      </w:r>
      <w:r w:rsidRPr="00024632">
        <w:rPr>
          <w:sz w:val="14"/>
        </w:rPr>
        <w:t xml:space="preserve">. </w:t>
      </w:r>
      <w:r w:rsidRPr="00024632">
        <w:rPr>
          <w:u w:val="single"/>
        </w:rPr>
        <w:t>They provide an opportunity to reconcile the cherished</w:t>
      </w:r>
      <w:r w:rsidRPr="00024632">
        <w:rPr>
          <w:sz w:val="14"/>
        </w:rPr>
        <w:t xml:space="preserve"> but exclusive </w:t>
      </w:r>
      <w:r w:rsidRPr="00024632">
        <w:rPr>
          <w:u w:val="single"/>
        </w:rPr>
        <w:t xml:space="preserve">status quo with the </w:t>
      </w:r>
      <w:r w:rsidRPr="00024632">
        <w:rPr>
          <w:sz w:val="14"/>
        </w:rPr>
        <w:t xml:space="preserve">equally cherished but </w:t>
      </w:r>
      <w:r w:rsidRPr="00024632">
        <w:rPr>
          <w:u w:val="single"/>
        </w:rPr>
        <w:t>unsustainable belief in the inclusive alternative</w:t>
      </w:r>
      <w:r w:rsidRPr="00024632">
        <w:rPr>
          <w:sz w:val="14"/>
        </w:rPr>
        <w:t xml:space="preserve">. Protest movements and </w:t>
      </w:r>
      <w:r w:rsidRPr="00024632">
        <w:rPr>
          <w:highlight w:val="cyan"/>
          <w:u w:val="single"/>
        </w:rPr>
        <w:t>discourses of radical change are the implantation of the alternative into the system itself</w:t>
      </w:r>
      <w:r w:rsidRPr="00024632">
        <w:rPr>
          <w:sz w:val="14"/>
        </w:rPr>
        <w:t xml:space="preserve">, or the simulated reproduction of alterity </w:t>
      </w:r>
      <w:proofErr w:type="spellStart"/>
      <w:r w:rsidRPr="00024632">
        <w:rPr>
          <w:sz w:val="14"/>
        </w:rPr>
        <w:t>fromthe</w:t>
      </w:r>
      <w:proofErr w:type="spellEnd"/>
      <w:r w:rsidRPr="00024632">
        <w:rPr>
          <w:sz w:val="14"/>
        </w:rPr>
        <w:t xml:space="preserve"> system’s own resources. </w:t>
      </w:r>
      <w:r w:rsidRPr="00024632">
        <w:rPr>
          <w:highlight w:val="cyan"/>
          <w:u w:val="single"/>
        </w:rPr>
        <w:t>As</w:t>
      </w:r>
      <w:r w:rsidRPr="00024632">
        <w:rPr>
          <w:u w:val="single"/>
        </w:rPr>
        <w:t xml:space="preserve"> the </w:t>
      </w:r>
      <w:r w:rsidRPr="00024632">
        <w:rPr>
          <w:highlight w:val="cyan"/>
          <w:u w:val="single"/>
        </w:rPr>
        <w:t>real alternatives</w:t>
      </w:r>
      <w:r w:rsidRPr="00024632">
        <w:rPr>
          <w:sz w:val="14"/>
        </w:rPr>
        <w:t xml:space="preserve"> to the system </w:t>
      </w:r>
      <w:r w:rsidRPr="00024632">
        <w:rPr>
          <w:highlight w:val="cyan"/>
          <w:u w:val="single"/>
        </w:rPr>
        <w:t>are</w:t>
      </w:r>
      <w:r w:rsidRPr="00024632">
        <w:rPr>
          <w:u w:val="single"/>
        </w:rPr>
        <w:t xml:space="preserve"> utterly </w:t>
      </w:r>
      <w:r w:rsidRPr="00024632">
        <w:rPr>
          <w:highlight w:val="cyan"/>
          <w:u w:val="single"/>
        </w:rPr>
        <w:t>unattractive</w:t>
      </w:r>
      <w:r w:rsidRPr="00024632">
        <w:rPr>
          <w:u w:val="single"/>
        </w:rPr>
        <w:t>,</w:t>
      </w:r>
      <w:r w:rsidRPr="00024632">
        <w:rPr>
          <w:sz w:val="14"/>
        </w:rPr>
        <w:t xml:space="preserve"> disappearing fast, and indeed resisted and annihilated at any price, </w:t>
      </w:r>
      <w:r w:rsidRPr="00024632">
        <w:rPr>
          <w:highlight w:val="cyan"/>
          <w:u w:val="single"/>
        </w:rPr>
        <w:t>this internal simulation</w:t>
      </w:r>
      <w:r w:rsidRPr="00024632">
        <w:rPr>
          <w:sz w:val="14"/>
        </w:rPr>
        <w:t xml:space="preserve"> of alterity </w:t>
      </w:r>
      <w:r w:rsidRPr="00024632">
        <w:rPr>
          <w:highlight w:val="cyan"/>
          <w:u w:val="single"/>
        </w:rPr>
        <w:t>is</w:t>
      </w:r>
      <w:r w:rsidRPr="00024632">
        <w:rPr>
          <w:u w:val="single"/>
        </w:rPr>
        <w:t xml:space="preserve"> </w:t>
      </w:r>
      <w:r w:rsidRPr="00024632">
        <w:rPr>
          <w:sz w:val="14"/>
        </w:rPr>
        <w:t xml:space="preserve">becoming </w:t>
      </w:r>
      <w:r w:rsidRPr="00024632">
        <w:rPr>
          <w:u w:val="single"/>
        </w:rPr>
        <w:t xml:space="preserve">late-modern </w:t>
      </w:r>
      <w:r w:rsidRPr="00024632">
        <w:rPr>
          <w:highlight w:val="cyan"/>
          <w:u w:val="single"/>
        </w:rPr>
        <w:t xml:space="preserve">society’s only </w:t>
      </w:r>
      <w:r w:rsidRPr="00024632">
        <w:rPr>
          <w:u w:val="single"/>
        </w:rPr>
        <w:t xml:space="preserve">remaining </w:t>
      </w:r>
      <w:r w:rsidRPr="00024632">
        <w:rPr>
          <w:highlight w:val="cyan"/>
          <w:u w:val="single"/>
        </w:rPr>
        <w:t>way of coping</w:t>
      </w:r>
      <w:r w:rsidRPr="00024632">
        <w:rPr>
          <w:u w:val="single"/>
        </w:rPr>
        <w:t xml:space="preserve"> with the threat of self-referentiality.</w:t>
      </w:r>
    </w:p>
    <w:p w14:paraId="4162819C" w14:textId="77777777" w:rsidR="00930696" w:rsidRPr="00A615A5" w:rsidRDefault="00930696" w:rsidP="00930696">
      <w:pPr>
        <w:pStyle w:val="Heading4"/>
      </w:pPr>
      <w:r>
        <w:t xml:space="preserve">The 1acs critical education through individualism sustains capitalist subjects </w:t>
      </w:r>
    </w:p>
    <w:p w14:paraId="7B13127D" w14:textId="77777777" w:rsidR="00930696" w:rsidRPr="00A615A5" w:rsidRDefault="00930696" w:rsidP="00930696">
      <w:pPr>
        <w:rPr>
          <w:rFonts w:asciiTheme="majorHAnsi" w:hAnsiTheme="majorHAnsi"/>
        </w:rPr>
      </w:pPr>
      <w:r w:rsidRPr="00F20421">
        <w:rPr>
          <w:rStyle w:val="Style13ptBold"/>
          <w:rFonts w:asciiTheme="majorHAnsi" w:hAnsiTheme="majorHAnsi"/>
          <w:szCs w:val="26"/>
        </w:rPr>
        <w:t>McLaren et al., 4</w:t>
      </w:r>
      <w:r w:rsidRPr="00A615A5">
        <w:rPr>
          <w:rFonts w:asciiTheme="majorHAnsi" w:hAnsiTheme="majorHAnsi"/>
          <w:sz w:val="16"/>
          <w:szCs w:val="16"/>
        </w:rPr>
        <w:t xml:space="preserve"> – Distinguished Professor, Critical Studies, Chapman University (Peter, Gregory Martin, </w:t>
      </w:r>
      <w:proofErr w:type="spellStart"/>
      <w:r w:rsidRPr="00A615A5">
        <w:rPr>
          <w:rFonts w:asciiTheme="majorHAnsi" w:hAnsiTheme="majorHAnsi"/>
          <w:sz w:val="16"/>
          <w:szCs w:val="16"/>
        </w:rPr>
        <w:t>Ramin</w:t>
      </w:r>
      <w:proofErr w:type="spellEnd"/>
      <w:r w:rsidRPr="00A615A5">
        <w:rPr>
          <w:rFonts w:asciiTheme="majorHAnsi" w:hAnsiTheme="majorHAnsi"/>
          <w:sz w:val="16"/>
          <w:szCs w:val="16"/>
        </w:rPr>
        <w:t xml:space="preserve"> </w:t>
      </w:r>
      <w:proofErr w:type="spellStart"/>
      <w:r w:rsidRPr="00A615A5">
        <w:rPr>
          <w:rFonts w:asciiTheme="majorHAnsi" w:hAnsiTheme="majorHAnsi"/>
          <w:sz w:val="16"/>
          <w:szCs w:val="16"/>
        </w:rPr>
        <w:t>Farahmandpur</w:t>
      </w:r>
      <w:proofErr w:type="spellEnd"/>
      <w:r w:rsidRPr="00A615A5">
        <w:rPr>
          <w:rFonts w:asciiTheme="majorHAnsi" w:hAnsiTheme="majorHAnsi"/>
          <w:sz w:val="16"/>
          <w:szCs w:val="16"/>
        </w:rPr>
        <w:t xml:space="preserve">, and Nathalia Jaramillo, “Teaching in and against the Empire: Critical Pedagogy as Revolutionary Praxis,” Teaching Education Quarterly, Winter, 139-141, </w:t>
      </w:r>
      <w:hyperlink r:id="rId9" w:history="1">
        <w:r w:rsidRPr="00A615A5">
          <w:rPr>
            <w:rStyle w:val="Hyperlink"/>
            <w:rFonts w:asciiTheme="majorHAnsi" w:hAnsiTheme="majorHAnsi"/>
            <w:sz w:val="16"/>
            <w:szCs w:val="16"/>
          </w:rPr>
          <w:t>http://files.eric.ed.gov/fulltext/EJ795238.pdf)//SY</w:t>
        </w:r>
      </w:hyperlink>
    </w:p>
    <w:p w14:paraId="25B936EE" w14:textId="77777777" w:rsidR="00930696" w:rsidRPr="00E0656C" w:rsidRDefault="00930696" w:rsidP="00930696">
      <w:pPr>
        <w:rPr>
          <w:rFonts w:asciiTheme="majorHAnsi" w:hAnsiTheme="majorHAnsi"/>
          <w:u w:val="single"/>
        </w:rPr>
      </w:pPr>
      <w:r w:rsidRPr="00A615A5">
        <w:rPr>
          <w:rFonts w:asciiTheme="majorHAnsi" w:hAnsiTheme="majorHAnsi"/>
          <w:sz w:val="16"/>
        </w:rPr>
        <w:t xml:space="preserve">Admitting that there exists no vulgate of critical pedagogy and that there are as many instantiations of critical pedagogy as there are theorists and practitioners, we nevertheless hold to the claim that its most </w:t>
      </w:r>
      <w:proofErr w:type="spellStart"/>
      <w:r w:rsidRPr="00A615A5">
        <w:rPr>
          <w:rFonts w:asciiTheme="majorHAnsi" w:hAnsiTheme="majorHAnsi"/>
          <w:sz w:val="16"/>
        </w:rPr>
        <w:t>poitical</w:t>
      </w:r>
      <w:proofErr w:type="spellEnd"/>
      <w:r w:rsidRPr="00A615A5">
        <w:rPr>
          <w:rFonts w:asciiTheme="majorHAnsi" w:hAnsiTheme="majorHAnsi"/>
          <w:sz w:val="16"/>
        </w:rPr>
        <w:t xml:space="preserve"> characteristics have been defanged and sterilized; crucial elements have been expurgated such that it redounds most heavily to the advantage of the liberal capitalist state and its bourgeois cadre of educational reformers. What precisely has been coarsened has been those elements dealing with critical pedagogy’s critique of political economy, those aspects of it that challenge the social relations of production and class society (McLaren, 2000, 2003; McLaren &amp; </w:t>
      </w:r>
      <w:proofErr w:type="spellStart"/>
      <w:r w:rsidRPr="00A615A5">
        <w:rPr>
          <w:rFonts w:asciiTheme="majorHAnsi" w:hAnsiTheme="majorHAnsi"/>
          <w:sz w:val="16"/>
        </w:rPr>
        <w:t>Farahmandpur</w:t>
      </w:r>
      <w:proofErr w:type="spellEnd"/>
      <w:r w:rsidRPr="00A615A5">
        <w:rPr>
          <w:rFonts w:asciiTheme="majorHAnsi" w:hAnsiTheme="majorHAnsi"/>
          <w:sz w:val="16"/>
        </w:rPr>
        <w:t xml:space="preserve">, 2000, 2002). </w:t>
      </w:r>
      <w:r w:rsidRPr="00A615A5">
        <w:rPr>
          <w:rStyle w:val="StyleUnderline"/>
          <w:rFonts w:asciiTheme="majorHAnsi" w:hAnsiTheme="majorHAnsi"/>
        </w:rPr>
        <w:t>Whilst there has been a concerted attempt to redress material inequality</w:t>
      </w:r>
      <w:r w:rsidRPr="00A615A5">
        <w:rPr>
          <w:rFonts w:asciiTheme="majorHAnsi" w:hAnsiTheme="majorHAnsi"/>
          <w:sz w:val="16"/>
        </w:rPr>
        <w:t xml:space="preserve"> it needs to be acknowledged that, as admirable as this has been, </w:t>
      </w:r>
      <w:r w:rsidRPr="00A615A5">
        <w:rPr>
          <w:rStyle w:val="StyleUnderline"/>
          <w:rFonts w:asciiTheme="majorHAnsi" w:hAnsiTheme="majorHAnsi"/>
        </w:rPr>
        <w:t>such a move has always been undertaken within the precinct of capitalism itself.</w:t>
      </w:r>
      <w:r w:rsidRPr="00A615A5">
        <w:rPr>
          <w:rFonts w:asciiTheme="majorHAnsi" w:hAnsiTheme="majorHAnsi"/>
          <w:sz w:val="16"/>
        </w:rPr>
        <w:t xml:space="preserve"> That is, </w:t>
      </w:r>
      <w:r w:rsidRPr="00A615A5">
        <w:rPr>
          <w:rStyle w:val="StyleUnderline"/>
          <w:rFonts w:asciiTheme="majorHAnsi" w:hAnsiTheme="majorHAnsi"/>
          <w:highlight w:val="cyan"/>
        </w:rPr>
        <w:t>even within</w:t>
      </w:r>
      <w:r w:rsidRPr="00A615A5">
        <w:rPr>
          <w:rStyle w:val="StyleUnderline"/>
          <w:rFonts w:asciiTheme="majorHAnsi" w:hAnsiTheme="majorHAnsi"/>
        </w:rPr>
        <w:t xml:space="preserve"> the work of many leading exponents of </w:t>
      </w:r>
      <w:r w:rsidRPr="00A615A5">
        <w:rPr>
          <w:rStyle w:val="StyleUnderline"/>
          <w:rFonts w:asciiTheme="majorHAnsi" w:hAnsiTheme="majorHAnsi"/>
          <w:highlight w:val="cyan"/>
        </w:rPr>
        <w:t>critical pedagogy, there is rarely a challenge to the capitalist state</w:t>
      </w:r>
      <w:r w:rsidRPr="00A615A5">
        <w:rPr>
          <w:rStyle w:val="StyleUnderline"/>
          <w:rFonts w:asciiTheme="majorHAnsi" w:hAnsiTheme="majorHAnsi"/>
        </w:rPr>
        <w:t>,</w:t>
      </w:r>
      <w:r w:rsidRPr="00A615A5">
        <w:rPr>
          <w:rFonts w:asciiTheme="majorHAnsi" w:hAnsiTheme="majorHAnsi"/>
          <w:sz w:val="16"/>
        </w:rPr>
        <w:t xml:space="preserve"> a push, if you will, to transform it into a socialist one. The </w:t>
      </w:r>
      <w:r w:rsidRPr="00A615A5">
        <w:rPr>
          <w:rStyle w:val="StyleUnderline"/>
          <w:rFonts w:asciiTheme="majorHAnsi" w:hAnsiTheme="majorHAnsi"/>
        </w:rPr>
        <w:t>viruliferous attacks on leftist academics</w:t>
      </w:r>
      <w:r w:rsidRPr="00A615A5">
        <w:rPr>
          <w:rFonts w:asciiTheme="majorHAnsi" w:hAnsiTheme="majorHAnsi"/>
          <w:sz w:val="16"/>
        </w:rPr>
        <w:t xml:space="preserve"> as ‘enemies of civilization’ by quislings and admirers of the current Bush administration clearly </w:t>
      </w:r>
      <w:r w:rsidRPr="00A615A5">
        <w:rPr>
          <w:rStyle w:val="StyleUnderline"/>
          <w:rFonts w:asciiTheme="majorHAnsi" w:hAnsiTheme="majorHAnsi"/>
        </w:rPr>
        <w:t>have not helped to strengthen the political resolve of critical educators in</w:t>
      </w:r>
      <w:r w:rsidRPr="00A615A5">
        <w:rPr>
          <w:rFonts w:asciiTheme="majorHAnsi" w:hAnsiTheme="majorHAnsi"/>
          <w:sz w:val="16"/>
        </w:rPr>
        <w:t xml:space="preserve"> potentially </w:t>
      </w:r>
      <w:r w:rsidRPr="00A615A5">
        <w:rPr>
          <w:rStyle w:val="StyleUnderline"/>
          <w:rFonts w:asciiTheme="majorHAnsi" w:hAnsiTheme="majorHAnsi"/>
        </w:rPr>
        <w:t>taking an anti-capitalist position.</w:t>
      </w:r>
      <w:r w:rsidRPr="00A615A5">
        <w:rPr>
          <w:rFonts w:asciiTheme="majorHAnsi" w:hAnsiTheme="majorHAnsi"/>
          <w:sz w:val="16"/>
        </w:rPr>
        <w:t xml:space="preserve"> We need to think about the extent of this dilemma: If the </w:t>
      </w:r>
      <w:r w:rsidRPr="00A615A5">
        <w:rPr>
          <w:rStyle w:val="StyleUnderline"/>
          <w:rFonts w:asciiTheme="majorHAnsi" w:hAnsiTheme="majorHAnsi"/>
        </w:rPr>
        <w:t>most anti-capitalist strands of critical pedagogy offer the strongest challenge to the existing status quo offered by U.S, progressive educationalists,</w:t>
      </w:r>
      <w:r w:rsidRPr="00A615A5">
        <w:rPr>
          <w:rFonts w:asciiTheme="majorHAnsi" w:hAnsiTheme="majorHAnsi"/>
          <w:sz w:val="16"/>
        </w:rPr>
        <w:t xml:space="preserve"> then why does critical pedagogy not constitute a more vibrant and robust presence in schools of education, most particularly in teacher education programs? If leading education journals are reluctant to publish articles by those exponents of critical pedagogy who directly challenge the existence of capitalist social relations, then what does this tell us about the hegemony of the educational establishment as well as the state of the educational left? When teacher education programs with decidedly social justice agendas do deal with the critical educational tradition, even when they studiously prepare their teachers within the context of </w:t>
      </w:r>
      <w:r w:rsidRPr="00A615A5">
        <w:rPr>
          <w:rStyle w:val="StyleUnderline"/>
          <w:rFonts w:asciiTheme="majorHAnsi" w:hAnsiTheme="majorHAnsi"/>
          <w:highlight w:val="cyan"/>
        </w:rPr>
        <w:t>anti-racist and anti-sexist frameworks</w:t>
      </w:r>
      <w:r w:rsidRPr="00A615A5">
        <w:rPr>
          <w:rStyle w:val="StyleUnderline"/>
          <w:rFonts w:asciiTheme="majorHAnsi" w:hAnsiTheme="majorHAnsi"/>
        </w:rPr>
        <w:t>,</w:t>
      </w:r>
      <w:r w:rsidRPr="00A615A5">
        <w:rPr>
          <w:rFonts w:asciiTheme="majorHAnsi" w:hAnsiTheme="majorHAnsi"/>
          <w:sz w:val="16"/>
        </w:rPr>
        <w:t xml:space="preserve"> they </w:t>
      </w:r>
      <w:r w:rsidRPr="00A615A5">
        <w:rPr>
          <w:rStyle w:val="Emphasis"/>
          <w:rFonts w:asciiTheme="majorHAnsi" w:hAnsiTheme="majorHAnsi"/>
        </w:rPr>
        <w:t xml:space="preserve">almost invariably </w:t>
      </w:r>
      <w:r w:rsidRPr="00A615A5">
        <w:rPr>
          <w:rStyle w:val="Emphasis"/>
          <w:rFonts w:asciiTheme="majorHAnsi" w:hAnsiTheme="majorHAnsi"/>
          <w:highlight w:val="cyan"/>
        </w:rPr>
        <w:t>exclude unvarnished critiques of the capitalist state</w:t>
      </w:r>
      <w:r w:rsidRPr="00A615A5">
        <w:rPr>
          <w:rStyle w:val="Emphasis"/>
          <w:rFonts w:asciiTheme="majorHAnsi" w:hAnsiTheme="majorHAnsi"/>
        </w:rPr>
        <w:t xml:space="preserve"> by Marxist scholars</w:t>
      </w:r>
      <w:r w:rsidRPr="00A615A5">
        <w:rPr>
          <w:rStyle w:val="StyleUnderline"/>
          <w:rFonts w:asciiTheme="majorHAnsi" w:hAnsiTheme="majorHAnsi"/>
        </w:rPr>
        <w:t>.</w:t>
      </w:r>
      <w:r w:rsidRPr="00A615A5">
        <w:rPr>
          <w:rFonts w:asciiTheme="majorHAnsi" w:hAnsiTheme="majorHAnsi"/>
          <w:sz w:val="16"/>
        </w:rPr>
        <w:t xml:space="preserve"> Whilst we remain depressingly exercised by this </w:t>
      </w:r>
      <w:proofErr w:type="gramStart"/>
      <w:r w:rsidRPr="00A615A5">
        <w:rPr>
          <w:rFonts w:asciiTheme="majorHAnsi" w:hAnsiTheme="majorHAnsi"/>
          <w:sz w:val="16"/>
        </w:rPr>
        <w:t>dilemma</w:t>
      </w:r>
      <w:proofErr w:type="gramEnd"/>
      <w:r w:rsidRPr="00A615A5">
        <w:rPr>
          <w:rFonts w:asciiTheme="majorHAnsi" w:hAnsiTheme="majorHAnsi"/>
          <w:sz w:val="16"/>
        </w:rPr>
        <w:t xml:space="preserve"> we cannot within the space of this article sufficiently explore more than a few of its ramifications. Drawing upon our own experiences as products of teacher educational institutions as well as practitioner/scholars within them, we wish to begin by identifying the central dilemma that we have perceived with respect to critical pedagogy: its bowdlerization, vulgarization and domestication. Frankly, should we </w:t>
      </w:r>
      <w:r w:rsidRPr="00A615A5">
        <w:rPr>
          <w:rFonts w:asciiTheme="majorHAnsi" w:hAnsiTheme="majorHAnsi"/>
          <w:sz w:val="16"/>
        </w:rPr>
        <w:lastRenderedPageBreak/>
        <w:t xml:space="preserve">find this dilemma all that surprising in professional schools of education within the academy given that so many of them are, after all, decidedly conservative institutions? Many (but of course not all) educators who work in the field of teacher education are frequently given over to blaming teachers for the so-called decline in student achievement and within such institutions control over teachers exists in the case of teacher competency tests, certification, and exams. Too often excluded from consideration is the notion that </w:t>
      </w:r>
      <w:r w:rsidRPr="00A615A5">
        <w:rPr>
          <w:rStyle w:val="StyleUnderline"/>
          <w:rFonts w:asciiTheme="majorHAnsi" w:hAnsiTheme="majorHAnsi"/>
          <w:highlight w:val="cyan"/>
        </w:rPr>
        <w:t>education can be a vehicle for social transformation, as a way of addressing larger social contradictions and antagonisms</w:t>
      </w:r>
      <w:r w:rsidRPr="00A615A5">
        <w:rPr>
          <w:rStyle w:val="StyleUnderline"/>
          <w:rFonts w:asciiTheme="majorHAnsi" w:hAnsiTheme="majorHAnsi"/>
        </w:rPr>
        <w:t>.</w:t>
      </w:r>
      <w:r w:rsidRPr="00A615A5">
        <w:rPr>
          <w:rFonts w:asciiTheme="majorHAnsi" w:hAnsiTheme="majorHAnsi"/>
          <w:sz w:val="16"/>
        </w:rPr>
        <w:t xml:space="preserve"> There is a certain sense, then, in which </w:t>
      </w:r>
      <w:r w:rsidRPr="00A615A5">
        <w:rPr>
          <w:rStyle w:val="StyleUnderline"/>
          <w:rFonts w:asciiTheme="majorHAnsi" w:hAnsiTheme="majorHAnsi"/>
        </w:rPr>
        <w:t>current domesticated incarnations of critical pedagogy validate education as something that must be sensitive to the needs of the poor and exploited classes in such a way that actually precludes the possibility that those needs can be met</w:t>
      </w:r>
      <w:r w:rsidRPr="00A615A5">
        <w:rPr>
          <w:rStyle w:val="StyleUnderline"/>
          <w:rFonts w:asciiTheme="majorHAnsi" w:hAnsiTheme="majorHAnsi"/>
          <w:highlight w:val="cyan"/>
        </w:rPr>
        <w:t>. Resolving</w:t>
      </w:r>
      <w:r w:rsidRPr="00A615A5">
        <w:rPr>
          <w:rFonts w:asciiTheme="majorHAnsi" w:hAnsiTheme="majorHAnsi"/>
          <w:sz w:val="16"/>
        </w:rPr>
        <w:t xml:space="preserve"> the </w:t>
      </w:r>
      <w:r w:rsidRPr="00A615A5">
        <w:rPr>
          <w:rStyle w:val="StyleUnderline"/>
          <w:rFonts w:asciiTheme="majorHAnsi" w:hAnsiTheme="majorHAnsi"/>
          <w:highlight w:val="cyan"/>
        </w:rPr>
        <w:t xml:space="preserve">challenges facing capitalist democracy can only be made </w:t>
      </w:r>
      <w:r w:rsidRPr="00A615A5">
        <w:rPr>
          <w:rStyle w:val="Emphasis"/>
          <w:rFonts w:asciiTheme="majorHAnsi" w:hAnsiTheme="majorHAnsi"/>
          <w:highlight w:val="cyan"/>
        </w:rPr>
        <w:t>more difficult when you are not</w:t>
      </w:r>
      <w:r w:rsidRPr="00A615A5">
        <w:rPr>
          <w:rStyle w:val="Emphasis"/>
          <w:rFonts w:asciiTheme="majorHAnsi" w:hAnsiTheme="majorHAnsi"/>
        </w:rPr>
        <w:t xml:space="preserve"> even </w:t>
      </w:r>
      <w:r w:rsidRPr="00A615A5">
        <w:rPr>
          <w:rStyle w:val="Emphasis"/>
          <w:rFonts w:asciiTheme="majorHAnsi" w:hAnsiTheme="majorHAnsi"/>
          <w:highlight w:val="cyan"/>
        </w:rPr>
        <w:t>permitted to restate them in terms of class struggle</w:t>
      </w:r>
      <w:r w:rsidRPr="00A615A5">
        <w:rPr>
          <w:rStyle w:val="StyleUnderline"/>
          <w:rFonts w:asciiTheme="majorHAnsi" w:hAnsiTheme="majorHAnsi"/>
        </w:rPr>
        <w:t>.</w:t>
      </w:r>
      <w:r w:rsidRPr="00A615A5">
        <w:rPr>
          <w:rFonts w:asciiTheme="majorHAnsi" w:hAnsiTheme="majorHAnsi"/>
          <w:sz w:val="16"/>
        </w:rPr>
        <w:t xml:space="preserve"> We are not saying that critical educators are silkily deft at obfuscation or deception. In most instances, </w:t>
      </w:r>
      <w:r w:rsidRPr="00A615A5">
        <w:rPr>
          <w:rStyle w:val="StyleUnderline"/>
          <w:rFonts w:asciiTheme="majorHAnsi" w:hAnsiTheme="majorHAnsi"/>
        </w:rPr>
        <w:t>critical educators are more than likely not even aware of</w:t>
      </w:r>
      <w:r w:rsidRPr="00A615A5">
        <w:rPr>
          <w:rFonts w:asciiTheme="majorHAnsi" w:hAnsiTheme="majorHAnsi"/>
          <w:sz w:val="16"/>
        </w:rPr>
        <w:t xml:space="preserve"> the </w:t>
      </w:r>
      <w:r w:rsidRPr="00A615A5">
        <w:rPr>
          <w:rStyle w:val="StyleUnderline"/>
          <w:rFonts w:asciiTheme="majorHAnsi" w:hAnsiTheme="majorHAnsi"/>
        </w:rPr>
        <w:t>contractions that undercut their objectives.</w:t>
      </w:r>
      <w:r w:rsidRPr="00A615A5">
        <w:rPr>
          <w:rFonts w:asciiTheme="majorHAnsi" w:hAnsiTheme="majorHAnsi"/>
          <w:sz w:val="16"/>
        </w:rPr>
        <w:t xml:space="preserve"> We are simply arguing that, despite the best intentions of critical educators, critical pedagogy can indeed serve to rehabilitate the very class hierarchies that it was originally set up to challenge, if not roundly to depose. Indeed, </w:t>
      </w:r>
      <w:r w:rsidRPr="00A615A5">
        <w:rPr>
          <w:rStyle w:val="Emphasis"/>
          <w:rFonts w:asciiTheme="majorHAnsi" w:hAnsiTheme="majorHAnsi"/>
          <w:highlight w:val="cyan"/>
        </w:rPr>
        <w:t>much of critical pedagogy has already been subsumed into pro-capitalist common sens</w:t>
      </w:r>
      <w:r w:rsidRPr="00A615A5">
        <w:rPr>
          <w:rStyle w:val="Emphasis"/>
          <w:rFonts w:asciiTheme="majorHAnsi" w:hAnsiTheme="majorHAnsi"/>
        </w:rPr>
        <w:t>e</w:t>
      </w:r>
      <w:r w:rsidRPr="00A615A5">
        <w:rPr>
          <w:rStyle w:val="StyleUnderline"/>
          <w:rFonts w:asciiTheme="majorHAnsi" w:hAnsiTheme="majorHAnsi"/>
        </w:rPr>
        <w:t>, co-opted through a professional patronage to the state.</w:t>
      </w:r>
      <w:r w:rsidRPr="00A615A5">
        <w:rPr>
          <w:rFonts w:asciiTheme="majorHAnsi" w:hAnsiTheme="majorHAnsi"/>
          <w:sz w:val="16"/>
        </w:rPr>
        <w:t xml:space="preserve"> In fact, </w:t>
      </w:r>
      <w:r w:rsidRPr="00A615A5">
        <w:rPr>
          <w:rStyle w:val="StyleUnderline"/>
          <w:rFonts w:asciiTheme="majorHAnsi" w:hAnsiTheme="majorHAnsi"/>
        </w:rPr>
        <w:t>it may serve unwittingly to defend the bourgeois state by legitimating a commitment to diversity without sufficiently affirming diversity</w:t>
      </w:r>
      <w:r w:rsidRPr="00A615A5">
        <w:rPr>
          <w:rFonts w:asciiTheme="majorHAnsi" w:hAnsiTheme="majorHAnsi"/>
          <w:sz w:val="16"/>
        </w:rPr>
        <w:t xml:space="preserve"> through the necessary development of explicitly anti-racist, anti-sexist, and antiimperialist curriculum. </w:t>
      </w:r>
      <w:r w:rsidRPr="00A615A5">
        <w:rPr>
          <w:rStyle w:val="StyleUnderline"/>
          <w:rFonts w:asciiTheme="majorHAnsi" w:hAnsiTheme="majorHAnsi"/>
          <w:highlight w:val="cyan"/>
        </w:rPr>
        <w:t>Deflecting questions about how class and racial formations are linked to current social relations of production</w:t>
      </w:r>
      <w:r w:rsidRPr="00A615A5">
        <w:rPr>
          <w:rStyle w:val="StyleUnderline"/>
          <w:rFonts w:asciiTheme="majorHAnsi" w:hAnsiTheme="majorHAnsi"/>
        </w:rPr>
        <w:t xml:space="preserve"> and the </w:t>
      </w:r>
      <w:proofErr w:type="spellStart"/>
      <w:r w:rsidRPr="00A615A5">
        <w:rPr>
          <w:rStyle w:val="StyleUnderline"/>
          <w:rFonts w:asciiTheme="majorHAnsi" w:hAnsiTheme="majorHAnsi"/>
        </w:rPr>
        <w:t>interpellating</w:t>
      </w:r>
      <w:proofErr w:type="spellEnd"/>
      <w:r w:rsidRPr="00A615A5">
        <w:rPr>
          <w:rStyle w:val="StyleUnderline"/>
          <w:rFonts w:asciiTheme="majorHAnsi" w:hAnsiTheme="majorHAnsi"/>
        </w:rPr>
        <w:t xml:space="preserve"> strategies of the ideological state</w:t>
      </w:r>
      <w:r w:rsidRPr="00A615A5">
        <w:rPr>
          <w:rFonts w:asciiTheme="majorHAnsi" w:hAnsiTheme="majorHAnsi"/>
          <w:sz w:val="16"/>
        </w:rPr>
        <w:t xml:space="preserve"> apparatus, </w:t>
      </w:r>
      <w:r w:rsidRPr="00A615A5">
        <w:rPr>
          <w:rStyle w:val="StyleUnderline"/>
          <w:rFonts w:asciiTheme="majorHAnsi" w:hAnsiTheme="majorHAnsi"/>
        </w:rPr>
        <w:t>critical pedagogy in its currently watered-down</w:t>
      </w:r>
      <w:r w:rsidRPr="00A615A5">
        <w:rPr>
          <w:rFonts w:asciiTheme="majorHAnsi" w:hAnsiTheme="majorHAnsi"/>
          <w:sz w:val="16"/>
        </w:rPr>
        <w:t xml:space="preserve"> like a rum and coke in a cheap roadside bar, and </w:t>
      </w:r>
      <w:proofErr w:type="spellStart"/>
      <w:r w:rsidRPr="00A615A5">
        <w:rPr>
          <w:rFonts w:asciiTheme="majorHAnsi" w:hAnsiTheme="majorHAnsi"/>
          <w:sz w:val="16"/>
        </w:rPr>
        <w:t>depotentiated</w:t>
      </w:r>
      <w:proofErr w:type="spellEnd"/>
      <w:r w:rsidRPr="00A615A5">
        <w:rPr>
          <w:rFonts w:asciiTheme="majorHAnsi" w:hAnsiTheme="majorHAnsi"/>
          <w:sz w:val="16"/>
        </w:rPr>
        <w:t xml:space="preserve"> </w:t>
      </w:r>
      <w:r w:rsidRPr="00A615A5">
        <w:rPr>
          <w:rStyle w:val="StyleUnderline"/>
          <w:rFonts w:asciiTheme="majorHAnsi" w:hAnsiTheme="majorHAnsi"/>
        </w:rPr>
        <w:t xml:space="preserve">forms actually </w:t>
      </w:r>
      <w:r w:rsidRPr="00A615A5">
        <w:rPr>
          <w:rStyle w:val="StyleUnderline"/>
          <w:rFonts w:asciiTheme="majorHAnsi" w:hAnsiTheme="majorHAnsi"/>
          <w:highlight w:val="cyan"/>
        </w:rPr>
        <w:t>serves to delimit the debate over liberal capitalist democracy</w:t>
      </w:r>
      <w:r w:rsidRPr="00A615A5">
        <w:rPr>
          <w:rFonts w:asciiTheme="majorHAnsi" w:hAnsiTheme="majorHAnsi"/>
          <w:sz w:val="16"/>
        </w:rPr>
        <w:t xml:space="preserve"> rather than expand it (McLaren &amp; </w:t>
      </w:r>
      <w:proofErr w:type="spellStart"/>
      <w:r w:rsidRPr="00A615A5">
        <w:rPr>
          <w:rFonts w:asciiTheme="majorHAnsi" w:hAnsiTheme="majorHAnsi"/>
          <w:sz w:val="16"/>
        </w:rPr>
        <w:t>Farahmandpur</w:t>
      </w:r>
      <w:proofErr w:type="spellEnd"/>
      <w:r w:rsidRPr="00A615A5">
        <w:rPr>
          <w:rFonts w:asciiTheme="majorHAnsi" w:hAnsiTheme="majorHAnsi"/>
          <w:sz w:val="16"/>
        </w:rPr>
        <w:t xml:space="preserve">, 2000). </w:t>
      </w:r>
      <w:r w:rsidRPr="00A615A5">
        <w:rPr>
          <w:rStyle w:val="StyleUnderline"/>
          <w:rFonts w:asciiTheme="majorHAnsi" w:hAnsiTheme="majorHAnsi"/>
          <w:highlight w:val="cyan"/>
        </w:rPr>
        <w:t>This is</w:t>
      </w:r>
      <w:r w:rsidRPr="00A615A5">
        <w:rPr>
          <w:rStyle w:val="StyleUnderline"/>
          <w:rFonts w:asciiTheme="majorHAnsi" w:hAnsiTheme="majorHAnsi"/>
        </w:rPr>
        <w:t xml:space="preserve"> not a call for a formulaic Marxism</w:t>
      </w:r>
      <w:r w:rsidRPr="00A615A5">
        <w:rPr>
          <w:rFonts w:asciiTheme="majorHAnsi" w:hAnsiTheme="majorHAnsi"/>
          <w:sz w:val="16"/>
        </w:rPr>
        <w:t xml:space="preserve"> that is box trained and fed on a diet of dogma and doxa and deformations of Marx’s dialectical theory, </w:t>
      </w:r>
      <w:r w:rsidRPr="00A615A5">
        <w:rPr>
          <w:rStyle w:val="StyleUnderline"/>
          <w:rFonts w:asciiTheme="majorHAnsi" w:hAnsiTheme="majorHAnsi"/>
        </w:rPr>
        <w:t xml:space="preserve">but </w:t>
      </w:r>
      <w:r w:rsidRPr="00A615A5">
        <w:rPr>
          <w:rStyle w:val="StyleUnderline"/>
          <w:rFonts w:asciiTheme="majorHAnsi" w:hAnsiTheme="majorHAnsi"/>
          <w:highlight w:val="cyan"/>
        </w:rPr>
        <w:t>an approach that centers educational reform</w:t>
      </w:r>
      <w:r w:rsidRPr="00A615A5">
        <w:rPr>
          <w:rStyle w:val="StyleUnderline"/>
          <w:rFonts w:asciiTheme="majorHAnsi" w:hAnsiTheme="majorHAnsi"/>
        </w:rPr>
        <w:t xml:space="preserve"> within the reigning political antagonism of age: the contradiction between labor and capital. </w:t>
      </w:r>
    </w:p>
    <w:p w14:paraId="21DFBAC1" w14:textId="77777777" w:rsidR="00930696" w:rsidRPr="00EB64E3" w:rsidRDefault="00930696" w:rsidP="00930696">
      <w:pPr>
        <w:pStyle w:val="Heading4"/>
        <w:rPr>
          <w:rFonts w:asciiTheme="majorHAnsi" w:hAnsiTheme="majorHAnsi" w:cstheme="majorHAnsi"/>
        </w:rPr>
      </w:pPr>
      <w:r w:rsidRPr="00EB64E3">
        <w:rPr>
          <w:rFonts w:asciiTheme="majorHAnsi" w:hAnsiTheme="majorHAnsi" w:cstheme="majorHAnsi"/>
        </w:rPr>
        <w:t xml:space="preserve">The impact is extinction at the hands of ecological catastrophe, hot wars, and structural violence – collapse is inevitable. </w:t>
      </w:r>
    </w:p>
    <w:p w14:paraId="1F0C5110" w14:textId="77777777" w:rsidR="00930696" w:rsidRPr="00EB64E3" w:rsidRDefault="00930696" w:rsidP="00930696">
      <w:pPr>
        <w:rPr>
          <w:rFonts w:asciiTheme="majorHAnsi" w:hAnsiTheme="majorHAnsi" w:cstheme="majorHAnsi"/>
        </w:rPr>
      </w:pPr>
      <w:r w:rsidRPr="00EB64E3">
        <w:rPr>
          <w:rFonts w:asciiTheme="majorHAnsi" w:hAnsiTheme="majorHAnsi" w:cstheme="majorHAnsi"/>
        </w:rPr>
        <w:t xml:space="preserve">William I. </w:t>
      </w:r>
      <w:r w:rsidRPr="00EB64E3">
        <w:rPr>
          <w:rStyle w:val="Style13ptBold"/>
          <w:rFonts w:asciiTheme="majorHAnsi" w:hAnsiTheme="majorHAnsi" w:cstheme="majorHAnsi"/>
        </w:rPr>
        <w:t>Robinson 14</w:t>
      </w:r>
      <w:r w:rsidRPr="00EB64E3">
        <w:rPr>
          <w:rFonts w:asciiTheme="majorHAnsi" w:hAnsiTheme="majorHAnsi" w:cstheme="majorHAnsi"/>
        </w:rPr>
        <w:t>, Professor of Sociology, Global and International Studies, and Latin American Studies at UC-Santa Barbara, May 27, “Global Capitalism: Crisis of Humanity and the Specter of 21st Century Fascism,” The World Financial Review, p. 15-6</w:t>
      </w:r>
    </w:p>
    <w:p w14:paraId="368E8936" w14:textId="77777777" w:rsidR="00930696" w:rsidRDefault="00930696" w:rsidP="00930696">
      <w:pPr>
        <w:rPr>
          <w:rFonts w:asciiTheme="majorHAnsi" w:hAnsiTheme="majorHAnsi" w:cstheme="majorHAnsi"/>
          <w:sz w:val="16"/>
        </w:rPr>
      </w:pPr>
      <w:r w:rsidRPr="00EB64E3">
        <w:rPr>
          <w:rFonts w:asciiTheme="majorHAnsi" w:hAnsiTheme="majorHAnsi" w:cstheme="majorHAnsi"/>
          <w:sz w:val="16"/>
        </w:rPr>
        <w:t xml:space="preserve">Most commentators on the contemporary crisis refer to the “Great Recession” of 2008 and its aftermath. Yet </w:t>
      </w:r>
      <w:r w:rsidRPr="00EB64E3">
        <w:rPr>
          <w:rStyle w:val="StyleUnderline"/>
          <w:rFonts w:asciiTheme="majorHAnsi" w:hAnsiTheme="majorHAnsi" w:cstheme="majorHAnsi"/>
        </w:rPr>
        <w:t xml:space="preserve">the </w:t>
      </w:r>
      <w:r w:rsidRPr="00EB64E3">
        <w:rPr>
          <w:rStyle w:val="Emphasis"/>
          <w:rFonts w:asciiTheme="majorHAnsi" w:hAnsiTheme="majorHAnsi" w:cstheme="majorHAnsi"/>
          <w:highlight w:val="yellow"/>
        </w:rPr>
        <w:t>causal origins</w:t>
      </w:r>
      <w:r w:rsidRPr="00EB64E3">
        <w:rPr>
          <w:rStyle w:val="StyleUnderline"/>
          <w:rFonts w:asciiTheme="majorHAnsi" w:hAnsiTheme="majorHAnsi" w:cstheme="majorHAnsi"/>
          <w:highlight w:val="yellow"/>
        </w:rPr>
        <w:t xml:space="preserve"> of global crisis are</w:t>
      </w:r>
      <w:r w:rsidRPr="00EB64E3">
        <w:rPr>
          <w:rStyle w:val="StyleUnderline"/>
          <w:rFonts w:asciiTheme="majorHAnsi" w:hAnsiTheme="majorHAnsi" w:cstheme="majorHAnsi"/>
        </w:rPr>
        <w:t xml:space="preserve"> to be </w:t>
      </w:r>
      <w:r w:rsidRPr="00EB64E3">
        <w:rPr>
          <w:rStyle w:val="StyleUnderline"/>
          <w:rFonts w:asciiTheme="majorHAnsi" w:hAnsiTheme="majorHAnsi" w:cstheme="majorHAnsi"/>
          <w:highlight w:val="yellow"/>
        </w:rPr>
        <w:t>found</w:t>
      </w:r>
      <w:r w:rsidRPr="00EB64E3">
        <w:rPr>
          <w:rStyle w:val="StyleUnderline"/>
          <w:rFonts w:asciiTheme="majorHAnsi" w:hAnsiTheme="majorHAnsi" w:cstheme="majorHAnsi"/>
        </w:rPr>
        <w:t xml:space="preserve"> in over-accumulation and also in contradictions of state power, or </w:t>
      </w:r>
      <w:r w:rsidRPr="00EB64E3">
        <w:rPr>
          <w:rStyle w:val="StyleUnderline"/>
          <w:rFonts w:asciiTheme="majorHAnsi" w:hAnsiTheme="majorHAnsi" w:cstheme="majorHAnsi"/>
          <w:highlight w:val="yellow"/>
        </w:rPr>
        <w:t>in</w:t>
      </w:r>
      <w:r w:rsidRPr="00EB64E3">
        <w:rPr>
          <w:rStyle w:val="StyleUnderline"/>
          <w:rFonts w:asciiTheme="majorHAnsi" w:hAnsiTheme="majorHAnsi" w:cstheme="majorHAnsi"/>
        </w:rPr>
        <w:t xml:space="preserve"> what Marxists call the </w:t>
      </w:r>
      <w:r w:rsidRPr="00EB64E3">
        <w:rPr>
          <w:rStyle w:val="Emphasis"/>
          <w:rFonts w:asciiTheme="majorHAnsi" w:hAnsiTheme="majorHAnsi" w:cstheme="majorHAnsi"/>
        </w:rPr>
        <w:t xml:space="preserve">internal contradictions of the </w:t>
      </w:r>
      <w:r w:rsidRPr="00EB64E3">
        <w:rPr>
          <w:rStyle w:val="Emphasis"/>
          <w:rFonts w:asciiTheme="majorHAnsi" w:hAnsiTheme="majorHAnsi" w:cstheme="majorHAnsi"/>
          <w:highlight w:val="yellow"/>
        </w:rPr>
        <w:t>capitalist system</w:t>
      </w:r>
      <w:r w:rsidRPr="00EB64E3">
        <w:rPr>
          <w:rFonts w:asciiTheme="majorHAnsi" w:hAnsiTheme="majorHAnsi" w:cstheme="majorHAnsi"/>
          <w:sz w:val="16"/>
        </w:rPr>
        <w:t xml:space="preserve">. Moreover, because </w:t>
      </w:r>
      <w:r w:rsidRPr="00EB64E3">
        <w:rPr>
          <w:rStyle w:val="StyleUnderline"/>
          <w:rFonts w:asciiTheme="majorHAnsi" w:hAnsiTheme="majorHAnsi" w:cstheme="majorHAnsi"/>
        </w:rPr>
        <w:t xml:space="preserve">the system is now global, </w:t>
      </w:r>
      <w:r w:rsidRPr="00EB64E3">
        <w:rPr>
          <w:rStyle w:val="StyleUnderline"/>
          <w:rFonts w:asciiTheme="majorHAnsi" w:hAnsiTheme="majorHAnsi" w:cstheme="majorHAnsi"/>
          <w:highlight w:val="yellow"/>
        </w:rPr>
        <w:t>crisis in</w:t>
      </w:r>
      <w:r w:rsidRPr="00EB64E3">
        <w:rPr>
          <w:rStyle w:val="StyleUnderline"/>
          <w:rFonts w:asciiTheme="majorHAnsi" w:hAnsiTheme="majorHAnsi" w:cstheme="majorHAnsi"/>
        </w:rPr>
        <w:t xml:space="preserve"> any </w:t>
      </w:r>
      <w:r w:rsidRPr="00EB64E3">
        <w:rPr>
          <w:rStyle w:val="StyleUnderline"/>
          <w:rFonts w:asciiTheme="majorHAnsi" w:hAnsiTheme="majorHAnsi" w:cstheme="majorHAnsi"/>
          <w:highlight w:val="yellow"/>
        </w:rPr>
        <w:t>one place</w:t>
      </w:r>
      <w:r w:rsidRPr="00EB64E3">
        <w:rPr>
          <w:rStyle w:val="StyleUnderline"/>
          <w:rFonts w:asciiTheme="majorHAnsi" w:hAnsiTheme="majorHAnsi" w:cstheme="majorHAnsi"/>
        </w:rPr>
        <w:t xml:space="preserve"> tends to </w:t>
      </w:r>
      <w:r w:rsidRPr="00EB64E3">
        <w:rPr>
          <w:rStyle w:val="StyleUnderline"/>
          <w:rFonts w:asciiTheme="majorHAnsi" w:hAnsiTheme="majorHAnsi" w:cstheme="majorHAnsi"/>
          <w:highlight w:val="yellow"/>
        </w:rPr>
        <w:t xml:space="preserve">represent crisis for the </w:t>
      </w:r>
      <w:r w:rsidRPr="00EB64E3">
        <w:rPr>
          <w:rStyle w:val="Emphasis"/>
          <w:rFonts w:asciiTheme="majorHAnsi" w:hAnsiTheme="majorHAnsi" w:cstheme="majorHAnsi"/>
          <w:highlight w:val="yellow"/>
        </w:rPr>
        <w:t>system as a whole</w:t>
      </w:r>
      <w:r w:rsidRPr="00EB64E3">
        <w:rPr>
          <w:rStyle w:val="StyleUnderline"/>
          <w:rFonts w:asciiTheme="majorHAnsi" w:hAnsiTheme="majorHAnsi" w:cstheme="majorHAnsi"/>
        </w:rPr>
        <w:t xml:space="preserve">. The system cannot expand because the </w:t>
      </w:r>
      <w:proofErr w:type="spellStart"/>
      <w:r w:rsidRPr="00EB64E3">
        <w:rPr>
          <w:rStyle w:val="StyleUnderline"/>
          <w:rFonts w:asciiTheme="majorHAnsi" w:hAnsiTheme="majorHAnsi" w:cstheme="majorHAnsi"/>
        </w:rPr>
        <w:t>marginalisation</w:t>
      </w:r>
      <w:proofErr w:type="spellEnd"/>
      <w:r w:rsidRPr="00EB64E3">
        <w:rPr>
          <w:rStyle w:val="StyleUnderline"/>
          <w:rFonts w:asciiTheme="majorHAnsi" w:hAnsiTheme="majorHAnsi" w:cstheme="majorHAnsi"/>
        </w:rPr>
        <w:t xml:space="preserve"> of a significant portion of humanity from direct productive participation, the downward pressure on wages and </w:t>
      </w:r>
      <w:r w:rsidRPr="00EB64E3">
        <w:rPr>
          <w:rStyle w:val="StyleUnderline"/>
          <w:rFonts w:asciiTheme="majorHAnsi" w:hAnsiTheme="majorHAnsi" w:cstheme="majorHAnsi"/>
          <w:highlight w:val="yellow"/>
        </w:rPr>
        <w:t>popular consumption</w:t>
      </w:r>
      <w:r w:rsidRPr="00EB64E3">
        <w:rPr>
          <w:rStyle w:val="StyleUnderline"/>
          <w:rFonts w:asciiTheme="majorHAnsi" w:hAnsiTheme="majorHAnsi" w:cstheme="majorHAnsi"/>
        </w:rPr>
        <w:t xml:space="preserve"> worldwide, and the </w:t>
      </w:r>
      <w:proofErr w:type="spellStart"/>
      <w:r w:rsidRPr="00EB64E3">
        <w:rPr>
          <w:rStyle w:val="StyleUnderline"/>
          <w:rFonts w:asciiTheme="majorHAnsi" w:hAnsiTheme="majorHAnsi" w:cstheme="majorHAnsi"/>
        </w:rPr>
        <w:t>polarisation</w:t>
      </w:r>
      <w:proofErr w:type="spellEnd"/>
      <w:r w:rsidRPr="00EB64E3">
        <w:rPr>
          <w:rStyle w:val="StyleUnderline"/>
          <w:rFonts w:asciiTheme="majorHAnsi" w:hAnsiTheme="majorHAnsi" w:cstheme="majorHAnsi"/>
        </w:rPr>
        <w:t xml:space="preserve"> of income, has </w:t>
      </w:r>
      <w:r w:rsidRPr="00EB64E3">
        <w:rPr>
          <w:rStyle w:val="Emphasis"/>
          <w:rFonts w:asciiTheme="majorHAnsi" w:hAnsiTheme="majorHAnsi" w:cstheme="majorHAnsi"/>
          <w:highlight w:val="yellow"/>
        </w:rPr>
        <w:t xml:space="preserve">reduced </w:t>
      </w:r>
      <w:r w:rsidRPr="00EB64E3">
        <w:rPr>
          <w:rStyle w:val="Emphasis"/>
          <w:rFonts w:asciiTheme="majorHAnsi" w:hAnsiTheme="majorHAnsi" w:cstheme="majorHAnsi"/>
        </w:rPr>
        <w:t xml:space="preserve">the </w:t>
      </w:r>
      <w:r w:rsidRPr="00EB64E3">
        <w:rPr>
          <w:rStyle w:val="Emphasis"/>
          <w:rFonts w:asciiTheme="majorHAnsi" w:hAnsiTheme="majorHAnsi" w:cstheme="majorHAnsi"/>
          <w:highlight w:val="yellow"/>
        </w:rPr>
        <w:t>ability</w:t>
      </w:r>
      <w:r w:rsidRPr="00EB64E3">
        <w:rPr>
          <w:rStyle w:val="StyleUnderline"/>
          <w:rFonts w:asciiTheme="majorHAnsi" w:hAnsiTheme="majorHAnsi" w:cstheme="majorHAnsi"/>
        </w:rPr>
        <w:t xml:space="preserve"> of the world market </w:t>
      </w:r>
      <w:r w:rsidRPr="00EB64E3">
        <w:rPr>
          <w:rStyle w:val="StyleUnderline"/>
          <w:rFonts w:asciiTheme="majorHAnsi" w:hAnsiTheme="majorHAnsi" w:cstheme="majorHAnsi"/>
          <w:highlight w:val="yellow"/>
        </w:rPr>
        <w:t xml:space="preserve">to </w:t>
      </w:r>
      <w:r w:rsidRPr="00EB64E3">
        <w:rPr>
          <w:rStyle w:val="Emphasis"/>
          <w:rFonts w:asciiTheme="majorHAnsi" w:hAnsiTheme="majorHAnsi" w:cstheme="majorHAnsi"/>
          <w:highlight w:val="yellow"/>
        </w:rPr>
        <w:t>absorb world output</w:t>
      </w:r>
      <w:r w:rsidRPr="00EB64E3">
        <w:rPr>
          <w:rFonts w:asciiTheme="majorHAnsi" w:hAnsiTheme="majorHAnsi" w:cstheme="majorHAnsi"/>
          <w:sz w:val="16"/>
        </w:rPr>
        <w:t>. At the same time, given the particular configuration of social and class forces and the correlation of these forces worldwide,</w:t>
      </w:r>
      <w:r w:rsidRPr="00EB64E3">
        <w:rPr>
          <w:rStyle w:val="StyleUnderline"/>
          <w:rFonts w:asciiTheme="majorHAnsi" w:hAnsiTheme="majorHAnsi" w:cstheme="majorHAnsi"/>
        </w:rPr>
        <w:t xml:space="preserve"> national states are hard-pressed to regulate transnational circuits of accumulation and offset the explosive contradictions</w:t>
      </w:r>
      <w:r w:rsidRPr="00EB64E3">
        <w:rPr>
          <w:rFonts w:asciiTheme="majorHAnsi" w:hAnsiTheme="majorHAnsi" w:cstheme="majorHAnsi"/>
          <w:sz w:val="16"/>
        </w:rPr>
        <w:t xml:space="preserve"> built into the system. Is this crisis cyclical, structural, or systemic? </w:t>
      </w:r>
      <w:r w:rsidRPr="00EB64E3">
        <w:rPr>
          <w:rStyle w:val="StyleUnderline"/>
          <w:rFonts w:asciiTheme="majorHAnsi" w:hAnsiTheme="majorHAnsi" w:cstheme="majorHAnsi"/>
        </w:rPr>
        <w:t xml:space="preserve">Cyclical crises are recurrent to capitalism about once every 10 years and involve recessions that act as self-correcting mechanisms without any major restructuring of the system. The recessions of the early 1980s, the early 1990s, and of 2001 were cyclical crises. In contrast, the 2008 crisis signaled the slide into a </w:t>
      </w:r>
      <w:r w:rsidRPr="00EB64E3">
        <w:rPr>
          <w:rStyle w:val="Emphasis"/>
          <w:rFonts w:asciiTheme="majorHAnsi" w:hAnsiTheme="majorHAnsi" w:cstheme="majorHAnsi"/>
          <w:highlight w:val="yellow"/>
        </w:rPr>
        <w:t>structural crisis</w:t>
      </w:r>
      <w:r w:rsidRPr="00EB64E3">
        <w:rPr>
          <w:rFonts w:asciiTheme="majorHAnsi" w:hAnsiTheme="majorHAnsi" w:cstheme="majorHAnsi"/>
          <w:sz w:val="16"/>
        </w:rPr>
        <w:t xml:space="preserve">. Structural crises </w:t>
      </w:r>
      <w:r w:rsidRPr="00EB64E3">
        <w:rPr>
          <w:rStyle w:val="StyleUnderline"/>
          <w:rFonts w:asciiTheme="majorHAnsi" w:hAnsiTheme="majorHAnsi" w:cstheme="majorHAnsi"/>
          <w:highlight w:val="yellow"/>
        </w:rPr>
        <w:t xml:space="preserve">reflect </w:t>
      </w:r>
      <w:r w:rsidRPr="00EB64E3">
        <w:rPr>
          <w:rStyle w:val="Emphasis"/>
          <w:rFonts w:asciiTheme="majorHAnsi" w:hAnsiTheme="majorHAnsi" w:cstheme="majorHAnsi"/>
          <w:highlight w:val="yellow"/>
        </w:rPr>
        <w:t xml:space="preserve">deeper </w:t>
      </w:r>
      <w:r w:rsidRPr="00EB64E3">
        <w:rPr>
          <w:rStyle w:val="Emphasis"/>
          <w:rFonts w:asciiTheme="majorHAnsi" w:hAnsiTheme="majorHAnsi" w:cstheme="majorHAnsi"/>
          <w:highlight w:val="yellow"/>
        </w:rPr>
        <w:lastRenderedPageBreak/>
        <w:t>contradictions</w:t>
      </w:r>
      <w:r w:rsidRPr="00EB64E3">
        <w:rPr>
          <w:rStyle w:val="StyleUnderline"/>
          <w:rFonts w:asciiTheme="majorHAnsi" w:hAnsiTheme="majorHAnsi" w:cstheme="majorHAnsi"/>
          <w:highlight w:val="yellow"/>
        </w:rPr>
        <w:t xml:space="preserve"> that can only be resolved by a </w:t>
      </w:r>
      <w:r w:rsidRPr="00EB64E3">
        <w:rPr>
          <w:rStyle w:val="Emphasis"/>
          <w:rFonts w:asciiTheme="majorHAnsi" w:hAnsiTheme="majorHAnsi" w:cstheme="majorHAnsi"/>
          <w:highlight w:val="yellow"/>
        </w:rPr>
        <w:t>major restructuring</w:t>
      </w:r>
      <w:r w:rsidRPr="00EB64E3">
        <w:rPr>
          <w:rStyle w:val="StyleUnderline"/>
          <w:rFonts w:asciiTheme="majorHAnsi" w:hAnsiTheme="majorHAnsi" w:cstheme="majorHAnsi"/>
        </w:rPr>
        <w:t xml:space="preserve"> of the system</w:t>
      </w:r>
      <w:r w:rsidRPr="00EB64E3">
        <w:rPr>
          <w:rFonts w:asciiTheme="majorHAnsi" w:hAnsiTheme="majorHAnsi" w:cstheme="majorHAnsi"/>
          <w:sz w:val="16"/>
        </w:rPr>
        <w:t xml:space="preserve">. The structural crisis of the 1970s was resolved through capitalist </w:t>
      </w:r>
      <w:proofErr w:type="spellStart"/>
      <w:r w:rsidRPr="00EB64E3">
        <w:rPr>
          <w:rFonts w:asciiTheme="majorHAnsi" w:hAnsiTheme="majorHAnsi" w:cstheme="majorHAnsi"/>
          <w:sz w:val="16"/>
        </w:rPr>
        <w:t>globalisation</w:t>
      </w:r>
      <w:proofErr w:type="spellEnd"/>
      <w:r w:rsidRPr="00EB64E3">
        <w:rPr>
          <w:rFonts w:asciiTheme="majorHAnsi" w:hAnsiTheme="majorHAnsi" w:cstheme="majorHAnsi"/>
          <w:sz w:val="16"/>
        </w:rPr>
        <w:t xml:space="preserve">. Prior to that, the structural crisis of the 1930s was resolved through the creation of a new model of redistributive capitalism, and prior to that the structural crisis of the 1870s resulted in the development of corporate capitalism. </w:t>
      </w:r>
      <w:r w:rsidRPr="00EB64E3">
        <w:rPr>
          <w:rStyle w:val="StyleUnderline"/>
          <w:rFonts w:asciiTheme="majorHAnsi" w:hAnsiTheme="majorHAnsi" w:cstheme="majorHAnsi"/>
        </w:rPr>
        <w:t>A systemic crisis involves the replacement of a system by an entirely new system or by an outright collapse. A structural crisis opens up the possibility for a systemic crisis</w:t>
      </w:r>
      <w:r w:rsidRPr="00EB64E3">
        <w:rPr>
          <w:rFonts w:asciiTheme="majorHAnsi" w:hAnsiTheme="majorHAnsi" w:cstheme="majorHAnsi"/>
          <w:sz w:val="16"/>
        </w:rPr>
        <w:t xml:space="preserve">. </w:t>
      </w:r>
      <w:r w:rsidRPr="00EB64E3">
        <w:rPr>
          <w:rStyle w:val="StyleUnderline"/>
          <w:rFonts w:asciiTheme="majorHAnsi" w:hAnsiTheme="majorHAnsi" w:cstheme="majorHAnsi"/>
        </w:rPr>
        <w:t>But if it</w:t>
      </w:r>
      <w:r w:rsidRPr="00EB64E3">
        <w:rPr>
          <w:rFonts w:asciiTheme="majorHAnsi" w:hAnsiTheme="majorHAnsi" w:cstheme="majorHAnsi"/>
          <w:sz w:val="16"/>
        </w:rPr>
        <w:t xml:space="preserve"> actually snowballs into a systemic crisis – in this case, if it </w:t>
      </w:r>
      <w:r w:rsidRPr="00EB64E3">
        <w:rPr>
          <w:rStyle w:val="StyleUnderline"/>
          <w:rFonts w:asciiTheme="majorHAnsi" w:hAnsiTheme="majorHAnsi" w:cstheme="majorHAnsi"/>
        </w:rPr>
        <w:t xml:space="preserve">gives way either to capitalism being superseded or to a breakdown of global </w:t>
      </w:r>
      <w:proofErr w:type="spellStart"/>
      <w:r w:rsidRPr="00EB64E3">
        <w:rPr>
          <w:rStyle w:val="StyleUnderline"/>
          <w:rFonts w:asciiTheme="majorHAnsi" w:hAnsiTheme="majorHAnsi" w:cstheme="majorHAnsi"/>
        </w:rPr>
        <w:t>civilisation</w:t>
      </w:r>
      <w:proofErr w:type="spellEnd"/>
      <w:r w:rsidRPr="00EB64E3">
        <w:rPr>
          <w:rStyle w:val="StyleUnderline"/>
          <w:rFonts w:asciiTheme="majorHAnsi" w:hAnsiTheme="majorHAnsi" w:cstheme="majorHAnsi"/>
        </w:rPr>
        <w:t xml:space="preserve"> – is not predetermined and depends entirely on the </w:t>
      </w:r>
      <w:r w:rsidRPr="00EB64E3">
        <w:rPr>
          <w:rStyle w:val="Emphasis"/>
          <w:rFonts w:asciiTheme="majorHAnsi" w:hAnsiTheme="majorHAnsi" w:cstheme="majorHAnsi"/>
        </w:rPr>
        <w:t>response of social and political forces</w:t>
      </w:r>
      <w:r w:rsidRPr="00EB64E3">
        <w:rPr>
          <w:rStyle w:val="StyleUnderline"/>
          <w:rFonts w:asciiTheme="majorHAnsi" w:hAnsiTheme="majorHAnsi" w:cstheme="majorHAnsi"/>
        </w:rPr>
        <w:t xml:space="preserve"> to the crisis</w:t>
      </w:r>
      <w:r w:rsidRPr="00EB64E3">
        <w:rPr>
          <w:rFonts w:asciiTheme="majorHAnsi" w:hAnsiTheme="majorHAnsi" w:cstheme="majorHAnsi"/>
          <w:sz w:val="16"/>
        </w:rPr>
        <w:t xml:space="preserve"> and on historical contingencies that are not easy to forecast. </w:t>
      </w:r>
      <w:r w:rsidRPr="00EB64E3">
        <w:rPr>
          <w:rStyle w:val="StyleUnderline"/>
          <w:rFonts w:asciiTheme="majorHAnsi" w:hAnsiTheme="majorHAnsi" w:cstheme="majorHAnsi"/>
        </w:rPr>
        <w:t>This is an historic moment of extreme uncertainty</w:t>
      </w:r>
      <w:r w:rsidRPr="00EB64E3">
        <w:rPr>
          <w:rFonts w:asciiTheme="majorHAnsi" w:hAnsiTheme="majorHAnsi" w:cstheme="majorHAnsi"/>
          <w:sz w:val="16"/>
        </w:rPr>
        <w:t xml:space="preserve">, in which </w:t>
      </w:r>
      <w:r w:rsidRPr="00EB64E3">
        <w:rPr>
          <w:rStyle w:val="StyleUnderline"/>
          <w:rFonts w:asciiTheme="majorHAnsi" w:hAnsiTheme="majorHAnsi" w:cstheme="majorHAnsi"/>
        </w:rPr>
        <w:t>collective responses from distinct social and class forces to the crisis are in great flux</w:t>
      </w:r>
      <w:r w:rsidRPr="00EB64E3">
        <w:rPr>
          <w:rFonts w:asciiTheme="majorHAnsi" w:hAnsiTheme="majorHAnsi" w:cstheme="majorHAnsi"/>
          <w:sz w:val="16"/>
        </w:rPr>
        <w:t xml:space="preserve">. Hence my concept of global crisis is broader than financial. </w:t>
      </w:r>
      <w:r w:rsidRPr="00EB64E3">
        <w:rPr>
          <w:rStyle w:val="StyleUnderline"/>
          <w:rFonts w:asciiTheme="majorHAnsi" w:hAnsiTheme="majorHAnsi" w:cstheme="majorHAnsi"/>
        </w:rPr>
        <w:t xml:space="preserve">There are multiple and mutually constitutive dimensions – </w:t>
      </w:r>
      <w:r w:rsidRPr="00EB64E3">
        <w:rPr>
          <w:rStyle w:val="Emphasis"/>
          <w:rFonts w:asciiTheme="majorHAnsi" w:hAnsiTheme="majorHAnsi" w:cstheme="majorHAnsi"/>
        </w:rPr>
        <w:t>economic, social, political, cultural, ideological and ecological</w:t>
      </w:r>
      <w:r w:rsidRPr="00EB64E3">
        <w:rPr>
          <w:rStyle w:val="StyleUnderline"/>
          <w:rFonts w:asciiTheme="majorHAnsi" w:hAnsiTheme="majorHAnsi" w:cstheme="majorHAnsi"/>
        </w:rPr>
        <w:t xml:space="preserve">, not to mention the </w:t>
      </w:r>
      <w:r w:rsidRPr="00EB64E3">
        <w:rPr>
          <w:rStyle w:val="Emphasis"/>
          <w:rFonts w:asciiTheme="majorHAnsi" w:hAnsiTheme="majorHAnsi" w:cstheme="majorHAnsi"/>
        </w:rPr>
        <w:t>existential crisis</w:t>
      </w:r>
      <w:r w:rsidRPr="00EB64E3">
        <w:rPr>
          <w:rStyle w:val="StyleUnderline"/>
          <w:rFonts w:asciiTheme="majorHAnsi" w:hAnsiTheme="majorHAnsi" w:cstheme="majorHAnsi"/>
        </w:rPr>
        <w:t xml:space="preserve"> of our consciousness, values and very being</w:t>
      </w:r>
      <w:r w:rsidRPr="00EB64E3">
        <w:rPr>
          <w:rFonts w:asciiTheme="majorHAnsi" w:hAnsiTheme="majorHAnsi" w:cstheme="majorHAnsi"/>
          <w:sz w:val="16"/>
        </w:rPr>
        <w:t xml:space="preserve">. There is a crisis </w:t>
      </w:r>
      <w:r w:rsidRPr="00EB64E3">
        <w:rPr>
          <w:rStyle w:val="StyleUnderline"/>
          <w:rFonts w:asciiTheme="majorHAnsi" w:hAnsiTheme="majorHAnsi" w:cstheme="majorHAnsi"/>
        </w:rPr>
        <w:t xml:space="preserve">of social </w:t>
      </w:r>
      <w:proofErr w:type="spellStart"/>
      <w:r w:rsidRPr="00EB64E3">
        <w:rPr>
          <w:rStyle w:val="StyleUnderline"/>
          <w:rFonts w:asciiTheme="majorHAnsi" w:hAnsiTheme="majorHAnsi" w:cstheme="majorHAnsi"/>
        </w:rPr>
        <w:t>polarisation</w:t>
      </w:r>
      <w:proofErr w:type="spellEnd"/>
      <w:r w:rsidRPr="00EB64E3">
        <w:rPr>
          <w:rStyle w:val="StyleUnderline"/>
          <w:rFonts w:asciiTheme="majorHAnsi" w:hAnsiTheme="majorHAnsi" w:cstheme="majorHAnsi"/>
        </w:rPr>
        <w:t>, that is, of social reproduction</w:t>
      </w:r>
      <w:r w:rsidRPr="00EB64E3">
        <w:rPr>
          <w:rFonts w:asciiTheme="majorHAnsi" w:hAnsiTheme="majorHAnsi" w:cstheme="majorHAnsi"/>
          <w:sz w:val="16"/>
        </w:rPr>
        <w:t xml:space="preserve">. </w:t>
      </w:r>
      <w:r w:rsidRPr="00EB64E3">
        <w:rPr>
          <w:rStyle w:val="StyleUnderline"/>
          <w:rFonts w:asciiTheme="majorHAnsi" w:hAnsiTheme="majorHAnsi" w:cstheme="majorHAnsi"/>
        </w:rPr>
        <w:t xml:space="preserve">The system cannot meet the needs or assure the survival of millions of people, perhaps a majority of humanity. There are crises of state legitimacy and political authority, or of hegemony and domination. </w:t>
      </w:r>
      <w:r w:rsidRPr="00EB64E3">
        <w:rPr>
          <w:rStyle w:val="StyleUnderline"/>
          <w:rFonts w:asciiTheme="majorHAnsi" w:hAnsiTheme="majorHAnsi" w:cstheme="majorHAnsi"/>
          <w:highlight w:val="yellow"/>
        </w:rPr>
        <w:t xml:space="preserve">National states face </w:t>
      </w:r>
      <w:r w:rsidRPr="00EB64E3">
        <w:rPr>
          <w:rStyle w:val="Emphasis"/>
          <w:rFonts w:asciiTheme="majorHAnsi" w:hAnsiTheme="majorHAnsi" w:cstheme="majorHAnsi"/>
          <w:highlight w:val="yellow"/>
        </w:rPr>
        <w:t>spiraling crises of legitimacy</w:t>
      </w:r>
      <w:r w:rsidRPr="00EB64E3">
        <w:rPr>
          <w:rStyle w:val="StyleUnderline"/>
          <w:rFonts w:asciiTheme="majorHAnsi" w:hAnsiTheme="majorHAnsi" w:cstheme="majorHAnsi"/>
        </w:rPr>
        <w:t xml:space="preserve"> as they fail to meet the social grievances of local working and popular classes experiencing downward mobility, unemployment, heightened insecurity and greater hardships. The legitimacy of the system has increasingly been called into question by</w:t>
      </w:r>
      <w:r w:rsidRPr="00EB64E3">
        <w:rPr>
          <w:rFonts w:asciiTheme="majorHAnsi" w:hAnsiTheme="majorHAnsi" w:cstheme="majorHAnsi"/>
          <w:sz w:val="16"/>
        </w:rPr>
        <w:t xml:space="preserve"> millions, perhaps even billions, of </w:t>
      </w:r>
      <w:r w:rsidRPr="00EB64E3">
        <w:rPr>
          <w:rStyle w:val="StyleUnderline"/>
          <w:rFonts w:asciiTheme="majorHAnsi" w:hAnsiTheme="majorHAnsi" w:cstheme="majorHAnsi"/>
        </w:rPr>
        <w:t xml:space="preserve">people around the world, and is facing expanded </w:t>
      </w:r>
      <w:r w:rsidRPr="00EB64E3">
        <w:rPr>
          <w:rStyle w:val="Emphasis"/>
          <w:rFonts w:asciiTheme="majorHAnsi" w:hAnsiTheme="majorHAnsi" w:cstheme="majorHAnsi"/>
        </w:rPr>
        <w:t>counter-hegemonic challenges</w:t>
      </w:r>
      <w:r w:rsidRPr="00EB64E3">
        <w:rPr>
          <w:rFonts w:asciiTheme="majorHAnsi" w:hAnsiTheme="majorHAnsi" w:cstheme="majorHAnsi"/>
          <w:sz w:val="16"/>
        </w:rPr>
        <w:t xml:space="preserve">. </w:t>
      </w:r>
      <w:r w:rsidRPr="00EB64E3">
        <w:rPr>
          <w:rStyle w:val="StyleUnderline"/>
          <w:rFonts w:asciiTheme="majorHAnsi" w:hAnsiTheme="majorHAnsi" w:cstheme="majorHAnsi"/>
        </w:rPr>
        <w:t xml:space="preserve">Global elites have been unable counter this </w:t>
      </w:r>
      <w:r w:rsidRPr="00EB64E3">
        <w:rPr>
          <w:rStyle w:val="Emphasis"/>
          <w:rFonts w:asciiTheme="majorHAnsi" w:hAnsiTheme="majorHAnsi" w:cstheme="majorHAnsi"/>
        </w:rPr>
        <w:t>erosion of the system’s authority</w:t>
      </w:r>
      <w:r w:rsidRPr="00EB64E3">
        <w:rPr>
          <w:rStyle w:val="StyleUnderline"/>
          <w:rFonts w:asciiTheme="majorHAnsi" w:hAnsiTheme="majorHAnsi" w:cstheme="majorHAnsi"/>
        </w:rPr>
        <w:t xml:space="preserve"> in the face of </w:t>
      </w:r>
      <w:r w:rsidRPr="00EB64E3">
        <w:rPr>
          <w:rStyle w:val="Emphasis"/>
          <w:rFonts w:asciiTheme="majorHAnsi" w:hAnsiTheme="majorHAnsi" w:cstheme="majorHAnsi"/>
        </w:rPr>
        <w:t>worldwide pressures for a global moral economy</w:t>
      </w:r>
      <w:r w:rsidRPr="00EB64E3">
        <w:rPr>
          <w:rFonts w:asciiTheme="majorHAnsi" w:hAnsiTheme="majorHAnsi" w:cstheme="majorHAnsi"/>
          <w:sz w:val="16"/>
        </w:rPr>
        <w:t xml:space="preserve">. And a canopy that envelops all these dimensions is </w:t>
      </w:r>
      <w:r w:rsidRPr="00EB64E3">
        <w:rPr>
          <w:rStyle w:val="Emphasis"/>
          <w:rFonts w:asciiTheme="majorHAnsi" w:hAnsiTheme="majorHAnsi" w:cstheme="majorHAnsi"/>
          <w:highlight w:val="yellow"/>
        </w:rPr>
        <w:t>a crisis of sustainability</w:t>
      </w:r>
      <w:r w:rsidRPr="00EB64E3">
        <w:rPr>
          <w:rStyle w:val="StyleUnderline"/>
          <w:rFonts w:asciiTheme="majorHAnsi" w:hAnsiTheme="majorHAnsi" w:cstheme="majorHAnsi"/>
          <w:highlight w:val="yellow"/>
        </w:rPr>
        <w:t xml:space="preserve"> rooted in an </w:t>
      </w:r>
      <w:r w:rsidRPr="00EB64E3">
        <w:rPr>
          <w:rStyle w:val="Emphasis"/>
          <w:rFonts w:asciiTheme="majorHAnsi" w:hAnsiTheme="majorHAnsi" w:cstheme="majorHAnsi"/>
          <w:highlight w:val="yellow"/>
        </w:rPr>
        <w:t>ecological (crisis)</w:t>
      </w:r>
      <w:r w:rsidRPr="00EB64E3">
        <w:rPr>
          <w:rStyle w:val="Emphasis"/>
          <w:rFonts w:asciiTheme="majorHAnsi" w:hAnsiTheme="majorHAnsi" w:cstheme="majorHAnsi"/>
        </w:rPr>
        <w:t xml:space="preserve"> </w:t>
      </w:r>
      <w:r w:rsidRPr="00EB64E3">
        <w:rPr>
          <w:rStyle w:val="Emphasis"/>
          <w:rFonts w:asciiTheme="majorHAnsi" w:hAnsiTheme="majorHAnsi" w:cstheme="majorHAnsi"/>
          <w:strike/>
        </w:rPr>
        <w:t>holocaust</w:t>
      </w:r>
      <w:r w:rsidRPr="00EB64E3">
        <w:rPr>
          <w:rStyle w:val="StyleUnderline"/>
          <w:rFonts w:asciiTheme="majorHAnsi" w:hAnsiTheme="majorHAnsi" w:cstheme="majorHAnsi"/>
        </w:rPr>
        <w:t xml:space="preserve"> that has already begun, expressed in </w:t>
      </w:r>
      <w:r w:rsidRPr="00EB64E3">
        <w:rPr>
          <w:rStyle w:val="Emphasis"/>
          <w:rFonts w:asciiTheme="majorHAnsi" w:hAnsiTheme="majorHAnsi" w:cstheme="majorHAnsi"/>
          <w:highlight w:val="yellow"/>
        </w:rPr>
        <w:t>climate change</w:t>
      </w:r>
      <w:r w:rsidRPr="00EB64E3">
        <w:rPr>
          <w:rStyle w:val="StyleUnderline"/>
          <w:rFonts w:asciiTheme="majorHAnsi" w:hAnsiTheme="majorHAnsi" w:cstheme="majorHAnsi"/>
          <w:highlight w:val="yellow"/>
        </w:rPr>
        <w:t xml:space="preserve"> and</w:t>
      </w:r>
      <w:r w:rsidRPr="00EB64E3">
        <w:rPr>
          <w:rStyle w:val="StyleUnderline"/>
          <w:rFonts w:asciiTheme="majorHAnsi" w:hAnsiTheme="majorHAnsi" w:cstheme="majorHAnsi"/>
        </w:rPr>
        <w:t xml:space="preserve"> the impending </w:t>
      </w:r>
      <w:r w:rsidRPr="00EB64E3">
        <w:rPr>
          <w:rStyle w:val="StyleUnderline"/>
          <w:rFonts w:asciiTheme="majorHAnsi" w:hAnsiTheme="majorHAnsi" w:cstheme="majorHAnsi"/>
          <w:highlight w:val="yellow"/>
        </w:rPr>
        <w:t xml:space="preserve">collapse of </w:t>
      </w:r>
      <w:proofErr w:type="spellStart"/>
      <w:r w:rsidRPr="00EB64E3">
        <w:rPr>
          <w:rStyle w:val="Emphasis"/>
          <w:rFonts w:asciiTheme="majorHAnsi" w:hAnsiTheme="majorHAnsi" w:cstheme="majorHAnsi"/>
          <w:highlight w:val="yellow"/>
        </w:rPr>
        <w:t>centralised</w:t>
      </w:r>
      <w:proofErr w:type="spellEnd"/>
      <w:r w:rsidRPr="00EB64E3">
        <w:rPr>
          <w:rStyle w:val="Emphasis"/>
          <w:rFonts w:asciiTheme="majorHAnsi" w:hAnsiTheme="majorHAnsi" w:cstheme="majorHAnsi"/>
          <w:highlight w:val="yellow"/>
        </w:rPr>
        <w:t xml:space="preserve"> agricultural systems</w:t>
      </w:r>
      <w:r w:rsidRPr="00EB64E3">
        <w:rPr>
          <w:rStyle w:val="StyleUnderline"/>
          <w:rFonts w:asciiTheme="majorHAnsi" w:hAnsiTheme="majorHAnsi" w:cstheme="majorHAnsi"/>
        </w:rPr>
        <w:t xml:space="preserve"> in several regions of the world</w:t>
      </w:r>
      <w:r w:rsidRPr="00EB64E3">
        <w:rPr>
          <w:rFonts w:asciiTheme="majorHAnsi" w:hAnsiTheme="majorHAnsi" w:cstheme="majorHAnsi"/>
          <w:sz w:val="16"/>
        </w:rPr>
        <w:t xml:space="preserve">, among other indicators. By a crisis of </w:t>
      </w:r>
      <w:proofErr w:type="gramStart"/>
      <w:r w:rsidRPr="00EB64E3">
        <w:rPr>
          <w:rFonts w:asciiTheme="majorHAnsi" w:hAnsiTheme="majorHAnsi" w:cstheme="majorHAnsi"/>
          <w:sz w:val="16"/>
        </w:rPr>
        <w:t>humanity</w:t>
      </w:r>
      <w:proofErr w:type="gramEnd"/>
      <w:r w:rsidRPr="00EB64E3">
        <w:rPr>
          <w:rFonts w:asciiTheme="majorHAnsi" w:hAnsiTheme="majorHAnsi" w:cstheme="majorHAnsi"/>
          <w:sz w:val="16"/>
        </w:rPr>
        <w:t xml:space="preserve"> I mean </w:t>
      </w:r>
      <w:r w:rsidRPr="00EB64E3">
        <w:rPr>
          <w:rStyle w:val="StyleUnderline"/>
          <w:rFonts w:asciiTheme="majorHAnsi" w:hAnsiTheme="majorHAnsi" w:cstheme="majorHAnsi"/>
        </w:rPr>
        <w:t xml:space="preserve">a crisis that is approaching systemic proportions, threatening the ability of billions of people to survive, and raising the specter of a collapse of world </w:t>
      </w:r>
      <w:proofErr w:type="spellStart"/>
      <w:r w:rsidRPr="00EB64E3">
        <w:rPr>
          <w:rStyle w:val="StyleUnderline"/>
          <w:rFonts w:asciiTheme="majorHAnsi" w:hAnsiTheme="majorHAnsi" w:cstheme="majorHAnsi"/>
        </w:rPr>
        <w:t>civilisation</w:t>
      </w:r>
      <w:proofErr w:type="spellEnd"/>
      <w:r w:rsidRPr="00EB64E3">
        <w:rPr>
          <w:rFonts w:asciiTheme="majorHAnsi" w:hAnsiTheme="majorHAnsi" w:cstheme="majorHAnsi"/>
          <w:sz w:val="16"/>
        </w:rPr>
        <w:t xml:space="preserve"> and degeneration into a new “Dark Ages.”2 This crisis of humanity shares a number of aspects with earlier structural crises but there are also several features unique to the present: 1. </w:t>
      </w:r>
      <w:r w:rsidRPr="00EB64E3">
        <w:rPr>
          <w:rStyle w:val="StyleUnderline"/>
          <w:rFonts w:asciiTheme="majorHAnsi" w:hAnsiTheme="majorHAnsi" w:cstheme="majorHAnsi"/>
        </w:rPr>
        <w:t xml:space="preserve">The </w:t>
      </w:r>
      <w:r w:rsidRPr="00EB64E3">
        <w:rPr>
          <w:rStyle w:val="StyleUnderline"/>
          <w:rFonts w:asciiTheme="majorHAnsi" w:hAnsiTheme="majorHAnsi" w:cstheme="majorHAnsi"/>
          <w:highlight w:val="yellow"/>
        </w:rPr>
        <w:t xml:space="preserve">system is </w:t>
      </w:r>
      <w:r w:rsidRPr="00EB64E3">
        <w:rPr>
          <w:rStyle w:val="StyleUnderline"/>
          <w:rFonts w:asciiTheme="majorHAnsi" w:hAnsiTheme="majorHAnsi" w:cstheme="majorHAnsi"/>
        </w:rPr>
        <w:t xml:space="preserve">fast </w:t>
      </w:r>
      <w:r w:rsidRPr="00EB64E3">
        <w:rPr>
          <w:rStyle w:val="StyleUnderline"/>
          <w:rFonts w:asciiTheme="majorHAnsi" w:hAnsiTheme="majorHAnsi" w:cstheme="majorHAnsi"/>
          <w:highlight w:val="yellow"/>
        </w:rPr>
        <w:t>reaching</w:t>
      </w:r>
      <w:r w:rsidRPr="00EB64E3">
        <w:rPr>
          <w:rStyle w:val="StyleUnderline"/>
          <w:rFonts w:asciiTheme="majorHAnsi" w:hAnsiTheme="majorHAnsi" w:cstheme="majorHAnsi"/>
        </w:rPr>
        <w:t xml:space="preserve"> the </w:t>
      </w:r>
      <w:r w:rsidRPr="00EB64E3">
        <w:rPr>
          <w:rStyle w:val="Emphasis"/>
          <w:rFonts w:asciiTheme="majorHAnsi" w:hAnsiTheme="majorHAnsi" w:cstheme="majorHAnsi"/>
          <w:highlight w:val="yellow"/>
        </w:rPr>
        <w:t>ecological limits</w:t>
      </w:r>
      <w:r w:rsidRPr="00EB64E3">
        <w:rPr>
          <w:rStyle w:val="StyleUnderline"/>
          <w:rFonts w:asciiTheme="majorHAnsi" w:hAnsiTheme="majorHAnsi" w:cstheme="majorHAnsi"/>
        </w:rPr>
        <w:t xml:space="preserve"> of its reproduction</w:t>
      </w:r>
      <w:r w:rsidRPr="00EB64E3">
        <w:rPr>
          <w:rFonts w:asciiTheme="majorHAnsi" w:hAnsiTheme="majorHAnsi" w:cstheme="majorHAnsi"/>
          <w:sz w:val="16"/>
        </w:rPr>
        <w:t xml:space="preserve">. </w:t>
      </w:r>
      <w:r w:rsidRPr="00EB64E3">
        <w:rPr>
          <w:rStyle w:val="StyleUnderline"/>
          <w:rFonts w:asciiTheme="majorHAnsi" w:hAnsiTheme="majorHAnsi" w:cstheme="majorHAnsi"/>
          <w:highlight w:val="yellow"/>
        </w:rPr>
        <w:t>Global capitalism</w:t>
      </w:r>
      <w:r w:rsidRPr="00EB64E3">
        <w:rPr>
          <w:rStyle w:val="StyleUnderline"/>
          <w:rFonts w:asciiTheme="majorHAnsi" w:hAnsiTheme="majorHAnsi" w:cstheme="majorHAnsi"/>
        </w:rPr>
        <w:t xml:space="preserve"> now couples human and natural history in such a way as to threaten </w:t>
      </w:r>
      <w:r w:rsidRPr="00EB64E3">
        <w:rPr>
          <w:rStyle w:val="StyleUnderline"/>
          <w:rFonts w:asciiTheme="majorHAnsi" w:hAnsiTheme="majorHAnsi" w:cstheme="majorHAnsi"/>
          <w:highlight w:val="yellow"/>
        </w:rPr>
        <w:t xml:space="preserve">to bring about what would be the </w:t>
      </w:r>
      <w:r w:rsidRPr="00EB64E3">
        <w:rPr>
          <w:rStyle w:val="Emphasis"/>
          <w:rFonts w:asciiTheme="majorHAnsi" w:hAnsiTheme="majorHAnsi" w:cstheme="majorHAnsi"/>
          <w:highlight w:val="yellow"/>
        </w:rPr>
        <w:t>sixth mass extinction</w:t>
      </w:r>
      <w:r w:rsidRPr="00EB64E3">
        <w:rPr>
          <w:rStyle w:val="StyleUnderline"/>
          <w:rFonts w:asciiTheme="majorHAnsi" w:hAnsiTheme="majorHAnsi" w:cstheme="majorHAnsi"/>
        </w:rPr>
        <w:t xml:space="preserve"> in the known history of life on earth</w:t>
      </w:r>
      <w:r w:rsidRPr="00EB64E3">
        <w:rPr>
          <w:rFonts w:asciiTheme="majorHAnsi" w:hAnsiTheme="majorHAnsi" w:cstheme="majorHAnsi"/>
          <w:sz w:val="16"/>
        </w:rPr>
        <w:t xml:space="preserve">. 3 This mass extinction would be </w:t>
      </w:r>
      <w:r w:rsidRPr="00EB64E3">
        <w:rPr>
          <w:rStyle w:val="StyleUnderline"/>
          <w:rFonts w:asciiTheme="majorHAnsi" w:hAnsiTheme="majorHAnsi" w:cstheme="majorHAnsi"/>
          <w:highlight w:val="yellow"/>
        </w:rPr>
        <w:t>caused</w:t>
      </w:r>
      <w:r w:rsidRPr="00EB64E3">
        <w:rPr>
          <w:rStyle w:val="StyleUnderline"/>
          <w:rFonts w:asciiTheme="majorHAnsi" w:hAnsiTheme="majorHAnsi" w:cstheme="majorHAnsi"/>
        </w:rPr>
        <w:t xml:space="preserve"> not by a natural catastrophe</w:t>
      </w:r>
      <w:r w:rsidRPr="00EB64E3">
        <w:rPr>
          <w:rFonts w:asciiTheme="majorHAnsi" w:hAnsiTheme="majorHAnsi" w:cstheme="majorHAnsi"/>
          <w:sz w:val="16"/>
        </w:rPr>
        <w:t xml:space="preserve"> such as a meteor impact or by evolutionary changes such as the end of an ice age </w:t>
      </w:r>
      <w:r w:rsidRPr="00EB64E3">
        <w:rPr>
          <w:rStyle w:val="StyleUnderline"/>
          <w:rFonts w:asciiTheme="majorHAnsi" w:hAnsiTheme="majorHAnsi" w:cstheme="majorHAnsi"/>
        </w:rPr>
        <w:t xml:space="preserve">but by </w:t>
      </w:r>
      <w:r w:rsidRPr="00EB64E3">
        <w:rPr>
          <w:rStyle w:val="Emphasis"/>
          <w:rFonts w:asciiTheme="majorHAnsi" w:hAnsiTheme="majorHAnsi" w:cstheme="majorHAnsi"/>
        </w:rPr>
        <w:t>purposive human activity</w:t>
      </w:r>
      <w:r w:rsidRPr="00EB64E3">
        <w:rPr>
          <w:rFonts w:asciiTheme="majorHAnsi" w:hAnsiTheme="majorHAnsi" w:cstheme="majorHAnsi"/>
          <w:sz w:val="16"/>
        </w:rPr>
        <w:t xml:space="preserve">. According to leading environmental scientists there are nine </w:t>
      </w:r>
      <w:r w:rsidRPr="00EB64E3">
        <w:rPr>
          <w:rStyle w:val="StyleUnderline"/>
          <w:rFonts w:asciiTheme="majorHAnsi" w:hAnsiTheme="majorHAnsi" w:cstheme="majorHAnsi"/>
        </w:rPr>
        <w:t>“planetary boundaries” crucial to maintaining an earth system environment in which humans can exist</w:t>
      </w:r>
      <w:r w:rsidRPr="00EB64E3">
        <w:rPr>
          <w:rFonts w:asciiTheme="majorHAnsi" w:hAnsiTheme="majorHAnsi" w:cstheme="majorHAnsi"/>
          <w:sz w:val="16"/>
        </w:rPr>
        <w:t>, four of which</w:t>
      </w:r>
      <w:r w:rsidRPr="00EB64E3">
        <w:rPr>
          <w:rStyle w:val="StyleUnderline"/>
          <w:rFonts w:asciiTheme="majorHAnsi" w:hAnsiTheme="majorHAnsi" w:cstheme="majorHAnsi"/>
        </w:rPr>
        <w:t xml:space="preserve"> are experiencing</w:t>
      </w:r>
      <w:r w:rsidRPr="00EB64E3">
        <w:rPr>
          <w:rFonts w:asciiTheme="majorHAnsi" w:hAnsiTheme="majorHAnsi" w:cstheme="majorHAnsi"/>
          <w:sz w:val="16"/>
        </w:rPr>
        <w:t xml:space="preserve"> at this time the onset of </w:t>
      </w:r>
      <w:r w:rsidRPr="00EB64E3">
        <w:rPr>
          <w:rStyle w:val="Emphasis"/>
          <w:rFonts w:asciiTheme="majorHAnsi" w:hAnsiTheme="majorHAnsi" w:cstheme="majorHAnsi"/>
        </w:rPr>
        <w:t>irreversible environmental degradation</w:t>
      </w:r>
      <w:r w:rsidRPr="00EB64E3">
        <w:rPr>
          <w:rStyle w:val="StyleUnderline"/>
          <w:rFonts w:asciiTheme="majorHAnsi" w:hAnsiTheme="majorHAnsi" w:cstheme="majorHAnsi"/>
        </w:rPr>
        <w:t xml:space="preserve"> and</w:t>
      </w:r>
      <w:r w:rsidRPr="00EB64E3">
        <w:rPr>
          <w:rFonts w:asciiTheme="majorHAnsi" w:hAnsiTheme="majorHAnsi" w:cstheme="majorHAnsi"/>
          <w:sz w:val="16"/>
        </w:rPr>
        <w:t xml:space="preserve"> three of which </w:t>
      </w:r>
      <w:r w:rsidRPr="00EB64E3">
        <w:rPr>
          <w:rStyle w:val="StyleUnderline"/>
          <w:rFonts w:asciiTheme="majorHAnsi" w:hAnsiTheme="majorHAnsi" w:cstheme="majorHAnsi"/>
        </w:rPr>
        <w:t>(climate change, the nitrogen cycle, and biodiversity loss) are at “tipping points</w:t>
      </w:r>
      <w:r w:rsidRPr="00EB64E3">
        <w:rPr>
          <w:rFonts w:asciiTheme="majorHAnsi" w:hAnsiTheme="majorHAnsi" w:cstheme="majorHAnsi"/>
          <w:sz w:val="16"/>
        </w:rPr>
        <w:t>,” meaning that</w:t>
      </w:r>
      <w:r w:rsidRPr="00EB64E3">
        <w:rPr>
          <w:rStyle w:val="StyleUnderline"/>
          <w:rFonts w:asciiTheme="majorHAnsi" w:hAnsiTheme="majorHAnsi" w:cstheme="majorHAnsi"/>
        </w:rPr>
        <w:t xml:space="preserve"> these processes have already crossed their planetary boundaries</w:t>
      </w:r>
      <w:r w:rsidRPr="00EB64E3">
        <w:rPr>
          <w:rFonts w:asciiTheme="majorHAnsi" w:hAnsiTheme="majorHAnsi" w:cstheme="majorHAnsi"/>
          <w:sz w:val="16"/>
        </w:rPr>
        <w:t xml:space="preserve">. 2. </w:t>
      </w:r>
      <w:r w:rsidRPr="00EB64E3">
        <w:rPr>
          <w:rStyle w:val="StyleUnderline"/>
          <w:rFonts w:asciiTheme="majorHAnsi" w:hAnsiTheme="majorHAnsi" w:cstheme="majorHAnsi"/>
        </w:rPr>
        <w:t xml:space="preserve">The </w:t>
      </w:r>
      <w:r w:rsidRPr="00EB64E3">
        <w:rPr>
          <w:rStyle w:val="Emphasis"/>
          <w:rFonts w:asciiTheme="majorHAnsi" w:hAnsiTheme="majorHAnsi" w:cstheme="majorHAnsi"/>
        </w:rPr>
        <w:t>magnitude of the means of violence and social control is unprecedented</w:t>
      </w:r>
      <w:r w:rsidRPr="00EB64E3">
        <w:rPr>
          <w:rStyle w:val="StyleUnderline"/>
          <w:rFonts w:asciiTheme="majorHAnsi" w:hAnsiTheme="majorHAnsi" w:cstheme="majorHAnsi"/>
        </w:rPr>
        <w:t xml:space="preserve">, as is the concentration of the means of global communication and symbolic production and circulation in the hands of a very few powerful groups. </w:t>
      </w:r>
      <w:proofErr w:type="spellStart"/>
      <w:r w:rsidRPr="00EB64E3">
        <w:rPr>
          <w:rStyle w:val="StyleUnderline"/>
          <w:rFonts w:asciiTheme="majorHAnsi" w:hAnsiTheme="majorHAnsi" w:cstheme="majorHAnsi"/>
        </w:rPr>
        <w:t>Computerised</w:t>
      </w:r>
      <w:proofErr w:type="spellEnd"/>
      <w:r w:rsidRPr="00EB64E3">
        <w:rPr>
          <w:rStyle w:val="StyleUnderline"/>
          <w:rFonts w:asciiTheme="majorHAnsi" w:hAnsiTheme="majorHAnsi" w:cstheme="majorHAnsi"/>
        </w:rPr>
        <w:t xml:space="preserve"> wars, drones, bunker-buster bombs, </w:t>
      </w:r>
      <w:proofErr w:type="gramStart"/>
      <w:r w:rsidRPr="00EB64E3">
        <w:rPr>
          <w:rStyle w:val="StyleUnderline"/>
          <w:rFonts w:asciiTheme="majorHAnsi" w:hAnsiTheme="majorHAnsi" w:cstheme="majorHAnsi"/>
        </w:rPr>
        <w:t>star wars</w:t>
      </w:r>
      <w:proofErr w:type="gramEnd"/>
      <w:r w:rsidRPr="00EB64E3">
        <w:rPr>
          <w:rStyle w:val="StyleUnderline"/>
          <w:rFonts w:asciiTheme="majorHAnsi" w:hAnsiTheme="majorHAnsi" w:cstheme="majorHAnsi"/>
        </w:rPr>
        <w:t xml:space="preserve">, and so forth, have </w:t>
      </w:r>
      <w:r w:rsidRPr="00EB64E3">
        <w:rPr>
          <w:rStyle w:val="Emphasis"/>
          <w:rFonts w:asciiTheme="majorHAnsi" w:hAnsiTheme="majorHAnsi" w:cstheme="majorHAnsi"/>
          <w:highlight w:val="yellow"/>
        </w:rPr>
        <w:t>changed the face of warfare</w:t>
      </w:r>
      <w:r w:rsidRPr="00EB64E3">
        <w:rPr>
          <w:rFonts w:asciiTheme="majorHAnsi" w:hAnsiTheme="majorHAnsi" w:cstheme="majorHAnsi"/>
          <w:sz w:val="16"/>
          <w:highlight w:val="yellow"/>
        </w:rPr>
        <w:t xml:space="preserve">. </w:t>
      </w:r>
      <w:r w:rsidRPr="00EB64E3">
        <w:rPr>
          <w:rStyle w:val="Emphasis"/>
          <w:rFonts w:asciiTheme="majorHAnsi" w:hAnsiTheme="majorHAnsi" w:cstheme="majorHAnsi"/>
          <w:highlight w:val="yellow"/>
        </w:rPr>
        <w:t xml:space="preserve">Warfare has become </w:t>
      </w:r>
      <w:proofErr w:type="spellStart"/>
      <w:r w:rsidRPr="00EB64E3">
        <w:rPr>
          <w:rStyle w:val="Emphasis"/>
          <w:rFonts w:asciiTheme="majorHAnsi" w:hAnsiTheme="majorHAnsi" w:cstheme="majorHAnsi"/>
          <w:highlight w:val="yellow"/>
        </w:rPr>
        <w:t>normalised</w:t>
      </w:r>
      <w:proofErr w:type="spellEnd"/>
      <w:r w:rsidRPr="00EB64E3">
        <w:rPr>
          <w:rStyle w:val="StyleUnderline"/>
          <w:rFonts w:asciiTheme="majorHAnsi" w:hAnsiTheme="majorHAnsi" w:cstheme="majorHAnsi"/>
          <w:highlight w:val="yellow"/>
        </w:rPr>
        <w:t xml:space="preserve"> and </w:t>
      </w:r>
      <w:proofErr w:type="spellStart"/>
      <w:r w:rsidRPr="00EB64E3">
        <w:rPr>
          <w:rStyle w:val="Emphasis"/>
          <w:rFonts w:asciiTheme="majorHAnsi" w:hAnsiTheme="majorHAnsi" w:cstheme="majorHAnsi"/>
          <w:highlight w:val="yellow"/>
        </w:rPr>
        <w:t>sanitised</w:t>
      </w:r>
      <w:proofErr w:type="spellEnd"/>
      <w:r w:rsidRPr="00EB64E3">
        <w:rPr>
          <w:rStyle w:val="StyleUnderline"/>
          <w:rFonts w:asciiTheme="majorHAnsi" w:hAnsiTheme="majorHAnsi" w:cstheme="majorHAnsi"/>
        </w:rPr>
        <w:t xml:space="preserve"> for those not directly at the receiving end of armed aggression</w:t>
      </w:r>
      <w:r w:rsidRPr="00EB64E3">
        <w:rPr>
          <w:rFonts w:asciiTheme="majorHAnsi" w:hAnsiTheme="majorHAnsi" w:cstheme="majorHAnsi"/>
          <w:sz w:val="16"/>
        </w:rPr>
        <w:t xml:space="preserve">. At the same </w:t>
      </w:r>
      <w:proofErr w:type="gramStart"/>
      <w:r w:rsidRPr="00EB64E3">
        <w:rPr>
          <w:rFonts w:asciiTheme="majorHAnsi" w:hAnsiTheme="majorHAnsi" w:cstheme="majorHAnsi"/>
          <w:sz w:val="16"/>
        </w:rPr>
        <w:t>time</w:t>
      </w:r>
      <w:proofErr w:type="gramEnd"/>
      <w:r w:rsidRPr="00EB64E3">
        <w:rPr>
          <w:rFonts w:asciiTheme="majorHAnsi" w:hAnsiTheme="majorHAnsi" w:cstheme="majorHAnsi"/>
          <w:sz w:val="16"/>
        </w:rPr>
        <w:t xml:space="preserve"> </w:t>
      </w:r>
      <w:r w:rsidRPr="00EB64E3">
        <w:rPr>
          <w:rStyle w:val="StyleUnderline"/>
          <w:rFonts w:asciiTheme="majorHAnsi" w:hAnsiTheme="majorHAnsi" w:cstheme="majorHAnsi"/>
        </w:rPr>
        <w:t xml:space="preserve">we have arrived at the </w:t>
      </w:r>
      <w:r w:rsidRPr="00EB64E3">
        <w:rPr>
          <w:rStyle w:val="Emphasis"/>
          <w:rFonts w:asciiTheme="majorHAnsi" w:hAnsiTheme="majorHAnsi" w:cstheme="majorHAnsi"/>
        </w:rPr>
        <w:t>panoptical surveillance society</w:t>
      </w:r>
      <w:r w:rsidRPr="00EB64E3">
        <w:rPr>
          <w:rStyle w:val="StyleUnderline"/>
          <w:rFonts w:asciiTheme="majorHAnsi" w:hAnsiTheme="majorHAnsi" w:cstheme="majorHAnsi"/>
        </w:rPr>
        <w:t xml:space="preserve"> and the age of thought control by those who control global flows of communication, images and symbolic production</w:t>
      </w:r>
      <w:r w:rsidRPr="00EB64E3">
        <w:rPr>
          <w:rFonts w:asciiTheme="majorHAnsi" w:hAnsiTheme="majorHAnsi" w:cstheme="majorHAnsi"/>
          <w:sz w:val="16"/>
        </w:rPr>
        <w:t xml:space="preserve">. The world of Edward Snowden is the world of George Orwell; </w:t>
      </w:r>
      <w:r w:rsidRPr="00EB64E3">
        <w:rPr>
          <w:rStyle w:val="Emphasis"/>
          <w:rFonts w:asciiTheme="majorHAnsi" w:hAnsiTheme="majorHAnsi" w:cstheme="majorHAnsi"/>
        </w:rPr>
        <w:t>1984 has arrived</w:t>
      </w:r>
      <w:r w:rsidRPr="00EB64E3">
        <w:rPr>
          <w:rFonts w:asciiTheme="majorHAnsi" w:hAnsiTheme="majorHAnsi" w:cstheme="majorHAnsi"/>
          <w:sz w:val="16"/>
        </w:rPr>
        <w:t xml:space="preserve">; 3. </w:t>
      </w:r>
      <w:r w:rsidRPr="00EB64E3">
        <w:rPr>
          <w:rStyle w:val="StyleUnderline"/>
          <w:rFonts w:asciiTheme="majorHAnsi" w:hAnsiTheme="majorHAnsi" w:cstheme="majorHAnsi"/>
          <w:highlight w:val="yellow"/>
        </w:rPr>
        <w:t xml:space="preserve">Capitalism is reaching </w:t>
      </w:r>
      <w:r w:rsidRPr="00EB64E3">
        <w:rPr>
          <w:rStyle w:val="Emphasis"/>
          <w:rFonts w:asciiTheme="majorHAnsi" w:hAnsiTheme="majorHAnsi" w:cstheme="majorHAnsi"/>
          <w:highlight w:val="yellow"/>
        </w:rPr>
        <w:t>apparent limits</w:t>
      </w:r>
      <w:r w:rsidRPr="00EB64E3">
        <w:rPr>
          <w:rStyle w:val="StyleUnderline"/>
          <w:rFonts w:asciiTheme="majorHAnsi" w:hAnsiTheme="majorHAnsi" w:cstheme="majorHAnsi"/>
        </w:rPr>
        <w:t xml:space="preserve"> to its extensive expansion</w:t>
      </w:r>
      <w:r w:rsidRPr="00EB64E3">
        <w:rPr>
          <w:rFonts w:asciiTheme="majorHAnsi" w:hAnsiTheme="majorHAnsi" w:cstheme="majorHAnsi"/>
          <w:sz w:val="16"/>
        </w:rPr>
        <w:t xml:space="preserve">. </w:t>
      </w:r>
      <w:r w:rsidRPr="00EB64E3">
        <w:rPr>
          <w:rStyle w:val="StyleUnderline"/>
          <w:rFonts w:asciiTheme="majorHAnsi" w:hAnsiTheme="majorHAnsi" w:cstheme="majorHAnsi"/>
        </w:rPr>
        <w:t xml:space="preserve">There are no longer any new territories of </w:t>
      </w:r>
      <w:r w:rsidRPr="00EB64E3">
        <w:rPr>
          <w:rStyle w:val="StyleUnderline"/>
          <w:rFonts w:asciiTheme="majorHAnsi" w:hAnsiTheme="majorHAnsi" w:cstheme="majorHAnsi"/>
        </w:rPr>
        <w:lastRenderedPageBreak/>
        <w:t>significance that can be integrated into world capitalism, de-</w:t>
      </w:r>
      <w:proofErr w:type="spellStart"/>
      <w:r w:rsidRPr="00EB64E3">
        <w:rPr>
          <w:rStyle w:val="StyleUnderline"/>
          <w:rFonts w:asciiTheme="majorHAnsi" w:hAnsiTheme="majorHAnsi" w:cstheme="majorHAnsi"/>
        </w:rPr>
        <w:t>ruralisation</w:t>
      </w:r>
      <w:proofErr w:type="spellEnd"/>
      <w:r w:rsidRPr="00EB64E3">
        <w:rPr>
          <w:rStyle w:val="StyleUnderline"/>
          <w:rFonts w:asciiTheme="majorHAnsi" w:hAnsiTheme="majorHAnsi" w:cstheme="majorHAnsi"/>
        </w:rPr>
        <w:t xml:space="preserve"> is now well advanced, and the commodification of the countryside and of </w:t>
      </w:r>
      <w:proofErr w:type="spellStart"/>
      <w:r w:rsidRPr="00EB64E3">
        <w:rPr>
          <w:rStyle w:val="StyleUnderline"/>
          <w:rFonts w:asciiTheme="majorHAnsi" w:hAnsiTheme="majorHAnsi" w:cstheme="majorHAnsi"/>
        </w:rPr>
        <w:t>preand</w:t>
      </w:r>
      <w:proofErr w:type="spellEnd"/>
      <w:r w:rsidRPr="00EB64E3">
        <w:rPr>
          <w:rStyle w:val="StyleUnderline"/>
          <w:rFonts w:asciiTheme="majorHAnsi" w:hAnsiTheme="majorHAnsi" w:cstheme="majorHAnsi"/>
        </w:rPr>
        <w:t xml:space="preserve"> non-capitalist spaces has intensified</w:t>
      </w:r>
      <w:r w:rsidRPr="00EB64E3">
        <w:rPr>
          <w:rFonts w:asciiTheme="majorHAnsi" w:hAnsiTheme="majorHAnsi" w:cstheme="majorHAnsi"/>
          <w:sz w:val="16"/>
        </w:rPr>
        <w:t xml:space="preserve">, that is, converted in hot-house fashion into spaces of capital, so that intensive expansion is reaching depths never before seen. </w:t>
      </w:r>
      <w:r w:rsidRPr="00EB64E3">
        <w:rPr>
          <w:rStyle w:val="Emphasis"/>
          <w:rFonts w:asciiTheme="majorHAnsi" w:hAnsiTheme="majorHAnsi" w:cstheme="majorHAnsi"/>
        </w:rPr>
        <w:t>Capitalism must continually expand or collapse</w:t>
      </w:r>
      <w:r w:rsidRPr="00EB64E3">
        <w:rPr>
          <w:rFonts w:asciiTheme="majorHAnsi" w:hAnsiTheme="majorHAnsi" w:cstheme="majorHAnsi"/>
          <w:sz w:val="16"/>
        </w:rPr>
        <w:t xml:space="preserve">. </w:t>
      </w:r>
      <w:r w:rsidRPr="00EB64E3">
        <w:rPr>
          <w:rStyle w:val="Emphasis"/>
          <w:rFonts w:asciiTheme="majorHAnsi" w:hAnsiTheme="majorHAnsi" w:cstheme="majorHAnsi"/>
        </w:rPr>
        <w:t>How or where will it now expand</w:t>
      </w:r>
      <w:r w:rsidRPr="00EB64E3">
        <w:rPr>
          <w:rFonts w:asciiTheme="majorHAnsi" w:hAnsiTheme="majorHAnsi" w:cstheme="majorHAnsi"/>
          <w:sz w:val="16"/>
        </w:rPr>
        <w:t xml:space="preserve">? 4. </w:t>
      </w:r>
      <w:r w:rsidRPr="00EB64E3">
        <w:rPr>
          <w:rStyle w:val="StyleUnderline"/>
          <w:rFonts w:asciiTheme="majorHAnsi" w:hAnsiTheme="majorHAnsi" w:cstheme="majorHAnsi"/>
        </w:rPr>
        <w:t>There is the rise of a vast surplus population inhabiting a “planet of slums</w:t>
      </w:r>
      <w:r w:rsidRPr="00EB64E3">
        <w:rPr>
          <w:rFonts w:asciiTheme="majorHAnsi" w:hAnsiTheme="majorHAnsi" w:cstheme="majorHAnsi"/>
          <w:sz w:val="16"/>
        </w:rPr>
        <w:t xml:space="preserve">,”4 </w:t>
      </w:r>
      <w:r w:rsidRPr="00EB64E3">
        <w:rPr>
          <w:rStyle w:val="StyleUnderline"/>
          <w:rFonts w:asciiTheme="majorHAnsi" w:hAnsiTheme="majorHAnsi" w:cstheme="majorHAnsi"/>
        </w:rPr>
        <w:t xml:space="preserve">alienated from the productive economy, thrown into the margins, and subject to sophisticated systems of social control and to destruction to a mortal cycle of </w:t>
      </w:r>
      <w:r w:rsidRPr="00EB64E3">
        <w:rPr>
          <w:rStyle w:val="Emphasis"/>
          <w:rFonts w:asciiTheme="majorHAnsi" w:hAnsiTheme="majorHAnsi" w:cstheme="majorHAnsi"/>
        </w:rPr>
        <w:t>dispossession-exploitation-exclusion</w:t>
      </w:r>
      <w:r w:rsidRPr="00EB64E3">
        <w:rPr>
          <w:rFonts w:asciiTheme="majorHAnsi" w:hAnsiTheme="majorHAnsi" w:cstheme="majorHAnsi"/>
          <w:sz w:val="16"/>
        </w:rPr>
        <w:t xml:space="preserve">. </w:t>
      </w:r>
      <w:r w:rsidRPr="00EB64E3">
        <w:rPr>
          <w:rStyle w:val="StyleUnderline"/>
          <w:rFonts w:asciiTheme="majorHAnsi" w:hAnsiTheme="majorHAnsi" w:cstheme="majorHAnsi"/>
        </w:rPr>
        <w:t xml:space="preserve">This includes </w:t>
      </w:r>
      <w:proofErr w:type="spellStart"/>
      <w:r w:rsidRPr="00EB64E3">
        <w:rPr>
          <w:rStyle w:val="StyleUnderline"/>
          <w:rFonts w:asciiTheme="majorHAnsi" w:hAnsiTheme="majorHAnsi" w:cstheme="majorHAnsi"/>
        </w:rPr>
        <w:t>prisonindustrial</w:t>
      </w:r>
      <w:proofErr w:type="spellEnd"/>
      <w:r w:rsidRPr="00EB64E3">
        <w:rPr>
          <w:rStyle w:val="StyleUnderline"/>
          <w:rFonts w:asciiTheme="majorHAnsi" w:hAnsiTheme="majorHAnsi" w:cstheme="majorHAnsi"/>
        </w:rPr>
        <w:t xml:space="preserve"> and immigrant-detention complexes, omnipresent policing, </w:t>
      </w:r>
      <w:proofErr w:type="spellStart"/>
      <w:r w:rsidRPr="00EB64E3">
        <w:rPr>
          <w:rStyle w:val="StyleUnderline"/>
          <w:rFonts w:asciiTheme="majorHAnsi" w:hAnsiTheme="majorHAnsi" w:cstheme="majorHAnsi"/>
        </w:rPr>
        <w:t>militarised</w:t>
      </w:r>
      <w:proofErr w:type="spellEnd"/>
      <w:r w:rsidRPr="00EB64E3">
        <w:rPr>
          <w:rStyle w:val="StyleUnderline"/>
          <w:rFonts w:asciiTheme="majorHAnsi" w:hAnsiTheme="majorHAnsi" w:cstheme="majorHAnsi"/>
        </w:rPr>
        <w:t xml:space="preserve"> gentrification, and so on</w:t>
      </w:r>
      <w:r w:rsidRPr="00EB64E3">
        <w:rPr>
          <w:rFonts w:asciiTheme="majorHAnsi" w:hAnsiTheme="majorHAnsi" w:cstheme="majorHAnsi"/>
          <w:sz w:val="16"/>
        </w:rPr>
        <w:t xml:space="preserve">; 5. </w:t>
      </w:r>
      <w:r w:rsidRPr="00EB64E3">
        <w:rPr>
          <w:rStyle w:val="StyleUnderline"/>
          <w:rFonts w:asciiTheme="majorHAnsi" w:hAnsiTheme="majorHAnsi" w:cstheme="majorHAnsi"/>
        </w:rPr>
        <w:t xml:space="preserve">There is a disjuncture between a </w:t>
      </w:r>
      <w:proofErr w:type="spellStart"/>
      <w:r w:rsidRPr="00EB64E3">
        <w:rPr>
          <w:rStyle w:val="Emphasis"/>
          <w:rFonts w:asciiTheme="majorHAnsi" w:hAnsiTheme="majorHAnsi" w:cstheme="majorHAnsi"/>
        </w:rPr>
        <w:t>globalising</w:t>
      </w:r>
      <w:proofErr w:type="spellEnd"/>
      <w:r w:rsidRPr="00EB64E3">
        <w:rPr>
          <w:rStyle w:val="Emphasis"/>
          <w:rFonts w:asciiTheme="majorHAnsi" w:hAnsiTheme="majorHAnsi" w:cstheme="majorHAnsi"/>
        </w:rPr>
        <w:t xml:space="preserve"> economy</w:t>
      </w:r>
      <w:r w:rsidRPr="00EB64E3">
        <w:rPr>
          <w:rStyle w:val="StyleUnderline"/>
          <w:rFonts w:asciiTheme="majorHAnsi" w:hAnsiTheme="majorHAnsi" w:cstheme="majorHAnsi"/>
        </w:rPr>
        <w:t xml:space="preserve"> and a </w:t>
      </w:r>
      <w:proofErr w:type="gramStart"/>
      <w:r w:rsidRPr="00EB64E3">
        <w:rPr>
          <w:rStyle w:val="StyleUnderline"/>
          <w:rFonts w:asciiTheme="majorHAnsi" w:hAnsiTheme="majorHAnsi" w:cstheme="majorHAnsi"/>
        </w:rPr>
        <w:t>nation-state based</w:t>
      </w:r>
      <w:proofErr w:type="gramEnd"/>
      <w:r w:rsidRPr="00EB64E3">
        <w:rPr>
          <w:rStyle w:val="StyleUnderline"/>
          <w:rFonts w:asciiTheme="majorHAnsi" w:hAnsiTheme="majorHAnsi" w:cstheme="majorHAnsi"/>
        </w:rPr>
        <w:t xml:space="preserve"> system of </w:t>
      </w:r>
      <w:r w:rsidRPr="00EB64E3">
        <w:rPr>
          <w:rStyle w:val="Emphasis"/>
          <w:rFonts w:asciiTheme="majorHAnsi" w:hAnsiTheme="majorHAnsi" w:cstheme="majorHAnsi"/>
        </w:rPr>
        <w:t>political authority</w:t>
      </w:r>
      <w:r w:rsidRPr="00EB64E3">
        <w:rPr>
          <w:rFonts w:asciiTheme="majorHAnsi" w:hAnsiTheme="majorHAnsi" w:cstheme="majorHAnsi"/>
          <w:sz w:val="16"/>
        </w:rPr>
        <w:t xml:space="preserve">. </w:t>
      </w:r>
      <w:r w:rsidRPr="00EB64E3">
        <w:rPr>
          <w:rStyle w:val="StyleUnderline"/>
          <w:rFonts w:asciiTheme="majorHAnsi" w:hAnsiTheme="majorHAnsi" w:cstheme="majorHAnsi"/>
        </w:rPr>
        <w:t xml:space="preserve">Transnational state apparatuses are incipient and have not been able to play the role of what social scientists refer to as a “hegemon,” or a leading nation-state that has enough power and authority to </w:t>
      </w:r>
      <w:proofErr w:type="spellStart"/>
      <w:r w:rsidRPr="00EB64E3">
        <w:rPr>
          <w:rStyle w:val="StyleUnderline"/>
          <w:rFonts w:asciiTheme="majorHAnsi" w:hAnsiTheme="majorHAnsi" w:cstheme="majorHAnsi"/>
        </w:rPr>
        <w:t>organise</w:t>
      </w:r>
      <w:proofErr w:type="spellEnd"/>
      <w:r w:rsidRPr="00EB64E3">
        <w:rPr>
          <w:rStyle w:val="StyleUnderline"/>
          <w:rFonts w:asciiTheme="majorHAnsi" w:hAnsiTheme="majorHAnsi" w:cstheme="majorHAnsi"/>
        </w:rPr>
        <w:t xml:space="preserve"> and </w:t>
      </w:r>
      <w:proofErr w:type="spellStart"/>
      <w:r w:rsidRPr="00EB64E3">
        <w:rPr>
          <w:rStyle w:val="StyleUnderline"/>
          <w:rFonts w:asciiTheme="majorHAnsi" w:hAnsiTheme="majorHAnsi" w:cstheme="majorHAnsi"/>
        </w:rPr>
        <w:t>stabilise</w:t>
      </w:r>
      <w:proofErr w:type="spellEnd"/>
      <w:r w:rsidRPr="00EB64E3">
        <w:rPr>
          <w:rStyle w:val="StyleUnderline"/>
          <w:rFonts w:asciiTheme="majorHAnsi" w:hAnsiTheme="majorHAnsi" w:cstheme="majorHAnsi"/>
        </w:rPr>
        <w:t xml:space="preserve"> the system</w:t>
      </w:r>
      <w:r w:rsidRPr="00EB64E3">
        <w:rPr>
          <w:rFonts w:asciiTheme="majorHAnsi" w:hAnsiTheme="majorHAnsi" w:cstheme="majorHAnsi"/>
          <w:sz w:val="16"/>
        </w:rPr>
        <w:t xml:space="preserve">. </w:t>
      </w:r>
      <w:r w:rsidRPr="00EB64E3">
        <w:rPr>
          <w:rStyle w:val="StyleUnderline"/>
          <w:rFonts w:asciiTheme="majorHAnsi" w:hAnsiTheme="majorHAnsi" w:cstheme="majorHAnsi"/>
        </w:rPr>
        <w:t xml:space="preserve">The spread of weapons of mass destruction and the </w:t>
      </w:r>
      <w:r w:rsidRPr="00EB64E3">
        <w:rPr>
          <w:rStyle w:val="Emphasis"/>
          <w:rFonts w:asciiTheme="majorHAnsi" w:hAnsiTheme="majorHAnsi" w:cstheme="majorHAnsi"/>
          <w:highlight w:val="yellow"/>
        </w:rPr>
        <w:t xml:space="preserve">unprecedented </w:t>
      </w:r>
      <w:proofErr w:type="spellStart"/>
      <w:r w:rsidRPr="00EB64E3">
        <w:rPr>
          <w:rStyle w:val="Emphasis"/>
          <w:rFonts w:asciiTheme="majorHAnsi" w:hAnsiTheme="majorHAnsi" w:cstheme="majorHAnsi"/>
          <w:highlight w:val="yellow"/>
        </w:rPr>
        <w:t>militarisation</w:t>
      </w:r>
      <w:proofErr w:type="spellEnd"/>
      <w:r w:rsidRPr="00EB64E3">
        <w:rPr>
          <w:rStyle w:val="Emphasis"/>
          <w:rFonts w:asciiTheme="majorHAnsi" w:hAnsiTheme="majorHAnsi" w:cstheme="majorHAnsi"/>
          <w:highlight w:val="yellow"/>
        </w:rPr>
        <w:t xml:space="preserve"> of social life and conflict</w:t>
      </w:r>
      <w:r w:rsidRPr="00EB64E3">
        <w:rPr>
          <w:rStyle w:val="StyleUnderline"/>
          <w:rFonts w:asciiTheme="majorHAnsi" w:hAnsiTheme="majorHAnsi" w:cstheme="majorHAnsi"/>
        </w:rPr>
        <w:t xml:space="preserve"> across the globe </w:t>
      </w:r>
      <w:r w:rsidRPr="00EB64E3">
        <w:rPr>
          <w:rStyle w:val="StyleUnderline"/>
          <w:rFonts w:asciiTheme="majorHAnsi" w:hAnsiTheme="majorHAnsi" w:cstheme="majorHAnsi"/>
          <w:highlight w:val="yellow"/>
        </w:rPr>
        <w:t>makes it hard to imagine that</w:t>
      </w:r>
      <w:r w:rsidRPr="00EB64E3">
        <w:rPr>
          <w:rStyle w:val="StyleUnderline"/>
          <w:rFonts w:asciiTheme="majorHAnsi" w:hAnsiTheme="majorHAnsi" w:cstheme="majorHAnsi"/>
        </w:rPr>
        <w:t xml:space="preserve"> the </w:t>
      </w:r>
      <w:r w:rsidRPr="00EB64E3">
        <w:rPr>
          <w:rStyle w:val="StyleUnderline"/>
          <w:rFonts w:asciiTheme="majorHAnsi" w:hAnsiTheme="majorHAnsi" w:cstheme="majorHAnsi"/>
          <w:highlight w:val="yellow"/>
        </w:rPr>
        <w:t>system can come under</w:t>
      </w:r>
      <w:r w:rsidRPr="00EB64E3">
        <w:rPr>
          <w:rStyle w:val="StyleUnderline"/>
          <w:rFonts w:asciiTheme="majorHAnsi" w:hAnsiTheme="majorHAnsi" w:cstheme="majorHAnsi"/>
        </w:rPr>
        <w:t xml:space="preserve"> any </w:t>
      </w:r>
      <w:r w:rsidRPr="00EB64E3">
        <w:rPr>
          <w:rStyle w:val="Emphasis"/>
          <w:rFonts w:asciiTheme="majorHAnsi" w:hAnsiTheme="majorHAnsi" w:cstheme="majorHAnsi"/>
          <w:highlight w:val="yellow"/>
        </w:rPr>
        <w:t>stable political authority</w:t>
      </w:r>
      <w:r w:rsidRPr="00EB64E3">
        <w:rPr>
          <w:rStyle w:val="StyleUnderline"/>
          <w:rFonts w:asciiTheme="majorHAnsi" w:hAnsiTheme="majorHAnsi" w:cstheme="majorHAnsi"/>
        </w:rPr>
        <w:t xml:space="preserve"> that assures its reproduction</w:t>
      </w:r>
      <w:r w:rsidRPr="00EB64E3">
        <w:rPr>
          <w:rFonts w:asciiTheme="majorHAnsi" w:hAnsiTheme="majorHAnsi" w:cstheme="majorHAnsi"/>
          <w:sz w:val="16"/>
        </w:rPr>
        <w:t xml:space="preserve">. Global Police State How have social and political forces </w:t>
      </w:r>
      <w:r w:rsidRPr="00272266">
        <w:rPr>
          <w:rFonts w:asciiTheme="majorHAnsi" w:hAnsiTheme="majorHAnsi" w:cstheme="majorHAnsi"/>
          <w:sz w:val="16"/>
        </w:rPr>
        <w:t xml:space="preserve">worldwide responded to crisis? </w:t>
      </w:r>
      <w:r w:rsidRPr="00272266">
        <w:rPr>
          <w:rStyle w:val="StyleUnderline"/>
          <w:rFonts w:asciiTheme="majorHAnsi" w:hAnsiTheme="majorHAnsi" w:cstheme="majorHAnsi"/>
        </w:rPr>
        <w:t xml:space="preserve">The crisis has resulted in a rapid political </w:t>
      </w:r>
      <w:proofErr w:type="spellStart"/>
      <w:r w:rsidRPr="00272266">
        <w:rPr>
          <w:rStyle w:val="StyleUnderline"/>
          <w:rFonts w:asciiTheme="majorHAnsi" w:hAnsiTheme="majorHAnsi" w:cstheme="majorHAnsi"/>
        </w:rPr>
        <w:t>polarisation</w:t>
      </w:r>
      <w:proofErr w:type="spellEnd"/>
      <w:r w:rsidRPr="00272266">
        <w:rPr>
          <w:rStyle w:val="StyleUnderline"/>
          <w:rFonts w:asciiTheme="majorHAnsi" w:hAnsiTheme="majorHAnsi" w:cstheme="majorHAnsi"/>
        </w:rPr>
        <w:t xml:space="preserve"> in global society. Both right and left-wing forces are ascendant</w:t>
      </w:r>
      <w:r w:rsidRPr="00272266">
        <w:rPr>
          <w:rFonts w:asciiTheme="majorHAnsi" w:hAnsiTheme="majorHAnsi" w:cstheme="majorHAnsi"/>
          <w:sz w:val="16"/>
        </w:rPr>
        <w:t xml:space="preserve">. Three responses seem to be in dispute. One is what we could call “reformism from above.” </w:t>
      </w:r>
      <w:r w:rsidRPr="00272266">
        <w:rPr>
          <w:rStyle w:val="StyleUnderline"/>
          <w:rFonts w:asciiTheme="majorHAnsi" w:hAnsiTheme="majorHAnsi" w:cstheme="majorHAnsi"/>
        </w:rPr>
        <w:t xml:space="preserve">This elite reformism is aimed at </w:t>
      </w:r>
      <w:proofErr w:type="spellStart"/>
      <w:r w:rsidRPr="00272266">
        <w:rPr>
          <w:rStyle w:val="StyleUnderline"/>
          <w:rFonts w:asciiTheme="majorHAnsi" w:hAnsiTheme="majorHAnsi" w:cstheme="majorHAnsi"/>
        </w:rPr>
        <w:t>stabilising</w:t>
      </w:r>
      <w:proofErr w:type="spellEnd"/>
      <w:r w:rsidRPr="00272266">
        <w:rPr>
          <w:rStyle w:val="StyleUnderline"/>
          <w:rFonts w:asciiTheme="majorHAnsi" w:hAnsiTheme="majorHAnsi" w:cstheme="majorHAnsi"/>
        </w:rPr>
        <w:t xml:space="preserve"> the system, at saving the system from itself and from more radical responses from below</w:t>
      </w:r>
      <w:r w:rsidRPr="00272266">
        <w:rPr>
          <w:rFonts w:asciiTheme="majorHAnsi" w:hAnsiTheme="majorHAnsi" w:cstheme="majorHAnsi"/>
          <w:sz w:val="16"/>
        </w:rPr>
        <w:t xml:space="preserve">. Nonetheless, in the years following the 2008 collapse of the global financial system it seems these </w:t>
      </w:r>
      <w:r w:rsidRPr="00272266">
        <w:rPr>
          <w:rStyle w:val="Emphasis"/>
          <w:rFonts w:asciiTheme="majorHAnsi" w:hAnsiTheme="majorHAnsi" w:cstheme="majorHAnsi"/>
          <w:highlight w:val="yellow"/>
        </w:rPr>
        <w:t>reformers are unable</w:t>
      </w:r>
      <w:r w:rsidRPr="00272266">
        <w:rPr>
          <w:rFonts w:asciiTheme="majorHAnsi" w:hAnsiTheme="majorHAnsi" w:cstheme="majorHAnsi"/>
          <w:sz w:val="16"/>
        </w:rPr>
        <w:t xml:space="preserve"> </w:t>
      </w:r>
      <w:r w:rsidRPr="00272266">
        <w:rPr>
          <w:rStyle w:val="StyleUnderline"/>
          <w:rFonts w:asciiTheme="majorHAnsi" w:hAnsiTheme="majorHAnsi" w:cstheme="majorHAnsi"/>
        </w:rPr>
        <w:t xml:space="preserve">(or unwilling) </w:t>
      </w:r>
      <w:r w:rsidRPr="00272266">
        <w:rPr>
          <w:rStyle w:val="Emphasis"/>
          <w:rFonts w:asciiTheme="majorHAnsi" w:hAnsiTheme="majorHAnsi" w:cstheme="majorHAnsi"/>
          <w:highlight w:val="yellow"/>
        </w:rPr>
        <w:t>to prevail</w:t>
      </w:r>
      <w:r w:rsidRPr="00272266">
        <w:rPr>
          <w:rStyle w:val="StyleUnderline"/>
          <w:rFonts w:asciiTheme="majorHAnsi" w:hAnsiTheme="majorHAnsi" w:cstheme="majorHAnsi"/>
        </w:rPr>
        <w:t xml:space="preserve"> over the power of transnational financial capital</w:t>
      </w:r>
      <w:r w:rsidRPr="00272266">
        <w:rPr>
          <w:rFonts w:asciiTheme="majorHAnsi" w:hAnsiTheme="majorHAnsi" w:cstheme="majorHAnsi"/>
          <w:sz w:val="16"/>
        </w:rPr>
        <w:t xml:space="preserve">. A second response is popular, </w:t>
      </w:r>
      <w:r w:rsidRPr="00272266">
        <w:rPr>
          <w:rStyle w:val="StyleUnderline"/>
          <w:rFonts w:asciiTheme="majorHAnsi" w:hAnsiTheme="majorHAnsi" w:cstheme="majorHAnsi"/>
        </w:rPr>
        <w:t>grassroots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w:t>
      </w:r>
      <w:r w:rsidRPr="00272266">
        <w:rPr>
          <w:rFonts w:asciiTheme="majorHAnsi" w:hAnsiTheme="majorHAnsi" w:cstheme="majorHAnsi"/>
          <w:sz w:val="16"/>
        </w:rPr>
        <w:t xml:space="preserve">. Yet another response is that I term </w:t>
      </w:r>
      <w:r w:rsidRPr="00272266">
        <w:rPr>
          <w:rStyle w:val="Emphasis"/>
          <w:rFonts w:asciiTheme="majorHAnsi" w:hAnsiTheme="majorHAnsi" w:cstheme="majorHAnsi"/>
        </w:rPr>
        <w:t>21st century fascism</w:t>
      </w:r>
      <w:r w:rsidRPr="00272266">
        <w:rPr>
          <w:rFonts w:asciiTheme="majorHAnsi" w:hAnsiTheme="majorHAnsi" w:cstheme="majorHAnsi"/>
          <w:sz w:val="16"/>
        </w:rPr>
        <w:t xml:space="preserve">.5 </w:t>
      </w:r>
      <w:r w:rsidRPr="00272266">
        <w:rPr>
          <w:rStyle w:val="StyleUnderline"/>
          <w:rFonts w:asciiTheme="majorHAnsi" w:hAnsiTheme="majorHAnsi" w:cstheme="majorHAnsi"/>
        </w:rPr>
        <w:t>The ultra-right is an insurgent force in many countries</w:t>
      </w:r>
      <w:r w:rsidRPr="00272266">
        <w:rPr>
          <w:rFonts w:asciiTheme="majorHAnsi" w:hAnsiTheme="majorHAnsi" w:cstheme="majorHAnsi"/>
          <w:sz w:val="16"/>
        </w:rPr>
        <w:t>. In broad strokes,</w:t>
      </w:r>
      <w:r w:rsidRPr="00272266">
        <w:rPr>
          <w:rStyle w:val="StyleUnderline"/>
          <w:rFonts w:asciiTheme="majorHAnsi" w:hAnsiTheme="majorHAnsi" w:cstheme="majorHAnsi"/>
        </w:rPr>
        <w:t xml:space="preserve"> this project seeks to fuse reactionary political power with transnational capital and to </w:t>
      </w:r>
      <w:proofErr w:type="spellStart"/>
      <w:r w:rsidRPr="00272266">
        <w:rPr>
          <w:rStyle w:val="StyleUnderline"/>
          <w:rFonts w:asciiTheme="majorHAnsi" w:hAnsiTheme="majorHAnsi" w:cstheme="majorHAnsi"/>
        </w:rPr>
        <w:t>organise</w:t>
      </w:r>
      <w:proofErr w:type="spellEnd"/>
      <w:r w:rsidRPr="00272266">
        <w:rPr>
          <w:rStyle w:val="StyleUnderline"/>
          <w:rFonts w:asciiTheme="majorHAnsi" w:hAnsiTheme="majorHAnsi" w:cstheme="majorHAnsi"/>
        </w:rPr>
        <w:t xml:space="preserve"> a mass base among historically privileged sectors of the global working class</w:t>
      </w:r>
      <w:r w:rsidRPr="00272266">
        <w:rPr>
          <w:rFonts w:asciiTheme="majorHAnsi" w:hAnsiTheme="majorHAnsi" w:cstheme="majorHAnsi"/>
          <w:sz w:val="16"/>
        </w:rPr>
        <w:t xml:space="preserve"> – such as white workers in the North and middle layers in the South – </w:t>
      </w:r>
      <w:r w:rsidRPr="00272266">
        <w:rPr>
          <w:rStyle w:val="StyleUnderline"/>
          <w:rFonts w:asciiTheme="majorHAnsi" w:hAnsiTheme="majorHAnsi" w:cstheme="majorHAnsi"/>
        </w:rPr>
        <w:t xml:space="preserve">that are now experiencing heightened insecurity and the specter of downward mobility. It involves militarism, extreme </w:t>
      </w:r>
      <w:proofErr w:type="spellStart"/>
      <w:r w:rsidRPr="00272266">
        <w:rPr>
          <w:rStyle w:val="StyleUnderline"/>
          <w:rFonts w:asciiTheme="majorHAnsi" w:hAnsiTheme="majorHAnsi" w:cstheme="majorHAnsi"/>
        </w:rPr>
        <w:t>masculinisation</w:t>
      </w:r>
      <w:proofErr w:type="spellEnd"/>
      <w:r w:rsidRPr="00272266">
        <w:rPr>
          <w:rStyle w:val="StyleUnderline"/>
          <w:rFonts w:asciiTheme="majorHAnsi" w:hAnsiTheme="majorHAnsi" w:cstheme="majorHAnsi"/>
        </w:rPr>
        <w:t xml:space="preserve">, homophobia, racism and racist </w:t>
      </w:r>
      <w:proofErr w:type="spellStart"/>
      <w:r w:rsidRPr="00272266">
        <w:rPr>
          <w:rStyle w:val="StyleUnderline"/>
          <w:rFonts w:asciiTheme="majorHAnsi" w:hAnsiTheme="majorHAnsi" w:cstheme="majorHAnsi"/>
        </w:rPr>
        <w:t>mobilisations</w:t>
      </w:r>
      <w:proofErr w:type="spellEnd"/>
      <w:r w:rsidRPr="00272266">
        <w:rPr>
          <w:rStyle w:val="StyleUnderline"/>
          <w:rFonts w:asciiTheme="majorHAnsi" w:hAnsiTheme="majorHAnsi" w:cstheme="majorHAnsi"/>
        </w:rPr>
        <w:t xml:space="preserve">, including the </w:t>
      </w:r>
      <w:r w:rsidRPr="00272266">
        <w:rPr>
          <w:rStyle w:val="Emphasis"/>
          <w:rFonts w:asciiTheme="majorHAnsi" w:hAnsiTheme="majorHAnsi" w:cstheme="majorHAnsi"/>
        </w:rPr>
        <w:t>search for scapegoats</w:t>
      </w:r>
      <w:r w:rsidRPr="00272266">
        <w:rPr>
          <w:rStyle w:val="StyleUnderline"/>
          <w:rFonts w:asciiTheme="majorHAnsi" w:hAnsiTheme="majorHAnsi" w:cstheme="majorHAnsi"/>
        </w:rPr>
        <w:t xml:space="preserve">, such as immigrant workers and, in the West, Muslims. Twenty-first century fascism evokes mystifying ideologies, often involving race/culture supremacy and xenophobia, embracing an </w:t>
      </w:r>
      <w:proofErr w:type="spellStart"/>
      <w:r w:rsidRPr="00272266">
        <w:rPr>
          <w:rStyle w:val="StyleUnderline"/>
          <w:rFonts w:asciiTheme="majorHAnsi" w:hAnsiTheme="majorHAnsi" w:cstheme="majorHAnsi"/>
        </w:rPr>
        <w:t>idealised</w:t>
      </w:r>
      <w:proofErr w:type="spellEnd"/>
      <w:r w:rsidRPr="00272266">
        <w:rPr>
          <w:rStyle w:val="StyleUnderline"/>
          <w:rFonts w:asciiTheme="majorHAnsi" w:hAnsiTheme="majorHAnsi" w:cstheme="majorHAnsi"/>
        </w:rPr>
        <w:t xml:space="preserve"> and mythical past. Neo-fascist culture </w:t>
      </w:r>
      <w:proofErr w:type="spellStart"/>
      <w:r w:rsidRPr="00272266">
        <w:rPr>
          <w:rStyle w:val="StyleUnderline"/>
          <w:rFonts w:asciiTheme="majorHAnsi" w:hAnsiTheme="majorHAnsi" w:cstheme="majorHAnsi"/>
        </w:rPr>
        <w:t>normalises</w:t>
      </w:r>
      <w:proofErr w:type="spellEnd"/>
      <w:r w:rsidRPr="00272266">
        <w:rPr>
          <w:rStyle w:val="StyleUnderline"/>
          <w:rFonts w:asciiTheme="majorHAnsi" w:hAnsiTheme="majorHAnsi" w:cstheme="majorHAnsi"/>
        </w:rPr>
        <w:t xml:space="preserve"> and </w:t>
      </w:r>
      <w:proofErr w:type="spellStart"/>
      <w:r w:rsidRPr="00272266">
        <w:rPr>
          <w:rStyle w:val="StyleUnderline"/>
          <w:rFonts w:asciiTheme="majorHAnsi" w:hAnsiTheme="majorHAnsi" w:cstheme="majorHAnsi"/>
        </w:rPr>
        <w:t>glamorises</w:t>
      </w:r>
      <w:proofErr w:type="spellEnd"/>
      <w:r w:rsidRPr="00272266">
        <w:rPr>
          <w:rStyle w:val="StyleUnderline"/>
          <w:rFonts w:asciiTheme="majorHAnsi" w:hAnsiTheme="majorHAnsi" w:cstheme="majorHAnsi"/>
        </w:rPr>
        <w:t xml:space="preserve"> warfare and social violence</w:t>
      </w:r>
      <w:r w:rsidRPr="00272266">
        <w:rPr>
          <w:rFonts w:asciiTheme="majorHAnsi" w:hAnsiTheme="majorHAnsi" w:cstheme="majorHAnsi"/>
          <w:sz w:val="16"/>
        </w:rPr>
        <w:t>, indeed, generates a fascination with domination that is portrayed even as heroic.</w:t>
      </w:r>
    </w:p>
    <w:p w14:paraId="1532B184" w14:textId="77777777" w:rsidR="00930696" w:rsidRPr="008078B8" w:rsidRDefault="00930696" w:rsidP="00930696">
      <w:pPr>
        <w:pStyle w:val="Heading4"/>
        <w:rPr>
          <w:rFonts w:asciiTheme="majorHAnsi" w:hAnsiTheme="majorHAnsi" w:cstheme="majorHAnsi"/>
        </w:rPr>
      </w:pPr>
      <w:r>
        <w:rPr>
          <w:rFonts w:asciiTheme="majorHAnsi" w:hAnsiTheme="majorHAnsi" w:cstheme="majorHAnsi"/>
        </w:rPr>
        <w:t>Their individualism is a link – the alternative forms a collective revolution to affirm the party through the political</w:t>
      </w:r>
    </w:p>
    <w:p w14:paraId="54D0C0B6" w14:textId="77777777" w:rsidR="00930696" w:rsidRPr="008078B8" w:rsidRDefault="00930696" w:rsidP="00930696">
      <w:pPr>
        <w:rPr>
          <w:rFonts w:asciiTheme="majorHAnsi" w:hAnsiTheme="majorHAnsi" w:cstheme="majorHAnsi"/>
        </w:rPr>
      </w:pPr>
      <w:r w:rsidRPr="008078B8">
        <w:rPr>
          <w:rStyle w:val="Style13ptBold"/>
          <w:rFonts w:asciiTheme="majorHAnsi" w:hAnsiTheme="majorHAnsi" w:cstheme="majorHAnsi"/>
        </w:rPr>
        <w:t>Dean and Mertz ‘16</w:t>
      </w:r>
      <w:r w:rsidRPr="008078B8">
        <w:rPr>
          <w:rFonts w:asciiTheme="majorHAnsi" w:hAnsiTheme="majorHAnsi" w:cstheme="majorHAnsi"/>
        </w:rPr>
        <w:t xml:space="preserve"> (Jodi and Chuck, Donald R. Harter ’39 Professor of Humanities and Social Sciences @ Hobart and William Smith Colleges and Host at This is </w:t>
      </w:r>
      <w:proofErr w:type="gramStart"/>
      <w:r w:rsidRPr="008078B8">
        <w:rPr>
          <w:rFonts w:asciiTheme="majorHAnsi" w:hAnsiTheme="majorHAnsi" w:cstheme="majorHAnsi"/>
        </w:rPr>
        <w:t>Hell!,</w:t>
      </w:r>
      <w:proofErr w:type="gramEnd"/>
      <w:r w:rsidRPr="008078B8">
        <w:rPr>
          <w:rFonts w:asciiTheme="majorHAnsi" w:hAnsiTheme="majorHAnsi" w:cstheme="majorHAnsi"/>
        </w:rPr>
        <w:t xml:space="preserve"> “The JFRP: For a New Communist Party,” </w:t>
      </w:r>
      <w:proofErr w:type="spellStart"/>
      <w:r w:rsidRPr="008078B8">
        <w:rPr>
          <w:rFonts w:asciiTheme="majorHAnsi" w:hAnsiTheme="majorHAnsi" w:cstheme="majorHAnsi"/>
        </w:rPr>
        <w:t>aNtiDoTe</w:t>
      </w:r>
      <w:proofErr w:type="spellEnd"/>
      <w:r w:rsidRPr="008078B8">
        <w:rPr>
          <w:rFonts w:asciiTheme="majorHAnsi" w:hAnsiTheme="majorHAnsi" w:cstheme="majorHAnsi"/>
        </w:rPr>
        <w:t xml:space="preserve"> Zine 1/23/16, https://antidotezine.com/2016/01/23/for-a-new-communist-party/)</w:t>
      </w:r>
    </w:p>
    <w:p w14:paraId="677DE2F4" w14:textId="36024B40" w:rsidR="00930696" w:rsidRDefault="00930696" w:rsidP="00930696">
      <w:pPr>
        <w:rPr>
          <w:rStyle w:val="StyleUnderline"/>
          <w:rFonts w:asciiTheme="majorHAnsi" w:hAnsiTheme="majorHAnsi" w:cstheme="majorHAnsi"/>
          <w:highlight w:val="green"/>
        </w:rPr>
      </w:pPr>
      <w:r w:rsidRPr="008078B8">
        <w:rPr>
          <w:rFonts w:asciiTheme="majorHAnsi" w:hAnsiTheme="majorHAnsi" w:cstheme="majorHAnsi"/>
          <w:sz w:val="16"/>
        </w:rPr>
        <w:t>CM: Great to have you on the show.</w:t>
      </w:r>
      <w:r w:rsidRPr="008078B8">
        <w:rPr>
          <w:rFonts w:asciiTheme="majorHAnsi" w:hAnsiTheme="majorHAnsi" w:cstheme="majorHAnsi"/>
          <w:sz w:val="12"/>
        </w:rPr>
        <w:t>¶</w:t>
      </w:r>
      <w:r w:rsidRPr="008078B8">
        <w:rPr>
          <w:rFonts w:asciiTheme="majorHAnsi" w:hAnsiTheme="majorHAnsi" w:cstheme="majorHAnsi"/>
          <w:sz w:val="16"/>
        </w:rPr>
        <w:t xml:space="preserve"> Let’s start with Occupy. What, to you, explains the impact that the Tea Party had on Republicans, relative to the impact that Occupy seems to have had on the Democratic Party? All of the sudden there were “Tea Party Republicans.” There weren’t “Occupy Democrats.”</w:t>
      </w:r>
      <w:r w:rsidRPr="008078B8">
        <w:rPr>
          <w:rFonts w:asciiTheme="majorHAnsi" w:hAnsiTheme="majorHAnsi" w:cstheme="majorHAnsi"/>
          <w:sz w:val="12"/>
        </w:rPr>
        <w:t>¶</w:t>
      </w:r>
      <w:r w:rsidRPr="008078B8">
        <w:rPr>
          <w:rFonts w:asciiTheme="majorHAnsi" w:hAnsiTheme="majorHAnsi" w:cstheme="majorHAnsi"/>
          <w:sz w:val="16"/>
        </w:rPr>
        <w:t xml:space="preserve"> JD: That’s a good point. </w:t>
      </w:r>
      <w:r w:rsidRPr="008078B8">
        <w:rPr>
          <w:rStyle w:val="StyleUnderline"/>
          <w:rFonts w:asciiTheme="majorHAnsi" w:hAnsiTheme="majorHAnsi" w:cstheme="majorHAnsi"/>
        </w:rPr>
        <w:t>The Tea Party</w:t>
      </w:r>
      <w:r w:rsidRPr="008078B8">
        <w:rPr>
          <w:rFonts w:asciiTheme="majorHAnsi" w:hAnsiTheme="majorHAnsi" w:cstheme="majorHAnsi"/>
          <w:sz w:val="16"/>
        </w:rPr>
        <w:t xml:space="preserve"> took the Republican Party as its target. They </w:t>
      </w:r>
      <w:r w:rsidRPr="008078B8">
        <w:rPr>
          <w:rStyle w:val="StyleUnderline"/>
          <w:rFonts w:asciiTheme="majorHAnsi" w:hAnsiTheme="majorHAnsi" w:cstheme="majorHAnsi"/>
        </w:rPr>
        <w:t>decided that their goal was going to be to influence the political system</w:t>
      </w:r>
      <w:r w:rsidRPr="008078B8">
        <w:rPr>
          <w:rFonts w:asciiTheme="majorHAnsi" w:hAnsiTheme="majorHAnsi" w:cstheme="majorHAnsi"/>
          <w:sz w:val="16"/>
        </w:rPr>
        <w:t xml:space="preserve"> by getting people </w:t>
      </w:r>
      <w:r w:rsidRPr="008078B8">
        <w:rPr>
          <w:rFonts w:asciiTheme="majorHAnsi" w:hAnsiTheme="majorHAnsi" w:cstheme="majorHAnsi"/>
          <w:sz w:val="16"/>
        </w:rPr>
        <w:lastRenderedPageBreak/>
        <w:t xml:space="preserve">elected and basically </w:t>
      </w:r>
      <w:r w:rsidRPr="008078B8">
        <w:rPr>
          <w:rStyle w:val="StyleUnderline"/>
          <w:rFonts w:asciiTheme="majorHAnsi" w:hAnsiTheme="majorHAnsi" w:cstheme="majorHAnsi"/>
        </w:rPr>
        <w:t>by trying to take over</w:t>
      </w:r>
      <w:r w:rsidRPr="008078B8">
        <w:rPr>
          <w:rFonts w:asciiTheme="majorHAnsi" w:hAnsiTheme="majorHAnsi" w:cstheme="majorHAnsi"/>
          <w:sz w:val="16"/>
        </w:rPr>
        <w:t xml:space="preserve"> part of </w:t>
      </w:r>
      <w:r w:rsidRPr="008078B8">
        <w:rPr>
          <w:rStyle w:val="StyleUnderline"/>
          <w:rFonts w:asciiTheme="majorHAnsi" w:hAnsiTheme="majorHAnsi" w:cstheme="majorHAnsi"/>
        </w:rPr>
        <w:t>government. That’s why they were able to have</w:t>
      </w:r>
      <w:r w:rsidRPr="008078B8">
        <w:rPr>
          <w:rFonts w:asciiTheme="majorHAnsi" w:hAnsiTheme="majorHAnsi" w:cstheme="majorHAnsi"/>
          <w:sz w:val="16"/>
        </w:rPr>
        <w:t xml:space="preserve"> good </w:t>
      </w:r>
      <w:r w:rsidRPr="008078B8">
        <w:rPr>
          <w:rStyle w:val="StyleUnderline"/>
          <w:rFonts w:asciiTheme="majorHAnsi" w:hAnsiTheme="majorHAnsi" w:cstheme="majorHAnsi"/>
        </w:rPr>
        <w:t>effects. They didn’t regard the mainstream political process as something irrelevant to their concerns. They thought of it as something to seize</w:t>
      </w:r>
      <w:r w:rsidRPr="008078B8">
        <w:rPr>
          <w:rFonts w:asciiTheme="majorHAnsi" w:hAnsiTheme="majorHAnsi" w:cstheme="majorHAnsi"/>
          <w:sz w:val="16"/>
        </w:rPr>
        <w:t>.</w:t>
      </w:r>
      <w:r w:rsidRPr="008078B8">
        <w:rPr>
          <w:rFonts w:asciiTheme="majorHAnsi" w:hAnsiTheme="majorHAnsi" w:cstheme="majorHAnsi"/>
          <w:sz w:val="12"/>
        </w:rPr>
        <w:t>¶</w:t>
      </w:r>
      <w:r w:rsidRPr="008078B8">
        <w:rPr>
          <w:rFonts w:asciiTheme="majorHAnsi" w:hAnsiTheme="majorHAnsi" w:cstheme="majorHAnsi"/>
          <w:sz w:val="16"/>
        </w:rPr>
        <w:t xml:space="preserve"> </w:t>
      </w:r>
      <w:r w:rsidRPr="003755D1">
        <w:rPr>
          <w:rStyle w:val="StyleUnderline"/>
          <w:rFonts w:asciiTheme="majorHAnsi" w:hAnsiTheme="majorHAnsi" w:cstheme="majorHAnsi"/>
          <w:highlight w:val="green"/>
        </w:rPr>
        <w:t>The problem with many</w:t>
      </w:r>
      <w:r w:rsidRPr="008078B8">
        <w:rPr>
          <w:rFonts w:asciiTheme="majorHAnsi" w:hAnsiTheme="majorHAnsi" w:cstheme="majorHAnsi"/>
          <w:sz w:val="16"/>
        </w:rPr>
        <w:t>—but not all—</w:t>
      </w:r>
      <w:r w:rsidRPr="003755D1">
        <w:rPr>
          <w:rStyle w:val="StyleUnderline"/>
          <w:rFonts w:asciiTheme="majorHAnsi" w:hAnsiTheme="majorHAnsi" w:cstheme="majorHAnsi"/>
          <w:highlight w:val="green"/>
        </w:rPr>
        <w:t xml:space="preserve">leftists in the US </w:t>
      </w:r>
      <w:proofErr w:type="gramStart"/>
      <w:r w:rsidRPr="003755D1">
        <w:rPr>
          <w:rStyle w:val="StyleUnderline"/>
          <w:rFonts w:asciiTheme="majorHAnsi" w:hAnsiTheme="majorHAnsi" w:cstheme="majorHAnsi"/>
          <w:highlight w:val="green"/>
        </w:rPr>
        <w:t>is</w:t>
      </w:r>
      <w:proofErr w:type="gramEnd"/>
      <w:r w:rsidRPr="008078B8">
        <w:rPr>
          <w:rStyle w:val="StyleUnderline"/>
          <w:rFonts w:asciiTheme="majorHAnsi" w:hAnsiTheme="majorHAnsi" w:cstheme="majorHAnsi"/>
        </w:rPr>
        <w:t xml:space="preserve"> that </w:t>
      </w:r>
      <w:r w:rsidRPr="003755D1">
        <w:rPr>
          <w:rStyle w:val="StyleUnderline"/>
          <w:rFonts w:asciiTheme="majorHAnsi" w:hAnsiTheme="majorHAnsi" w:cstheme="majorHAnsi"/>
          <w:highlight w:val="green"/>
        </w:rPr>
        <w:t>they think the political process is so corrupted that we have to</w:t>
      </w:r>
      <w:r w:rsidRPr="008078B8">
        <w:rPr>
          <w:rStyle w:val="StyleUnderline"/>
          <w:rFonts w:asciiTheme="majorHAnsi" w:hAnsiTheme="majorHAnsi" w:cstheme="majorHAnsi"/>
        </w:rPr>
        <w:t xml:space="preserve"> completely refuse it, and </w:t>
      </w:r>
      <w:r w:rsidRPr="003755D1">
        <w:rPr>
          <w:rStyle w:val="Emphasis"/>
          <w:rFonts w:asciiTheme="majorHAnsi" w:hAnsiTheme="majorHAnsi" w:cstheme="majorHAnsi"/>
          <w:highlight w:val="green"/>
        </w:rPr>
        <w:t>leave it altogether</w:t>
      </w:r>
      <w:r w:rsidRPr="008078B8">
        <w:rPr>
          <w:rFonts w:asciiTheme="majorHAnsi" w:hAnsiTheme="majorHAnsi" w:cstheme="majorHAnsi"/>
          <w:sz w:val="16"/>
        </w:rPr>
        <w:t xml:space="preserve">. The Tea Party decided to act as an organized militant force, and </w:t>
      </w:r>
      <w:r w:rsidRPr="008078B8">
        <w:rPr>
          <w:rStyle w:val="StyleUnderline"/>
          <w:rFonts w:asciiTheme="majorHAnsi" w:hAnsiTheme="majorHAnsi" w:cstheme="majorHAnsi"/>
        </w:rPr>
        <w:t xml:space="preserve">too much of </w:t>
      </w:r>
      <w:r w:rsidRPr="003755D1">
        <w:rPr>
          <w:rStyle w:val="StyleUnderline"/>
          <w:rFonts w:asciiTheme="majorHAnsi" w:hAnsiTheme="majorHAnsi" w:cstheme="majorHAnsi"/>
          <w:highlight w:val="green"/>
        </w:rPr>
        <w:t>the US left</w:t>
      </w:r>
      <w:r w:rsidRPr="008078B8">
        <w:rPr>
          <w:rFonts w:asciiTheme="majorHAnsi" w:hAnsiTheme="majorHAnsi" w:cstheme="majorHAnsi"/>
          <w:sz w:val="16"/>
        </w:rPr>
        <w:t xml:space="preserve"> (we saw this in the wake of Occupy) </w:t>
      </w:r>
      <w:r w:rsidRPr="008078B8">
        <w:rPr>
          <w:rStyle w:val="StyleUnderline"/>
          <w:rFonts w:asciiTheme="majorHAnsi" w:hAnsiTheme="majorHAnsi" w:cstheme="majorHAnsi"/>
        </w:rPr>
        <w:t xml:space="preserve">has </w:t>
      </w:r>
      <w:r w:rsidRPr="003755D1">
        <w:rPr>
          <w:rStyle w:val="StyleUnderline"/>
          <w:rFonts w:asciiTheme="majorHAnsi" w:hAnsiTheme="majorHAnsi" w:cstheme="majorHAnsi"/>
          <w:highlight w:val="green"/>
        </w:rPr>
        <w:t>thought that to be “militant” means to</w:t>
      </w:r>
      <w:r w:rsidRPr="008078B8">
        <w:rPr>
          <w:rStyle w:val="StyleUnderline"/>
          <w:rFonts w:asciiTheme="majorHAnsi" w:hAnsiTheme="majorHAnsi" w:cstheme="majorHAnsi"/>
        </w:rPr>
        <w:t xml:space="preserve"> refuse and </w:t>
      </w:r>
      <w:r w:rsidRPr="003755D1">
        <w:rPr>
          <w:rStyle w:val="Emphasis"/>
          <w:rFonts w:asciiTheme="majorHAnsi" w:hAnsiTheme="majorHAnsi" w:cstheme="majorHAnsi"/>
          <w:highlight w:val="green"/>
        </w:rPr>
        <w:t>disperse and become fragmented</w:t>
      </w:r>
      <w:r w:rsidRPr="008078B8">
        <w:rPr>
          <w:rFonts w:asciiTheme="majorHAnsi" w:hAnsiTheme="majorHAnsi" w:cstheme="majorHAnsi"/>
          <w:sz w:val="16"/>
        </w:rPr>
        <w:t>.</w:t>
      </w:r>
      <w:r w:rsidRPr="008078B8">
        <w:rPr>
          <w:rFonts w:asciiTheme="majorHAnsi" w:hAnsiTheme="majorHAnsi" w:cstheme="majorHAnsi"/>
          <w:sz w:val="12"/>
        </w:rPr>
        <w:t>¶</w:t>
      </w:r>
      <w:r w:rsidRPr="008078B8">
        <w:rPr>
          <w:rFonts w:asciiTheme="majorHAnsi" w:hAnsiTheme="majorHAnsi" w:cstheme="majorHAnsi"/>
          <w:sz w:val="16"/>
        </w:rPr>
        <w:t xml:space="preserve"> CM: </w:t>
      </w:r>
      <w:proofErr w:type="gramStart"/>
      <w:r w:rsidRPr="008078B8">
        <w:rPr>
          <w:rFonts w:asciiTheme="majorHAnsi" w:hAnsiTheme="majorHAnsi" w:cstheme="majorHAnsi"/>
          <w:sz w:val="16"/>
        </w:rPr>
        <w:t>So</w:t>
      </w:r>
      <w:proofErr w:type="gramEnd"/>
      <w:r w:rsidRPr="008078B8">
        <w:rPr>
          <w:rFonts w:asciiTheme="majorHAnsi" w:hAnsiTheme="majorHAnsi" w:cstheme="majorHAnsi"/>
          <w:sz w:val="16"/>
        </w:rPr>
        <w:t xml:space="preserve"> what explains the left turning its back on the collective action of a political party? It would seem like a political party would fit into what the left would historically want: an apparatus that can organize collective action.</w:t>
      </w:r>
      <w:r w:rsidRPr="008078B8">
        <w:rPr>
          <w:rFonts w:asciiTheme="majorHAnsi" w:hAnsiTheme="majorHAnsi" w:cstheme="majorHAnsi"/>
          <w:sz w:val="12"/>
        </w:rPr>
        <w:t>¶</w:t>
      </w:r>
      <w:r w:rsidRPr="008078B8">
        <w:rPr>
          <w:rFonts w:asciiTheme="majorHAnsi" w:hAnsiTheme="majorHAnsi" w:cstheme="majorHAnsi"/>
          <w:sz w:val="16"/>
        </w:rPr>
        <w:t xml:space="preserve"> JD: </w:t>
      </w:r>
      <w:r w:rsidRPr="008078B8">
        <w:rPr>
          <w:rStyle w:val="StyleUnderline"/>
          <w:rFonts w:asciiTheme="majorHAnsi" w:hAnsiTheme="majorHAnsi" w:cstheme="majorHAnsi"/>
        </w:rPr>
        <w:t xml:space="preserve">There are multiple things. </w:t>
      </w:r>
      <w:r w:rsidRPr="003755D1">
        <w:rPr>
          <w:rStyle w:val="StyleUnderline"/>
          <w:rFonts w:asciiTheme="majorHAnsi" w:hAnsiTheme="majorHAnsi" w:cstheme="majorHAnsi"/>
          <w:highlight w:val="green"/>
        </w:rPr>
        <w:t>First, the fear of success</w:t>
      </w:r>
      <w:r w:rsidRPr="008078B8">
        <w:rPr>
          <w:rFonts w:asciiTheme="majorHAnsi" w:hAnsiTheme="majorHAnsi" w:cstheme="majorHAnsi"/>
          <w:sz w:val="16"/>
        </w:rPr>
        <w:t xml:space="preserve">: the left has learned from the excesses of the twentieth century. </w:t>
      </w:r>
      <w:r w:rsidRPr="003755D1">
        <w:rPr>
          <w:rStyle w:val="StyleUnderline"/>
          <w:rFonts w:asciiTheme="majorHAnsi" w:hAnsiTheme="majorHAnsi" w:cstheme="majorHAnsi"/>
          <w:highlight w:val="green"/>
        </w:rPr>
        <w:t>Where Communist</w:t>
      </w:r>
      <w:r w:rsidRPr="008078B8">
        <w:rPr>
          <w:rFonts w:asciiTheme="majorHAnsi" w:hAnsiTheme="majorHAnsi" w:cstheme="majorHAnsi"/>
          <w:sz w:val="16"/>
        </w:rPr>
        <w:t xml:space="preserve"> and socialist </w:t>
      </w:r>
      <w:r w:rsidRPr="003755D1">
        <w:rPr>
          <w:rStyle w:val="StyleUnderline"/>
          <w:rFonts w:asciiTheme="majorHAnsi" w:hAnsiTheme="majorHAnsi" w:cstheme="majorHAnsi"/>
          <w:highlight w:val="green"/>
        </w:rPr>
        <w:t>parties “succeeded,” there was violence</w:t>
      </w:r>
      <w:r w:rsidRPr="008078B8">
        <w:rPr>
          <w:rFonts w:asciiTheme="majorHAnsi" w:hAnsiTheme="majorHAnsi" w:cstheme="majorHAnsi"/>
          <w:sz w:val="16"/>
        </w:rPr>
        <w:t xml:space="preserve"> and purges and repression. One reason </w:t>
      </w:r>
      <w:r w:rsidRPr="008078B8">
        <w:rPr>
          <w:rStyle w:val="StyleUnderline"/>
          <w:rFonts w:asciiTheme="majorHAnsi" w:hAnsiTheme="majorHAnsi" w:cstheme="majorHAnsi"/>
        </w:rPr>
        <w:t>the left has turned its back</w:t>
      </w:r>
      <w:r w:rsidRPr="008078B8">
        <w:rPr>
          <w:rFonts w:asciiTheme="majorHAnsi" w:hAnsiTheme="majorHAnsi" w:cstheme="majorHAnsi"/>
          <w:sz w:val="16"/>
        </w:rPr>
        <w:t xml:space="preserve"> is </w:t>
      </w:r>
      <w:r w:rsidRPr="008078B8">
        <w:rPr>
          <w:rStyle w:val="StyleUnderline"/>
          <w:rFonts w:asciiTheme="majorHAnsi" w:hAnsiTheme="majorHAnsi" w:cstheme="majorHAnsi"/>
        </w:rPr>
        <w:t>because of this historical experience</w:t>
      </w:r>
      <w:r w:rsidRPr="008078B8">
        <w:rPr>
          <w:rFonts w:asciiTheme="majorHAnsi" w:hAnsiTheme="majorHAnsi" w:cstheme="majorHAnsi"/>
          <w:sz w:val="16"/>
        </w:rPr>
        <w:t xml:space="preserve"> of state socialism. </w:t>
      </w:r>
      <w:r w:rsidRPr="008078B8">
        <w:rPr>
          <w:rStyle w:val="StyleUnderline"/>
          <w:rFonts w:asciiTheme="majorHAnsi" w:hAnsiTheme="majorHAnsi" w:cstheme="majorHAnsi"/>
        </w:rPr>
        <w:t xml:space="preserve">And we have taken that to mean that we should not ever have a state. I think </w:t>
      </w:r>
      <w:r w:rsidRPr="003755D1">
        <w:rPr>
          <w:rStyle w:val="StyleUnderline"/>
          <w:rFonts w:asciiTheme="majorHAnsi" w:hAnsiTheme="majorHAnsi" w:cstheme="majorHAnsi"/>
          <w:highlight w:val="green"/>
        </w:rPr>
        <w:t>that’s the wrong answer. That we</w:t>
      </w:r>
      <w:r w:rsidRPr="008078B8">
        <w:rPr>
          <w:rFonts w:asciiTheme="majorHAnsi" w:hAnsiTheme="majorHAnsi" w:cstheme="majorHAnsi"/>
          <w:sz w:val="16"/>
        </w:rPr>
        <w:t>—as the left—</w:t>
      </w:r>
      <w:r w:rsidRPr="003755D1">
        <w:rPr>
          <w:rStyle w:val="StyleUnderline"/>
          <w:rFonts w:asciiTheme="majorHAnsi" w:hAnsiTheme="majorHAnsi" w:cstheme="majorHAnsi"/>
          <w:highlight w:val="green"/>
        </w:rPr>
        <w:t>made a mistake with some regimes does not</w:t>
      </w:r>
      <w:r w:rsidRPr="008078B8">
        <w:rPr>
          <w:rStyle w:val="StyleUnderline"/>
          <w:rFonts w:asciiTheme="majorHAnsi" w:hAnsiTheme="majorHAnsi" w:cstheme="majorHAnsi"/>
        </w:rPr>
        <w:t xml:space="preserve"> have to </w:t>
      </w:r>
      <w:r w:rsidRPr="003755D1">
        <w:rPr>
          <w:rStyle w:val="StyleUnderline"/>
          <w:rFonts w:asciiTheme="majorHAnsi" w:hAnsiTheme="majorHAnsi" w:cstheme="majorHAnsi"/>
          <w:highlight w:val="green"/>
        </w:rPr>
        <w:t>mean</w:t>
      </w:r>
      <w:r w:rsidRPr="008078B8">
        <w:rPr>
          <w:rStyle w:val="StyleUnderline"/>
          <w:rFonts w:asciiTheme="majorHAnsi" w:hAnsiTheme="majorHAnsi" w:cstheme="majorHAnsi"/>
        </w:rPr>
        <w:t xml:space="preserve"> that </w:t>
      </w:r>
      <w:r w:rsidRPr="003755D1">
        <w:rPr>
          <w:rStyle w:val="StyleUnderline"/>
          <w:rFonts w:asciiTheme="majorHAnsi" w:hAnsiTheme="majorHAnsi" w:cstheme="majorHAnsi"/>
          <w:highlight w:val="green"/>
        </w:rPr>
        <w:t>we can never learn</w:t>
      </w:r>
      <w:r w:rsidRPr="003755D1">
        <w:rPr>
          <w:rFonts w:asciiTheme="majorHAnsi" w:hAnsiTheme="majorHAnsi" w:cstheme="majorHAnsi"/>
          <w:sz w:val="16"/>
          <w:highlight w:val="green"/>
        </w:rPr>
        <w:t>.</w:t>
      </w:r>
      <w:r w:rsidRPr="008078B8">
        <w:rPr>
          <w:rFonts w:asciiTheme="majorHAnsi" w:hAnsiTheme="majorHAnsi" w:cstheme="majorHAnsi"/>
          <w:sz w:val="12"/>
        </w:rPr>
        <w:t>¶</w:t>
      </w:r>
      <w:r w:rsidRPr="008078B8">
        <w:rPr>
          <w:rFonts w:asciiTheme="majorHAnsi" w:hAnsiTheme="majorHAnsi" w:cstheme="majorHAnsi"/>
          <w:sz w:val="16"/>
        </w:rPr>
        <w:t xml:space="preserve"> </w:t>
      </w:r>
      <w:r w:rsidRPr="003755D1">
        <w:rPr>
          <w:rStyle w:val="StyleUnderline"/>
          <w:rFonts w:asciiTheme="majorHAnsi" w:hAnsiTheme="majorHAnsi" w:cstheme="majorHAnsi"/>
          <w:highlight w:val="green"/>
        </w:rPr>
        <w:t>Another reason</w:t>
      </w:r>
      <w:r w:rsidRPr="008078B8">
        <w:rPr>
          <w:rFonts w:asciiTheme="majorHAnsi" w:hAnsiTheme="majorHAnsi" w:cstheme="majorHAnsi"/>
          <w:sz w:val="16"/>
        </w:rPr>
        <w:t xml:space="preserve"> that </w:t>
      </w:r>
      <w:r w:rsidRPr="003755D1">
        <w:rPr>
          <w:rFonts w:asciiTheme="majorHAnsi" w:hAnsiTheme="majorHAnsi" w:cstheme="majorHAnsi"/>
          <w:sz w:val="16"/>
          <w:highlight w:val="green"/>
        </w:rPr>
        <w:t>th</w:t>
      </w:r>
      <w:r w:rsidRPr="003755D1">
        <w:rPr>
          <w:rStyle w:val="StyleUnderline"/>
          <w:rFonts w:asciiTheme="majorHAnsi" w:hAnsiTheme="majorHAnsi" w:cstheme="majorHAnsi"/>
          <w:highlight w:val="green"/>
        </w:rPr>
        <w:t>e left</w:t>
      </w:r>
      <w:r w:rsidRPr="008078B8">
        <w:rPr>
          <w:rStyle w:val="StyleUnderline"/>
          <w:rFonts w:asciiTheme="majorHAnsi" w:hAnsiTheme="majorHAnsi" w:cstheme="majorHAnsi"/>
        </w:rPr>
        <w:t xml:space="preserve"> has </w:t>
      </w:r>
      <w:r w:rsidRPr="003755D1">
        <w:rPr>
          <w:rStyle w:val="StyleUnderline"/>
          <w:rFonts w:asciiTheme="majorHAnsi" w:hAnsiTheme="majorHAnsi" w:cstheme="majorHAnsi"/>
          <w:highlight w:val="green"/>
        </w:rPr>
        <w:t>turned its back on the party</w:t>
      </w:r>
      <w:r w:rsidRPr="008078B8">
        <w:rPr>
          <w:rStyle w:val="StyleUnderline"/>
          <w:rFonts w:asciiTheme="majorHAnsi" w:hAnsiTheme="majorHAnsi" w:cstheme="majorHAnsi"/>
        </w:rPr>
        <w:t xml:space="preserve"> form </w:t>
      </w:r>
      <w:r w:rsidRPr="003755D1">
        <w:rPr>
          <w:rStyle w:val="StyleUnderline"/>
          <w:rFonts w:asciiTheme="majorHAnsi" w:hAnsiTheme="majorHAnsi" w:cstheme="majorHAnsi"/>
          <w:highlight w:val="green"/>
        </w:rPr>
        <w:t>has been</w:t>
      </w:r>
      <w:r w:rsidRPr="008078B8">
        <w:rPr>
          <w:rStyle w:val="StyleUnderline"/>
          <w:rFonts w:asciiTheme="majorHAnsi" w:hAnsiTheme="majorHAnsi" w:cstheme="majorHAnsi"/>
        </w:rPr>
        <w:t xml:space="preserve"> the important </w:t>
      </w:r>
      <w:r w:rsidRPr="003755D1">
        <w:rPr>
          <w:rStyle w:val="StyleUnderline"/>
          <w:rFonts w:asciiTheme="majorHAnsi" w:hAnsiTheme="majorHAnsi" w:cstheme="majorHAnsi"/>
          <w:highlight w:val="green"/>
        </w:rPr>
        <w:t>criticism of twentieth century parties that have been too white, too masculine</w:t>
      </w:r>
      <w:r w:rsidRPr="008078B8">
        <w:rPr>
          <w:rStyle w:val="StyleUnderline"/>
          <w:rFonts w:asciiTheme="majorHAnsi" w:hAnsiTheme="majorHAnsi" w:cstheme="majorHAnsi"/>
        </w:rPr>
        <w:t xml:space="preserve">, potentially </w:t>
      </w:r>
      <w:r w:rsidRPr="003755D1">
        <w:rPr>
          <w:rStyle w:val="StyleUnderline"/>
          <w:rFonts w:asciiTheme="majorHAnsi" w:hAnsiTheme="majorHAnsi" w:cstheme="majorHAnsi"/>
          <w:highlight w:val="green"/>
        </w:rPr>
        <w:t>homophobic</w:t>
      </w:r>
      <w:r w:rsidRPr="008078B8">
        <w:rPr>
          <w:rStyle w:val="StyleUnderline"/>
          <w:rFonts w:asciiTheme="majorHAnsi" w:hAnsiTheme="majorHAnsi" w:cstheme="majorHAnsi"/>
        </w:rPr>
        <w:t xml:space="preserve">; parties that have operated in intensely hierarchical fashion. </w:t>
      </w:r>
      <w:r w:rsidRPr="003755D1">
        <w:rPr>
          <w:rStyle w:val="Emphasis"/>
          <w:rFonts w:asciiTheme="majorHAnsi" w:hAnsiTheme="majorHAnsi" w:cstheme="majorHAnsi"/>
          <w:highlight w:val="green"/>
        </w:rPr>
        <w:t>Those criticisms are real.</w:t>
      </w:r>
      <w:r w:rsidRPr="003755D1">
        <w:rPr>
          <w:rStyle w:val="StyleUnderline"/>
          <w:rFonts w:asciiTheme="majorHAnsi" w:hAnsiTheme="majorHAnsi" w:cstheme="majorHAnsi"/>
          <w:highlight w:val="green"/>
        </w:rPr>
        <w:t xml:space="preserve"> </w:t>
      </w:r>
      <w:r w:rsidRPr="003755D1">
        <w:rPr>
          <w:rStyle w:val="Emphasis"/>
          <w:rFonts w:asciiTheme="majorHAnsi" w:hAnsiTheme="majorHAnsi" w:cstheme="majorHAnsi"/>
          <w:highlight w:val="green"/>
        </w:rPr>
        <w:t>But rather than saying we can’t have a party form because that’s just what a party does, why not make a party that is not repressive</w:t>
      </w:r>
      <w:r w:rsidRPr="003755D1">
        <w:rPr>
          <w:rStyle w:val="StyleUnderline"/>
          <w:rFonts w:asciiTheme="majorHAnsi" w:hAnsiTheme="majorHAnsi" w:cstheme="majorHAnsi"/>
          <w:highlight w:val="green"/>
        </w:rPr>
        <w:t xml:space="preserve"> and does not exclude</w:t>
      </w:r>
      <w:r w:rsidRPr="008078B8">
        <w:rPr>
          <w:rStyle w:val="StyleUnderline"/>
          <w:rFonts w:asciiTheme="majorHAnsi" w:hAnsiTheme="majorHAnsi" w:cstheme="majorHAnsi"/>
        </w:rPr>
        <w:t xml:space="preserve"> or diminish people </w:t>
      </w:r>
      <w:r w:rsidRPr="003755D1">
        <w:rPr>
          <w:rStyle w:val="StyleUnderline"/>
          <w:rFonts w:asciiTheme="majorHAnsi" w:hAnsiTheme="majorHAnsi" w:cstheme="majorHAnsi"/>
          <w:highlight w:val="green"/>
        </w:rPr>
        <w:t>on the basis of sex, race, or sexuality</w:t>
      </w:r>
      <w:r w:rsidRPr="008078B8">
        <w:rPr>
          <w:rStyle w:val="StyleUnderline"/>
          <w:rFonts w:asciiTheme="majorHAnsi" w:hAnsiTheme="majorHAnsi" w:cstheme="majorHAnsi"/>
        </w:rPr>
        <w:t>?</w:t>
      </w:r>
      <w:r w:rsidRPr="008078B8">
        <w:rPr>
          <w:rFonts w:asciiTheme="majorHAnsi" w:hAnsiTheme="majorHAnsi" w:cstheme="majorHAnsi"/>
          <w:sz w:val="12"/>
        </w:rPr>
        <w:t>¶</w:t>
      </w:r>
      <w:r w:rsidRPr="008078B8">
        <w:rPr>
          <w:rFonts w:asciiTheme="majorHAnsi" w:hAnsiTheme="majorHAnsi" w:cstheme="majorHAnsi"/>
          <w:sz w:val="16"/>
        </w:rPr>
        <w:t xml:space="preserve"> So we’ve got at least two historical problems that have made people very reluctant to use the party. I also think that, whether or not you mark it as 1968 or 1989, </w:t>
      </w:r>
      <w:r w:rsidRPr="003755D1">
        <w:rPr>
          <w:rStyle w:val="StyleUnderline"/>
          <w:rFonts w:asciiTheme="majorHAnsi" w:hAnsiTheme="majorHAnsi" w:cstheme="majorHAnsi"/>
          <w:highlight w:val="green"/>
        </w:rPr>
        <w:t>the left’s embrace of cultural individualism</w:t>
      </w:r>
      <w:r w:rsidRPr="008078B8">
        <w:rPr>
          <w:rStyle w:val="StyleUnderline"/>
          <w:rFonts w:asciiTheme="majorHAnsi" w:hAnsiTheme="majorHAnsi" w:cstheme="majorHAnsi"/>
        </w:rPr>
        <w:t xml:space="preserve"> and the free flow of personal experimentation </w:t>
      </w:r>
      <w:r w:rsidRPr="003755D1">
        <w:rPr>
          <w:rStyle w:val="StyleUnderline"/>
          <w:rFonts w:asciiTheme="majorHAnsi" w:hAnsiTheme="majorHAnsi" w:cstheme="majorHAnsi"/>
          <w:highlight w:val="green"/>
        </w:rPr>
        <w:t>has made it critical of</w:t>
      </w:r>
      <w:r w:rsidRPr="008078B8">
        <w:rPr>
          <w:rStyle w:val="StyleUnderline"/>
          <w:rFonts w:asciiTheme="majorHAnsi" w:hAnsiTheme="majorHAnsi" w:cstheme="majorHAnsi"/>
        </w:rPr>
        <w:t xml:space="preserve"> discipline and</w:t>
      </w:r>
      <w:r w:rsidRPr="008078B8">
        <w:rPr>
          <w:rFonts w:asciiTheme="majorHAnsi" w:hAnsiTheme="majorHAnsi" w:cstheme="majorHAnsi"/>
          <w:sz w:val="16"/>
        </w:rPr>
        <w:t xml:space="preserve"> critical of </w:t>
      </w:r>
      <w:r w:rsidRPr="003755D1">
        <w:rPr>
          <w:rStyle w:val="StyleUnderline"/>
          <w:rFonts w:asciiTheme="majorHAnsi" w:hAnsiTheme="majorHAnsi" w:cstheme="majorHAnsi"/>
          <w:highlight w:val="green"/>
        </w:rPr>
        <w:t>collectivity. But</w:t>
      </w:r>
      <w:r w:rsidRPr="008078B8">
        <w:rPr>
          <w:rFonts w:asciiTheme="majorHAnsi" w:hAnsiTheme="majorHAnsi" w:cstheme="majorHAnsi"/>
          <w:sz w:val="16"/>
        </w:rPr>
        <w:t xml:space="preserve"> I think </w:t>
      </w:r>
      <w:r w:rsidRPr="003755D1">
        <w:rPr>
          <w:rStyle w:val="Emphasis"/>
          <w:rFonts w:asciiTheme="majorHAnsi" w:hAnsiTheme="majorHAnsi" w:cstheme="majorHAnsi"/>
          <w:highlight w:val="green"/>
        </w:rPr>
        <w:t>that’s just a capitalist sellout</w:t>
      </w:r>
      <w:r w:rsidRPr="003755D1">
        <w:rPr>
          <w:rStyle w:val="StyleUnderline"/>
          <w:rFonts w:asciiTheme="majorHAnsi" w:hAnsiTheme="majorHAnsi" w:cstheme="majorHAnsi"/>
          <w:highlight w:val="green"/>
        </w:rPr>
        <w:t>. Saying everybody should</w:t>
      </w:r>
      <w:r w:rsidRPr="008078B8">
        <w:rPr>
          <w:rStyle w:val="StyleUnderline"/>
          <w:rFonts w:asciiTheme="majorHAnsi" w:hAnsiTheme="majorHAnsi" w:cstheme="majorHAnsi"/>
        </w:rPr>
        <w:t xml:space="preserve"> just </w:t>
      </w:r>
      <w:r w:rsidRPr="003755D1">
        <w:rPr>
          <w:rStyle w:val="StyleUnderline"/>
          <w:rFonts w:asciiTheme="majorHAnsi" w:hAnsiTheme="majorHAnsi" w:cstheme="majorHAnsi"/>
          <w:highlight w:val="green"/>
        </w:rPr>
        <w:t>“do their own thing” is</w:t>
      </w:r>
      <w:r w:rsidRPr="008078B8">
        <w:rPr>
          <w:rStyle w:val="StyleUnderline"/>
          <w:rFonts w:asciiTheme="majorHAnsi" w:hAnsiTheme="majorHAnsi" w:cstheme="majorHAnsi"/>
        </w:rPr>
        <w:t xml:space="preserve"> just </w:t>
      </w:r>
      <w:r w:rsidRPr="003755D1">
        <w:rPr>
          <w:rStyle w:val="Emphasis"/>
          <w:rFonts w:asciiTheme="majorHAnsi" w:hAnsiTheme="majorHAnsi" w:cstheme="majorHAnsi"/>
          <w:highlight w:val="green"/>
        </w:rPr>
        <w:t>going in the direction of the dominant culture</w:t>
      </w:r>
      <w:r w:rsidRPr="003755D1">
        <w:rPr>
          <w:rStyle w:val="StyleUnderline"/>
          <w:rFonts w:asciiTheme="majorHAnsi" w:hAnsiTheme="majorHAnsi" w:cstheme="majorHAnsi"/>
          <w:highlight w:val="green"/>
        </w:rPr>
        <w:t>. That is</w:t>
      </w:r>
      <w:r w:rsidRPr="008078B8">
        <w:rPr>
          <w:rStyle w:val="StyleUnderline"/>
          <w:rFonts w:asciiTheme="majorHAnsi" w:hAnsiTheme="majorHAnsi" w:cstheme="majorHAnsi"/>
        </w:rPr>
        <w:t xml:space="preserve"> actually </w:t>
      </w:r>
      <w:r w:rsidRPr="003755D1">
        <w:rPr>
          <w:rStyle w:val="StyleUnderline"/>
          <w:rFonts w:asciiTheme="majorHAnsi" w:hAnsiTheme="majorHAnsi" w:cstheme="majorHAnsi"/>
          <w:highlight w:val="green"/>
        </w:rPr>
        <w:t>not a left position at all</w:t>
      </w:r>
      <w:r w:rsidRPr="008078B8">
        <w:rPr>
          <w:rFonts w:asciiTheme="majorHAnsi" w:hAnsiTheme="majorHAnsi" w:cstheme="majorHAnsi"/>
          <w:sz w:val="16"/>
        </w:rPr>
        <w:t>.</w:t>
      </w:r>
      <w:r w:rsidRPr="008078B8">
        <w:rPr>
          <w:rFonts w:asciiTheme="majorHAnsi" w:hAnsiTheme="majorHAnsi" w:cstheme="majorHAnsi"/>
          <w:sz w:val="12"/>
        </w:rPr>
        <w:t>¶</w:t>
      </w:r>
      <w:r w:rsidRPr="008078B8">
        <w:rPr>
          <w:rFonts w:asciiTheme="majorHAnsi" w:hAnsiTheme="majorHAnsi" w:cstheme="majorHAnsi"/>
          <w:sz w:val="16"/>
        </w:rPr>
        <w:t xml:space="preserve"> CM: </w:t>
      </w:r>
      <w:proofErr w:type="gramStart"/>
      <w:r w:rsidRPr="008078B8">
        <w:rPr>
          <w:rFonts w:asciiTheme="majorHAnsi" w:hAnsiTheme="majorHAnsi" w:cstheme="majorHAnsi"/>
          <w:sz w:val="16"/>
        </w:rPr>
        <w:t>So</w:t>
      </w:r>
      <w:proofErr w:type="gramEnd"/>
      <w:r w:rsidRPr="008078B8">
        <w:rPr>
          <w:rFonts w:asciiTheme="majorHAnsi" w:hAnsiTheme="majorHAnsi" w:cstheme="majorHAnsi"/>
          <w:sz w:val="16"/>
        </w:rPr>
        <w:t xml:space="preserve"> does </w:t>
      </w:r>
      <w:r w:rsidRPr="008078B8">
        <w:rPr>
          <w:rStyle w:val="StyleUnderline"/>
          <w:rFonts w:asciiTheme="majorHAnsi" w:hAnsiTheme="majorHAnsi" w:cstheme="majorHAnsi"/>
        </w:rPr>
        <w:t>identity politics undermine collectivism</w:t>
      </w:r>
      <w:r w:rsidRPr="008078B8">
        <w:rPr>
          <w:rFonts w:asciiTheme="majorHAnsi" w:hAnsiTheme="majorHAnsi" w:cstheme="majorHAnsi"/>
          <w:sz w:val="16"/>
        </w:rPr>
        <w:t xml:space="preserve">? </w:t>
      </w:r>
      <w:r w:rsidRPr="008078B8">
        <w:rPr>
          <w:rStyle w:val="StyleUnderline"/>
          <w:rFonts w:asciiTheme="majorHAnsi" w:hAnsiTheme="majorHAnsi" w:cstheme="majorHAnsi"/>
        </w:rPr>
        <w:t>And</w:t>
      </w:r>
      <w:r w:rsidRPr="008078B8">
        <w:rPr>
          <w:rFonts w:asciiTheme="majorHAnsi" w:hAnsiTheme="majorHAnsi" w:cstheme="majorHAnsi"/>
          <w:sz w:val="16"/>
        </w:rPr>
        <w:t xml:space="preserve"> did that end up </w:t>
      </w:r>
      <w:r w:rsidRPr="008078B8">
        <w:rPr>
          <w:rStyle w:val="StyleUnderline"/>
          <w:rFonts w:asciiTheme="majorHAnsi" w:hAnsiTheme="majorHAnsi" w:cstheme="majorHAnsi"/>
        </w:rPr>
        <w:t>lead</w:t>
      </w:r>
      <w:r w:rsidRPr="008078B8">
        <w:rPr>
          <w:rFonts w:asciiTheme="majorHAnsi" w:hAnsiTheme="majorHAnsi" w:cstheme="majorHAnsi"/>
          <w:sz w:val="16"/>
        </w:rPr>
        <w:t xml:space="preserve">ing </w:t>
      </w:r>
      <w:r w:rsidRPr="008078B8">
        <w:rPr>
          <w:rStyle w:val="StyleUnderline"/>
          <w:rFonts w:asciiTheme="majorHAnsi" w:hAnsiTheme="majorHAnsi" w:cstheme="majorHAnsi"/>
        </w:rPr>
        <w:t>to fragmentation and a weakening of the left</w:t>
      </w:r>
      <w:r w:rsidRPr="008078B8">
        <w:rPr>
          <w:rFonts w:asciiTheme="majorHAnsi" w:hAnsiTheme="majorHAnsi" w:cstheme="majorHAnsi"/>
          <w:sz w:val="16"/>
        </w:rPr>
        <w:t>? Because there are a lot of people we’ve had on the show—and one person in particular, Thomas Frank—who say that there is no left in the United States.</w:t>
      </w:r>
      <w:r w:rsidRPr="008078B8">
        <w:rPr>
          <w:rFonts w:asciiTheme="majorHAnsi" w:hAnsiTheme="majorHAnsi" w:cstheme="majorHAnsi"/>
          <w:sz w:val="12"/>
        </w:rPr>
        <w:t>¶</w:t>
      </w:r>
      <w:r w:rsidRPr="008078B8">
        <w:rPr>
          <w:rFonts w:asciiTheme="majorHAnsi" w:hAnsiTheme="majorHAnsi" w:cstheme="majorHAnsi"/>
          <w:sz w:val="16"/>
        </w:rPr>
        <w:t xml:space="preserve"> JD: First I want to say that I disagree with the claim that there is no left. In fact, I think that “the left” is that group that keeps denying its own existence. We’re always saying that we’re the ones who don’t exist. But the right thinks that we exist. That’s what is so fantastic, actually. Did you see the New York Post screaming that Bernie Sanders is really a communist? Great! They’re really still afraid of communists! And </w:t>
      </w:r>
      <w:proofErr w:type="gramStart"/>
      <w:r w:rsidRPr="008078B8">
        <w:rPr>
          <w:rFonts w:asciiTheme="majorHAnsi" w:hAnsiTheme="majorHAnsi" w:cstheme="majorHAnsi"/>
          <w:sz w:val="16"/>
        </w:rPr>
        <w:t>it’s</w:t>
      </w:r>
      <w:proofErr w:type="gramEnd"/>
      <w:r w:rsidRPr="008078B8">
        <w:rPr>
          <w:rFonts w:asciiTheme="majorHAnsi" w:hAnsiTheme="majorHAnsi" w:cstheme="majorHAnsi"/>
          <w:sz w:val="16"/>
        </w:rPr>
        <w:t xml:space="preserve"> people on the left who say, “Oh, no, we’re not here at all!”</w:t>
      </w:r>
      <w:r w:rsidRPr="008078B8">
        <w:rPr>
          <w:rFonts w:asciiTheme="majorHAnsi" w:hAnsiTheme="majorHAnsi" w:cstheme="majorHAnsi"/>
          <w:sz w:val="12"/>
        </w:rPr>
        <w:t>¶</w:t>
      </w:r>
      <w:r w:rsidRPr="008078B8">
        <w:rPr>
          <w:rFonts w:asciiTheme="majorHAnsi" w:hAnsiTheme="majorHAnsi" w:cstheme="majorHAnsi"/>
          <w:sz w:val="16"/>
        </w:rPr>
        <w:t xml:space="preserve"> The left denies its own existence and it denies its own collectivity. Now, is identity politics to blame? Maybe it’s better to say that </w:t>
      </w:r>
      <w:r w:rsidRPr="008078B8">
        <w:rPr>
          <w:rStyle w:val="StyleUnderline"/>
          <w:rFonts w:asciiTheme="majorHAnsi" w:hAnsiTheme="majorHAnsi" w:cstheme="majorHAnsi"/>
        </w:rPr>
        <w:t xml:space="preserve">identity politics has been a symptom of the pressure of capitalism. </w:t>
      </w:r>
      <w:r w:rsidRPr="003755D1">
        <w:rPr>
          <w:rStyle w:val="StyleUnderline"/>
          <w:rFonts w:asciiTheme="majorHAnsi" w:hAnsiTheme="majorHAnsi" w:cstheme="majorHAnsi"/>
          <w:highlight w:val="green"/>
        </w:rPr>
        <w:t>Capitalism has operated in the US by exacerbating racial differences</w:t>
      </w:r>
      <w:r w:rsidRPr="003755D1">
        <w:rPr>
          <w:rFonts w:asciiTheme="majorHAnsi" w:hAnsiTheme="majorHAnsi" w:cstheme="majorHAnsi"/>
          <w:sz w:val="16"/>
          <w:highlight w:val="green"/>
        </w:rPr>
        <w:t>.</w:t>
      </w:r>
      <w:r w:rsidRPr="008078B8">
        <w:rPr>
          <w:rFonts w:asciiTheme="majorHAnsi" w:hAnsiTheme="majorHAnsi" w:cstheme="majorHAnsi"/>
          <w:sz w:val="16"/>
        </w:rPr>
        <w:t xml:space="preserve"> That has to be addressed on the left, and </w:t>
      </w:r>
      <w:r w:rsidRPr="003755D1">
        <w:rPr>
          <w:rStyle w:val="StyleUnderline"/>
          <w:rFonts w:asciiTheme="majorHAnsi" w:hAnsiTheme="majorHAnsi" w:cstheme="majorHAnsi"/>
          <w:highlight w:val="green"/>
        </w:rPr>
        <w:t>the left has been addressing that. But</w:t>
      </w:r>
      <w:r w:rsidRPr="008078B8">
        <w:rPr>
          <w:rFonts w:asciiTheme="majorHAnsi" w:hAnsiTheme="majorHAnsi" w:cstheme="majorHAnsi"/>
          <w:sz w:val="16"/>
        </w:rPr>
        <w:t xml:space="preserve"> we haven’t been addressing it in a way that recognizes how racism operates to support capitalism. Instead, </w:t>
      </w:r>
      <w:r w:rsidRPr="003755D1">
        <w:rPr>
          <w:rStyle w:val="StyleUnderline"/>
          <w:rFonts w:asciiTheme="majorHAnsi" w:hAnsiTheme="majorHAnsi" w:cstheme="majorHAnsi"/>
          <w:highlight w:val="green"/>
        </w:rPr>
        <w:t>we’ve made it too much about identity rather than as an element in building collective solidarity</w:t>
      </w:r>
      <w:r w:rsidRPr="003755D1">
        <w:rPr>
          <w:rFonts w:asciiTheme="majorHAnsi" w:hAnsiTheme="majorHAnsi" w:cstheme="majorHAnsi"/>
          <w:sz w:val="16"/>
          <w:highlight w:val="green"/>
        </w:rPr>
        <w:t>.</w:t>
      </w:r>
      <w:r w:rsidRPr="008078B8">
        <w:rPr>
          <w:rFonts w:asciiTheme="majorHAnsi" w:hAnsiTheme="majorHAnsi" w:cstheme="majorHAnsi"/>
          <w:sz w:val="12"/>
        </w:rPr>
        <w:t>¶</w:t>
      </w:r>
      <w:r w:rsidRPr="008078B8">
        <w:rPr>
          <w:rFonts w:asciiTheme="majorHAnsi" w:hAnsiTheme="majorHAnsi" w:cstheme="majorHAnsi"/>
          <w:sz w:val="16"/>
        </w:rPr>
        <w:t xml:space="preserve"> I’m trying to find a way around this to express that </w:t>
      </w:r>
      <w:r w:rsidRPr="008078B8">
        <w:rPr>
          <w:rStyle w:val="StyleUnderline"/>
          <w:rFonts w:asciiTheme="majorHAnsi" w:hAnsiTheme="majorHAnsi" w:cstheme="majorHAnsi"/>
        </w:rPr>
        <w:t xml:space="preserve">identity politics has been important but it’s reached its limits. </w:t>
      </w:r>
      <w:r w:rsidRPr="003755D1">
        <w:rPr>
          <w:rStyle w:val="Emphasis"/>
          <w:rFonts w:asciiTheme="majorHAnsi" w:hAnsiTheme="majorHAnsi" w:cstheme="majorHAnsi"/>
          <w:highlight w:val="green"/>
        </w:rPr>
        <w:t>Identity politics can’t go any further insofar as it denies the impact of capitalism</w:t>
      </w:r>
      <w:r w:rsidRPr="003755D1">
        <w:rPr>
          <w:rFonts w:asciiTheme="majorHAnsi" w:hAnsiTheme="majorHAnsi" w:cstheme="majorHAnsi"/>
          <w:sz w:val="16"/>
          <w:highlight w:val="green"/>
        </w:rPr>
        <w:t>.</w:t>
      </w:r>
      <w:r w:rsidRPr="008078B8">
        <w:rPr>
          <w:rFonts w:asciiTheme="majorHAnsi" w:hAnsiTheme="majorHAnsi" w:cstheme="majorHAnsi"/>
          <w:sz w:val="16"/>
        </w:rPr>
        <w:t xml:space="preserve"> An identity politics that just rests on itself is nothing but liberalism. </w:t>
      </w:r>
      <w:r w:rsidRPr="003755D1">
        <w:rPr>
          <w:rStyle w:val="StyleUnderline"/>
          <w:rFonts w:asciiTheme="majorHAnsi" w:hAnsiTheme="majorHAnsi" w:cstheme="majorHAnsi"/>
          <w:highlight w:val="green"/>
        </w:rPr>
        <w:t>Like all of the sudden everything will be better if black people and white people are equally exploited? What if black people and white people say, “</w:t>
      </w:r>
      <w:r w:rsidRPr="003755D1">
        <w:rPr>
          <w:rStyle w:val="Emphasis"/>
          <w:rFonts w:asciiTheme="majorHAnsi" w:hAnsiTheme="majorHAnsi" w:cstheme="majorHAnsi"/>
          <w:highlight w:val="green"/>
        </w:rPr>
        <w:t>No, we don’t want to live in a society based on exploitation?</w:t>
      </w:r>
      <w:r w:rsidRPr="003755D1">
        <w:rPr>
          <w:rStyle w:val="StyleUnderline"/>
          <w:rFonts w:asciiTheme="majorHAnsi" w:hAnsiTheme="majorHAnsi" w:cstheme="majorHAnsi"/>
          <w:highlight w:val="green"/>
        </w:rPr>
        <w:t>”</w:t>
      </w:r>
      <w:r w:rsidRPr="003755D1">
        <w:rPr>
          <w:rFonts w:asciiTheme="majorHAnsi" w:hAnsiTheme="majorHAnsi" w:cstheme="majorHAnsi"/>
          <w:sz w:val="12"/>
          <w:highlight w:val="green"/>
        </w:rPr>
        <w:t>¶</w:t>
      </w:r>
      <w:r w:rsidRPr="008078B8">
        <w:rPr>
          <w:rFonts w:asciiTheme="majorHAnsi" w:hAnsiTheme="majorHAnsi" w:cstheme="majorHAnsi"/>
          <w:sz w:val="16"/>
        </w:rPr>
        <w:t xml:space="preserve"> CM: You were saying that the left denies its own collectivity. Is that only in the US? Is that unique to the US culture of the left?</w:t>
      </w:r>
      <w:r w:rsidRPr="008078B8">
        <w:rPr>
          <w:rFonts w:asciiTheme="majorHAnsi" w:hAnsiTheme="majorHAnsi" w:cstheme="majorHAnsi"/>
          <w:sz w:val="12"/>
        </w:rPr>
        <w:t>¶</w:t>
      </w:r>
      <w:r w:rsidRPr="008078B8">
        <w:rPr>
          <w:rFonts w:asciiTheme="majorHAnsi" w:hAnsiTheme="majorHAnsi" w:cstheme="majorHAnsi"/>
          <w:sz w:val="16"/>
        </w:rPr>
        <w:t xml:space="preserve"> JD: That’s a really important question, and I’m not sure. Traveling in Europe, I see two different things. On the one hand I see a broad left discussion that is, in part, mediated through social media and is pretty generational—people in their twenties and thirties or younger—and that </w:t>
      </w:r>
      <w:r w:rsidRPr="008078B8">
        <w:rPr>
          <w:rStyle w:val="StyleUnderline"/>
          <w:rFonts w:asciiTheme="majorHAnsi" w:hAnsiTheme="majorHAnsi" w:cstheme="majorHAnsi"/>
        </w:rPr>
        <w:t>there’s a general feeling about the problem of collectivity, the problem of building something with cohesion</w:t>
      </w:r>
      <w:r w:rsidRPr="008078B8">
        <w:rPr>
          <w:rFonts w:asciiTheme="majorHAnsi" w:hAnsiTheme="majorHAnsi" w:cstheme="majorHAnsi"/>
          <w:sz w:val="16"/>
        </w:rPr>
        <w:t>, and a temptation to just emphasize multiplicity. You see this everywhere. Everybody worries about this, as far as what I’ve seen.</w:t>
      </w:r>
      <w:r w:rsidRPr="008078B8">
        <w:rPr>
          <w:rFonts w:asciiTheme="majorHAnsi" w:hAnsiTheme="majorHAnsi" w:cstheme="majorHAnsi"/>
          <w:sz w:val="12"/>
        </w:rPr>
        <w:t>¶</w:t>
      </w:r>
      <w:r w:rsidRPr="008078B8">
        <w:rPr>
          <w:rFonts w:asciiTheme="majorHAnsi" w:hAnsiTheme="majorHAnsi" w:cstheme="majorHAnsi"/>
          <w:sz w:val="16"/>
        </w:rPr>
        <w:t xml:space="preserve"> On the other hand, there are countries whose political culture has embraced parties much more, and fights politically through parties. Like Greece, for example—and we’ve seen the ups and downs with </w:t>
      </w:r>
      <w:proofErr w:type="spellStart"/>
      <w:r w:rsidRPr="008078B8">
        <w:rPr>
          <w:rFonts w:asciiTheme="majorHAnsi" w:hAnsiTheme="majorHAnsi" w:cstheme="majorHAnsi"/>
          <w:sz w:val="16"/>
        </w:rPr>
        <w:t>Syriza</w:t>
      </w:r>
      <w:proofErr w:type="spellEnd"/>
      <w:r w:rsidRPr="008078B8">
        <w:rPr>
          <w:rFonts w:asciiTheme="majorHAnsi" w:hAnsiTheme="majorHAnsi" w:cstheme="majorHAnsi"/>
          <w:sz w:val="16"/>
        </w:rPr>
        <w:t xml:space="preserve"> over the last two years. And Spain also. Because they have a parliamentary system where small parties can actually get in the mix and have a political effect—in ways that our two-party system excludes—the European context allows for more enthusiasm for the party as a </w:t>
      </w:r>
      <w:r w:rsidRPr="008078B8">
        <w:rPr>
          <w:rFonts w:asciiTheme="majorHAnsi" w:hAnsiTheme="majorHAnsi" w:cstheme="majorHAnsi"/>
          <w:sz w:val="16"/>
        </w:rPr>
        <w:lastRenderedPageBreak/>
        <w:t>form for politics.</w:t>
      </w:r>
      <w:r w:rsidRPr="008078B8">
        <w:rPr>
          <w:rFonts w:asciiTheme="majorHAnsi" w:hAnsiTheme="majorHAnsi" w:cstheme="majorHAnsi"/>
          <w:sz w:val="12"/>
        </w:rPr>
        <w:t>¶</w:t>
      </w:r>
      <w:r w:rsidRPr="008078B8">
        <w:rPr>
          <w:rFonts w:asciiTheme="majorHAnsi" w:hAnsiTheme="majorHAnsi" w:cstheme="majorHAnsi"/>
          <w:sz w:val="16"/>
        </w:rPr>
        <w:t xml:space="preserve"> But there’s still a lot of disagreement on the far left about whether or not the party form is useful, and shouldn’t we in fact retreat and have multiple actions and artistic events—you know, the whole alter-globalization framework. That’s still alive in a lot of places. CM: You mentioned the structure of the US electoral system doesn’t allow for a political party to necessarily be the solution for a group like Occupy. Is that one of the reasons that activists dismiss the party structure as something that could help move their agenda forward?</w:t>
      </w:r>
      <w:r w:rsidRPr="008078B8">
        <w:rPr>
          <w:rFonts w:asciiTheme="majorHAnsi" w:hAnsiTheme="majorHAnsi" w:cstheme="majorHAnsi"/>
          <w:sz w:val="12"/>
        </w:rPr>
        <w:t>¶</w:t>
      </w:r>
      <w:r w:rsidRPr="008078B8">
        <w:rPr>
          <w:rFonts w:asciiTheme="majorHAnsi" w:hAnsiTheme="majorHAnsi" w:cstheme="majorHAnsi"/>
          <w:sz w:val="16"/>
        </w:rPr>
        <w:t xml:space="preserve"> JD: </w:t>
      </w:r>
      <w:r w:rsidRPr="003755D1">
        <w:rPr>
          <w:rStyle w:val="StyleUnderline"/>
          <w:rFonts w:asciiTheme="majorHAnsi" w:hAnsiTheme="majorHAnsi" w:cstheme="majorHAnsi"/>
          <w:highlight w:val="green"/>
        </w:rPr>
        <w:t>We can think about the Black Panther Party as a neat example</w:t>
      </w:r>
      <w:r w:rsidRPr="008078B8">
        <w:rPr>
          <w:rFonts w:asciiTheme="majorHAnsi" w:hAnsiTheme="majorHAnsi" w:cstheme="majorHAnsi"/>
          <w:sz w:val="16"/>
        </w:rPr>
        <w:t xml:space="preserve"> in the US context: </w:t>
      </w:r>
      <w:r w:rsidRPr="003755D1">
        <w:rPr>
          <w:rStyle w:val="StyleUnderline"/>
          <w:rFonts w:asciiTheme="majorHAnsi" w:hAnsiTheme="majorHAnsi" w:cstheme="majorHAnsi"/>
          <w:highlight w:val="green"/>
        </w:rPr>
        <w:t>A party which was operating not primarily to win elections but to galvanize social power</w:t>
      </w:r>
      <w:r w:rsidRPr="008078B8">
        <w:rPr>
          <w:rFonts w:asciiTheme="majorHAnsi" w:hAnsiTheme="majorHAnsi" w:cstheme="majorHAnsi"/>
          <w:sz w:val="16"/>
        </w:rPr>
        <w:t>. That’s an interesting way of thinking about what else parties can do in the US.</w:t>
      </w:r>
      <w:r w:rsidRPr="008078B8">
        <w:rPr>
          <w:rFonts w:asciiTheme="majorHAnsi" w:hAnsiTheme="majorHAnsi" w:cstheme="majorHAnsi"/>
          <w:sz w:val="12"/>
        </w:rPr>
        <w:t>¶</w:t>
      </w:r>
      <w:r w:rsidRPr="008078B8">
        <w:rPr>
          <w:rFonts w:asciiTheme="majorHAnsi" w:hAnsiTheme="majorHAnsi" w:cstheme="majorHAnsi"/>
          <w:sz w:val="16"/>
        </w:rPr>
        <w:t xml:space="preserve"> </w:t>
      </w:r>
      <w:r w:rsidRPr="008078B8">
        <w:rPr>
          <w:rStyle w:val="StyleUnderline"/>
          <w:rFonts w:asciiTheme="majorHAnsi" w:hAnsiTheme="majorHAnsi" w:cstheme="majorHAnsi"/>
        </w:rPr>
        <w:t>Or we can think about parties in terms of local elections</w:t>
      </w:r>
      <w:r w:rsidRPr="008078B8">
        <w:rPr>
          <w:rFonts w:asciiTheme="majorHAnsi" w:hAnsiTheme="majorHAnsi" w:cstheme="majorHAnsi"/>
          <w:sz w:val="16"/>
        </w:rPr>
        <w:t>. Socialist Alternative has been doing really neat work all over the country, organizing around local elections with people running as socialist candidates not within a mainstream party. I think that even as we come up against the limits of a two-party system, we can also begin to think better about local and regional elections.</w:t>
      </w:r>
      <w:r w:rsidRPr="008078B8">
        <w:rPr>
          <w:rFonts w:asciiTheme="majorHAnsi" w:hAnsiTheme="majorHAnsi" w:cstheme="majorHAnsi"/>
          <w:sz w:val="12"/>
        </w:rPr>
        <w:t>¶</w:t>
      </w:r>
      <w:r w:rsidRPr="008078B8">
        <w:rPr>
          <w:rFonts w:asciiTheme="majorHAnsi" w:hAnsiTheme="majorHAnsi" w:cstheme="majorHAnsi"/>
          <w:sz w:val="16"/>
        </w:rPr>
        <w:t xml:space="preserve"> The left really likes that old saw: “Think Globally, Act Locally.” And then it rejects parties—even though </w:t>
      </w:r>
      <w:r w:rsidRPr="008078B8">
        <w:rPr>
          <w:rStyle w:val="StyleUnderline"/>
          <w:rFonts w:asciiTheme="majorHAnsi" w:hAnsiTheme="majorHAnsi" w:cstheme="majorHAnsi"/>
        </w:rPr>
        <w:t>political parties are, historically, forms</w:t>
      </w:r>
      <w:r w:rsidRPr="008078B8">
        <w:rPr>
          <w:rFonts w:asciiTheme="majorHAnsi" w:hAnsiTheme="majorHAnsi" w:cstheme="majorHAnsi"/>
          <w:sz w:val="16"/>
        </w:rPr>
        <w:t xml:space="preserve"> that do that, </w:t>
      </w:r>
      <w:r w:rsidRPr="008078B8">
        <w:rPr>
          <w:rStyle w:val="StyleUnderline"/>
          <w:rFonts w:asciiTheme="majorHAnsi" w:hAnsiTheme="majorHAnsi" w:cstheme="majorHAnsi"/>
        </w:rPr>
        <w:t>that actually scale, that operate on multiple levels as organizations</w:t>
      </w:r>
      <w:r w:rsidRPr="008078B8">
        <w:rPr>
          <w:rFonts w:asciiTheme="majorHAnsi" w:hAnsiTheme="majorHAnsi" w:cstheme="majorHAnsi"/>
          <w:sz w:val="16"/>
        </w:rPr>
        <w:t>.</w:t>
      </w:r>
      <w:r w:rsidRPr="008078B8">
        <w:rPr>
          <w:rFonts w:asciiTheme="majorHAnsi" w:hAnsiTheme="majorHAnsi" w:cstheme="majorHAnsi"/>
          <w:sz w:val="12"/>
        </w:rPr>
        <w:t>¶</w:t>
      </w:r>
      <w:r w:rsidRPr="008078B8">
        <w:rPr>
          <w:rFonts w:asciiTheme="majorHAnsi" w:hAnsiTheme="majorHAnsi" w:cstheme="majorHAnsi"/>
          <w:sz w:val="16"/>
        </w:rPr>
        <w:t xml:space="preserve"> That we have a two-party system makes sense as an excuse why </w:t>
      </w:r>
      <w:r w:rsidRPr="008078B8">
        <w:rPr>
          <w:rStyle w:val="StyleUnderline"/>
          <w:rFonts w:asciiTheme="majorHAnsi" w:hAnsiTheme="majorHAnsi" w:cstheme="majorHAnsi"/>
        </w:rPr>
        <w:t>people haven’t used left parties very well in the US, but that doesn’t have to be the case</w:t>
      </w:r>
      <w:r w:rsidRPr="008078B8">
        <w:rPr>
          <w:rFonts w:asciiTheme="majorHAnsi" w:hAnsiTheme="majorHAnsi" w:cstheme="majorHAnsi"/>
          <w:sz w:val="16"/>
        </w:rPr>
        <w:t>.</w:t>
      </w:r>
      <w:r w:rsidRPr="008078B8">
        <w:rPr>
          <w:rFonts w:asciiTheme="majorHAnsi" w:hAnsiTheme="majorHAnsi" w:cstheme="majorHAnsi"/>
          <w:sz w:val="12"/>
        </w:rPr>
        <w:t>¶</w:t>
      </w:r>
      <w:r w:rsidRPr="008078B8">
        <w:rPr>
          <w:rFonts w:asciiTheme="majorHAnsi" w:hAnsiTheme="majorHAnsi" w:cstheme="majorHAnsi"/>
          <w:sz w:val="16"/>
        </w:rPr>
        <w:t xml:space="preserve"> </w:t>
      </w:r>
      <w:r w:rsidRPr="008078B8">
        <w:rPr>
          <w:rStyle w:val="StyleUnderline"/>
          <w:rFonts w:asciiTheme="majorHAnsi" w:hAnsiTheme="majorHAnsi" w:cstheme="majorHAnsi"/>
        </w:rPr>
        <w:t>And</w:t>
      </w:r>
      <w:r w:rsidRPr="008078B8">
        <w:rPr>
          <w:rFonts w:asciiTheme="majorHAnsi" w:hAnsiTheme="majorHAnsi" w:cstheme="majorHAnsi"/>
          <w:sz w:val="16"/>
        </w:rPr>
        <w:t xml:space="preserve"> one more thing: </w:t>
      </w:r>
      <w:r w:rsidRPr="008078B8">
        <w:rPr>
          <w:rStyle w:val="StyleUnderline"/>
          <w:rFonts w:asciiTheme="majorHAnsi" w:hAnsiTheme="majorHAnsi" w:cstheme="majorHAnsi"/>
        </w:rPr>
        <w:t xml:space="preserve">there is a ton of sectarianism in the </w:t>
      </w:r>
      <w:proofErr w:type="gramStart"/>
      <w:r w:rsidRPr="008078B8">
        <w:rPr>
          <w:rStyle w:val="StyleUnderline"/>
          <w:rFonts w:asciiTheme="majorHAnsi" w:hAnsiTheme="majorHAnsi" w:cstheme="majorHAnsi"/>
        </w:rPr>
        <w:t>far left</w:t>
      </w:r>
      <w:proofErr w:type="gramEnd"/>
      <w:r w:rsidRPr="008078B8">
        <w:rPr>
          <w:rStyle w:val="StyleUnderline"/>
          <w:rFonts w:asciiTheme="majorHAnsi" w:hAnsiTheme="majorHAnsi" w:cstheme="majorHAnsi"/>
        </w:rPr>
        <w:t xml:space="preserve"> parties that exist</w:t>
      </w:r>
      <w:r w:rsidRPr="008078B8">
        <w:rPr>
          <w:rFonts w:asciiTheme="majorHAnsi" w:hAnsiTheme="majorHAnsi" w:cstheme="majorHAnsi"/>
          <w:sz w:val="16"/>
        </w:rPr>
        <w:t xml:space="preserve">. Many still fight battles that go back to the twenties, thirties, forties, fifties, and haven’t let that go. </w:t>
      </w:r>
      <w:r w:rsidRPr="008078B8">
        <w:rPr>
          <w:rStyle w:val="StyleUnderline"/>
          <w:rFonts w:asciiTheme="majorHAnsi" w:hAnsiTheme="majorHAnsi" w:cstheme="majorHAnsi"/>
        </w:rPr>
        <w:t>That has to change</w:t>
      </w:r>
      <w:r w:rsidRPr="008078B8">
        <w:rPr>
          <w:rFonts w:asciiTheme="majorHAnsi" w:hAnsiTheme="majorHAnsi" w:cstheme="majorHAnsi"/>
          <w:sz w:val="16"/>
        </w:rPr>
        <w:t>. We don’t need that kind of sectarian purity right now.</w:t>
      </w:r>
      <w:r w:rsidRPr="008078B8">
        <w:rPr>
          <w:rFonts w:asciiTheme="majorHAnsi" w:hAnsiTheme="majorHAnsi" w:cstheme="majorHAnsi"/>
          <w:sz w:val="12"/>
        </w:rPr>
        <w:t>¶</w:t>
      </w:r>
      <w:r w:rsidRPr="008078B8">
        <w:rPr>
          <w:rFonts w:asciiTheme="majorHAnsi" w:hAnsiTheme="majorHAnsi" w:cstheme="majorHAnsi"/>
          <w:sz w:val="16"/>
        </w:rPr>
        <w:t xml:space="preserve"> CM: You ask the question, “How do we move from the inert mass to organized activists?” You mention how you were at Occupy Wall Street; you write about being there on 15 October 2011 as the massive crowd filled New York’s Times Square. And you mention this one young speaker, and he addresses the crowd; they’re deciding if they should move on to Washington Square Park or not, because they need to go somewhere where there are better facilities. You then quote the speaker saying, “We can take this park. We can take this park tonight. We can also take this park another night. Not everyone may be ready tonight. Each person has to make their own autonomous decision. No one can decide for you. You have to decide for yourself. Everyone is an autonomous individual.”</w:t>
      </w:r>
      <w:r w:rsidRPr="008078B8">
        <w:rPr>
          <w:rFonts w:asciiTheme="majorHAnsi" w:hAnsiTheme="majorHAnsi" w:cstheme="majorHAnsi"/>
          <w:sz w:val="12"/>
        </w:rPr>
        <w:t>¶</w:t>
      </w:r>
      <w:r w:rsidRPr="008078B8">
        <w:rPr>
          <w:rFonts w:asciiTheme="majorHAnsi" w:hAnsiTheme="majorHAnsi" w:cstheme="majorHAnsi"/>
          <w:sz w:val="16"/>
        </w:rPr>
        <w:t xml:space="preserve"> Did that kind of </w:t>
      </w:r>
      <w:r w:rsidRPr="008078B8">
        <w:rPr>
          <w:rStyle w:val="StyleUnderline"/>
          <w:rFonts w:asciiTheme="majorHAnsi" w:hAnsiTheme="majorHAnsi" w:cstheme="majorHAnsi"/>
        </w:rPr>
        <w:t xml:space="preserve">individualism kill Occupy Wall Street </w:t>
      </w:r>
      <w:r w:rsidRPr="003755D1">
        <w:rPr>
          <w:rStyle w:val="StyleUnderline"/>
          <w:rFonts w:asciiTheme="majorHAnsi" w:hAnsiTheme="majorHAnsi" w:cstheme="majorHAnsi"/>
          <w:highlight w:val="green"/>
        </w:rPr>
        <w:t>from</w:t>
      </w:r>
      <w:r w:rsidRPr="008078B8">
        <w:rPr>
          <w:rStyle w:val="StyleUnderline"/>
          <w:rFonts w:asciiTheme="majorHAnsi" w:hAnsiTheme="majorHAnsi" w:cstheme="majorHAnsi"/>
        </w:rPr>
        <w:t xml:space="preserve"> the start</w:t>
      </w:r>
      <w:r w:rsidRPr="008078B8">
        <w:rPr>
          <w:rFonts w:asciiTheme="majorHAnsi" w:hAnsiTheme="majorHAnsi" w:cstheme="majorHAnsi"/>
          <w:sz w:val="16"/>
        </w:rPr>
        <w:t>?</w:t>
      </w:r>
      <w:r w:rsidRPr="008078B8">
        <w:rPr>
          <w:rFonts w:asciiTheme="majorHAnsi" w:hAnsiTheme="majorHAnsi" w:cstheme="majorHAnsi"/>
          <w:sz w:val="12"/>
        </w:rPr>
        <w:t>¶</w:t>
      </w:r>
      <w:r w:rsidRPr="008078B8">
        <w:rPr>
          <w:rFonts w:asciiTheme="majorHAnsi" w:hAnsiTheme="majorHAnsi" w:cstheme="majorHAnsi"/>
          <w:sz w:val="16"/>
        </w:rPr>
        <w:t xml:space="preserve"> JD: Yeah, I think so. A lot of times I blame the </w:t>
      </w:r>
      <w:proofErr w:type="spellStart"/>
      <w:r w:rsidRPr="003755D1">
        <w:rPr>
          <w:rStyle w:val="StyleUnderline"/>
          <w:rFonts w:asciiTheme="majorHAnsi" w:hAnsiTheme="majorHAnsi" w:cstheme="majorHAnsi"/>
          <w:highlight w:val="green"/>
        </w:rPr>
        <w:t>rhetorics</w:t>
      </w:r>
      <w:proofErr w:type="spellEnd"/>
      <w:r w:rsidRPr="003755D1">
        <w:rPr>
          <w:rStyle w:val="StyleUnderline"/>
          <w:rFonts w:asciiTheme="majorHAnsi" w:hAnsiTheme="majorHAnsi" w:cstheme="majorHAnsi"/>
          <w:highlight w:val="green"/>
        </w:rPr>
        <w:t xml:space="preserve"> of</w:t>
      </w:r>
      <w:r w:rsidRPr="008078B8">
        <w:rPr>
          <w:rStyle w:val="StyleUnderline"/>
          <w:rFonts w:asciiTheme="majorHAnsi" w:hAnsiTheme="majorHAnsi" w:cstheme="majorHAnsi"/>
        </w:rPr>
        <w:t xml:space="preserve"> consensus and </w:t>
      </w:r>
      <w:proofErr w:type="spellStart"/>
      <w:r w:rsidRPr="003755D1">
        <w:rPr>
          <w:rStyle w:val="StyleUnderline"/>
          <w:rFonts w:asciiTheme="majorHAnsi" w:hAnsiTheme="majorHAnsi" w:cstheme="majorHAnsi"/>
          <w:highlight w:val="green"/>
        </w:rPr>
        <w:t>horizontalism</w:t>
      </w:r>
      <w:proofErr w:type="spellEnd"/>
      <w:r w:rsidRPr="003755D1">
        <w:rPr>
          <w:rFonts w:asciiTheme="majorHAnsi" w:hAnsiTheme="majorHAnsi" w:cstheme="majorHAnsi"/>
          <w:sz w:val="16"/>
          <w:highlight w:val="green"/>
        </w:rPr>
        <w:t>,</w:t>
      </w:r>
      <w:r w:rsidRPr="008078B8">
        <w:rPr>
          <w:rFonts w:asciiTheme="majorHAnsi" w:hAnsiTheme="majorHAnsi" w:cstheme="majorHAnsi"/>
          <w:sz w:val="16"/>
        </w:rPr>
        <w:t xml:space="preserve"> but both of those </w:t>
      </w:r>
      <w:r w:rsidRPr="003755D1">
        <w:rPr>
          <w:rStyle w:val="StyleUnderline"/>
          <w:rFonts w:asciiTheme="majorHAnsi" w:hAnsiTheme="majorHAnsi" w:cstheme="majorHAnsi"/>
          <w:highlight w:val="green"/>
        </w:rPr>
        <w:t>are rooted in an individualism that says politics must begin with each individual,</w:t>
      </w:r>
      <w:r w:rsidRPr="008078B8">
        <w:rPr>
          <w:rStyle w:val="StyleUnderline"/>
          <w:rFonts w:asciiTheme="majorHAnsi" w:hAnsiTheme="majorHAnsi" w:cstheme="majorHAnsi"/>
        </w:rPr>
        <w:t xml:space="preserve"> their interests, </w:t>
      </w:r>
      <w:r w:rsidRPr="003755D1">
        <w:rPr>
          <w:rStyle w:val="StyleUnderline"/>
          <w:rFonts w:asciiTheme="majorHAnsi" w:hAnsiTheme="majorHAnsi" w:cstheme="majorHAnsi"/>
          <w:highlight w:val="green"/>
        </w:rPr>
        <w:t>their experience, their positions, and so on. As collectivity forms</w:t>
      </w:r>
      <w:r w:rsidRPr="008078B8">
        <w:rPr>
          <w:rStyle w:val="StyleUnderline"/>
          <w:rFonts w:asciiTheme="majorHAnsi" w:hAnsiTheme="majorHAnsi" w:cstheme="majorHAnsi"/>
        </w:rPr>
        <w:t xml:space="preserve">—which is not easy when everyone’s beginning from their individual position—what starts to happen is that </w:t>
      </w:r>
      <w:r w:rsidRPr="003755D1">
        <w:rPr>
          <w:rStyle w:val="Emphasis"/>
          <w:rFonts w:asciiTheme="majorHAnsi" w:hAnsiTheme="majorHAnsi" w:cstheme="majorHAnsi"/>
          <w:highlight w:val="green"/>
        </w:rPr>
        <w:t>people</w:t>
      </w:r>
      <w:r w:rsidRPr="008078B8">
        <w:rPr>
          <w:rStyle w:val="StyleUnderline"/>
          <w:rFonts w:asciiTheme="majorHAnsi" w:hAnsiTheme="majorHAnsi" w:cstheme="majorHAnsi"/>
        </w:rPr>
        <w:t xml:space="preserve"> start </w:t>
      </w:r>
      <w:r w:rsidRPr="003755D1">
        <w:rPr>
          <w:rStyle w:val="Emphasis"/>
          <w:rFonts w:asciiTheme="majorHAnsi" w:hAnsiTheme="majorHAnsi" w:cstheme="majorHAnsi"/>
          <w:highlight w:val="green"/>
        </w:rPr>
        <w:t>look</w:t>
      </w:r>
      <w:r w:rsidRPr="008078B8">
        <w:rPr>
          <w:rStyle w:val="StyleUnderline"/>
          <w:rFonts w:asciiTheme="majorHAnsi" w:hAnsiTheme="majorHAnsi" w:cstheme="majorHAnsi"/>
        </w:rPr>
        <w:t xml:space="preserve">ing </w:t>
      </w:r>
      <w:r w:rsidRPr="003755D1">
        <w:rPr>
          <w:rStyle w:val="Emphasis"/>
          <w:rFonts w:asciiTheme="majorHAnsi" w:hAnsiTheme="majorHAnsi" w:cstheme="majorHAnsi"/>
          <w:highlight w:val="green"/>
        </w:rPr>
        <w:t>for how their exact experiences</w:t>
      </w:r>
      <w:r w:rsidRPr="008078B8">
        <w:rPr>
          <w:rStyle w:val="StyleUnderline"/>
          <w:rFonts w:asciiTheme="majorHAnsi" w:hAnsiTheme="majorHAnsi" w:cstheme="majorHAnsi"/>
        </w:rPr>
        <w:t xml:space="preserve"> and interests </w:t>
      </w:r>
      <w:r w:rsidRPr="003755D1">
        <w:rPr>
          <w:rStyle w:val="Emphasis"/>
          <w:rFonts w:asciiTheme="majorHAnsi" w:hAnsiTheme="majorHAnsi" w:cstheme="majorHAnsi"/>
          <w:highlight w:val="green"/>
        </w:rPr>
        <w:t>are not being recognized</w:t>
      </w:r>
      <w:r w:rsidRPr="008078B8">
        <w:rPr>
          <w:rFonts w:asciiTheme="majorHAnsi" w:hAnsiTheme="majorHAnsi" w:cstheme="majorHAnsi"/>
          <w:sz w:val="16"/>
        </w:rPr>
        <w:t>.</w:t>
      </w:r>
      <w:r w:rsidRPr="008078B8">
        <w:rPr>
          <w:rFonts w:asciiTheme="majorHAnsi" w:hAnsiTheme="majorHAnsi" w:cstheme="majorHAnsi"/>
          <w:sz w:val="12"/>
        </w:rPr>
        <w:t>¶</w:t>
      </w:r>
      <w:r w:rsidRPr="008078B8">
        <w:rPr>
          <w:rFonts w:asciiTheme="majorHAnsi" w:hAnsiTheme="majorHAnsi" w:cstheme="majorHAnsi"/>
          <w:sz w:val="16"/>
        </w:rPr>
        <w:t xml:space="preserve"> I think that </w:t>
      </w:r>
      <w:r w:rsidRPr="008078B8">
        <w:rPr>
          <w:rStyle w:val="StyleUnderline"/>
          <w:rFonts w:asciiTheme="majorHAnsi" w:hAnsiTheme="majorHAnsi" w:cstheme="majorHAnsi"/>
        </w:rPr>
        <w:t>the left has given in too much to this assumption that politics begins with an individual</w:t>
      </w:r>
      <w:r w:rsidRPr="008078B8">
        <w:rPr>
          <w:rFonts w:asciiTheme="majorHAnsi" w:hAnsiTheme="majorHAnsi" w:cstheme="majorHAnsi"/>
          <w:sz w:val="16"/>
        </w:rPr>
        <w:t xml:space="preserve">. That’s a liberal assumption. </w:t>
      </w:r>
      <w:r w:rsidRPr="003755D1">
        <w:rPr>
          <w:rStyle w:val="StyleUnderline"/>
          <w:rFonts w:asciiTheme="majorHAnsi" w:hAnsiTheme="majorHAnsi" w:cstheme="majorHAnsi"/>
          <w:highlight w:val="green"/>
        </w:rPr>
        <w:t>Leftists, historically, begin with the assumption that politics begins in groups. And</w:t>
      </w:r>
      <w:r w:rsidRPr="008078B8">
        <w:rPr>
          <w:rFonts w:asciiTheme="majorHAnsi" w:hAnsiTheme="majorHAnsi" w:cstheme="majorHAnsi"/>
          <w:sz w:val="16"/>
        </w:rPr>
        <w:t xml:space="preserve"> for the left in the nineteenth and twentieth centuries, </w:t>
      </w:r>
      <w:r w:rsidRPr="003755D1">
        <w:rPr>
          <w:rStyle w:val="StyleUnderline"/>
          <w:rFonts w:asciiTheme="majorHAnsi" w:hAnsiTheme="majorHAnsi" w:cstheme="majorHAnsi"/>
          <w:highlight w:val="green"/>
        </w:rPr>
        <w:t>the operative group is class</w:t>
      </w:r>
      <w:r w:rsidRPr="008078B8">
        <w:rPr>
          <w:rStyle w:val="StyleUnderline"/>
          <w:rFonts w:asciiTheme="majorHAnsi" w:hAnsiTheme="majorHAnsi" w:cstheme="majorHAnsi"/>
        </w:rPr>
        <w:t>. Class</w:t>
      </w:r>
      <w:r w:rsidRPr="008078B8">
        <w:rPr>
          <w:rFonts w:asciiTheme="majorHAnsi" w:hAnsiTheme="majorHAnsi" w:cstheme="majorHAnsi"/>
          <w:sz w:val="16"/>
        </w:rPr>
        <w:t xml:space="preserve"> is what </w:t>
      </w:r>
      <w:r w:rsidRPr="008078B8">
        <w:rPr>
          <w:rStyle w:val="StyleUnderline"/>
          <w:rFonts w:asciiTheme="majorHAnsi" w:hAnsiTheme="majorHAnsi" w:cstheme="majorHAnsi"/>
        </w:rPr>
        <w:t>determines where our political interests come from</w:t>
      </w:r>
      <w:r w:rsidRPr="008078B8">
        <w:rPr>
          <w:rFonts w:asciiTheme="majorHAnsi" w:hAnsiTheme="majorHAnsi" w:cstheme="majorHAnsi"/>
          <w:sz w:val="16"/>
        </w:rPr>
        <w:t>.</w:t>
      </w:r>
      <w:r w:rsidRPr="008078B8">
        <w:rPr>
          <w:rFonts w:asciiTheme="majorHAnsi" w:hAnsiTheme="majorHAnsi" w:cstheme="majorHAnsi"/>
          <w:sz w:val="12"/>
        </w:rPr>
        <w:t>¶</w:t>
      </w:r>
      <w:r w:rsidRPr="008078B8">
        <w:rPr>
          <w:rFonts w:asciiTheme="majorHAnsi" w:hAnsiTheme="majorHAnsi" w:cstheme="majorHAnsi"/>
          <w:sz w:val="16"/>
        </w:rPr>
        <w:t xml:space="preserve"> I try to do everything I can in the book </w:t>
      </w:r>
      <w:r w:rsidRPr="008078B8">
        <w:rPr>
          <w:rStyle w:val="StyleUnderline"/>
          <w:rFonts w:asciiTheme="majorHAnsi" w:hAnsiTheme="majorHAnsi" w:cstheme="majorHAnsi"/>
        </w:rPr>
        <w:t>to dismantle the assumption</w:t>
      </w:r>
      <w:r w:rsidRPr="008078B8">
        <w:rPr>
          <w:rFonts w:asciiTheme="majorHAnsi" w:hAnsiTheme="majorHAnsi" w:cstheme="majorHAnsi"/>
          <w:sz w:val="16"/>
        </w:rPr>
        <w:t xml:space="preserve"> that politics, particularly </w:t>
      </w:r>
      <w:r w:rsidRPr="008078B8">
        <w:rPr>
          <w:rStyle w:val="StyleUnderline"/>
          <w:rFonts w:asciiTheme="majorHAnsi" w:hAnsiTheme="majorHAnsi" w:cstheme="majorHAnsi"/>
        </w:rPr>
        <w:t>left politics, should begin with the individual</w:t>
      </w:r>
      <w:r w:rsidRPr="008078B8">
        <w:rPr>
          <w:rFonts w:asciiTheme="majorHAnsi" w:hAnsiTheme="majorHAnsi" w:cstheme="majorHAnsi"/>
          <w:sz w:val="16"/>
        </w:rPr>
        <w:t xml:space="preserve">. </w:t>
      </w:r>
      <w:proofErr w:type="gramStart"/>
      <w:r w:rsidRPr="008078B8">
        <w:rPr>
          <w:rFonts w:asciiTheme="majorHAnsi" w:hAnsiTheme="majorHAnsi" w:cstheme="majorHAnsi"/>
          <w:sz w:val="16"/>
        </w:rPr>
        <w:t>Instead</w:t>
      </w:r>
      <w:proofErr w:type="gramEnd"/>
      <w:r w:rsidRPr="008078B8">
        <w:rPr>
          <w:rFonts w:asciiTheme="majorHAnsi" w:hAnsiTheme="majorHAnsi" w:cstheme="majorHAnsi"/>
          <w:sz w:val="16"/>
        </w:rPr>
        <w:t xml:space="preserve"> I want people thinking about how </w:t>
      </w:r>
      <w:r w:rsidRPr="008078B8">
        <w:rPr>
          <w:rStyle w:val="StyleUnderline"/>
          <w:rFonts w:asciiTheme="majorHAnsi" w:hAnsiTheme="majorHAnsi" w:cstheme="majorHAnsi"/>
        </w:rPr>
        <w:t>the individual is a fiction, and a really oppressive fiction at that</w:t>
      </w:r>
      <w:r w:rsidRPr="008078B8">
        <w:rPr>
          <w:rFonts w:asciiTheme="majorHAnsi" w:hAnsiTheme="majorHAnsi" w:cstheme="majorHAnsi"/>
          <w:sz w:val="16"/>
        </w:rPr>
        <w:t>. And one that’s actually, conveniently, falling apart.</w:t>
      </w:r>
      <w:r w:rsidRPr="008078B8">
        <w:rPr>
          <w:rFonts w:asciiTheme="majorHAnsi" w:hAnsiTheme="majorHAnsi" w:cstheme="majorHAnsi"/>
          <w:sz w:val="12"/>
        </w:rPr>
        <w:t>¶</w:t>
      </w:r>
      <w:r w:rsidRPr="008078B8">
        <w:rPr>
          <w:rFonts w:asciiTheme="majorHAnsi" w:hAnsiTheme="majorHAnsi" w:cstheme="majorHAnsi"/>
          <w:sz w:val="16"/>
        </w:rPr>
        <w:t xml:space="preserve"> CM: You write about Occupy Wall Street having been an opening but having had no continuing momentum. You mention that the party could add that needed momentum. That’s one of the things that parties can do. </w:t>
      </w:r>
      <w:r w:rsidRPr="008078B8">
        <w:rPr>
          <w:rStyle w:val="StyleUnderline"/>
          <w:rFonts w:asciiTheme="majorHAnsi" w:hAnsiTheme="majorHAnsi" w:cstheme="majorHAnsi"/>
        </w:rPr>
        <w:t>The structure of the party can continue momentum and keep the opening alive</w:t>
      </w:r>
      <w:r w:rsidRPr="008078B8">
        <w:rPr>
          <w:rFonts w:asciiTheme="majorHAnsi" w:hAnsiTheme="majorHAnsi" w:cstheme="majorHAnsi"/>
          <w:sz w:val="16"/>
        </w:rPr>
        <w:t>.</w:t>
      </w:r>
      <w:r w:rsidRPr="008078B8">
        <w:rPr>
          <w:rFonts w:asciiTheme="majorHAnsi" w:hAnsiTheme="majorHAnsi" w:cstheme="majorHAnsi"/>
          <w:sz w:val="12"/>
        </w:rPr>
        <w:t>¶</w:t>
      </w:r>
      <w:r w:rsidRPr="008078B8">
        <w:rPr>
          <w:rFonts w:asciiTheme="majorHAnsi" w:hAnsiTheme="majorHAnsi" w:cstheme="majorHAnsi"/>
          <w:sz w:val="16"/>
        </w:rPr>
        <w:t xml:space="preserve"> When you say that a party could be a solution for a movement like Occupy, you don’t mean the Democratic Party, do you?</w:t>
      </w:r>
      <w:r w:rsidRPr="008078B8">
        <w:rPr>
          <w:rFonts w:asciiTheme="majorHAnsi" w:hAnsiTheme="majorHAnsi" w:cstheme="majorHAnsi"/>
          <w:sz w:val="12"/>
        </w:rPr>
        <w:t>¶</w:t>
      </w:r>
      <w:r w:rsidRPr="008078B8">
        <w:rPr>
          <w:rFonts w:asciiTheme="majorHAnsi" w:hAnsiTheme="majorHAnsi" w:cstheme="majorHAnsi"/>
          <w:sz w:val="16"/>
        </w:rPr>
        <w:t xml:space="preserve"> JD: I’ve got a lot of layers on this question. My first answer is that no, I really mean the Communist Party. My friends call this “Jodi’s Fantasy Revolutionary Party” as a joke, because </w:t>
      </w:r>
      <w:r w:rsidRPr="003755D1">
        <w:rPr>
          <w:rStyle w:val="StyleUnderline"/>
          <w:rFonts w:asciiTheme="majorHAnsi" w:hAnsiTheme="majorHAnsi" w:cstheme="majorHAnsi"/>
          <w:highlight w:val="green"/>
        </w:rPr>
        <w:t>the kind of Communist Party I take as my model may not be real, or may have only existed for a year and a half in Brooklyn in the</w:t>
      </w:r>
      <w:r w:rsidRPr="008078B8">
        <w:rPr>
          <w:rStyle w:val="StyleUnderline"/>
          <w:rFonts w:asciiTheme="majorHAnsi" w:hAnsiTheme="majorHAnsi" w:cstheme="majorHAnsi"/>
        </w:rPr>
        <w:t xml:space="preserve"> </w:t>
      </w:r>
      <w:r w:rsidRPr="003755D1">
        <w:rPr>
          <w:rStyle w:val="StyleUnderline"/>
          <w:rFonts w:asciiTheme="majorHAnsi" w:hAnsiTheme="majorHAnsi" w:cstheme="majorHAnsi"/>
          <w:highlight w:val="green"/>
        </w:rPr>
        <w:t>thirties</w:t>
      </w:r>
      <w:r w:rsidRPr="008078B8">
        <w:rPr>
          <w:rFonts w:asciiTheme="majorHAnsi" w:hAnsiTheme="majorHAnsi" w:cstheme="majorHAnsi"/>
          <w:sz w:val="16"/>
        </w:rPr>
        <w:t>. And I don’t mean the real-existing Communist Party in the US now, which still exists and basically endorses Democrats.</w:t>
      </w:r>
      <w:r w:rsidRPr="008078B8">
        <w:rPr>
          <w:rFonts w:asciiTheme="majorHAnsi" w:hAnsiTheme="majorHAnsi" w:cstheme="majorHAnsi"/>
          <w:sz w:val="12"/>
        </w:rPr>
        <w:t>¶</w:t>
      </w:r>
      <w:r w:rsidRPr="008078B8">
        <w:rPr>
          <w:rFonts w:asciiTheme="majorHAnsi" w:hAnsiTheme="majorHAnsi" w:cstheme="majorHAnsi"/>
          <w:sz w:val="16"/>
        </w:rPr>
        <w:t xml:space="preserve"> My idea is to think in terms of how </w:t>
      </w:r>
      <w:r w:rsidRPr="008078B8">
        <w:rPr>
          <w:rStyle w:val="StyleUnderline"/>
          <w:rFonts w:asciiTheme="majorHAnsi" w:hAnsiTheme="majorHAnsi" w:cstheme="majorHAnsi"/>
        </w:rPr>
        <w:t>we can imagine the Communist Party again as a force—</w:t>
      </w:r>
      <w:r w:rsidRPr="003755D1">
        <w:rPr>
          <w:rStyle w:val="StyleUnderline"/>
          <w:rFonts w:asciiTheme="majorHAnsi" w:hAnsiTheme="majorHAnsi" w:cstheme="majorHAnsi"/>
          <w:highlight w:val="green"/>
        </w:rPr>
        <w:t>what it could be like if all of our</w:t>
      </w:r>
      <w:r w:rsidRPr="008078B8">
        <w:rPr>
          <w:rStyle w:val="StyleUnderline"/>
          <w:rFonts w:asciiTheme="majorHAnsi" w:hAnsiTheme="majorHAnsi" w:cstheme="majorHAnsi"/>
        </w:rPr>
        <w:t xml:space="preserve"> left activist groups and </w:t>
      </w:r>
      <w:r w:rsidRPr="003755D1">
        <w:rPr>
          <w:rStyle w:val="StyleUnderline"/>
          <w:rFonts w:asciiTheme="majorHAnsi" w:hAnsiTheme="majorHAnsi" w:cstheme="majorHAnsi"/>
          <w:highlight w:val="green"/>
        </w:rPr>
        <w:t>small sectarian parties decided to come together in a new radical left party</w:t>
      </w:r>
      <w:r w:rsidRPr="008078B8">
        <w:rPr>
          <w:rFonts w:asciiTheme="majorHAnsi" w:hAnsiTheme="majorHAnsi" w:cstheme="majorHAnsi"/>
          <w:sz w:val="16"/>
        </w:rPr>
        <w:t>.</w:t>
      </w:r>
      <w:r w:rsidRPr="008078B8">
        <w:rPr>
          <w:rFonts w:asciiTheme="majorHAnsi" w:hAnsiTheme="majorHAnsi" w:cstheme="majorHAnsi"/>
          <w:sz w:val="12"/>
        </w:rPr>
        <w:t>¶</w:t>
      </w:r>
      <w:r w:rsidRPr="008078B8">
        <w:rPr>
          <w:rFonts w:asciiTheme="majorHAnsi" w:hAnsiTheme="majorHAnsi" w:cstheme="majorHAnsi"/>
          <w:sz w:val="16"/>
        </w:rPr>
        <w:t xml:space="preserve"> So no, I don’t envision the Democratic Party as being that. That’s not at all what I have in mind. </w:t>
      </w:r>
      <w:r w:rsidRPr="008078B8">
        <w:rPr>
          <w:rStyle w:val="StyleUnderline"/>
          <w:rFonts w:asciiTheme="majorHAnsi" w:hAnsiTheme="majorHAnsi" w:cstheme="majorHAnsi"/>
        </w:rPr>
        <w:t>I’m thinking of a radical left party to which elections are incidental</w:t>
      </w:r>
      <w:r w:rsidRPr="008078B8">
        <w:rPr>
          <w:rFonts w:asciiTheme="majorHAnsi" w:hAnsiTheme="majorHAnsi" w:cstheme="majorHAnsi"/>
          <w:sz w:val="16"/>
        </w:rPr>
        <w:t xml:space="preserve">. Elections might be means for organizing, but </w:t>
      </w:r>
      <w:r w:rsidRPr="003755D1">
        <w:rPr>
          <w:rStyle w:val="StyleUnderline"/>
          <w:rFonts w:asciiTheme="majorHAnsi" w:hAnsiTheme="majorHAnsi" w:cstheme="majorHAnsi"/>
          <w:highlight w:val="green"/>
        </w:rPr>
        <w:t xml:space="preserve">the goal isn’t just being elected. </w:t>
      </w:r>
      <w:r w:rsidRPr="003755D1">
        <w:rPr>
          <w:rStyle w:val="Emphasis"/>
          <w:rFonts w:asciiTheme="majorHAnsi" w:hAnsiTheme="majorHAnsi" w:cstheme="majorHAnsi"/>
          <w:highlight w:val="green"/>
        </w:rPr>
        <w:t>The goal is overthrowing capitalism</w:t>
      </w:r>
      <w:r w:rsidRPr="003755D1">
        <w:rPr>
          <w:rStyle w:val="StyleUnderline"/>
          <w:rFonts w:asciiTheme="majorHAnsi" w:hAnsiTheme="majorHAnsi" w:cstheme="majorHAnsi"/>
          <w:highlight w:val="green"/>
        </w:rPr>
        <w:t xml:space="preserve">. The goal is </w:t>
      </w:r>
      <w:r w:rsidRPr="003755D1">
        <w:rPr>
          <w:rStyle w:val="Emphasis"/>
          <w:rFonts w:asciiTheme="majorHAnsi" w:hAnsiTheme="majorHAnsi" w:cstheme="majorHAnsi"/>
          <w:highlight w:val="green"/>
        </w:rPr>
        <w:t>being able to build a communist society as capitalism crumbles</w:t>
      </w:r>
      <w:r w:rsidRPr="003755D1">
        <w:rPr>
          <w:rFonts w:asciiTheme="majorHAnsi" w:hAnsiTheme="majorHAnsi" w:cstheme="majorHAnsi"/>
          <w:sz w:val="16"/>
          <w:highlight w:val="green"/>
        </w:rPr>
        <w:t>.</w:t>
      </w:r>
      <w:r w:rsidRPr="008078B8">
        <w:rPr>
          <w:rFonts w:asciiTheme="majorHAnsi" w:hAnsiTheme="majorHAnsi" w:cstheme="majorHAnsi"/>
          <w:sz w:val="12"/>
        </w:rPr>
        <w:t>¶</w:t>
      </w:r>
      <w:r w:rsidRPr="008078B8">
        <w:rPr>
          <w:rFonts w:asciiTheme="majorHAnsi" w:hAnsiTheme="majorHAnsi" w:cstheme="majorHAnsi"/>
          <w:sz w:val="16"/>
        </w:rPr>
        <w:t xml:space="preserve"> Second, </w:t>
      </w:r>
      <w:r w:rsidRPr="008078B8">
        <w:rPr>
          <w:rStyle w:val="StyleUnderline"/>
          <w:rFonts w:asciiTheme="majorHAnsi" w:hAnsiTheme="majorHAnsi" w:cstheme="majorHAnsi"/>
        </w:rPr>
        <w:t>it could be the case—as a matter of tactics on the ground in particular contexts—that working for a Democratic candidate might be useful</w:t>
      </w:r>
      <w:r w:rsidRPr="008078B8">
        <w:rPr>
          <w:rFonts w:asciiTheme="majorHAnsi" w:hAnsiTheme="majorHAnsi" w:cstheme="majorHAnsi"/>
          <w:sz w:val="16"/>
        </w:rPr>
        <w:t xml:space="preserve">. It could be the case that trying to take over a local Democratic committee in order to get communist/socialist/radical left candidates elected could also be </w:t>
      </w:r>
      <w:r w:rsidRPr="008078B8">
        <w:rPr>
          <w:rFonts w:asciiTheme="majorHAnsi" w:hAnsiTheme="majorHAnsi" w:cstheme="majorHAnsi"/>
          <w:sz w:val="16"/>
        </w:rPr>
        <w:lastRenderedPageBreak/>
        <w:t xml:space="preserve">useful. </w:t>
      </w:r>
      <w:r w:rsidRPr="008078B8">
        <w:rPr>
          <w:rStyle w:val="StyleUnderline"/>
          <w:rFonts w:asciiTheme="majorHAnsi" w:hAnsiTheme="majorHAnsi" w:cstheme="majorHAnsi"/>
        </w:rPr>
        <w:t>But</w:t>
      </w:r>
      <w:r w:rsidRPr="008078B8">
        <w:rPr>
          <w:rFonts w:asciiTheme="majorHAnsi" w:hAnsiTheme="majorHAnsi" w:cstheme="majorHAnsi"/>
          <w:sz w:val="16"/>
        </w:rPr>
        <w:t xml:space="preserve"> I don’t see the goal as taking over the Democratic Party. </w:t>
      </w:r>
      <w:r w:rsidRPr="008078B8">
        <w:rPr>
          <w:rStyle w:val="StyleUnderline"/>
          <w:rFonts w:asciiTheme="majorHAnsi" w:hAnsiTheme="majorHAnsi" w:cstheme="majorHAnsi"/>
        </w:rPr>
        <w:t>That’s way too limited a goal, and it’s a goal that presupposes the continuation of the system we have, rather than its overthrow</w:t>
      </w:r>
      <w:r w:rsidRPr="008078B8">
        <w:rPr>
          <w:rFonts w:asciiTheme="majorHAnsi" w:hAnsiTheme="majorHAnsi" w:cstheme="majorHAnsi"/>
          <w:sz w:val="16"/>
        </w:rPr>
        <w:t>.</w:t>
      </w:r>
      <w:r w:rsidRPr="008078B8">
        <w:rPr>
          <w:rFonts w:asciiTheme="majorHAnsi" w:hAnsiTheme="majorHAnsi" w:cstheme="majorHAnsi"/>
          <w:sz w:val="12"/>
        </w:rPr>
        <w:t>¶</w:t>
      </w:r>
      <w:r w:rsidRPr="008078B8">
        <w:rPr>
          <w:rFonts w:asciiTheme="majorHAnsi" w:hAnsiTheme="majorHAnsi" w:cstheme="majorHAnsi"/>
          <w:sz w:val="16"/>
        </w:rPr>
        <w:t xml:space="preserve"> CM: But how difficult would it be for a Communist Party to emerge free of its past associations with the Soviet Union? Can we even use the word “communist” or is it impossibly taboo?</w:t>
      </w:r>
      <w:r w:rsidRPr="008078B8">
        <w:rPr>
          <w:rFonts w:asciiTheme="majorHAnsi" w:hAnsiTheme="majorHAnsi" w:cstheme="majorHAnsi"/>
          <w:sz w:val="12"/>
        </w:rPr>
        <w:t>¶</w:t>
      </w:r>
      <w:r w:rsidRPr="008078B8">
        <w:rPr>
          <w:rFonts w:asciiTheme="majorHAnsi" w:hAnsiTheme="majorHAnsi" w:cstheme="majorHAnsi"/>
          <w:sz w:val="16"/>
        </w:rPr>
        <w:t xml:space="preserve"> JD: We have to recognize that the right is still scared of communism. That means the term is still powerful. That means it still has the ability to instill fear in its enemies. I think that’s an argument for keeping the word “communism.”</w:t>
      </w:r>
      <w:r w:rsidRPr="008078B8">
        <w:rPr>
          <w:rFonts w:asciiTheme="majorHAnsi" w:hAnsiTheme="majorHAnsi" w:cstheme="majorHAnsi"/>
          <w:sz w:val="12"/>
        </w:rPr>
        <w:t>¶</w:t>
      </w:r>
      <w:r w:rsidRPr="008078B8">
        <w:rPr>
          <w:rFonts w:asciiTheme="majorHAnsi" w:hAnsiTheme="majorHAnsi" w:cstheme="majorHAnsi"/>
          <w:sz w:val="16"/>
        </w:rPr>
        <w:t xml:space="preserve"> It’s also amazing that close to half of Iowa participants in the caucuses say that they are socialist. Four or five years ago, people were saying socialism is dead in the US. No one could even say the word. </w:t>
      </w:r>
      <w:proofErr w:type="gramStart"/>
      <w:r w:rsidRPr="008078B8">
        <w:rPr>
          <w:rFonts w:asciiTheme="majorHAnsi" w:hAnsiTheme="majorHAnsi" w:cstheme="majorHAnsi"/>
          <w:sz w:val="16"/>
        </w:rPr>
        <w:t>So</w:t>
      </w:r>
      <w:proofErr w:type="gramEnd"/>
      <w:r w:rsidRPr="008078B8">
        <w:rPr>
          <w:rFonts w:asciiTheme="majorHAnsi" w:hAnsiTheme="majorHAnsi" w:cstheme="majorHAnsi"/>
          <w:sz w:val="16"/>
        </w:rPr>
        <w:t xml:space="preserve"> I actually think holding on to the word “communism” is useful not only because our enemies are worried about communism, but also because it helps make the socialists seem really, really mainstream, and that’s good. We don’t want socialism to seem like something that only happens in Sweden. We want it to seem like that’s what America should have at a bare minimum.</w:t>
      </w:r>
      <w:r w:rsidRPr="008078B8">
        <w:rPr>
          <w:rFonts w:asciiTheme="majorHAnsi" w:hAnsiTheme="majorHAnsi" w:cstheme="majorHAnsi"/>
          <w:sz w:val="12"/>
        </w:rPr>
        <w:t>¶</w:t>
      </w:r>
      <w:r w:rsidRPr="008078B8">
        <w:rPr>
          <w:rFonts w:asciiTheme="majorHAnsi" w:hAnsiTheme="majorHAnsi" w:cstheme="majorHAnsi"/>
          <w:sz w:val="16"/>
        </w:rPr>
        <w:t xml:space="preserve"> One last thing about the history of communism: </w:t>
      </w:r>
      <w:r w:rsidRPr="008078B8">
        <w:rPr>
          <w:rStyle w:val="StyleUnderline"/>
          <w:rFonts w:asciiTheme="majorHAnsi" w:hAnsiTheme="majorHAnsi" w:cstheme="majorHAnsi"/>
        </w:rPr>
        <w:t>every political ideology that has infused a state form has done awful things</w:t>
      </w:r>
      <w:r w:rsidRPr="008078B8">
        <w:rPr>
          <w:rFonts w:asciiTheme="majorHAnsi" w:hAnsiTheme="majorHAnsi" w:cstheme="majorHAnsi"/>
          <w:sz w:val="16"/>
        </w:rPr>
        <w:t xml:space="preserve">. For the most part, if people like the ideology, they either let the awful things slide, or they use the ideology to criticize the awful things that the state does. We can do the same thing with communism. It’s helpful to recognize that </w:t>
      </w:r>
      <w:r w:rsidRPr="003755D1">
        <w:rPr>
          <w:rStyle w:val="StyleUnderline"/>
          <w:rFonts w:asciiTheme="majorHAnsi" w:hAnsiTheme="majorHAnsi" w:cstheme="majorHAnsi"/>
          <w:highlight w:val="green"/>
        </w:rPr>
        <w:t>the countries we understand to have been</w:t>
      </w:r>
      <w:r w:rsidRPr="008078B8">
        <w:rPr>
          <w:rFonts w:asciiTheme="majorHAnsi" w:hAnsiTheme="majorHAnsi" w:cstheme="majorHAnsi"/>
          <w:sz w:val="16"/>
        </w:rPr>
        <w:t xml:space="preserve"> ruled by </w:t>
      </w:r>
      <w:r w:rsidRPr="003755D1">
        <w:rPr>
          <w:rStyle w:val="StyleUnderline"/>
          <w:rFonts w:asciiTheme="majorHAnsi" w:hAnsiTheme="majorHAnsi" w:cstheme="majorHAnsi"/>
          <w:highlight w:val="green"/>
        </w:rPr>
        <w:t>Communist</w:t>
      </w:r>
      <w:r w:rsidRPr="008078B8">
        <w:rPr>
          <w:rFonts w:asciiTheme="majorHAnsi" w:hAnsiTheme="majorHAnsi" w:cstheme="majorHAnsi"/>
          <w:sz w:val="16"/>
        </w:rPr>
        <w:t xml:space="preserve"> Parties </w:t>
      </w:r>
      <w:r w:rsidRPr="003755D1">
        <w:rPr>
          <w:rStyle w:val="StyleUnderline"/>
          <w:rFonts w:asciiTheme="majorHAnsi" w:hAnsiTheme="majorHAnsi" w:cstheme="majorHAnsi"/>
          <w:highlight w:val="green"/>
        </w:rPr>
        <w:t>were never really communist—they didn’t even claim to have achieved communism themselves</w:t>
      </w:r>
      <w:r w:rsidRPr="003755D1">
        <w:rPr>
          <w:rFonts w:asciiTheme="majorHAnsi" w:hAnsiTheme="majorHAnsi" w:cstheme="majorHAnsi"/>
          <w:sz w:val="16"/>
          <w:highlight w:val="green"/>
        </w:rPr>
        <w:t>.</w:t>
      </w:r>
      <w:r w:rsidRPr="008078B8">
        <w:rPr>
          <w:rFonts w:asciiTheme="majorHAnsi" w:hAnsiTheme="majorHAnsi" w:cstheme="majorHAnsi"/>
          <w:sz w:val="16"/>
        </w:rPr>
        <w:t xml:space="preserve"> We can say that </w:t>
      </w:r>
      <w:r w:rsidRPr="008078B8">
        <w:rPr>
          <w:rStyle w:val="StyleUnderline"/>
          <w:rFonts w:asciiTheme="majorHAnsi" w:hAnsiTheme="majorHAnsi" w:cstheme="majorHAnsi"/>
        </w:rPr>
        <w:t>state socialism made these mistakes, and in so doing was betraying communist ideals</w:t>
      </w:r>
      <w:r w:rsidRPr="008078B8">
        <w:rPr>
          <w:rFonts w:asciiTheme="majorHAnsi" w:hAnsiTheme="majorHAnsi" w:cstheme="majorHAnsi"/>
          <w:sz w:val="16"/>
        </w:rPr>
        <w:t>.</w:t>
      </w:r>
      <w:r w:rsidRPr="008078B8">
        <w:rPr>
          <w:rFonts w:asciiTheme="majorHAnsi" w:hAnsiTheme="majorHAnsi" w:cstheme="majorHAnsi"/>
          <w:sz w:val="12"/>
        </w:rPr>
        <w:t>¶</w:t>
      </w:r>
      <w:r w:rsidRPr="008078B8">
        <w:rPr>
          <w:rFonts w:asciiTheme="majorHAnsi" w:hAnsiTheme="majorHAnsi" w:cstheme="majorHAnsi"/>
          <w:sz w:val="16"/>
        </w:rPr>
        <w:t xml:space="preserve"> I don’t think we need to abandon these terms or come up with new ones. I think we need to use the power that they have. And people recognize this, which is what makes it exciting.</w:t>
      </w:r>
      <w:r w:rsidRPr="008078B8">
        <w:rPr>
          <w:rFonts w:asciiTheme="majorHAnsi" w:hAnsiTheme="majorHAnsi" w:cstheme="majorHAnsi"/>
          <w:sz w:val="12"/>
        </w:rPr>
        <w:t>¶</w:t>
      </w:r>
      <w:r w:rsidRPr="008078B8">
        <w:rPr>
          <w:rFonts w:asciiTheme="majorHAnsi" w:hAnsiTheme="majorHAnsi" w:cstheme="majorHAnsi"/>
          <w:sz w:val="16"/>
        </w:rPr>
        <w:t xml:space="preserve"> CM: You write, “Some contemporary crowd observers claim the crowd for democracy. They see in the amassing of thousands a democratic insistence, a demand to be heard and included. In the context of communicative capitalism, however, the crowd exceeds democracy.</w:t>
      </w:r>
      <w:r w:rsidRPr="008078B8">
        <w:rPr>
          <w:rFonts w:asciiTheme="majorHAnsi" w:hAnsiTheme="majorHAnsi" w:cstheme="majorHAnsi"/>
          <w:sz w:val="12"/>
        </w:rPr>
        <w:t>¶</w:t>
      </w:r>
      <w:r w:rsidRPr="008078B8">
        <w:rPr>
          <w:rFonts w:asciiTheme="majorHAnsi" w:hAnsiTheme="majorHAnsi" w:cstheme="majorHAnsi"/>
          <w:sz w:val="16"/>
        </w:rPr>
        <w:t xml:space="preserve"> “In the 21st century, dominant nation-states exercise power as democracies. They bomb and invade as democracies, ‘for democracy’s sake.’ International political bodies legitimize themselves as democratic, as do the contradictory and tangled media practices of communicative capitalism. When crowds amass in opposition, they pose themselves against democratic practices, systems, and bodies. To claim the crowd for democracy fails to register this change in the political setting of the crowd.”</w:t>
      </w:r>
      <w:r w:rsidRPr="008078B8">
        <w:rPr>
          <w:rFonts w:asciiTheme="majorHAnsi" w:hAnsiTheme="majorHAnsi" w:cstheme="majorHAnsi"/>
          <w:sz w:val="12"/>
        </w:rPr>
        <w:t>¶</w:t>
      </w:r>
      <w:r w:rsidRPr="008078B8">
        <w:rPr>
          <w:rFonts w:asciiTheme="majorHAnsi" w:hAnsiTheme="majorHAnsi" w:cstheme="majorHAnsi"/>
          <w:sz w:val="16"/>
        </w:rPr>
        <w:t xml:space="preserve"> So are crowds today, the protesters today, opposed to democracy? Or are they opposed to the current state of, let’s say, representative democracy?</w:t>
      </w:r>
      <w:r w:rsidRPr="008078B8">
        <w:rPr>
          <w:rFonts w:asciiTheme="majorHAnsi" w:hAnsiTheme="majorHAnsi" w:cstheme="majorHAnsi"/>
          <w:sz w:val="12"/>
        </w:rPr>
        <w:t>¶</w:t>
      </w:r>
      <w:r w:rsidRPr="008078B8">
        <w:rPr>
          <w:rFonts w:asciiTheme="majorHAnsi" w:hAnsiTheme="majorHAnsi" w:cstheme="majorHAnsi"/>
          <w:sz w:val="16"/>
        </w:rPr>
        <w:t xml:space="preserve"> JD: Let’s think about our basic environment. By “our,” now, I mean basically English-speaking people who use the internet and are listening to the radio and </w:t>
      </w:r>
      <w:proofErr w:type="gramStart"/>
      <w:r w:rsidRPr="008078B8">
        <w:rPr>
          <w:rFonts w:asciiTheme="majorHAnsi" w:hAnsiTheme="majorHAnsi" w:cstheme="majorHAnsi"/>
          <w:sz w:val="16"/>
        </w:rPr>
        <w:t>live in</w:t>
      </w:r>
      <w:proofErr w:type="gramEnd"/>
      <w:r w:rsidRPr="008078B8">
        <w:rPr>
          <w:rFonts w:asciiTheme="majorHAnsi" w:hAnsiTheme="majorHAnsi" w:cstheme="majorHAnsi"/>
          <w:sz w:val="16"/>
        </w:rPr>
        <w:t xml:space="preserve"> societies like the United States. In our environment, what we hear is that we live in democracy. We hear this all the time. We hear that the network media makes democratic exchange possible, that a free press is democracy, that we’ve got elections and that’s democracy.</w:t>
      </w:r>
      <w:r w:rsidRPr="008078B8">
        <w:rPr>
          <w:rFonts w:asciiTheme="majorHAnsi" w:hAnsiTheme="majorHAnsi" w:cstheme="majorHAnsi"/>
          <w:sz w:val="12"/>
        </w:rPr>
        <w:t>¶</w:t>
      </w:r>
      <w:r w:rsidRPr="008078B8">
        <w:rPr>
          <w:rFonts w:asciiTheme="majorHAnsi" w:hAnsiTheme="majorHAnsi" w:cstheme="majorHAnsi"/>
          <w:sz w:val="16"/>
        </w:rPr>
        <w:t xml:space="preserve"> </w:t>
      </w:r>
      <w:r w:rsidRPr="008078B8">
        <w:rPr>
          <w:rStyle w:val="StyleUnderline"/>
          <w:rFonts w:asciiTheme="majorHAnsi" w:hAnsiTheme="majorHAnsi" w:cstheme="majorHAnsi"/>
        </w:rPr>
        <w:t>When crowds amass</w:t>
      </w:r>
      <w:r w:rsidRPr="008078B8">
        <w:rPr>
          <w:rFonts w:asciiTheme="majorHAnsi" w:hAnsiTheme="majorHAnsi" w:cstheme="majorHAnsi"/>
          <w:sz w:val="16"/>
        </w:rPr>
        <w:t xml:space="preserve"> in this setting, if they are just at a football game, </w:t>
      </w:r>
      <w:r w:rsidRPr="008078B8">
        <w:rPr>
          <w:rStyle w:val="StyleUnderline"/>
          <w:rFonts w:asciiTheme="majorHAnsi" w:hAnsiTheme="majorHAnsi" w:cstheme="majorHAnsi"/>
        </w:rPr>
        <w:t>it’s not a political statement. Even at a march</w:t>
      </w:r>
      <w:r w:rsidRPr="008078B8">
        <w:rPr>
          <w:rFonts w:asciiTheme="majorHAnsi" w:hAnsiTheme="majorHAnsi" w:cstheme="majorHAnsi"/>
          <w:sz w:val="16"/>
        </w:rPr>
        <w:t xml:space="preserve"> (fully permitted) that’s </w:t>
      </w:r>
      <w:r w:rsidRPr="008078B8">
        <w:rPr>
          <w:rStyle w:val="StyleUnderline"/>
          <w:rFonts w:asciiTheme="majorHAnsi" w:hAnsiTheme="majorHAnsi" w:cstheme="majorHAnsi"/>
        </w:rPr>
        <w:t>registering opposition to the invasion of Iraq</w:t>
      </w:r>
      <w:r w:rsidRPr="008078B8">
        <w:rPr>
          <w:rFonts w:asciiTheme="majorHAnsi" w:hAnsiTheme="majorHAnsi" w:cstheme="majorHAnsi"/>
          <w:sz w:val="16"/>
        </w:rPr>
        <w:t xml:space="preserve">, for example, </w:t>
      </w:r>
      <w:r w:rsidRPr="008078B8">
        <w:rPr>
          <w:rStyle w:val="StyleUnderline"/>
          <w:rFonts w:asciiTheme="majorHAnsi" w:hAnsiTheme="majorHAnsi" w:cstheme="majorHAnsi"/>
        </w:rPr>
        <w:t>or concern about the climate</w:t>
      </w:r>
      <w:r w:rsidRPr="008078B8">
        <w:rPr>
          <w:rFonts w:asciiTheme="majorHAnsi" w:hAnsiTheme="majorHAnsi" w:cstheme="majorHAnsi"/>
          <w:sz w:val="16"/>
        </w:rPr>
        <w:t xml:space="preserve">—all of those things are within the general environment of “democracy,” and </w:t>
      </w:r>
      <w:r w:rsidRPr="008078B8">
        <w:rPr>
          <w:rStyle w:val="StyleUnderline"/>
          <w:rFonts w:asciiTheme="majorHAnsi" w:hAnsiTheme="majorHAnsi" w:cstheme="majorHAnsi"/>
        </w:rPr>
        <w:t>they don’t oppose the system. They don’t register as opposition to the system. They’re just saying that we want our view on this or that issue to count</w:t>
      </w:r>
      <w:r w:rsidRPr="008078B8">
        <w:rPr>
          <w:rFonts w:asciiTheme="majorHAnsi" w:hAnsiTheme="majorHAnsi" w:cstheme="majorHAnsi"/>
          <w:sz w:val="16"/>
        </w:rPr>
        <w:t>.</w:t>
      </w:r>
      <w:r w:rsidRPr="008078B8">
        <w:rPr>
          <w:rFonts w:asciiTheme="majorHAnsi" w:hAnsiTheme="majorHAnsi" w:cstheme="majorHAnsi"/>
          <w:sz w:val="12"/>
        </w:rPr>
        <w:t>¶</w:t>
      </w:r>
      <w:r w:rsidRPr="008078B8">
        <w:rPr>
          <w:rFonts w:asciiTheme="majorHAnsi" w:hAnsiTheme="majorHAnsi" w:cstheme="majorHAnsi"/>
          <w:sz w:val="16"/>
        </w:rPr>
        <w:t xml:space="preserve"> </w:t>
      </w:r>
      <w:r w:rsidRPr="008078B8">
        <w:rPr>
          <w:rStyle w:val="StyleUnderline"/>
          <w:rFonts w:asciiTheme="majorHAnsi" w:hAnsiTheme="majorHAnsi" w:cstheme="majorHAnsi"/>
        </w:rPr>
        <w:t>But</w:t>
      </w:r>
      <w:r w:rsidRPr="008078B8">
        <w:rPr>
          <w:rFonts w:asciiTheme="majorHAnsi" w:hAnsiTheme="majorHAnsi" w:cstheme="majorHAnsi"/>
          <w:sz w:val="16"/>
        </w:rPr>
        <w:t xml:space="preserve"> the way that crowds have been amassing over the last four or five years—Occupy Wall Street is one example, but the Red Square debt movement in Canada is another; some of the more militant strikes of nurses and teachers are too—has been to say, “Look, the process that we have that’s been called democratic? It is not. We want to change that.”</w:t>
      </w:r>
      <w:r w:rsidRPr="008078B8">
        <w:rPr>
          <w:rFonts w:asciiTheme="majorHAnsi" w:hAnsiTheme="majorHAnsi" w:cstheme="majorHAnsi"/>
          <w:sz w:val="12"/>
        </w:rPr>
        <w:t>¶</w:t>
      </w:r>
      <w:r w:rsidRPr="008078B8">
        <w:rPr>
          <w:rFonts w:asciiTheme="majorHAnsi" w:hAnsiTheme="majorHAnsi" w:cstheme="majorHAnsi"/>
          <w:sz w:val="16"/>
        </w:rPr>
        <w:t xml:space="preserve"> It’s not that we are anti-democratic. It’s that democracy is too limiting a term to register our opposition. </w:t>
      </w:r>
      <w:r w:rsidRPr="008078B8">
        <w:rPr>
          <w:rStyle w:val="StyleUnderline"/>
          <w:rFonts w:asciiTheme="majorHAnsi" w:hAnsiTheme="majorHAnsi" w:cstheme="majorHAnsi"/>
        </w:rPr>
        <w:t>We want something more. We want actual equality</w:t>
      </w:r>
      <w:r w:rsidRPr="008078B8">
        <w:rPr>
          <w:rFonts w:asciiTheme="majorHAnsi" w:hAnsiTheme="majorHAnsi" w:cstheme="majorHAnsi"/>
          <w:sz w:val="16"/>
        </w:rPr>
        <w:t xml:space="preserve">. Democracy is too limiting. The reason it’s too limiting is we live in a context that understands itself as “democratic.” </w:t>
      </w:r>
      <w:proofErr w:type="gramStart"/>
      <w:r w:rsidRPr="008078B8">
        <w:rPr>
          <w:rFonts w:asciiTheme="majorHAnsi" w:hAnsiTheme="majorHAnsi" w:cstheme="majorHAnsi"/>
          <w:sz w:val="16"/>
        </w:rPr>
        <w:t>So</w:t>
      </w:r>
      <w:proofErr w:type="gramEnd"/>
      <w:r w:rsidRPr="008078B8">
        <w:rPr>
          <w:rFonts w:asciiTheme="majorHAnsi" w:hAnsiTheme="majorHAnsi" w:cstheme="majorHAnsi"/>
          <w:sz w:val="16"/>
        </w:rPr>
        <w:t xml:space="preserve"> democracy as a political claim, in my language, can’t “register the gap that the crowd is inscribing.” It can’t register real division or opposition. Democracy is just more of what we have.</w:t>
      </w:r>
      <w:r w:rsidRPr="008078B8">
        <w:rPr>
          <w:rFonts w:asciiTheme="majorHAnsi" w:hAnsiTheme="majorHAnsi" w:cstheme="majorHAnsi"/>
          <w:sz w:val="12"/>
        </w:rPr>
        <w:t>¶</w:t>
      </w:r>
      <w:r w:rsidRPr="008078B8">
        <w:rPr>
          <w:rFonts w:asciiTheme="majorHAnsi" w:hAnsiTheme="majorHAnsi" w:cstheme="majorHAnsi"/>
          <w:sz w:val="16"/>
        </w:rPr>
        <w:t xml:space="preserve"> CM: We are so dependent. We use social media so much, we use Facebook so much, we use so many of these avenues of what you call communicative capitalism so much. How can we oppose or reject this system without hurting ourselves and our ability to communicate our message to each other? Can we just go on strike? Can we become the owners of the means of communicative production?</w:t>
      </w:r>
      <w:r w:rsidRPr="008078B8">
        <w:rPr>
          <w:rFonts w:asciiTheme="majorHAnsi" w:hAnsiTheme="majorHAnsi" w:cstheme="majorHAnsi"/>
          <w:sz w:val="12"/>
        </w:rPr>
        <w:t>¶</w:t>
      </w:r>
      <w:r w:rsidRPr="008078B8">
        <w:rPr>
          <w:rFonts w:asciiTheme="majorHAnsi" w:hAnsiTheme="majorHAnsi" w:cstheme="majorHAnsi"/>
          <w:sz w:val="16"/>
        </w:rPr>
        <w:t xml:space="preserve"> JD: One of the ways that Marxism historically has understood the political problems faced by workers is our total entrapment and embeddedness in the capitalist system. What makes a strike so courageous is that workers are shooting themselves in the foot. They’re not earning their wage for a time, as a way to put pressure on the capitalist owner of the workplace.</w:t>
      </w:r>
      <w:r w:rsidRPr="008078B8">
        <w:rPr>
          <w:rFonts w:asciiTheme="majorHAnsi" w:hAnsiTheme="majorHAnsi" w:cstheme="majorHAnsi"/>
          <w:sz w:val="12"/>
        </w:rPr>
        <w:t>¶</w:t>
      </w:r>
      <w:r w:rsidRPr="008078B8">
        <w:rPr>
          <w:rFonts w:asciiTheme="majorHAnsi" w:hAnsiTheme="majorHAnsi" w:cstheme="majorHAnsi"/>
          <w:sz w:val="16"/>
        </w:rPr>
        <w:t xml:space="preserve"> What does that mean under communicative capitalism? Does it mean that we have to shoot ourselves in the foot by completely extracting ourselves from all of the instruments of communication? Or does it mean that we change our attitude towards communication? Or does it mean that we develop our own means of communication?</w:t>
      </w:r>
      <w:r w:rsidRPr="008078B8">
        <w:rPr>
          <w:rFonts w:asciiTheme="majorHAnsi" w:hAnsiTheme="majorHAnsi" w:cstheme="majorHAnsi"/>
          <w:sz w:val="12"/>
        </w:rPr>
        <w:t>¶</w:t>
      </w:r>
      <w:r w:rsidRPr="008078B8">
        <w:rPr>
          <w:rFonts w:asciiTheme="majorHAnsi" w:hAnsiTheme="majorHAnsi" w:cstheme="majorHAnsi"/>
          <w:sz w:val="16"/>
        </w:rPr>
        <w:t xml:space="preserve"> There’s a whole range here. I’m not a Luddite. I don’t think the way we’re going to bring down capitalism is by quitting Facebook. I think that’s a little bit absurd. I think what makes more sense is to think of how </w:t>
      </w:r>
      <w:r w:rsidRPr="008078B8">
        <w:rPr>
          <w:rStyle w:val="StyleUnderline"/>
          <w:rFonts w:asciiTheme="majorHAnsi" w:hAnsiTheme="majorHAnsi" w:cstheme="majorHAnsi"/>
        </w:rPr>
        <w:t xml:space="preserve">we could use the tools we have to bring down the master’s house. </w:t>
      </w:r>
      <w:r w:rsidRPr="003755D1">
        <w:rPr>
          <w:rStyle w:val="StyleUnderline"/>
          <w:rFonts w:asciiTheme="majorHAnsi" w:hAnsiTheme="majorHAnsi" w:cstheme="majorHAnsi"/>
          <w:highlight w:val="green"/>
        </w:rPr>
        <w:t>We can consolidate our message together. We can get a better sense of how many we are. We can develop common modes of thinking. We can distribute organizing materials for the revolutionary party</w:t>
      </w:r>
      <w:r w:rsidRPr="008078B8">
        <w:rPr>
          <w:rFonts w:asciiTheme="majorHAnsi" w:hAnsiTheme="majorHAnsi" w:cstheme="majorHAnsi"/>
          <w:sz w:val="16"/>
        </w:rPr>
        <w:t>.</w:t>
      </w:r>
      <w:r w:rsidRPr="008078B8">
        <w:rPr>
          <w:rFonts w:asciiTheme="majorHAnsi" w:hAnsiTheme="majorHAnsi" w:cstheme="majorHAnsi"/>
          <w:sz w:val="12"/>
        </w:rPr>
        <w:t>¶</w:t>
      </w:r>
      <w:r w:rsidRPr="008078B8">
        <w:rPr>
          <w:rFonts w:asciiTheme="majorHAnsi" w:hAnsiTheme="majorHAnsi" w:cstheme="majorHAnsi"/>
          <w:sz w:val="16"/>
        </w:rPr>
        <w:t xml:space="preserve"> I don’t think that an extractive approach to our situation in communicative media is the right one. I think it’s got to be more tactical. How do we use the tools we have, and how do we find ways to seize the means of communication? This would mean the collectivization of Google, Facebook, Amazon, and using those apparatuses. But that would probably have to </w:t>
      </w:r>
      <w:r w:rsidRPr="008078B8">
        <w:rPr>
          <w:rFonts w:asciiTheme="majorHAnsi" w:hAnsiTheme="majorHAnsi" w:cstheme="majorHAnsi"/>
          <w:sz w:val="16"/>
        </w:rPr>
        <w:lastRenderedPageBreak/>
        <w:t>be day two of the revolution.</w:t>
      </w:r>
      <w:r w:rsidRPr="008078B8">
        <w:rPr>
          <w:rFonts w:asciiTheme="majorHAnsi" w:hAnsiTheme="majorHAnsi" w:cstheme="majorHAnsi"/>
          <w:sz w:val="12"/>
        </w:rPr>
        <w:t>¶</w:t>
      </w:r>
      <w:r w:rsidRPr="008078B8">
        <w:rPr>
          <w:rFonts w:asciiTheme="majorHAnsi" w:hAnsiTheme="majorHAnsi" w:cstheme="majorHAnsi"/>
          <w:sz w:val="16"/>
        </w:rPr>
        <w:t xml:space="preserve"> CM: Jodi, I’ve got one last question for you, and it’s the Question from Hell, the question we might hate to ask, you might hate to answer, or our audience is going to hate the response.</w:t>
      </w:r>
      <w:r w:rsidRPr="008078B8">
        <w:rPr>
          <w:rFonts w:asciiTheme="majorHAnsi" w:hAnsiTheme="majorHAnsi" w:cstheme="majorHAnsi"/>
          <w:sz w:val="12"/>
        </w:rPr>
        <w:t>¶</w:t>
      </w:r>
      <w:r w:rsidRPr="008078B8">
        <w:rPr>
          <w:rFonts w:asciiTheme="majorHAnsi" w:hAnsiTheme="majorHAnsi" w:cstheme="majorHAnsi"/>
          <w:sz w:val="16"/>
        </w:rPr>
        <w:t xml:space="preserve"> How much did the narrative that Occupy created, of the 99% and the 1%, undermine a of collectivity? Because it doesn’t include everyone…</w:t>
      </w:r>
      <w:r w:rsidRPr="008078B8">
        <w:rPr>
          <w:rFonts w:asciiTheme="majorHAnsi" w:hAnsiTheme="majorHAnsi" w:cstheme="majorHAnsi"/>
          <w:sz w:val="12"/>
        </w:rPr>
        <w:t>¶</w:t>
      </w:r>
      <w:r w:rsidRPr="008078B8">
        <w:rPr>
          <w:rFonts w:asciiTheme="majorHAnsi" w:hAnsiTheme="majorHAnsi" w:cstheme="majorHAnsi"/>
          <w:sz w:val="16"/>
        </w:rPr>
        <w:t xml:space="preserve"> JD: </w:t>
      </w:r>
      <w:r w:rsidRPr="008078B8">
        <w:rPr>
          <w:rStyle w:val="StyleUnderline"/>
          <w:rFonts w:asciiTheme="majorHAnsi" w:hAnsiTheme="majorHAnsi" w:cstheme="majorHAnsi"/>
        </w:rPr>
        <w:t>Division is crucial. Collectivity is never everyone</w:t>
      </w:r>
      <w:r w:rsidRPr="008078B8">
        <w:rPr>
          <w:rFonts w:asciiTheme="majorHAnsi" w:hAnsiTheme="majorHAnsi" w:cstheme="majorHAnsi"/>
          <w:sz w:val="16"/>
        </w:rPr>
        <w:t xml:space="preserve">. What this narrative did was produce </w:t>
      </w:r>
      <w:r w:rsidRPr="008078B8">
        <w:rPr>
          <w:rStyle w:val="StyleUnderline"/>
          <w:rFonts w:asciiTheme="majorHAnsi" w:hAnsiTheme="majorHAnsi" w:cstheme="majorHAnsi"/>
        </w:rPr>
        <w:t>the divided collectivity that we need</w:t>
      </w:r>
      <w:r w:rsidRPr="008078B8">
        <w:rPr>
          <w:rFonts w:asciiTheme="majorHAnsi" w:hAnsiTheme="majorHAnsi" w:cstheme="majorHAnsi"/>
          <w:sz w:val="16"/>
        </w:rPr>
        <w:t xml:space="preserve">. It’s great to </w:t>
      </w:r>
      <w:r w:rsidRPr="008078B8">
        <w:rPr>
          <w:rStyle w:val="StyleUnderline"/>
          <w:rFonts w:asciiTheme="majorHAnsi" w:hAnsiTheme="majorHAnsi" w:cstheme="majorHAnsi"/>
        </w:rPr>
        <w:t>undermine the</w:t>
      </w:r>
      <w:r w:rsidRPr="008078B8">
        <w:rPr>
          <w:rFonts w:asciiTheme="majorHAnsi" w:hAnsiTheme="majorHAnsi" w:cstheme="majorHAnsi"/>
          <w:sz w:val="16"/>
        </w:rPr>
        <w:t xml:space="preserve"> </w:t>
      </w:r>
      <w:r w:rsidRPr="008078B8">
        <w:rPr>
          <w:rFonts w:asciiTheme="majorHAnsi" w:hAnsiTheme="majorHAnsi" w:cstheme="majorHAnsi"/>
          <w:strike/>
          <w:sz w:val="16"/>
        </w:rPr>
        <w:t>stupid</w:t>
      </w:r>
      <w:r w:rsidRPr="008078B8">
        <w:rPr>
          <w:rFonts w:asciiTheme="majorHAnsi" w:hAnsiTheme="majorHAnsi" w:cstheme="majorHAnsi"/>
          <w:sz w:val="16"/>
        </w:rPr>
        <w:t xml:space="preserve"> </w:t>
      </w:r>
      <w:r w:rsidRPr="008078B8">
        <w:rPr>
          <w:rStyle w:val="StyleUnderline"/>
          <w:rFonts w:asciiTheme="majorHAnsi" w:hAnsiTheme="majorHAnsi" w:cstheme="majorHAnsi"/>
        </w:rPr>
        <w:t>myth of American unity</w:t>
      </w:r>
      <w:r w:rsidRPr="008078B8">
        <w:rPr>
          <w:rFonts w:asciiTheme="majorHAnsi" w:hAnsiTheme="majorHAnsi" w:cstheme="majorHAnsi"/>
          <w:sz w:val="16"/>
        </w:rPr>
        <w:t xml:space="preserve">, “The country has to pull together” and all that crap. It’s fantastic that </w:t>
      </w:r>
      <w:r w:rsidRPr="008078B8">
        <w:rPr>
          <w:rStyle w:val="StyleUnderline"/>
          <w:rFonts w:asciiTheme="majorHAnsi" w:hAnsiTheme="majorHAnsi" w:cstheme="majorHAnsi"/>
        </w:rPr>
        <w:t xml:space="preserve">Occupy Wall Street asserted collectivity through division. This is class conflict. This says there is not a unified society. </w:t>
      </w:r>
      <w:r w:rsidRPr="003755D1">
        <w:rPr>
          <w:rStyle w:val="StyleUnderline"/>
          <w:rFonts w:asciiTheme="majorHAnsi" w:hAnsiTheme="majorHAnsi" w:cstheme="majorHAnsi"/>
          <w:highlight w:val="green"/>
        </w:rPr>
        <w:t xml:space="preserve">Collectivity is the collectivity of us against them. It produced the proper collectivity: </w:t>
      </w:r>
      <w:r w:rsidRPr="003755D1">
        <w:rPr>
          <w:rStyle w:val="Emphasis"/>
          <w:rFonts w:asciiTheme="majorHAnsi" w:hAnsiTheme="majorHAnsi" w:cstheme="majorHAnsi"/>
          <w:highlight w:val="green"/>
        </w:rPr>
        <w:t>an antagonistic one</w:t>
      </w:r>
      <w:r w:rsidRPr="003755D1">
        <w:rPr>
          <w:rStyle w:val="StyleUnderline"/>
          <w:rFonts w:asciiTheme="majorHAnsi" w:hAnsiTheme="majorHAnsi" w:cstheme="majorHAnsi"/>
          <w:highlight w:val="green"/>
        </w:rPr>
        <w:t>.</w:t>
      </w:r>
      <w:r>
        <w:rPr>
          <w:rStyle w:val="StyleUnderline"/>
          <w:rFonts w:asciiTheme="majorHAnsi" w:hAnsiTheme="majorHAnsi" w:cstheme="majorHAnsi"/>
          <w:highlight w:val="green"/>
        </w:rPr>
        <w:t xml:space="preserve">        </w:t>
      </w:r>
    </w:p>
    <w:p w14:paraId="110DB76F" w14:textId="5642E75A" w:rsidR="00930696" w:rsidRDefault="00930696" w:rsidP="00930696">
      <w:pPr>
        <w:rPr>
          <w:rStyle w:val="StyleUnderline"/>
          <w:rFonts w:asciiTheme="majorHAnsi" w:hAnsiTheme="majorHAnsi" w:cstheme="majorHAnsi"/>
          <w:highlight w:val="green"/>
        </w:rPr>
      </w:pPr>
    </w:p>
    <w:p w14:paraId="5FB25337" w14:textId="572F57EB" w:rsidR="00930696" w:rsidRDefault="00930696" w:rsidP="00930696">
      <w:pPr>
        <w:rPr>
          <w:rStyle w:val="StyleUnderline"/>
          <w:rFonts w:asciiTheme="majorHAnsi" w:hAnsiTheme="majorHAnsi" w:cstheme="majorHAnsi"/>
          <w:highlight w:val="green"/>
        </w:rPr>
      </w:pPr>
    </w:p>
    <w:p w14:paraId="72207B20" w14:textId="77777777" w:rsidR="00930696" w:rsidRPr="00A064A8" w:rsidRDefault="00930696" w:rsidP="00930696">
      <w:pPr>
        <w:pStyle w:val="Heading4"/>
        <w:rPr>
          <w:rFonts w:asciiTheme="majorHAnsi" w:hAnsiTheme="majorHAnsi"/>
        </w:rPr>
      </w:pPr>
      <w:r w:rsidRPr="00A064A8">
        <w:rPr>
          <w:rFonts w:asciiTheme="majorHAnsi" w:hAnsiTheme="majorHAnsi"/>
        </w:rPr>
        <w:t xml:space="preserve">This </w:t>
      </w:r>
      <w:proofErr w:type="spellStart"/>
      <w:r w:rsidRPr="00A064A8">
        <w:rPr>
          <w:rFonts w:asciiTheme="majorHAnsi" w:hAnsiTheme="majorHAnsi"/>
        </w:rPr>
        <w:t>staticization</w:t>
      </w:r>
      <w:proofErr w:type="spellEnd"/>
      <w:r w:rsidRPr="00A064A8">
        <w:rPr>
          <w:rFonts w:asciiTheme="majorHAnsi" w:hAnsiTheme="majorHAnsi"/>
        </w:rPr>
        <w:t xml:space="preserve"> of identity is the historical cause of macro- and micro-scale violence. War, bigotry, oppression – these modes of violence REQUIRE essential notions of identity to exist.</w:t>
      </w:r>
    </w:p>
    <w:p w14:paraId="632079A0" w14:textId="77777777" w:rsidR="00930696" w:rsidRPr="00A064A8" w:rsidRDefault="00930696" w:rsidP="00930696">
      <w:pPr>
        <w:rPr>
          <w:rFonts w:asciiTheme="majorHAnsi" w:hAnsiTheme="majorHAnsi"/>
        </w:rPr>
      </w:pPr>
      <w:r w:rsidRPr="00A064A8">
        <w:rPr>
          <w:rFonts w:asciiTheme="majorHAnsi" w:hAnsiTheme="majorHAnsi"/>
          <w:b/>
          <w:bCs/>
          <w:u w:val="single"/>
        </w:rPr>
        <w:t>Clifford 1</w:t>
      </w:r>
      <w:r w:rsidRPr="00A064A8">
        <w:rPr>
          <w:rFonts w:asciiTheme="majorHAnsi" w:hAnsiTheme="majorHAnsi"/>
        </w:rPr>
        <w:t xml:space="preserve"> (Michael Clifford, associate professor of philosophy @ Mississippi State Univ, 2k1 [Political Genealogy after Foucault: Savage Identities, p. 144-146]</w:t>
      </w:r>
    </w:p>
    <w:p w14:paraId="6FE6EAD4" w14:textId="77777777" w:rsidR="00930696" w:rsidRPr="00A064A8" w:rsidRDefault="00930696" w:rsidP="00930696">
      <w:pPr>
        <w:rPr>
          <w:rFonts w:asciiTheme="majorHAnsi" w:hAnsiTheme="majorHAnsi"/>
          <w:sz w:val="10"/>
        </w:rPr>
      </w:pPr>
    </w:p>
    <w:p w14:paraId="08CBC2F3" w14:textId="77777777" w:rsidR="00930696" w:rsidRPr="00A064A8" w:rsidRDefault="00930696" w:rsidP="00930696">
      <w:pPr>
        <w:rPr>
          <w:rFonts w:asciiTheme="majorHAnsi" w:hAnsiTheme="majorHAnsi"/>
          <w:sz w:val="10"/>
        </w:rPr>
      </w:pPr>
      <w:r w:rsidRPr="00A064A8">
        <w:rPr>
          <w:rFonts w:asciiTheme="majorHAnsi" w:hAnsiTheme="majorHAnsi"/>
          <w:sz w:val="10"/>
        </w:rPr>
        <w:t>Foucault's genealogical analyses reveal that “</w:t>
      </w:r>
      <w:r w:rsidRPr="00A064A8">
        <w:rPr>
          <w:rFonts w:asciiTheme="majorHAnsi" w:hAnsiTheme="majorHAnsi"/>
          <w:bCs/>
          <w:highlight w:val="yellow"/>
          <w:u w:val="single"/>
        </w:rPr>
        <w:t>the self is not given to us</w:t>
      </w:r>
      <w:r w:rsidRPr="00A064A8">
        <w:rPr>
          <w:rFonts w:asciiTheme="majorHAnsi" w:hAnsiTheme="majorHAnsi"/>
          <w:bCs/>
          <w:u w:val="single"/>
        </w:rPr>
        <w:t>” – there is no essential identity around which</w:t>
      </w:r>
      <w:r w:rsidRPr="00A064A8">
        <w:rPr>
          <w:rFonts w:asciiTheme="majorHAnsi" w:hAnsiTheme="majorHAnsi"/>
          <w:sz w:val="10"/>
        </w:rPr>
        <w:t xml:space="preserve"> </w:t>
      </w:r>
      <w:r w:rsidRPr="00A064A8">
        <w:rPr>
          <w:rFonts w:asciiTheme="majorHAnsi" w:hAnsiTheme="majorHAnsi"/>
          <w:bCs/>
          <w:u w:val="single"/>
        </w:rPr>
        <w:t>discourse</w:t>
      </w:r>
      <w:r w:rsidRPr="00A064A8">
        <w:rPr>
          <w:rFonts w:asciiTheme="majorHAnsi" w:hAnsiTheme="majorHAnsi"/>
          <w:sz w:val="10"/>
        </w:rPr>
        <w:t xml:space="preserve">, </w:t>
      </w:r>
      <w:r w:rsidRPr="00A064A8">
        <w:rPr>
          <w:rFonts w:asciiTheme="majorHAnsi" w:hAnsiTheme="majorHAnsi"/>
          <w:bCs/>
          <w:u w:val="single"/>
        </w:rPr>
        <w:t>power relations</w:t>
      </w:r>
      <w:r w:rsidRPr="00A064A8">
        <w:rPr>
          <w:rFonts w:asciiTheme="majorHAnsi" w:hAnsiTheme="majorHAnsi"/>
          <w:sz w:val="10"/>
        </w:rPr>
        <w:t xml:space="preserve">, </w:t>
      </w:r>
      <w:r w:rsidRPr="00A064A8">
        <w:rPr>
          <w:rFonts w:asciiTheme="majorHAnsi" w:hAnsiTheme="majorHAnsi"/>
          <w:bCs/>
          <w:u w:val="single"/>
        </w:rPr>
        <w:t>and modes of subjectivation</w:t>
      </w:r>
      <w:r w:rsidRPr="00A064A8">
        <w:rPr>
          <w:rFonts w:asciiTheme="majorHAnsi" w:hAnsiTheme="majorHAnsi"/>
          <w:sz w:val="10"/>
        </w:rPr>
        <w:t xml:space="preserve"> </w:t>
      </w:r>
      <w:r w:rsidRPr="00A064A8">
        <w:rPr>
          <w:rFonts w:asciiTheme="majorHAnsi" w:hAnsiTheme="majorHAnsi"/>
          <w:bCs/>
          <w:u w:val="single"/>
        </w:rPr>
        <w:t>revolve</w:t>
      </w:r>
      <w:r w:rsidRPr="00A064A8">
        <w:rPr>
          <w:rFonts w:asciiTheme="majorHAnsi" w:hAnsiTheme="majorHAnsi"/>
          <w:sz w:val="10"/>
        </w:rPr>
        <w:t xml:space="preserve">, </w:t>
      </w:r>
      <w:r w:rsidRPr="00A064A8">
        <w:rPr>
          <w:rFonts w:asciiTheme="majorHAnsi" w:hAnsiTheme="majorHAnsi"/>
          <w:bCs/>
          <w:u w:val="single"/>
        </w:rPr>
        <w:t>but rather the subject is an effect of their interplay</w:t>
      </w:r>
      <w:r w:rsidRPr="00A064A8">
        <w:rPr>
          <w:rFonts w:asciiTheme="majorHAnsi" w:hAnsiTheme="majorHAnsi"/>
          <w:sz w:val="10"/>
        </w:rPr>
        <w:t xml:space="preserve">. </w:t>
      </w:r>
      <w:r w:rsidRPr="00A064A8">
        <w:rPr>
          <w:rFonts w:asciiTheme="majorHAnsi" w:hAnsiTheme="majorHAnsi"/>
          <w:bCs/>
          <w:u w:val="single"/>
        </w:rPr>
        <w:t>This recognition of the subject as historically contingent effect</w:t>
      </w:r>
      <w:r w:rsidRPr="00A064A8">
        <w:rPr>
          <w:rFonts w:asciiTheme="majorHAnsi" w:hAnsiTheme="majorHAnsi"/>
          <w:sz w:val="10"/>
        </w:rPr>
        <w:t xml:space="preserve">, rather than essential, metaphysical entity, </w:t>
      </w:r>
      <w:r w:rsidRPr="00A064A8">
        <w:rPr>
          <w:rFonts w:asciiTheme="majorHAnsi" w:hAnsiTheme="majorHAnsi"/>
          <w:bCs/>
          <w:u w:val="single"/>
        </w:rPr>
        <w:t>leads</w:t>
      </w:r>
      <w:r w:rsidRPr="00A064A8">
        <w:rPr>
          <w:rFonts w:asciiTheme="majorHAnsi" w:hAnsiTheme="majorHAnsi"/>
          <w:sz w:val="10"/>
        </w:rPr>
        <w:t xml:space="preserve"> Foucault </w:t>
      </w:r>
      <w:r w:rsidRPr="00A064A8">
        <w:rPr>
          <w:rFonts w:asciiTheme="majorHAnsi" w:hAnsiTheme="majorHAnsi"/>
          <w:bCs/>
          <w:u w:val="single"/>
        </w:rPr>
        <w:t>to a Nietzschean conclusion, that “</w:t>
      </w:r>
      <w:r w:rsidRPr="00A064A8">
        <w:rPr>
          <w:rFonts w:asciiTheme="majorHAnsi" w:hAnsiTheme="majorHAnsi"/>
          <w:bCs/>
          <w:highlight w:val="yellow"/>
          <w:u w:val="single"/>
        </w:rPr>
        <w:t>we have to create ourselves as a work of art</w:t>
      </w:r>
      <w:r w:rsidRPr="00A064A8">
        <w:rPr>
          <w:rFonts w:asciiTheme="majorHAnsi" w:hAnsiTheme="majorHAnsi"/>
          <w:bCs/>
          <w:u w:val="single"/>
        </w:rPr>
        <w:t>.”</w:t>
      </w:r>
      <w:r w:rsidRPr="00A064A8">
        <w:rPr>
          <w:rFonts w:asciiTheme="majorHAnsi" w:hAnsiTheme="majorHAnsi"/>
          <w:sz w:val="10"/>
        </w:rPr>
        <w:t xml:space="preserve"> 60 </w:t>
      </w:r>
      <w:r w:rsidRPr="00A064A8">
        <w:rPr>
          <w:rFonts w:asciiTheme="majorHAnsi" w:hAnsiTheme="majorHAnsi"/>
          <w:bCs/>
          <w:u w:val="single"/>
        </w:rPr>
        <w:t xml:space="preserve">We have to become involved in </w:t>
      </w:r>
      <w:r w:rsidRPr="00A064A8">
        <w:rPr>
          <w:rFonts w:asciiTheme="majorHAnsi" w:hAnsiTheme="majorHAnsi"/>
          <w:bCs/>
          <w:highlight w:val="yellow"/>
          <w:u w:val="single"/>
        </w:rPr>
        <w:t xml:space="preserve">an ongoing process of creative </w:t>
      </w:r>
      <w:r w:rsidRPr="00A064A8">
        <w:rPr>
          <w:rFonts w:asciiTheme="majorHAnsi" w:hAnsiTheme="majorHAnsi"/>
          <w:bCs/>
          <w:u w:val="single"/>
        </w:rPr>
        <w:t xml:space="preserve">self-transformation, of </w:t>
      </w:r>
      <w:r w:rsidRPr="00A064A8">
        <w:rPr>
          <w:rFonts w:asciiTheme="majorHAnsi" w:hAnsiTheme="majorHAnsi"/>
          <w:bCs/>
          <w:highlight w:val="yellow"/>
          <w:u w:val="single"/>
        </w:rPr>
        <w:t>self-overcoming</w:t>
      </w:r>
      <w:r w:rsidRPr="00A064A8">
        <w:rPr>
          <w:rFonts w:asciiTheme="majorHAnsi" w:hAnsiTheme="majorHAnsi"/>
          <w:bCs/>
          <w:u w:val="single"/>
        </w:rPr>
        <w:t>, in a genuinely Nietzschean sense</w:t>
      </w:r>
      <w:r w:rsidRPr="00A064A8">
        <w:rPr>
          <w:rFonts w:asciiTheme="majorHAnsi" w:hAnsiTheme="majorHAnsi"/>
          <w:sz w:val="10"/>
        </w:rPr>
        <w:t xml:space="preserve">. Yet when Foucault says that we have </w:t>
      </w:r>
      <w:r w:rsidRPr="00A064A8">
        <w:rPr>
          <w:rFonts w:asciiTheme="majorHAnsi" w:hAnsiTheme="majorHAnsi"/>
          <w:bCs/>
          <w:u w:val="single"/>
        </w:rPr>
        <w:t>to create ourselves</w:t>
      </w:r>
      <w:r w:rsidRPr="00A064A8">
        <w:rPr>
          <w:rFonts w:asciiTheme="majorHAnsi" w:hAnsiTheme="majorHAnsi"/>
          <w:sz w:val="10"/>
        </w:rPr>
        <w:t xml:space="preserve">, he is not expressing this as a moral demand; it </w:t>
      </w:r>
      <w:r w:rsidRPr="00A064A8">
        <w:rPr>
          <w:rFonts w:asciiTheme="majorHAnsi" w:hAnsiTheme="majorHAnsi"/>
          <w:bCs/>
          <w:u w:val="single"/>
        </w:rPr>
        <w:t>is</w:t>
      </w:r>
      <w:r w:rsidRPr="00A064A8">
        <w:rPr>
          <w:rFonts w:asciiTheme="majorHAnsi" w:hAnsiTheme="majorHAnsi"/>
          <w:sz w:val="10"/>
        </w:rPr>
        <w:t xml:space="preserve">, rather, </w:t>
      </w:r>
      <w:r w:rsidRPr="00A064A8">
        <w:rPr>
          <w:rFonts w:asciiTheme="majorHAnsi" w:hAnsiTheme="majorHAnsi"/>
          <w:bCs/>
          <w:u w:val="single"/>
        </w:rPr>
        <w:t>a description of our situation.</w:t>
      </w:r>
      <w:r w:rsidRPr="00A064A8">
        <w:rPr>
          <w:rFonts w:asciiTheme="majorHAnsi" w:hAnsiTheme="majorHAnsi"/>
          <w:sz w:val="10"/>
        </w:rPr>
        <w:t xml:space="preserve"> </w:t>
      </w:r>
      <w:r w:rsidRPr="00A064A8">
        <w:rPr>
          <w:rFonts w:asciiTheme="majorHAnsi" w:hAnsiTheme="majorHAnsi"/>
          <w:bCs/>
          <w:u w:val="single"/>
        </w:rPr>
        <w:t>Constituting ourselves as subjects is a creative endeavor that involves giving meaning – style – to our existence</w:t>
      </w:r>
      <w:r w:rsidRPr="00A064A8">
        <w:rPr>
          <w:rFonts w:asciiTheme="majorHAnsi" w:hAnsiTheme="majorHAnsi"/>
          <w:sz w:val="10"/>
        </w:rPr>
        <w:t xml:space="preserve">, </w:t>
      </w:r>
      <w:r w:rsidRPr="00A064A8">
        <w:rPr>
          <w:rFonts w:asciiTheme="majorHAnsi" w:hAnsiTheme="majorHAnsi"/>
          <w:bCs/>
          <w:u w:val="single"/>
        </w:rPr>
        <w:t>whether we recognize it as such or not</w:t>
      </w:r>
      <w:r w:rsidRPr="00A064A8">
        <w:rPr>
          <w:rFonts w:asciiTheme="majorHAnsi" w:hAnsiTheme="majorHAnsi"/>
          <w:sz w:val="10"/>
        </w:rPr>
        <w:t xml:space="preserve">. And </w:t>
      </w:r>
      <w:r w:rsidRPr="00A064A8">
        <w:rPr>
          <w:rFonts w:asciiTheme="majorHAnsi" w:hAnsiTheme="majorHAnsi"/>
          <w:bCs/>
          <w:u w:val="single"/>
        </w:rPr>
        <w:t xml:space="preserve">Foucault is </w:t>
      </w:r>
      <w:r w:rsidRPr="00A064A8">
        <w:rPr>
          <w:rFonts w:asciiTheme="majorHAnsi" w:hAnsiTheme="majorHAnsi"/>
          <w:sz w:val="10"/>
        </w:rPr>
        <w:t xml:space="preserve">also </w:t>
      </w:r>
      <w:r w:rsidRPr="00A064A8">
        <w:rPr>
          <w:rFonts w:asciiTheme="majorHAnsi" w:hAnsiTheme="majorHAnsi"/>
          <w:bCs/>
          <w:u w:val="single"/>
        </w:rPr>
        <w:t xml:space="preserve">extending </w:t>
      </w:r>
      <w:r w:rsidRPr="00A064A8">
        <w:rPr>
          <w:rFonts w:asciiTheme="majorHAnsi" w:hAnsiTheme="majorHAnsi"/>
          <w:bCs/>
          <w:highlight w:val="yellow"/>
          <w:u w:val="single"/>
        </w:rPr>
        <w:t>an invitation</w:t>
      </w:r>
      <w:r w:rsidRPr="00A064A8">
        <w:rPr>
          <w:rFonts w:asciiTheme="majorHAnsi" w:hAnsiTheme="majorHAnsi"/>
          <w:sz w:val="10"/>
        </w:rPr>
        <w:t xml:space="preserve">: he is inviting us </w:t>
      </w:r>
      <w:r w:rsidRPr="00A064A8">
        <w:rPr>
          <w:rFonts w:asciiTheme="majorHAnsi" w:hAnsiTheme="majorHAnsi"/>
          <w:bCs/>
          <w:highlight w:val="yellow"/>
          <w:u w:val="single"/>
        </w:rPr>
        <w:t xml:space="preserve">to </w:t>
      </w:r>
      <w:r w:rsidRPr="00A064A8">
        <w:rPr>
          <w:rStyle w:val="Emphasis"/>
          <w:rFonts w:asciiTheme="majorHAnsi" w:hAnsiTheme="majorHAnsi"/>
          <w:highlight w:val="yellow"/>
        </w:rPr>
        <w:t>open a space of freedom for</w:t>
      </w:r>
      <w:r w:rsidRPr="00A064A8">
        <w:rPr>
          <w:rFonts w:asciiTheme="majorHAnsi" w:hAnsiTheme="majorHAnsi"/>
          <w:bCs/>
          <w:highlight w:val="yellow"/>
          <w:u w:val="single"/>
        </w:rPr>
        <w:t xml:space="preserve"> </w:t>
      </w:r>
      <w:r w:rsidRPr="00A064A8">
        <w:rPr>
          <w:rStyle w:val="Emphasis"/>
          <w:rFonts w:asciiTheme="majorHAnsi" w:hAnsiTheme="majorHAnsi"/>
          <w:highlight w:val="yellow"/>
        </w:rPr>
        <w:t>ourselves</w:t>
      </w:r>
      <w:r w:rsidRPr="00A064A8">
        <w:rPr>
          <w:rFonts w:asciiTheme="majorHAnsi" w:hAnsiTheme="majorHAnsi"/>
          <w:bCs/>
          <w:u w:val="single"/>
        </w:rPr>
        <w:t>, a freedom that consists in affirming ourselves “as a creative force</w:t>
      </w:r>
      <w:r w:rsidRPr="00A064A8">
        <w:rPr>
          <w:rFonts w:asciiTheme="majorHAnsi" w:hAnsiTheme="majorHAnsi"/>
          <w:sz w:val="10"/>
        </w:rPr>
        <w:t xml:space="preserve">.” </w:t>
      </w:r>
      <w:r w:rsidRPr="005323D3">
        <w:rPr>
          <w:rFonts w:asciiTheme="majorHAnsi" w:hAnsiTheme="majorHAnsi"/>
          <w:sz w:val="10"/>
        </w:rPr>
        <w:t xml:space="preserve">61 </w:t>
      </w:r>
      <w:r w:rsidRPr="005323D3">
        <w:rPr>
          <w:rFonts w:asciiTheme="majorHAnsi" w:hAnsiTheme="majorHAnsi"/>
          <w:bCs/>
          <w:u w:val="single"/>
        </w:rPr>
        <w:t>In abandoning any notion of</w:t>
      </w:r>
      <w:r w:rsidRPr="005323D3">
        <w:rPr>
          <w:rFonts w:asciiTheme="majorHAnsi" w:hAnsiTheme="majorHAnsi"/>
          <w:sz w:val="10"/>
        </w:rPr>
        <w:t xml:space="preserve"> metaphysical </w:t>
      </w:r>
      <w:r w:rsidRPr="005323D3">
        <w:rPr>
          <w:rFonts w:asciiTheme="majorHAnsi" w:hAnsiTheme="majorHAnsi"/>
          <w:bCs/>
          <w:u w:val="single"/>
        </w:rPr>
        <w:t>essentiality</w:t>
      </w:r>
      <w:r w:rsidRPr="005323D3">
        <w:rPr>
          <w:rFonts w:asciiTheme="majorHAnsi" w:hAnsiTheme="majorHAnsi"/>
          <w:sz w:val="10"/>
        </w:rPr>
        <w:t xml:space="preserve"> or anthropological necessity </w:t>
      </w:r>
      <w:r w:rsidRPr="005323D3">
        <w:rPr>
          <w:rFonts w:asciiTheme="majorHAnsi" w:hAnsiTheme="majorHAnsi"/>
          <w:bCs/>
          <w:u w:val="single"/>
        </w:rPr>
        <w:t>regarding who and what we are, we are able to recognize the creative contribution of the subject in the process of his or her own self-formation</w:t>
      </w:r>
      <w:r w:rsidRPr="005323D3">
        <w:rPr>
          <w:rFonts w:asciiTheme="majorHAnsi" w:hAnsiTheme="majorHAnsi"/>
          <w:sz w:val="10"/>
        </w:rPr>
        <w:t xml:space="preserve">. </w:t>
      </w:r>
      <w:r w:rsidRPr="005323D3">
        <w:rPr>
          <w:rFonts w:asciiTheme="majorHAnsi" w:hAnsiTheme="majorHAnsi"/>
          <w:bCs/>
          <w:u w:val="single"/>
        </w:rPr>
        <w:t>This recognition itself is a kind of liberation</w:t>
      </w:r>
      <w:r w:rsidRPr="005323D3">
        <w:rPr>
          <w:rFonts w:asciiTheme="majorHAnsi" w:hAnsiTheme="majorHAnsi"/>
          <w:sz w:val="10"/>
        </w:rPr>
        <w:t xml:space="preserve">, a distancing from the processes of subjection and </w:t>
      </w:r>
      <w:proofErr w:type="spellStart"/>
      <w:r w:rsidRPr="005323D3">
        <w:rPr>
          <w:rFonts w:asciiTheme="majorHAnsi" w:hAnsiTheme="majorHAnsi"/>
          <w:sz w:val="10"/>
        </w:rPr>
        <w:t>subjectivization</w:t>
      </w:r>
      <w:proofErr w:type="spellEnd"/>
      <w:r w:rsidRPr="005323D3">
        <w:rPr>
          <w:rFonts w:asciiTheme="majorHAnsi" w:hAnsiTheme="majorHAnsi"/>
          <w:sz w:val="10"/>
        </w:rPr>
        <w:t xml:space="preserve">, </w:t>
      </w:r>
      <w:r w:rsidRPr="005323D3">
        <w:rPr>
          <w:rFonts w:asciiTheme="majorHAnsi" w:hAnsiTheme="majorHAnsi"/>
          <w:bCs/>
          <w:u w:val="single"/>
        </w:rPr>
        <w:t xml:space="preserve">through which the power of a particular identity is </w:t>
      </w:r>
      <w:r w:rsidRPr="005323D3">
        <w:rPr>
          <w:rStyle w:val="StyleUnderline"/>
          <w:rFonts w:asciiTheme="majorHAnsi" w:hAnsiTheme="majorHAnsi"/>
        </w:rPr>
        <w:t>suspended. In the</w:t>
      </w:r>
      <w:r w:rsidRPr="005323D3">
        <w:rPr>
          <w:rFonts w:asciiTheme="majorHAnsi" w:hAnsiTheme="majorHAnsi"/>
          <w:bCs/>
          <w:u w:val="single"/>
        </w:rPr>
        <w:t xml:space="preserve"> affirmation</w:t>
      </w:r>
      <w:r w:rsidRPr="005323D3">
        <w:rPr>
          <w:rFonts w:asciiTheme="majorHAnsi" w:hAnsiTheme="majorHAnsi"/>
          <w:sz w:val="10"/>
        </w:rPr>
        <w:t xml:space="preserve">, not of a discourse of truth about ourselves as “creative beings,” but </w:t>
      </w:r>
      <w:r w:rsidRPr="005323D3">
        <w:rPr>
          <w:rFonts w:asciiTheme="majorHAnsi" w:hAnsiTheme="majorHAnsi"/>
          <w:bCs/>
          <w:u w:val="single"/>
        </w:rPr>
        <w:t>of creative activity in and for itself,</w:t>
      </w:r>
      <w:r w:rsidRPr="005323D3">
        <w:rPr>
          <w:rFonts w:asciiTheme="majorHAnsi" w:hAnsiTheme="majorHAnsi"/>
          <w:sz w:val="10"/>
        </w:rPr>
        <w:t xml:space="preserve"> recognition is no longer a determination. Through this affirmation, </w:t>
      </w:r>
      <w:r w:rsidRPr="005323D3">
        <w:rPr>
          <w:rFonts w:asciiTheme="majorHAnsi" w:hAnsiTheme="majorHAnsi"/>
          <w:bCs/>
          <w:u w:val="single"/>
        </w:rPr>
        <w:t xml:space="preserve">identity becomes a game, in which the relationships we have to ourselves are not of unity and coherence, but of difference and creation. In this way subjectivity becomes, not a limitation, but an art. Perhaps all this sounds too playful for the serious business of politics. In fact, </w:t>
      </w:r>
      <w:r w:rsidRPr="00A064A8">
        <w:rPr>
          <w:rStyle w:val="Emphasis"/>
          <w:rFonts w:asciiTheme="majorHAnsi" w:hAnsiTheme="majorHAnsi"/>
          <w:highlight w:val="yellow"/>
        </w:rPr>
        <w:t>this is just the sort of play required to break through, to fracture, the most oppressive forms of political subjection</w:t>
      </w:r>
      <w:r w:rsidRPr="00A064A8">
        <w:rPr>
          <w:rStyle w:val="StyleUnderline"/>
          <w:rFonts w:asciiTheme="majorHAnsi" w:hAnsiTheme="majorHAnsi"/>
          <w:highlight w:val="yellow"/>
        </w:rPr>
        <w:t>. A whole range of social problems</w:t>
      </w:r>
      <w:r w:rsidRPr="00A064A8">
        <w:rPr>
          <w:rFonts w:asciiTheme="majorHAnsi" w:hAnsiTheme="majorHAnsi"/>
          <w:bCs/>
          <w:highlight w:val="yellow"/>
          <w:u w:val="single"/>
        </w:rPr>
        <w:t xml:space="preserve">, </w:t>
      </w:r>
      <w:r w:rsidRPr="008B4F20">
        <w:rPr>
          <w:rFonts w:asciiTheme="majorHAnsi" w:hAnsiTheme="majorHAnsi"/>
          <w:bCs/>
          <w:u w:val="single"/>
        </w:rPr>
        <w:t xml:space="preserve">from limitations on social opportunities to </w:t>
      </w:r>
      <w:r w:rsidRPr="00BD3594">
        <w:rPr>
          <w:rFonts w:asciiTheme="majorHAnsi" w:hAnsiTheme="majorHAnsi"/>
          <w:bCs/>
          <w:u w:val="single"/>
        </w:rPr>
        <w:t xml:space="preserve">declarations of war, are in part attributable to processes of </w:t>
      </w:r>
      <w:proofErr w:type="spellStart"/>
      <w:r w:rsidRPr="00BD3594">
        <w:rPr>
          <w:rStyle w:val="StyleUnderline"/>
          <w:rFonts w:asciiTheme="majorHAnsi" w:hAnsiTheme="majorHAnsi"/>
        </w:rPr>
        <w:t>subjectivization</w:t>
      </w:r>
      <w:proofErr w:type="spellEnd"/>
      <w:r w:rsidRPr="00BD3594">
        <w:rPr>
          <w:rStyle w:val="StyleUnderline"/>
          <w:rFonts w:asciiTheme="majorHAnsi" w:hAnsiTheme="majorHAnsi"/>
        </w:rPr>
        <w:t xml:space="preserve">. </w:t>
      </w:r>
      <w:r w:rsidRPr="00A064A8">
        <w:rPr>
          <w:rStyle w:val="StyleUnderline"/>
          <w:rFonts w:asciiTheme="majorHAnsi" w:hAnsiTheme="majorHAnsi"/>
          <w:highlight w:val="yellow"/>
        </w:rPr>
        <w:t xml:space="preserve">The constitution of a political identity </w:t>
      </w:r>
      <w:r w:rsidRPr="00A064A8">
        <w:rPr>
          <w:rStyle w:val="StyleUnderline"/>
          <w:rFonts w:asciiTheme="majorHAnsi" w:hAnsiTheme="majorHAnsi"/>
        </w:rPr>
        <w:t xml:space="preserve">for ourselves </w:t>
      </w:r>
      <w:r w:rsidRPr="00A064A8">
        <w:rPr>
          <w:rStyle w:val="StyleUnderline"/>
          <w:rFonts w:asciiTheme="majorHAnsi" w:hAnsiTheme="majorHAnsi"/>
          <w:highlight w:val="yellow"/>
        </w:rPr>
        <w:t xml:space="preserve">involves the appropriation of values </w:t>
      </w:r>
      <w:r w:rsidRPr="00A064A8">
        <w:rPr>
          <w:rStyle w:val="StyleUnderline"/>
          <w:rFonts w:asciiTheme="majorHAnsi" w:hAnsiTheme="majorHAnsi"/>
        </w:rPr>
        <w:t xml:space="preserve">and beliefs </w:t>
      </w:r>
      <w:r w:rsidRPr="00A064A8">
        <w:rPr>
          <w:rStyle w:val="StyleUnderline"/>
          <w:rFonts w:asciiTheme="majorHAnsi" w:hAnsiTheme="majorHAnsi"/>
          <w:highlight w:val="yellow"/>
        </w:rPr>
        <w:t>that commit us to certain practices</w:t>
      </w:r>
      <w:r w:rsidRPr="00A064A8">
        <w:rPr>
          <w:rStyle w:val="StyleUnderline"/>
          <w:rFonts w:asciiTheme="majorHAnsi" w:hAnsiTheme="majorHAnsi"/>
        </w:rPr>
        <w:t xml:space="preserve">-practices </w:t>
      </w:r>
      <w:r w:rsidRPr="00A064A8">
        <w:rPr>
          <w:rStyle w:val="StyleUnderline"/>
          <w:rFonts w:asciiTheme="majorHAnsi" w:hAnsiTheme="majorHAnsi"/>
          <w:highlight w:val="yellow"/>
        </w:rPr>
        <w:t>that have real political consequences</w:t>
      </w:r>
      <w:r w:rsidRPr="00A064A8">
        <w:rPr>
          <w:rStyle w:val="StyleUnderline"/>
          <w:rFonts w:asciiTheme="majorHAnsi" w:hAnsiTheme="majorHAnsi"/>
        </w:rPr>
        <w:t>. We alternately</w:t>
      </w:r>
      <w:r w:rsidRPr="00A064A8">
        <w:rPr>
          <w:rFonts w:asciiTheme="majorHAnsi" w:hAnsiTheme="majorHAnsi"/>
          <w:bCs/>
          <w:u w:val="single"/>
        </w:rPr>
        <w:t xml:space="preserve"> lament or praise such consequences with little or no sense that their source lies in part in the arbitrary appropriation or imposition of an identity</w:t>
      </w:r>
      <w:r w:rsidRPr="00A064A8">
        <w:rPr>
          <w:rFonts w:asciiTheme="majorHAnsi" w:hAnsiTheme="majorHAnsi"/>
          <w:sz w:val="10"/>
        </w:rPr>
        <w:t xml:space="preserve">. </w:t>
      </w:r>
      <w:r w:rsidRPr="00A064A8">
        <w:rPr>
          <w:rFonts w:asciiTheme="majorHAnsi" w:hAnsiTheme="majorHAnsi"/>
          <w:bCs/>
          <w:highlight w:val="yellow"/>
          <w:u w:val="single"/>
        </w:rPr>
        <w:t>We condemn the persecution of minorities</w:t>
      </w:r>
      <w:r w:rsidRPr="00A064A8">
        <w:rPr>
          <w:rFonts w:asciiTheme="majorHAnsi" w:hAnsiTheme="majorHAnsi"/>
          <w:sz w:val="10"/>
        </w:rPr>
        <w:t xml:space="preserve">, for </w:t>
      </w:r>
      <w:r w:rsidRPr="008B4F20">
        <w:rPr>
          <w:rFonts w:asciiTheme="majorHAnsi" w:hAnsiTheme="majorHAnsi"/>
          <w:sz w:val="10"/>
        </w:rPr>
        <w:t xml:space="preserve">instance, </w:t>
      </w:r>
      <w:r w:rsidRPr="008B4F20">
        <w:rPr>
          <w:rFonts w:asciiTheme="majorHAnsi" w:hAnsiTheme="majorHAnsi"/>
          <w:bCs/>
          <w:u w:val="single"/>
        </w:rPr>
        <w:t xml:space="preserve">but how often do we ever really question the endemic processes of differentiation and identification that divides human beings </w:t>
      </w:r>
      <w:r w:rsidRPr="008B4F20">
        <w:rPr>
          <w:rFonts w:asciiTheme="majorHAnsi" w:hAnsiTheme="majorHAnsi"/>
          <w:bCs/>
          <w:u w:val="single"/>
        </w:rPr>
        <w:lastRenderedPageBreak/>
        <w:t>along line-limits-of race and gender</w:t>
      </w:r>
      <w:r w:rsidRPr="008B4F20">
        <w:rPr>
          <w:rFonts w:asciiTheme="majorHAnsi" w:hAnsiTheme="majorHAnsi"/>
          <w:sz w:val="10"/>
        </w:rPr>
        <w:t xml:space="preserve">? </w:t>
      </w:r>
      <w:r w:rsidRPr="008B4F20">
        <w:rPr>
          <w:rFonts w:asciiTheme="majorHAnsi" w:hAnsiTheme="majorHAnsi"/>
          <w:bCs/>
          <w:u w:val="single"/>
        </w:rPr>
        <w:t>War is the most tragic of human dramas, we say,</w:t>
      </w:r>
      <w:r w:rsidRPr="008B4F20">
        <w:rPr>
          <w:rFonts w:asciiTheme="majorHAnsi" w:hAnsiTheme="majorHAnsi"/>
          <w:sz w:val="10"/>
        </w:rPr>
        <w:t xml:space="preserve"> even when it is “necessary” to secure our liberty, </w:t>
      </w:r>
      <w:r w:rsidRPr="008B4F20">
        <w:rPr>
          <w:rFonts w:asciiTheme="majorHAnsi" w:hAnsiTheme="majorHAnsi"/>
          <w:bCs/>
          <w:u w:val="single"/>
        </w:rPr>
        <w:t>but to what extent is this necessity tied to an arbitrary drawing of lines-limits-on a map, to the contingency of a national identity that marshals troops for its perpetuat</w:t>
      </w:r>
      <w:r w:rsidRPr="00A064A8">
        <w:rPr>
          <w:rFonts w:asciiTheme="majorHAnsi" w:hAnsiTheme="majorHAnsi"/>
          <w:bCs/>
          <w:u w:val="single"/>
        </w:rPr>
        <w:t>ion?</w:t>
      </w:r>
      <w:r w:rsidRPr="00A064A8">
        <w:rPr>
          <w:rFonts w:asciiTheme="majorHAnsi" w:hAnsiTheme="majorHAnsi"/>
          <w:sz w:val="10"/>
        </w:rPr>
        <w:t xml:space="preserve"> </w:t>
      </w:r>
      <w:r w:rsidRPr="00A064A8">
        <w:rPr>
          <w:rStyle w:val="Emphasis"/>
          <w:rFonts w:asciiTheme="majorHAnsi" w:hAnsiTheme="majorHAnsi"/>
          <w:highlight w:val="yellow"/>
        </w:rPr>
        <w:t>The bigot and the dictator are micro- and macro-symbols of our political subjection</w:t>
      </w:r>
      <w:r w:rsidRPr="00936E0E">
        <w:rPr>
          <w:rStyle w:val="StyleUnderline"/>
          <w:rFonts w:asciiTheme="majorHAnsi" w:hAnsiTheme="majorHAnsi"/>
        </w:rPr>
        <w:t>. W</w:t>
      </w:r>
      <w:r w:rsidRPr="00936E0E">
        <w:rPr>
          <w:rFonts w:asciiTheme="majorHAnsi" w:hAnsiTheme="majorHAnsi"/>
          <w:bCs/>
          <w:u w:val="single"/>
        </w:rPr>
        <w:t xml:space="preserve">e raise our opposition against them willingly, enthusiastically, thinking that freedom consists simply of overcoming their petty, or global, tyrannies. </w:t>
      </w:r>
      <w:r w:rsidRPr="00A064A8">
        <w:rPr>
          <w:rStyle w:val="Emphasis"/>
          <w:rFonts w:asciiTheme="majorHAnsi" w:hAnsiTheme="majorHAnsi"/>
          <w:highlight w:val="yellow"/>
        </w:rPr>
        <w:t xml:space="preserve">We never think to overcome a </w:t>
      </w:r>
      <w:r w:rsidRPr="00A064A8">
        <w:rPr>
          <w:rStyle w:val="Emphasis"/>
          <w:rFonts w:asciiTheme="majorHAnsi" w:hAnsiTheme="majorHAnsi"/>
        </w:rPr>
        <w:t xml:space="preserve">much finer, more pervasive, less violent but </w:t>
      </w:r>
      <w:r w:rsidRPr="00A064A8">
        <w:rPr>
          <w:rStyle w:val="Emphasis"/>
          <w:rFonts w:asciiTheme="majorHAnsi" w:hAnsiTheme="majorHAnsi"/>
          <w:highlight w:val="yellow"/>
        </w:rPr>
        <w:t>more pernicious, quotidian form of subjection</w:t>
      </w:r>
      <w:r w:rsidRPr="00A064A8">
        <w:rPr>
          <w:rFonts w:asciiTheme="majorHAnsi" w:hAnsiTheme="majorHAnsi"/>
          <w:sz w:val="10"/>
        </w:rPr>
        <w:t xml:space="preserve">; </w:t>
      </w:r>
      <w:r w:rsidRPr="00A064A8">
        <w:rPr>
          <w:rFonts w:asciiTheme="majorHAnsi" w:hAnsiTheme="majorHAnsi"/>
          <w:bCs/>
          <w:u w:val="single"/>
        </w:rPr>
        <w:t xml:space="preserve">that is, </w:t>
      </w:r>
      <w:r w:rsidRPr="00A064A8">
        <w:rPr>
          <w:rStyle w:val="Emphasis"/>
          <w:rFonts w:asciiTheme="majorHAnsi" w:hAnsiTheme="majorHAnsi"/>
          <w:highlight w:val="yellow"/>
        </w:rPr>
        <w:t>we never think to overcome ourselves</w:t>
      </w:r>
      <w:r w:rsidRPr="00A064A8">
        <w:rPr>
          <w:rStyle w:val="StyleUnderline"/>
          <w:rFonts w:asciiTheme="majorHAnsi" w:hAnsiTheme="majorHAnsi"/>
        </w:rPr>
        <w:t>. P</w:t>
      </w:r>
      <w:r w:rsidRPr="00A064A8">
        <w:rPr>
          <w:rFonts w:asciiTheme="majorHAnsi" w:hAnsiTheme="majorHAnsi"/>
          <w:bCs/>
          <w:u w:val="single"/>
        </w:rPr>
        <w:t xml:space="preserve">olitical subjectivity is played out every day in struggles of domination and </w:t>
      </w:r>
      <w:r w:rsidRPr="002A0650">
        <w:rPr>
          <w:rFonts w:asciiTheme="majorHAnsi" w:hAnsiTheme="majorHAnsi"/>
          <w:bCs/>
          <w:u w:val="single"/>
        </w:rPr>
        <w:t>submission. Real freedom, concrete freedom, consists in fracturing the political identities</w:t>
      </w:r>
      <w:r w:rsidRPr="002A0650">
        <w:rPr>
          <w:rFonts w:asciiTheme="majorHAnsi" w:hAnsiTheme="majorHAnsi"/>
          <w:sz w:val="10"/>
        </w:rPr>
        <w:t>-our liberalism, our conservatism, our patriotism, our individualism-</w:t>
      </w:r>
      <w:r w:rsidRPr="002A0650">
        <w:rPr>
          <w:rFonts w:asciiTheme="majorHAnsi" w:hAnsiTheme="majorHAnsi"/>
          <w:bCs/>
          <w:u w:val="single"/>
        </w:rPr>
        <w:t>through which we are bound to, limited</w:t>
      </w:r>
      <w:r w:rsidRPr="00A064A8">
        <w:rPr>
          <w:rFonts w:asciiTheme="majorHAnsi" w:hAnsiTheme="majorHAnsi"/>
          <w:bCs/>
          <w:u w:val="single"/>
        </w:rPr>
        <w:t xml:space="preserve"> by, </w:t>
      </w:r>
      <w:r w:rsidRPr="00A064A8">
        <w:rPr>
          <w:rFonts w:asciiTheme="majorHAnsi" w:hAnsiTheme="majorHAnsi"/>
          <w:bCs/>
          <w:highlight w:val="yellow"/>
          <w:u w:val="single"/>
        </w:rPr>
        <w:t xml:space="preserve">rationalities that make these struggles </w:t>
      </w:r>
      <w:r w:rsidRPr="00A064A8">
        <w:rPr>
          <w:rStyle w:val="StyleUnderline"/>
          <w:rFonts w:asciiTheme="majorHAnsi" w:hAnsiTheme="majorHAnsi"/>
          <w:highlight w:val="yellow"/>
        </w:rPr>
        <w:t>necessary. If we can come to recognize the optionality</w:t>
      </w:r>
      <w:r w:rsidRPr="00A064A8">
        <w:rPr>
          <w:rStyle w:val="StyleUnderline"/>
          <w:rFonts w:asciiTheme="majorHAnsi" w:hAnsiTheme="majorHAnsi"/>
        </w:rPr>
        <w:t xml:space="preserve"> and lack of necessity </w:t>
      </w:r>
      <w:r w:rsidRPr="00A064A8">
        <w:rPr>
          <w:rStyle w:val="StyleUnderline"/>
          <w:rFonts w:asciiTheme="majorHAnsi" w:hAnsiTheme="majorHAnsi"/>
          <w:highlight w:val="yellow"/>
        </w:rPr>
        <w:t xml:space="preserve">of </w:t>
      </w:r>
      <w:r w:rsidRPr="00A064A8">
        <w:rPr>
          <w:rStyle w:val="StyleUnderline"/>
          <w:rFonts w:asciiTheme="majorHAnsi" w:hAnsiTheme="majorHAnsi"/>
        </w:rPr>
        <w:t xml:space="preserve">given forms of political </w:t>
      </w:r>
      <w:r w:rsidRPr="00A064A8">
        <w:rPr>
          <w:rStyle w:val="StyleUnderline"/>
          <w:rFonts w:asciiTheme="majorHAnsi" w:hAnsiTheme="majorHAnsi"/>
          <w:highlight w:val="yellow"/>
        </w:rPr>
        <w:t xml:space="preserve">subjectivity, we might have a point of departure for changing </w:t>
      </w:r>
      <w:r w:rsidRPr="00A064A8">
        <w:rPr>
          <w:rStyle w:val="StyleUnderline"/>
          <w:rFonts w:asciiTheme="majorHAnsi" w:hAnsiTheme="majorHAnsi"/>
        </w:rPr>
        <w:t xml:space="preserve">(overcoming) certain kinds of </w:t>
      </w:r>
      <w:r w:rsidRPr="00A064A8">
        <w:rPr>
          <w:rStyle w:val="StyleUnderline"/>
          <w:rFonts w:asciiTheme="majorHAnsi" w:hAnsiTheme="majorHAnsi"/>
          <w:highlight w:val="yellow"/>
        </w:rPr>
        <w:t>real political relations</w:t>
      </w:r>
      <w:r w:rsidRPr="00A064A8">
        <w:rPr>
          <w:rStyle w:val="StyleUnderline"/>
          <w:rFonts w:asciiTheme="majorHAnsi" w:hAnsiTheme="majorHAnsi"/>
        </w:rPr>
        <w:t>. If this sounds utopian or idealistic, we have only to consider that most if not all political conflict in this half-century can be understood as clashes</w:t>
      </w:r>
      <w:r w:rsidRPr="00A064A8">
        <w:rPr>
          <w:rFonts w:asciiTheme="majorHAnsi" w:hAnsiTheme="majorHAnsi"/>
          <w:bCs/>
          <w:u w:val="single"/>
        </w:rPr>
        <w:t xml:space="preserve"> of identity.</w:t>
      </w:r>
      <w:r w:rsidRPr="00A064A8">
        <w:rPr>
          <w:rFonts w:asciiTheme="majorHAnsi" w:hAnsiTheme="majorHAnsi"/>
          <w:sz w:val="10"/>
        </w:rPr>
        <w:t xml:space="preserve"> Most political movements in the last forty years in the United States can be understood in these terms. 62 Such movements have been (to some degree) successful in upsetting certain entrenched political identifications that had been the basis of their subjection and domination. </w:t>
      </w:r>
      <w:r w:rsidRPr="00A064A8">
        <w:rPr>
          <w:rFonts w:asciiTheme="majorHAnsi" w:hAnsiTheme="majorHAnsi"/>
          <w:bCs/>
          <w:u w:val="single"/>
        </w:rPr>
        <w:t xml:space="preserve">The resistance that such movements have raised against their subjection is predicated on a refusal of a </w:t>
      </w:r>
      <w:proofErr w:type="spellStart"/>
      <w:r w:rsidRPr="00A064A8">
        <w:rPr>
          <w:rFonts w:asciiTheme="majorHAnsi" w:hAnsiTheme="majorHAnsi"/>
          <w:bCs/>
          <w:u w:val="single"/>
        </w:rPr>
        <w:t>subjectival</w:t>
      </w:r>
      <w:proofErr w:type="spellEnd"/>
      <w:r w:rsidRPr="00A064A8">
        <w:rPr>
          <w:rFonts w:asciiTheme="majorHAnsi" w:hAnsiTheme="majorHAnsi"/>
          <w:bCs/>
          <w:u w:val="single"/>
        </w:rPr>
        <w:t xml:space="preserve"> conceptualization and its limitations</w:t>
      </w:r>
      <w:r w:rsidRPr="00A064A8">
        <w:rPr>
          <w:rFonts w:asciiTheme="majorHAnsi" w:hAnsiTheme="majorHAnsi"/>
          <w:sz w:val="10"/>
        </w:rPr>
        <w:t>. Moreover, we have seen evidence that such refusals have gained wider social acceptance; they increasingly infiltrate the social structure through institutionalization and demarginalization. Of course, there are backslidings and retrenchments on a fairly regular basis (consider recent legislation to ban gay marriages, or the platform statement of Southern Baptists that wives “submit graciously to the servant leadership of their husbands”). Still, in many instances the political battles over identity-women in the military as a policy (though, of course, in practice sexual harassment and discrimination are still very prevalent), for example-have at least lifted such movements from the shadows and given them an air of legitimacy.</w:t>
      </w:r>
    </w:p>
    <w:p w14:paraId="4E4CC4A3" w14:textId="135FF1AC" w:rsidR="00930696" w:rsidRDefault="002A1B4C" w:rsidP="00930696">
      <w:pPr>
        <w:pStyle w:val="Heading2"/>
        <w:rPr>
          <w:highlight w:val="green"/>
        </w:rPr>
      </w:pPr>
      <w:r>
        <w:rPr>
          <w:highlight w:val="green"/>
        </w:rPr>
        <w:lastRenderedPageBreak/>
        <w:t>2</w:t>
      </w:r>
    </w:p>
    <w:p w14:paraId="5159A6E5" w14:textId="77777777" w:rsidR="00930696" w:rsidRDefault="00930696" w:rsidP="00930696">
      <w:pPr>
        <w:pStyle w:val="Heading4"/>
      </w:pPr>
      <w:r w:rsidRPr="007F6376">
        <w:t xml:space="preserve">A positive orientation towards </w:t>
      </w:r>
      <w:r w:rsidRPr="00AE1653">
        <w:rPr>
          <w:u w:val="single"/>
        </w:rPr>
        <w:t>history</w:t>
      </w:r>
      <w:r w:rsidRPr="007F6376">
        <w:t xml:space="preserve"> and the ideals of radical </w:t>
      </w:r>
      <w:r w:rsidRPr="00AE1653">
        <w:rPr>
          <w:u w:val="single"/>
        </w:rPr>
        <w:t>humanist freedom</w:t>
      </w:r>
      <w:r w:rsidRPr="007F6376">
        <w:t xml:space="preserve"> are key to global </w:t>
      </w:r>
      <w:r w:rsidRPr="00AE1653">
        <w:rPr>
          <w:u w:val="single"/>
        </w:rPr>
        <w:t>liberationist</w:t>
      </w:r>
      <w:r w:rsidRPr="007F6376">
        <w:t xml:space="preserve"> struggles. Only this can avert every major </w:t>
      </w:r>
      <w:r w:rsidRPr="00AE1653">
        <w:rPr>
          <w:u w:val="single"/>
        </w:rPr>
        <w:t>existential</w:t>
      </w:r>
      <w:r w:rsidRPr="007F6376">
        <w:t xml:space="preserve"> crisis of our times</w:t>
      </w:r>
      <w:r>
        <w:t xml:space="preserve">. </w:t>
      </w:r>
    </w:p>
    <w:p w14:paraId="77647A87" w14:textId="77777777" w:rsidR="00930696" w:rsidRPr="002227FB" w:rsidRDefault="00930696" w:rsidP="00930696">
      <w:r w:rsidRPr="00E571CE">
        <w:rPr>
          <w:rStyle w:val="Style13ptBold"/>
        </w:rPr>
        <w:t>Karenga 6</w:t>
      </w:r>
      <w:r>
        <w:t xml:space="preserve"> (Professor and Chair Department of Africa Studies at Cal State University and a major figure in the Black Power movement [</w:t>
      </w:r>
      <w:r w:rsidRPr="00E571CE">
        <w:t xml:space="preserve">Maulana, </w:t>
      </w:r>
      <w:r w:rsidRPr="00E571CE">
        <w:rPr>
          <w:i/>
        </w:rPr>
        <w:t xml:space="preserve">Philosophy in the African Tradition of Resistance: Issues or Human Freedom and Human Flourishing in Not Only </w:t>
      </w:r>
      <w:proofErr w:type="gramStart"/>
      <w:r w:rsidRPr="00E571CE">
        <w:rPr>
          <w:i/>
        </w:rPr>
        <w:t>The</w:t>
      </w:r>
      <w:proofErr w:type="gramEnd"/>
      <w:r w:rsidRPr="00E571CE">
        <w:rPr>
          <w:i/>
        </w:rPr>
        <w:t xml:space="preserve"> Master’s Tools</w:t>
      </w:r>
      <w:r w:rsidRPr="00E571CE">
        <w:t xml:space="preserve">, </w:t>
      </w:r>
      <w:r>
        <w:t>2006, p. 242-5]</w:t>
      </w:r>
    </w:p>
    <w:p w14:paraId="64BD76FD" w14:textId="02D26142" w:rsidR="00930696" w:rsidRDefault="00930696" w:rsidP="00930696">
      <w:pPr>
        <w:rPr>
          <w:sz w:val="16"/>
        </w:rPr>
      </w:pPr>
      <w:r w:rsidRPr="00711EEE">
        <w:rPr>
          <w:sz w:val="16"/>
        </w:rPr>
        <w:t xml:space="preserve">Surely, </w:t>
      </w:r>
      <w:r w:rsidRPr="00070382">
        <w:rPr>
          <w:rStyle w:val="StyleUnderline"/>
          <w:highlight w:val="yellow"/>
        </w:rPr>
        <w:t xml:space="preserve">we are at a moment </w:t>
      </w:r>
      <w:r w:rsidRPr="003116DB">
        <w:rPr>
          <w:rStyle w:val="StyleUnderline"/>
        </w:rPr>
        <w:t xml:space="preserve">of history </w:t>
      </w:r>
      <w:r w:rsidRPr="00070382">
        <w:rPr>
          <w:rStyle w:val="StyleUnderline"/>
          <w:highlight w:val="yellow"/>
        </w:rPr>
        <w:t>fraught with</w:t>
      </w:r>
      <w:r w:rsidRPr="00711EEE">
        <w:rPr>
          <w:sz w:val="16"/>
        </w:rPr>
        <w:t xml:space="preserve"> new and old </w:t>
      </w:r>
      <w:proofErr w:type="spellStart"/>
      <w:r w:rsidRPr="003116DB">
        <w:rPr>
          <w:sz w:val="16"/>
        </w:rPr>
        <w:t>fOnTIS</w:t>
      </w:r>
      <w:proofErr w:type="spellEnd"/>
      <w:r w:rsidRPr="003116DB">
        <w:rPr>
          <w:sz w:val="16"/>
        </w:rPr>
        <w:t xml:space="preserve"> of </w:t>
      </w:r>
      <w:r w:rsidRPr="003116DB">
        <w:rPr>
          <w:rStyle w:val="Emphasis"/>
        </w:rPr>
        <w:t>anxiety</w:t>
      </w:r>
      <w:r w:rsidRPr="003116DB">
        <w:rPr>
          <w:rStyle w:val="StyleUnderline"/>
        </w:rPr>
        <w:t xml:space="preserve">, </w:t>
      </w:r>
      <w:r w:rsidRPr="003116DB">
        <w:rPr>
          <w:rStyle w:val="Emphasis"/>
        </w:rPr>
        <w:t>alienation</w:t>
      </w:r>
      <w:r w:rsidRPr="003116DB">
        <w:rPr>
          <w:rStyle w:val="StyleUnderline"/>
        </w:rPr>
        <w:t>,</w:t>
      </w:r>
      <w:r w:rsidRPr="00F01984">
        <w:rPr>
          <w:rStyle w:val="StyleUnderline"/>
        </w:rPr>
        <w:t xml:space="preserve"> and </w:t>
      </w:r>
      <w:r w:rsidRPr="00070382">
        <w:rPr>
          <w:rStyle w:val="Emphasis"/>
          <w:highlight w:val="yellow"/>
        </w:rPr>
        <w:t>antagonism</w:t>
      </w:r>
      <w:r w:rsidRPr="00F01984">
        <w:rPr>
          <w:rStyle w:val="StyleUnderline"/>
        </w:rPr>
        <w:t xml:space="preserve">; deepening </w:t>
      </w:r>
      <w:r w:rsidRPr="00070382">
        <w:rPr>
          <w:rStyle w:val="Emphasis"/>
          <w:highlight w:val="yellow"/>
        </w:rPr>
        <w:t>poverty</w:t>
      </w:r>
      <w:r w:rsidRPr="00711EEE">
        <w:rPr>
          <w:rStyle w:val="StyleUnderline"/>
        </w:rPr>
        <w:t xml:space="preserve"> in the midst of increasing wealth;</w:t>
      </w:r>
      <w:r w:rsidRPr="00711EEE">
        <w:rPr>
          <w:sz w:val="16"/>
        </w:rPr>
        <w:t xml:space="preserve"> proposals and practices of ethnic cleansing and </w:t>
      </w:r>
      <w:r w:rsidRPr="00070382">
        <w:rPr>
          <w:rStyle w:val="Emphasis"/>
          <w:highlight w:val="yellow"/>
        </w:rPr>
        <w:t>genocide</w:t>
      </w:r>
      <w:r w:rsidRPr="00070382">
        <w:rPr>
          <w:rStyle w:val="StyleUnderline"/>
          <w:highlight w:val="yellow"/>
        </w:rPr>
        <w:t xml:space="preserve">; </w:t>
      </w:r>
      <w:r w:rsidRPr="00070382">
        <w:rPr>
          <w:rStyle w:val="Emphasis"/>
          <w:highlight w:val="yellow"/>
        </w:rPr>
        <w:t>pandemic diseases</w:t>
      </w:r>
      <w:r w:rsidRPr="00711EEE">
        <w:rPr>
          <w:rStyle w:val="StyleUnderline"/>
        </w:rPr>
        <w:t>;</w:t>
      </w:r>
      <w:r w:rsidRPr="00711EEE">
        <w:rPr>
          <w:sz w:val="16"/>
        </w:rPr>
        <w:t xml:space="preserve"> increased plunder;</w:t>
      </w:r>
      <w:r w:rsidRPr="00C044A9">
        <w:t xml:space="preserve"> </w:t>
      </w:r>
      <w:r w:rsidRPr="00070382">
        <w:rPr>
          <w:rStyle w:val="Emphasis"/>
          <w:highlight w:val="yellow"/>
        </w:rPr>
        <w:t>pollution</w:t>
      </w:r>
      <w:r w:rsidRPr="00070382">
        <w:rPr>
          <w:rStyle w:val="StyleUnderline"/>
          <w:highlight w:val="yellow"/>
        </w:rPr>
        <w:t xml:space="preserve"> and </w:t>
      </w:r>
      <w:r w:rsidRPr="00070382">
        <w:rPr>
          <w:rStyle w:val="Emphasis"/>
          <w:highlight w:val="yellow"/>
        </w:rPr>
        <w:t>depletion of the environment</w:t>
      </w:r>
      <w:r w:rsidRPr="00F01984">
        <w:rPr>
          <w:rStyle w:val="StyleUnderline"/>
        </w:rPr>
        <w:t xml:space="preserve">; constant </w:t>
      </w:r>
      <w:r w:rsidRPr="00070382">
        <w:rPr>
          <w:rStyle w:val="Emphasis"/>
          <w:highlight w:val="yellow"/>
        </w:rPr>
        <w:t>conflicts</w:t>
      </w:r>
      <w:r w:rsidRPr="00F01984">
        <w:rPr>
          <w:rStyle w:val="StyleUnderline"/>
        </w:rPr>
        <w:t>, large and small; and</w:t>
      </w:r>
      <w:r w:rsidRPr="00711EEE">
        <w:rPr>
          <w:rStyle w:val="StyleUnderline"/>
        </w:rPr>
        <w:t xml:space="preserve"> </w:t>
      </w:r>
      <w:r w:rsidRPr="00F01984">
        <w:rPr>
          <w:rStyle w:val="StyleUnderline"/>
        </w:rPr>
        <w:t>world-threatening</w:t>
      </w:r>
      <w:r w:rsidRPr="00711EEE">
        <w:rPr>
          <w:sz w:val="16"/>
        </w:rPr>
        <w:t xml:space="preserve"> delusions on the part of a </w:t>
      </w:r>
      <w:r w:rsidRPr="00711EEE">
        <w:rPr>
          <w:rStyle w:val="StyleUnderline"/>
        </w:rPr>
        <w:t>superpower aspiring to a return to empire, with</w:t>
      </w:r>
      <w:r w:rsidRPr="00711EEE">
        <w:rPr>
          <w:sz w:val="16"/>
        </w:rPr>
        <w:t xml:space="preserve"> spurious </w:t>
      </w:r>
      <w:r w:rsidRPr="00711EEE">
        <w:rPr>
          <w:rStyle w:val="StyleUnderline"/>
        </w:rPr>
        <w:t>claims of the right to preemptive aggression, to openly attack and overthrow</w:t>
      </w:r>
      <w:r w:rsidRPr="00711EEE">
        <w:rPr>
          <w:sz w:val="16"/>
        </w:rPr>
        <w:t xml:space="preserve"> </w:t>
      </w:r>
      <w:proofErr w:type="spellStart"/>
      <w:r w:rsidRPr="00711EEE">
        <w:rPr>
          <w:sz w:val="16"/>
        </w:rPr>
        <w:t>nonfavored</w:t>
      </w:r>
      <w:proofErr w:type="spellEnd"/>
      <w:r w:rsidRPr="00711EEE">
        <w:rPr>
          <w:sz w:val="16"/>
        </w:rPr>
        <w:t xml:space="preserve"> and fragile</w:t>
      </w:r>
      <w:r w:rsidRPr="00711EEE">
        <w:rPr>
          <w:rStyle w:val="StyleUnderline"/>
        </w:rPr>
        <w:t xml:space="preserve"> governments openly, and to seize the lands and resources of vulnerable peoples and establish "democracy" through </w:t>
      </w:r>
      <w:r w:rsidRPr="003116DB">
        <w:rPr>
          <w:rStyle w:val="StyleUnderline"/>
          <w:sz w:val="21"/>
        </w:rPr>
        <w:t xml:space="preserve">military </w:t>
      </w:r>
      <w:r w:rsidRPr="003116DB">
        <w:rPr>
          <w:rStyle w:val="Emphasis"/>
          <w:sz w:val="21"/>
        </w:rPr>
        <w:t>dictatorship</w:t>
      </w:r>
      <w:r w:rsidRPr="003116DB">
        <w:rPr>
          <w:rStyle w:val="StyleUnderline"/>
          <w:sz w:val="21"/>
        </w:rPr>
        <w:t xml:space="preserve"> abroad</w:t>
      </w:r>
      <w:r w:rsidRPr="003116DB">
        <w:rPr>
          <w:sz w:val="15"/>
        </w:rPr>
        <w:t xml:space="preserve">, all the </w:t>
      </w:r>
      <w:r w:rsidRPr="003116DB">
        <w:rPr>
          <w:rStyle w:val="StyleUnderline"/>
          <w:sz w:val="21"/>
        </w:rPr>
        <w:t>while suppressing political dissent</w:t>
      </w:r>
      <w:r w:rsidRPr="003116DB">
        <w:rPr>
          <w:sz w:val="15"/>
        </w:rPr>
        <w:t xml:space="preserve"> at home (Chang 2002; Cole et at. 2002). </w:t>
      </w:r>
      <w:r w:rsidRPr="003116DB">
        <w:rPr>
          <w:rStyle w:val="StyleUnderline"/>
          <w:sz w:val="21"/>
        </w:rPr>
        <w:t>These</w:t>
      </w:r>
      <w:r w:rsidRPr="003116DB">
        <w:rPr>
          <w:sz w:val="15"/>
        </w:rPr>
        <w:t xml:space="preserve"> anxieties </w:t>
      </w:r>
      <w:r w:rsidRPr="003116DB">
        <w:rPr>
          <w:rStyle w:val="StyleUnderline"/>
          <w:sz w:val="21"/>
        </w:rPr>
        <w:t xml:space="preserve">are undergirded by </w:t>
      </w:r>
      <w:r w:rsidRPr="003116DB">
        <w:rPr>
          <w:rStyle w:val="Emphasis"/>
          <w:sz w:val="21"/>
        </w:rPr>
        <w:t>racist and religious chauvinism</w:t>
      </w:r>
      <w:r w:rsidRPr="003116DB">
        <w:rPr>
          <w:sz w:val="15"/>
        </w:rPr>
        <w:t xml:space="preserve">, by the self-righteous and veiled references of these rulers to themselves as a kind of terrible and terrorizing hand of God, appointed to rid the world of evil (Ahmad 2002; </w:t>
      </w:r>
      <w:proofErr w:type="spellStart"/>
      <w:r w:rsidRPr="003116DB">
        <w:rPr>
          <w:sz w:val="15"/>
        </w:rPr>
        <w:t>Arnin</w:t>
      </w:r>
      <w:proofErr w:type="spellEnd"/>
      <w:r w:rsidRPr="003116DB">
        <w:rPr>
          <w:sz w:val="15"/>
        </w:rPr>
        <w:t xml:space="preserve"> 2001; Blum1995). At the same time, </w:t>
      </w:r>
      <w:r w:rsidRPr="003116DB">
        <w:rPr>
          <w:rStyle w:val="StyleUnderline"/>
          <w:sz w:val="21"/>
        </w:rPr>
        <w:t xml:space="preserve">in this context of turmoil and terror and the use and threatened use of </w:t>
      </w:r>
      <w:r w:rsidRPr="003116DB">
        <w:rPr>
          <w:rStyle w:val="Emphasis"/>
          <w:sz w:val="21"/>
        </w:rPr>
        <w:t>catastrophic weapons</w:t>
      </w:r>
      <w:r w:rsidRPr="003116DB">
        <w:rPr>
          <w:rStyle w:val="StyleUnderline"/>
          <w:sz w:val="21"/>
        </w:rPr>
        <w:t xml:space="preserve">, there is the irrational and arrogant </w:t>
      </w:r>
      <w:r w:rsidRPr="003116DB">
        <w:rPr>
          <w:rStyle w:val="Emphasis"/>
          <w:sz w:val="21"/>
        </w:rPr>
        <w:t>expectation</w:t>
      </w:r>
      <w:r w:rsidRPr="003116DB">
        <w:rPr>
          <w:rStyle w:val="StyleUnderline"/>
          <w:sz w:val="21"/>
        </w:rPr>
        <w:t xml:space="preserve"> that the </w:t>
      </w:r>
      <w:r w:rsidRPr="003116DB">
        <w:rPr>
          <w:rStyle w:val="Emphasis"/>
          <w:sz w:val="21"/>
        </w:rPr>
        <w:t>oppressed</w:t>
      </w:r>
      <w:r w:rsidRPr="003116DB">
        <w:rPr>
          <w:rStyle w:val="StyleUnderline"/>
          <w:sz w:val="21"/>
        </w:rPr>
        <w:t xml:space="preserve"> will acquiesce, </w:t>
      </w:r>
      <w:r w:rsidRPr="003116DB">
        <w:rPr>
          <w:rStyle w:val="Emphasis"/>
          <w:sz w:val="21"/>
        </w:rPr>
        <w:t>abandon resistance</w:t>
      </w:r>
      <w:r w:rsidRPr="003116DB">
        <w:rPr>
          <w:rStyle w:val="StyleUnderline"/>
          <w:sz w:val="21"/>
        </w:rPr>
        <w:t xml:space="preserve">, and </w:t>
      </w:r>
      <w:r w:rsidRPr="003116DB">
        <w:rPr>
          <w:rStyle w:val="Emphasis"/>
          <w:sz w:val="21"/>
        </w:rPr>
        <w:t>accept</w:t>
      </w:r>
      <w:r w:rsidRPr="003116DB">
        <w:rPr>
          <w:rStyle w:val="StyleUnderline"/>
          <w:sz w:val="21"/>
        </w:rPr>
        <w:t xml:space="preserve"> the disruptive and devastating consequences of </w:t>
      </w:r>
      <w:r w:rsidRPr="003116DB">
        <w:rPr>
          <w:rStyle w:val="Emphasis"/>
          <w:sz w:val="21"/>
        </w:rPr>
        <w:t>globalization</w:t>
      </w:r>
      <w:r w:rsidRPr="003116DB">
        <w:rPr>
          <w:rStyle w:val="StyleUnderline"/>
          <w:sz w:val="21"/>
        </w:rPr>
        <w:t>, along with</w:t>
      </w:r>
      <w:r w:rsidRPr="003116DB">
        <w:rPr>
          <w:sz w:val="15"/>
        </w:rPr>
        <w:t xml:space="preserve"> the </w:t>
      </w:r>
      <w:r w:rsidRPr="003116DB">
        <w:rPr>
          <w:rStyle w:val="StyleUnderline"/>
          <w:sz w:val="21"/>
        </w:rPr>
        <w:t>global hegemony</w:t>
      </w:r>
      <w:r w:rsidRPr="003116DB">
        <w:rPr>
          <w:sz w:val="15"/>
        </w:rPr>
        <w:t xml:space="preserve"> </w:t>
      </w:r>
      <w:r w:rsidRPr="00C672A3">
        <w:rPr>
          <w:sz w:val="16"/>
        </w:rPr>
        <w:t>it implies (Martin and Schumann 1997). There is great alarm among the white-</w:t>
      </w:r>
      <w:proofErr w:type="spellStart"/>
      <w:r w:rsidRPr="00C672A3">
        <w:rPr>
          <w:sz w:val="16"/>
        </w:rPr>
        <w:t>supremicist</w:t>
      </w:r>
      <w:proofErr w:type="spellEnd"/>
      <w:r w:rsidRPr="00C672A3">
        <w:rPr>
          <w:sz w:val="16"/>
        </w:rPr>
        <w:t xml:space="preserve"> rulers of these globalizing nations, given the metical resistance rising up against them, even as </w:t>
      </w:r>
      <w:r w:rsidRPr="00C672A3">
        <w:rPr>
          <w:rStyle w:val="StyleUnderline"/>
        </w:rPr>
        <w:t>globalization’s technological, organizational, and economic capacity continues</w:t>
      </w:r>
      <w:r w:rsidRPr="00711EEE">
        <w:rPr>
          <w:rStyle w:val="StyleUnderline"/>
        </w:rPr>
        <w:t xml:space="preserve"> to expand</w:t>
      </w:r>
      <w:r w:rsidRPr="00711EEE">
        <w:rPr>
          <w:sz w:val="16"/>
        </w:rPr>
        <w:t xml:space="preserve"> (Barber 1996; Karenga 2002e, 2003a; </w:t>
      </w:r>
      <w:proofErr w:type="spellStart"/>
      <w:r w:rsidRPr="00711EEE">
        <w:rPr>
          <w:sz w:val="16"/>
        </w:rPr>
        <w:t>Lusane</w:t>
      </w:r>
      <w:proofErr w:type="spellEnd"/>
      <w:r w:rsidRPr="00711EEE">
        <w:rPr>
          <w:sz w:val="16"/>
        </w:rPr>
        <w:t xml:space="preserve"> 1997). There is great alarm when </w:t>
      </w:r>
      <w:r w:rsidRPr="00070382">
        <w:rPr>
          <w:rStyle w:val="StyleUnderline"/>
          <w:highlight w:val="yellow"/>
        </w:rPr>
        <w:t>people</w:t>
      </w:r>
      <w:r w:rsidRPr="00711EEE">
        <w:rPr>
          <w:sz w:val="16"/>
        </w:rPr>
        <w:t xml:space="preserve"> who </w:t>
      </w:r>
      <w:r w:rsidRPr="00070382">
        <w:rPr>
          <w:rStyle w:val="StyleUnderline"/>
          <w:highlight w:val="yellow"/>
        </w:rPr>
        <w:t>should</w:t>
      </w:r>
      <w:r w:rsidRPr="00711EEE">
        <w:rPr>
          <w:sz w:val="16"/>
        </w:rPr>
        <w:t xml:space="preserve"> "know" when they are defeated ridicule the assessment, </w:t>
      </w:r>
      <w:r w:rsidRPr="00070382">
        <w:rPr>
          <w:rStyle w:val="Emphasis"/>
          <w:highlight w:val="yellow"/>
        </w:rPr>
        <w:t>refuse to be defeated</w:t>
      </w:r>
      <w:r w:rsidRPr="00711EEE">
        <w:rPr>
          <w:sz w:val="16"/>
        </w:rPr>
        <w:t xml:space="preserve"> or dispirited, </w:t>
      </w:r>
      <w:r w:rsidRPr="00070382">
        <w:rPr>
          <w:rStyle w:val="Emphasis"/>
          <w:highlight w:val="yellow"/>
        </w:rPr>
        <w:t>and</w:t>
      </w:r>
      <w:r w:rsidRPr="00711EEE">
        <w:rPr>
          <w:rStyle w:val="Emphasis"/>
        </w:rPr>
        <w:t xml:space="preserve">, on the contrary, </w:t>
      </w:r>
      <w:r w:rsidRPr="00070382">
        <w:rPr>
          <w:rStyle w:val="Emphasis"/>
          <w:highlight w:val="yellow"/>
        </w:rPr>
        <w:t>intensify</w:t>
      </w:r>
      <w:r w:rsidRPr="00F01984">
        <w:rPr>
          <w:rStyle w:val="Emphasis"/>
        </w:rPr>
        <w:t xml:space="preserve"> and diversify </w:t>
      </w:r>
      <w:r w:rsidRPr="00070382">
        <w:rPr>
          <w:rStyle w:val="Emphasis"/>
          <w:highlight w:val="yellow"/>
        </w:rPr>
        <w:t>their struggles</w:t>
      </w:r>
      <w:r w:rsidRPr="00711EEE">
        <w:rPr>
          <w:sz w:val="16"/>
        </w:rPr>
        <w:t xml:space="preserve"> (</w:t>
      </w:r>
      <w:proofErr w:type="spellStart"/>
      <w:r w:rsidRPr="00711EEE">
        <w:rPr>
          <w:sz w:val="16"/>
        </w:rPr>
        <w:t>Zepezauer</w:t>
      </w:r>
      <w:proofErr w:type="spellEnd"/>
      <w:r w:rsidRPr="00711EEE">
        <w:rPr>
          <w:sz w:val="16"/>
        </w:rPr>
        <w:t xml:space="preserve"> 2002).</w:t>
      </w:r>
      <w:r>
        <w:rPr>
          <w:sz w:val="16"/>
        </w:rPr>
        <w:t xml:space="preserve"> </w:t>
      </w:r>
      <w:proofErr w:type="gramStart"/>
      <w:r w:rsidRPr="009A7CB0">
        <w:rPr>
          <w:sz w:val="16"/>
        </w:rPr>
        <w:t>Certainly</w:t>
      </w:r>
      <w:proofErr w:type="gramEnd"/>
      <w:r w:rsidRPr="009A7CB0">
        <w:rPr>
          <w:sz w:val="16"/>
        </w:rPr>
        <w:t xml:space="preserve"> the battlefields of </w:t>
      </w:r>
      <w:r w:rsidRPr="00070382">
        <w:rPr>
          <w:rStyle w:val="StyleUnderline"/>
          <w:highlight w:val="yellow"/>
        </w:rPr>
        <w:t>Palestine, Venezuela</w:t>
      </w:r>
      <w:r w:rsidRPr="009A7CB0">
        <w:rPr>
          <w:sz w:val="16"/>
        </w:rPr>
        <w:t xml:space="preserve">, long suffering </w:t>
      </w:r>
      <w:r w:rsidRPr="00070382">
        <w:rPr>
          <w:rStyle w:val="StyleUnderline"/>
          <w:highlight w:val="yellow"/>
        </w:rPr>
        <w:t>Haiti, and</w:t>
      </w:r>
      <w:r w:rsidRPr="009A7CB0">
        <w:rPr>
          <w:sz w:val="16"/>
        </w:rPr>
        <w:t xml:space="preserve"> Chiapas, </w:t>
      </w:r>
      <w:r w:rsidRPr="00070382">
        <w:rPr>
          <w:rStyle w:val="StyleUnderline"/>
          <w:highlight w:val="yellow"/>
        </w:rPr>
        <w:t>Mexico</w:t>
      </w:r>
      <w:r w:rsidRPr="009A7CB0">
        <w:rPr>
          <w:sz w:val="16"/>
        </w:rPr>
        <w:t xml:space="preserve">, along with other </w:t>
      </w:r>
      <w:r w:rsidRPr="00070382">
        <w:rPr>
          <w:rStyle w:val="StyleUnderline"/>
          <w:highlight w:val="yellow"/>
        </w:rPr>
        <w:t xml:space="preserve">continuing </w:t>
      </w:r>
      <w:r w:rsidRPr="00070382">
        <w:rPr>
          <w:rStyle w:val="Emphasis"/>
          <w:highlight w:val="yellow"/>
        </w:rPr>
        <w:t>emancipatory struggles</w:t>
      </w:r>
      <w:r w:rsidRPr="009A7CB0">
        <w:rPr>
          <w:rStyle w:val="StyleUnderline"/>
        </w:rPr>
        <w:t xml:space="preserve"> everywhere, </w:t>
      </w:r>
      <w:r w:rsidRPr="00070382">
        <w:rPr>
          <w:rStyle w:val="Emphasis"/>
          <w:highlight w:val="yellow"/>
        </w:rPr>
        <w:t>reaffirm the indomitable character of the human spirit</w:t>
      </w:r>
      <w:r w:rsidRPr="00070382">
        <w:rPr>
          <w:rStyle w:val="StyleUnderline"/>
          <w:highlight w:val="yellow"/>
        </w:rPr>
        <w:t xml:space="preserve"> </w:t>
      </w:r>
      <w:r w:rsidRPr="003116DB">
        <w:rPr>
          <w:rStyle w:val="StyleUnderline"/>
        </w:rPr>
        <w:t xml:space="preserve">and the </w:t>
      </w:r>
      <w:r w:rsidRPr="003116DB">
        <w:rPr>
          <w:rStyle w:val="Emphasis"/>
        </w:rPr>
        <w:t>durability</w:t>
      </w:r>
      <w:r w:rsidRPr="003116DB">
        <w:rPr>
          <w:rStyle w:val="StyleUnderline"/>
        </w:rPr>
        <w:t xml:space="preserve"> and </w:t>
      </w:r>
      <w:r w:rsidRPr="003116DB">
        <w:rPr>
          <w:rStyle w:val="Emphasis"/>
        </w:rPr>
        <w:t>adaptive vitality</w:t>
      </w:r>
      <w:r w:rsidRPr="003116DB">
        <w:rPr>
          <w:rStyle w:val="StyleUnderline"/>
        </w:rPr>
        <w:t xml:space="preserve"> of a people </w:t>
      </w:r>
      <w:r w:rsidRPr="00070382">
        <w:rPr>
          <w:rStyle w:val="Emphasis"/>
          <w:highlight w:val="yellow"/>
        </w:rPr>
        <w:t>determined to be free</w:t>
      </w:r>
      <w:r w:rsidRPr="003116DB">
        <w:rPr>
          <w:rStyle w:val="StyleUnderline"/>
        </w:rPr>
        <w:t xml:space="preserve">, </w:t>
      </w:r>
      <w:r w:rsidRPr="003116DB">
        <w:rPr>
          <w:rStyle w:val="Emphasis"/>
        </w:rPr>
        <w:t>regardless of the odds</w:t>
      </w:r>
      <w:r w:rsidRPr="003116DB">
        <w:rPr>
          <w:sz w:val="16"/>
        </w:rPr>
        <w:t xml:space="preserve"> and</w:t>
      </w:r>
      <w:r w:rsidRPr="009A7CB0">
        <w:rPr>
          <w:sz w:val="16"/>
        </w:rPr>
        <w:t xml:space="preserve"> assessments </w:t>
      </w:r>
      <w:r w:rsidRPr="009A7CB0">
        <w:rPr>
          <w:rStyle w:val="StyleUnderline"/>
        </w:rPr>
        <w:t>against them</w:t>
      </w:r>
      <w:r w:rsidRPr="009A7CB0">
        <w:rPr>
          <w:sz w:val="16"/>
        </w:rPr>
        <w:t xml:space="preserve">. Indeed, they remind us </w:t>
      </w:r>
      <w:r w:rsidRPr="00C672A3">
        <w:rPr>
          <w:sz w:val="16"/>
        </w:rPr>
        <w:t xml:space="preserve">that </w:t>
      </w:r>
      <w:r w:rsidRPr="00C672A3">
        <w:rPr>
          <w:rStyle w:val="StyleUnderline"/>
        </w:rPr>
        <w:t xml:space="preserve">the motive force of history is struggle, informed by the </w:t>
      </w:r>
      <w:r w:rsidRPr="00C672A3">
        <w:rPr>
          <w:rStyle w:val="Emphasis"/>
        </w:rPr>
        <w:t>ongoing quest for freedom, justice, power of the masses, and peace</w:t>
      </w:r>
      <w:r w:rsidRPr="00C672A3">
        <w:rPr>
          <w:rStyle w:val="StyleUnderline"/>
        </w:rPr>
        <w:t xml:space="preserve"> in the world</w:t>
      </w:r>
      <w:r w:rsidRPr="00C672A3">
        <w:rPr>
          <w:sz w:val="16"/>
        </w:rPr>
        <w:t xml:space="preserve">. Despite "end of history" claims and single-super- power resolve and resolutions, these struggles continue. For still </w:t>
      </w:r>
      <w:r w:rsidRPr="00C672A3">
        <w:rPr>
          <w:rStyle w:val="StyleUnderline"/>
        </w:rPr>
        <w:t>the oppressed want freedom</w:t>
      </w:r>
      <w:r w:rsidRPr="00C672A3">
        <w:rPr>
          <w:sz w:val="16"/>
        </w:rPr>
        <w:t xml:space="preserve">, the wronged and injured want justice, the people want power over their destiny and daily lives, and the world wants peace. And all over </w:t>
      </w:r>
      <w:r w:rsidRPr="003116DB">
        <w:rPr>
          <w:sz w:val="15"/>
        </w:rPr>
        <w:t>the world-</w:t>
      </w:r>
      <w:r w:rsidRPr="003116DB">
        <w:rPr>
          <w:rStyle w:val="StyleUnderline"/>
          <w:sz w:val="21"/>
        </w:rPr>
        <w:t>especially in this U.S</w:t>
      </w:r>
      <w:r w:rsidRPr="003116DB">
        <w:rPr>
          <w:sz w:val="15"/>
        </w:rPr>
        <w:t xml:space="preserve">. citadel </w:t>
      </w:r>
      <w:r w:rsidRPr="003116DB">
        <w:rPr>
          <w:rStyle w:val="StyleUnderline"/>
          <w:sz w:val="21"/>
        </w:rPr>
        <w:t xml:space="preserve">of aging capitalism </w:t>
      </w:r>
      <w:r w:rsidRPr="003116DB">
        <w:rPr>
          <w:sz w:val="15"/>
        </w:rPr>
        <w:t xml:space="preserve">with its archaic dreams of empire-clarity in the analysis of issues, and in the critical determination of tasks and prospects, </w:t>
      </w:r>
      <w:r w:rsidRPr="003116DB">
        <w:rPr>
          <w:rStyle w:val="StyleUnderline"/>
          <w:sz w:val="21"/>
        </w:rPr>
        <w:t>requires the deep and disciplined reflection characteristic of the personal and social practice</w:t>
      </w:r>
      <w:r w:rsidRPr="003116DB">
        <w:rPr>
          <w:sz w:val="15"/>
        </w:rPr>
        <w:t xml:space="preserve"> we call philosophy. But this sense of added </w:t>
      </w:r>
      <w:r w:rsidRPr="003116DB">
        <w:rPr>
          <w:rStyle w:val="StyleUnderline"/>
          <w:sz w:val="21"/>
        </w:rPr>
        <w:t>urgency</w:t>
      </w:r>
      <w:r w:rsidRPr="003116DB">
        <w:rPr>
          <w:sz w:val="15"/>
        </w:rPr>
        <w:t xml:space="preserve"> for effective intervention </w:t>
      </w:r>
      <w:r w:rsidRPr="003116DB">
        <w:rPr>
          <w:rStyle w:val="StyleUnderline"/>
          <w:sz w:val="21"/>
        </w:rPr>
        <w:t xml:space="preserve">is prompted not only by the </w:t>
      </w:r>
      <w:r w:rsidRPr="003116DB">
        <w:rPr>
          <w:rStyle w:val="Emphasis"/>
          <w:sz w:val="21"/>
        </w:rPr>
        <w:t>critical juncture</w:t>
      </w:r>
      <w:r w:rsidRPr="003116DB">
        <w:rPr>
          <w:rStyle w:val="StyleUnderline"/>
          <w:sz w:val="21"/>
        </w:rPr>
        <w:t xml:space="preserve"> at which we stand but also by an awareness of our long history of resistance as a people, because in our </w:t>
      </w:r>
      <w:r w:rsidRPr="003116DB">
        <w:rPr>
          <w:rStyle w:val="Emphasis"/>
          <w:sz w:val="21"/>
        </w:rPr>
        <w:t>collective strivings and social struggles</w:t>
      </w:r>
      <w:r w:rsidRPr="003116DB">
        <w:rPr>
          <w:rStyle w:val="StyleUnderline"/>
          <w:sz w:val="21"/>
        </w:rPr>
        <w:t xml:space="preserve"> we </w:t>
      </w:r>
      <w:r w:rsidRPr="003116DB">
        <w:rPr>
          <w:rStyle w:val="Emphasis"/>
          <w:sz w:val="21"/>
        </w:rPr>
        <w:t>seek a new future</w:t>
      </w:r>
      <w:r w:rsidRPr="003116DB">
        <w:rPr>
          <w:sz w:val="15"/>
        </w:rPr>
        <w:t xml:space="preserve"> for o</w:t>
      </w:r>
      <w:r w:rsidRPr="00D0116B">
        <w:rPr>
          <w:sz w:val="16"/>
        </w:rPr>
        <w:t xml:space="preserve">ur people, our descendants, and the world. Joined also to these conditions and considerations is the compelling character of our self-understanding as a people, as a moral vanguard in this country and the world. For </w:t>
      </w:r>
      <w:r w:rsidRPr="00125F70">
        <w:rPr>
          <w:rStyle w:val="StyleUnderline"/>
        </w:rPr>
        <w:t xml:space="preserve">we have launched, fought, and won with our allies </w:t>
      </w:r>
      <w:r w:rsidRPr="00070382">
        <w:rPr>
          <w:rStyle w:val="StyleUnderline"/>
          <w:highlight w:val="yellow"/>
        </w:rPr>
        <w:t>struggles</w:t>
      </w:r>
      <w:r w:rsidRPr="00125F70">
        <w:rPr>
          <w:rStyle w:val="StyleUnderline"/>
        </w:rPr>
        <w:t xml:space="preserve"> that not only </w:t>
      </w:r>
      <w:r w:rsidRPr="00070382">
        <w:rPr>
          <w:rStyle w:val="StyleUnderline"/>
          <w:highlight w:val="yellow"/>
        </w:rPr>
        <w:t xml:space="preserve">have </w:t>
      </w:r>
      <w:r w:rsidRPr="00070382">
        <w:rPr>
          <w:rStyle w:val="Emphasis"/>
          <w:highlight w:val="yellow"/>
        </w:rPr>
        <w:t>expanded</w:t>
      </w:r>
      <w:r w:rsidRPr="00070382">
        <w:rPr>
          <w:rStyle w:val="StyleUnderline"/>
          <w:highlight w:val="yellow"/>
        </w:rPr>
        <w:t xml:space="preserve"> the </w:t>
      </w:r>
      <w:r w:rsidRPr="00070382">
        <w:rPr>
          <w:rStyle w:val="Emphasis"/>
          <w:highlight w:val="yellow"/>
        </w:rPr>
        <w:t>realm of freedom</w:t>
      </w:r>
      <w:r w:rsidRPr="00D0116B">
        <w:rPr>
          <w:sz w:val="16"/>
        </w:rPr>
        <w:t xml:space="preserve"> in this country and the world but also have </w:t>
      </w:r>
      <w:r w:rsidRPr="00125F70">
        <w:rPr>
          <w:rStyle w:val="StyleUnderline"/>
        </w:rPr>
        <w:t xml:space="preserve">served as </w:t>
      </w:r>
      <w:r w:rsidRPr="00070382">
        <w:rPr>
          <w:rStyle w:val="StyleUnderline"/>
          <w:highlight w:val="yellow"/>
        </w:rPr>
        <w:t>an</w:t>
      </w:r>
      <w:r w:rsidRPr="00125F70">
        <w:rPr>
          <w:rStyle w:val="StyleUnderline"/>
        </w:rPr>
        <w:t xml:space="preserve"> ongoing </w:t>
      </w:r>
      <w:r w:rsidRPr="00070382">
        <w:rPr>
          <w:rStyle w:val="StyleUnderline"/>
          <w:highlight w:val="yellow"/>
        </w:rPr>
        <w:t>inspiration and</w:t>
      </w:r>
      <w:r w:rsidRPr="00F01984">
        <w:rPr>
          <w:rStyle w:val="StyleUnderline"/>
        </w:rPr>
        <w:t xml:space="preserve"> a </w:t>
      </w:r>
      <w:r w:rsidRPr="00070382">
        <w:rPr>
          <w:rStyle w:val="Emphasis"/>
          <w:highlight w:val="yellow"/>
        </w:rPr>
        <w:t>model of liberation</w:t>
      </w:r>
      <w:r w:rsidRPr="00125F70">
        <w:rPr>
          <w:rStyle w:val="StyleUnderline"/>
        </w:rPr>
        <w:t xml:space="preserve"> struggles </w:t>
      </w:r>
      <w:r w:rsidRPr="00070382">
        <w:rPr>
          <w:rStyle w:val="StyleUnderline"/>
          <w:highlight w:val="yellow"/>
        </w:rPr>
        <w:t>for other</w:t>
      </w:r>
      <w:r w:rsidRPr="00F01984">
        <w:rPr>
          <w:rStyle w:val="StyleUnderline"/>
        </w:rPr>
        <w:t xml:space="preserve"> marginalized</w:t>
      </w:r>
      <w:r w:rsidRPr="00125F70">
        <w:rPr>
          <w:rStyle w:val="StyleUnderline"/>
        </w:rPr>
        <w:t xml:space="preserve"> and </w:t>
      </w:r>
      <w:r w:rsidRPr="00070382">
        <w:rPr>
          <w:rStyle w:val="StyleUnderline"/>
          <w:highlight w:val="yellow"/>
        </w:rPr>
        <w:t>oppressed peoples</w:t>
      </w:r>
      <w:r w:rsidRPr="00125F70">
        <w:rPr>
          <w:rStyle w:val="StyleUnderline"/>
        </w:rPr>
        <w:t xml:space="preserve"> </w:t>
      </w:r>
      <w:r w:rsidRPr="00125F70">
        <w:rPr>
          <w:rStyle w:val="StyleUnderline"/>
        </w:rPr>
        <w:lastRenderedPageBreak/>
        <w:t>and groups</w:t>
      </w:r>
      <w:r w:rsidRPr="00D0116B">
        <w:rPr>
          <w:sz w:val="16"/>
        </w:rPr>
        <w:t xml:space="preserve"> throughout the world. Indeed, they have borrowed from and built on our moral vocabulary and moral vision, sung our songs of freedom, and held up our struggle for liberation as a model to emulate. Now, </w:t>
      </w:r>
      <w:r w:rsidRPr="00125F70">
        <w:rPr>
          <w:rStyle w:val="StyleUnderline"/>
        </w:rPr>
        <w:t>self-understanding and self-assertion are dialectically linked</w:t>
      </w:r>
      <w:r w:rsidRPr="00D0116B">
        <w:rPr>
          <w:sz w:val="16"/>
        </w:rPr>
        <w:t xml:space="preserve">. In other words, </w:t>
      </w:r>
      <w:r w:rsidRPr="00F01984">
        <w:rPr>
          <w:rStyle w:val="StyleUnderline"/>
        </w:rPr>
        <w:t>how we understand ourselves in the world determines how we assert ourselves in the world</w:t>
      </w:r>
      <w:r w:rsidRPr="00D0116B">
        <w:rPr>
          <w:sz w:val="16"/>
        </w:rPr>
        <w:t xml:space="preserve">. Thus, </w:t>
      </w:r>
      <w:r w:rsidRPr="00125F70">
        <w:rPr>
          <w:rStyle w:val="StyleUnderline"/>
        </w:rPr>
        <w:t xml:space="preserve">an expansive concept of ourselves as Africans-continental and </w:t>
      </w:r>
      <w:proofErr w:type="spellStart"/>
      <w:r w:rsidRPr="00125F70">
        <w:rPr>
          <w:rStyle w:val="StyleUnderline"/>
        </w:rPr>
        <w:t>diasporan</w:t>
      </w:r>
      <w:proofErr w:type="spellEnd"/>
      <w:r w:rsidRPr="00125F70">
        <w:rPr>
          <w:rStyle w:val="StyleUnderline"/>
        </w:rPr>
        <w:t>-and as Africana philosophers forms an essential component of our sense of mission and the urgency</w:t>
      </w:r>
      <w:r w:rsidRPr="00D0116B">
        <w:rPr>
          <w:sz w:val="16"/>
        </w:rPr>
        <w:t xml:space="preserve"> with which we approach it.</w:t>
      </w:r>
      <w:r>
        <w:rPr>
          <w:sz w:val="16"/>
        </w:rPr>
        <w:t xml:space="preserve"> </w:t>
      </w:r>
      <w:r w:rsidRPr="00F01984">
        <w:rPr>
          <w:sz w:val="16"/>
        </w:rPr>
        <w:t xml:space="preserve">It is important to note that I have conceived and written this chapter within the framework of </w:t>
      </w:r>
      <w:proofErr w:type="spellStart"/>
      <w:r w:rsidRPr="00F01984">
        <w:rPr>
          <w:sz w:val="16"/>
        </w:rPr>
        <w:t>Kausaida</w:t>
      </w:r>
      <w:proofErr w:type="spellEnd"/>
      <w:r w:rsidRPr="00F01984">
        <w:rPr>
          <w:sz w:val="16"/>
        </w:rPr>
        <w:t xml:space="preserve"> philosophy (Karenga 1978, 1980, 1997) </w:t>
      </w:r>
      <w:proofErr w:type="spellStart"/>
      <w:r w:rsidRPr="00F01984">
        <w:rPr>
          <w:rStyle w:val="StyleUnderline"/>
        </w:rPr>
        <w:t>Kawaida</w:t>
      </w:r>
      <w:proofErr w:type="spellEnd"/>
      <w:r w:rsidRPr="00F01984">
        <w:rPr>
          <w:sz w:val="16"/>
        </w:rPr>
        <w:t xml:space="preserve"> is a philosophic initiative that </w:t>
      </w:r>
      <w:r w:rsidRPr="00F01984">
        <w:rPr>
          <w:rStyle w:val="StyleUnderline"/>
        </w:rPr>
        <w:t xml:space="preserve">was forged in the crucible of ideological and practical struggles around issues of freedom, justice, </w:t>
      </w:r>
      <w:proofErr w:type="spellStart"/>
      <w:r w:rsidRPr="00F01984">
        <w:rPr>
          <w:rStyle w:val="StyleUnderline"/>
        </w:rPr>
        <w:t>equalitys</w:t>
      </w:r>
      <w:proofErr w:type="spellEnd"/>
      <w:r w:rsidRPr="00F01984">
        <w:rPr>
          <w:rStyle w:val="StyleUnderline"/>
        </w:rPr>
        <w:t xml:space="preserve">, self-determination, </w:t>
      </w:r>
      <w:proofErr w:type="spellStart"/>
      <w:r w:rsidRPr="00F01984">
        <w:rPr>
          <w:rStyle w:val="StyleUnderline"/>
        </w:rPr>
        <w:t>conullunal</w:t>
      </w:r>
      <w:proofErr w:type="spellEnd"/>
      <w:r w:rsidRPr="00F01984">
        <w:rPr>
          <w:rStyle w:val="StyleUnderline"/>
        </w:rPr>
        <w:t xml:space="preserve"> power, self-defense, </w:t>
      </w:r>
      <w:proofErr w:type="spellStart"/>
      <w:r w:rsidRPr="00F01984">
        <w:rPr>
          <w:rStyle w:val="StyleUnderline"/>
        </w:rPr>
        <w:t>pan~African</w:t>
      </w:r>
      <w:proofErr w:type="spellEnd"/>
      <w:r w:rsidRPr="00F01984">
        <w:rPr>
          <w:rStyle w:val="StyleUnderline"/>
        </w:rPr>
        <w:t xml:space="preserve">- ism, coalition and alliance, Black Studies, intellectual emancipation, and cultural recovery and </w:t>
      </w:r>
      <w:proofErr w:type="spellStart"/>
      <w:r w:rsidRPr="00F01984">
        <w:rPr>
          <w:rStyle w:val="StyleUnderline"/>
        </w:rPr>
        <w:t>reconstlouction</w:t>
      </w:r>
      <w:proofErr w:type="spellEnd"/>
      <w:r w:rsidRPr="00F01984">
        <w:rPr>
          <w:sz w:val="16"/>
        </w:rPr>
        <w:t xml:space="preserve">. It continued to develop in the midst of these ongoing </w:t>
      </w:r>
      <w:proofErr w:type="spellStart"/>
      <w:r w:rsidRPr="00F01984">
        <w:rPr>
          <w:sz w:val="16"/>
        </w:rPr>
        <w:t>struggies</w:t>
      </w:r>
      <w:proofErr w:type="spellEnd"/>
      <w:r w:rsidRPr="00F01984">
        <w:rPr>
          <w:sz w:val="16"/>
        </w:rPr>
        <w:t xml:space="preserve"> within the life of the mind and </w:t>
      </w:r>
      <w:proofErr w:type="spellStart"/>
      <w:r w:rsidRPr="00F01984">
        <w:rPr>
          <w:sz w:val="16"/>
        </w:rPr>
        <w:t>stmggles</w:t>
      </w:r>
      <w:proofErr w:type="spellEnd"/>
      <w:r w:rsidRPr="00F01984">
        <w:rPr>
          <w:sz w:val="16"/>
        </w:rPr>
        <w:t xml:space="preserve"> </w:t>
      </w:r>
      <w:proofErr w:type="spellStart"/>
      <w:r w:rsidRPr="00F01984">
        <w:rPr>
          <w:sz w:val="16"/>
        </w:rPr>
        <w:t>iottbtn</w:t>
      </w:r>
      <w:proofErr w:type="spellEnd"/>
      <w:r w:rsidRPr="00F01984">
        <w:rPr>
          <w:sz w:val="16"/>
        </w:rPr>
        <w:t xml:space="preserve"> the life of the people, as well as within the context of the conditions of the world. </w:t>
      </w:r>
      <w:proofErr w:type="spellStart"/>
      <w:r w:rsidRPr="00F01984">
        <w:rPr>
          <w:sz w:val="16"/>
        </w:rPr>
        <w:t>Kawaida</w:t>
      </w:r>
      <w:proofErr w:type="spellEnd"/>
      <w:r w:rsidRPr="00F01984">
        <w:rPr>
          <w:sz w:val="16"/>
        </w:rPr>
        <w:t xml:space="preserve"> is defined as an ongoing synthesis of the best of </w:t>
      </w:r>
      <w:proofErr w:type="spellStart"/>
      <w:r w:rsidRPr="00F01984">
        <w:rPr>
          <w:sz w:val="16"/>
        </w:rPr>
        <w:t>xAfrican</w:t>
      </w:r>
      <w:proofErr w:type="spellEnd"/>
      <w:r w:rsidRPr="00F01984">
        <w:rPr>
          <w:sz w:val="16"/>
        </w:rPr>
        <w:t xml:space="preserve"> thought and practice in constant exchange </w:t>
      </w:r>
      <w:proofErr w:type="spellStart"/>
      <w:r w:rsidRPr="00F01984">
        <w:rPr>
          <w:sz w:val="16"/>
        </w:rPr>
        <w:t>tuttb</w:t>
      </w:r>
      <w:proofErr w:type="spellEnd"/>
      <w:r w:rsidRPr="00F01984">
        <w:rPr>
          <w:sz w:val="16"/>
        </w:rPr>
        <w:t xml:space="preserve"> tl3e 'U)()ltd. </w:t>
      </w:r>
      <w:r w:rsidRPr="00F01984">
        <w:rPr>
          <w:rStyle w:val="StyleUnderline"/>
        </w:rPr>
        <w:t>It characterizes culture as a unique, instructive and valuable way of being human in the world-as a foundation and framework for self-understanding and self-assertion</w:t>
      </w:r>
      <w:r w:rsidRPr="00F01984">
        <w:rPr>
          <w:sz w:val="16"/>
        </w:rPr>
        <w:t>.</w:t>
      </w:r>
      <w:r>
        <w:rPr>
          <w:sz w:val="16"/>
        </w:rPr>
        <w:t xml:space="preserve"> </w:t>
      </w:r>
      <w:r w:rsidRPr="00D0116B">
        <w:rPr>
          <w:sz w:val="16"/>
        </w:rPr>
        <w:t xml:space="preserve">As a philosophy of culture and struggle, </w:t>
      </w:r>
      <w:proofErr w:type="spellStart"/>
      <w:r w:rsidRPr="00D0116B">
        <w:rPr>
          <w:sz w:val="16"/>
        </w:rPr>
        <w:t>Kawaida</w:t>
      </w:r>
      <w:proofErr w:type="spellEnd"/>
      <w:r w:rsidRPr="00D0116B">
        <w:rPr>
          <w:sz w:val="16"/>
        </w:rPr>
        <w:t xml:space="preserve"> maintains that </w:t>
      </w:r>
      <w:r w:rsidRPr="00070382">
        <w:rPr>
          <w:rStyle w:val="StyleUnderline"/>
          <w:highlight w:val="yellow"/>
        </w:rPr>
        <w:t>our intellectual and social practice</w:t>
      </w:r>
      <w:r w:rsidRPr="00D0116B">
        <w:rPr>
          <w:sz w:val="16"/>
        </w:rPr>
        <w:t xml:space="preserve"> as </w:t>
      </w:r>
      <w:proofErr w:type="spellStart"/>
      <w:r w:rsidRPr="00D0116B">
        <w:rPr>
          <w:sz w:val="16"/>
        </w:rPr>
        <w:t>Nricana</w:t>
      </w:r>
      <w:proofErr w:type="spellEnd"/>
      <w:r w:rsidRPr="00D0116B">
        <w:rPr>
          <w:sz w:val="16"/>
        </w:rPr>
        <w:t xml:space="preserve"> activist scholars </w:t>
      </w:r>
      <w:r w:rsidRPr="00070382">
        <w:rPr>
          <w:rStyle w:val="StyleUnderline"/>
          <w:highlight w:val="yellow"/>
        </w:rPr>
        <w:t>must</w:t>
      </w:r>
      <w:r w:rsidRPr="00D0116B">
        <w:rPr>
          <w:sz w:val="16"/>
        </w:rPr>
        <w:t xml:space="preserve"> be undergirded and informed by ongoing efforts to (1) ground our- selves in our own culture; (2) </w:t>
      </w:r>
      <w:r w:rsidRPr="00070382">
        <w:rPr>
          <w:rStyle w:val="StyleUnderline"/>
          <w:highlight w:val="yellow"/>
        </w:rPr>
        <w:t>constantly recover</w:t>
      </w:r>
      <w:r w:rsidRPr="003116DB">
        <w:rPr>
          <w:rStyle w:val="StyleUnderline"/>
        </w:rPr>
        <w:t>, reconstruct, .and bring forth</w:t>
      </w:r>
      <w:r w:rsidRPr="00125F70">
        <w:rPr>
          <w:rStyle w:val="StyleUnderline"/>
        </w:rPr>
        <w:t xml:space="preserve"> from our culture the best of </w:t>
      </w:r>
      <w:r w:rsidRPr="00070382">
        <w:rPr>
          <w:rStyle w:val="StyleUnderline"/>
          <w:highlight w:val="yellow"/>
        </w:rPr>
        <w:t xml:space="preserve">what it means to be </w:t>
      </w:r>
      <w:r w:rsidRPr="00070382">
        <w:rPr>
          <w:rStyle w:val="Emphasis"/>
          <w:highlight w:val="yellow"/>
        </w:rPr>
        <w:t>African and human</w:t>
      </w:r>
      <w:r w:rsidRPr="00070382">
        <w:rPr>
          <w:rStyle w:val="StyleUnderline"/>
          <w:highlight w:val="yellow"/>
        </w:rPr>
        <w:t xml:space="preserve"> in the </w:t>
      </w:r>
      <w:r w:rsidRPr="00070382">
        <w:rPr>
          <w:rStyle w:val="Emphasis"/>
          <w:highlight w:val="yellow"/>
        </w:rPr>
        <w:t>fullest sense</w:t>
      </w:r>
      <w:r w:rsidRPr="00D0116B">
        <w:rPr>
          <w:sz w:val="16"/>
        </w:rPr>
        <w:t xml:space="preserve">; (3) speak this special cultural truth to the world and (4) use our culture to constantly make our own unique contribution to the </w:t>
      </w:r>
      <w:proofErr w:type="spellStart"/>
      <w:r w:rsidRPr="00D0116B">
        <w:rPr>
          <w:sz w:val="16"/>
        </w:rPr>
        <w:t>reconception</w:t>
      </w:r>
      <w:proofErr w:type="spellEnd"/>
      <w:r w:rsidRPr="00D0116B">
        <w:rPr>
          <w:sz w:val="16"/>
        </w:rPr>
        <w:t xml:space="preserve"> and reconstruction of this country, </w:t>
      </w:r>
      <w:r w:rsidRPr="00125F70">
        <w:rPr>
          <w:rStyle w:val="StyleUnderline"/>
        </w:rPr>
        <w:t>and to the forward flow of human history</w:t>
      </w:r>
      <w:r w:rsidRPr="00D0116B">
        <w:rPr>
          <w:sz w:val="16"/>
        </w:rPr>
        <w:t>.</w:t>
      </w:r>
    </w:p>
    <w:p w14:paraId="34D01495" w14:textId="77777777" w:rsidR="002A1B4C" w:rsidRPr="00311F1A" w:rsidRDefault="002A1B4C" w:rsidP="002A1B4C">
      <w:pPr>
        <w:pStyle w:val="Heading4"/>
        <w:rPr>
          <w:rFonts w:cs="Calibri"/>
        </w:rPr>
      </w:pPr>
      <w:r w:rsidRPr="00311F1A">
        <w:rPr>
          <w:rFonts w:cs="Calibri"/>
        </w:rPr>
        <w:t>Critiques of humanism fail– context is always key and narratives of humanity are contingent.</w:t>
      </w:r>
    </w:p>
    <w:p w14:paraId="2DB26E39" w14:textId="77777777" w:rsidR="002A1B4C" w:rsidRPr="00311F1A" w:rsidRDefault="002A1B4C" w:rsidP="002A1B4C">
      <w:pPr>
        <w:rPr>
          <w:rFonts w:cs="Calibri"/>
        </w:rPr>
      </w:pPr>
      <w:r w:rsidRPr="00311F1A">
        <w:rPr>
          <w:rFonts w:cs="Calibri"/>
          <w:b/>
        </w:rPr>
        <w:t>Lester 12</w:t>
      </w:r>
      <w:r w:rsidRPr="00311F1A">
        <w:rPr>
          <w:rFonts w:cs="Calibri"/>
        </w:rPr>
        <w:t xml:space="preserve"> – (January 2012, Alan, Director of Interdisciplinary Research, Professor of Historical Geography, and Co-Director of the Colonial and Postcolonial Studies Network, University of Sussex, “Humanism, race and the colonial frontier,” Transactions of the Institute of British Geographers, Volume 37, Issue 1, pages 132–148)</w:t>
      </w:r>
    </w:p>
    <w:p w14:paraId="313B4F3C" w14:textId="77777777" w:rsidR="002A1B4C" w:rsidRDefault="002A1B4C" w:rsidP="002A1B4C">
      <w:pPr>
        <w:rPr>
          <w:rFonts w:cs="Calibri"/>
          <w:sz w:val="10"/>
        </w:rPr>
      </w:pPr>
      <w:r w:rsidRPr="00311F1A">
        <w:rPr>
          <w:rStyle w:val="StyleUnderline"/>
          <w:rFonts w:eastAsiaTheme="majorEastAsia"/>
        </w:rPr>
        <w:t>Anderson argues that it is not an issue of extending humanity to</w:t>
      </w:r>
      <w:r w:rsidRPr="00311F1A">
        <w:rPr>
          <w:rFonts w:cs="Calibri"/>
          <w:sz w:val="10"/>
        </w:rPr>
        <w:t xml:space="preserve"> … negatively </w:t>
      </w:r>
      <w:proofErr w:type="spellStart"/>
      <w:r w:rsidRPr="00311F1A">
        <w:rPr>
          <w:rStyle w:val="StyleUnderline"/>
          <w:rFonts w:eastAsiaTheme="majorEastAsia"/>
        </w:rPr>
        <w:t>racialised</w:t>
      </w:r>
      <w:proofErr w:type="spellEnd"/>
      <w:r w:rsidRPr="00311F1A">
        <w:rPr>
          <w:rStyle w:val="StyleUnderline"/>
          <w:rFonts w:eastAsiaTheme="majorEastAsia"/>
        </w:rPr>
        <w:t xml:space="preserve"> people, but</w:t>
      </w:r>
      <w:r w:rsidRPr="00311F1A">
        <w:rPr>
          <w:rFonts w:cs="Calibri"/>
          <w:sz w:val="10"/>
        </w:rPr>
        <w:t xml:space="preserve"> of </w:t>
      </w:r>
      <w:r w:rsidRPr="00311F1A">
        <w:rPr>
          <w:rStyle w:val="StyleUnderline"/>
          <w:rFonts w:eastAsiaTheme="majorEastAsia"/>
        </w:rPr>
        <w:t>putting into question</w:t>
      </w:r>
      <w:r w:rsidRPr="00311F1A">
        <w:rPr>
          <w:rFonts w:cs="Calibri"/>
          <w:sz w:val="10"/>
        </w:rPr>
        <w:t xml:space="preserve"> that from which such people have been excluded – that which, for </w:t>
      </w:r>
      <w:r w:rsidRPr="00311F1A">
        <w:rPr>
          <w:rStyle w:val="StyleUnderline"/>
          <w:rFonts w:eastAsiaTheme="majorEastAsia"/>
        </w:rPr>
        <w:t>liberal discourse</w:t>
      </w:r>
      <w:r w:rsidRPr="00311F1A">
        <w:rPr>
          <w:rFonts w:cs="Calibri"/>
          <w:sz w:val="10"/>
        </w:rPr>
        <w:t xml:space="preserve">, remains </w:t>
      </w:r>
      <w:proofErr w:type="spellStart"/>
      <w:r w:rsidRPr="00311F1A">
        <w:rPr>
          <w:rFonts w:cs="Calibri"/>
          <w:sz w:val="10"/>
        </w:rPr>
        <w:t>unproblematised</w:t>
      </w:r>
      <w:proofErr w:type="spellEnd"/>
      <w:r w:rsidRPr="00311F1A">
        <w:rPr>
          <w:rFonts w:cs="Calibri"/>
          <w:sz w:val="10"/>
        </w:rPr>
        <w:t xml:space="preserve">. (2007, 199) </w:t>
      </w:r>
      <w:r w:rsidRPr="00311F1A">
        <w:rPr>
          <w:rStyle w:val="StyleUnderline"/>
          <w:rFonts w:eastAsiaTheme="majorEastAsia"/>
        </w:rPr>
        <w:t>I fear</w:t>
      </w:r>
      <w:r w:rsidRPr="00311F1A">
        <w:rPr>
          <w:rFonts w:cs="Calibri"/>
          <w:sz w:val="10"/>
        </w:rPr>
        <w:t xml:space="preserve">, however, </w:t>
      </w:r>
      <w:r w:rsidRPr="00311F1A">
        <w:rPr>
          <w:rStyle w:val="StyleUnderline"/>
          <w:rFonts w:eastAsiaTheme="majorEastAsia"/>
        </w:rPr>
        <w:t>that if we direct attention away from histories of humanism’s failure to deal with difference</w:t>
      </w:r>
      <w:r w:rsidRPr="00311F1A">
        <w:rPr>
          <w:rFonts w:cs="Calibri"/>
          <w:sz w:val="10"/>
        </w:rPr>
        <w:t xml:space="preserve"> and to render that difference compatible with its fundamental universalism, </w:t>
      </w:r>
      <w:r w:rsidRPr="00311F1A">
        <w:rPr>
          <w:rStyle w:val="StyleUnderline"/>
          <w:rFonts w:eastAsiaTheme="majorEastAsia"/>
        </w:rPr>
        <w:t>and</w:t>
      </w:r>
      <w:r w:rsidRPr="00311F1A">
        <w:rPr>
          <w:rFonts w:cs="Calibri"/>
          <w:sz w:val="10"/>
        </w:rPr>
        <w:t xml:space="preserve"> if we </w:t>
      </w:r>
      <w:r w:rsidRPr="00311F1A">
        <w:rPr>
          <w:rStyle w:val="StyleUnderline"/>
          <w:rFonts w:eastAsiaTheme="majorEastAsia"/>
        </w:rPr>
        <w:t>overlook</w:t>
      </w:r>
      <w:r w:rsidRPr="00311F1A">
        <w:rPr>
          <w:rFonts w:cs="Calibri"/>
          <w:sz w:val="10"/>
        </w:rPr>
        <w:t xml:space="preserve"> its proponents’ </w:t>
      </w:r>
      <w:r w:rsidRPr="00311F1A">
        <w:rPr>
          <w:rStyle w:val="StyleUnderline"/>
          <w:rFonts w:eastAsiaTheme="majorEastAsia"/>
        </w:rPr>
        <w:t>failed attempts to combat dispossession, murder and oppression</w:t>
      </w:r>
      <w:r w:rsidRPr="00311F1A">
        <w:rPr>
          <w:rFonts w:cs="Calibri"/>
          <w:sz w:val="10"/>
        </w:rPr>
        <w:t xml:space="preserve">; </w:t>
      </w:r>
      <w:r w:rsidRPr="00311F1A">
        <w:rPr>
          <w:rStyle w:val="StyleUnderline"/>
          <w:rFonts w:eastAsiaTheme="majorEastAsia"/>
        </w:rPr>
        <w:t>if</w:t>
      </w:r>
      <w:r w:rsidRPr="00311F1A">
        <w:rPr>
          <w:rFonts w:cs="Calibri"/>
          <w:sz w:val="10"/>
        </w:rPr>
        <w:t xml:space="preserve"> our history of </w:t>
      </w:r>
      <w:r w:rsidRPr="00311F1A">
        <w:rPr>
          <w:rStyle w:val="StyleUnderline"/>
          <w:rFonts w:eastAsiaTheme="majorEastAsia"/>
        </w:rPr>
        <w:t>race is</w:t>
      </w:r>
      <w:r w:rsidRPr="00311F1A">
        <w:rPr>
          <w:rFonts w:cs="Calibri"/>
          <w:sz w:val="10"/>
        </w:rPr>
        <w:t xml:space="preserve"> instead </w:t>
      </w:r>
      <w:r w:rsidRPr="00311F1A">
        <w:rPr>
          <w:rStyle w:val="StyleUnderline"/>
          <w:rFonts w:eastAsiaTheme="majorEastAsia"/>
        </w:rPr>
        <w:t>understood through a critique of humanity</w:t>
      </w:r>
      <w:r w:rsidRPr="00311F1A">
        <w:rPr>
          <w:rFonts w:cs="Calibri"/>
          <w:sz w:val="10"/>
        </w:rPr>
        <w:t xml:space="preserve">’s conceptual separation from nature, </w:t>
      </w:r>
      <w:r w:rsidRPr="00311F1A">
        <w:rPr>
          <w:rStyle w:val="Emphasis"/>
        </w:rPr>
        <w:t>we dilute the political potency of universalism</w:t>
      </w:r>
      <w:r w:rsidRPr="00311F1A">
        <w:rPr>
          <w:rFonts w:cs="Calibri"/>
          <w:sz w:val="10"/>
        </w:rPr>
        <w:t xml:space="preserve">. </w:t>
      </w:r>
      <w:r w:rsidRPr="00311F1A">
        <w:rPr>
          <w:rStyle w:val="Emphasis"/>
          <w:highlight w:val="yellow"/>
        </w:rPr>
        <w:t>Historically, it was not humanism</w:t>
      </w:r>
      <w:r w:rsidRPr="00311F1A">
        <w:rPr>
          <w:rFonts w:cs="Calibri"/>
          <w:sz w:val="10"/>
        </w:rPr>
        <w:t xml:space="preserve"> that gave rise to racial innatism, </w:t>
      </w:r>
      <w:r w:rsidRPr="00311F1A">
        <w:rPr>
          <w:rStyle w:val="StyleUnderline"/>
          <w:rFonts w:eastAsiaTheme="majorEastAsia"/>
          <w:highlight w:val="yellow"/>
        </w:rPr>
        <w:t>it was</w:t>
      </w:r>
      <w:r w:rsidRPr="00311F1A">
        <w:rPr>
          <w:rFonts w:cs="Calibri"/>
          <w:sz w:val="10"/>
        </w:rPr>
        <w:t xml:space="preserve"> the </w:t>
      </w:r>
      <w:r w:rsidRPr="00311F1A">
        <w:rPr>
          <w:rStyle w:val="Emphasis"/>
          <w:highlight w:val="yellow"/>
        </w:rPr>
        <w:t>specifically anti-humanist politics</w:t>
      </w:r>
      <w:r w:rsidRPr="00311F1A">
        <w:rPr>
          <w:rFonts w:cs="Calibri"/>
          <w:sz w:val="10"/>
        </w:rPr>
        <w:t xml:space="preserve"> of settlers </w:t>
      </w:r>
      <w:r w:rsidRPr="00311F1A">
        <w:rPr>
          <w:rStyle w:val="StyleUnderline"/>
          <w:rFonts w:eastAsiaTheme="majorEastAsia"/>
          <w:highlight w:val="yellow"/>
        </w:rPr>
        <w:t>forging new social assemblages through</w:t>
      </w:r>
      <w:r w:rsidRPr="00311F1A">
        <w:rPr>
          <w:rStyle w:val="StyleUnderline"/>
          <w:rFonts w:eastAsiaTheme="majorEastAsia"/>
        </w:rPr>
        <w:t xml:space="preserve"> relations of </w:t>
      </w:r>
      <w:r w:rsidRPr="00311F1A">
        <w:rPr>
          <w:rStyle w:val="StyleUnderline"/>
          <w:rFonts w:eastAsiaTheme="majorEastAsia"/>
          <w:highlight w:val="yellow"/>
        </w:rPr>
        <w:t>violence on colonial frontiers</w:t>
      </w:r>
      <w:r w:rsidRPr="00311F1A">
        <w:rPr>
          <w:rFonts w:cs="Calibri"/>
          <w:sz w:val="10"/>
        </w:rPr>
        <w:t xml:space="preserve">. </w:t>
      </w:r>
      <w:r w:rsidRPr="00311F1A">
        <w:rPr>
          <w:rStyle w:val="StyleUnderline"/>
          <w:rFonts w:eastAsiaTheme="majorEastAsia"/>
          <w:highlight w:val="yellow"/>
        </w:rPr>
        <w:t>Settler communities</w:t>
      </w:r>
      <w:r w:rsidRPr="00311F1A">
        <w:rPr>
          <w:rStyle w:val="StyleUnderline"/>
          <w:rFonts w:eastAsiaTheme="majorEastAsia"/>
        </w:rPr>
        <w:t xml:space="preserve"> </w:t>
      </w:r>
      <w:r w:rsidRPr="00311F1A">
        <w:rPr>
          <w:rStyle w:val="StyleUnderline"/>
          <w:rFonts w:eastAsiaTheme="majorEastAsia"/>
          <w:highlight w:val="yellow"/>
        </w:rPr>
        <w:t>became established</w:t>
      </w:r>
      <w:r w:rsidRPr="00311F1A">
        <w:rPr>
          <w:rStyle w:val="StyleUnderline"/>
          <w:rFonts w:eastAsiaTheme="majorEastAsia"/>
        </w:rPr>
        <w:t xml:space="preserve"> social assemblages</w:t>
      </w:r>
      <w:r w:rsidRPr="00311F1A">
        <w:rPr>
          <w:rFonts w:cs="Calibri"/>
          <w:sz w:val="10"/>
        </w:rPr>
        <w:t xml:space="preserve"> in their own right </w:t>
      </w:r>
      <w:r w:rsidRPr="00311F1A">
        <w:rPr>
          <w:rStyle w:val="Emphasis"/>
          <w:highlight w:val="yellow"/>
        </w:rPr>
        <w:t>specifically through the rejection of humanist interventions</w:t>
      </w:r>
      <w:r w:rsidRPr="00311F1A">
        <w:rPr>
          <w:rFonts w:cs="Calibri"/>
          <w:sz w:val="10"/>
        </w:rPr>
        <w:t xml:space="preserve">. </w:t>
      </w:r>
      <w:r w:rsidRPr="00311F1A">
        <w:rPr>
          <w:rStyle w:val="StyleUnderline"/>
          <w:rFonts w:eastAsiaTheme="majorEastAsia"/>
        </w:rPr>
        <w:t>Perhaps</w:t>
      </w:r>
      <w:r w:rsidRPr="00311F1A">
        <w:rPr>
          <w:rFonts w:cs="Calibri"/>
          <w:sz w:val="10"/>
        </w:rPr>
        <w:t xml:space="preserve">, </w:t>
      </w:r>
      <w:r w:rsidRPr="00311F1A">
        <w:rPr>
          <w:rStyle w:val="StyleUnderline"/>
          <w:rFonts w:eastAsiaTheme="majorEastAsia"/>
          <w:highlight w:val="yellow"/>
        </w:rPr>
        <w:t>as</w:t>
      </w:r>
      <w:r w:rsidRPr="00311F1A">
        <w:rPr>
          <w:rFonts w:cs="Calibri"/>
          <w:sz w:val="10"/>
        </w:rPr>
        <w:t xml:space="preserve"> Edward </w:t>
      </w:r>
      <w:r w:rsidRPr="00311F1A">
        <w:rPr>
          <w:rStyle w:val="StyleUnderline"/>
          <w:rFonts w:eastAsiaTheme="majorEastAsia"/>
          <w:highlight w:val="yellow"/>
        </w:rPr>
        <w:t>Said</w:t>
      </w:r>
      <w:r w:rsidRPr="00311F1A">
        <w:rPr>
          <w:rStyle w:val="StyleUnderline"/>
          <w:rFonts w:eastAsiaTheme="majorEastAsia"/>
        </w:rPr>
        <w:t xml:space="preserve"> suggested</w:t>
      </w:r>
      <w:r w:rsidRPr="00311F1A">
        <w:rPr>
          <w:rFonts w:cs="Calibri"/>
          <w:sz w:val="10"/>
        </w:rPr>
        <w:t xml:space="preserve">, </w:t>
      </w:r>
      <w:r w:rsidRPr="00311F1A">
        <w:rPr>
          <w:rStyle w:val="Emphasis"/>
          <w:highlight w:val="yellow"/>
        </w:rPr>
        <w:t>we can learn from the implementation of humanist universalism in practice</w:t>
      </w:r>
      <w:r w:rsidRPr="00311F1A">
        <w:rPr>
          <w:rFonts w:cs="Calibri"/>
          <w:sz w:val="10"/>
        </w:rPr>
        <w:t xml:space="preserve">, </w:t>
      </w:r>
      <w:r w:rsidRPr="00311F1A">
        <w:rPr>
          <w:rStyle w:val="StyleUnderline"/>
          <w:rFonts w:eastAsiaTheme="majorEastAsia"/>
        </w:rPr>
        <w:t>and insist on its potential to combat racism</w:t>
      </w:r>
      <w:r w:rsidRPr="00311F1A">
        <w:rPr>
          <w:rFonts w:cs="Calibri"/>
          <w:sz w:val="10"/>
        </w:rPr>
        <w:t xml:space="preserve">, and perhaps we can insist on the contemporary conceptual </w:t>
      </w:r>
      <w:proofErr w:type="spellStart"/>
      <w:r w:rsidRPr="00311F1A">
        <w:rPr>
          <w:rFonts w:cs="Calibri"/>
          <w:sz w:val="10"/>
        </w:rPr>
        <w:t>hybridisation</w:t>
      </w:r>
      <w:proofErr w:type="spellEnd"/>
      <w:r w:rsidRPr="00311F1A">
        <w:rPr>
          <w:rFonts w:cs="Calibri"/>
          <w:sz w:val="10"/>
        </w:rPr>
        <w:t xml:space="preserve"> of human–non-human entities too, </w:t>
      </w:r>
      <w:r w:rsidRPr="00311F1A">
        <w:rPr>
          <w:rStyle w:val="StyleUnderline"/>
          <w:rFonts w:eastAsiaTheme="majorEastAsia"/>
        </w:rPr>
        <w:t>without</w:t>
      </w:r>
      <w:r w:rsidRPr="00311F1A">
        <w:rPr>
          <w:rFonts w:cs="Calibri"/>
          <w:sz w:val="10"/>
        </w:rPr>
        <w:t xml:space="preserve"> necessarily </w:t>
      </w:r>
      <w:r w:rsidRPr="00311F1A">
        <w:rPr>
          <w:rStyle w:val="StyleUnderline"/>
          <w:rFonts w:eastAsiaTheme="majorEastAsia"/>
        </w:rPr>
        <w:t>abandoning</w:t>
      </w:r>
      <w:r w:rsidRPr="00311F1A">
        <w:rPr>
          <w:rFonts w:cs="Calibri"/>
          <w:sz w:val="10"/>
        </w:rPr>
        <w:t xml:space="preserve"> all </w:t>
      </w:r>
      <w:r w:rsidRPr="00311F1A">
        <w:rPr>
          <w:rStyle w:val="StyleUnderline"/>
          <w:rFonts w:eastAsiaTheme="majorEastAsia"/>
        </w:rPr>
        <w:t>the precepts of humanism</w:t>
      </w:r>
      <w:r w:rsidRPr="00311F1A">
        <w:rPr>
          <w:rFonts w:cs="Calibri"/>
          <w:sz w:val="10"/>
        </w:rPr>
        <w:t xml:space="preserve"> (Said 2004; Todorov 2002). We do not necessarily need to accord a specific value to the human, separate from and above nature, in order to make a moral and political case for a fundamental </w:t>
      </w:r>
      <w:r w:rsidRPr="00311F1A">
        <w:rPr>
          <w:rStyle w:val="StyleUnderline"/>
          <w:rFonts w:eastAsiaTheme="majorEastAsia"/>
        </w:rPr>
        <w:t>human universalism</w:t>
      </w:r>
      <w:r w:rsidRPr="00311F1A">
        <w:rPr>
          <w:rFonts w:cs="Calibri"/>
          <w:sz w:val="10"/>
        </w:rPr>
        <w:t xml:space="preserve"> that </w:t>
      </w:r>
      <w:r w:rsidRPr="00311F1A">
        <w:rPr>
          <w:rStyle w:val="StyleUnderline"/>
          <w:rFonts w:eastAsiaTheme="majorEastAsia"/>
        </w:rPr>
        <w:t>can be wielded strategically against racial violence</w:t>
      </w:r>
      <w:r w:rsidRPr="00311F1A">
        <w:rPr>
          <w:rFonts w:cs="Calibri"/>
          <w:sz w:val="10"/>
        </w:rPr>
        <w:t xml:space="preserve">. </w:t>
      </w:r>
      <w:r w:rsidRPr="00311F1A">
        <w:rPr>
          <w:rStyle w:val="StyleUnderline"/>
          <w:rFonts w:eastAsiaTheme="majorEastAsia"/>
        </w:rPr>
        <w:t>Nineteenth century humanitarians’ universalism was</w:t>
      </w:r>
      <w:r w:rsidRPr="00311F1A">
        <w:rPr>
          <w:rFonts w:cs="Calibri"/>
          <w:sz w:val="10"/>
        </w:rPr>
        <w:t xml:space="preserve"> fundamentally </w:t>
      </w:r>
      <w:r w:rsidRPr="00311F1A">
        <w:rPr>
          <w:rStyle w:val="StyleUnderline"/>
          <w:rFonts w:eastAsiaTheme="majorEastAsia"/>
        </w:rPr>
        <w:t xml:space="preserve">conditioned by their belief that British culture stood at the apex of a hierarchical order of </w:t>
      </w:r>
      <w:proofErr w:type="spellStart"/>
      <w:r w:rsidRPr="00311F1A">
        <w:rPr>
          <w:rStyle w:val="StyleUnderline"/>
          <w:rFonts w:eastAsiaTheme="majorEastAsia"/>
        </w:rPr>
        <w:t>civilisations</w:t>
      </w:r>
      <w:proofErr w:type="spellEnd"/>
      <w:r w:rsidRPr="00311F1A">
        <w:rPr>
          <w:rFonts w:cs="Calibri"/>
          <w:sz w:val="10"/>
        </w:rPr>
        <w:t xml:space="preserve">. From the mid-nineteenth century through to the mid-twentieth century, </w:t>
      </w:r>
      <w:r w:rsidRPr="00311F1A">
        <w:rPr>
          <w:rStyle w:val="StyleUnderline"/>
          <w:rFonts w:eastAsiaTheme="majorEastAsia"/>
        </w:rPr>
        <w:t>this ethnocentrism produced</w:t>
      </w:r>
      <w:r w:rsidRPr="00311F1A">
        <w:rPr>
          <w:rFonts w:cs="Calibri"/>
          <w:sz w:val="10"/>
        </w:rPr>
        <w:t xml:space="preserve"> what Lyotard describes as ‘</w:t>
      </w:r>
      <w:r w:rsidRPr="00311F1A">
        <w:rPr>
          <w:rStyle w:val="StyleUnderline"/>
          <w:rFonts w:eastAsiaTheme="majorEastAsia"/>
        </w:rPr>
        <w:t>the flattening of differences</w:t>
      </w:r>
      <w:r w:rsidRPr="00311F1A">
        <w:rPr>
          <w:rFonts w:cs="Calibri"/>
          <w:sz w:val="10"/>
        </w:rPr>
        <w:t xml:space="preserve">, or the demand for a norm (“human nature”)’, that ‘carries with it its own forms of terror’ (cited Braun 2004, 1352). The intervention of Aboriginal Protection demonstrates that humanist universalism has the potential to inflict such terror (it was the Protectorate of Aborigines Office reincarnated that was responsible, later in the nineteenth and twentieth centuries, for </w:t>
      </w:r>
      <w:r w:rsidRPr="00311F1A">
        <w:rPr>
          <w:rFonts w:cs="Calibri"/>
          <w:sz w:val="10"/>
        </w:rPr>
        <w:lastRenderedPageBreak/>
        <w:t xml:space="preserve">Aboriginal Australia’s Stolen Generation, and it was the assimilationist vision of the Protectors’ equivalents in Canada that led to the abuses of the Residential Schools system). </w:t>
      </w:r>
      <w:r w:rsidRPr="00311F1A">
        <w:rPr>
          <w:rStyle w:val="StyleUnderline"/>
          <w:rFonts w:eastAsiaTheme="majorEastAsia"/>
          <w:highlight w:val="yellow"/>
        </w:rPr>
        <w:t xml:space="preserve">But we must not forget that </w:t>
      </w:r>
      <w:r w:rsidRPr="00311F1A">
        <w:rPr>
          <w:rStyle w:val="Emphasis"/>
          <w:highlight w:val="yellow"/>
        </w:rPr>
        <w:t>humanism’s alternatives</w:t>
      </w:r>
      <w:r w:rsidRPr="00311F1A">
        <w:rPr>
          <w:rFonts w:cs="Calibri"/>
          <w:sz w:val="10"/>
        </w:rPr>
        <w:t xml:space="preserve">, </w:t>
      </w:r>
      <w:r w:rsidRPr="00311F1A">
        <w:rPr>
          <w:rStyle w:val="StyleUnderline"/>
          <w:rFonts w:eastAsiaTheme="majorEastAsia"/>
        </w:rPr>
        <w:t>founded upon principles of difference rather than commonality</w:t>
      </w:r>
      <w:r w:rsidRPr="00311F1A">
        <w:rPr>
          <w:rFonts w:cs="Calibri"/>
          <w:sz w:val="10"/>
        </w:rPr>
        <w:t xml:space="preserve">, </w:t>
      </w:r>
      <w:r w:rsidRPr="00311F1A">
        <w:rPr>
          <w:rStyle w:val="Emphasis"/>
          <w:highlight w:val="yellow"/>
        </w:rPr>
        <w:t>have the potential to do the same and even worse</w:t>
      </w:r>
      <w:r w:rsidRPr="00311F1A">
        <w:rPr>
          <w:rFonts w:cs="Calibri"/>
          <w:sz w:val="10"/>
        </w:rPr>
        <w:t xml:space="preserve">. </w:t>
      </w:r>
      <w:r w:rsidRPr="00311F1A">
        <w:rPr>
          <w:rStyle w:val="StyleUnderline"/>
          <w:rFonts w:eastAsiaTheme="majorEastAsia"/>
        </w:rPr>
        <w:t xml:space="preserve">In the nineteenth century, </w:t>
      </w:r>
      <w:r w:rsidRPr="00311F1A">
        <w:rPr>
          <w:rStyle w:val="StyleUnderline"/>
          <w:rFonts w:eastAsiaTheme="majorEastAsia"/>
          <w:highlight w:val="yellow"/>
        </w:rPr>
        <w:t>Caribbean planters and</w:t>
      </w:r>
      <w:r w:rsidRPr="00311F1A">
        <w:rPr>
          <w:rFonts w:cs="Calibri"/>
          <w:sz w:val="10"/>
        </w:rPr>
        <w:t xml:space="preserve"> then </w:t>
      </w:r>
      <w:r w:rsidRPr="00311F1A">
        <w:rPr>
          <w:rStyle w:val="StyleUnderline"/>
          <w:rFonts w:eastAsiaTheme="majorEastAsia"/>
          <w:highlight w:val="yellow"/>
        </w:rPr>
        <w:t>emigrant British settlers</w:t>
      </w:r>
      <w:r w:rsidRPr="00311F1A">
        <w:rPr>
          <w:rFonts w:cs="Calibri"/>
          <w:sz w:val="10"/>
          <w:highlight w:val="yellow"/>
        </w:rPr>
        <w:t xml:space="preserve"> </w:t>
      </w:r>
      <w:proofErr w:type="spellStart"/>
      <w:r w:rsidRPr="00311F1A">
        <w:rPr>
          <w:rStyle w:val="StyleUnderline"/>
          <w:rFonts w:eastAsiaTheme="majorEastAsia"/>
          <w:highlight w:val="yellow"/>
        </w:rPr>
        <w:t>emphasised</w:t>
      </w:r>
      <w:proofErr w:type="spellEnd"/>
      <w:r w:rsidRPr="00311F1A">
        <w:rPr>
          <w:rStyle w:val="StyleUnderline"/>
          <w:rFonts w:eastAsiaTheme="majorEastAsia"/>
        </w:rPr>
        <w:t xml:space="preserve"> the multiplicity of the human species</w:t>
      </w:r>
      <w:r w:rsidRPr="00311F1A">
        <w:rPr>
          <w:rFonts w:cs="Calibri"/>
          <w:sz w:val="10"/>
        </w:rPr>
        <w:t xml:space="preserve">, </w:t>
      </w:r>
      <w:r w:rsidRPr="00311F1A">
        <w:rPr>
          <w:rStyle w:val="Emphasis"/>
          <w:highlight w:val="yellow"/>
        </w:rPr>
        <w:t>the absence of any universal ‘human nature’</w:t>
      </w:r>
      <w:r w:rsidRPr="00311F1A">
        <w:rPr>
          <w:rFonts w:cs="Calibri"/>
          <w:sz w:val="10"/>
        </w:rPr>
        <w:t xml:space="preserve">, </w:t>
      </w:r>
      <w:r w:rsidRPr="00311F1A">
        <w:rPr>
          <w:rStyle w:val="StyleUnderline"/>
          <w:rFonts w:eastAsiaTheme="majorEastAsia"/>
          <w:highlight w:val="yellow"/>
        </w:rPr>
        <w:t xml:space="preserve">the </w:t>
      </w:r>
      <w:r w:rsidRPr="00311F1A">
        <w:rPr>
          <w:rStyle w:val="Emphasis"/>
          <w:highlight w:val="yellow"/>
        </w:rPr>
        <w:t>incorrigibility of difference</w:t>
      </w:r>
      <w:r w:rsidRPr="00311F1A">
        <w:rPr>
          <w:rFonts w:cs="Calibri"/>
          <w:sz w:val="10"/>
        </w:rPr>
        <w:t xml:space="preserve">, </w:t>
      </w:r>
      <w:r w:rsidRPr="00311F1A">
        <w:rPr>
          <w:rStyle w:val="StyleUnderline"/>
          <w:rFonts w:eastAsiaTheme="majorEastAsia"/>
          <w:highlight w:val="yellow"/>
        </w:rPr>
        <w:t>in</w:t>
      </w:r>
      <w:r w:rsidRPr="00311F1A">
        <w:rPr>
          <w:rStyle w:val="StyleUnderline"/>
          <w:rFonts w:eastAsiaTheme="majorEastAsia"/>
        </w:rPr>
        <w:t xml:space="preserve"> their </w:t>
      </w:r>
      <w:r w:rsidRPr="00311F1A">
        <w:rPr>
          <w:rStyle w:val="Emphasis"/>
          <w:highlight w:val="yellow"/>
        </w:rPr>
        <w:t>upholding</w:t>
      </w:r>
      <w:r w:rsidRPr="00311F1A">
        <w:rPr>
          <w:rStyle w:val="Emphasis"/>
        </w:rPr>
        <w:t xml:space="preserve"> of </w:t>
      </w:r>
      <w:r w:rsidRPr="00311F1A">
        <w:rPr>
          <w:rStyle w:val="Emphasis"/>
          <w:highlight w:val="yellow"/>
        </w:rPr>
        <w:t>biological determinism</w:t>
      </w:r>
      <w:r w:rsidRPr="00311F1A">
        <w:rPr>
          <w:rFonts w:cs="Calibri"/>
          <w:sz w:val="10"/>
        </w:rPr>
        <w:t xml:space="preserve">. </w:t>
      </w:r>
      <w:r w:rsidRPr="00311F1A">
        <w:rPr>
          <w:rStyle w:val="StyleUnderline"/>
          <w:rFonts w:eastAsiaTheme="majorEastAsia"/>
          <w:highlight w:val="yellow"/>
        </w:rPr>
        <w:t>Their assault on</w:t>
      </w:r>
      <w:r w:rsidRPr="00311F1A">
        <w:rPr>
          <w:rStyle w:val="StyleUnderline"/>
          <w:rFonts w:eastAsiaTheme="majorEastAsia"/>
        </w:rPr>
        <w:t xml:space="preserve"> any notion of a </w:t>
      </w:r>
      <w:r w:rsidRPr="00311F1A">
        <w:rPr>
          <w:rStyle w:val="StyleUnderline"/>
          <w:rFonts w:eastAsiaTheme="majorEastAsia"/>
          <w:highlight w:val="yellow"/>
        </w:rPr>
        <w:t>fundamental commonality</w:t>
      </w:r>
      <w:r w:rsidRPr="00311F1A">
        <w:rPr>
          <w:rStyle w:val="StyleUnderline"/>
          <w:rFonts w:eastAsiaTheme="majorEastAsia"/>
        </w:rPr>
        <w:t xml:space="preserve"> among human beings </w:t>
      </w:r>
      <w:r w:rsidRPr="00311F1A">
        <w:rPr>
          <w:rStyle w:val="StyleUnderline"/>
          <w:rFonts w:eastAsiaTheme="majorEastAsia"/>
          <w:highlight w:val="yellow"/>
        </w:rPr>
        <w:t xml:space="preserve">has </w:t>
      </w:r>
      <w:r w:rsidRPr="00311F1A">
        <w:rPr>
          <w:rStyle w:val="Emphasis"/>
          <w:highlight w:val="yellow"/>
        </w:rPr>
        <w:t>disconcerting</w:t>
      </w:r>
      <w:r w:rsidRPr="00311F1A">
        <w:rPr>
          <w:rStyle w:val="Emphasis"/>
        </w:rPr>
        <w:t xml:space="preserve"> points of </w:t>
      </w:r>
      <w:r w:rsidRPr="00311F1A">
        <w:rPr>
          <w:rStyle w:val="Emphasis"/>
          <w:highlight w:val="yellow"/>
        </w:rPr>
        <w:t>intersection with the radical critique of humanism today</w:t>
      </w:r>
      <w:r w:rsidRPr="00311F1A">
        <w:rPr>
          <w:rFonts w:cs="Calibri"/>
          <w:sz w:val="10"/>
        </w:rPr>
        <w:t xml:space="preserve">. The scientific argument of the nineteenth century that came closest to </w:t>
      </w:r>
      <w:r w:rsidRPr="00311F1A">
        <w:rPr>
          <w:rStyle w:val="StyleUnderline"/>
          <w:rFonts w:eastAsiaTheme="majorEastAsia"/>
          <w:highlight w:val="yellow"/>
        </w:rPr>
        <w:t>post-humanism</w:t>
      </w:r>
      <w:r w:rsidRPr="00311F1A">
        <w:rPr>
          <w:rFonts w:cs="Calibri"/>
          <w:sz w:val="10"/>
        </w:rPr>
        <w:t xml:space="preserve">’s insistence on the hybridity of humanity, promising to ‘close the ontological gap between human and non-human animals’ (Day 2008, 49), was the evolutionary theory of biological descent associated with Darwin, and yet this theory </w:t>
      </w:r>
      <w:r w:rsidRPr="00311F1A">
        <w:rPr>
          <w:rStyle w:val="StyleUnderline"/>
          <w:rFonts w:eastAsiaTheme="majorEastAsia"/>
          <w:highlight w:val="yellow"/>
        </w:rPr>
        <w:t>was adopted</w:t>
      </w:r>
      <w:r w:rsidRPr="00311F1A">
        <w:rPr>
          <w:rFonts w:cs="Calibri"/>
          <w:sz w:val="10"/>
        </w:rPr>
        <w:t xml:space="preserve"> in Aotearoa New Zealand and other colonial sites </w:t>
      </w:r>
      <w:r w:rsidRPr="00311F1A">
        <w:rPr>
          <w:rStyle w:val="Emphasis"/>
          <w:highlight w:val="yellow"/>
        </w:rPr>
        <w:t>precisely to legitimate the potential extinction of other, ‘weaker’ races</w:t>
      </w:r>
      <w:r w:rsidRPr="00311F1A">
        <w:rPr>
          <w:rFonts w:cs="Calibri"/>
          <w:sz w:val="10"/>
        </w:rPr>
        <w:t xml:space="preserve"> </w:t>
      </w:r>
      <w:r w:rsidRPr="00311F1A">
        <w:rPr>
          <w:rStyle w:val="StyleUnderline"/>
          <w:rFonts w:eastAsiaTheme="majorEastAsia"/>
        </w:rPr>
        <w:t xml:space="preserve">in the face of British </w:t>
      </w:r>
      <w:proofErr w:type="spellStart"/>
      <w:r w:rsidRPr="00311F1A">
        <w:rPr>
          <w:rStyle w:val="StyleUnderline"/>
          <w:rFonts w:eastAsiaTheme="majorEastAsia"/>
        </w:rPr>
        <w:t>colonisation</w:t>
      </w:r>
      <w:proofErr w:type="spellEnd"/>
      <w:r w:rsidRPr="00311F1A">
        <w:rPr>
          <w:rFonts w:cs="Calibri"/>
          <w:sz w:val="10"/>
        </w:rPr>
        <w:t xml:space="preserve"> on the grounds of the natural law of a struggle for survival (Stenhouse 1999). </w:t>
      </w:r>
      <w:r w:rsidRPr="00311F1A">
        <w:rPr>
          <w:rStyle w:val="StyleUnderline"/>
          <w:rFonts w:eastAsiaTheme="majorEastAsia"/>
          <w:highlight w:val="yellow"/>
        </w:rPr>
        <w:t>Both</w:t>
      </w:r>
      <w:r w:rsidRPr="00311F1A">
        <w:rPr>
          <w:rStyle w:val="StyleUnderline"/>
          <w:rFonts w:eastAsiaTheme="majorEastAsia"/>
        </w:rPr>
        <w:t xml:space="preserve"> the </w:t>
      </w:r>
      <w:r w:rsidRPr="00311F1A">
        <w:rPr>
          <w:rStyle w:val="StyleUnderline"/>
          <w:rFonts w:eastAsiaTheme="majorEastAsia"/>
          <w:highlight w:val="yellow"/>
        </w:rPr>
        <w:t>upholding and</w:t>
      </w:r>
      <w:r w:rsidRPr="00311F1A">
        <w:rPr>
          <w:rStyle w:val="StyleUnderline"/>
          <w:rFonts w:eastAsiaTheme="majorEastAsia"/>
        </w:rPr>
        <w:t xml:space="preserve"> the </w:t>
      </w:r>
      <w:r w:rsidRPr="00311F1A">
        <w:rPr>
          <w:rStyle w:val="StyleUnderline"/>
          <w:rFonts w:eastAsiaTheme="majorEastAsia"/>
          <w:highlight w:val="yellow"/>
        </w:rPr>
        <w:t>rejection</w:t>
      </w:r>
      <w:r w:rsidRPr="00311F1A">
        <w:rPr>
          <w:rStyle w:val="StyleUnderline"/>
          <w:rFonts w:eastAsiaTheme="majorEastAsia"/>
        </w:rPr>
        <w:t xml:space="preserve"> of human–nature binaries </w:t>
      </w:r>
      <w:r w:rsidRPr="00311F1A">
        <w:rPr>
          <w:rStyle w:val="StyleUnderline"/>
          <w:rFonts w:eastAsiaTheme="majorEastAsia"/>
          <w:highlight w:val="yellow"/>
        </w:rPr>
        <w:t>can</w:t>
      </w:r>
      <w:r w:rsidRPr="00311F1A">
        <w:rPr>
          <w:rFonts w:cs="Calibri"/>
          <w:sz w:val="10"/>
        </w:rPr>
        <w:t xml:space="preserve"> thus </w:t>
      </w:r>
      <w:r w:rsidRPr="00311F1A">
        <w:rPr>
          <w:rStyle w:val="StyleUnderline"/>
          <w:rFonts w:eastAsiaTheme="majorEastAsia"/>
          <w:highlight w:val="yellow"/>
        </w:rPr>
        <w:t>result in racially oppressive actions</w:t>
      </w:r>
      <w:r w:rsidRPr="00311F1A">
        <w:rPr>
          <w:rFonts w:cs="Calibri"/>
          <w:sz w:val="10"/>
        </w:rPr>
        <w:t xml:space="preserve">, </w:t>
      </w:r>
      <w:r w:rsidRPr="00311F1A">
        <w:rPr>
          <w:rStyle w:val="Emphasis"/>
          <w:highlight w:val="yellow"/>
        </w:rPr>
        <w:t>depending on the contingent politics of specific social assemblages</w:t>
      </w:r>
      <w:r w:rsidRPr="00311F1A">
        <w:rPr>
          <w:rFonts w:cs="Calibri"/>
          <w:sz w:val="10"/>
        </w:rPr>
        <w:t xml:space="preserve">. </w:t>
      </w:r>
      <w:r w:rsidRPr="00311F1A">
        <w:rPr>
          <w:rFonts w:cs="Calibri"/>
          <w:sz w:val="8"/>
          <w:szCs w:val="8"/>
        </w:rPr>
        <w:t xml:space="preserve">Nineteenth century colonial humanitarians, inspired as they were by an irredeemably ethnocentric and religiously exclusive form of universalism, at least combatted exterminatory settler discourses and practices at multiple sites of empire, and provided spaces on mission and protectorate stations in which indigenous peoples could be shielded to a very limited extent from dispossession and murder. They also, unintentionally, reproduced discourses of a </w:t>
      </w:r>
      <w:proofErr w:type="spellStart"/>
      <w:r w:rsidRPr="00311F1A">
        <w:rPr>
          <w:rFonts w:cs="Calibri"/>
          <w:sz w:val="8"/>
          <w:szCs w:val="8"/>
        </w:rPr>
        <w:t>civilising</w:t>
      </w:r>
      <w:proofErr w:type="spellEnd"/>
      <w:r w:rsidRPr="00311F1A">
        <w:rPr>
          <w:rFonts w:cs="Calibri"/>
          <w:sz w:val="8"/>
          <w:szCs w:val="8"/>
        </w:rPr>
        <w:t xml:space="preserve"> mission and of a universal humanity that could be deployed by anticolonial nationalists in other sites of empire that were never invaded to the same extent by settlers, in independence struggles from the mid-twentieth century. Finally, as </w:t>
      </w:r>
      <w:proofErr w:type="spellStart"/>
      <w:r w:rsidRPr="00311F1A">
        <w:rPr>
          <w:rFonts w:cs="Calibri"/>
          <w:sz w:val="8"/>
          <w:szCs w:val="8"/>
        </w:rPr>
        <w:t>Whatmore’s</w:t>
      </w:r>
      <w:proofErr w:type="spellEnd"/>
      <w:r w:rsidRPr="00311F1A">
        <w:rPr>
          <w:rFonts w:cs="Calibri"/>
          <w:sz w:val="8"/>
          <w:szCs w:val="8"/>
        </w:rPr>
        <w:t xml:space="preserve"> (2002) analysis of the Select Committee on Aborigines reveals, they provided juridical narratives that are part of the arsenal of weapons that indigenous peoples can wield in attempts to claim redress and recompense in a postcolonial world. </w:t>
      </w:r>
      <w:r w:rsidRPr="00311F1A">
        <w:rPr>
          <w:rStyle w:val="StyleUnderline"/>
          <w:rFonts w:eastAsiaTheme="majorEastAsia"/>
          <w:highlight w:val="yellow"/>
        </w:rPr>
        <w:t>The politics of humanism</w:t>
      </w:r>
      <w:r w:rsidRPr="00311F1A">
        <w:rPr>
          <w:rStyle w:val="StyleUnderline"/>
          <w:rFonts w:eastAsiaTheme="majorEastAsia"/>
        </w:rPr>
        <w:t xml:space="preserve"> in practice, then, </w:t>
      </w:r>
      <w:r w:rsidRPr="00311F1A">
        <w:rPr>
          <w:rStyle w:val="StyleUnderline"/>
          <w:rFonts w:eastAsiaTheme="majorEastAsia"/>
          <w:highlight w:val="yellow"/>
        </w:rPr>
        <w:t>was riddled with contradiction</w:t>
      </w:r>
      <w:r w:rsidRPr="00311F1A">
        <w:rPr>
          <w:rStyle w:val="StyleUnderline"/>
          <w:rFonts w:eastAsiaTheme="majorEastAsia"/>
        </w:rPr>
        <w:t xml:space="preserve">, fraught with </w:t>
      </w:r>
      <w:r w:rsidRPr="00311F1A">
        <w:rPr>
          <w:rStyle w:val="StyleUnderline"/>
          <w:rFonts w:eastAsiaTheme="majorEastAsia"/>
          <w:highlight w:val="yellow"/>
        </w:rPr>
        <w:t>particularity</w:t>
      </w:r>
      <w:r w:rsidRPr="00311F1A">
        <w:rPr>
          <w:rStyle w:val="StyleUnderline"/>
          <w:rFonts w:eastAsiaTheme="majorEastAsia"/>
        </w:rPr>
        <w:t xml:space="preserve"> </w:t>
      </w:r>
      <w:r w:rsidRPr="00311F1A">
        <w:rPr>
          <w:rStyle w:val="StyleUnderline"/>
          <w:rFonts w:eastAsiaTheme="majorEastAsia"/>
          <w:highlight w:val="yellow"/>
        </w:rPr>
        <w:t>and</w:t>
      </w:r>
      <w:r w:rsidRPr="00311F1A">
        <w:rPr>
          <w:rStyle w:val="StyleUnderline"/>
          <w:rFonts w:eastAsiaTheme="majorEastAsia"/>
        </w:rPr>
        <w:t xml:space="preserve"> latent with </w:t>
      </w:r>
      <w:r w:rsidRPr="00311F1A">
        <w:rPr>
          <w:rStyle w:val="StyleUnderline"/>
          <w:rFonts w:eastAsiaTheme="majorEastAsia"/>
          <w:highlight w:val="yellow"/>
        </w:rPr>
        <w:t>varying possibilities</w:t>
      </w:r>
      <w:r w:rsidRPr="00311F1A">
        <w:rPr>
          <w:rFonts w:cs="Calibri"/>
          <w:sz w:val="10"/>
        </w:rPr>
        <w:t xml:space="preserve">. </w:t>
      </w:r>
      <w:r w:rsidRPr="00311F1A">
        <w:rPr>
          <w:rStyle w:val="StyleUnderline"/>
          <w:rFonts w:eastAsiaTheme="majorEastAsia"/>
          <w:highlight w:val="yellow"/>
        </w:rPr>
        <w:t>It could be</w:t>
      </w:r>
      <w:r w:rsidRPr="00311F1A">
        <w:rPr>
          <w:rFonts w:cs="Calibri"/>
          <w:sz w:val="10"/>
        </w:rPr>
        <w:t xml:space="preserve"> relatively </w:t>
      </w:r>
      <w:r w:rsidRPr="00311F1A">
        <w:rPr>
          <w:rStyle w:val="StyleUnderline"/>
          <w:rFonts w:eastAsiaTheme="majorEastAsia"/>
          <w:highlight w:val="yellow"/>
        </w:rPr>
        <w:t>progressive and liberatory</w:t>
      </w:r>
      <w:r w:rsidRPr="00311F1A">
        <w:rPr>
          <w:rFonts w:cs="Calibri"/>
          <w:sz w:val="10"/>
        </w:rPr>
        <w:t xml:space="preserve">; </w:t>
      </w:r>
      <w:r w:rsidRPr="00311F1A">
        <w:rPr>
          <w:rStyle w:val="StyleUnderline"/>
          <w:rFonts w:eastAsiaTheme="majorEastAsia"/>
        </w:rPr>
        <w:t xml:space="preserve">it could be </w:t>
      </w:r>
      <w:r w:rsidRPr="00311F1A">
        <w:rPr>
          <w:rStyle w:val="StyleUnderline"/>
          <w:rFonts w:eastAsiaTheme="majorEastAsia"/>
          <w:highlight w:val="yellow"/>
        </w:rPr>
        <w:t>dispossessive and culturally genocidal</w:t>
      </w:r>
      <w:r w:rsidRPr="00311F1A">
        <w:rPr>
          <w:rFonts w:cs="Calibri"/>
          <w:sz w:val="10"/>
        </w:rPr>
        <w:t xml:space="preserve">. Within its repertoire lay potential to combat environmental and biological determinism and innatism, however, and </w:t>
      </w:r>
      <w:r w:rsidRPr="00311F1A">
        <w:rPr>
          <w:rStyle w:val="Emphasis"/>
          <w:highlight w:val="yellow"/>
        </w:rPr>
        <w:t xml:space="preserve">this should not be forgotten in a rush to condemn </w:t>
      </w:r>
      <w:r w:rsidRPr="00311F1A">
        <w:rPr>
          <w:rStyle w:val="Emphasis"/>
        </w:rPr>
        <w:t>humanism’s universalism</w:t>
      </w:r>
      <w:r w:rsidRPr="00311F1A">
        <w:rPr>
          <w:rFonts w:cs="Calibri"/>
          <w:sz w:val="10"/>
        </w:rPr>
        <w:t xml:space="preserve"> as well as its anthropocentrism. </w:t>
      </w:r>
      <w:r w:rsidRPr="00311F1A">
        <w:rPr>
          <w:rStyle w:val="StyleUnderline"/>
          <w:rFonts w:eastAsiaTheme="majorEastAsia"/>
          <w:highlight w:val="yellow"/>
        </w:rPr>
        <w:t>It is in the tensions</w:t>
      </w:r>
      <w:r w:rsidRPr="00311F1A">
        <w:rPr>
          <w:rStyle w:val="StyleUnderline"/>
          <w:rFonts w:eastAsiaTheme="majorEastAsia"/>
        </w:rPr>
        <w:t xml:space="preserve"> within universalism </w:t>
      </w:r>
      <w:r w:rsidRPr="00311F1A">
        <w:rPr>
          <w:rStyle w:val="StyleUnderline"/>
          <w:rFonts w:eastAsiaTheme="majorEastAsia"/>
          <w:highlight w:val="yellow"/>
        </w:rPr>
        <w:t>that</w:t>
      </w:r>
      <w:r w:rsidRPr="00311F1A">
        <w:rPr>
          <w:rStyle w:val="StyleUnderline"/>
          <w:rFonts w:eastAsiaTheme="majorEastAsia"/>
        </w:rPr>
        <w:t xml:space="preserve"> the ongoing potential of an always provisional, </w:t>
      </w:r>
      <w:r w:rsidRPr="00311F1A">
        <w:rPr>
          <w:rStyle w:val="Emphasis"/>
          <w:highlight w:val="yellow"/>
        </w:rPr>
        <w:t>self-conscious, flexible and strategic humanism</w:t>
      </w:r>
      <w:r w:rsidRPr="00311F1A">
        <w:rPr>
          <w:rFonts w:cs="Calibri"/>
          <w:sz w:val="10"/>
        </w:rPr>
        <w:t xml:space="preserve"> – one </w:t>
      </w:r>
      <w:r w:rsidRPr="00311F1A">
        <w:rPr>
          <w:rStyle w:val="StyleUnderline"/>
          <w:rFonts w:eastAsiaTheme="majorEastAsia"/>
          <w:highlight w:val="yellow"/>
        </w:rPr>
        <w:t>that</w:t>
      </w:r>
      <w:r w:rsidRPr="00311F1A">
        <w:rPr>
          <w:rFonts w:cs="Calibri"/>
          <w:sz w:val="10"/>
        </w:rPr>
        <w:t xml:space="preserve"> now </w:t>
      </w:r>
      <w:proofErr w:type="spellStart"/>
      <w:r w:rsidRPr="00311F1A">
        <w:rPr>
          <w:rStyle w:val="StyleUnderline"/>
          <w:rFonts w:eastAsiaTheme="majorEastAsia"/>
          <w:highlight w:val="yellow"/>
        </w:rPr>
        <w:t>recognises</w:t>
      </w:r>
      <w:proofErr w:type="spellEnd"/>
      <w:r w:rsidRPr="00311F1A">
        <w:rPr>
          <w:rStyle w:val="StyleUnderline"/>
          <w:rFonts w:eastAsiaTheme="majorEastAsia"/>
        </w:rPr>
        <w:t xml:space="preserve"> the continuity between the human and the non-human as well as </w:t>
      </w:r>
      <w:r w:rsidRPr="00311F1A">
        <w:rPr>
          <w:rStyle w:val="StyleUnderline"/>
          <w:rFonts w:eastAsiaTheme="majorEastAsia"/>
          <w:highlight w:val="yellow"/>
        </w:rPr>
        <w:t>the power-laden particularities of the male, middle class, Western human subject</w:t>
      </w:r>
      <w:r w:rsidRPr="00311F1A">
        <w:rPr>
          <w:rFonts w:cs="Calibri"/>
          <w:sz w:val="10"/>
        </w:rPr>
        <w:t xml:space="preserve"> – </w:t>
      </w:r>
      <w:r w:rsidRPr="00311F1A">
        <w:rPr>
          <w:rStyle w:val="StyleUnderline"/>
          <w:rFonts w:eastAsiaTheme="majorEastAsia"/>
          <w:highlight w:val="yellow"/>
        </w:rPr>
        <w:t>resides</w:t>
      </w:r>
      <w:r w:rsidRPr="00311F1A">
        <w:rPr>
          <w:rFonts w:cs="Calibri"/>
          <w:sz w:val="10"/>
        </w:rPr>
        <w:t>.</w:t>
      </w:r>
    </w:p>
    <w:p w14:paraId="79A1DAF3" w14:textId="0903D5CD" w:rsidR="00930696" w:rsidRDefault="002A1B4C" w:rsidP="00930696">
      <w:pPr>
        <w:pStyle w:val="Heading2"/>
        <w:rPr>
          <w:highlight w:val="green"/>
        </w:rPr>
      </w:pPr>
      <w:r>
        <w:rPr>
          <w:highlight w:val="green"/>
        </w:rPr>
        <w:lastRenderedPageBreak/>
        <w:t>3</w:t>
      </w:r>
    </w:p>
    <w:p w14:paraId="6636E917" w14:textId="77777777" w:rsidR="00930696" w:rsidRPr="00DF03C6" w:rsidRDefault="00930696" w:rsidP="00930696">
      <w:pPr>
        <w:pStyle w:val="Heading4"/>
        <w:rPr>
          <w:u w:val="single"/>
        </w:rPr>
      </w:pPr>
      <w:r>
        <w:t xml:space="preserve">Academia is a pollution of the </w:t>
      </w:r>
      <w:r w:rsidRPr="00DF03C6">
        <w:rPr>
          <w:u w:val="single"/>
        </w:rPr>
        <w:t>affirmative project</w:t>
      </w:r>
      <w:r>
        <w:t xml:space="preserve">—an </w:t>
      </w:r>
      <w:r w:rsidRPr="00DF03C6">
        <w:rPr>
          <w:u w:val="single"/>
        </w:rPr>
        <w:t>inoculation and re-scripting</w:t>
      </w:r>
      <w:r>
        <w:t xml:space="preserve"> of the very terms of contestation such that nothing is left but the </w:t>
      </w:r>
      <w:r w:rsidRPr="00DF03C6">
        <w:rPr>
          <w:u w:val="single"/>
        </w:rPr>
        <w:t>continued propagation of social death</w:t>
      </w:r>
    </w:p>
    <w:p w14:paraId="639907F9" w14:textId="77777777" w:rsidR="00930696" w:rsidRDefault="00930696" w:rsidP="00930696">
      <w:r>
        <w:rPr>
          <w:rStyle w:val="Style13ptBold"/>
        </w:rPr>
        <w:t>OUCB ‘</w:t>
      </w:r>
      <w:r w:rsidRPr="00A846E4">
        <w:rPr>
          <w:rStyle w:val="Style13ptBold"/>
        </w:rPr>
        <w:t>9</w:t>
      </w:r>
      <w:r>
        <w:t xml:space="preserve"> </w:t>
      </w:r>
      <w:r w:rsidRPr="00913CEC">
        <w:rPr>
          <w:szCs w:val="20"/>
        </w:rPr>
        <w:t xml:space="preserve">(“The </w:t>
      </w:r>
      <w:proofErr w:type="spellStart"/>
      <w:r w:rsidRPr="00913CEC">
        <w:rPr>
          <w:szCs w:val="20"/>
        </w:rPr>
        <w:t>Necrosocial</w:t>
      </w:r>
      <w:proofErr w:type="spellEnd"/>
      <w:r w:rsidRPr="00913CEC">
        <w:rPr>
          <w:szCs w:val="20"/>
        </w:rPr>
        <w:t xml:space="preserve"> – Civic Life, Social Death, and the U</w:t>
      </w:r>
      <w:r>
        <w:rPr>
          <w:szCs w:val="20"/>
        </w:rPr>
        <w:t xml:space="preserve">niversity of California,” November 2009, </w:t>
      </w:r>
      <w:proofErr w:type="spellStart"/>
      <w:r w:rsidRPr="00913CEC">
        <w:rPr>
          <w:szCs w:val="20"/>
        </w:rPr>
        <w:t>Craccum</w:t>
      </w:r>
      <w:proofErr w:type="spellEnd"/>
      <w:r w:rsidRPr="00913CEC">
        <w:rPr>
          <w:szCs w:val="20"/>
        </w:rPr>
        <w:t xml:space="preserve"> Magazine – University of Auckland Student Magazine. </w:t>
      </w:r>
      <w:proofErr w:type="spellStart"/>
      <w:r w:rsidRPr="00913CEC">
        <w:rPr>
          <w:szCs w:val="20"/>
        </w:rPr>
        <w:t>Iss</w:t>
      </w:r>
      <w:proofErr w:type="spellEnd"/>
      <w:r w:rsidRPr="00913CEC">
        <w:rPr>
          <w:szCs w:val="20"/>
        </w:rPr>
        <w:t xml:space="preserve">. 4, 2012. </w:t>
      </w:r>
      <w:hyperlink r:id="rId10" w:history="1">
        <w:r w:rsidRPr="00913CEC">
          <w:rPr>
            <w:rStyle w:val="Hyperlink"/>
            <w:szCs w:val="20"/>
          </w:rPr>
          <w:t>http://craccum.ausa.auckland.ac.nz/?p=286</w:t>
        </w:r>
      </w:hyperlink>
      <w:r w:rsidRPr="00913CEC">
        <w:rPr>
          <w:szCs w:val="20"/>
        </w:rPr>
        <w:t>) [m leap]</w:t>
      </w:r>
    </w:p>
    <w:p w14:paraId="00D3B586" w14:textId="77777777" w:rsidR="00930696" w:rsidRDefault="00930696" w:rsidP="00930696">
      <w:pPr>
        <w:rPr>
          <w:rStyle w:val="Emphasis"/>
        </w:rPr>
      </w:pPr>
      <w:r w:rsidRPr="00DF2A8A">
        <w:rPr>
          <w:sz w:val="14"/>
        </w:rPr>
        <w:t xml:space="preserve">Yes, very much a cemetery. Only </w:t>
      </w:r>
      <w:r w:rsidRPr="004835B9">
        <w:rPr>
          <w:rStyle w:val="TitleChar"/>
        </w:rPr>
        <w:t xml:space="preserve">here </w:t>
      </w:r>
      <w:r w:rsidRPr="00A20DFF">
        <w:rPr>
          <w:rStyle w:val="TitleChar"/>
        </w:rPr>
        <w:t xml:space="preserve">there are no dirges, no prayers, only the repeated testing of our threshold for anxiety, humiliation, and </w:t>
      </w:r>
      <w:hyperlink r:id="rId11" w:tooltip="Click to Continue &gt; by Browse to Save" w:history="1">
        <w:r w:rsidRPr="00A20DFF">
          <w:rPr>
            <w:rStyle w:val="TitleChar"/>
          </w:rPr>
          <w:t>debt</w:t>
        </w:r>
      </w:hyperlink>
      <w:r w:rsidRPr="00A20DFF">
        <w:rPr>
          <w:rStyle w:val="TitleChar"/>
        </w:rPr>
        <w:t xml:space="preserve">. The classroom just like the workplace just like </w:t>
      </w:r>
      <w:r w:rsidRPr="00D42F59">
        <w:rPr>
          <w:rStyle w:val="TitleChar"/>
          <w:highlight w:val="green"/>
        </w:rPr>
        <w:t xml:space="preserve">the university </w:t>
      </w:r>
      <w:r w:rsidRPr="00A20DFF">
        <w:rPr>
          <w:rStyle w:val="TitleChar"/>
        </w:rPr>
        <w:t>just like the state just like the economy</w:t>
      </w:r>
      <w:r w:rsidRPr="004835B9">
        <w:rPr>
          <w:rStyle w:val="TitleChar"/>
        </w:rPr>
        <w:t xml:space="preserve"> </w:t>
      </w:r>
      <w:r w:rsidRPr="00D42F59">
        <w:rPr>
          <w:rStyle w:val="Emphasis"/>
          <w:highlight w:val="green"/>
        </w:rPr>
        <w:t>manages our social death</w:t>
      </w:r>
      <w:r w:rsidRPr="00D42F59">
        <w:rPr>
          <w:rStyle w:val="TitleChar"/>
          <w:highlight w:val="green"/>
        </w:rPr>
        <w:t>, translating what we once knew</w:t>
      </w:r>
      <w:r w:rsidRPr="004835B9">
        <w:rPr>
          <w:rStyle w:val="TitleChar"/>
        </w:rPr>
        <w:t xml:space="preserve"> from high school, from work, from our family life </w:t>
      </w:r>
      <w:r w:rsidRPr="00A20DFF">
        <w:rPr>
          <w:rStyle w:val="TitleChar"/>
        </w:rPr>
        <w:t xml:space="preserve">into academic parlance, </w:t>
      </w:r>
      <w:r w:rsidRPr="00D42F59">
        <w:rPr>
          <w:rStyle w:val="TitleChar"/>
          <w:highlight w:val="green"/>
        </w:rPr>
        <w:t>into acceptable forms of social conflict.</w:t>
      </w:r>
      <w:r w:rsidRPr="004835B9">
        <w:rPr>
          <w:rStyle w:val="TitleChar"/>
        </w:rPr>
        <w:t xml:space="preserve"> </w:t>
      </w:r>
      <w:r w:rsidRPr="00DF2A8A">
        <w:rPr>
          <w:sz w:val="14"/>
        </w:rPr>
        <w:t xml:space="preserve">Who knew that behind so much civic life (electoral campaigns, student body representatives, bureaucratic administrators, </w:t>
      </w:r>
      <w:hyperlink r:id="rId12" w:tooltip="Click to Continue &gt; by Browse to Save" w:history="1">
        <w:r w:rsidRPr="00DF2A8A">
          <w:rPr>
            <w:sz w:val="14"/>
          </w:rPr>
          <w:t>public relations</w:t>
        </w:r>
      </w:hyperlink>
      <w:r w:rsidRPr="00DF2A8A">
        <w:rPr>
          <w:sz w:val="14"/>
        </w:rPr>
        <w:t xml:space="preserve"> officials, Peace and Conflict Studies, ad nauseam) was so much social death? What postures we maintain to claim representation, what limits we assume, what desires we dismiss? And in this moment of </w:t>
      </w:r>
      <w:proofErr w:type="gramStart"/>
      <w:r w:rsidRPr="00DF2A8A">
        <w:rPr>
          <w:sz w:val="14"/>
        </w:rPr>
        <w:t>crisis</w:t>
      </w:r>
      <w:proofErr w:type="gramEnd"/>
      <w:r w:rsidRPr="00DF2A8A">
        <w:rPr>
          <w:sz w:val="14"/>
        </w:rPr>
        <w:t xml:space="preserve"> they ask us to twist ourselves in a way that they can hear. Petitions to Sacramento, phone calls to Congressmen—even the chancellor patronizingly congratulates our September 24th student strike, shaping the meaning and the force of the movement as a movement against the policies of Sacramento. He expands his institutional authority to encompass the movement.</w:t>
      </w:r>
      <w:r w:rsidRPr="00A20DFF">
        <w:rPr>
          <w:rStyle w:val="TitleChar"/>
        </w:rPr>
        <w:t xml:space="preserve"> </w:t>
      </w:r>
      <w:r w:rsidRPr="00DF2A8A">
        <w:rPr>
          <w:sz w:val="14"/>
          <w:szCs w:val="16"/>
        </w:rPr>
        <w:t xml:space="preserve">When students begin to hold libraries </w:t>
      </w:r>
      <w:proofErr w:type="spellStart"/>
      <w:r w:rsidRPr="00DF2A8A">
        <w:rPr>
          <w:sz w:val="14"/>
          <w:szCs w:val="16"/>
        </w:rPr>
        <w:t>over night</w:t>
      </w:r>
      <w:proofErr w:type="spellEnd"/>
      <w:r w:rsidRPr="00DF2A8A">
        <w:rPr>
          <w:sz w:val="14"/>
          <w:szCs w:val="16"/>
        </w:rPr>
        <w:t xml:space="preserve">, beginning to take our first baby </w:t>
      </w:r>
      <w:hyperlink r:id="rId13" w:tooltip="Click to Continue &gt; by Browse to Save" w:history="1">
        <w:r w:rsidRPr="00DF2A8A">
          <w:rPr>
            <w:rStyle w:val="Hyperlink"/>
            <w:sz w:val="14"/>
            <w:szCs w:val="16"/>
          </w:rPr>
          <w:t>step</w:t>
        </w:r>
      </w:hyperlink>
      <w:r w:rsidRPr="00DF2A8A">
        <w:rPr>
          <w:sz w:val="14"/>
          <w:szCs w:val="16"/>
        </w:rPr>
        <w:t xml:space="preserve"> as an autonomous movement he reins us in by serendipitously announcing library money. </w:t>
      </w:r>
      <w:r w:rsidRPr="00A20DFF">
        <w:rPr>
          <w:rStyle w:val="TitleChar"/>
        </w:rPr>
        <w:t xml:space="preserve">He manages movement, he kills movement by funneling it into the electoral process. </w:t>
      </w:r>
      <w:r w:rsidRPr="00A61FBB">
        <w:rPr>
          <w:rStyle w:val="TitleChar"/>
        </w:rPr>
        <w:t>He manages our social death.</w:t>
      </w:r>
      <w:r w:rsidRPr="004835B9">
        <w:rPr>
          <w:rStyle w:val="TitleChar"/>
        </w:rPr>
        <w:t xml:space="preserve"> He looks forward to </w:t>
      </w:r>
      <w:r w:rsidRPr="00A20DFF">
        <w:rPr>
          <w:rStyle w:val="TitleChar"/>
        </w:rPr>
        <w:t>these battles on his terrain, to eulogize a proposition, to win this or that—he and his look forward to exhausting us</w:t>
      </w:r>
      <w:r w:rsidRPr="004835B9">
        <w:rPr>
          <w:rStyle w:val="TitleChar"/>
        </w:rPr>
        <w:t xml:space="preserve">. He and </w:t>
      </w:r>
      <w:r w:rsidRPr="00A61FBB">
        <w:rPr>
          <w:rStyle w:val="TitleChar"/>
        </w:rPr>
        <w:t xml:space="preserve">his look forward to </w:t>
      </w:r>
      <w:r w:rsidRPr="00DC4876">
        <w:rPr>
          <w:rStyle w:val="TitleChar"/>
        </w:rPr>
        <w:t xml:space="preserve">a reproduction of the logic of representative governance, </w:t>
      </w:r>
      <w:r w:rsidRPr="00D42F59">
        <w:rPr>
          <w:rStyle w:val="TitleChar"/>
          <w:highlight w:val="green"/>
        </w:rPr>
        <w:t xml:space="preserve">the </w:t>
      </w:r>
      <w:r w:rsidRPr="00D42F59">
        <w:rPr>
          <w:rStyle w:val="Emphasis"/>
          <w:highlight w:val="green"/>
        </w:rPr>
        <w:t>release valve</w:t>
      </w:r>
      <w:r w:rsidRPr="00D42F59">
        <w:rPr>
          <w:rStyle w:val="TitleChar"/>
          <w:highlight w:val="green"/>
        </w:rPr>
        <w:t xml:space="preserve"> of the university plunges us into an abyss where</w:t>
      </w:r>
      <w:r w:rsidRPr="004835B9">
        <w:rPr>
          <w:rStyle w:val="TitleChar"/>
        </w:rPr>
        <w:t xml:space="preserve"> ideas are wisps of ether—that is, </w:t>
      </w:r>
      <w:r w:rsidRPr="00D42F59">
        <w:rPr>
          <w:rStyle w:val="Emphasis"/>
          <w:highlight w:val="green"/>
        </w:rPr>
        <w:t>meaning is ripped from action</w:t>
      </w:r>
      <w:r w:rsidRPr="004835B9">
        <w:rPr>
          <w:rStyle w:val="TitleChar"/>
        </w:rPr>
        <w:t xml:space="preserve">. Let’s talk about the fight endlessly, but always only in their managed form: </w:t>
      </w:r>
      <w:r w:rsidRPr="00D42F59">
        <w:rPr>
          <w:rStyle w:val="TitleChar"/>
          <w:highlight w:val="green"/>
        </w:rPr>
        <w:t xml:space="preserve">to </w:t>
      </w:r>
      <w:r w:rsidRPr="00D42F59">
        <w:rPr>
          <w:rStyle w:val="Emphasis"/>
          <w:highlight w:val="green"/>
        </w:rPr>
        <w:t>perpetually deliberate</w:t>
      </w:r>
      <w:r w:rsidRPr="004835B9">
        <w:rPr>
          <w:rStyle w:val="TitleChar"/>
        </w:rPr>
        <w:t xml:space="preserve">, </w:t>
      </w:r>
      <w:r w:rsidRPr="00D42F59">
        <w:rPr>
          <w:rStyle w:val="TitleChar"/>
        </w:rPr>
        <w:t>the</w:t>
      </w:r>
      <w:r w:rsidRPr="004835B9">
        <w:rPr>
          <w:rStyle w:val="TitleChar"/>
        </w:rPr>
        <w:t xml:space="preserve"> endless fleshing-</w:t>
      </w:r>
      <w:proofErr w:type="spellStart"/>
      <w:r w:rsidRPr="004835B9">
        <w:rPr>
          <w:rStyle w:val="TitleChar"/>
        </w:rPr>
        <w:t>out-of</w:t>
      </w:r>
      <w:proofErr w:type="spellEnd"/>
      <w:r w:rsidRPr="004835B9">
        <w:rPr>
          <w:rStyle w:val="TitleChar"/>
        </w:rPr>
        <w:t>—</w:t>
      </w:r>
      <w:r w:rsidRPr="00D42F59">
        <w:rPr>
          <w:rStyle w:val="TitleChar"/>
          <w:highlight w:val="green"/>
        </w:rPr>
        <w:t>when we push the boundaries</w:t>
      </w:r>
      <w:r w:rsidRPr="004835B9">
        <w:rPr>
          <w:rStyle w:val="TitleChar"/>
        </w:rPr>
        <w:t xml:space="preserve"> of this </w:t>
      </w:r>
      <w:proofErr w:type="gramStart"/>
      <w:r w:rsidRPr="004835B9">
        <w:rPr>
          <w:rStyle w:val="TitleChar"/>
        </w:rPr>
        <w:t>form</w:t>
      </w:r>
      <w:proofErr w:type="gramEnd"/>
      <w:r w:rsidRPr="004835B9">
        <w:rPr>
          <w:rStyle w:val="TitleChar"/>
        </w:rPr>
        <w:t xml:space="preserve"> </w:t>
      </w:r>
      <w:r w:rsidRPr="00D42F59">
        <w:rPr>
          <w:rStyle w:val="TitleChar"/>
          <w:highlight w:val="green"/>
        </w:rPr>
        <w:t xml:space="preserve">they </w:t>
      </w:r>
      <w:r w:rsidRPr="00DC4876">
        <w:rPr>
          <w:rStyle w:val="TitleChar"/>
        </w:rPr>
        <w:t xml:space="preserve">are quick </w:t>
      </w:r>
      <w:r w:rsidRPr="00DC4876">
        <w:rPr>
          <w:rStyle w:val="Emphasis"/>
        </w:rPr>
        <w:t xml:space="preserve">to </w:t>
      </w:r>
      <w:r w:rsidRPr="00D42F59">
        <w:rPr>
          <w:rStyle w:val="Emphasis"/>
          <w:highlight w:val="green"/>
        </w:rPr>
        <w:t>reconfigure themselves to contain us</w:t>
      </w:r>
      <w:r w:rsidRPr="00DF2A8A">
        <w:rPr>
          <w:sz w:val="14"/>
          <w:szCs w:val="16"/>
        </w:rPr>
        <w:t>: the chancellor’s congratulations, the reopening of the libraries, the managed general assembly—there is no fight against the administration here, only its own extension.</w:t>
      </w:r>
      <w:r w:rsidRPr="004835B9">
        <w:rPr>
          <w:rStyle w:val="TitleChar"/>
        </w:rPr>
        <w:t xml:space="preserve"> </w:t>
      </w:r>
      <w:r w:rsidRPr="00DC4876">
        <w:rPr>
          <w:rStyle w:val="TitleChar"/>
        </w:rPr>
        <w:t xml:space="preserve">Each day passes in this way, </w:t>
      </w:r>
      <w:r w:rsidRPr="00D42F59">
        <w:rPr>
          <w:rStyle w:val="TitleChar"/>
          <w:highlight w:val="green"/>
        </w:rPr>
        <w:t>the administration</w:t>
      </w:r>
      <w:r w:rsidRPr="004835B9">
        <w:rPr>
          <w:rStyle w:val="TitleChar"/>
        </w:rPr>
        <w:t xml:space="preserve"> </w:t>
      </w:r>
      <w:r w:rsidRPr="00DF2A8A">
        <w:rPr>
          <w:sz w:val="14"/>
          <w:szCs w:val="16"/>
        </w:rPr>
        <w:t xml:space="preserve">on the </w:t>
      </w:r>
      <w:proofErr w:type="spellStart"/>
      <w:r w:rsidRPr="00DF2A8A">
        <w:rPr>
          <w:sz w:val="14"/>
          <w:szCs w:val="16"/>
        </w:rPr>
        <w:t>look</w:t>
      </w:r>
      <w:r w:rsidRPr="004835B9">
        <w:rPr>
          <w:rStyle w:val="TitleChar"/>
        </w:rPr>
        <w:t xml:space="preserve"> </w:t>
      </w:r>
      <w:r w:rsidRPr="00D42F59">
        <w:rPr>
          <w:rStyle w:val="TitleChar"/>
          <w:highlight w:val="green"/>
        </w:rPr>
        <w:t>out</w:t>
      </w:r>
      <w:proofErr w:type="spellEnd"/>
      <w:r w:rsidRPr="00D42F59">
        <w:rPr>
          <w:rStyle w:val="TitleChar"/>
          <w:highlight w:val="green"/>
        </w:rPr>
        <w:t xml:space="preserve"> to shape student discourse</w:t>
      </w:r>
      <w:r w:rsidRPr="004835B9">
        <w:rPr>
          <w:rStyle w:val="TitleChar"/>
        </w:rPr>
        <w:t xml:space="preserve">—it happens without pause, we don’t notice nor do we care to. </w:t>
      </w:r>
      <w:r w:rsidRPr="00D42F59">
        <w:rPr>
          <w:rStyle w:val="TitleChar"/>
          <w:highlight w:val="green"/>
        </w:rPr>
        <w:t xml:space="preserve">It becomes </w:t>
      </w:r>
      <w:r w:rsidRPr="00D42F59">
        <w:rPr>
          <w:rStyle w:val="Emphasis"/>
          <w:highlight w:val="green"/>
        </w:rPr>
        <w:t>banal, thoughtless</w:t>
      </w:r>
      <w:r w:rsidRPr="00DF2A8A">
        <w:rPr>
          <w:sz w:val="14"/>
        </w:rPr>
        <w:t xml:space="preserve">. So much so that we see we are accumulating days: one semester, two, how close to being this or that, how far? This accumulation is our shared history. </w:t>
      </w:r>
      <w:r w:rsidRPr="00DF2A8A">
        <w:rPr>
          <w:sz w:val="14"/>
          <w:szCs w:val="16"/>
        </w:rPr>
        <w:t>This accumulation—</w:t>
      </w:r>
      <w:proofErr w:type="gramStart"/>
      <w:r w:rsidRPr="00DF2A8A">
        <w:rPr>
          <w:sz w:val="14"/>
          <w:szCs w:val="16"/>
        </w:rPr>
        <w:t xml:space="preserve">every once in a while </w:t>
      </w:r>
      <w:proofErr w:type="gramEnd"/>
      <w:r w:rsidRPr="00DF2A8A">
        <w:rPr>
          <w:sz w:val="14"/>
          <w:szCs w:val="16"/>
        </w:rPr>
        <w:t>interrupted, violated by a riot, a wild protest, unforgettable fucking, the overwhelming joy of love, life shattering heartbreak—is a muted, but desirous life</w:t>
      </w:r>
      <w:r w:rsidRPr="00DF2A8A">
        <w:rPr>
          <w:sz w:val="14"/>
        </w:rPr>
        <w:t xml:space="preserve">. A dead but restless and desirous life. </w:t>
      </w:r>
      <w:r w:rsidRPr="00D42F59">
        <w:rPr>
          <w:rStyle w:val="TitleChar"/>
          <w:highlight w:val="green"/>
        </w:rPr>
        <w:t>The university</w:t>
      </w:r>
      <w:r w:rsidRPr="004835B9">
        <w:rPr>
          <w:rStyle w:val="TitleChar"/>
        </w:rPr>
        <w:t xml:space="preserve"> steals and homogenizes our time yes, our </w:t>
      </w:r>
      <w:hyperlink r:id="rId14" w:tooltip="Click to Continue &gt; by Browse to Save" w:history="1">
        <w:r w:rsidRPr="004835B9">
          <w:rPr>
            <w:rStyle w:val="TitleChar"/>
          </w:rPr>
          <w:t>bank accounts</w:t>
        </w:r>
      </w:hyperlink>
      <w:r w:rsidRPr="004835B9">
        <w:rPr>
          <w:rStyle w:val="TitleChar"/>
        </w:rPr>
        <w:t xml:space="preserve"> also, but it also </w:t>
      </w:r>
      <w:r w:rsidRPr="00D42F59">
        <w:rPr>
          <w:rStyle w:val="Emphasis"/>
          <w:highlight w:val="green"/>
        </w:rPr>
        <w:t>steals and homogenizes meaning</w:t>
      </w:r>
      <w:r w:rsidRPr="004835B9">
        <w:rPr>
          <w:rStyle w:val="TitleChar"/>
        </w:rPr>
        <w:t xml:space="preserve">. As much as capital is invested in building a killing apparatus abroad, an incarceration apparatus in California, it is equally invested here in an apparatus for managing social death. </w:t>
      </w:r>
      <w:r w:rsidRPr="00DC4876">
        <w:rPr>
          <w:rStyle w:val="Emphasis"/>
        </w:rPr>
        <w:t>Social death is</w:t>
      </w:r>
      <w:r w:rsidRPr="00DC4876">
        <w:rPr>
          <w:rStyle w:val="TitleChar"/>
        </w:rPr>
        <w:t xml:space="preserve">, of course, simply the power source, </w:t>
      </w:r>
      <w:r w:rsidRPr="00DC4876">
        <w:rPr>
          <w:rStyle w:val="Emphasis"/>
        </w:rPr>
        <w:t>the generator, of civic life</w:t>
      </w:r>
      <w:r w:rsidRPr="00DC4876">
        <w:rPr>
          <w:rStyle w:val="TitleChar"/>
        </w:rPr>
        <w:t xml:space="preserve"> with its talk of reform, responsibility, unity. A ‘life,’ then, which serves merely as the public relations mechanism for death</w:t>
      </w:r>
      <w:r w:rsidRPr="00DF2A8A">
        <w:rPr>
          <w:sz w:val="14"/>
        </w:rPr>
        <w:t xml:space="preserve">: its garrulous slogans of freedom and democracy designed to obscure the shit and decay in which our feet are planted. Yes, </w:t>
      </w:r>
      <w:r w:rsidRPr="00D42F59">
        <w:rPr>
          <w:rStyle w:val="Emphasis"/>
          <w:highlight w:val="green"/>
        </w:rPr>
        <w:t>the university is a graveyard</w:t>
      </w:r>
      <w:r w:rsidRPr="00786CDE">
        <w:rPr>
          <w:rStyle w:val="TitleChar"/>
        </w:rPr>
        <w:t>, but it is also a factory</w:t>
      </w:r>
      <w:r w:rsidRPr="004835B9">
        <w:rPr>
          <w:rStyle w:val="TitleChar"/>
        </w:rPr>
        <w:t xml:space="preserve">: </w:t>
      </w:r>
      <w:r w:rsidRPr="00D42F59">
        <w:rPr>
          <w:rStyle w:val="Emphasis"/>
          <w:highlight w:val="green"/>
        </w:rPr>
        <w:t>a factory of meaning</w:t>
      </w:r>
      <w:r w:rsidRPr="00D42F59">
        <w:rPr>
          <w:rStyle w:val="TitleChar"/>
          <w:highlight w:val="green"/>
        </w:rPr>
        <w:t xml:space="preserve"> </w:t>
      </w:r>
      <w:r w:rsidRPr="001955F9">
        <w:rPr>
          <w:rStyle w:val="TitleChar"/>
        </w:rPr>
        <w:t>which produces civic life and at the same time produces social death</w:t>
      </w:r>
      <w:r w:rsidRPr="004835B9">
        <w:rPr>
          <w:rStyle w:val="TitleChar"/>
        </w:rPr>
        <w:t xml:space="preserve">. A factory which produces the illusion that meaning and reality can be separated; </w:t>
      </w:r>
      <w:r w:rsidRPr="00D42F59">
        <w:rPr>
          <w:rStyle w:val="TitleChar"/>
          <w:highlight w:val="green"/>
        </w:rPr>
        <w:t xml:space="preserve">which </w:t>
      </w:r>
      <w:r w:rsidRPr="00DC4876">
        <w:rPr>
          <w:rStyle w:val="TitleChar"/>
        </w:rPr>
        <w:t xml:space="preserve">everywhere </w:t>
      </w:r>
      <w:r w:rsidRPr="00D42F59">
        <w:rPr>
          <w:rStyle w:val="TitleChar"/>
          <w:highlight w:val="green"/>
        </w:rPr>
        <w:t xml:space="preserve">reproduces the </w:t>
      </w:r>
      <w:r w:rsidRPr="00D42F59">
        <w:rPr>
          <w:rStyle w:val="Emphasis"/>
          <w:highlight w:val="green"/>
        </w:rPr>
        <w:t>empty reactionary behavior of students</w:t>
      </w:r>
      <w:r w:rsidRPr="00D42F59">
        <w:rPr>
          <w:rStyle w:val="TitleChar"/>
          <w:highlight w:val="green"/>
        </w:rPr>
        <w:t xml:space="preserve"> </w:t>
      </w:r>
      <w:r w:rsidRPr="001955F9">
        <w:rPr>
          <w:rStyle w:val="TitleChar"/>
        </w:rPr>
        <w:t>based on the values</w:t>
      </w:r>
      <w:r w:rsidRPr="004835B9">
        <w:rPr>
          <w:rStyle w:val="TitleChar"/>
        </w:rPr>
        <w:t xml:space="preserve"> of life (identity), liberty (electoral politics), and happiness (private property).</w:t>
      </w:r>
      <w:r w:rsidRPr="00DF2A8A">
        <w:rPr>
          <w:sz w:val="14"/>
        </w:rPr>
        <w:t xml:space="preserve"> Everywhere the same whimsical ideas of the future. </w:t>
      </w:r>
      <w:r w:rsidRPr="004835B9">
        <w:rPr>
          <w:rStyle w:val="TitleChar"/>
        </w:rPr>
        <w:t xml:space="preserve">Everywhere democracy. </w:t>
      </w:r>
      <w:r w:rsidRPr="00F2559C">
        <w:rPr>
          <w:rStyle w:val="TitleChar"/>
        </w:rPr>
        <w:t>Everywhere discourse to shape our desires and distress in a way acceptable to the electoral state</w:t>
      </w:r>
      <w:r w:rsidRPr="004835B9">
        <w:rPr>
          <w:rStyle w:val="TitleChar"/>
        </w:rPr>
        <w:t xml:space="preserve">, </w:t>
      </w:r>
      <w:r w:rsidRPr="00D42F59">
        <w:rPr>
          <w:rStyle w:val="Emphasis"/>
          <w:highlight w:val="green"/>
        </w:rPr>
        <w:t xml:space="preserve">discourse designed to make our </w:t>
      </w:r>
      <w:r w:rsidRPr="00DC4876">
        <w:rPr>
          <w:rStyle w:val="Emphasis"/>
        </w:rPr>
        <w:t xml:space="preserve">very </w:t>
      </w:r>
      <w:r w:rsidRPr="00D42F59">
        <w:rPr>
          <w:rStyle w:val="Emphasis"/>
          <w:highlight w:val="green"/>
        </w:rPr>
        <w:t xml:space="preserve">moments </w:t>
      </w:r>
      <w:r w:rsidRPr="00DC4876">
        <w:rPr>
          <w:rStyle w:val="Emphasis"/>
        </w:rPr>
        <w:t xml:space="preserve">here </w:t>
      </w:r>
      <w:r w:rsidRPr="00D42F59">
        <w:rPr>
          <w:rStyle w:val="Emphasis"/>
          <w:highlight w:val="green"/>
        </w:rPr>
        <w:t>together into a set of legible and fruitless demands</w:t>
      </w:r>
      <w:r w:rsidRPr="00D42F59">
        <w:rPr>
          <w:rStyle w:val="TitleChar"/>
          <w:highlight w:val="green"/>
        </w:rPr>
        <w:t>. Totally managed death. A machine for administering death</w:t>
      </w:r>
      <w:r w:rsidRPr="00DF2A8A">
        <w:rPr>
          <w:sz w:val="14"/>
          <w:szCs w:val="16"/>
        </w:rPr>
        <w:t xml:space="preserve">, for the proliferation of technologies of death. </w:t>
      </w:r>
      <w:r w:rsidRPr="004835B9">
        <w:rPr>
          <w:rStyle w:val="TitleChar"/>
        </w:rPr>
        <w:t xml:space="preserve">As elsewhere, things rule. </w:t>
      </w:r>
      <w:r w:rsidRPr="00F2559C">
        <w:rPr>
          <w:rStyle w:val="TitleChar"/>
        </w:rPr>
        <w:t xml:space="preserve">Dead objects rule. In this sense, </w:t>
      </w:r>
      <w:r w:rsidRPr="00F2559C">
        <w:rPr>
          <w:rStyle w:val="Emphasis"/>
        </w:rPr>
        <w:t>it matters little what face one puts on the university</w:t>
      </w:r>
      <w:r w:rsidRPr="00DF2A8A">
        <w:rPr>
          <w:sz w:val="14"/>
          <w:szCs w:val="16"/>
        </w:rPr>
        <w:t xml:space="preserve">—whether Yudof or some other lackey. These are merely the personifications of the rule of the dead, the pools of investments, the buildings, the flows of materials into and out of the physical space of the </w:t>
      </w:r>
      <w:r w:rsidRPr="00DF2A8A">
        <w:rPr>
          <w:sz w:val="14"/>
          <w:szCs w:val="16"/>
        </w:rPr>
        <w:lastRenderedPageBreak/>
        <w:t>university—</w:t>
      </w:r>
      <w:r w:rsidRPr="00D42F59">
        <w:rPr>
          <w:rStyle w:val="TitleChar"/>
          <w:highlight w:val="green"/>
        </w:rPr>
        <w:t xml:space="preserve">each </w:t>
      </w:r>
      <w:r w:rsidRPr="00F2559C">
        <w:rPr>
          <w:rStyle w:val="TitleChar"/>
        </w:rPr>
        <w:t>one the product of some exploitation—</w:t>
      </w:r>
      <w:r w:rsidRPr="00D42F59">
        <w:rPr>
          <w:rStyle w:val="TitleChar"/>
          <w:highlight w:val="green"/>
        </w:rPr>
        <w:t xml:space="preserve">which seek to absorb more of our </w:t>
      </w:r>
      <w:r w:rsidRPr="00F2559C">
        <w:rPr>
          <w:rStyle w:val="TitleChar"/>
        </w:rPr>
        <w:t xml:space="preserve">work, more tuition, more </w:t>
      </w:r>
      <w:r w:rsidRPr="00D42F59">
        <w:rPr>
          <w:rStyle w:val="TitleChar"/>
          <w:highlight w:val="green"/>
        </w:rPr>
        <w:t>energy</w:t>
      </w:r>
      <w:r w:rsidRPr="004835B9">
        <w:rPr>
          <w:rStyle w:val="TitleChar"/>
        </w:rPr>
        <w:t>.</w:t>
      </w:r>
      <w:r w:rsidRPr="00DF2A8A">
        <w:rPr>
          <w:sz w:val="14"/>
        </w:rPr>
        <w:t xml:space="preserve"> </w:t>
      </w:r>
      <w:r w:rsidRPr="001220E9">
        <w:rPr>
          <w:color w:val="FF0000"/>
          <w:sz w:val="14"/>
        </w:rPr>
        <w:t xml:space="preserve">The university is a machine which wants to grow, to accumulate, to expand, to absorb more and more of the living into its peculiar and perverse machinery: high-tech research centers, new stadiums and office complexes. And at this critical juncture the only way it can continue to grow is by more intense exploitation, higher tuition, austerity measures for the departments that fail to pass the test of ‘relevancy.’ But </w:t>
      </w:r>
      <w:r w:rsidRPr="001220E9">
        <w:rPr>
          <w:color w:val="FF0000"/>
          <w:sz w:val="14"/>
          <w:szCs w:val="16"/>
        </w:rPr>
        <w:t>the ‘irrelevant’ departments also have their place.</w:t>
      </w:r>
      <w:r w:rsidRPr="001220E9">
        <w:rPr>
          <w:rStyle w:val="TitleChar"/>
          <w:color w:val="FF0000"/>
        </w:rPr>
        <w:t xml:space="preserve"> With their ‘pure’ motives of knowledge for its own sake, </w:t>
      </w:r>
      <w:r w:rsidRPr="001220E9">
        <w:rPr>
          <w:rStyle w:val="TitleChar"/>
          <w:color w:val="FF0000"/>
          <w:highlight w:val="green"/>
        </w:rPr>
        <w:t xml:space="preserve">they perpetuate the </w:t>
      </w:r>
      <w:r w:rsidRPr="001220E9">
        <w:rPr>
          <w:strike/>
          <w:color w:val="FF0000"/>
          <w:sz w:val="14"/>
        </w:rPr>
        <w:t>blind</w:t>
      </w:r>
      <w:r w:rsidRPr="001220E9">
        <w:rPr>
          <w:color w:val="FF0000"/>
          <w:sz w:val="14"/>
        </w:rPr>
        <w:t xml:space="preserve"> </w:t>
      </w:r>
      <w:r w:rsidRPr="001220E9">
        <w:rPr>
          <w:rStyle w:val="Emphasis"/>
          <w:color w:val="FF0000"/>
          <w:highlight w:val="green"/>
        </w:rPr>
        <w:t>inertia of meaning</w:t>
      </w:r>
      <w:r w:rsidRPr="001220E9">
        <w:rPr>
          <w:rStyle w:val="TitleChar"/>
          <w:color w:val="FF0000"/>
        </w:rPr>
        <w:t xml:space="preserve"> ostensibly </w:t>
      </w:r>
      <w:r w:rsidRPr="001220E9">
        <w:rPr>
          <w:rStyle w:val="Emphasis"/>
          <w:color w:val="FF0000"/>
          <w:highlight w:val="green"/>
        </w:rPr>
        <w:t>detached from</w:t>
      </w:r>
      <w:r w:rsidRPr="001220E9">
        <w:rPr>
          <w:rStyle w:val="TitleChar"/>
          <w:color w:val="FF0000"/>
        </w:rPr>
        <w:t xml:space="preserve"> its </w:t>
      </w:r>
      <w:r w:rsidRPr="001220E9">
        <w:rPr>
          <w:rStyle w:val="Emphasis"/>
          <w:color w:val="FF0000"/>
          <w:highlight w:val="green"/>
        </w:rPr>
        <w:t>social context</w:t>
      </w:r>
      <w:r w:rsidRPr="001220E9">
        <w:rPr>
          <w:rStyle w:val="TitleChar"/>
          <w:color w:val="FF0000"/>
        </w:rPr>
        <w:t xml:space="preserve">. As the university cultivates its cozy relationship with capital, war and power, </w:t>
      </w:r>
      <w:r w:rsidRPr="001220E9">
        <w:rPr>
          <w:rStyle w:val="TitleChar"/>
          <w:color w:val="FF0000"/>
          <w:highlight w:val="green"/>
        </w:rPr>
        <w:t>these discourses and research programs play their</w:t>
      </w:r>
      <w:r w:rsidRPr="001220E9">
        <w:rPr>
          <w:rStyle w:val="TitleChar"/>
          <w:color w:val="FF0000"/>
        </w:rPr>
        <w:t xml:space="preserve"> own </w:t>
      </w:r>
      <w:r w:rsidRPr="001220E9">
        <w:rPr>
          <w:rStyle w:val="TitleChar"/>
          <w:color w:val="FF0000"/>
          <w:highlight w:val="green"/>
        </w:rPr>
        <w:t xml:space="preserve">role, </w:t>
      </w:r>
      <w:r w:rsidRPr="001220E9">
        <w:rPr>
          <w:rStyle w:val="Emphasis"/>
          <w:color w:val="FF0000"/>
          <w:highlight w:val="green"/>
        </w:rPr>
        <w:t>co-opting and containing radical potential</w:t>
      </w:r>
      <w:r w:rsidRPr="001220E9">
        <w:rPr>
          <w:color w:val="FF0000"/>
          <w:sz w:val="14"/>
          <w:highlight w:val="green"/>
        </w:rPr>
        <w:t>.</w:t>
      </w:r>
      <w:r w:rsidRPr="001220E9">
        <w:rPr>
          <w:color w:val="FF0000"/>
          <w:sz w:val="14"/>
        </w:rPr>
        <w:t xml:space="preserve"> And </w:t>
      </w:r>
      <w:proofErr w:type="gramStart"/>
      <w:r w:rsidRPr="001220E9">
        <w:rPr>
          <w:color w:val="FF0000"/>
          <w:sz w:val="14"/>
        </w:rPr>
        <w:t>so</w:t>
      </w:r>
      <w:proofErr w:type="gramEnd"/>
      <w:r w:rsidRPr="001220E9">
        <w:rPr>
          <w:color w:val="FF0000"/>
          <w:sz w:val="14"/>
        </w:rPr>
        <w:t xml:space="preserve"> we attend lecture after lecture about how ‘discourse’ produces ‘subjects,’ ignoring the most obvious fact that we ourselves are produced by this discourse about discourse which leaves us believing that it is only words which matter, words about words which matter. </w:t>
      </w:r>
      <w:r w:rsidRPr="001220E9">
        <w:rPr>
          <w:rStyle w:val="TitleChar"/>
          <w:color w:val="FF0000"/>
          <w:highlight w:val="green"/>
        </w:rPr>
        <w:t>The university gladly permits</w:t>
      </w:r>
      <w:r w:rsidRPr="001220E9">
        <w:rPr>
          <w:rStyle w:val="TitleChar"/>
          <w:color w:val="FF0000"/>
        </w:rPr>
        <w:t xml:space="preserve"> the </w:t>
      </w:r>
      <w:r w:rsidRPr="001220E9">
        <w:rPr>
          <w:rStyle w:val="Emphasis"/>
          <w:color w:val="FF0000"/>
          <w:highlight w:val="green"/>
        </w:rPr>
        <w:t>precautionary lectures</w:t>
      </w:r>
      <w:r w:rsidRPr="001220E9">
        <w:rPr>
          <w:rStyle w:val="TitleChar"/>
          <w:color w:val="FF0000"/>
        </w:rPr>
        <w:t xml:space="preserve"> on biopower; on the production of race and gender; on the reification and the fetishization of commodities. </w:t>
      </w:r>
      <w:r w:rsidRPr="001220E9">
        <w:rPr>
          <w:rStyle w:val="Emphasis"/>
          <w:color w:val="FF0000"/>
          <w:highlight w:val="green"/>
        </w:rPr>
        <w:t>A taste of the poison serves well to inoculate us</w:t>
      </w:r>
      <w:r w:rsidRPr="001220E9">
        <w:rPr>
          <w:rStyle w:val="TitleChar"/>
          <w:color w:val="FF0000"/>
        </w:rPr>
        <w:t xml:space="preserve"> against any confrontational radicalism.</w:t>
      </w:r>
      <w:r w:rsidRPr="001220E9">
        <w:rPr>
          <w:color w:val="FF0000"/>
          <w:sz w:val="14"/>
        </w:rPr>
        <w:t xml:space="preserve"> And all the while power weaves the invisible nets which contain and neutralize all thought and action, that bind revolution inside books, lecture halls. There is no need to speak truth to power when power already speaks the truth. The university is a graveyard– </w:t>
      </w:r>
      <w:proofErr w:type="spellStart"/>
      <w:r w:rsidRPr="001220E9">
        <w:rPr>
          <w:color w:val="FF0000"/>
          <w:sz w:val="14"/>
        </w:rPr>
        <w:t>así</w:t>
      </w:r>
      <w:proofErr w:type="spellEnd"/>
      <w:r w:rsidRPr="001220E9">
        <w:rPr>
          <w:color w:val="FF0000"/>
          <w:sz w:val="14"/>
        </w:rPr>
        <w:t xml:space="preserve"> es. The graveyard of liberal good intentions, of meritocracy, opportunity, equality, democracy. </w:t>
      </w:r>
      <w:r w:rsidRPr="001220E9">
        <w:rPr>
          <w:rStyle w:val="TitleChar"/>
          <w:color w:val="FF0000"/>
        </w:rPr>
        <w:t xml:space="preserve">Here the tradition of all dead generations weighs like a nightmare on the brain of the living. We graft our flesh, our labor, our debt to the skeletons of this or that social cliché. In seminars and lectures and essays, we pay tribute to </w:t>
      </w:r>
      <w:r w:rsidRPr="001220E9">
        <w:rPr>
          <w:rStyle w:val="Emphasis"/>
          <w:color w:val="FF0000"/>
          <w:highlight w:val="green"/>
        </w:rPr>
        <w:t>the university’s ghosts</w:t>
      </w:r>
      <w:r w:rsidRPr="001220E9">
        <w:rPr>
          <w:rStyle w:val="TitleChar"/>
          <w:color w:val="FF0000"/>
        </w:rPr>
        <w:t xml:space="preserve">, the ghosts of all those it has excluded—the immiserated, the incarcerated, the just-plain-fucked. They </w:t>
      </w:r>
      <w:r w:rsidRPr="001220E9">
        <w:rPr>
          <w:rStyle w:val="TitleChar"/>
          <w:color w:val="FF0000"/>
          <w:highlight w:val="green"/>
        </w:rPr>
        <w:t>are</w:t>
      </w:r>
      <w:r w:rsidRPr="001220E9">
        <w:rPr>
          <w:rStyle w:val="Emphasis"/>
          <w:color w:val="FF0000"/>
          <w:highlight w:val="green"/>
        </w:rPr>
        <w:t xml:space="preserve"> summoned forth and banished</w:t>
      </w:r>
      <w:r w:rsidRPr="001220E9">
        <w:rPr>
          <w:rStyle w:val="TitleChar"/>
          <w:color w:val="FF0000"/>
          <w:highlight w:val="green"/>
        </w:rPr>
        <w:t xml:space="preserve"> by a few well-meaning </w:t>
      </w:r>
      <w:r w:rsidRPr="001220E9">
        <w:rPr>
          <w:rStyle w:val="Emphasis"/>
          <w:color w:val="FF0000"/>
          <w:highlight w:val="green"/>
        </w:rPr>
        <w:t>phrases and research programs</w:t>
      </w:r>
      <w:r w:rsidRPr="001220E9">
        <w:rPr>
          <w:rStyle w:val="TitleChar"/>
          <w:color w:val="FF0000"/>
        </w:rPr>
        <w:t xml:space="preserve">, given their book titles, their </w:t>
      </w:r>
      <w:r w:rsidRPr="001220E9">
        <w:rPr>
          <w:rStyle w:val="Emphasis"/>
          <w:color w:val="FF0000"/>
        </w:rPr>
        <w:t>citations</w:t>
      </w:r>
      <w:r w:rsidRPr="001220E9">
        <w:rPr>
          <w:rStyle w:val="TitleChar"/>
          <w:color w:val="FF0000"/>
        </w:rPr>
        <w:t xml:space="preserve">. </w:t>
      </w:r>
      <w:r w:rsidRPr="001220E9">
        <w:rPr>
          <w:rStyle w:val="Emphasis"/>
          <w:color w:val="FF0000"/>
        </w:rPr>
        <w:t>This is our gothic</w:t>
      </w:r>
      <w:r w:rsidRPr="001220E9">
        <w:rPr>
          <w:rStyle w:val="TitleChar"/>
          <w:color w:val="FF0000"/>
        </w:rPr>
        <w:t xml:space="preserve">—we are so morbidly </w:t>
      </w:r>
      <w:proofErr w:type="gramStart"/>
      <w:r w:rsidRPr="001220E9">
        <w:rPr>
          <w:rStyle w:val="TitleChar"/>
          <w:color w:val="FF0000"/>
        </w:rPr>
        <w:t>aware,</w:t>
      </w:r>
      <w:proofErr w:type="gramEnd"/>
      <w:r w:rsidRPr="001220E9">
        <w:rPr>
          <w:rStyle w:val="TitleChar"/>
          <w:color w:val="FF0000"/>
        </w:rPr>
        <w:t xml:space="preserve"> we are so practiced at stomaching horror that the horror is thoughtless. In this graveyard our actions will never touch, will never become the conduits of a movement, if we remain permanently barricaded within prescribed identity categories—our force will be dependent on the limited spaces of recognition built between us.</w:t>
      </w:r>
      <w:r w:rsidRPr="001220E9">
        <w:rPr>
          <w:color w:val="FF0000"/>
          <w:sz w:val="14"/>
        </w:rPr>
        <w:t xml:space="preserve"> Here we are at odds with one another socially, each of us: students, faculty, staff, </w:t>
      </w:r>
      <w:proofErr w:type="spellStart"/>
      <w:r w:rsidRPr="001220E9">
        <w:rPr>
          <w:color w:val="FF0000"/>
          <w:sz w:val="14"/>
        </w:rPr>
        <w:t>homebums</w:t>
      </w:r>
      <w:proofErr w:type="spellEnd"/>
      <w:r w:rsidRPr="001220E9">
        <w:rPr>
          <w:color w:val="FF0000"/>
          <w:sz w:val="14"/>
        </w:rPr>
        <w:t xml:space="preserve">, activists, police, chancellors, administrators, bureaucrats, investors, politicians, faculty/ staff/ </w:t>
      </w:r>
      <w:proofErr w:type="spellStart"/>
      <w:r w:rsidRPr="001220E9">
        <w:rPr>
          <w:color w:val="FF0000"/>
          <w:sz w:val="14"/>
        </w:rPr>
        <w:t>homebums</w:t>
      </w:r>
      <w:proofErr w:type="spellEnd"/>
      <w:r w:rsidRPr="001220E9">
        <w:rPr>
          <w:color w:val="FF0000"/>
          <w:sz w:val="14"/>
        </w:rPr>
        <w:t xml:space="preserve">/ activists/ police/ chancellors/ administrators/ bureaucrats/ investors/ politicians-to-be. That is, we are students, or students of color, or queer students of color, or faculty, or Philosophy Faculty, or Gender and Women Studies faculty, or we are custodians, or we are shift leaders—each with our own office, place, time, and given meaning. </w:t>
      </w:r>
      <w:r w:rsidRPr="001220E9">
        <w:rPr>
          <w:rStyle w:val="TitleChar"/>
          <w:color w:val="FF0000"/>
          <w:highlight w:val="green"/>
        </w:rPr>
        <w:t>We form teams,</w:t>
      </w:r>
      <w:r w:rsidRPr="001220E9">
        <w:rPr>
          <w:color w:val="FF0000"/>
          <w:sz w:val="14"/>
        </w:rPr>
        <w:t xml:space="preserve"> clubs, fraternities, majors, departments, </w:t>
      </w:r>
      <w:r w:rsidRPr="001220E9">
        <w:rPr>
          <w:rStyle w:val="TitleChar"/>
          <w:color w:val="FF0000"/>
        </w:rPr>
        <w:t>schools</w:t>
      </w:r>
      <w:r w:rsidRPr="001220E9">
        <w:rPr>
          <w:color w:val="FF0000"/>
          <w:sz w:val="14"/>
        </w:rPr>
        <w:t xml:space="preserve">, unions, </w:t>
      </w:r>
      <w:r w:rsidRPr="001220E9">
        <w:rPr>
          <w:rStyle w:val="TitleChar"/>
          <w:color w:val="FF0000"/>
        </w:rPr>
        <w:t xml:space="preserve">ideologies, </w:t>
      </w:r>
      <w:r w:rsidRPr="001220E9">
        <w:rPr>
          <w:rStyle w:val="TitleChar"/>
          <w:color w:val="FF0000"/>
          <w:highlight w:val="green"/>
        </w:rPr>
        <w:t>identities</w:t>
      </w:r>
      <w:r w:rsidRPr="001220E9">
        <w:rPr>
          <w:color w:val="FF0000"/>
          <w:sz w:val="14"/>
        </w:rPr>
        <w:t xml:space="preserve">, and subcultures—and thankfully </w:t>
      </w:r>
      <w:r w:rsidRPr="001220E9">
        <w:rPr>
          <w:rStyle w:val="Emphasis"/>
          <w:color w:val="FF0000"/>
          <w:highlight w:val="green"/>
        </w:rPr>
        <w:t>each group gets its own designated burial plot</w:t>
      </w:r>
      <w:r w:rsidRPr="001220E9">
        <w:rPr>
          <w:color w:val="FF0000"/>
          <w:sz w:val="14"/>
          <w:highlight w:val="green"/>
        </w:rPr>
        <w:t>.</w:t>
      </w:r>
      <w:r w:rsidRPr="001220E9">
        <w:rPr>
          <w:color w:val="FF0000"/>
          <w:sz w:val="14"/>
        </w:rPr>
        <w:t xml:space="preserve"> </w:t>
      </w:r>
      <w:r w:rsidRPr="001220E9">
        <w:rPr>
          <w:rStyle w:val="TitleChar"/>
          <w:color w:val="FF0000"/>
        </w:rPr>
        <w:t xml:space="preserve">Who doesn’t participate in this graveyard? In the university we prostrate ourselves before a value of separation, which in reality translates to a value of domination. </w:t>
      </w:r>
      <w:r w:rsidRPr="001220E9">
        <w:rPr>
          <w:color w:val="FF0000"/>
          <w:sz w:val="14"/>
          <w:szCs w:val="16"/>
        </w:rPr>
        <w:t>We spend money and energy trying to convince ourselves we’re brighter than everyone else. Somehow, we think, we possess some trait that means we deserve more than everyone else. We have measured ourselves and we have measured others.</w:t>
      </w:r>
      <w:r w:rsidRPr="001220E9">
        <w:rPr>
          <w:rStyle w:val="TitleChar"/>
          <w:color w:val="FF0000"/>
        </w:rPr>
        <w:t xml:space="preserve"> </w:t>
      </w:r>
      <w:r w:rsidRPr="001220E9">
        <w:rPr>
          <w:color w:val="FF0000"/>
          <w:sz w:val="14"/>
        </w:rPr>
        <w:t xml:space="preserve">It should never feel terrible ordering others around, right? It should never feel terrible to diagnose people as an expert, manage them as a bureaucrat, test them as a professor, extract value from their capital as a businessman. It should feel good, gratifying, completing. It is our private wet dream for the future; everywhere, in everyone this same dream of domination. After all, we are intelligent, studious, young. We worked hard to be </w:t>
      </w:r>
      <w:proofErr w:type="gramStart"/>
      <w:r w:rsidRPr="001220E9">
        <w:rPr>
          <w:color w:val="FF0000"/>
          <w:sz w:val="14"/>
        </w:rPr>
        <w:t>here,</w:t>
      </w:r>
      <w:proofErr w:type="gramEnd"/>
      <w:r w:rsidRPr="001220E9">
        <w:rPr>
          <w:color w:val="FF0000"/>
          <w:sz w:val="14"/>
        </w:rPr>
        <w:t xml:space="preserve"> we deserve this. We are convinced, owned, broken. We know their values better than they do: life, liberty, the pursuit of happiness. This triumvirate of sacred values are ours of course, and in this moment of practiced theater—the fight between the university and its own students—we have used their words on their stages: Save public education! When those values are violated by the very institutions which are created to protect them, the veneer fades, the tired set collapses: and we call it injustice, we get indignant. We demand justice from them, for them to adhere to their values. What many have learned again and again is that these institutions don’t care for those values, not at all, not for all. And we are only beginning to understand that those values are not even our own. The values create popular images and ideals (healthcare, democracy, equality, happiness, individuality, pulling yourself up by your bootstraps, public education) while they mean in practice the selling of commodified identities, the state’s monopoly on violence, the expansion of markets and capital accumulation, the rule of property, the rule of exclusions based on race, gender, class, and domination and humiliation in general. They sell the practice through the image. We’re taught we’ll live the images once we accept the practice. In this crisis the Chancellors and Presidents, the Regents and the British </w:t>
      </w:r>
      <w:proofErr w:type="spellStart"/>
      <w:r w:rsidRPr="001220E9">
        <w:rPr>
          <w:color w:val="FF0000"/>
          <w:sz w:val="14"/>
        </w:rPr>
        <w:t>Petroleums</w:t>
      </w:r>
      <w:proofErr w:type="spellEnd"/>
      <w:r w:rsidRPr="001220E9">
        <w:rPr>
          <w:color w:val="FF0000"/>
          <w:sz w:val="14"/>
        </w:rPr>
        <w:t>, the politicians and the managers, they all intend to be true to their values and capitalize on the university economically and socially—which is to say, nothing has changed, it is only an escalation, a provocation. Their most recent attempt to reorganize wealth and capital is called a crisis so that we are more willing to accept their new terms as well as what was always dead in the university, to see just how dead we are willing to play, how non-existent, how compliant, how desirous. Every</w:t>
      </w:r>
      <w:r w:rsidRPr="001220E9">
        <w:rPr>
          <w:color w:val="FF0000"/>
          <w:sz w:val="14"/>
          <w:szCs w:val="16"/>
        </w:rPr>
        <w:t xml:space="preserve"> institution has of course our best interest in mind, so much so that we’re willing to pay, to enter debt contracts, to strike a submissive pose in the classroom, in the lab, in the seminar, in the dorm, and eventually or simultaneously in the workplace to pay back those debts.</w:t>
      </w:r>
      <w:r w:rsidRPr="001220E9">
        <w:rPr>
          <w:rStyle w:val="TitleChar"/>
          <w:color w:val="FF0000"/>
        </w:rPr>
        <w:t xml:space="preserve"> Each bulging institutional value longing to become more than its sentiment through us, each of our empty gestures of feigned-anxiety to appear under pressure, or of cool-ambivalence to appear accustomed to horror, every moment of student life, is the management of our consent to social death. </w:t>
      </w:r>
      <w:r w:rsidRPr="001220E9">
        <w:rPr>
          <w:rStyle w:val="Emphasis"/>
          <w:color w:val="FF0000"/>
          <w:highlight w:val="green"/>
        </w:rPr>
        <w:t xml:space="preserve">Social death is our banal acceptance of an institution’s meaning for our own lack of meaning. </w:t>
      </w:r>
      <w:r w:rsidRPr="001220E9">
        <w:rPr>
          <w:rStyle w:val="Emphasis"/>
          <w:color w:val="FF0000"/>
        </w:rPr>
        <w:t>It’s the positions we thoughtlessly enact</w:t>
      </w:r>
      <w:r w:rsidRPr="001220E9">
        <w:rPr>
          <w:rStyle w:val="TitleChar"/>
          <w:color w:val="FF0000"/>
        </w:rPr>
        <w:t>.</w:t>
      </w:r>
      <w:r w:rsidRPr="001220E9">
        <w:rPr>
          <w:color w:val="FF0000"/>
          <w:sz w:val="14"/>
        </w:rPr>
        <w:t xml:space="preserve"> </w:t>
      </w:r>
      <w:r w:rsidRPr="001220E9">
        <w:rPr>
          <w:rStyle w:val="TitleChar"/>
          <w:color w:val="FF0000"/>
        </w:rPr>
        <w:t xml:space="preserve">It’s the particular nature of being owned. </w:t>
      </w:r>
      <w:r w:rsidRPr="001220E9">
        <w:rPr>
          <w:rStyle w:val="Emphasis"/>
          <w:color w:val="FF0000"/>
        </w:rPr>
        <w:t>Social rupture</w:t>
      </w:r>
      <w:r w:rsidRPr="001220E9">
        <w:rPr>
          <w:rStyle w:val="TitleChar"/>
          <w:color w:val="FF0000"/>
        </w:rPr>
        <w:t xml:space="preserve"> is the initial divorce between the owners and the owned. A social movement is a </w:t>
      </w:r>
      <w:r w:rsidRPr="001220E9">
        <w:rPr>
          <w:rStyle w:val="Emphasis"/>
          <w:color w:val="FF0000"/>
        </w:rPr>
        <w:lastRenderedPageBreak/>
        <w:t>function of war</w:t>
      </w:r>
      <w:r w:rsidRPr="001220E9">
        <w:rPr>
          <w:rStyle w:val="TitleChar"/>
          <w:color w:val="FF0000"/>
        </w:rPr>
        <w:t xml:space="preserve">. War contains the ability to create a </w:t>
      </w:r>
      <w:r w:rsidRPr="001220E9">
        <w:rPr>
          <w:rStyle w:val="Emphasis"/>
          <w:color w:val="FF0000"/>
        </w:rPr>
        <w:t>new frame</w:t>
      </w:r>
      <w:r w:rsidRPr="001220E9">
        <w:rPr>
          <w:rStyle w:val="TitleChar"/>
          <w:color w:val="FF0000"/>
        </w:rPr>
        <w:t xml:space="preserve">, to build a </w:t>
      </w:r>
      <w:r w:rsidRPr="001220E9">
        <w:rPr>
          <w:rStyle w:val="Emphasis"/>
          <w:color w:val="FF0000"/>
        </w:rPr>
        <w:t>new tension</w:t>
      </w:r>
      <w:r w:rsidRPr="001220E9">
        <w:rPr>
          <w:rStyle w:val="TitleChar"/>
          <w:color w:val="FF0000"/>
        </w:rPr>
        <w:t xml:space="preserve"> for the agents at play, </w:t>
      </w:r>
      <w:r w:rsidRPr="001220E9">
        <w:rPr>
          <w:rStyle w:val="Emphasis"/>
          <w:color w:val="FF0000"/>
        </w:rPr>
        <w:t>new dynamics</w:t>
      </w:r>
      <w:r w:rsidRPr="001220E9">
        <w:rPr>
          <w:rStyle w:val="TitleChar"/>
          <w:color w:val="FF0000"/>
        </w:rPr>
        <w:t xml:space="preserve"> in the battles both for the meaning and the material. When we move without a return to their tired meaning, to their tired configurations of the material, we are engaging in war.</w:t>
      </w:r>
      <w:r w:rsidRPr="001220E9">
        <w:rPr>
          <w:color w:val="FF0000"/>
          <w:sz w:val="14"/>
        </w:rPr>
        <w:t xml:space="preserve"> It is November 2009. </w:t>
      </w:r>
      <w:r w:rsidRPr="001220E9">
        <w:rPr>
          <w:rStyle w:val="TitleChar"/>
          <w:color w:val="FF0000"/>
          <w:highlight w:val="green"/>
        </w:rPr>
        <w:t xml:space="preserve">For an end to the values of social death we need ruptures </w:t>
      </w:r>
      <w:r w:rsidRPr="001220E9">
        <w:rPr>
          <w:color w:val="FF0000"/>
          <w:sz w:val="14"/>
          <w:szCs w:val="16"/>
        </w:rPr>
        <w:t>and self-propelled, unmanaged movements of wild bodies</w:t>
      </w:r>
      <w:r w:rsidRPr="001220E9">
        <w:rPr>
          <w:color w:val="FF0000"/>
          <w:sz w:val="14"/>
        </w:rPr>
        <w:t xml:space="preserve">. We need, we desire occupations. </w:t>
      </w:r>
      <w:r w:rsidRPr="001220E9">
        <w:rPr>
          <w:rStyle w:val="Emphasis"/>
          <w:color w:val="FF0000"/>
          <w:highlight w:val="green"/>
        </w:rPr>
        <w:t>We are an antagonistic dead.</w:t>
      </w:r>
    </w:p>
    <w:p w14:paraId="00373812" w14:textId="77777777" w:rsidR="00930696" w:rsidRPr="008558F9" w:rsidRDefault="00930696" w:rsidP="00930696">
      <w:pPr>
        <w:pStyle w:val="Heading4"/>
        <w:rPr>
          <w:rFonts w:asciiTheme="majorHAnsi" w:hAnsiTheme="majorHAnsi"/>
        </w:rPr>
      </w:pPr>
      <w:r w:rsidRPr="002E19E5">
        <w:rPr>
          <w:rFonts w:asciiTheme="majorHAnsi" w:hAnsiTheme="majorHAnsi"/>
        </w:rPr>
        <w:t xml:space="preserve">The alternative is to </w:t>
      </w:r>
      <w:r w:rsidRPr="002E19E5">
        <w:rPr>
          <w:rFonts w:asciiTheme="majorHAnsi" w:hAnsiTheme="majorHAnsi"/>
          <w:u w:val="single"/>
        </w:rPr>
        <w:t xml:space="preserve">gesture towards the </w:t>
      </w:r>
      <w:proofErr w:type="spellStart"/>
      <w:r w:rsidRPr="002E19E5">
        <w:rPr>
          <w:rFonts w:asciiTheme="majorHAnsi" w:hAnsiTheme="majorHAnsi"/>
          <w:u w:val="single"/>
        </w:rPr>
        <w:t>undercommons</w:t>
      </w:r>
      <w:proofErr w:type="spellEnd"/>
      <w:r w:rsidRPr="002E19E5">
        <w:rPr>
          <w:rFonts w:asciiTheme="majorHAnsi" w:hAnsiTheme="majorHAnsi"/>
        </w:rPr>
        <w:t xml:space="preserve"> instead of </w:t>
      </w:r>
      <w:r w:rsidRPr="002E19E5">
        <w:rPr>
          <w:rFonts w:asciiTheme="majorHAnsi" w:hAnsiTheme="majorHAnsi"/>
          <w:u w:val="single"/>
        </w:rPr>
        <w:t>investing in a corrupt system</w:t>
      </w:r>
      <w:r w:rsidRPr="002E19E5">
        <w:rPr>
          <w:rFonts w:asciiTheme="majorHAnsi" w:hAnsiTheme="majorHAnsi"/>
        </w:rPr>
        <w:t xml:space="preserve"> expose its </w:t>
      </w:r>
      <w:r w:rsidRPr="002E19E5">
        <w:rPr>
          <w:rFonts w:asciiTheme="majorHAnsi" w:hAnsiTheme="majorHAnsi"/>
          <w:u w:val="single"/>
        </w:rPr>
        <w:t>brokenness</w:t>
      </w:r>
      <w:r w:rsidRPr="002E19E5">
        <w:rPr>
          <w:rFonts w:asciiTheme="majorHAnsi" w:hAnsiTheme="majorHAnsi"/>
        </w:rPr>
        <w:t xml:space="preserve"> – we don’t challenge</w:t>
      </w:r>
      <w:r>
        <w:rPr>
          <w:rFonts w:asciiTheme="majorHAnsi" w:hAnsiTheme="majorHAnsi"/>
        </w:rPr>
        <w:t xml:space="preserve"> or </w:t>
      </w:r>
      <w:r>
        <w:rPr>
          <w:rFonts w:asciiTheme="majorHAnsi" w:hAnsiTheme="majorHAnsi"/>
          <w:u w:val="single"/>
        </w:rPr>
        <w:t>ask for recognition</w:t>
      </w:r>
      <w:r>
        <w:rPr>
          <w:rFonts w:asciiTheme="majorHAnsi" w:hAnsiTheme="majorHAnsi"/>
        </w:rPr>
        <w:t xml:space="preserve"> from</w:t>
      </w:r>
      <w:r w:rsidRPr="002E19E5">
        <w:rPr>
          <w:rFonts w:asciiTheme="majorHAnsi" w:hAnsiTheme="majorHAnsi"/>
        </w:rPr>
        <w:t xml:space="preserve"> the </w:t>
      </w:r>
      <w:r>
        <w:rPr>
          <w:rFonts w:asciiTheme="majorHAnsi" w:hAnsiTheme="majorHAnsi"/>
        </w:rPr>
        <w:t xml:space="preserve">very </w:t>
      </w:r>
      <w:r w:rsidRPr="002E19E5">
        <w:rPr>
          <w:rFonts w:asciiTheme="majorHAnsi" w:hAnsiTheme="majorHAnsi"/>
          <w:u w:val="single"/>
        </w:rPr>
        <w:t>structures</w:t>
      </w:r>
      <w:r w:rsidRPr="002E19E5">
        <w:rPr>
          <w:rFonts w:asciiTheme="majorHAnsi" w:hAnsiTheme="majorHAnsi"/>
        </w:rPr>
        <w:t xml:space="preserve"> that </w:t>
      </w:r>
      <w:r w:rsidRPr="002E19E5">
        <w:rPr>
          <w:rFonts w:asciiTheme="majorHAnsi" w:hAnsiTheme="majorHAnsi"/>
          <w:u w:val="single"/>
        </w:rPr>
        <w:t>create violence</w:t>
      </w:r>
      <w:r w:rsidRPr="002E19E5">
        <w:rPr>
          <w:rFonts w:asciiTheme="majorHAnsi" w:hAnsiTheme="majorHAnsi"/>
        </w:rPr>
        <w:t xml:space="preserve"> but the </w:t>
      </w:r>
      <w:r w:rsidRPr="002E19E5">
        <w:rPr>
          <w:rFonts w:asciiTheme="majorHAnsi" w:hAnsiTheme="majorHAnsi"/>
          <w:u w:val="single"/>
        </w:rPr>
        <w:t>world</w:t>
      </w:r>
      <w:r w:rsidRPr="002E19E5">
        <w:rPr>
          <w:rFonts w:asciiTheme="majorHAnsi" w:hAnsiTheme="majorHAnsi"/>
        </w:rPr>
        <w:t xml:space="preserve"> which </w:t>
      </w:r>
      <w:r w:rsidRPr="002E19E5">
        <w:rPr>
          <w:rFonts w:asciiTheme="majorHAnsi" w:hAnsiTheme="majorHAnsi"/>
          <w:u w:val="single"/>
        </w:rPr>
        <w:t>creates those structures</w:t>
      </w:r>
      <w:r w:rsidRPr="002E19E5">
        <w:rPr>
          <w:rFonts w:asciiTheme="majorHAnsi" w:hAnsiTheme="majorHAnsi"/>
        </w:rPr>
        <w:t xml:space="preserve"> </w:t>
      </w:r>
      <w:r>
        <w:rPr>
          <w:rFonts w:asciiTheme="majorHAnsi" w:hAnsiTheme="majorHAnsi"/>
        </w:rPr>
        <w:t xml:space="preserve">– instead of saying </w:t>
      </w:r>
      <w:r>
        <w:rPr>
          <w:rFonts w:asciiTheme="majorHAnsi" w:hAnsiTheme="majorHAnsi"/>
          <w:u w:val="single"/>
        </w:rPr>
        <w:t>yes or no</w:t>
      </w:r>
      <w:r>
        <w:rPr>
          <w:rFonts w:asciiTheme="majorHAnsi" w:hAnsiTheme="majorHAnsi"/>
        </w:rPr>
        <w:t xml:space="preserve"> to the </w:t>
      </w:r>
      <w:r>
        <w:rPr>
          <w:rFonts w:asciiTheme="majorHAnsi" w:hAnsiTheme="majorHAnsi"/>
          <w:u w:val="single"/>
        </w:rPr>
        <w:t>affirmative</w:t>
      </w:r>
      <w:r>
        <w:rPr>
          <w:rFonts w:asciiTheme="majorHAnsi" w:hAnsiTheme="majorHAnsi"/>
        </w:rPr>
        <w:t xml:space="preserve"> – we’ve selected a third option </w:t>
      </w:r>
      <w:r>
        <w:rPr>
          <w:rFonts w:asciiTheme="majorHAnsi" w:hAnsiTheme="majorHAnsi"/>
          <w:u w:val="single"/>
        </w:rPr>
        <w:t xml:space="preserve">bring it to the </w:t>
      </w:r>
      <w:proofErr w:type="spellStart"/>
      <w:r>
        <w:rPr>
          <w:rFonts w:asciiTheme="majorHAnsi" w:hAnsiTheme="majorHAnsi"/>
          <w:u w:val="single"/>
        </w:rPr>
        <w:t>undercommons</w:t>
      </w:r>
      <w:proofErr w:type="spellEnd"/>
      <w:r>
        <w:rPr>
          <w:rFonts w:asciiTheme="majorHAnsi" w:hAnsiTheme="majorHAnsi"/>
        </w:rPr>
        <w:t xml:space="preserve"> </w:t>
      </w:r>
    </w:p>
    <w:p w14:paraId="616EAE5A" w14:textId="77777777" w:rsidR="00930696" w:rsidRPr="002E19E5" w:rsidRDefault="00930696" w:rsidP="00930696">
      <w:pPr>
        <w:rPr>
          <w:rFonts w:asciiTheme="majorHAnsi" w:hAnsiTheme="majorHAnsi"/>
        </w:rPr>
      </w:pPr>
      <w:r w:rsidRPr="002E19E5">
        <w:rPr>
          <w:rStyle w:val="Style13ptBold"/>
          <w:rFonts w:asciiTheme="majorHAnsi" w:hAnsiTheme="majorHAnsi"/>
        </w:rPr>
        <w:t>Halberstam 13</w:t>
      </w:r>
      <w:r w:rsidRPr="002E19E5">
        <w:rPr>
          <w:rFonts w:asciiTheme="majorHAnsi" w:hAnsiTheme="majorHAnsi"/>
        </w:rPr>
        <w:t xml:space="preserve"> (Jack Halberstam, professor of English and Director of the Center for Feminist Research at USC, 2013, “The </w:t>
      </w:r>
      <w:proofErr w:type="spellStart"/>
      <w:r w:rsidRPr="002E19E5">
        <w:rPr>
          <w:rFonts w:asciiTheme="majorHAnsi" w:hAnsiTheme="majorHAnsi"/>
        </w:rPr>
        <w:t>Undercommons</w:t>
      </w:r>
      <w:proofErr w:type="spellEnd"/>
      <w:r w:rsidRPr="002E19E5">
        <w:rPr>
          <w:rFonts w:asciiTheme="majorHAnsi" w:hAnsiTheme="majorHAnsi"/>
        </w:rPr>
        <w:t xml:space="preserve">: Fugitive Planning and Black Study,” pp 5-9) </w:t>
      </w:r>
      <w:proofErr w:type="spellStart"/>
      <w:r w:rsidRPr="002E19E5">
        <w:rPr>
          <w:rFonts w:asciiTheme="majorHAnsi" w:hAnsiTheme="majorHAnsi"/>
        </w:rPr>
        <w:t>gz</w:t>
      </w:r>
      <w:proofErr w:type="spellEnd"/>
    </w:p>
    <w:p w14:paraId="6E23AC27" w14:textId="77777777" w:rsidR="00930696" w:rsidRPr="001220E9" w:rsidRDefault="00930696" w:rsidP="00930696">
      <w:pPr>
        <w:rPr>
          <w:rStyle w:val="Emphasis"/>
          <w:rFonts w:asciiTheme="majorHAnsi" w:hAnsiTheme="majorHAnsi"/>
          <w:color w:val="FF0000"/>
        </w:rPr>
      </w:pPr>
      <w:r w:rsidRPr="002E19E5">
        <w:rPr>
          <w:rStyle w:val="StyleUnderline"/>
          <w:rFonts w:asciiTheme="majorHAnsi" w:hAnsiTheme="majorHAnsi"/>
        </w:rPr>
        <w:t xml:space="preserve">If </w:t>
      </w:r>
      <w:r w:rsidRPr="00A92DA6">
        <w:rPr>
          <w:rStyle w:val="StyleUnderline"/>
          <w:rFonts w:asciiTheme="majorHAnsi" w:hAnsiTheme="majorHAnsi"/>
          <w:highlight w:val="green"/>
        </w:rPr>
        <w:t xml:space="preserve">we </w:t>
      </w:r>
      <w:r w:rsidRPr="00A92DA6">
        <w:rPr>
          <w:rStyle w:val="Emphasis"/>
          <w:rFonts w:asciiTheme="majorHAnsi" w:hAnsiTheme="majorHAnsi"/>
          <w:highlight w:val="green"/>
        </w:rPr>
        <w:t>do not seek to fix what has been broken</w:t>
      </w:r>
      <w:r w:rsidRPr="002E19E5">
        <w:rPr>
          <w:rStyle w:val="StyleUnderline"/>
          <w:rFonts w:asciiTheme="majorHAnsi" w:hAnsiTheme="majorHAnsi"/>
        </w:rPr>
        <w:t xml:space="preserve">, then what? How do </w:t>
      </w:r>
      <w:r w:rsidRPr="00A92DA6">
        <w:rPr>
          <w:rStyle w:val="StyleUnderline"/>
          <w:rFonts w:asciiTheme="majorHAnsi" w:hAnsiTheme="majorHAnsi"/>
          <w:highlight w:val="green"/>
        </w:rPr>
        <w:t xml:space="preserve">we resolve to </w:t>
      </w:r>
      <w:r w:rsidRPr="00A92DA6">
        <w:rPr>
          <w:rStyle w:val="Emphasis"/>
          <w:rFonts w:asciiTheme="majorHAnsi" w:hAnsiTheme="majorHAnsi"/>
          <w:highlight w:val="green"/>
        </w:rPr>
        <w:t>live with brokenness</w:t>
      </w:r>
      <w:r w:rsidRPr="002E19E5">
        <w:rPr>
          <w:rStyle w:val="StyleUnderline"/>
          <w:rFonts w:asciiTheme="majorHAnsi" w:hAnsiTheme="majorHAnsi"/>
        </w:rPr>
        <w:t>, with being broke, which is also what Moten and Harney call “</w:t>
      </w:r>
      <w:proofErr w:type="gramStart"/>
      <w:r w:rsidRPr="002E19E5">
        <w:rPr>
          <w:rStyle w:val="StyleUnderline"/>
          <w:rFonts w:asciiTheme="majorHAnsi" w:hAnsiTheme="majorHAnsi"/>
        </w:rPr>
        <w:t>debt</w:t>
      </w:r>
      <w:r w:rsidRPr="002E19E5">
        <w:rPr>
          <w:rFonts w:asciiTheme="majorHAnsi" w:hAnsiTheme="majorHAnsi"/>
          <w:sz w:val="16"/>
        </w:rPr>
        <w:t>.</w:t>
      </w:r>
      <w:proofErr w:type="gramEnd"/>
      <w:r w:rsidRPr="002E19E5">
        <w:rPr>
          <w:rFonts w:asciiTheme="majorHAnsi" w:hAnsiTheme="majorHAnsi"/>
          <w:sz w:val="16"/>
        </w:rPr>
        <w:t xml:space="preserve">” Well, given that debt is sometimes a history of giving, at other times a history of taking, at all times a history of capitalism and given that debt also signifies a promise of ownership but never delivers on that promise, we have to understand that debt is something that cannot be paid off. Debt, as Harney puts it, presumes a kind of individualized relation to a naturalized economy that is predicated upon exploitation. Can we have, he asks, another sense of what is owed that does not presume a nexus of activities like recognition and acknowledgement, payment and gratitude. </w:t>
      </w:r>
      <w:r w:rsidRPr="002E19E5">
        <w:rPr>
          <w:rStyle w:val="StyleUnderline"/>
          <w:rFonts w:asciiTheme="majorHAnsi" w:hAnsiTheme="majorHAnsi"/>
        </w:rPr>
        <w:t xml:space="preserve">Can debt “become a </w:t>
      </w:r>
      <w:r w:rsidRPr="002E19E5">
        <w:rPr>
          <w:rStyle w:val="Emphasis"/>
          <w:rFonts w:asciiTheme="majorHAnsi" w:hAnsiTheme="majorHAnsi"/>
        </w:rPr>
        <w:t>principle of elaboration”?</w:t>
      </w:r>
      <w:r w:rsidRPr="002E19E5">
        <w:rPr>
          <w:rFonts w:asciiTheme="majorHAnsi" w:hAnsiTheme="majorHAnsi"/>
          <w:sz w:val="16"/>
        </w:rPr>
        <w:t xml:space="preserve"> Moten links economic debt to the brokenness of being in the interview with </w:t>
      </w:r>
      <w:proofErr w:type="spellStart"/>
      <w:r w:rsidRPr="002E19E5">
        <w:rPr>
          <w:rFonts w:asciiTheme="majorHAnsi" w:hAnsiTheme="majorHAnsi"/>
          <w:sz w:val="16"/>
        </w:rPr>
        <w:t>Stevphen</w:t>
      </w:r>
      <w:proofErr w:type="spellEnd"/>
      <w:r w:rsidRPr="002E19E5">
        <w:rPr>
          <w:rFonts w:asciiTheme="majorHAnsi" w:hAnsiTheme="majorHAnsi"/>
          <w:sz w:val="16"/>
        </w:rPr>
        <w:t xml:space="preserve"> </w:t>
      </w:r>
      <w:proofErr w:type="spellStart"/>
      <w:r w:rsidRPr="002E19E5">
        <w:rPr>
          <w:rFonts w:asciiTheme="majorHAnsi" w:hAnsiTheme="majorHAnsi"/>
          <w:sz w:val="16"/>
        </w:rPr>
        <w:t>Shukaitis</w:t>
      </w:r>
      <w:proofErr w:type="spellEnd"/>
      <w:r w:rsidRPr="002E19E5">
        <w:rPr>
          <w:rFonts w:asciiTheme="majorHAnsi" w:hAnsiTheme="majorHAnsi"/>
          <w:sz w:val="16"/>
        </w:rPr>
        <w:t xml:space="preserve">; he acknowledges that some debts should be paid, and that much is owed especially to black people by white people, and yet, he says: “I also know that </w:t>
      </w:r>
      <w:r w:rsidRPr="00A92DA6">
        <w:rPr>
          <w:rStyle w:val="StyleUnderline"/>
          <w:rFonts w:asciiTheme="majorHAnsi" w:hAnsiTheme="majorHAnsi"/>
          <w:highlight w:val="green"/>
        </w:rPr>
        <w:t>what it is that is supposed to be repaired is irreparable</w:t>
      </w:r>
      <w:r w:rsidRPr="002E19E5">
        <w:rPr>
          <w:rStyle w:val="StyleUnderline"/>
          <w:rFonts w:asciiTheme="majorHAnsi" w:hAnsiTheme="majorHAnsi"/>
        </w:rPr>
        <w:t xml:space="preserve">. </w:t>
      </w:r>
      <w:r w:rsidRPr="002E19E5">
        <w:rPr>
          <w:rStyle w:val="Emphasis"/>
          <w:rFonts w:asciiTheme="majorHAnsi" w:hAnsiTheme="majorHAnsi"/>
        </w:rPr>
        <w:t>It can’t be repaired</w:t>
      </w:r>
      <w:r w:rsidRPr="002E19E5">
        <w:rPr>
          <w:rStyle w:val="StyleUnderline"/>
          <w:rFonts w:asciiTheme="majorHAnsi" w:hAnsiTheme="majorHAnsi"/>
        </w:rPr>
        <w:t xml:space="preserve">. </w:t>
      </w:r>
      <w:r w:rsidRPr="00A92DA6">
        <w:rPr>
          <w:rStyle w:val="StyleUnderline"/>
          <w:rFonts w:asciiTheme="majorHAnsi" w:hAnsiTheme="majorHAnsi"/>
          <w:highlight w:val="green"/>
        </w:rPr>
        <w:t xml:space="preserve">The only thing we can do is </w:t>
      </w:r>
      <w:r w:rsidRPr="00A92DA6">
        <w:rPr>
          <w:rStyle w:val="Emphasis"/>
          <w:rFonts w:asciiTheme="majorHAnsi" w:hAnsiTheme="majorHAnsi"/>
          <w:highlight w:val="green"/>
        </w:rPr>
        <w:t>tear this shit down completely and build something new</w:t>
      </w:r>
      <w:r w:rsidRPr="00A92DA6">
        <w:rPr>
          <w:rFonts w:asciiTheme="majorHAnsi" w:hAnsiTheme="majorHAnsi"/>
          <w:sz w:val="16"/>
          <w:highlight w:val="green"/>
        </w:rPr>
        <w:t xml:space="preserve">.” </w:t>
      </w:r>
      <w:r w:rsidRPr="00A92DA6">
        <w:rPr>
          <w:rStyle w:val="StyleUnderline"/>
          <w:rFonts w:asciiTheme="majorHAnsi" w:hAnsiTheme="majorHAnsi"/>
          <w:highlight w:val="green"/>
        </w:rPr>
        <w:t xml:space="preserve">The </w:t>
      </w:r>
      <w:proofErr w:type="spellStart"/>
      <w:r w:rsidRPr="00A92DA6">
        <w:rPr>
          <w:rStyle w:val="StyleUnderline"/>
          <w:rFonts w:asciiTheme="majorHAnsi" w:hAnsiTheme="majorHAnsi"/>
          <w:highlight w:val="green"/>
        </w:rPr>
        <w:t>undercommons</w:t>
      </w:r>
      <w:proofErr w:type="spellEnd"/>
      <w:r w:rsidRPr="00A92DA6">
        <w:rPr>
          <w:rStyle w:val="StyleUnderline"/>
          <w:rFonts w:asciiTheme="majorHAnsi" w:hAnsiTheme="majorHAnsi"/>
          <w:highlight w:val="green"/>
        </w:rPr>
        <w:t xml:space="preserve"> do </w:t>
      </w:r>
      <w:r w:rsidRPr="00A92DA6">
        <w:rPr>
          <w:rStyle w:val="Emphasis"/>
          <w:rFonts w:asciiTheme="majorHAnsi" w:hAnsiTheme="majorHAnsi"/>
          <w:highlight w:val="green"/>
        </w:rPr>
        <w:t>not come to pay their debts</w:t>
      </w:r>
      <w:r w:rsidRPr="002E19E5">
        <w:rPr>
          <w:rStyle w:val="Emphasis"/>
          <w:rFonts w:asciiTheme="majorHAnsi" w:hAnsiTheme="majorHAnsi"/>
        </w:rPr>
        <w:t>, to repair what has been broken, to fix what has come undone</w:t>
      </w:r>
      <w:r w:rsidRPr="002E19E5">
        <w:rPr>
          <w:rStyle w:val="StyleUnderline"/>
          <w:rFonts w:asciiTheme="majorHAnsi" w:hAnsiTheme="majorHAnsi"/>
        </w:rPr>
        <w:t xml:space="preserve">. If you want to know what the </w:t>
      </w:r>
      <w:proofErr w:type="spellStart"/>
      <w:r w:rsidRPr="002E19E5">
        <w:rPr>
          <w:rStyle w:val="StyleUnderline"/>
          <w:rFonts w:asciiTheme="majorHAnsi" w:hAnsiTheme="majorHAnsi"/>
        </w:rPr>
        <w:t>undercommons</w:t>
      </w:r>
      <w:proofErr w:type="spellEnd"/>
      <w:r w:rsidRPr="002E19E5">
        <w:rPr>
          <w:rStyle w:val="StyleUnderline"/>
          <w:rFonts w:asciiTheme="majorHAnsi" w:hAnsiTheme="majorHAnsi"/>
        </w:rPr>
        <w:t xml:space="preserve"> wants, what</w:t>
      </w:r>
      <w:r w:rsidRPr="002E19E5">
        <w:rPr>
          <w:rFonts w:asciiTheme="majorHAnsi" w:hAnsiTheme="majorHAnsi"/>
          <w:sz w:val="16"/>
        </w:rPr>
        <w:t xml:space="preserve"> Moten and Harney want, what </w:t>
      </w:r>
      <w:r w:rsidRPr="00A92DA6">
        <w:rPr>
          <w:rStyle w:val="StyleUnderline"/>
          <w:rFonts w:asciiTheme="majorHAnsi" w:hAnsiTheme="majorHAnsi"/>
          <w:highlight w:val="green"/>
        </w:rPr>
        <w:t>black people, indigenous peoples, queers and poor people</w:t>
      </w:r>
      <w:r w:rsidRPr="002E19E5">
        <w:rPr>
          <w:rStyle w:val="StyleUnderline"/>
          <w:rFonts w:asciiTheme="majorHAnsi" w:hAnsiTheme="majorHAnsi"/>
        </w:rPr>
        <w:t xml:space="preserve"> want</w:t>
      </w:r>
      <w:r w:rsidRPr="002E19E5">
        <w:rPr>
          <w:rFonts w:asciiTheme="majorHAnsi" w:hAnsiTheme="majorHAnsi"/>
          <w:sz w:val="16"/>
        </w:rPr>
        <w:t xml:space="preserve">, what we (the “we” who cohabit in the space of the </w:t>
      </w:r>
      <w:proofErr w:type="spellStart"/>
      <w:r w:rsidRPr="002E19E5">
        <w:rPr>
          <w:rFonts w:asciiTheme="majorHAnsi" w:hAnsiTheme="majorHAnsi"/>
          <w:sz w:val="16"/>
        </w:rPr>
        <w:t>undercommons</w:t>
      </w:r>
      <w:proofErr w:type="spellEnd"/>
      <w:r w:rsidRPr="002E19E5">
        <w:rPr>
          <w:rFonts w:asciiTheme="majorHAnsi" w:hAnsiTheme="majorHAnsi"/>
          <w:sz w:val="16"/>
        </w:rPr>
        <w:t xml:space="preserve">) want, </w:t>
      </w:r>
      <w:r w:rsidRPr="002E19E5">
        <w:rPr>
          <w:rStyle w:val="StyleUnderline"/>
          <w:rFonts w:asciiTheme="majorHAnsi" w:hAnsiTheme="majorHAnsi"/>
        </w:rPr>
        <w:t xml:space="preserve">it is this – we </w:t>
      </w:r>
      <w:r w:rsidRPr="00A92DA6">
        <w:rPr>
          <w:rStyle w:val="Emphasis"/>
          <w:rFonts w:asciiTheme="majorHAnsi" w:hAnsiTheme="majorHAnsi"/>
          <w:highlight w:val="green"/>
        </w:rPr>
        <w:t>cannot be satisfied with</w:t>
      </w:r>
      <w:r w:rsidRPr="002E19E5">
        <w:rPr>
          <w:rStyle w:val="Emphasis"/>
          <w:rFonts w:asciiTheme="majorHAnsi" w:hAnsiTheme="majorHAnsi"/>
        </w:rPr>
        <w:t xml:space="preserve"> the </w:t>
      </w:r>
      <w:r w:rsidRPr="00A92DA6">
        <w:rPr>
          <w:rStyle w:val="Emphasis"/>
          <w:rFonts w:asciiTheme="majorHAnsi" w:hAnsiTheme="majorHAnsi"/>
          <w:highlight w:val="green"/>
        </w:rPr>
        <w:t>recognition</w:t>
      </w:r>
      <w:r w:rsidRPr="002E19E5">
        <w:rPr>
          <w:rStyle w:val="Emphasis"/>
          <w:rFonts w:asciiTheme="majorHAnsi" w:hAnsiTheme="majorHAnsi"/>
        </w:rPr>
        <w:t xml:space="preserve"> and acknowledgement </w:t>
      </w:r>
      <w:r w:rsidRPr="00A92DA6">
        <w:rPr>
          <w:rStyle w:val="Emphasis"/>
          <w:rFonts w:asciiTheme="majorHAnsi" w:hAnsiTheme="majorHAnsi"/>
          <w:highlight w:val="green"/>
        </w:rPr>
        <w:t>generated by the very system</w:t>
      </w:r>
      <w:r w:rsidRPr="00A92DA6">
        <w:rPr>
          <w:rStyle w:val="StyleUnderline"/>
          <w:rFonts w:asciiTheme="majorHAnsi" w:hAnsiTheme="majorHAnsi"/>
          <w:highlight w:val="green"/>
        </w:rPr>
        <w:t xml:space="preserve"> that denies</w:t>
      </w:r>
      <w:r w:rsidRPr="002E19E5">
        <w:rPr>
          <w:rStyle w:val="StyleUnderline"/>
          <w:rFonts w:asciiTheme="majorHAnsi" w:hAnsiTheme="majorHAnsi"/>
        </w:rPr>
        <w:t xml:space="preserve"> a) </w:t>
      </w:r>
      <w:r w:rsidRPr="00A92DA6">
        <w:rPr>
          <w:rStyle w:val="StyleUnderline"/>
          <w:rFonts w:asciiTheme="majorHAnsi" w:hAnsiTheme="majorHAnsi"/>
          <w:highlight w:val="green"/>
        </w:rPr>
        <w:t>that anything was ever broken and</w:t>
      </w:r>
      <w:r w:rsidRPr="002E19E5">
        <w:rPr>
          <w:rStyle w:val="StyleUnderline"/>
          <w:rFonts w:asciiTheme="majorHAnsi" w:hAnsiTheme="majorHAnsi"/>
        </w:rPr>
        <w:t xml:space="preserve"> b) </w:t>
      </w:r>
      <w:r w:rsidRPr="00A92DA6">
        <w:rPr>
          <w:rStyle w:val="StyleUnderline"/>
          <w:rFonts w:asciiTheme="majorHAnsi" w:hAnsiTheme="majorHAnsi"/>
          <w:highlight w:val="green"/>
        </w:rPr>
        <w:t>that we deserved to be</w:t>
      </w:r>
      <w:r w:rsidRPr="002E19E5">
        <w:rPr>
          <w:rStyle w:val="StyleUnderline"/>
          <w:rFonts w:asciiTheme="majorHAnsi" w:hAnsiTheme="majorHAnsi"/>
        </w:rPr>
        <w:t xml:space="preserve"> </w:t>
      </w:r>
      <w:r w:rsidRPr="00A92DA6">
        <w:rPr>
          <w:rStyle w:val="StyleUnderline"/>
          <w:rFonts w:asciiTheme="majorHAnsi" w:hAnsiTheme="majorHAnsi"/>
        </w:rPr>
        <w:t>the</w:t>
      </w:r>
      <w:r w:rsidRPr="002E19E5">
        <w:rPr>
          <w:rStyle w:val="StyleUnderline"/>
          <w:rFonts w:asciiTheme="majorHAnsi" w:hAnsiTheme="majorHAnsi"/>
        </w:rPr>
        <w:t xml:space="preserve"> </w:t>
      </w:r>
      <w:r w:rsidRPr="00A92DA6">
        <w:rPr>
          <w:rStyle w:val="StyleUnderline"/>
          <w:rFonts w:asciiTheme="majorHAnsi" w:hAnsiTheme="majorHAnsi"/>
          <w:highlight w:val="green"/>
        </w:rPr>
        <w:t>broken</w:t>
      </w:r>
      <w:r w:rsidRPr="002E19E5">
        <w:rPr>
          <w:rStyle w:val="StyleUnderline"/>
          <w:rFonts w:asciiTheme="majorHAnsi" w:hAnsiTheme="majorHAnsi"/>
        </w:rPr>
        <w:t xml:space="preserve"> part; </w:t>
      </w:r>
      <w:r w:rsidRPr="00A92DA6">
        <w:rPr>
          <w:rStyle w:val="StyleUnderline"/>
          <w:rFonts w:asciiTheme="majorHAnsi" w:hAnsiTheme="majorHAnsi"/>
          <w:highlight w:val="green"/>
        </w:rPr>
        <w:t xml:space="preserve">so we </w:t>
      </w:r>
      <w:r w:rsidRPr="00A92DA6">
        <w:rPr>
          <w:rStyle w:val="Emphasis"/>
          <w:rFonts w:asciiTheme="majorHAnsi" w:hAnsiTheme="majorHAnsi"/>
          <w:highlight w:val="green"/>
        </w:rPr>
        <w:t>refuse to ask for recognition</w:t>
      </w:r>
      <w:r w:rsidRPr="002E19E5">
        <w:rPr>
          <w:rStyle w:val="StyleUnderline"/>
          <w:rFonts w:asciiTheme="majorHAnsi" w:hAnsiTheme="majorHAnsi"/>
        </w:rPr>
        <w:t xml:space="preserve"> and instead we want to </w:t>
      </w:r>
      <w:r w:rsidRPr="002E19E5">
        <w:rPr>
          <w:rStyle w:val="Emphasis"/>
          <w:rFonts w:asciiTheme="majorHAnsi" w:hAnsiTheme="majorHAnsi"/>
        </w:rPr>
        <w:t>take apart, dismantle, tear down the structure</w:t>
      </w:r>
      <w:r w:rsidRPr="002E19E5">
        <w:rPr>
          <w:rStyle w:val="StyleUnderline"/>
          <w:rFonts w:asciiTheme="majorHAnsi" w:hAnsiTheme="majorHAnsi"/>
        </w:rPr>
        <w:t xml:space="preserve"> that, right now, limits our ability to find each other, to see beyond it and to access the places that we know lie outside its walls. </w:t>
      </w:r>
      <w:r w:rsidRPr="00E01A21">
        <w:rPr>
          <w:rStyle w:val="Emphasis"/>
          <w:rFonts w:asciiTheme="majorHAnsi" w:hAnsiTheme="majorHAnsi"/>
          <w:highlight w:val="green"/>
        </w:rPr>
        <w:t>We cannot say what new structures will replace the ones we live with</w:t>
      </w:r>
      <w:r w:rsidRPr="002E19E5">
        <w:rPr>
          <w:rStyle w:val="StyleUnderline"/>
          <w:rFonts w:asciiTheme="majorHAnsi" w:hAnsiTheme="majorHAnsi"/>
        </w:rPr>
        <w:t xml:space="preserve"> yet, </w:t>
      </w:r>
      <w:r w:rsidRPr="00E01A21">
        <w:rPr>
          <w:rStyle w:val="StyleUnderline"/>
          <w:rFonts w:asciiTheme="majorHAnsi" w:hAnsiTheme="majorHAnsi"/>
          <w:highlight w:val="green"/>
        </w:rPr>
        <w:t xml:space="preserve">because </w:t>
      </w:r>
      <w:r w:rsidRPr="008C0728">
        <w:rPr>
          <w:rStyle w:val="StyleUnderline"/>
          <w:rFonts w:asciiTheme="majorHAnsi" w:hAnsiTheme="majorHAnsi"/>
          <w:highlight w:val="green"/>
        </w:rPr>
        <w:t xml:space="preserve">once we have torn shit down, we will inevitably </w:t>
      </w:r>
      <w:r w:rsidRPr="008C0728">
        <w:rPr>
          <w:rStyle w:val="Emphasis"/>
          <w:rFonts w:asciiTheme="majorHAnsi" w:hAnsiTheme="majorHAnsi"/>
          <w:highlight w:val="green"/>
        </w:rPr>
        <w:t xml:space="preserve">see more and </w:t>
      </w:r>
      <w:r w:rsidRPr="002E19E5">
        <w:rPr>
          <w:rStyle w:val="Emphasis"/>
          <w:rFonts w:asciiTheme="majorHAnsi" w:hAnsiTheme="majorHAnsi"/>
        </w:rPr>
        <w:t>see differently</w:t>
      </w:r>
      <w:r w:rsidRPr="002E19E5">
        <w:rPr>
          <w:rStyle w:val="StyleUnderline"/>
          <w:rFonts w:asciiTheme="majorHAnsi" w:hAnsiTheme="majorHAnsi"/>
        </w:rPr>
        <w:t xml:space="preserve"> and </w:t>
      </w:r>
      <w:r w:rsidRPr="008C0728">
        <w:rPr>
          <w:rStyle w:val="StyleUnderline"/>
          <w:rFonts w:asciiTheme="majorHAnsi" w:hAnsiTheme="majorHAnsi"/>
          <w:highlight w:val="green"/>
        </w:rPr>
        <w:t>feel a new sense of</w:t>
      </w:r>
      <w:r w:rsidRPr="002E19E5">
        <w:rPr>
          <w:rStyle w:val="StyleUnderline"/>
          <w:rFonts w:asciiTheme="majorHAnsi" w:hAnsiTheme="majorHAnsi"/>
        </w:rPr>
        <w:t xml:space="preserve"> wanting and being and </w:t>
      </w:r>
      <w:r w:rsidRPr="008C0728">
        <w:rPr>
          <w:rStyle w:val="StyleUnderline"/>
          <w:rFonts w:asciiTheme="majorHAnsi" w:hAnsiTheme="majorHAnsi"/>
          <w:highlight w:val="green"/>
        </w:rPr>
        <w:t>becoming</w:t>
      </w:r>
      <w:r w:rsidRPr="002E19E5">
        <w:rPr>
          <w:rFonts w:asciiTheme="majorHAnsi" w:hAnsiTheme="majorHAnsi"/>
          <w:sz w:val="16"/>
        </w:rPr>
        <w:t xml:space="preserve">. What we want after “the break” will be different from what we think we want before the break and both are necessarily different from the desire that issues from being in the break. Let’s come at this by another path. </w:t>
      </w:r>
      <w:r w:rsidRPr="008C0728">
        <w:rPr>
          <w:rStyle w:val="StyleUnderline"/>
          <w:rFonts w:asciiTheme="majorHAnsi" w:hAnsiTheme="majorHAnsi"/>
          <w:highlight w:val="green"/>
        </w:rPr>
        <w:t>In</w:t>
      </w:r>
      <w:r w:rsidRPr="002E19E5">
        <w:rPr>
          <w:rStyle w:val="StyleUnderline"/>
          <w:rFonts w:asciiTheme="majorHAnsi" w:hAnsiTheme="majorHAnsi"/>
        </w:rPr>
        <w:t xml:space="preserve"> the melancholic and visionary 2009 film version of Maurice </w:t>
      </w:r>
      <w:proofErr w:type="spellStart"/>
      <w:r w:rsidRPr="008C0728">
        <w:rPr>
          <w:rStyle w:val="StyleUnderline"/>
          <w:rFonts w:asciiTheme="majorHAnsi" w:hAnsiTheme="majorHAnsi"/>
        </w:rPr>
        <w:t>Sandak’s</w:t>
      </w:r>
      <w:proofErr w:type="spellEnd"/>
      <w:r w:rsidRPr="008C0728">
        <w:rPr>
          <w:rStyle w:val="StyleUnderline"/>
          <w:rFonts w:asciiTheme="majorHAnsi" w:hAnsiTheme="majorHAnsi"/>
        </w:rPr>
        <w:t xml:space="preserve"> </w:t>
      </w:r>
      <w:r w:rsidRPr="008C0728">
        <w:rPr>
          <w:rStyle w:val="StyleUnderline"/>
          <w:rFonts w:asciiTheme="majorHAnsi" w:hAnsiTheme="majorHAnsi"/>
          <w:highlight w:val="green"/>
        </w:rPr>
        <w:t xml:space="preserve">Where </w:t>
      </w:r>
      <w:proofErr w:type="gramStart"/>
      <w:r w:rsidRPr="008C0728">
        <w:rPr>
          <w:rStyle w:val="StyleUnderline"/>
          <w:rFonts w:asciiTheme="majorHAnsi" w:hAnsiTheme="majorHAnsi"/>
          <w:highlight w:val="green"/>
        </w:rPr>
        <w:t>The</w:t>
      </w:r>
      <w:proofErr w:type="gramEnd"/>
      <w:r w:rsidRPr="008C0728">
        <w:rPr>
          <w:rStyle w:val="StyleUnderline"/>
          <w:rFonts w:asciiTheme="majorHAnsi" w:hAnsiTheme="majorHAnsi"/>
          <w:highlight w:val="green"/>
        </w:rPr>
        <w:t xml:space="preserve"> Wild Things Are</w:t>
      </w:r>
      <w:r w:rsidRPr="002E19E5">
        <w:rPr>
          <w:rFonts w:asciiTheme="majorHAnsi" w:hAnsiTheme="majorHAnsi"/>
          <w:sz w:val="16"/>
        </w:rPr>
        <w:t xml:space="preserve"> (1963), Max, the small seeker who leaves his room, his home, his family to find the wild beyond, finds a world of lost and lonely beasts and they promptly make him their king. Max is the first king the wild things have had whom they did not eat and who did not, in turn, try to eat them; and the beasts are the first grown things that Max has met who want his opinion, his judgment, his rule. </w:t>
      </w:r>
      <w:r w:rsidRPr="002E19E5">
        <w:rPr>
          <w:rStyle w:val="StyleUnderline"/>
          <w:rFonts w:asciiTheme="majorHAnsi" w:hAnsiTheme="majorHAnsi"/>
        </w:rPr>
        <w:t>Max’s power is that he is small while they are big; he promises the beasts that he has no plans to eat them and this is more than anyone has ever promised them. He promises that he will find ways through and around and will “slip through cracks” and re-crack the cracks if they fill up</w:t>
      </w:r>
      <w:r w:rsidRPr="002E19E5">
        <w:rPr>
          <w:rFonts w:asciiTheme="majorHAnsi" w:hAnsiTheme="majorHAnsi"/>
          <w:sz w:val="16"/>
        </w:rPr>
        <w:t xml:space="preserve">. He promises to keep sadness at bay and to make a world with the wild creatures that “roared their terrible roars and gnashed their terrible teeth and rolled their terrible eyes and showed their terrible claws.” </w:t>
      </w:r>
      <w:r w:rsidRPr="008C0728">
        <w:rPr>
          <w:rStyle w:val="StyleUnderline"/>
          <w:rFonts w:asciiTheme="majorHAnsi" w:hAnsiTheme="majorHAnsi"/>
          <w:highlight w:val="green"/>
        </w:rPr>
        <w:t>That Max fails to make the wild things happy or</w:t>
      </w:r>
      <w:r w:rsidRPr="002E19E5">
        <w:rPr>
          <w:rStyle w:val="StyleUnderline"/>
          <w:rFonts w:asciiTheme="majorHAnsi" w:hAnsiTheme="majorHAnsi"/>
        </w:rPr>
        <w:t xml:space="preserve"> to </w:t>
      </w:r>
      <w:r w:rsidRPr="008C0728">
        <w:rPr>
          <w:rStyle w:val="StyleUnderline"/>
          <w:rFonts w:asciiTheme="majorHAnsi" w:hAnsiTheme="majorHAnsi"/>
          <w:highlight w:val="green"/>
        </w:rPr>
        <w:t>save them</w:t>
      </w:r>
      <w:r w:rsidRPr="002E19E5">
        <w:rPr>
          <w:rStyle w:val="StyleUnderline"/>
          <w:rFonts w:asciiTheme="majorHAnsi" w:hAnsiTheme="majorHAnsi"/>
        </w:rPr>
        <w:t xml:space="preserve"> or to make a world with </w:t>
      </w:r>
      <w:r w:rsidRPr="008C0728">
        <w:rPr>
          <w:rStyle w:val="StyleUnderline"/>
          <w:rFonts w:asciiTheme="majorHAnsi" w:hAnsiTheme="majorHAnsi"/>
          <w:highlight w:val="green"/>
        </w:rPr>
        <w:t xml:space="preserve">them </w:t>
      </w:r>
      <w:r w:rsidRPr="008C0728">
        <w:rPr>
          <w:rStyle w:val="Emphasis"/>
          <w:rFonts w:asciiTheme="majorHAnsi" w:hAnsiTheme="majorHAnsi"/>
          <w:highlight w:val="green"/>
        </w:rPr>
        <w:t>is less important</w:t>
      </w:r>
      <w:r w:rsidRPr="008C0728">
        <w:rPr>
          <w:rStyle w:val="StyleUnderline"/>
          <w:rFonts w:asciiTheme="majorHAnsi" w:hAnsiTheme="majorHAnsi"/>
          <w:highlight w:val="green"/>
        </w:rPr>
        <w:t xml:space="preserve"> than</w:t>
      </w:r>
      <w:r w:rsidRPr="002E19E5">
        <w:rPr>
          <w:rStyle w:val="StyleUnderline"/>
          <w:rFonts w:asciiTheme="majorHAnsi" w:hAnsiTheme="majorHAnsi"/>
        </w:rPr>
        <w:t xml:space="preserve"> the fact </w:t>
      </w:r>
      <w:r w:rsidRPr="008C0728">
        <w:rPr>
          <w:rStyle w:val="StyleUnderline"/>
          <w:rFonts w:asciiTheme="majorHAnsi" w:hAnsiTheme="majorHAnsi"/>
          <w:highlight w:val="green"/>
        </w:rPr>
        <w:t>that</w:t>
      </w:r>
      <w:r w:rsidRPr="002E19E5">
        <w:rPr>
          <w:rStyle w:val="StyleUnderline"/>
          <w:rFonts w:asciiTheme="majorHAnsi" w:hAnsiTheme="majorHAnsi"/>
        </w:rPr>
        <w:t xml:space="preserve"> </w:t>
      </w:r>
      <w:r w:rsidRPr="002E19E5">
        <w:rPr>
          <w:rStyle w:val="Emphasis"/>
          <w:rFonts w:asciiTheme="majorHAnsi" w:hAnsiTheme="majorHAnsi"/>
        </w:rPr>
        <w:t xml:space="preserve">he found them </w:t>
      </w:r>
      <w:r w:rsidRPr="008C0728">
        <w:rPr>
          <w:rStyle w:val="Emphasis"/>
          <w:rFonts w:asciiTheme="majorHAnsi" w:hAnsiTheme="majorHAnsi"/>
        </w:rPr>
        <w:t xml:space="preserve">and </w:t>
      </w:r>
      <w:r w:rsidRPr="008C0728">
        <w:rPr>
          <w:rStyle w:val="Emphasis"/>
          <w:rFonts w:asciiTheme="majorHAnsi" w:hAnsiTheme="majorHAnsi"/>
          <w:highlight w:val="green"/>
        </w:rPr>
        <w:t xml:space="preserve">he recognized in them the end of </w:t>
      </w:r>
      <w:r w:rsidRPr="008C0728">
        <w:rPr>
          <w:rStyle w:val="Emphasis"/>
          <w:rFonts w:asciiTheme="majorHAnsi" w:hAnsiTheme="majorHAnsi"/>
          <w:highlight w:val="green"/>
        </w:rPr>
        <w:lastRenderedPageBreak/>
        <w:t>something</w:t>
      </w:r>
      <w:r w:rsidRPr="002E19E5">
        <w:rPr>
          <w:rStyle w:val="Emphasis"/>
          <w:rFonts w:asciiTheme="majorHAnsi" w:hAnsiTheme="majorHAnsi"/>
        </w:rPr>
        <w:t xml:space="preserve"> and potentially the path to an alternative to his world</w:t>
      </w:r>
      <w:r w:rsidRPr="002E19E5">
        <w:rPr>
          <w:rFonts w:asciiTheme="majorHAnsi" w:hAnsiTheme="majorHAnsi"/>
          <w:sz w:val="16"/>
        </w:rPr>
        <w:t xml:space="preserve">. </w:t>
      </w:r>
      <w:r w:rsidRPr="002E19E5">
        <w:rPr>
          <w:rStyle w:val="StyleUnderline"/>
          <w:rFonts w:asciiTheme="majorHAnsi" w:hAnsiTheme="majorHAnsi"/>
        </w:rPr>
        <w:t xml:space="preserve">The wild things were not the utopian creatures of fairy tales, </w:t>
      </w:r>
      <w:r w:rsidRPr="006725C0">
        <w:rPr>
          <w:rStyle w:val="StyleUnderline"/>
          <w:rFonts w:asciiTheme="majorHAnsi" w:hAnsiTheme="majorHAnsi"/>
          <w:highlight w:val="green"/>
        </w:rPr>
        <w:t xml:space="preserve">they were the </w:t>
      </w:r>
      <w:r w:rsidRPr="006725C0">
        <w:rPr>
          <w:rStyle w:val="Emphasis"/>
          <w:rFonts w:asciiTheme="majorHAnsi" w:hAnsiTheme="majorHAnsi"/>
          <w:highlight w:val="green"/>
        </w:rPr>
        <w:t>rejected and lost subjects of the world</w:t>
      </w:r>
      <w:r w:rsidRPr="002E19E5">
        <w:rPr>
          <w:rFonts w:asciiTheme="majorHAnsi" w:hAnsiTheme="majorHAnsi"/>
          <w:sz w:val="16"/>
        </w:rPr>
        <w:t xml:space="preserve"> Max had left behind and, because he shuttles between the Oedipal land where his mother rules and the ruined world of the wild, he knows the parameters of the real – </w:t>
      </w:r>
      <w:r w:rsidRPr="002E19E5">
        <w:rPr>
          <w:rStyle w:val="StyleUnderline"/>
          <w:rFonts w:asciiTheme="majorHAnsi" w:hAnsiTheme="majorHAnsi"/>
        </w:rPr>
        <w:t xml:space="preserve">he sees what is included and what is left out and </w:t>
      </w:r>
      <w:r w:rsidRPr="006725C0">
        <w:rPr>
          <w:rStyle w:val="StyleUnderline"/>
          <w:rFonts w:asciiTheme="majorHAnsi" w:hAnsiTheme="majorHAnsi"/>
          <w:highlight w:val="green"/>
        </w:rPr>
        <w:t>he is</w:t>
      </w:r>
      <w:r w:rsidRPr="002E19E5">
        <w:rPr>
          <w:rStyle w:val="StyleUnderline"/>
          <w:rFonts w:asciiTheme="majorHAnsi" w:hAnsiTheme="majorHAnsi"/>
        </w:rPr>
        <w:t xml:space="preserve"> now </w:t>
      </w:r>
      <w:r w:rsidRPr="006725C0">
        <w:rPr>
          <w:rStyle w:val="StyleUnderline"/>
          <w:rFonts w:asciiTheme="majorHAnsi" w:hAnsiTheme="majorHAnsi"/>
          <w:highlight w:val="green"/>
        </w:rPr>
        <w:t xml:space="preserve">able to </w:t>
      </w:r>
      <w:r w:rsidRPr="006725C0">
        <w:rPr>
          <w:rStyle w:val="Emphasis"/>
          <w:rFonts w:asciiTheme="majorHAnsi" w:hAnsiTheme="majorHAnsi"/>
          <w:highlight w:val="green"/>
        </w:rPr>
        <w:t>set sail for another place</w:t>
      </w:r>
      <w:r w:rsidRPr="002E19E5">
        <w:rPr>
          <w:rStyle w:val="StyleUnderline"/>
          <w:rFonts w:asciiTheme="majorHAnsi" w:hAnsiTheme="majorHAnsi"/>
        </w:rPr>
        <w:t>, a place that is neither the home he left nor the home to which he wants to return</w:t>
      </w:r>
      <w:r w:rsidRPr="002E19E5">
        <w:rPr>
          <w:rFonts w:asciiTheme="majorHAnsi" w:hAnsiTheme="majorHAnsi"/>
          <w:sz w:val="16"/>
        </w:rPr>
        <w:t xml:space="preserve">. </w:t>
      </w:r>
      <w:r w:rsidRPr="006725C0">
        <w:rPr>
          <w:rStyle w:val="StyleUnderline"/>
          <w:rFonts w:asciiTheme="majorHAnsi" w:hAnsiTheme="majorHAnsi"/>
          <w:highlight w:val="green"/>
        </w:rPr>
        <w:t>Moten and Harney want to gesture to</w:t>
      </w:r>
      <w:r w:rsidRPr="002E19E5">
        <w:rPr>
          <w:rStyle w:val="StyleUnderline"/>
          <w:rFonts w:asciiTheme="majorHAnsi" w:hAnsiTheme="majorHAnsi"/>
        </w:rPr>
        <w:t xml:space="preserve"> another place, a wild place that is not simply the </w:t>
      </w:r>
      <w:proofErr w:type="gramStart"/>
      <w:r w:rsidRPr="002E19E5">
        <w:rPr>
          <w:rStyle w:val="StyleUnderline"/>
          <w:rFonts w:asciiTheme="majorHAnsi" w:hAnsiTheme="majorHAnsi"/>
        </w:rPr>
        <w:t>left over</w:t>
      </w:r>
      <w:proofErr w:type="gramEnd"/>
      <w:r w:rsidRPr="002E19E5">
        <w:rPr>
          <w:rStyle w:val="StyleUnderline"/>
          <w:rFonts w:asciiTheme="majorHAnsi" w:hAnsiTheme="majorHAnsi"/>
        </w:rPr>
        <w:t xml:space="preserve"> space that limns real and regulated zones of polite society; rather, it is </w:t>
      </w:r>
      <w:r w:rsidRPr="006725C0">
        <w:rPr>
          <w:rStyle w:val="Emphasis"/>
          <w:rFonts w:asciiTheme="majorHAnsi" w:hAnsiTheme="majorHAnsi"/>
          <w:highlight w:val="green"/>
        </w:rPr>
        <w:t>a wild place that continuously produces its own unregulated wildness</w:t>
      </w:r>
      <w:r w:rsidRPr="006725C0">
        <w:rPr>
          <w:rFonts w:asciiTheme="majorHAnsi" w:hAnsiTheme="majorHAnsi"/>
          <w:sz w:val="16"/>
          <w:highlight w:val="green"/>
        </w:rPr>
        <w:t>.</w:t>
      </w:r>
      <w:r w:rsidRPr="002E19E5">
        <w:rPr>
          <w:rFonts w:asciiTheme="majorHAnsi" w:hAnsiTheme="majorHAnsi"/>
          <w:sz w:val="16"/>
        </w:rPr>
        <w:t xml:space="preserve"> </w:t>
      </w:r>
      <w:r w:rsidRPr="002E19E5">
        <w:rPr>
          <w:rStyle w:val="StyleUnderline"/>
          <w:rFonts w:asciiTheme="majorHAnsi" w:hAnsiTheme="majorHAnsi"/>
        </w:rPr>
        <w:t xml:space="preserve">The zone we enter through Moten and Harney is </w:t>
      </w:r>
      <w:r w:rsidRPr="002E19E5">
        <w:rPr>
          <w:rStyle w:val="Emphasis"/>
          <w:rFonts w:asciiTheme="majorHAnsi" w:hAnsiTheme="majorHAnsi"/>
        </w:rPr>
        <w:t>ongoing and exists in the present</w:t>
      </w:r>
      <w:r w:rsidRPr="002E19E5">
        <w:rPr>
          <w:rStyle w:val="StyleUnderline"/>
          <w:rFonts w:asciiTheme="majorHAnsi" w:hAnsiTheme="majorHAnsi"/>
        </w:rPr>
        <w:t xml:space="preserve"> and, as Harney puts it, “some kind of </w:t>
      </w:r>
      <w:r w:rsidRPr="002E19E5">
        <w:rPr>
          <w:rStyle w:val="Emphasis"/>
          <w:rFonts w:asciiTheme="majorHAnsi" w:hAnsiTheme="majorHAnsi"/>
        </w:rPr>
        <w:t>demand was already being enacted, fulfilled in the call itself</w:t>
      </w:r>
      <w:r w:rsidRPr="002E19E5">
        <w:rPr>
          <w:rFonts w:asciiTheme="majorHAnsi" w:hAnsiTheme="majorHAnsi"/>
          <w:sz w:val="16"/>
        </w:rPr>
        <w:t xml:space="preserve">.” While describing the London Riots of 2011, Harney suggests that the riots and insurrections do not separate out “the request, the demand and the call” – rather, they enact the one in the other: “I think the call, in the way I would understand it, the call, as in the call and response, the response is already there before the call goes out. You’re already in something.” You are already in it. For Moten too, </w:t>
      </w:r>
      <w:r w:rsidRPr="002E19E5">
        <w:rPr>
          <w:rStyle w:val="StyleUnderline"/>
          <w:rFonts w:asciiTheme="majorHAnsi" w:hAnsiTheme="majorHAnsi"/>
        </w:rPr>
        <w:t xml:space="preserve">you are always already in the thing that you call for and that calls you. What’s more, the call is always </w:t>
      </w:r>
      <w:r w:rsidRPr="006725C0">
        <w:rPr>
          <w:rStyle w:val="Emphasis"/>
          <w:rFonts w:asciiTheme="majorHAnsi" w:hAnsiTheme="majorHAnsi"/>
          <w:highlight w:val="green"/>
        </w:rPr>
        <w:t>a call to dis-order</w:t>
      </w:r>
      <w:r w:rsidRPr="002E19E5">
        <w:rPr>
          <w:rStyle w:val="StyleUnderline"/>
          <w:rFonts w:asciiTheme="majorHAnsi" w:hAnsiTheme="majorHAnsi"/>
        </w:rPr>
        <w:t xml:space="preserve"> and this disorder or wildness shows up in many places: </w:t>
      </w:r>
      <w:r w:rsidRPr="006725C0">
        <w:rPr>
          <w:rStyle w:val="Emphasis"/>
          <w:rFonts w:asciiTheme="majorHAnsi" w:hAnsiTheme="majorHAnsi"/>
          <w:highlight w:val="green"/>
        </w:rPr>
        <w:t>in jazz, in improvisation, in noise</w:t>
      </w:r>
      <w:r w:rsidRPr="002E19E5">
        <w:rPr>
          <w:rFonts w:asciiTheme="majorHAnsi" w:hAnsiTheme="majorHAnsi"/>
          <w:sz w:val="16"/>
        </w:rPr>
        <w:t xml:space="preserve">. The disordered sounds that we refer to as cacophony will always be cast as “extra-musical,” as Moten puts it, precisely because we hear something in them that reminds us that our desire for harmony is arbitrary </w:t>
      </w:r>
      <w:proofErr w:type="gramStart"/>
      <w:r w:rsidRPr="002E19E5">
        <w:rPr>
          <w:rFonts w:asciiTheme="majorHAnsi" w:hAnsiTheme="majorHAnsi"/>
          <w:sz w:val="16"/>
        </w:rPr>
        <w:t>and in another world,</w:t>
      </w:r>
      <w:proofErr w:type="gramEnd"/>
      <w:r w:rsidRPr="002E19E5">
        <w:rPr>
          <w:rFonts w:asciiTheme="majorHAnsi" w:hAnsiTheme="majorHAnsi"/>
          <w:sz w:val="16"/>
        </w:rPr>
        <w:t xml:space="preserve"> harmony would sound incomprehensible. </w:t>
      </w:r>
      <w:r w:rsidRPr="002E19E5">
        <w:rPr>
          <w:rStyle w:val="StyleUnderline"/>
          <w:rFonts w:asciiTheme="majorHAnsi" w:hAnsiTheme="majorHAnsi"/>
        </w:rPr>
        <w:t xml:space="preserve">Listening to cacophony and noise tells us that </w:t>
      </w:r>
      <w:r w:rsidRPr="002E19E5">
        <w:rPr>
          <w:rStyle w:val="Emphasis"/>
          <w:rFonts w:asciiTheme="majorHAnsi" w:hAnsiTheme="majorHAnsi"/>
        </w:rPr>
        <w:t>there is a wild beyond</w:t>
      </w:r>
      <w:r w:rsidRPr="002E19E5">
        <w:rPr>
          <w:rStyle w:val="StyleUnderline"/>
          <w:rFonts w:asciiTheme="majorHAnsi" w:hAnsiTheme="majorHAnsi"/>
        </w:rPr>
        <w:t xml:space="preserve"> to the structures we inhabit and that inhabit us</w:t>
      </w:r>
      <w:r w:rsidRPr="002E19E5">
        <w:rPr>
          <w:rFonts w:asciiTheme="majorHAnsi" w:hAnsiTheme="majorHAnsi"/>
          <w:sz w:val="16"/>
        </w:rPr>
        <w:t xml:space="preserve">. And </w:t>
      </w:r>
      <w:r w:rsidRPr="006725C0">
        <w:rPr>
          <w:rStyle w:val="StyleUnderline"/>
          <w:rFonts w:asciiTheme="majorHAnsi" w:hAnsiTheme="majorHAnsi"/>
          <w:highlight w:val="green"/>
        </w:rPr>
        <w:t>when we are called to this</w:t>
      </w:r>
      <w:r w:rsidRPr="002E19E5">
        <w:rPr>
          <w:rStyle w:val="StyleUnderline"/>
          <w:rFonts w:asciiTheme="majorHAnsi" w:hAnsiTheme="majorHAnsi"/>
        </w:rPr>
        <w:t xml:space="preserve"> other place, </w:t>
      </w:r>
      <w:r w:rsidRPr="002E19E5">
        <w:rPr>
          <w:rStyle w:val="Emphasis"/>
          <w:rFonts w:asciiTheme="majorHAnsi" w:hAnsiTheme="majorHAnsi"/>
        </w:rPr>
        <w:t>the wild beyond, “</w:t>
      </w:r>
      <w:r w:rsidRPr="006725C0">
        <w:rPr>
          <w:rStyle w:val="Emphasis"/>
          <w:rFonts w:asciiTheme="majorHAnsi" w:hAnsiTheme="majorHAnsi"/>
          <w:highlight w:val="green"/>
        </w:rPr>
        <w:t>beyond the beyond</w:t>
      </w:r>
      <w:r w:rsidRPr="002E19E5">
        <w:rPr>
          <w:rFonts w:asciiTheme="majorHAnsi" w:hAnsiTheme="majorHAnsi"/>
          <w:sz w:val="16"/>
        </w:rPr>
        <w:t xml:space="preserve">” in Moten and Harney’s apt terminology, </w:t>
      </w:r>
      <w:r w:rsidRPr="006725C0">
        <w:rPr>
          <w:rStyle w:val="StyleUnderline"/>
          <w:rFonts w:asciiTheme="majorHAnsi" w:hAnsiTheme="majorHAnsi"/>
          <w:highlight w:val="green"/>
        </w:rPr>
        <w:t>we have to give ourselves</w:t>
      </w:r>
      <w:r w:rsidRPr="002E19E5">
        <w:rPr>
          <w:rStyle w:val="StyleUnderline"/>
          <w:rFonts w:asciiTheme="majorHAnsi" w:hAnsiTheme="majorHAnsi"/>
        </w:rPr>
        <w:t xml:space="preserve"> over </w:t>
      </w:r>
      <w:r w:rsidRPr="006725C0">
        <w:rPr>
          <w:rStyle w:val="StyleUnderline"/>
          <w:rFonts w:asciiTheme="majorHAnsi" w:hAnsiTheme="majorHAnsi"/>
          <w:highlight w:val="green"/>
        </w:rPr>
        <w:t xml:space="preserve">to a </w:t>
      </w:r>
      <w:r w:rsidRPr="006725C0">
        <w:rPr>
          <w:rStyle w:val="Emphasis"/>
          <w:rFonts w:asciiTheme="majorHAnsi" w:hAnsiTheme="majorHAnsi"/>
          <w:highlight w:val="green"/>
        </w:rPr>
        <w:t>certain</w:t>
      </w:r>
      <w:r w:rsidRPr="002E19E5">
        <w:rPr>
          <w:rStyle w:val="Emphasis"/>
          <w:rFonts w:asciiTheme="majorHAnsi" w:hAnsiTheme="majorHAnsi"/>
        </w:rPr>
        <w:t xml:space="preserve"> kind of </w:t>
      </w:r>
      <w:r w:rsidRPr="006725C0">
        <w:rPr>
          <w:rStyle w:val="Emphasis"/>
          <w:rFonts w:asciiTheme="majorHAnsi" w:hAnsiTheme="majorHAnsi"/>
          <w:highlight w:val="green"/>
        </w:rPr>
        <w:t>craziness</w:t>
      </w:r>
      <w:r w:rsidRPr="002E19E5">
        <w:rPr>
          <w:rFonts w:asciiTheme="majorHAnsi" w:hAnsiTheme="majorHAnsi"/>
          <w:sz w:val="16"/>
        </w:rPr>
        <w:t xml:space="preserve">. Moten reminds us that </w:t>
      </w:r>
      <w:r w:rsidRPr="002E19E5">
        <w:rPr>
          <w:rStyle w:val="StyleUnderline"/>
          <w:rFonts w:asciiTheme="majorHAnsi" w:hAnsiTheme="majorHAnsi"/>
        </w:rPr>
        <w:t>even as Fanon took an anti-colonial stance, he knew that it “looks crazy</w:t>
      </w:r>
      <w:r w:rsidRPr="002E19E5">
        <w:rPr>
          <w:rFonts w:asciiTheme="majorHAnsi" w:hAnsiTheme="majorHAnsi"/>
          <w:sz w:val="16"/>
        </w:rPr>
        <w:t xml:space="preserve">” but, </w:t>
      </w:r>
      <w:r w:rsidRPr="006725C0">
        <w:rPr>
          <w:rStyle w:val="StyleUnderline"/>
          <w:rFonts w:asciiTheme="majorHAnsi" w:hAnsiTheme="majorHAnsi"/>
          <w:highlight w:val="green"/>
        </w:rPr>
        <w:t>Fanon</w:t>
      </w:r>
      <w:r w:rsidRPr="002E19E5">
        <w:rPr>
          <w:rFonts w:asciiTheme="majorHAnsi" w:hAnsiTheme="majorHAnsi"/>
          <w:sz w:val="16"/>
        </w:rPr>
        <w:t xml:space="preserve">, as a psychiatrist, also </w:t>
      </w:r>
      <w:r w:rsidRPr="002E19E5">
        <w:rPr>
          <w:rStyle w:val="StyleUnderline"/>
          <w:rFonts w:asciiTheme="majorHAnsi" w:hAnsiTheme="majorHAnsi"/>
        </w:rPr>
        <w:t xml:space="preserve">knew not to accept this organic division between the rational and the crazy and he </w:t>
      </w:r>
      <w:r w:rsidRPr="006725C0">
        <w:rPr>
          <w:rStyle w:val="StyleUnderline"/>
          <w:rFonts w:asciiTheme="majorHAnsi" w:hAnsiTheme="majorHAnsi"/>
          <w:highlight w:val="green"/>
        </w:rPr>
        <w:t>knew</w:t>
      </w:r>
      <w:r w:rsidRPr="002E19E5">
        <w:rPr>
          <w:rStyle w:val="StyleUnderline"/>
          <w:rFonts w:asciiTheme="majorHAnsi" w:hAnsiTheme="majorHAnsi"/>
        </w:rPr>
        <w:t xml:space="preserve"> that </w:t>
      </w:r>
      <w:r w:rsidRPr="006725C0">
        <w:rPr>
          <w:rStyle w:val="StyleUnderline"/>
          <w:rFonts w:asciiTheme="majorHAnsi" w:hAnsiTheme="majorHAnsi"/>
          <w:highlight w:val="green"/>
        </w:rPr>
        <w:t xml:space="preserve">it would be crazy for him not to take that stance in a world that had </w:t>
      </w:r>
      <w:r w:rsidRPr="006725C0">
        <w:rPr>
          <w:rStyle w:val="Emphasis"/>
          <w:rFonts w:asciiTheme="majorHAnsi" w:hAnsiTheme="majorHAnsi"/>
          <w:highlight w:val="green"/>
        </w:rPr>
        <w:t>assigned to him the role of the unreal, the primitive and the wild</w:t>
      </w:r>
      <w:r w:rsidRPr="002E19E5">
        <w:rPr>
          <w:rFonts w:asciiTheme="majorHAnsi" w:hAnsiTheme="majorHAnsi"/>
          <w:sz w:val="16"/>
        </w:rPr>
        <w:t xml:space="preserve">. </w:t>
      </w:r>
      <w:r w:rsidRPr="002E19E5">
        <w:rPr>
          <w:rStyle w:val="StyleUnderline"/>
          <w:rFonts w:asciiTheme="majorHAnsi" w:hAnsiTheme="majorHAnsi"/>
        </w:rPr>
        <w:t>Fanon</w:t>
      </w:r>
      <w:r w:rsidRPr="002E19E5">
        <w:rPr>
          <w:rFonts w:asciiTheme="majorHAnsi" w:hAnsiTheme="majorHAnsi"/>
          <w:sz w:val="16"/>
        </w:rPr>
        <w:t xml:space="preserve">, according to Moten, </w:t>
      </w:r>
      <w:r w:rsidRPr="002E19E5">
        <w:rPr>
          <w:rStyle w:val="StyleUnderline"/>
          <w:rFonts w:asciiTheme="majorHAnsi" w:hAnsiTheme="majorHAnsi"/>
        </w:rPr>
        <w:t xml:space="preserve">wants not the end of colonialism but the end of the standpoint from which colonialism makes sense. In order </w:t>
      </w:r>
      <w:r w:rsidRPr="006725C0">
        <w:rPr>
          <w:rStyle w:val="StyleUnderline"/>
          <w:rFonts w:asciiTheme="majorHAnsi" w:hAnsiTheme="majorHAnsi"/>
          <w:highlight w:val="green"/>
        </w:rPr>
        <w:t>to bring colonialism to an end</w:t>
      </w:r>
      <w:r w:rsidRPr="002E19E5">
        <w:rPr>
          <w:rStyle w:val="StyleUnderline"/>
          <w:rFonts w:asciiTheme="majorHAnsi" w:hAnsiTheme="majorHAnsi"/>
        </w:rPr>
        <w:t xml:space="preserve"> then, </w:t>
      </w:r>
      <w:r w:rsidRPr="006725C0">
        <w:rPr>
          <w:rStyle w:val="StyleUnderline"/>
          <w:rFonts w:asciiTheme="majorHAnsi" w:hAnsiTheme="majorHAnsi"/>
          <w:highlight w:val="green"/>
        </w:rPr>
        <w:t xml:space="preserve">one </w:t>
      </w:r>
      <w:r w:rsidRPr="006725C0">
        <w:rPr>
          <w:rStyle w:val="Emphasis"/>
          <w:rFonts w:asciiTheme="majorHAnsi" w:hAnsiTheme="majorHAnsi"/>
          <w:highlight w:val="green"/>
        </w:rPr>
        <w:t>does not speak truth to power</w:t>
      </w:r>
      <w:r w:rsidRPr="006725C0">
        <w:rPr>
          <w:rStyle w:val="StyleUnderline"/>
          <w:rFonts w:asciiTheme="majorHAnsi" w:hAnsiTheme="majorHAnsi"/>
          <w:highlight w:val="green"/>
        </w:rPr>
        <w:t xml:space="preserve">, </w:t>
      </w:r>
      <w:r w:rsidRPr="006725C0">
        <w:rPr>
          <w:rStyle w:val="Emphasis"/>
          <w:rFonts w:asciiTheme="majorHAnsi" w:hAnsiTheme="majorHAnsi"/>
          <w:highlight w:val="green"/>
        </w:rPr>
        <w:t>one has to inhabit the crazy, nonsensical, ranting language of the other</w:t>
      </w:r>
      <w:r w:rsidRPr="002E19E5">
        <w:rPr>
          <w:rStyle w:val="StyleUnderline"/>
          <w:rFonts w:asciiTheme="majorHAnsi" w:hAnsiTheme="majorHAnsi"/>
        </w:rPr>
        <w:t xml:space="preserve">, the other </w:t>
      </w:r>
      <w:r w:rsidRPr="006725C0">
        <w:rPr>
          <w:rStyle w:val="StyleUnderline"/>
          <w:rFonts w:asciiTheme="majorHAnsi" w:hAnsiTheme="majorHAnsi"/>
          <w:highlight w:val="green"/>
        </w:rPr>
        <w:t xml:space="preserve">who has been </w:t>
      </w:r>
      <w:r w:rsidRPr="006725C0">
        <w:rPr>
          <w:rStyle w:val="Emphasis"/>
          <w:rFonts w:asciiTheme="majorHAnsi" w:hAnsiTheme="majorHAnsi"/>
          <w:highlight w:val="green"/>
        </w:rPr>
        <w:t>rendered a nonentity</w:t>
      </w:r>
      <w:r w:rsidRPr="002E19E5">
        <w:rPr>
          <w:rStyle w:val="Emphasis"/>
          <w:rFonts w:asciiTheme="majorHAnsi" w:hAnsiTheme="majorHAnsi"/>
        </w:rPr>
        <w:t xml:space="preserve"> by colonialism</w:t>
      </w:r>
      <w:r w:rsidRPr="002E19E5">
        <w:rPr>
          <w:rFonts w:asciiTheme="majorHAnsi" w:hAnsiTheme="majorHAnsi"/>
          <w:sz w:val="16"/>
        </w:rPr>
        <w:t xml:space="preserve">. Indeed, </w:t>
      </w:r>
      <w:r w:rsidRPr="006725C0">
        <w:rPr>
          <w:rStyle w:val="StyleUnderline"/>
          <w:rFonts w:asciiTheme="majorHAnsi" w:hAnsiTheme="majorHAnsi"/>
          <w:highlight w:val="green"/>
        </w:rPr>
        <w:t>blackness</w:t>
      </w:r>
      <w:r w:rsidRPr="002E19E5">
        <w:rPr>
          <w:rFonts w:asciiTheme="majorHAnsi" w:hAnsiTheme="majorHAnsi"/>
          <w:sz w:val="16"/>
        </w:rPr>
        <w:t xml:space="preserve">, for Moten and Harney by way of Fanon, </w:t>
      </w:r>
      <w:r w:rsidRPr="006725C0">
        <w:rPr>
          <w:rStyle w:val="StyleUnderline"/>
          <w:rFonts w:asciiTheme="majorHAnsi" w:hAnsiTheme="majorHAnsi"/>
          <w:highlight w:val="green"/>
        </w:rPr>
        <w:t>is</w:t>
      </w:r>
      <w:r w:rsidRPr="002E19E5">
        <w:rPr>
          <w:rStyle w:val="StyleUnderline"/>
          <w:rFonts w:asciiTheme="majorHAnsi" w:hAnsiTheme="majorHAnsi"/>
        </w:rPr>
        <w:t xml:space="preserve"> the willingness </w:t>
      </w:r>
      <w:r w:rsidRPr="006725C0">
        <w:rPr>
          <w:rStyle w:val="StyleUnderline"/>
          <w:rFonts w:asciiTheme="majorHAnsi" w:hAnsiTheme="majorHAnsi"/>
          <w:highlight w:val="green"/>
        </w:rPr>
        <w:t>to be in the space</w:t>
      </w:r>
      <w:r w:rsidRPr="002E19E5">
        <w:rPr>
          <w:rStyle w:val="StyleUnderline"/>
          <w:rFonts w:asciiTheme="majorHAnsi" w:hAnsiTheme="majorHAnsi"/>
        </w:rPr>
        <w:t xml:space="preserve"> </w:t>
      </w:r>
      <w:r w:rsidRPr="002E19E5">
        <w:rPr>
          <w:rStyle w:val="Emphasis"/>
          <w:rFonts w:asciiTheme="majorHAnsi" w:hAnsiTheme="majorHAnsi"/>
        </w:rPr>
        <w:t xml:space="preserve">that has been </w:t>
      </w:r>
      <w:r w:rsidRPr="006725C0">
        <w:rPr>
          <w:rStyle w:val="Emphasis"/>
          <w:rFonts w:asciiTheme="majorHAnsi" w:hAnsiTheme="majorHAnsi"/>
          <w:highlight w:val="green"/>
        </w:rPr>
        <w:t>abandoned by colonialism</w:t>
      </w:r>
      <w:r w:rsidRPr="002E19E5">
        <w:rPr>
          <w:rStyle w:val="Emphasis"/>
          <w:rFonts w:asciiTheme="majorHAnsi" w:hAnsiTheme="majorHAnsi"/>
        </w:rPr>
        <w:t>, by rule, by order</w:t>
      </w:r>
      <w:r w:rsidRPr="002E19E5">
        <w:rPr>
          <w:rFonts w:asciiTheme="majorHAnsi" w:hAnsiTheme="majorHAnsi"/>
          <w:sz w:val="16"/>
        </w:rPr>
        <w:t xml:space="preserve">. Moten takes us there, saying of Fanon finally: “Eventually, I believe, </w:t>
      </w:r>
      <w:r w:rsidRPr="002E19E5">
        <w:rPr>
          <w:rStyle w:val="StyleUnderline"/>
          <w:rFonts w:asciiTheme="majorHAnsi" w:hAnsiTheme="majorHAnsi"/>
        </w:rPr>
        <w:t>he comes to believe in the world, which is to say the other world, where we inhabit and maybe even cultivate this absence, this place which shows up here and now, in the sovereign’s space and time, as absence, darkness, death, things which are not</w:t>
      </w:r>
      <w:r w:rsidRPr="002E19E5">
        <w:rPr>
          <w:rFonts w:asciiTheme="majorHAnsi" w:hAnsiTheme="majorHAnsi"/>
          <w:sz w:val="16"/>
        </w:rPr>
        <w:t xml:space="preserve"> (as John Donne would say).” </w:t>
      </w:r>
      <w:r w:rsidRPr="006725C0">
        <w:rPr>
          <w:rStyle w:val="StyleUnderline"/>
          <w:rFonts w:asciiTheme="majorHAnsi" w:hAnsiTheme="majorHAnsi"/>
          <w:highlight w:val="green"/>
        </w:rPr>
        <w:t xml:space="preserve">The path to the wild beyond is </w:t>
      </w:r>
      <w:r w:rsidRPr="006725C0">
        <w:rPr>
          <w:rStyle w:val="Emphasis"/>
          <w:rFonts w:asciiTheme="majorHAnsi" w:hAnsiTheme="majorHAnsi"/>
          <w:highlight w:val="green"/>
        </w:rPr>
        <w:t>paved with refusal</w:t>
      </w:r>
      <w:r w:rsidRPr="002E19E5">
        <w:rPr>
          <w:rFonts w:asciiTheme="majorHAnsi" w:hAnsiTheme="majorHAnsi"/>
          <w:sz w:val="16"/>
        </w:rPr>
        <w:t xml:space="preserve">. </w:t>
      </w:r>
      <w:r w:rsidRPr="002E19E5">
        <w:rPr>
          <w:rStyle w:val="StyleUnderline"/>
          <w:rFonts w:asciiTheme="majorHAnsi" w:hAnsiTheme="majorHAnsi"/>
        </w:rPr>
        <w:t xml:space="preserve">In The </w:t>
      </w:r>
      <w:proofErr w:type="spellStart"/>
      <w:r w:rsidRPr="002E19E5">
        <w:rPr>
          <w:rStyle w:val="StyleUnderline"/>
          <w:rFonts w:asciiTheme="majorHAnsi" w:hAnsiTheme="majorHAnsi"/>
        </w:rPr>
        <w:t>Undercommons</w:t>
      </w:r>
      <w:proofErr w:type="spellEnd"/>
      <w:r w:rsidRPr="002E19E5">
        <w:rPr>
          <w:rStyle w:val="StyleUnderline"/>
          <w:rFonts w:asciiTheme="majorHAnsi" w:hAnsiTheme="majorHAnsi"/>
        </w:rPr>
        <w:t xml:space="preserve"> if we begin anywhere, we begin with </w:t>
      </w:r>
      <w:r w:rsidRPr="002E19E5">
        <w:rPr>
          <w:rStyle w:val="Emphasis"/>
          <w:rFonts w:asciiTheme="majorHAnsi" w:hAnsiTheme="majorHAnsi"/>
        </w:rPr>
        <w:t>the right to refuse what has been refused to you</w:t>
      </w:r>
      <w:r w:rsidRPr="002E19E5">
        <w:rPr>
          <w:rFonts w:asciiTheme="majorHAnsi" w:hAnsiTheme="majorHAnsi"/>
          <w:sz w:val="16"/>
        </w:rPr>
        <w:t xml:space="preserve">. Citing Gayatri Spivak, Moten and Harney call this refusal the “first right” and </w:t>
      </w:r>
      <w:r w:rsidRPr="002E19E5">
        <w:rPr>
          <w:rStyle w:val="StyleUnderline"/>
          <w:rFonts w:asciiTheme="majorHAnsi" w:hAnsiTheme="majorHAnsi"/>
        </w:rPr>
        <w:t xml:space="preserve">it is a game-changing kind of refusal in that it signals </w:t>
      </w:r>
      <w:r w:rsidRPr="002E19E5">
        <w:rPr>
          <w:rStyle w:val="Emphasis"/>
          <w:rFonts w:asciiTheme="majorHAnsi" w:hAnsiTheme="majorHAnsi"/>
        </w:rPr>
        <w:t>the refusal of the choices as offered</w:t>
      </w:r>
      <w:r w:rsidRPr="002E19E5">
        <w:rPr>
          <w:rFonts w:asciiTheme="majorHAnsi" w:hAnsiTheme="majorHAnsi"/>
          <w:sz w:val="16"/>
        </w:rPr>
        <w:t xml:space="preserve">. We can understand this refusal in terms that Chandan Reddy lays out in Freedom </w:t>
      </w:r>
      <w:proofErr w:type="gramStart"/>
      <w:r w:rsidRPr="002E19E5">
        <w:rPr>
          <w:rFonts w:asciiTheme="majorHAnsi" w:hAnsiTheme="majorHAnsi"/>
          <w:sz w:val="16"/>
        </w:rPr>
        <w:t>With</w:t>
      </w:r>
      <w:proofErr w:type="gramEnd"/>
      <w:r w:rsidRPr="002E19E5">
        <w:rPr>
          <w:rFonts w:asciiTheme="majorHAnsi" w:hAnsiTheme="majorHAnsi"/>
          <w:sz w:val="16"/>
        </w:rPr>
        <w:t xml:space="preserve"> Violence (2011) – for Reddy, gay marriage is the option that cannot be opposed in the ballot box. While we can circulate multiple critiques of gay marriage in terms of its institutionalization of intimacy, </w:t>
      </w:r>
      <w:r w:rsidRPr="00272357">
        <w:rPr>
          <w:sz w:val="16"/>
          <w:szCs w:val="16"/>
        </w:rPr>
        <w:t xml:space="preserve">when you arrive at the ballot box, pen in hand, you only get to check “yes” or “no” and the no, in this case, could be more damning than the yes. And so, you must refuse the choice as offered. </w:t>
      </w:r>
      <w:r w:rsidRPr="002E19E5">
        <w:rPr>
          <w:rStyle w:val="StyleUnderline"/>
          <w:rFonts w:asciiTheme="majorHAnsi" w:hAnsiTheme="majorHAnsi"/>
        </w:rPr>
        <w:t xml:space="preserve">Moten and Harney also study what it would mean to </w:t>
      </w:r>
      <w:r w:rsidRPr="002E19E5">
        <w:rPr>
          <w:rStyle w:val="Emphasis"/>
          <w:rFonts w:asciiTheme="majorHAnsi" w:hAnsiTheme="majorHAnsi"/>
        </w:rPr>
        <w:t>refuse what they term “the call to order.”</w:t>
      </w:r>
      <w:r w:rsidRPr="002E19E5">
        <w:rPr>
          <w:rFonts w:asciiTheme="majorHAnsi" w:hAnsiTheme="majorHAnsi"/>
          <w:sz w:val="16"/>
        </w:rPr>
        <w:t xml:space="preserve"> And what would it mean, furthermore, </w:t>
      </w:r>
      <w:r w:rsidRPr="006725C0">
        <w:rPr>
          <w:rStyle w:val="Emphasis"/>
          <w:rFonts w:asciiTheme="majorHAnsi" w:hAnsiTheme="majorHAnsi"/>
          <w:highlight w:val="green"/>
        </w:rPr>
        <w:t>to refuse to call others to order</w:t>
      </w:r>
      <w:r w:rsidRPr="006725C0">
        <w:rPr>
          <w:rStyle w:val="StyleUnderline"/>
          <w:rFonts w:asciiTheme="majorHAnsi" w:hAnsiTheme="majorHAnsi"/>
          <w:highlight w:val="green"/>
        </w:rPr>
        <w:t xml:space="preserve">, to </w:t>
      </w:r>
      <w:r w:rsidRPr="006725C0">
        <w:rPr>
          <w:rStyle w:val="Emphasis"/>
          <w:rFonts w:asciiTheme="majorHAnsi" w:hAnsiTheme="majorHAnsi"/>
          <w:highlight w:val="green"/>
        </w:rPr>
        <w:t>refuse interpellation</w:t>
      </w:r>
      <w:r w:rsidRPr="002E19E5">
        <w:rPr>
          <w:rStyle w:val="StyleUnderline"/>
          <w:rFonts w:asciiTheme="majorHAnsi" w:hAnsiTheme="majorHAnsi"/>
        </w:rPr>
        <w:t xml:space="preserve"> and the </w:t>
      </w:r>
      <w:proofErr w:type="spellStart"/>
      <w:r w:rsidRPr="002E19E5">
        <w:rPr>
          <w:rStyle w:val="StyleUnderline"/>
          <w:rFonts w:asciiTheme="majorHAnsi" w:hAnsiTheme="majorHAnsi"/>
        </w:rPr>
        <w:t>reinstantiation</w:t>
      </w:r>
      <w:proofErr w:type="spellEnd"/>
      <w:r w:rsidRPr="002E19E5">
        <w:rPr>
          <w:rStyle w:val="StyleUnderline"/>
          <w:rFonts w:asciiTheme="majorHAnsi" w:hAnsiTheme="majorHAnsi"/>
        </w:rPr>
        <w:t xml:space="preserve"> of the law. When we refuse</w:t>
      </w:r>
      <w:r w:rsidRPr="002E19E5">
        <w:rPr>
          <w:rFonts w:asciiTheme="majorHAnsi" w:hAnsiTheme="majorHAnsi"/>
          <w:sz w:val="16"/>
        </w:rPr>
        <w:t xml:space="preserve">, Moten and Harney suggest, </w:t>
      </w:r>
      <w:r w:rsidRPr="002E19E5">
        <w:rPr>
          <w:rStyle w:val="StyleUnderline"/>
          <w:rFonts w:asciiTheme="majorHAnsi" w:hAnsiTheme="majorHAnsi"/>
        </w:rPr>
        <w:t xml:space="preserve">we create dissonance and more importantly, </w:t>
      </w:r>
      <w:r w:rsidRPr="006725C0">
        <w:rPr>
          <w:rStyle w:val="Emphasis"/>
          <w:rFonts w:asciiTheme="majorHAnsi" w:hAnsiTheme="majorHAnsi"/>
          <w:highlight w:val="green"/>
        </w:rPr>
        <w:t>we allow dissonance to continue</w:t>
      </w:r>
      <w:r w:rsidRPr="002E19E5">
        <w:rPr>
          <w:rStyle w:val="StyleUnderline"/>
          <w:rFonts w:asciiTheme="majorHAnsi" w:hAnsiTheme="majorHAnsi"/>
        </w:rPr>
        <w:t xml:space="preserve"> – </w:t>
      </w:r>
      <w:r w:rsidRPr="001220E9">
        <w:rPr>
          <w:rStyle w:val="StyleUnderline"/>
          <w:rFonts w:asciiTheme="majorHAnsi" w:hAnsiTheme="majorHAnsi"/>
          <w:color w:val="FF0000"/>
          <w:highlight w:val="green"/>
        </w:rPr>
        <w:t xml:space="preserve">when we </w:t>
      </w:r>
      <w:r w:rsidRPr="001220E9">
        <w:rPr>
          <w:rStyle w:val="Emphasis"/>
          <w:rFonts w:asciiTheme="majorHAnsi" w:hAnsiTheme="majorHAnsi"/>
          <w:color w:val="FF0000"/>
          <w:highlight w:val="green"/>
        </w:rPr>
        <w:t>enter a classroom and we refuse to call it to order</w:t>
      </w:r>
      <w:r w:rsidRPr="001220E9">
        <w:rPr>
          <w:rStyle w:val="StyleUnderline"/>
          <w:rFonts w:asciiTheme="majorHAnsi" w:hAnsiTheme="majorHAnsi"/>
          <w:color w:val="FF0000"/>
          <w:highlight w:val="green"/>
        </w:rPr>
        <w:t xml:space="preserve">, we are </w:t>
      </w:r>
      <w:r w:rsidRPr="001220E9">
        <w:rPr>
          <w:rStyle w:val="Emphasis"/>
          <w:rFonts w:asciiTheme="majorHAnsi" w:hAnsiTheme="majorHAnsi"/>
          <w:color w:val="FF0000"/>
          <w:highlight w:val="green"/>
        </w:rPr>
        <w:t>allowing study to continue</w:t>
      </w:r>
      <w:r w:rsidRPr="001220E9">
        <w:rPr>
          <w:rStyle w:val="StyleUnderline"/>
          <w:rFonts w:asciiTheme="majorHAnsi" w:hAnsiTheme="majorHAnsi"/>
          <w:color w:val="FF0000"/>
        </w:rPr>
        <w:t xml:space="preserve">, dissonant study perhaps, disorganized study, but </w:t>
      </w:r>
      <w:r w:rsidRPr="001220E9">
        <w:rPr>
          <w:rStyle w:val="StyleUnderline"/>
          <w:rFonts w:asciiTheme="majorHAnsi" w:hAnsiTheme="majorHAnsi"/>
          <w:color w:val="FF0000"/>
          <w:highlight w:val="green"/>
        </w:rPr>
        <w:t xml:space="preserve">study that precedes our call and </w:t>
      </w:r>
      <w:r w:rsidRPr="001220E9">
        <w:rPr>
          <w:rStyle w:val="Emphasis"/>
          <w:rFonts w:asciiTheme="majorHAnsi" w:hAnsiTheme="majorHAnsi"/>
          <w:color w:val="FF0000"/>
          <w:highlight w:val="green"/>
        </w:rPr>
        <w:t>will continue after we have left</w:t>
      </w:r>
      <w:r w:rsidRPr="001220E9">
        <w:rPr>
          <w:rStyle w:val="Emphasis"/>
          <w:rFonts w:asciiTheme="majorHAnsi" w:hAnsiTheme="majorHAnsi"/>
          <w:color w:val="FF0000"/>
        </w:rPr>
        <w:t xml:space="preserve"> the room</w:t>
      </w:r>
      <w:r w:rsidRPr="001220E9">
        <w:rPr>
          <w:rFonts w:asciiTheme="majorHAnsi" w:hAnsiTheme="majorHAnsi"/>
          <w:color w:val="FF0000"/>
          <w:sz w:val="16"/>
        </w:rPr>
        <w:t xml:space="preserve">. Or, when we listen to music, </w:t>
      </w:r>
      <w:r w:rsidRPr="001220E9">
        <w:rPr>
          <w:rStyle w:val="StyleUnderline"/>
          <w:rFonts w:asciiTheme="majorHAnsi" w:hAnsiTheme="majorHAnsi"/>
          <w:color w:val="FF0000"/>
        </w:rPr>
        <w:t xml:space="preserve">we must refuse the idea that music happens only when the musician enters and picks up </w:t>
      </w:r>
      <w:r w:rsidRPr="001220E9">
        <w:rPr>
          <w:rStyle w:val="StyleUnderline"/>
          <w:rFonts w:asciiTheme="majorHAnsi" w:hAnsiTheme="majorHAnsi"/>
          <w:color w:val="FF0000"/>
        </w:rPr>
        <w:lastRenderedPageBreak/>
        <w:t>an instrument</w:t>
      </w:r>
      <w:r w:rsidRPr="001220E9">
        <w:rPr>
          <w:rFonts w:asciiTheme="majorHAnsi" w:hAnsiTheme="majorHAnsi"/>
          <w:color w:val="FF0000"/>
          <w:sz w:val="16"/>
        </w:rPr>
        <w:t xml:space="preserve">; music is also the anticipation of the performance and the noises of appreciation it generates and the speaking that happens through and around it, making it and loving it, being in it while listening. And so, </w:t>
      </w:r>
      <w:r w:rsidRPr="001220E9">
        <w:rPr>
          <w:rStyle w:val="StyleUnderline"/>
          <w:rFonts w:asciiTheme="majorHAnsi" w:hAnsiTheme="majorHAnsi"/>
          <w:color w:val="FF0000"/>
        </w:rPr>
        <w:t xml:space="preserve">when we refuse the call to order – the teacher picking up the book, the conductor raising his baton, the speaker asking for silence, the torturer tightening the noose – </w:t>
      </w:r>
      <w:r w:rsidRPr="001220E9">
        <w:rPr>
          <w:rStyle w:val="Emphasis"/>
          <w:rFonts w:asciiTheme="majorHAnsi" w:hAnsiTheme="majorHAnsi"/>
          <w:color w:val="FF0000"/>
        </w:rPr>
        <w:t xml:space="preserve">we refuse order as the distinction between noise and music, chatter and knowledge, pain and truth. </w:t>
      </w:r>
      <w:r w:rsidRPr="001220E9">
        <w:rPr>
          <w:rFonts w:asciiTheme="majorHAnsi" w:hAnsiTheme="majorHAnsi"/>
          <w:color w:val="FF0000"/>
          <w:sz w:val="16"/>
        </w:rPr>
        <w:t xml:space="preserve">These kinds of examples get to the heart of Moten and Harney’s world of the </w:t>
      </w:r>
      <w:proofErr w:type="spellStart"/>
      <w:r w:rsidRPr="001220E9">
        <w:rPr>
          <w:rFonts w:asciiTheme="majorHAnsi" w:hAnsiTheme="majorHAnsi"/>
          <w:color w:val="FF0000"/>
          <w:sz w:val="16"/>
        </w:rPr>
        <w:t>undercommons</w:t>
      </w:r>
      <w:proofErr w:type="spellEnd"/>
      <w:r w:rsidRPr="001220E9">
        <w:rPr>
          <w:rFonts w:asciiTheme="majorHAnsi" w:hAnsiTheme="majorHAnsi"/>
          <w:color w:val="FF0000"/>
          <w:sz w:val="16"/>
        </w:rPr>
        <w:t xml:space="preserve"> – </w:t>
      </w:r>
      <w:r w:rsidRPr="001220E9">
        <w:rPr>
          <w:rStyle w:val="StyleUnderline"/>
          <w:rFonts w:asciiTheme="majorHAnsi" w:hAnsiTheme="majorHAnsi"/>
          <w:color w:val="FF0000"/>
          <w:highlight w:val="green"/>
        </w:rPr>
        <w:t xml:space="preserve">the </w:t>
      </w:r>
      <w:proofErr w:type="spellStart"/>
      <w:r w:rsidRPr="001220E9">
        <w:rPr>
          <w:rStyle w:val="StyleUnderline"/>
          <w:rFonts w:asciiTheme="majorHAnsi" w:hAnsiTheme="majorHAnsi"/>
          <w:color w:val="FF0000"/>
          <w:highlight w:val="green"/>
        </w:rPr>
        <w:t>undercommons</w:t>
      </w:r>
      <w:proofErr w:type="spellEnd"/>
      <w:r w:rsidRPr="001220E9">
        <w:rPr>
          <w:rStyle w:val="StyleUnderline"/>
          <w:rFonts w:asciiTheme="majorHAnsi" w:hAnsiTheme="majorHAnsi"/>
          <w:color w:val="FF0000"/>
          <w:highlight w:val="green"/>
        </w:rPr>
        <w:t xml:space="preserve"> is </w:t>
      </w:r>
      <w:r w:rsidRPr="001220E9">
        <w:rPr>
          <w:rStyle w:val="Emphasis"/>
          <w:rFonts w:asciiTheme="majorHAnsi" w:hAnsiTheme="majorHAnsi"/>
          <w:color w:val="FF0000"/>
          <w:highlight w:val="green"/>
        </w:rPr>
        <w:t>not a realm where we rebel and we create critique</w:t>
      </w:r>
      <w:r w:rsidRPr="001220E9">
        <w:rPr>
          <w:rStyle w:val="StyleUnderline"/>
          <w:rFonts w:asciiTheme="majorHAnsi" w:hAnsiTheme="majorHAnsi"/>
          <w:color w:val="FF0000"/>
        </w:rPr>
        <w:t xml:space="preserve">; it is not a place where we “take arms against a sea of troubles/and by opposing end them.” </w:t>
      </w:r>
      <w:r w:rsidRPr="001220E9">
        <w:rPr>
          <w:rStyle w:val="StyleUnderline"/>
          <w:rFonts w:asciiTheme="majorHAnsi" w:hAnsiTheme="majorHAnsi"/>
          <w:color w:val="FF0000"/>
          <w:highlight w:val="green"/>
        </w:rPr>
        <w:t xml:space="preserve">The </w:t>
      </w:r>
      <w:proofErr w:type="spellStart"/>
      <w:r w:rsidRPr="001220E9">
        <w:rPr>
          <w:rStyle w:val="StyleUnderline"/>
          <w:rFonts w:asciiTheme="majorHAnsi" w:hAnsiTheme="majorHAnsi"/>
          <w:color w:val="FF0000"/>
          <w:highlight w:val="green"/>
        </w:rPr>
        <w:t>undercommons</w:t>
      </w:r>
      <w:proofErr w:type="spellEnd"/>
      <w:r w:rsidRPr="001220E9">
        <w:rPr>
          <w:rStyle w:val="StyleUnderline"/>
          <w:rFonts w:asciiTheme="majorHAnsi" w:hAnsiTheme="majorHAnsi"/>
          <w:color w:val="FF0000"/>
          <w:highlight w:val="green"/>
        </w:rPr>
        <w:t xml:space="preserve"> is</w:t>
      </w:r>
      <w:r w:rsidRPr="001220E9">
        <w:rPr>
          <w:rStyle w:val="StyleUnderline"/>
          <w:rFonts w:asciiTheme="majorHAnsi" w:hAnsiTheme="majorHAnsi"/>
          <w:color w:val="FF0000"/>
        </w:rPr>
        <w:t xml:space="preserve"> a space and time which is </w:t>
      </w:r>
      <w:r w:rsidRPr="001220E9">
        <w:rPr>
          <w:rStyle w:val="Emphasis"/>
          <w:rFonts w:asciiTheme="majorHAnsi" w:hAnsiTheme="majorHAnsi"/>
          <w:color w:val="FF0000"/>
          <w:highlight w:val="green"/>
        </w:rPr>
        <w:t>always here</w:t>
      </w:r>
      <w:r w:rsidRPr="001220E9">
        <w:rPr>
          <w:rFonts w:asciiTheme="majorHAnsi" w:hAnsiTheme="majorHAnsi"/>
          <w:color w:val="FF0000"/>
          <w:sz w:val="16"/>
          <w:highlight w:val="green"/>
        </w:rPr>
        <w:t xml:space="preserve">. </w:t>
      </w:r>
      <w:r w:rsidRPr="001220E9">
        <w:rPr>
          <w:rStyle w:val="StyleUnderline"/>
          <w:rFonts w:asciiTheme="majorHAnsi" w:hAnsiTheme="majorHAnsi"/>
          <w:color w:val="FF0000"/>
          <w:highlight w:val="green"/>
        </w:rPr>
        <w:t>Our goal</w:t>
      </w:r>
      <w:r w:rsidRPr="001220E9">
        <w:rPr>
          <w:rStyle w:val="StyleUnderline"/>
          <w:rFonts w:asciiTheme="majorHAnsi" w:hAnsiTheme="majorHAnsi"/>
          <w:color w:val="FF0000"/>
        </w:rPr>
        <w:t xml:space="preserve"> – and the “we” is always the right mode of address here – </w:t>
      </w:r>
      <w:r w:rsidRPr="001220E9">
        <w:rPr>
          <w:rStyle w:val="StyleUnderline"/>
          <w:rFonts w:asciiTheme="majorHAnsi" w:hAnsiTheme="majorHAnsi"/>
          <w:color w:val="FF0000"/>
          <w:highlight w:val="green"/>
        </w:rPr>
        <w:t xml:space="preserve">is not to end the troubles but to </w:t>
      </w:r>
      <w:r w:rsidRPr="001220E9">
        <w:rPr>
          <w:rStyle w:val="Emphasis"/>
          <w:rFonts w:asciiTheme="majorHAnsi" w:hAnsiTheme="majorHAnsi"/>
          <w:color w:val="FF0000"/>
          <w:highlight w:val="green"/>
        </w:rPr>
        <w:t>end the world</w:t>
      </w:r>
      <w:r w:rsidRPr="001220E9">
        <w:rPr>
          <w:rStyle w:val="Emphasis"/>
          <w:rFonts w:asciiTheme="majorHAnsi" w:hAnsiTheme="majorHAnsi"/>
          <w:color w:val="FF0000"/>
        </w:rPr>
        <w:t xml:space="preserve"> that created those particular troubles</w:t>
      </w:r>
      <w:r w:rsidRPr="001220E9">
        <w:rPr>
          <w:rStyle w:val="StyleUnderline"/>
          <w:rFonts w:asciiTheme="majorHAnsi" w:hAnsiTheme="majorHAnsi"/>
          <w:color w:val="FF0000"/>
        </w:rPr>
        <w:t xml:space="preserve"> as the ones that must be opposed</w:t>
      </w:r>
      <w:r w:rsidRPr="001220E9">
        <w:rPr>
          <w:rFonts w:asciiTheme="majorHAnsi" w:hAnsiTheme="majorHAnsi"/>
          <w:color w:val="FF0000"/>
          <w:sz w:val="16"/>
        </w:rPr>
        <w:t xml:space="preserve">. Moten and Harney </w:t>
      </w:r>
      <w:r w:rsidRPr="001220E9">
        <w:rPr>
          <w:rStyle w:val="Emphasis"/>
          <w:rFonts w:asciiTheme="majorHAnsi" w:hAnsiTheme="majorHAnsi"/>
          <w:color w:val="FF0000"/>
          <w:highlight w:val="green"/>
        </w:rPr>
        <w:t>refuse the logic that stages refusal as inactivity,</w:t>
      </w:r>
      <w:r w:rsidRPr="001220E9">
        <w:rPr>
          <w:rStyle w:val="StyleUnderline"/>
          <w:rFonts w:asciiTheme="majorHAnsi" w:hAnsiTheme="majorHAnsi"/>
          <w:color w:val="FF0000"/>
        </w:rPr>
        <w:t xml:space="preserve"> as the </w:t>
      </w:r>
      <w:r w:rsidRPr="001220E9">
        <w:rPr>
          <w:rStyle w:val="Emphasis"/>
          <w:rFonts w:asciiTheme="majorHAnsi" w:hAnsiTheme="majorHAnsi"/>
          <w:color w:val="FF0000"/>
        </w:rPr>
        <w:t>absence of a plan</w:t>
      </w:r>
      <w:r w:rsidRPr="001220E9">
        <w:rPr>
          <w:rStyle w:val="StyleUnderline"/>
          <w:rFonts w:asciiTheme="majorHAnsi" w:hAnsiTheme="majorHAnsi"/>
          <w:color w:val="FF0000"/>
        </w:rPr>
        <w:t xml:space="preserve"> and as a mode of stalling real politics</w:t>
      </w:r>
      <w:r w:rsidRPr="001220E9">
        <w:rPr>
          <w:rFonts w:asciiTheme="majorHAnsi" w:hAnsiTheme="majorHAnsi"/>
          <w:color w:val="FF0000"/>
          <w:sz w:val="16"/>
        </w:rPr>
        <w:t xml:space="preserve">. Moten and Harney tell us to </w:t>
      </w:r>
      <w:r w:rsidRPr="001220E9">
        <w:rPr>
          <w:rStyle w:val="StyleUnderline"/>
          <w:rFonts w:asciiTheme="majorHAnsi" w:hAnsiTheme="majorHAnsi"/>
          <w:color w:val="FF0000"/>
        </w:rPr>
        <w:t xml:space="preserve">listen to the noise we make and to </w:t>
      </w:r>
      <w:r w:rsidRPr="001220E9">
        <w:rPr>
          <w:rStyle w:val="Emphasis"/>
          <w:rFonts w:asciiTheme="majorHAnsi" w:hAnsiTheme="majorHAnsi"/>
          <w:color w:val="FF0000"/>
          <w:highlight w:val="green"/>
        </w:rPr>
        <w:t>refuse</w:t>
      </w:r>
      <w:r w:rsidRPr="001220E9">
        <w:rPr>
          <w:rStyle w:val="Emphasis"/>
          <w:rFonts w:asciiTheme="majorHAnsi" w:hAnsiTheme="majorHAnsi"/>
          <w:color w:val="FF0000"/>
        </w:rPr>
        <w:t xml:space="preserve"> the offers we receive </w:t>
      </w:r>
      <w:r w:rsidRPr="001220E9">
        <w:rPr>
          <w:rStyle w:val="Emphasis"/>
          <w:rFonts w:asciiTheme="majorHAnsi" w:hAnsiTheme="majorHAnsi"/>
          <w:color w:val="FF0000"/>
          <w:highlight w:val="green"/>
        </w:rPr>
        <w:t xml:space="preserve">to shape </w:t>
      </w:r>
      <w:r w:rsidRPr="001220E9">
        <w:rPr>
          <w:rStyle w:val="Emphasis"/>
          <w:rFonts w:asciiTheme="majorHAnsi" w:hAnsiTheme="majorHAnsi"/>
          <w:color w:val="FF0000"/>
        </w:rPr>
        <w:t xml:space="preserve">that </w:t>
      </w:r>
      <w:r w:rsidRPr="001220E9">
        <w:rPr>
          <w:rStyle w:val="Emphasis"/>
          <w:rFonts w:asciiTheme="majorHAnsi" w:hAnsiTheme="majorHAnsi"/>
          <w:color w:val="FF0000"/>
          <w:highlight w:val="green"/>
        </w:rPr>
        <w:t>noise into “music.”</w:t>
      </w:r>
    </w:p>
    <w:p w14:paraId="7D2A98DA" w14:textId="77777777" w:rsidR="00930696" w:rsidRPr="001220E9" w:rsidRDefault="00930696" w:rsidP="00930696">
      <w:pPr>
        <w:rPr>
          <w:color w:val="FF0000"/>
          <w:highlight w:val="green"/>
        </w:rPr>
      </w:pPr>
    </w:p>
    <w:p w14:paraId="6BCC1030" w14:textId="69ED8A36" w:rsidR="00930696" w:rsidRDefault="00930696" w:rsidP="00930696">
      <w:pPr>
        <w:pStyle w:val="Heading2"/>
      </w:pPr>
      <w:r>
        <w:lastRenderedPageBreak/>
        <w:t>Case</w:t>
      </w:r>
    </w:p>
    <w:p w14:paraId="220279B0" w14:textId="77777777" w:rsidR="002A1B4C" w:rsidRPr="00311F1A" w:rsidRDefault="002A1B4C" w:rsidP="002A1B4C">
      <w:pPr>
        <w:pStyle w:val="Heading4"/>
        <w:rPr>
          <w:rFonts w:cs="Calibri"/>
        </w:rPr>
      </w:pPr>
      <w:proofErr w:type="spellStart"/>
      <w:r w:rsidRPr="00311F1A">
        <w:rPr>
          <w:rFonts w:cs="Calibri"/>
        </w:rPr>
        <w:t>Hapticality</w:t>
      </w:r>
      <w:proofErr w:type="spellEnd"/>
      <w:r w:rsidRPr="00311F1A">
        <w:rPr>
          <w:rFonts w:cs="Calibri"/>
        </w:rPr>
        <w:t xml:space="preserve"> within the university-space can’t escape professionalization – it’s too vague to cohere materially in a significant way, and it relegates opposition to “resistance” which trades off with projects of world-making and institution building</w:t>
      </w:r>
    </w:p>
    <w:p w14:paraId="54030CC2" w14:textId="77777777" w:rsidR="002A1B4C" w:rsidRPr="00311F1A" w:rsidRDefault="002A1B4C" w:rsidP="002A1B4C">
      <w:pPr>
        <w:rPr>
          <w:rFonts w:cs="Calibri"/>
        </w:rPr>
      </w:pPr>
      <w:r w:rsidRPr="00311F1A">
        <w:rPr>
          <w:rFonts w:cs="Calibri"/>
        </w:rPr>
        <w:t xml:space="preserve">Darren </w:t>
      </w:r>
      <w:r w:rsidRPr="00311F1A">
        <w:rPr>
          <w:rStyle w:val="Style13ptBold"/>
          <w:rFonts w:eastAsiaTheme="majorEastAsia" w:cs="Calibri"/>
        </w:rPr>
        <w:t>Webb 18</w:t>
      </w:r>
      <w:r w:rsidRPr="00311F1A">
        <w:rPr>
          <w:rFonts w:cs="Calibri"/>
        </w:rPr>
        <w:t xml:space="preserve">, education lecturer @ University of Sheffield, “Bolt-holes and breathing spaces in the system: On forms of academic resistance (or, can the university be a site of utopian possibility?),” </w:t>
      </w:r>
      <w:r w:rsidRPr="00311F1A">
        <w:rPr>
          <w:rFonts w:cs="Calibri"/>
          <w:i/>
          <w:iCs/>
        </w:rPr>
        <w:t>Review of Education, Pedagogy, and Cultural Studies</w:t>
      </w:r>
      <w:r w:rsidRPr="00311F1A">
        <w:rPr>
          <w:rFonts w:cs="Calibri"/>
        </w:rPr>
        <w:t>, 40:2, pg. 96-108</w:t>
      </w:r>
    </w:p>
    <w:p w14:paraId="140D54AF" w14:textId="77777777" w:rsidR="002A1B4C" w:rsidRPr="00311F1A" w:rsidRDefault="002A1B4C" w:rsidP="002A1B4C">
      <w:pPr>
        <w:rPr>
          <w:rFonts w:cs="Calibri"/>
          <w:sz w:val="16"/>
        </w:rPr>
      </w:pPr>
      <w:r w:rsidRPr="00311F1A">
        <w:rPr>
          <w:rFonts w:cs="Calibri"/>
          <w:sz w:val="16"/>
        </w:rPr>
        <w:t xml:space="preserve">But the </w:t>
      </w:r>
      <w:proofErr w:type="spellStart"/>
      <w:r w:rsidRPr="00311F1A">
        <w:rPr>
          <w:rFonts w:cs="Calibri"/>
          <w:sz w:val="16"/>
        </w:rPr>
        <w:t>undercommons</w:t>
      </w:r>
      <w:proofErr w:type="spellEnd"/>
      <w:r w:rsidRPr="00311F1A">
        <w:rPr>
          <w:rFonts w:cs="Calibri"/>
          <w:sz w:val="16"/>
        </w:rPr>
        <w:t xml:space="preserve"> is more than just the creation of spaces with utopian intent. It is a shifting matrix of spaces, processes, relations, and </w:t>
      </w:r>
      <w:proofErr w:type="spellStart"/>
      <w:r w:rsidRPr="00311F1A">
        <w:rPr>
          <w:rFonts w:cs="Calibri"/>
          <w:sz w:val="16"/>
        </w:rPr>
        <w:t>struc-tures</w:t>
      </w:r>
      <w:proofErr w:type="spellEnd"/>
      <w:r w:rsidRPr="00311F1A">
        <w:rPr>
          <w:rFonts w:cs="Calibri"/>
          <w:sz w:val="16"/>
        </w:rPr>
        <w:t xml:space="preserve"> of feeling. Harney and Moten do attach importance to teaching and the classroom—in particular as an opportunity to refuse the call to order—but the </w:t>
      </w:r>
      <w:proofErr w:type="spellStart"/>
      <w:r w:rsidRPr="00311F1A">
        <w:rPr>
          <w:rFonts w:cs="Calibri"/>
          <w:sz w:val="16"/>
        </w:rPr>
        <w:t>undercommons</w:t>
      </w:r>
      <w:proofErr w:type="spellEnd"/>
      <w:r w:rsidRPr="00311F1A">
        <w:rPr>
          <w:rFonts w:cs="Calibri"/>
          <w:sz w:val="16"/>
        </w:rPr>
        <w:t xml:space="preserve"> exists in institutional cracks outside the classroom: in stair-wells, in alleys, in kitchens, in corridors, in smoking areas, in hiding. The </w:t>
      </w:r>
      <w:proofErr w:type="spellStart"/>
      <w:r w:rsidRPr="00311F1A">
        <w:rPr>
          <w:rFonts w:cs="Calibri"/>
          <w:sz w:val="16"/>
        </w:rPr>
        <w:t>undercommons</w:t>
      </w:r>
      <w:proofErr w:type="spellEnd"/>
      <w:r w:rsidRPr="00311F1A">
        <w:rPr>
          <w:rFonts w:cs="Calibri"/>
          <w:sz w:val="16"/>
        </w:rPr>
        <w:t xml:space="preserve"> is a community of maroons, outcasts, and fugitives, not of responsible teachers. It is “always an unsafe </w:t>
      </w:r>
      <w:proofErr w:type="spellStart"/>
      <w:r w:rsidRPr="00311F1A">
        <w:rPr>
          <w:rFonts w:cs="Calibri"/>
          <w:sz w:val="16"/>
        </w:rPr>
        <w:t>neighbourhood</w:t>
      </w:r>
      <w:proofErr w:type="spellEnd"/>
      <w:r w:rsidRPr="00311F1A">
        <w:rPr>
          <w:rFonts w:cs="Calibri"/>
          <w:sz w:val="16"/>
        </w:rPr>
        <w:t xml:space="preserve">” (Harney and Moten 2013, 28). In fact, the </w:t>
      </w:r>
      <w:proofErr w:type="spellStart"/>
      <w:r w:rsidRPr="00311F1A">
        <w:rPr>
          <w:rFonts w:cs="Calibri"/>
          <w:sz w:val="16"/>
        </w:rPr>
        <w:t>undercommons</w:t>
      </w:r>
      <w:proofErr w:type="spellEnd"/>
      <w:r w:rsidRPr="00311F1A">
        <w:rPr>
          <w:rFonts w:cs="Calibri"/>
          <w:sz w:val="16"/>
        </w:rPr>
        <w:t xml:space="preserve"> is best described as a way of being: a way of being within and against one’s institution and a way of being with and for the community of outcasts (Melamed 2016). Within and against the corporate-imperial university, the subversive intellectual is unprofessional, </w:t>
      </w:r>
      <w:proofErr w:type="spellStart"/>
      <w:r w:rsidRPr="00311F1A">
        <w:rPr>
          <w:rFonts w:cs="Calibri"/>
          <w:sz w:val="16"/>
        </w:rPr>
        <w:t>uncollegial</w:t>
      </w:r>
      <w:proofErr w:type="spellEnd"/>
      <w:r w:rsidRPr="00311F1A">
        <w:rPr>
          <w:rFonts w:cs="Calibri"/>
          <w:sz w:val="16"/>
        </w:rPr>
        <w:t xml:space="preserve">, impractical, disruptive, disloyal, unproductive, unreliable, “obstructive and shiftless, dumb with insolence,” forever refusing the call to order (Harney and Moten 2013, 34). With and for the </w:t>
      </w:r>
      <w:proofErr w:type="spellStart"/>
      <w:r w:rsidRPr="00311F1A">
        <w:rPr>
          <w:rFonts w:cs="Calibri"/>
          <w:sz w:val="16"/>
        </w:rPr>
        <w:t>undercommons</w:t>
      </w:r>
      <w:proofErr w:type="spellEnd"/>
      <w:r w:rsidRPr="00311F1A">
        <w:rPr>
          <w:rFonts w:cs="Calibri"/>
          <w:sz w:val="16"/>
        </w:rPr>
        <w:t xml:space="preserve">, </w:t>
      </w:r>
      <w:proofErr w:type="spellStart"/>
      <w:r w:rsidRPr="00311F1A">
        <w:rPr>
          <w:rStyle w:val="Emphasis"/>
          <w:highlight w:val="cyan"/>
        </w:rPr>
        <w:t>hapticality</w:t>
      </w:r>
      <w:proofErr w:type="spellEnd"/>
      <w:r w:rsidRPr="00311F1A">
        <w:rPr>
          <w:rStyle w:val="StyleUnderline"/>
          <w:rFonts w:eastAsiaTheme="majorEastAsia"/>
          <w:highlight w:val="cyan"/>
        </w:rPr>
        <w:t xml:space="preserve"> describes a way of feeling that is at once unsettled</w:t>
      </w:r>
      <w:r w:rsidRPr="00311F1A">
        <w:rPr>
          <w:rStyle w:val="StyleUnderline"/>
          <w:rFonts w:eastAsiaTheme="majorEastAsia"/>
        </w:rPr>
        <w:t>—“to feel at home with the homeless, at ease with the fugitive, at peace with the pursued”—</w:t>
      </w:r>
      <w:r w:rsidRPr="00311F1A">
        <w:rPr>
          <w:rStyle w:val="StyleUnderline"/>
          <w:rFonts w:eastAsiaTheme="majorEastAsia"/>
          <w:highlight w:val="cyan"/>
        </w:rPr>
        <w:t xml:space="preserve">and </w:t>
      </w:r>
      <w:r w:rsidRPr="00311F1A">
        <w:rPr>
          <w:rStyle w:val="Emphasis"/>
          <w:highlight w:val="cyan"/>
        </w:rPr>
        <w:t>intensely intimate</w:t>
      </w:r>
      <w:r w:rsidRPr="00311F1A">
        <w:rPr>
          <w:rStyle w:val="StyleUnderline"/>
          <w:rFonts w:eastAsiaTheme="majorEastAsia"/>
        </w:rPr>
        <w:t>—“the capacity to feel through others, for others to feel through you, for you to feel them feeling you”</w:t>
      </w:r>
      <w:r w:rsidRPr="00311F1A">
        <w:rPr>
          <w:rFonts w:cs="Calibri"/>
          <w:sz w:val="16"/>
        </w:rPr>
        <w:t xml:space="preserve"> (97–98). Together, the maroons of the </w:t>
      </w:r>
      <w:proofErr w:type="spellStart"/>
      <w:r w:rsidRPr="00311F1A">
        <w:rPr>
          <w:rFonts w:cs="Calibri"/>
          <w:sz w:val="16"/>
        </w:rPr>
        <w:t>undercommons</w:t>
      </w:r>
      <w:proofErr w:type="spellEnd"/>
      <w:r w:rsidRPr="00311F1A">
        <w:rPr>
          <w:rFonts w:cs="Calibri"/>
          <w:sz w:val="16"/>
        </w:rPr>
        <w:t xml:space="preserve"> engage in study; a mode of sociality</w:t>
      </w:r>
      <w:r w:rsidRPr="00311F1A">
        <w:rPr>
          <w:rStyle w:val="StyleUnderline"/>
          <w:rFonts w:eastAsiaTheme="majorEastAsia"/>
        </w:rPr>
        <w:t>, “</w:t>
      </w:r>
      <w:r w:rsidRPr="00311F1A">
        <w:rPr>
          <w:rStyle w:val="StyleUnderline"/>
          <w:rFonts w:eastAsiaTheme="majorEastAsia"/>
          <w:highlight w:val="cyan"/>
        </w:rPr>
        <w:t xml:space="preserve">a kind of </w:t>
      </w:r>
      <w:r w:rsidRPr="00311F1A">
        <w:rPr>
          <w:rStyle w:val="Emphasis"/>
          <w:highlight w:val="cyan"/>
        </w:rPr>
        <w:t>way of being with others</w:t>
      </w:r>
      <w:r w:rsidRPr="00311F1A">
        <w:rPr>
          <w:rStyle w:val="StyleUnderline"/>
          <w:rFonts w:eastAsiaTheme="majorEastAsia"/>
        </w:rPr>
        <w:t>,” walking and talking and thinking and working together “</w:t>
      </w:r>
      <w:r w:rsidRPr="00311F1A">
        <w:rPr>
          <w:rStyle w:val="StyleUnderline"/>
          <w:rFonts w:eastAsiaTheme="majorEastAsia"/>
          <w:highlight w:val="cyan"/>
        </w:rPr>
        <w:t xml:space="preserve">in a way that </w:t>
      </w:r>
      <w:r w:rsidRPr="00311F1A">
        <w:rPr>
          <w:rStyle w:val="Emphasis"/>
          <w:highlight w:val="cyan"/>
        </w:rPr>
        <w:t>feels good</w:t>
      </w:r>
      <w:r w:rsidRPr="00311F1A">
        <w:rPr>
          <w:rStyle w:val="StyleUnderline"/>
          <w:rFonts w:eastAsiaTheme="majorEastAsia"/>
          <w:highlight w:val="cyan"/>
        </w:rPr>
        <w:t>, the way it should feel good</w:t>
      </w:r>
      <w:r w:rsidRPr="00311F1A">
        <w:rPr>
          <w:rStyle w:val="StyleUnderline"/>
          <w:rFonts w:eastAsiaTheme="majorEastAsia"/>
        </w:rPr>
        <w:t>”</w:t>
      </w:r>
      <w:r w:rsidRPr="00311F1A">
        <w:rPr>
          <w:rFonts w:cs="Calibri"/>
          <w:sz w:val="16"/>
        </w:rPr>
        <w:t xml:space="preserve"> (111–112, 117). </w:t>
      </w:r>
      <w:r w:rsidRPr="00311F1A">
        <w:rPr>
          <w:rFonts w:cs="Calibri"/>
          <w:sz w:val="16"/>
          <w:szCs w:val="16"/>
        </w:rPr>
        <w:t xml:space="preserve">There is a definite utopian project at work here. Moten tells us that “I believe in the world and want to be in it. I want to be in it all the way to the end of it because I believe in another world in the world and I want to be in that” (Harney and Moten 2013, 118). The </w:t>
      </w:r>
      <w:proofErr w:type="spellStart"/>
      <w:r w:rsidRPr="00311F1A">
        <w:rPr>
          <w:rFonts w:cs="Calibri"/>
          <w:sz w:val="16"/>
          <w:szCs w:val="16"/>
        </w:rPr>
        <w:t>undercommons</w:t>
      </w:r>
      <w:proofErr w:type="spellEnd"/>
      <w:r w:rsidRPr="00311F1A">
        <w:rPr>
          <w:rFonts w:cs="Calibri"/>
          <w:sz w:val="16"/>
          <w:szCs w:val="16"/>
        </w:rPr>
        <w:t xml:space="preserve"> is presented as an entry point to this other world in the world. It is a “utopic </w:t>
      </w:r>
      <w:proofErr w:type="spellStart"/>
      <w:r w:rsidRPr="00311F1A">
        <w:rPr>
          <w:rFonts w:cs="Calibri"/>
          <w:sz w:val="16"/>
          <w:szCs w:val="16"/>
        </w:rPr>
        <w:t>commonun-derground</w:t>
      </w:r>
      <w:proofErr w:type="spellEnd"/>
      <w:r w:rsidRPr="00311F1A">
        <w:rPr>
          <w:rFonts w:cs="Calibri"/>
          <w:sz w:val="16"/>
          <w:szCs w:val="16"/>
        </w:rPr>
        <w:t xml:space="preserve">,” a utopia “submerged in the interstices and on the outskirts of the fierce and urgent now” (Moten 2008, 1746; Harney and Moten 2013, 51). The call to both disorder and to study—what Freire might have termed the utopian process of denunciation-annunciation—becomes an ontological enactment of something that is already here (Harney and Moten 2013, 133–134). For Harney in particular, the </w:t>
      </w:r>
      <w:proofErr w:type="spellStart"/>
      <w:r w:rsidRPr="00311F1A">
        <w:rPr>
          <w:rFonts w:cs="Calibri"/>
          <w:sz w:val="16"/>
          <w:szCs w:val="16"/>
        </w:rPr>
        <w:t>undercommons</w:t>
      </w:r>
      <w:proofErr w:type="spellEnd"/>
      <w:r w:rsidRPr="00311F1A">
        <w:rPr>
          <w:rFonts w:cs="Calibri"/>
          <w:sz w:val="16"/>
          <w:szCs w:val="16"/>
        </w:rPr>
        <w:t xml:space="preserve"> as a way of being can be understood in terms of rhythm. It is a new rhythm working against the global rhythm of work, the “global assembly line tearing apart the functions of man,” the rhythm of inputs and outputs every facet of which must be “measured and managed” (Harney 2015, 174–176). In contrast, the rhythm of the </w:t>
      </w:r>
      <w:proofErr w:type="spellStart"/>
      <w:r w:rsidRPr="00311F1A">
        <w:rPr>
          <w:rFonts w:cs="Calibri"/>
          <w:sz w:val="16"/>
          <w:szCs w:val="16"/>
        </w:rPr>
        <w:t>undercommons</w:t>
      </w:r>
      <w:proofErr w:type="spellEnd"/>
      <w:r w:rsidRPr="00311F1A">
        <w:rPr>
          <w:rFonts w:cs="Calibri"/>
          <w:sz w:val="16"/>
          <w:szCs w:val="16"/>
        </w:rPr>
        <w:t xml:space="preserve"> is “a militant arrhythmia” that unsettles the rhythm of the line, “invites us to feel around us” and brings the utopic </w:t>
      </w:r>
      <w:proofErr w:type="spellStart"/>
      <w:r w:rsidRPr="00311F1A">
        <w:rPr>
          <w:rFonts w:cs="Calibri"/>
          <w:sz w:val="16"/>
          <w:szCs w:val="16"/>
        </w:rPr>
        <w:t>commonunderground</w:t>
      </w:r>
      <w:proofErr w:type="spellEnd"/>
      <w:r w:rsidRPr="00311F1A">
        <w:rPr>
          <w:rFonts w:cs="Calibri"/>
          <w:sz w:val="16"/>
          <w:szCs w:val="16"/>
        </w:rPr>
        <w:t xml:space="preserve"> into the open (177–178). </w:t>
      </w:r>
      <w:r w:rsidRPr="00311F1A">
        <w:rPr>
          <w:rStyle w:val="StyleUnderline"/>
          <w:rFonts w:eastAsiaTheme="majorEastAsia"/>
          <w:highlight w:val="cyan"/>
        </w:rPr>
        <w:t xml:space="preserve">It is </w:t>
      </w:r>
      <w:r w:rsidRPr="00311F1A">
        <w:rPr>
          <w:rStyle w:val="Emphasis"/>
          <w:highlight w:val="cyan"/>
        </w:rPr>
        <w:t>easy to be seduced</w:t>
      </w:r>
      <w:r w:rsidRPr="00311F1A">
        <w:rPr>
          <w:rStyle w:val="StyleUnderline"/>
          <w:rFonts w:eastAsiaTheme="majorEastAsia"/>
          <w:highlight w:val="cyan"/>
        </w:rPr>
        <w:t xml:space="preserve"> by the language of the </w:t>
      </w:r>
      <w:proofErr w:type="spellStart"/>
      <w:r w:rsidRPr="00311F1A">
        <w:rPr>
          <w:rStyle w:val="StyleUnderline"/>
          <w:rFonts w:eastAsiaTheme="majorEastAsia"/>
          <w:highlight w:val="cyan"/>
        </w:rPr>
        <w:t>undercommons</w:t>
      </w:r>
      <w:proofErr w:type="spellEnd"/>
      <w:r w:rsidRPr="00311F1A">
        <w:rPr>
          <w:rFonts w:cs="Calibri"/>
          <w:sz w:val="16"/>
        </w:rPr>
        <w:t xml:space="preserve">. Embodying and enacting it, however, is difficult indeed. </w:t>
      </w:r>
      <w:r w:rsidRPr="00311F1A">
        <w:rPr>
          <w:rStyle w:val="StyleUnderline"/>
          <w:rFonts w:eastAsiaTheme="majorEastAsia"/>
        </w:rPr>
        <w:t xml:space="preserve">Being within and against the university, </w:t>
      </w:r>
      <w:r w:rsidRPr="00311F1A">
        <w:rPr>
          <w:rStyle w:val="StyleUnderline"/>
          <w:rFonts w:eastAsiaTheme="majorEastAsia"/>
          <w:highlight w:val="cyan"/>
        </w:rPr>
        <w:t>refusing the call to order</w:t>
      </w:r>
      <w:r w:rsidRPr="00311F1A">
        <w:rPr>
          <w:rStyle w:val="StyleUnderline"/>
          <w:rFonts w:eastAsiaTheme="majorEastAsia"/>
        </w:rPr>
        <w:t xml:space="preserve"> through insolent obstructive </w:t>
      </w:r>
      <w:proofErr w:type="spellStart"/>
      <w:r w:rsidRPr="00311F1A">
        <w:rPr>
          <w:rStyle w:val="StyleUnderline"/>
          <w:rFonts w:eastAsiaTheme="majorEastAsia"/>
        </w:rPr>
        <w:t>unprofes-sionalism</w:t>
      </w:r>
      <w:proofErr w:type="spellEnd"/>
      <w:r w:rsidRPr="00311F1A">
        <w:rPr>
          <w:rStyle w:val="StyleUnderline"/>
          <w:rFonts w:eastAsiaTheme="majorEastAsia"/>
        </w:rPr>
        <w:t xml:space="preserve">, </w:t>
      </w:r>
      <w:r w:rsidRPr="00311F1A">
        <w:rPr>
          <w:rStyle w:val="StyleUnderline"/>
          <w:rFonts w:eastAsiaTheme="majorEastAsia"/>
          <w:highlight w:val="cyan"/>
        </w:rPr>
        <w:t xml:space="preserve">is </w:t>
      </w:r>
      <w:r w:rsidRPr="00311F1A">
        <w:rPr>
          <w:rStyle w:val="Emphasis"/>
          <w:highlight w:val="cyan"/>
        </w:rPr>
        <w:t>almost impossible to sustain</w:t>
      </w:r>
      <w:r w:rsidRPr="00311F1A">
        <w:rPr>
          <w:rFonts w:cs="Calibri"/>
          <w:sz w:val="16"/>
        </w:rPr>
        <w:t xml:space="preserve">. Halberstam (2009, 45) describes the </w:t>
      </w:r>
      <w:proofErr w:type="spellStart"/>
      <w:r w:rsidRPr="00311F1A">
        <w:rPr>
          <w:rFonts w:cs="Calibri"/>
          <w:sz w:val="16"/>
        </w:rPr>
        <w:t>undercommons</w:t>
      </w:r>
      <w:proofErr w:type="spellEnd"/>
      <w:r w:rsidRPr="00311F1A">
        <w:rPr>
          <w:rFonts w:cs="Calibri"/>
          <w:sz w:val="16"/>
        </w:rPr>
        <w:t xml:space="preserve"> as “a marooned community of outcast thinkers who ref-use, resist, and renege on the demands of rigor, excellence, and productivity.” A romantic and appealing notion for sure but </w:t>
      </w:r>
      <w:r w:rsidRPr="00311F1A">
        <w:rPr>
          <w:rStyle w:val="StyleUnderline"/>
          <w:rFonts w:eastAsiaTheme="majorEastAsia"/>
        </w:rPr>
        <w:t xml:space="preserve">refusing and reneging on “the university of excellence” will </w:t>
      </w:r>
      <w:r w:rsidRPr="00311F1A">
        <w:rPr>
          <w:rStyle w:val="Emphasis"/>
        </w:rPr>
        <w:t>cost you your job.</w:t>
      </w:r>
      <w:r w:rsidRPr="00311F1A">
        <w:rPr>
          <w:rFonts w:cs="Calibri"/>
          <w:sz w:val="16"/>
        </w:rPr>
        <w:t xml:space="preserve"> When Moten describes subversion as a “series of immanent upheavals” expressed through “vast repertoires of high-frequency complaints, imperceptible frowns, withering turns, silent sidesteps, and ever-vigilant attempts not to see and hear” (2008, 1743), one is reminded instantly of Thomas Docherty, disciplined and suspended for his negative vibes. </w:t>
      </w:r>
      <w:r w:rsidRPr="00311F1A">
        <w:rPr>
          <w:rStyle w:val="StyleUnderline"/>
          <w:rFonts w:eastAsiaTheme="majorEastAsia"/>
        </w:rPr>
        <w:t>Being with and for the maroon community is difficult</w:t>
      </w:r>
      <w:r w:rsidRPr="00311F1A">
        <w:rPr>
          <w:rFonts w:cs="Calibri"/>
          <w:sz w:val="16"/>
        </w:rPr>
        <w:t xml:space="preserve"> too. First of all, “Where and how can we find/see the </w:t>
      </w:r>
      <w:proofErr w:type="spellStart"/>
      <w:r w:rsidRPr="00311F1A">
        <w:rPr>
          <w:rFonts w:cs="Calibri"/>
          <w:sz w:val="16"/>
        </w:rPr>
        <w:t>Undercommons</w:t>
      </w:r>
      <w:proofErr w:type="spellEnd"/>
      <w:r w:rsidRPr="00311F1A">
        <w:rPr>
          <w:rFonts w:cs="Calibri"/>
          <w:sz w:val="16"/>
        </w:rPr>
        <w:t xml:space="preserve"> at work?” (</w:t>
      </w:r>
      <w:proofErr w:type="spellStart"/>
      <w:r w:rsidRPr="00311F1A">
        <w:rPr>
          <w:rFonts w:cs="Calibri"/>
          <w:sz w:val="16"/>
        </w:rPr>
        <w:t>Ĉiĉigoj</w:t>
      </w:r>
      <w:proofErr w:type="spellEnd"/>
      <w:r w:rsidRPr="00311F1A">
        <w:rPr>
          <w:rFonts w:cs="Calibri"/>
          <w:sz w:val="16"/>
        </w:rPr>
        <w:t xml:space="preserve">, </w:t>
      </w:r>
      <w:proofErr w:type="spellStart"/>
      <w:r w:rsidRPr="00311F1A">
        <w:rPr>
          <w:rFonts w:cs="Calibri"/>
          <w:sz w:val="16"/>
        </w:rPr>
        <w:t>Apostolou-Hölscher</w:t>
      </w:r>
      <w:proofErr w:type="spellEnd"/>
      <w:r w:rsidRPr="00311F1A">
        <w:rPr>
          <w:rFonts w:cs="Calibri"/>
          <w:sz w:val="16"/>
        </w:rPr>
        <w:t xml:space="preserve">, and </w:t>
      </w:r>
      <w:proofErr w:type="spellStart"/>
      <w:r w:rsidRPr="00311F1A">
        <w:rPr>
          <w:rFonts w:cs="Calibri"/>
          <w:sz w:val="16"/>
        </w:rPr>
        <w:t>Rusham</w:t>
      </w:r>
      <w:proofErr w:type="spellEnd"/>
      <w:r w:rsidRPr="00311F1A">
        <w:rPr>
          <w:rFonts w:cs="Calibri"/>
          <w:sz w:val="16"/>
        </w:rPr>
        <w:t xml:space="preserve"> 2015, 265). </w:t>
      </w:r>
      <w:r w:rsidRPr="00311F1A">
        <w:rPr>
          <w:rStyle w:val="StyleUnderline"/>
          <w:rFonts w:eastAsiaTheme="majorEastAsia"/>
          <w:highlight w:val="cyan"/>
        </w:rPr>
        <w:t xml:space="preserve">Where and </w:t>
      </w:r>
      <w:r w:rsidRPr="00311F1A">
        <w:rPr>
          <w:rStyle w:val="Emphasis"/>
          <w:highlight w:val="cyan"/>
        </w:rPr>
        <w:t>how can one find those liminal spaces of sabotage and subversion</w:t>
      </w:r>
      <w:r w:rsidRPr="00311F1A">
        <w:rPr>
          <w:rStyle w:val="StyleUnderline"/>
          <w:rFonts w:eastAsiaTheme="majorEastAsia"/>
          <w:highlight w:val="cyan"/>
        </w:rPr>
        <w:t xml:space="preserve">, and how does one occupy them in a spirit of </w:t>
      </w:r>
      <w:proofErr w:type="spellStart"/>
      <w:r w:rsidRPr="00311F1A">
        <w:rPr>
          <w:rStyle w:val="StyleUnderline"/>
          <w:rFonts w:eastAsiaTheme="majorEastAsia"/>
          <w:highlight w:val="cyan"/>
        </w:rPr>
        <w:t>hapticalit</w:t>
      </w:r>
      <w:r w:rsidRPr="00311F1A">
        <w:rPr>
          <w:rStyle w:val="StyleUnderline"/>
          <w:rFonts w:eastAsiaTheme="majorEastAsia"/>
        </w:rPr>
        <w:t>y</w:t>
      </w:r>
      <w:proofErr w:type="spellEnd"/>
      <w:r w:rsidRPr="00311F1A">
        <w:rPr>
          <w:rFonts w:cs="Calibri"/>
          <w:sz w:val="16"/>
        </w:rPr>
        <w:t xml:space="preserve">, study, and militant arrhythmia that brings the utopic underground to the surface of the fierce and urgent now? Beautiful language, but how does one live it? </w:t>
      </w:r>
      <w:r w:rsidRPr="00311F1A">
        <w:rPr>
          <w:rStyle w:val="StyleUnderline"/>
          <w:rFonts w:eastAsiaTheme="majorEastAsia"/>
        </w:rPr>
        <w:t>Networks do, of course, exist</w:t>
      </w:r>
      <w:r w:rsidRPr="00311F1A">
        <w:rPr>
          <w:rFonts w:cs="Calibri"/>
          <w:sz w:val="16"/>
        </w:rPr>
        <w:t xml:space="preserve">—the </w:t>
      </w:r>
      <w:proofErr w:type="spellStart"/>
      <w:r w:rsidRPr="00311F1A">
        <w:rPr>
          <w:rFonts w:cs="Calibri"/>
          <w:sz w:val="16"/>
        </w:rPr>
        <w:t>Undercommoning</w:t>
      </w:r>
      <w:proofErr w:type="spellEnd"/>
      <w:r w:rsidRPr="00311F1A">
        <w:rPr>
          <w:rFonts w:cs="Calibri"/>
          <w:sz w:val="16"/>
        </w:rPr>
        <w:t xml:space="preserve"> Collective, the Edu-Factory Collective, the International Network for Alternative Academia, to name but a few. These are promising spaces for bringing together and harboring the maroons and the fugitives. </w:t>
      </w:r>
      <w:r w:rsidRPr="00311F1A">
        <w:rPr>
          <w:rStyle w:val="StyleUnderline"/>
          <w:rFonts w:eastAsiaTheme="majorEastAsia"/>
        </w:rPr>
        <w:t xml:space="preserve">But </w:t>
      </w:r>
      <w:r w:rsidRPr="00311F1A">
        <w:rPr>
          <w:rStyle w:val="StyleUnderline"/>
          <w:rFonts w:eastAsiaTheme="majorEastAsia"/>
          <w:highlight w:val="cyan"/>
        </w:rPr>
        <w:t xml:space="preserve">networks are </w:t>
      </w:r>
      <w:r w:rsidRPr="00311F1A">
        <w:rPr>
          <w:rStyle w:val="Emphasis"/>
          <w:highlight w:val="cyan"/>
        </w:rPr>
        <w:t>typically</w:t>
      </w:r>
      <w:r w:rsidRPr="00311F1A">
        <w:rPr>
          <w:rStyle w:val="StyleUnderline"/>
          <w:rFonts w:eastAsiaTheme="majorEastAsia"/>
          <w:highlight w:val="cyan"/>
        </w:rPr>
        <w:t xml:space="preserve"> </w:t>
      </w:r>
      <w:r w:rsidRPr="00311F1A">
        <w:rPr>
          <w:rStyle w:val="Emphasis"/>
          <w:highlight w:val="cyan"/>
        </w:rPr>
        <w:t>short-lived</w:t>
      </w:r>
      <w:r w:rsidRPr="00311F1A">
        <w:rPr>
          <w:rStyle w:val="StyleUnderline"/>
          <w:rFonts w:eastAsiaTheme="majorEastAsia"/>
          <w:highlight w:val="cyan"/>
        </w:rPr>
        <w:t>, and</w:t>
      </w:r>
      <w:r w:rsidRPr="00311F1A">
        <w:rPr>
          <w:rFonts w:cs="Calibri"/>
          <w:sz w:val="16"/>
        </w:rPr>
        <w:t>—as Harney and Moten warned—</w:t>
      </w:r>
      <w:r w:rsidRPr="00311F1A">
        <w:rPr>
          <w:rStyle w:val="StyleUnderline"/>
          <w:rFonts w:eastAsiaTheme="majorEastAsia"/>
          <w:highlight w:val="cyan"/>
        </w:rPr>
        <w:t xml:space="preserve">there is a danger of </w:t>
      </w:r>
      <w:r w:rsidRPr="00311F1A">
        <w:rPr>
          <w:rStyle w:val="Emphasis"/>
          <w:highlight w:val="cyan"/>
        </w:rPr>
        <w:t>institutionalization</w:t>
      </w:r>
      <w:r w:rsidRPr="00311F1A">
        <w:rPr>
          <w:rStyle w:val="StyleUnderline"/>
          <w:rFonts w:eastAsiaTheme="majorEastAsia"/>
        </w:rPr>
        <w:t xml:space="preserve">, of taking institutional practices with you </w:t>
      </w:r>
      <w:r w:rsidRPr="00311F1A">
        <w:rPr>
          <w:rStyle w:val="StyleUnderline"/>
          <w:rFonts w:eastAsiaTheme="majorEastAsia"/>
        </w:rPr>
        <w:lastRenderedPageBreak/>
        <w:t>into alternative spaces “because we’ve been inside so much”</w:t>
      </w:r>
      <w:r w:rsidRPr="00311F1A">
        <w:rPr>
          <w:rFonts w:cs="Calibri"/>
          <w:sz w:val="16"/>
        </w:rPr>
        <w:t xml:space="preserve"> (Harney and Moten 2013, 148). And so, predictably, meetings of the fugitives come with structure, order, an official agenda, and circulated minutes. The outcasts convene in conventional academic conferences, with parallel sessions, panels of papers, lunch breaks, wine and nibbles (e.g., Edu-Factory 2012). These </w:t>
      </w:r>
      <w:r w:rsidRPr="00311F1A">
        <w:rPr>
          <w:rStyle w:val="StyleUnderline"/>
          <w:rFonts w:eastAsiaTheme="majorEastAsia"/>
          <w:highlight w:val="cyan"/>
        </w:rPr>
        <w:t>spaces offer time out</w:t>
      </w:r>
      <w:r w:rsidRPr="00311F1A">
        <w:rPr>
          <w:rStyle w:val="StyleUnderline"/>
          <w:rFonts w:eastAsiaTheme="majorEastAsia"/>
        </w:rPr>
        <w:t xml:space="preserve">, welcome respite, a breathing space, a trip abroad, </w:t>
      </w:r>
      <w:r w:rsidRPr="00311F1A">
        <w:rPr>
          <w:rStyle w:val="StyleUnderline"/>
          <w:rFonts w:eastAsiaTheme="majorEastAsia"/>
          <w:highlight w:val="cyan"/>
        </w:rPr>
        <w:t xml:space="preserve">and then </w:t>
      </w:r>
      <w:r w:rsidRPr="00311F1A">
        <w:rPr>
          <w:rStyle w:val="Emphasis"/>
          <w:highlight w:val="cyan"/>
        </w:rPr>
        <w:t>one returns to work.</w:t>
      </w:r>
      <w:r w:rsidRPr="00311F1A">
        <w:rPr>
          <w:rStyle w:val="Emphasis"/>
        </w:rPr>
        <w:t xml:space="preserve"> </w:t>
      </w:r>
      <w:r w:rsidRPr="00311F1A">
        <w:rPr>
          <w:rStyle w:val="StyleUnderline"/>
          <w:rFonts w:eastAsiaTheme="majorEastAsia"/>
          <w:highlight w:val="cyan"/>
        </w:rPr>
        <w:t xml:space="preserve">If </w:t>
      </w:r>
      <w:proofErr w:type="spellStart"/>
      <w:r w:rsidRPr="00311F1A">
        <w:rPr>
          <w:rStyle w:val="StyleUnderline"/>
          <w:rFonts w:eastAsiaTheme="majorEastAsia"/>
          <w:highlight w:val="cyan"/>
        </w:rPr>
        <w:t>hapticality</w:t>
      </w:r>
      <w:proofErr w:type="spellEnd"/>
      <w:r w:rsidRPr="00311F1A">
        <w:rPr>
          <w:rFonts w:cs="Calibri"/>
          <w:sz w:val="16"/>
        </w:rPr>
        <w:t xml:space="preserve">, the touch of the </w:t>
      </w:r>
      <w:proofErr w:type="spellStart"/>
      <w:r w:rsidRPr="00311F1A">
        <w:rPr>
          <w:rFonts w:cs="Calibri"/>
          <w:sz w:val="16"/>
        </w:rPr>
        <w:t>undercommons</w:t>
      </w:r>
      <w:proofErr w:type="spellEnd"/>
      <w:r w:rsidRPr="00311F1A">
        <w:rPr>
          <w:rFonts w:cs="Calibri"/>
          <w:sz w:val="16"/>
        </w:rPr>
        <w:t xml:space="preserve">, </w:t>
      </w:r>
      <w:r w:rsidRPr="00311F1A">
        <w:rPr>
          <w:rStyle w:val="StyleUnderline"/>
          <w:rFonts w:eastAsiaTheme="majorEastAsia"/>
          <w:highlight w:val="cyan"/>
        </w:rPr>
        <w:t>is “a visceral register of experience</w:t>
      </w:r>
      <w:r w:rsidRPr="00311F1A">
        <w:rPr>
          <w:rStyle w:val="StyleUnderline"/>
          <w:rFonts w:eastAsiaTheme="majorEastAsia"/>
        </w:rPr>
        <w:t xml:space="preserve"> ... the feel that what is to come is here” </w:t>
      </w:r>
      <w:r w:rsidRPr="00311F1A">
        <w:rPr>
          <w:rFonts w:cs="Calibri"/>
          <w:sz w:val="16"/>
        </w:rPr>
        <w:t xml:space="preserve">(Bradley 2014, 129–130), </w:t>
      </w:r>
      <w:r w:rsidRPr="00311F1A">
        <w:rPr>
          <w:rStyle w:val="StyleUnderline"/>
          <w:rFonts w:eastAsiaTheme="majorEastAsia"/>
        </w:rPr>
        <w:t xml:space="preserve">then </w:t>
      </w:r>
      <w:r w:rsidRPr="00311F1A">
        <w:rPr>
          <w:rStyle w:val="StyleUnderline"/>
          <w:rFonts w:eastAsiaTheme="majorEastAsia"/>
          <w:highlight w:val="cyan"/>
        </w:rPr>
        <w:t xml:space="preserve">this seems </w:t>
      </w:r>
      <w:r w:rsidRPr="00311F1A">
        <w:rPr>
          <w:rStyle w:val="Emphasis"/>
          <w:highlight w:val="cyan"/>
        </w:rPr>
        <w:t>elusive</w:t>
      </w:r>
      <w:r w:rsidRPr="00311F1A">
        <w:rPr>
          <w:rStyle w:val="StyleUnderline"/>
          <w:rFonts w:eastAsiaTheme="majorEastAsia"/>
          <w:highlight w:val="cyan"/>
        </w:rPr>
        <w:t>. It is hard to detect</w:t>
      </w:r>
      <w:r w:rsidRPr="00311F1A">
        <w:rPr>
          <w:rFonts w:cs="Calibri"/>
          <w:sz w:val="16"/>
        </w:rPr>
        <w:t xml:space="preserve"> a sense of </w:t>
      </w:r>
      <w:r w:rsidRPr="00311F1A">
        <w:rPr>
          <w:rStyle w:val="StyleUnderline"/>
          <w:rFonts w:eastAsiaTheme="majorEastAsia"/>
          <w:highlight w:val="cyan"/>
        </w:rPr>
        <w:t>the utopic</w:t>
      </w:r>
      <w:r w:rsidRPr="00311F1A">
        <w:rPr>
          <w:rFonts w:cs="Calibri"/>
          <w:sz w:val="16"/>
        </w:rPr>
        <w:t xml:space="preserve"> </w:t>
      </w:r>
      <w:proofErr w:type="spellStart"/>
      <w:r w:rsidRPr="00311F1A">
        <w:rPr>
          <w:rFonts w:cs="Calibri"/>
          <w:sz w:val="16"/>
        </w:rPr>
        <w:t>undercommons</w:t>
      </w:r>
      <w:proofErr w:type="spellEnd"/>
      <w:r w:rsidRPr="00311F1A">
        <w:rPr>
          <w:rFonts w:cs="Calibri"/>
          <w:sz w:val="16"/>
        </w:rPr>
        <w:t xml:space="preserve"> </w:t>
      </w:r>
      <w:r w:rsidRPr="00311F1A">
        <w:rPr>
          <w:rStyle w:val="StyleUnderline"/>
          <w:rFonts w:eastAsiaTheme="majorEastAsia"/>
          <w:highlight w:val="cyan"/>
        </w:rPr>
        <w:t>rising to the surface of the corporate-imperial university</w:t>
      </w:r>
      <w:r w:rsidRPr="00311F1A">
        <w:rPr>
          <w:rStyle w:val="StyleUnderline"/>
          <w:rFonts w:eastAsiaTheme="majorEastAsia"/>
        </w:rPr>
        <w:t>.</w:t>
      </w:r>
      <w:r w:rsidRPr="00311F1A">
        <w:rPr>
          <w:rFonts w:cs="Calibri"/>
          <w:sz w:val="16"/>
        </w:rPr>
        <w:t xml:space="preserve"> Moten describes the call to disorder and to study as a way to “excavate new aesthetic, political, and economic dispositions” (Moten 2008, 1745). But </w:t>
      </w:r>
      <w:r w:rsidRPr="00311F1A">
        <w:rPr>
          <w:rStyle w:val="StyleUnderline"/>
          <w:rFonts w:eastAsiaTheme="majorEastAsia"/>
        </w:rPr>
        <w:t xml:space="preserve">this notion of </w:t>
      </w:r>
      <w:r w:rsidRPr="00311F1A">
        <w:rPr>
          <w:rStyle w:val="StyleUnderline"/>
          <w:rFonts w:eastAsiaTheme="majorEastAsia"/>
          <w:highlight w:val="cyan"/>
        </w:rPr>
        <w:t xml:space="preserve">excavating is </w:t>
      </w:r>
      <w:r w:rsidRPr="00311F1A">
        <w:rPr>
          <w:rStyle w:val="Emphasis"/>
          <w:highlight w:val="cyan"/>
        </w:rPr>
        <w:t>highly problematic</w:t>
      </w:r>
      <w:r w:rsidRPr="00311F1A">
        <w:rPr>
          <w:rStyle w:val="StyleUnderline"/>
          <w:rFonts w:eastAsiaTheme="majorEastAsia"/>
        </w:rPr>
        <w:t>. It is common within the discourse of “everyday utopianism”—finding utopia in the everyday, recovering lost or repressed transcendence in “everydayness”</w:t>
      </w:r>
      <w:r w:rsidRPr="00311F1A">
        <w:rPr>
          <w:rFonts w:cs="Calibri"/>
          <w:sz w:val="16"/>
        </w:rPr>
        <w:t xml:space="preserve"> (Gardiner 2006)—to describe the process of utopian recovery in terms of excavating: </w:t>
      </w:r>
      <w:r w:rsidRPr="00311F1A">
        <w:rPr>
          <w:rStyle w:val="StyleUnderline"/>
          <w:rFonts w:eastAsiaTheme="majorEastAsia"/>
        </w:rPr>
        <w:t xml:space="preserve">excavating repressed desires, submerged longings, suppressed histories, untapped possibilities. But the fundamental </w:t>
      </w:r>
      <w:r w:rsidRPr="00311F1A">
        <w:rPr>
          <w:rStyle w:val="Emphasis"/>
        </w:rPr>
        <w:t>questions of where to dig</w:t>
      </w:r>
      <w:r w:rsidRPr="00311F1A">
        <w:rPr>
          <w:rFonts w:cs="Calibri"/>
          <w:sz w:val="16"/>
        </w:rPr>
        <w:t xml:space="preserve"> and how to identify a utopian “find” </w:t>
      </w:r>
      <w:r w:rsidRPr="00311F1A">
        <w:rPr>
          <w:rStyle w:val="StyleUnderline"/>
          <w:rFonts w:eastAsiaTheme="majorEastAsia"/>
        </w:rPr>
        <w:t xml:space="preserve">are </w:t>
      </w:r>
      <w:r w:rsidRPr="00311F1A">
        <w:rPr>
          <w:rStyle w:val="Emphasis"/>
        </w:rPr>
        <w:t>never adequately addressed</w:t>
      </w:r>
      <w:r w:rsidRPr="00311F1A">
        <w:rPr>
          <w:rFonts w:cs="Calibri"/>
          <w:sz w:val="16"/>
        </w:rPr>
        <w:t xml:space="preserve"> (see Webb 2017). Gardiner defines </w:t>
      </w:r>
      <w:proofErr w:type="spellStart"/>
      <w:r w:rsidRPr="00311F1A">
        <w:rPr>
          <w:rFonts w:cs="Calibri"/>
          <w:sz w:val="16"/>
        </w:rPr>
        <w:t>uto</w:t>
      </w:r>
      <w:proofErr w:type="spellEnd"/>
      <w:r w:rsidRPr="00311F1A">
        <w:rPr>
          <w:rFonts w:cs="Calibri"/>
          <w:sz w:val="16"/>
        </w:rPr>
        <w:t xml:space="preserve">-pia as “a series of forces, tendencies and possibilities that are immanent in the here and now, in the pragmatic activities of everyday life” (2006, 2). But </w:t>
      </w:r>
      <w:r w:rsidRPr="00311F1A">
        <w:rPr>
          <w:rStyle w:val="StyleUnderline"/>
          <w:rFonts w:eastAsiaTheme="majorEastAsia"/>
        </w:rPr>
        <w:t>how are these forces, tendencies and possibilities to be identified and recovered</w:t>
      </w:r>
      <w:r w:rsidRPr="00311F1A">
        <w:rPr>
          <w:rFonts w:cs="Calibri"/>
          <w:sz w:val="16"/>
        </w:rPr>
        <w:t xml:space="preserve">? For Harney and Moten, it is through study, </w:t>
      </w:r>
      <w:proofErr w:type="spellStart"/>
      <w:r w:rsidRPr="00311F1A">
        <w:rPr>
          <w:rStyle w:val="StyleUnderline"/>
          <w:rFonts w:eastAsiaTheme="majorEastAsia"/>
        </w:rPr>
        <w:t>hapticality</w:t>
      </w:r>
      <w:proofErr w:type="spellEnd"/>
      <w:r w:rsidRPr="00311F1A">
        <w:rPr>
          <w:rStyle w:val="StyleUnderline"/>
          <w:rFonts w:eastAsiaTheme="majorEastAsia"/>
        </w:rPr>
        <w:t xml:space="preserve"> and militant </w:t>
      </w:r>
      <w:proofErr w:type="spellStart"/>
      <w:r w:rsidRPr="00311F1A">
        <w:rPr>
          <w:rStyle w:val="StyleUnderline"/>
          <w:rFonts w:eastAsiaTheme="majorEastAsia"/>
        </w:rPr>
        <w:t>arrhyth-mia</w:t>
      </w:r>
      <w:proofErr w:type="spellEnd"/>
      <w:r w:rsidRPr="00311F1A">
        <w:rPr>
          <w:rFonts w:cs="Calibri"/>
          <w:sz w:val="16"/>
        </w:rPr>
        <w:t xml:space="preserve">. These </w:t>
      </w:r>
      <w:r w:rsidRPr="00311F1A">
        <w:rPr>
          <w:rStyle w:val="StyleUnderline"/>
          <w:rFonts w:eastAsiaTheme="majorEastAsia"/>
        </w:rPr>
        <w:t xml:space="preserve">are </w:t>
      </w:r>
      <w:proofErr w:type="spellStart"/>
      <w:r w:rsidRPr="00311F1A">
        <w:rPr>
          <w:rStyle w:val="Emphasis"/>
        </w:rPr>
        <w:t>slippy</w:t>
      </w:r>
      <w:proofErr w:type="spellEnd"/>
      <w:r w:rsidRPr="00311F1A">
        <w:rPr>
          <w:rStyle w:val="Emphasis"/>
        </w:rPr>
        <w:t xml:space="preserve"> concepts</w:t>
      </w:r>
      <w:r w:rsidRPr="00311F1A">
        <w:rPr>
          <w:rStyle w:val="StyleUnderline"/>
          <w:rFonts w:eastAsiaTheme="majorEastAsia"/>
        </w:rPr>
        <w:t xml:space="preserve">, however, evading concrete material referents. </w:t>
      </w:r>
      <w:r w:rsidRPr="00311F1A">
        <w:rPr>
          <w:rFonts w:cs="Calibri"/>
          <w:sz w:val="16"/>
        </w:rPr>
        <w:t xml:space="preserve">What is it to inhabit the </w:t>
      </w:r>
      <w:proofErr w:type="spellStart"/>
      <w:r w:rsidRPr="00311F1A">
        <w:rPr>
          <w:rFonts w:cs="Calibri"/>
          <w:sz w:val="16"/>
        </w:rPr>
        <w:t>undercommons</w:t>
      </w:r>
      <w:proofErr w:type="spellEnd"/>
      <w:r w:rsidRPr="00311F1A">
        <w:rPr>
          <w:rFonts w:cs="Calibri"/>
          <w:sz w:val="16"/>
        </w:rPr>
        <w:t xml:space="preserve">? Those who have written of their experiences refer to “small acts of </w:t>
      </w:r>
      <w:proofErr w:type="spellStart"/>
      <w:r w:rsidRPr="00311F1A">
        <w:rPr>
          <w:rFonts w:cs="Calibri"/>
          <w:sz w:val="16"/>
        </w:rPr>
        <w:t>marronage</w:t>
      </w:r>
      <w:proofErr w:type="spellEnd"/>
      <w:r w:rsidRPr="00311F1A">
        <w:rPr>
          <w:rFonts w:cs="Calibri"/>
          <w:sz w:val="16"/>
        </w:rPr>
        <w:t xml:space="preserve">” such as poaching resources and redeploying them in ways at odds with the university’s designs and demands (Reddy 2016, 7), or exploiting funding streams “to form cracks in the </w:t>
      </w:r>
      <w:proofErr w:type="spellStart"/>
      <w:r w:rsidRPr="00311F1A">
        <w:rPr>
          <w:rFonts w:cs="Calibri"/>
          <w:sz w:val="16"/>
        </w:rPr>
        <w:t>insti-tution</w:t>
      </w:r>
      <w:proofErr w:type="spellEnd"/>
      <w:r w:rsidRPr="00311F1A">
        <w:rPr>
          <w:rFonts w:cs="Calibri"/>
          <w:sz w:val="16"/>
        </w:rPr>
        <w:t xml:space="preserve"> that enable the Others to invade the university” (Smith, Dyke, and Hermes 2013, 150). For </w:t>
      </w:r>
      <w:proofErr w:type="spellStart"/>
      <w:r w:rsidRPr="00311F1A">
        <w:rPr>
          <w:rFonts w:cs="Calibri"/>
          <w:sz w:val="16"/>
        </w:rPr>
        <w:t>Adusei-Poku</w:t>
      </w:r>
      <w:proofErr w:type="spellEnd"/>
      <w:r w:rsidRPr="00311F1A">
        <w:rPr>
          <w:rFonts w:cs="Calibri"/>
          <w:sz w:val="16"/>
        </w:rPr>
        <w:t xml:space="preserve"> (2015), the </w:t>
      </w:r>
      <w:proofErr w:type="spellStart"/>
      <w:r w:rsidRPr="00311F1A">
        <w:rPr>
          <w:rFonts w:cs="Calibri"/>
          <w:sz w:val="16"/>
        </w:rPr>
        <w:t>undercommons</w:t>
      </w:r>
      <w:proofErr w:type="spellEnd"/>
      <w:r w:rsidRPr="00311F1A">
        <w:rPr>
          <w:rFonts w:cs="Calibri"/>
          <w:sz w:val="16"/>
        </w:rPr>
        <w:t xml:space="preserve"> is a space of refuge which is all about survival (2015, 4–5). We who feel homeless in the university are forced into refuge. We gather together to survive. </w:t>
      </w:r>
      <w:r w:rsidRPr="00311F1A">
        <w:rPr>
          <w:rStyle w:val="StyleUnderline"/>
          <w:rFonts w:eastAsiaTheme="majorEastAsia"/>
        </w:rPr>
        <w:t xml:space="preserve">We may gain satisfaction from </w:t>
      </w:r>
      <w:r w:rsidRPr="00311F1A">
        <w:rPr>
          <w:rStyle w:val="Emphasis"/>
        </w:rPr>
        <w:t xml:space="preserve">small acts of </w:t>
      </w:r>
      <w:proofErr w:type="spellStart"/>
      <w:r w:rsidRPr="00311F1A">
        <w:rPr>
          <w:rStyle w:val="Emphasis"/>
        </w:rPr>
        <w:t>marronage</w:t>
      </w:r>
      <w:proofErr w:type="spellEnd"/>
      <w:r w:rsidRPr="00311F1A">
        <w:rPr>
          <w:rStyle w:val="StyleUnderline"/>
          <w:rFonts w:eastAsiaTheme="majorEastAsia"/>
        </w:rPr>
        <w:t xml:space="preserve">, but </w:t>
      </w:r>
      <w:r w:rsidRPr="00311F1A">
        <w:rPr>
          <w:rStyle w:val="StyleUnderline"/>
          <w:rFonts w:eastAsiaTheme="majorEastAsia"/>
          <w:highlight w:val="cyan"/>
        </w:rPr>
        <w:t>this is</w:t>
      </w:r>
      <w:r w:rsidRPr="00311F1A">
        <w:rPr>
          <w:rFonts w:cs="Calibri"/>
          <w:sz w:val="16"/>
        </w:rPr>
        <w:t xml:space="preserve"> less about bringing the utopic common underground to the surface as it is </w:t>
      </w:r>
      <w:r w:rsidRPr="00311F1A">
        <w:rPr>
          <w:rStyle w:val="StyleUnderline"/>
          <w:rFonts w:eastAsiaTheme="majorEastAsia"/>
        </w:rPr>
        <w:t xml:space="preserve">a form of “radical </w:t>
      </w:r>
      <w:r w:rsidRPr="00311F1A">
        <w:rPr>
          <w:rStyle w:val="Emphasis"/>
          <w:highlight w:val="cyan"/>
        </w:rPr>
        <w:t>escapism</w:t>
      </w:r>
      <w:r w:rsidRPr="00311F1A">
        <w:rPr>
          <w:rStyle w:val="StyleUnderline"/>
          <w:rFonts w:eastAsiaTheme="majorEastAsia"/>
        </w:rPr>
        <w:t>”</w:t>
      </w:r>
      <w:r w:rsidRPr="00311F1A">
        <w:rPr>
          <w:rFonts w:cs="Calibri"/>
          <w:sz w:val="16"/>
        </w:rPr>
        <w:t xml:space="preserve"> (</w:t>
      </w:r>
      <w:proofErr w:type="spellStart"/>
      <w:r w:rsidRPr="00311F1A">
        <w:rPr>
          <w:rFonts w:cs="Calibri"/>
          <w:sz w:val="16"/>
        </w:rPr>
        <w:t>Adusei-Poku</w:t>
      </w:r>
      <w:proofErr w:type="spellEnd"/>
      <w:r w:rsidRPr="00311F1A">
        <w:rPr>
          <w:rFonts w:cs="Calibri"/>
          <w:sz w:val="16"/>
        </w:rPr>
        <w:t xml:space="preserve"> 2015, 4). </w:t>
      </w:r>
      <w:proofErr w:type="spellStart"/>
      <w:r w:rsidRPr="00311F1A">
        <w:rPr>
          <w:rFonts w:cs="Calibri"/>
          <w:sz w:val="16"/>
        </w:rPr>
        <w:t>Benveniste</w:t>
      </w:r>
      <w:proofErr w:type="spellEnd"/>
      <w:r w:rsidRPr="00311F1A">
        <w:rPr>
          <w:rFonts w:cs="Calibri"/>
          <w:sz w:val="16"/>
        </w:rPr>
        <w:t xml:space="preserve"> (2015, v) tells us that: “The </w:t>
      </w:r>
      <w:proofErr w:type="spellStart"/>
      <w:r w:rsidRPr="00311F1A">
        <w:rPr>
          <w:rFonts w:cs="Calibri"/>
          <w:sz w:val="16"/>
        </w:rPr>
        <w:t>undercommons</w:t>
      </w:r>
      <w:proofErr w:type="spellEnd"/>
      <w:r w:rsidRPr="00311F1A">
        <w:rPr>
          <w:rFonts w:cs="Calibri"/>
          <w:sz w:val="16"/>
        </w:rPr>
        <w:t xml:space="preserve"> has no set location and no return address. There is no map for entering and no guide for staying. The only condition is a living appetite. Listen to its hunger for difference.” </w:t>
      </w:r>
      <w:r w:rsidRPr="00311F1A">
        <w:rPr>
          <w:rStyle w:val="Emphasis"/>
        </w:rPr>
        <w:t>We need more than poetry</w:t>
      </w:r>
      <w:r w:rsidRPr="00311F1A">
        <w:rPr>
          <w:rStyle w:val="StyleUnderline"/>
          <w:rFonts w:eastAsiaTheme="majorEastAsia"/>
        </w:rPr>
        <w:t xml:space="preserve">, however. </w:t>
      </w:r>
      <w:r w:rsidRPr="00311F1A">
        <w:rPr>
          <w:rStyle w:val="Emphasis"/>
        </w:rPr>
        <w:t xml:space="preserve">And </w:t>
      </w:r>
      <w:r w:rsidRPr="00311F1A">
        <w:rPr>
          <w:rStyle w:val="Emphasis"/>
          <w:highlight w:val="cyan"/>
        </w:rPr>
        <w:t>we need more than a series of minor acts of resistance</w:t>
      </w:r>
      <w:r w:rsidRPr="00311F1A">
        <w:rPr>
          <w:rFonts w:cs="Calibri"/>
          <w:sz w:val="16"/>
        </w:rPr>
        <w:t xml:space="preserve">. As Srnicek and Williams rightly emphasize, </w:t>
      </w:r>
      <w:r w:rsidRPr="00311F1A">
        <w:rPr>
          <w:rStyle w:val="StyleUnderline"/>
          <w:rFonts w:eastAsiaTheme="majorEastAsia"/>
          <w:highlight w:val="cyan"/>
        </w:rPr>
        <w:t>resistance is a defensive, reactive gesture, resisting against</w:t>
      </w:r>
      <w:r w:rsidRPr="00311F1A">
        <w:rPr>
          <w:rFonts w:cs="Calibri"/>
          <w:sz w:val="16"/>
        </w:rPr>
        <w:t xml:space="preserve">. Resistance is not a utopian </w:t>
      </w:r>
      <w:proofErr w:type="spellStart"/>
      <w:r w:rsidRPr="00311F1A">
        <w:rPr>
          <w:rFonts w:cs="Calibri"/>
          <w:sz w:val="16"/>
        </w:rPr>
        <w:t>endeavour</w:t>
      </w:r>
      <w:proofErr w:type="spellEnd"/>
      <w:r w:rsidRPr="00311F1A">
        <w:rPr>
          <w:rFonts w:cs="Calibri"/>
          <w:sz w:val="16"/>
        </w:rPr>
        <w:t>: “</w:t>
      </w:r>
      <w:r w:rsidRPr="00311F1A">
        <w:rPr>
          <w:rStyle w:val="Emphasis"/>
          <w:highlight w:val="cyan"/>
        </w:rPr>
        <w:t>We do not resist a new world into being</w:t>
      </w:r>
      <w:r w:rsidRPr="00311F1A">
        <w:rPr>
          <w:rFonts w:cs="Calibri"/>
          <w:sz w:val="16"/>
        </w:rPr>
        <w:t xml:space="preserve">” (Srnicek and Williams 2016, 47). The </w:t>
      </w:r>
      <w:proofErr w:type="spellStart"/>
      <w:r w:rsidRPr="00311F1A">
        <w:rPr>
          <w:rFonts w:cs="Calibri"/>
          <w:sz w:val="16"/>
        </w:rPr>
        <w:t>undercommons</w:t>
      </w:r>
      <w:proofErr w:type="spellEnd"/>
      <w:r w:rsidRPr="00311F1A">
        <w:rPr>
          <w:rFonts w:cs="Calibri"/>
          <w:sz w:val="16"/>
        </w:rPr>
        <w:t>, when one can find it, is a bolt hole, a place of refuge, a breathing space in the system. We need something more.</w:t>
      </w:r>
    </w:p>
    <w:p w14:paraId="29439D9E" w14:textId="77777777" w:rsidR="002A1B4C" w:rsidRPr="000F3BE5" w:rsidRDefault="002A1B4C" w:rsidP="00930696">
      <w:pPr>
        <w:rPr>
          <w:sz w:val="16"/>
        </w:rPr>
      </w:pPr>
    </w:p>
    <w:p w14:paraId="0CCFDD40" w14:textId="77777777" w:rsidR="00930696" w:rsidRPr="00402687" w:rsidRDefault="00930696" w:rsidP="00930696">
      <w:pPr>
        <w:pStyle w:val="Heading4"/>
        <w:rPr>
          <w:rStyle w:val="Style13ptBold"/>
          <w:rFonts w:asciiTheme="majorHAnsi" w:hAnsiTheme="majorHAnsi"/>
        </w:rPr>
      </w:pPr>
      <w:r w:rsidRPr="00402687">
        <w:rPr>
          <w:rFonts w:asciiTheme="majorHAnsi" w:hAnsiTheme="majorHAnsi"/>
        </w:rPr>
        <w:t xml:space="preserve">Individuated resistance/empowerment can only instill an </w:t>
      </w:r>
      <w:r w:rsidRPr="00402687">
        <w:rPr>
          <w:rFonts w:asciiTheme="majorHAnsi" w:hAnsiTheme="majorHAnsi"/>
          <w:u w:val="single"/>
        </w:rPr>
        <w:t xml:space="preserve">adaptive politics of being </w:t>
      </w:r>
      <w:r w:rsidRPr="00402687">
        <w:rPr>
          <w:rFonts w:asciiTheme="majorHAnsi" w:hAnsiTheme="majorHAnsi"/>
        </w:rPr>
        <w:t xml:space="preserve">and effaces the institutional constraints that reproduce structural violence </w:t>
      </w:r>
    </w:p>
    <w:p w14:paraId="1D67A6AF" w14:textId="77777777" w:rsidR="00930696" w:rsidRPr="00402687" w:rsidRDefault="00930696" w:rsidP="00930696">
      <w:pPr>
        <w:rPr>
          <w:rFonts w:asciiTheme="majorHAnsi" w:hAnsiTheme="majorHAnsi"/>
        </w:rPr>
      </w:pPr>
      <w:r w:rsidRPr="00402687">
        <w:rPr>
          <w:rStyle w:val="Style13ptBold"/>
          <w:rFonts w:asciiTheme="majorHAnsi" w:hAnsiTheme="majorHAnsi"/>
        </w:rPr>
        <w:t>Brown 95</w:t>
      </w:r>
      <w:r w:rsidRPr="00402687">
        <w:rPr>
          <w:rFonts w:asciiTheme="majorHAnsi" w:hAnsiTheme="majorHAnsi"/>
        </w:rPr>
        <w:t xml:space="preserve">—prof at UC </w:t>
      </w:r>
      <w:proofErr w:type="spellStart"/>
      <w:r w:rsidRPr="00402687">
        <w:rPr>
          <w:rFonts w:asciiTheme="majorHAnsi" w:hAnsiTheme="majorHAnsi"/>
        </w:rPr>
        <w:t>Berkely</w:t>
      </w:r>
      <w:proofErr w:type="spellEnd"/>
      <w:r w:rsidRPr="00402687">
        <w:rPr>
          <w:rFonts w:asciiTheme="majorHAnsi" w:hAnsiTheme="majorHAnsi"/>
        </w:rPr>
        <w:t xml:space="preserve"> (Wendy, States of Injury, 21-3) </w:t>
      </w:r>
    </w:p>
    <w:p w14:paraId="2C725786" w14:textId="77777777" w:rsidR="00930696" w:rsidRPr="00300E7F" w:rsidRDefault="00930696" w:rsidP="00930696">
      <w:pPr>
        <w:rPr>
          <w:rFonts w:asciiTheme="majorHAnsi" w:hAnsiTheme="majorHAnsi"/>
          <w:b/>
          <w:iCs/>
          <w:u w:val="single"/>
          <w:bdr w:val="single" w:sz="18" w:space="0" w:color="auto"/>
        </w:rPr>
      </w:pPr>
      <w:r w:rsidRPr="00402687">
        <w:rPr>
          <w:rStyle w:val="StyleUnderline"/>
          <w:rFonts w:asciiTheme="majorHAnsi" w:hAnsiTheme="majorHAnsi"/>
          <w:highlight w:val="yellow"/>
        </w:rPr>
        <w:t>For some</w:t>
      </w:r>
      <w:r w:rsidRPr="00402687">
        <w:rPr>
          <w:rFonts w:asciiTheme="majorHAnsi" w:hAnsiTheme="majorHAnsi"/>
          <w:sz w:val="12"/>
        </w:rPr>
        <w:t xml:space="preserve">, fueled by opprobrium toward regulatory norms or other </w:t>
      </w:r>
      <w:proofErr w:type="spellStart"/>
      <w:r w:rsidRPr="00402687">
        <w:rPr>
          <w:rFonts w:asciiTheme="majorHAnsi" w:hAnsiTheme="majorHAnsi"/>
          <w:sz w:val="12"/>
        </w:rPr>
        <w:t>mo</w:t>
      </w:r>
      <w:proofErr w:type="spellEnd"/>
      <w:r w:rsidRPr="00402687">
        <w:rPr>
          <w:rFonts w:asciiTheme="majorHAnsi" w:hAnsiTheme="majorHAnsi"/>
          <w:sz w:val="12"/>
        </w:rPr>
        <w:t xml:space="preserve">- </w:t>
      </w:r>
      <w:proofErr w:type="spellStart"/>
      <w:r w:rsidRPr="00402687">
        <w:rPr>
          <w:rFonts w:asciiTheme="majorHAnsi" w:hAnsiTheme="majorHAnsi"/>
          <w:sz w:val="12"/>
        </w:rPr>
        <w:t>dalities</w:t>
      </w:r>
      <w:proofErr w:type="spellEnd"/>
      <w:r w:rsidRPr="00402687">
        <w:rPr>
          <w:rFonts w:asciiTheme="majorHAnsi" w:hAnsiTheme="majorHAnsi"/>
          <w:sz w:val="12"/>
        </w:rPr>
        <w:t xml:space="preserve"> of domination, </w:t>
      </w:r>
      <w:r w:rsidRPr="00402687">
        <w:rPr>
          <w:rStyle w:val="StyleUnderline"/>
          <w:rFonts w:asciiTheme="majorHAnsi" w:hAnsiTheme="majorHAnsi"/>
        </w:rPr>
        <w:t>the language of "</w:t>
      </w:r>
      <w:r w:rsidRPr="00402687">
        <w:rPr>
          <w:rStyle w:val="StyleUnderline"/>
          <w:rFonts w:asciiTheme="majorHAnsi" w:hAnsiTheme="majorHAnsi"/>
          <w:highlight w:val="yellow"/>
        </w:rPr>
        <w:t>resistance" has taken</w:t>
      </w:r>
      <w:r w:rsidRPr="00402687">
        <w:rPr>
          <w:rStyle w:val="StyleUnderline"/>
          <w:rFonts w:asciiTheme="majorHAnsi" w:hAnsiTheme="majorHAnsi"/>
        </w:rPr>
        <w:t xml:space="preserve"> </w:t>
      </w:r>
      <w:r w:rsidRPr="00402687">
        <w:rPr>
          <w:rStyle w:val="StyleUnderline"/>
          <w:rFonts w:asciiTheme="majorHAnsi" w:hAnsiTheme="majorHAnsi"/>
          <w:highlight w:val="yellow"/>
        </w:rPr>
        <w:t>up</w:t>
      </w:r>
      <w:r w:rsidRPr="00402687">
        <w:rPr>
          <w:rFonts w:asciiTheme="majorHAnsi" w:hAnsiTheme="majorHAnsi"/>
          <w:sz w:val="12"/>
        </w:rPr>
        <w:t xml:space="preserve"> the </w:t>
      </w:r>
      <w:r w:rsidRPr="00402687">
        <w:rPr>
          <w:rStyle w:val="StyleUnderline"/>
          <w:rFonts w:asciiTheme="majorHAnsi" w:hAnsiTheme="majorHAnsi"/>
          <w:highlight w:val="yellow"/>
        </w:rPr>
        <w:t>ground</w:t>
      </w:r>
      <w:r w:rsidRPr="00402687">
        <w:rPr>
          <w:rFonts w:asciiTheme="majorHAnsi" w:hAnsiTheme="majorHAnsi"/>
          <w:sz w:val="12"/>
        </w:rPr>
        <w:t xml:space="preserve"> vacated by a more expansive practice of freedom. </w:t>
      </w:r>
      <w:r w:rsidRPr="00402687">
        <w:rPr>
          <w:rStyle w:val="StyleUnderline"/>
          <w:rFonts w:asciiTheme="majorHAnsi" w:hAnsiTheme="majorHAnsi"/>
          <w:highlight w:val="yellow"/>
        </w:rPr>
        <w:t>For others,</w:t>
      </w:r>
      <w:r w:rsidRPr="00402687">
        <w:rPr>
          <w:rStyle w:val="StyleUnderline"/>
          <w:rFonts w:asciiTheme="majorHAnsi" w:hAnsiTheme="majorHAnsi"/>
        </w:rPr>
        <w:t xml:space="preserve"> </w:t>
      </w:r>
      <w:r w:rsidRPr="00402687">
        <w:rPr>
          <w:rStyle w:val="StyleUnderline"/>
          <w:rFonts w:asciiTheme="majorHAnsi" w:hAnsiTheme="majorHAnsi"/>
          <w:highlight w:val="yellow"/>
        </w:rPr>
        <w:t>it is</w:t>
      </w:r>
      <w:r w:rsidRPr="00402687">
        <w:rPr>
          <w:rStyle w:val="StyleUnderline"/>
          <w:rFonts w:asciiTheme="majorHAnsi" w:hAnsiTheme="majorHAnsi"/>
        </w:rPr>
        <w:t xml:space="preserve"> the discourse of “</w:t>
      </w:r>
      <w:r w:rsidRPr="00402687">
        <w:rPr>
          <w:rStyle w:val="StyleUnderline"/>
          <w:rFonts w:asciiTheme="majorHAnsi" w:hAnsiTheme="majorHAnsi"/>
          <w:highlight w:val="yellow"/>
        </w:rPr>
        <w:t>empowerment</w:t>
      </w:r>
      <w:r w:rsidRPr="00402687">
        <w:rPr>
          <w:rStyle w:val="StyleUnderline"/>
          <w:rFonts w:asciiTheme="majorHAnsi" w:hAnsiTheme="majorHAnsi"/>
        </w:rPr>
        <w:t>”</w:t>
      </w:r>
      <w:r w:rsidRPr="00402687">
        <w:rPr>
          <w:rFonts w:asciiTheme="majorHAnsi" w:hAnsiTheme="majorHAnsi"/>
          <w:sz w:val="12"/>
        </w:rPr>
        <w:t xml:space="preserve"> that carries the ghost of freedom's valence ¶ 22¶. </w:t>
      </w:r>
      <w:r w:rsidRPr="00402687">
        <w:rPr>
          <w:rStyle w:val="StyleUnderline"/>
          <w:rFonts w:asciiTheme="majorHAnsi" w:hAnsiTheme="majorHAnsi"/>
          <w:highlight w:val="yellow"/>
        </w:rPr>
        <w:t>Yet</w:t>
      </w:r>
      <w:r w:rsidRPr="00402687">
        <w:rPr>
          <w:rFonts w:asciiTheme="majorHAnsi" w:hAnsiTheme="majorHAnsi"/>
          <w:sz w:val="12"/>
        </w:rPr>
        <w:t xml:space="preserve"> as many have noted, </w:t>
      </w:r>
      <w:r w:rsidRPr="00402687">
        <w:rPr>
          <w:rStyle w:val="StyleUnderline"/>
          <w:rFonts w:asciiTheme="majorHAnsi" w:hAnsiTheme="majorHAnsi"/>
          <w:highlight w:val="yellow"/>
        </w:rPr>
        <w:t>insofar as resistance is an effect of the regime it opposes</w:t>
      </w:r>
      <w:r w:rsidRPr="00402687">
        <w:rPr>
          <w:rFonts w:asciiTheme="majorHAnsi" w:hAnsiTheme="majorHAnsi"/>
          <w:sz w:val="12"/>
        </w:rPr>
        <w:t xml:space="preserve"> on the one hand, </w:t>
      </w:r>
      <w:r w:rsidRPr="00402687">
        <w:rPr>
          <w:rStyle w:val="StyleUnderline"/>
          <w:rFonts w:asciiTheme="majorHAnsi" w:hAnsiTheme="majorHAnsi"/>
          <w:highlight w:val="yellow"/>
        </w:rPr>
        <w:t>and insofar as its practitioners</w:t>
      </w:r>
      <w:r w:rsidRPr="00402687">
        <w:rPr>
          <w:rStyle w:val="StyleUnderline"/>
          <w:rFonts w:asciiTheme="majorHAnsi" w:hAnsiTheme="majorHAnsi"/>
        </w:rPr>
        <w:t xml:space="preserve"> often seek to </w:t>
      </w:r>
      <w:r w:rsidRPr="00402687">
        <w:rPr>
          <w:rStyle w:val="Emphasis"/>
          <w:rFonts w:asciiTheme="majorHAnsi" w:hAnsiTheme="majorHAnsi"/>
          <w:highlight w:val="yellow"/>
        </w:rPr>
        <w:t>void it of normativity</w:t>
      </w:r>
      <w:r w:rsidRPr="00402687">
        <w:rPr>
          <w:rStyle w:val="StyleUnderline"/>
          <w:rFonts w:asciiTheme="majorHAnsi" w:hAnsiTheme="majorHAnsi"/>
        </w:rPr>
        <w:t xml:space="preserve"> </w:t>
      </w:r>
      <w:r w:rsidRPr="00402687">
        <w:rPr>
          <w:rStyle w:val="StyleUnderline"/>
          <w:rFonts w:asciiTheme="majorHAnsi" w:hAnsiTheme="majorHAnsi"/>
          <w:highlight w:val="yellow"/>
        </w:rPr>
        <w:t>to differentiate it from the (regulatory) nature of what it opposes</w:t>
      </w:r>
      <w:r w:rsidRPr="00402687">
        <w:rPr>
          <w:rStyle w:val="StyleUnderline"/>
          <w:rFonts w:asciiTheme="majorHAnsi" w:hAnsiTheme="majorHAnsi"/>
        </w:rPr>
        <w:t xml:space="preserve"> </w:t>
      </w:r>
      <w:r w:rsidRPr="00402687">
        <w:rPr>
          <w:rFonts w:asciiTheme="majorHAnsi" w:hAnsiTheme="majorHAnsi"/>
          <w:sz w:val="12"/>
        </w:rPr>
        <w:t xml:space="preserve">on the other, </w:t>
      </w:r>
      <w:r w:rsidRPr="00402687">
        <w:rPr>
          <w:rStyle w:val="StyleUnderline"/>
          <w:rFonts w:asciiTheme="majorHAnsi" w:hAnsiTheme="majorHAnsi"/>
          <w:highlight w:val="yellow"/>
        </w:rPr>
        <w:t>it</w:t>
      </w:r>
      <w:r w:rsidRPr="00402687">
        <w:rPr>
          <w:rStyle w:val="StyleUnderline"/>
          <w:rFonts w:asciiTheme="majorHAnsi" w:hAnsiTheme="majorHAnsi"/>
        </w:rPr>
        <w:t xml:space="preserve"> </w:t>
      </w:r>
      <w:r w:rsidRPr="00402687">
        <w:rPr>
          <w:rStyle w:val="StyleUnderline"/>
          <w:rFonts w:asciiTheme="majorHAnsi" w:hAnsiTheme="majorHAnsi"/>
          <w:highlight w:val="yellow"/>
        </w:rPr>
        <w:t>is</w:t>
      </w:r>
      <w:r w:rsidRPr="00402687">
        <w:rPr>
          <w:rStyle w:val="StyleUnderline"/>
          <w:rFonts w:asciiTheme="majorHAnsi" w:hAnsiTheme="majorHAnsi"/>
        </w:rPr>
        <w:t xml:space="preserve"> at best</w:t>
      </w:r>
      <w:r w:rsidRPr="00402687">
        <w:rPr>
          <w:rFonts w:asciiTheme="majorHAnsi" w:hAnsiTheme="majorHAnsi"/>
          <w:sz w:val="12"/>
        </w:rPr>
        <w:t xml:space="preserve"> politically </w:t>
      </w:r>
      <w:r w:rsidRPr="00402687">
        <w:rPr>
          <w:rStyle w:val="StyleUnderline"/>
          <w:rFonts w:asciiTheme="majorHAnsi" w:hAnsiTheme="majorHAnsi"/>
        </w:rPr>
        <w:t xml:space="preserve">rebellious; at worst, </w:t>
      </w:r>
      <w:r w:rsidRPr="00402687">
        <w:rPr>
          <w:rStyle w:val="StyleUnderline"/>
          <w:rFonts w:asciiTheme="majorHAnsi" w:hAnsiTheme="majorHAnsi"/>
          <w:highlight w:val="yellow"/>
        </w:rPr>
        <w:t>politically amorphous</w:t>
      </w:r>
      <w:r w:rsidRPr="00402687">
        <w:rPr>
          <w:rFonts w:asciiTheme="majorHAnsi" w:hAnsiTheme="majorHAnsi"/>
          <w:sz w:val="12"/>
        </w:rPr>
        <w:t xml:space="preserve">. </w:t>
      </w:r>
      <w:r w:rsidRPr="00402687">
        <w:rPr>
          <w:rStyle w:val="Emphasis"/>
          <w:rFonts w:asciiTheme="majorHAnsi" w:hAnsiTheme="majorHAnsi"/>
          <w:highlight w:val="yellow"/>
        </w:rPr>
        <w:t>Resistance stands against</w:t>
      </w:r>
      <w:r w:rsidRPr="00402687">
        <w:rPr>
          <w:rFonts w:asciiTheme="majorHAnsi" w:hAnsiTheme="majorHAnsi"/>
          <w:sz w:val="12"/>
          <w:highlight w:val="yellow"/>
        </w:rPr>
        <w:t xml:space="preserve">, </w:t>
      </w:r>
      <w:r w:rsidRPr="00402687">
        <w:rPr>
          <w:rStyle w:val="Emphasis"/>
          <w:rFonts w:asciiTheme="majorHAnsi" w:hAnsiTheme="majorHAnsi"/>
          <w:highlight w:val="yellow"/>
        </w:rPr>
        <w:t>not for;</w:t>
      </w:r>
      <w:r w:rsidRPr="00402687">
        <w:rPr>
          <w:rStyle w:val="Emphasis"/>
          <w:rFonts w:asciiTheme="majorHAnsi" w:hAnsiTheme="majorHAnsi"/>
        </w:rPr>
        <w:t xml:space="preserve"> </w:t>
      </w:r>
      <w:r w:rsidRPr="00402687">
        <w:rPr>
          <w:rStyle w:val="StyleUnderline"/>
          <w:rFonts w:asciiTheme="majorHAnsi" w:hAnsiTheme="majorHAnsi"/>
        </w:rPr>
        <w:t xml:space="preserve">it is re- action </w:t>
      </w:r>
      <w:r w:rsidRPr="00402687">
        <w:rPr>
          <w:rFonts w:asciiTheme="majorHAnsi" w:hAnsiTheme="majorHAnsi"/>
          <w:sz w:val="12"/>
        </w:rPr>
        <w:t xml:space="preserve">to domination, rarely willing to admit to a desire for it, </w:t>
      </w:r>
      <w:r w:rsidRPr="00402687">
        <w:rPr>
          <w:rStyle w:val="StyleUnderline"/>
          <w:rFonts w:asciiTheme="majorHAnsi" w:hAnsiTheme="majorHAnsi"/>
        </w:rPr>
        <w:t>and</w:t>
      </w:r>
      <w:r w:rsidRPr="00402687">
        <w:rPr>
          <w:rFonts w:asciiTheme="majorHAnsi" w:hAnsiTheme="majorHAnsi"/>
          <w:sz w:val="12"/>
        </w:rPr>
        <w:t xml:space="preserve"> it is </w:t>
      </w:r>
      <w:r w:rsidRPr="00402687">
        <w:rPr>
          <w:rStyle w:val="Emphasis"/>
          <w:rFonts w:asciiTheme="majorHAnsi" w:hAnsiTheme="majorHAnsi"/>
        </w:rPr>
        <w:t>neutral with regard to possible political direction</w:t>
      </w:r>
      <w:r w:rsidRPr="00402687">
        <w:rPr>
          <w:rFonts w:asciiTheme="majorHAnsi" w:hAnsiTheme="majorHAnsi"/>
          <w:sz w:val="12"/>
        </w:rPr>
        <w:t xml:space="preserve">. Resistance is in no way constrained to a radical or emancipatory aim. a fact that emerges clearly as soon as one analogizes Foucault's notion of resistance to its companion terms in Freud or Nietzsche. Yet in some ways this point is less a critique of Foucault, who especially in his later years made clear that his political commitments were not identical with his theoretical ones (and un- apologetically revised the latter), than a sign of his misappropriation. For Foucault, resistance marks the presence of power and expands our under- standing of its mechanics, but it is in this regard an analytical strategy rather than an expressly political one. "Where there is power, there is resistance, and yet. or rather consequently, this </w:t>
      </w:r>
      <w:r w:rsidRPr="00402687">
        <w:rPr>
          <w:rStyle w:val="StyleUnderline"/>
          <w:rFonts w:asciiTheme="majorHAnsi" w:hAnsiTheme="majorHAnsi"/>
        </w:rPr>
        <w:t xml:space="preserve">resistance is </w:t>
      </w:r>
      <w:r w:rsidRPr="00402687">
        <w:rPr>
          <w:rStyle w:val="StyleUnderline"/>
          <w:rFonts w:asciiTheme="majorHAnsi" w:hAnsiTheme="majorHAnsi"/>
        </w:rPr>
        <w:lastRenderedPageBreak/>
        <w:t>never in a position of exteriority to power</w:t>
      </w:r>
      <w:r w:rsidRPr="00402687">
        <w:rPr>
          <w:rFonts w:asciiTheme="majorHAnsi" w:hAnsiTheme="majorHAnsi"/>
          <w:sz w:val="12"/>
        </w:rPr>
        <w:t>. . . . (</w:t>
      </w:r>
      <w:r w:rsidRPr="00402687">
        <w:rPr>
          <w:rStyle w:val="StyleUnderline"/>
          <w:rFonts w:asciiTheme="majorHAnsi" w:hAnsiTheme="majorHAnsi"/>
        </w:rPr>
        <w:t>T]he strictly relational character of power relationships</w:t>
      </w:r>
      <w:r w:rsidRPr="00402687">
        <w:rPr>
          <w:rFonts w:asciiTheme="majorHAnsi" w:hAnsiTheme="majorHAnsi"/>
          <w:sz w:val="12"/>
        </w:rPr>
        <w:t xml:space="preserve"> . . . </w:t>
      </w:r>
      <w:r w:rsidRPr="00402687">
        <w:rPr>
          <w:rStyle w:val="StyleUnderline"/>
          <w:rFonts w:asciiTheme="majorHAnsi" w:hAnsiTheme="majorHAnsi"/>
        </w:rPr>
        <w:t xml:space="preserve">depends upon a multiplicity of points of </w:t>
      </w:r>
      <w:proofErr w:type="spellStart"/>
      <w:r w:rsidRPr="00402687">
        <w:rPr>
          <w:rStyle w:val="StyleUnderline"/>
          <w:rFonts w:asciiTheme="majorHAnsi" w:hAnsiTheme="majorHAnsi"/>
        </w:rPr>
        <w:t>resis</w:t>
      </w:r>
      <w:proofErr w:type="spellEnd"/>
      <w:r w:rsidRPr="00402687">
        <w:rPr>
          <w:rStyle w:val="StyleUnderline"/>
          <w:rFonts w:asciiTheme="majorHAnsi" w:hAnsiTheme="majorHAnsi"/>
        </w:rPr>
        <w:t xml:space="preserve">- </w:t>
      </w:r>
      <w:proofErr w:type="spellStart"/>
      <w:r w:rsidRPr="00402687">
        <w:rPr>
          <w:rStyle w:val="StyleUnderline"/>
          <w:rFonts w:asciiTheme="majorHAnsi" w:hAnsiTheme="majorHAnsi"/>
        </w:rPr>
        <w:t>tance</w:t>
      </w:r>
      <w:proofErr w:type="spellEnd"/>
      <w:r w:rsidRPr="00402687">
        <w:rPr>
          <w:rStyle w:val="StyleUnderline"/>
          <w:rFonts w:asciiTheme="majorHAnsi" w:hAnsiTheme="majorHAnsi"/>
        </w:rPr>
        <w:t>: these play the role of adversary, target, support, or handle in power relations</w:t>
      </w:r>
      <w:r w:rsidRPr="00402687">
        <w:rPr>
          <w:rFonts w:asciiTheme="majorHAnsi" w:hAnsiTheme="majorHAnsi"/>
          <w:sz w:val="12"/>
        </w:rPr>
        <w:t xml:space="preserve">.*39 This appreciation of the extent to which </w:t>
      </w:r>
      <w:r w:rsidRPr="00402687">
        <w:rPr>
          <w:rStyle w:val="Emphasis"/>
          <w:rFonts w:asciiTheme="majorHAnsi" w:hAnsiTheme="majorHAnsi"/>
        </w:rPr>
        <w:t>resistance is by no means inherently subversive of power</w:t>
      </w:r>
      <w:r w:rsidRPr="00402687">
        <w:rPr>
          <w:rFonts w:asciiTheme="majorHAnsi" w:hAnsiTheme="majorHAnsi"/>
          <w:sz w:val="12"/>
        </w:rPr>
        <w:t xml:space="preserve"> also reminds us that it is only by recourse to a very non-</w:t>
      </w:r>
      <w:proofErr w:type="spellStart"/>
      <w:r w:rsidRPr="00402687">
        <w:rPr>
          <w:rFonts w:asciiTheme="majorHAnsi" w:hAnsiTheme="majorHAnsi"/>
          <w:sz w:val="12"/>
        </w:rPr>
        <w:t>Foucaultian</w:t>
      </w:r>
      <w:proofErr w:type="spellEnd"/>
      <w:r w:rsidRPr="00402687">
        <w:rPr>
          <w:rFonts w:asciiTheme="majorHAnsi" w:hAnsiTheme="majorHAnsi"/>
          <w:sz w:val="12"/>
        </w:rPr>
        <w:t xml:space="preserve"> moral evaluation of power as bad or that which is to be overcome that it is possible to equate resistance with that which is good, progressive, or seeking an end to domination. ¶ If popular and academic notions of resistance attach, however weakly at times, to a tradition of protest, the other contemporary substitute for a discourse of freedom—“empowerment”—would seem to correspond more closely to a tradition of idealist reconciliation. </w:t>
      </w:r>
      <w:r w:rsidRPr="00402687">
        <w:rPr>
          <w:rStyle w:val="StyleUnderline"/>
          <w:rFonts w:asciiTheme="majorHAnsi" w:hAnsiTheme="majorHAnsi"/>
        </w:rPr>
        <w:t xml:space="preserve">The language of resistance implicitly acknowledges the extent to which </w:t>
      </w:r>
      <w:r w:rsidRPr="00402687">
        <w:rPr>
          <w:rStyle w:val="Emphasis"/>
          <w:rFonts w:asciiTheme="majorHAnsi" w:hAnsiTheme="majorHAnsi"/>
        </w:rPr>
        <w:t>protest always transpires inside the regime</w:t>
      </w:r>
      <w:r w:rsidRPr="00402687">
        <w:rPr>
          <w:rFonts w:asciiTheme="majorHAnsi" w:hAnsiTheme="majorHAnsi"/>
          <w:sz w:val="12"/>
        </w:rPr>
        <w:t>; “</w:t>
      </w:r>
      <w:r w:rsidRPr="00402687">
        <w:rPr>
          <w:rStyle w:val="StyleUnderline"/>
          <w:rFonts w:asciiTheme="majorHAnsi" w:hAnsiTheme="majorHAnsi"/>
        </w:rPr>
        <w:t>empowerment</w:t>
      </w:r>
      <w:r w:rsidRPr="00402687">
        <w:rPr>
          <w:rFonts w:asciiTheme="majorHAnsi" w:hAnsiTheme="majorHAnsi"/>
          <w:sz w:val="12"/>
        </w:rPr>
        <w:t xml:space="preserve">,” </w:t>
      </w:r>
      <w:r w:rsidRPr="00402687">
        <w:rPr>
          <w:rStyle w:val="StyleUnderline"/>
          <w:rFonts w:asciiTheme="majorHAnsi" w:hAnsiTheme="majorHAnsi"/>
        </w:rPr>
        <w:t>in contrast, registers the possibility of generating one’s capacities</w:t>
      </w:r>
      <w:r w:rsidRPr="00402687">
        <w:rPr>
          <w:rFonts w:asciiTheme="majorHAnsi" w:hAnsiTheme="majorHAnsi"/>
          <w:sz w:val="12"/>
        </w:rPr>
        <w:t xml:space="preserve">, one’s “self-esteem,” one’s life course, without capitulating to constraints by particular regimes of power. </w:t>
      </w:r>
      <w:r w:rsidRPr="00402687">
        <w:rPr>
          <w:rStyle w:val="StyleUnderline"/>
          <w:rFonts w:asciiTheme="majorHAnsi" w:hAnsiTheme="majorHAnsi"/>
        </w:rPr>
        <w:t>But in so doing</w:t>
      </w:r>
      <w:r w:rsidRPr="00402687">
        <w:rPr>
          <w:rFonts w:asciiTheme="majorHAnsi" w:hAnsiTheme="majorHAnsi"/>
          <w:sz w:val="12"/>
        </w:rPr>
        <w:t xml:space="preserve">, contemporary </w:t>
      </w:r>
      <w:r w:rsidRPr="00402687">
        <w:rPr>
          <w:rStyle w:val="StyleUnderline"/>
          <w:rFonts w:asciiTheme="majorHAnsi" w:hAnsiTheme="majorHAnsi"/>
          <w:highlight w:val="yellow"/>
        </w:rPr>
        <w:t>discourses of empowerment too often signal</w:t>
      </w:r>
      <w:r w:rsidRPr="00402687">
        <w:rPr>
          <w:rStyle w:val="StyleUnderline"/>
          <w:rFonts w:asciiTheme="majorHAnsi" w:hAnsiTheme="majorHAnsi"/>
        </w:rPr>
        <w:t xml:space="preserve"> </w:t>
      </w:r>
      <w:r w:rsidRPr="00402687">
        <w:rPr>
          <w:rStyle w:val="StyleUnderline"/>
          <w:rFonts w:asciiTheme="majorHAnsi" w:hAnsiTheme="majorHAnsi"/>
          <w:highlight w:val="yellow"/>
        </w:rPr>
        <w:t xml:space="preserve">an oddly </w:t>
      </w:r>
      <w:r w:rsidRPr="00402687">
        <w:rPr>
          <w:rStyle w:val="Emphasis"/>
          <w:rFonts w:asciiTheme="majorHAnsi" w:hAnsiTheme="majorHAnsi"/>
          <w:highlight w:val="yellow"/>
        </w:rPr>
        <w:t xml:space="preserve">adaptive </w:t>
      </w:r>
      <w:r w:rsidRPr="00402687">
        <w:rPr>
          <w:rStyle w:val="Emphasis"/>
          <w:rFonts w:asciiTheme="majorHAnsi" w:hAnsiTheme="majorHAnsi"/>
        </w:rPr>
        <w:t xml:space="preserve">and harmonious </w:t>
      </w:r>
      <w:r w:rsidRPr="00402687">
        <w:rPr>
          <w:rStyle w:val="Emphasis"/>
          <w:rFonts w:asciiTheme="majorHAnsi" w:hAnsiTheme="majorHAnsi"/>
          <w:highlight w:val="yellow"/>
        </w:rPr>
        <w:t>relationship with domination</w:t>
      </w:r>
      <w:r w:rsidRPr="00402687">
        <w:rPr>
          <w:rStyle w:val="Emphasis"/>
          <w:rFonts w:asciiTheme="majorHAnsi" w:hAnsiTheme="majorHAnsi"/>
        </w:rPr>
        <w:t xml:space="preserve"> </w:t>
      </w:r>
      <w:r w:rsidRPr="00402687">
        <w:rPr>
          <w:rStyle w:val="StyleUnderline"/>
          <w:rFonts w:asciiTheme="majorHAnsi" w:hAnsiTheme="majorHAnsi"/>
          <w:highlight w:val="yellow"/>
        </w:rPr>
        <w:t>insofar as they locate an individual’s sense of worth</w:t>
      </w:r>
      <w:r w:rsidRPr="00402687">
        <w:rPr>
          <w:rFonts w:asciiTheme="majorHAnsi" w:hAnsiTheme="majorHAnsi"/>
          <w:sz w:val="12"/>
        </w:rPr>
        <w:t xml:space="preserve"> and capacity </w:t>
      </w:r>
      <w:r w:rsidRPr="00402687">
        <w:rPr>
          <w:rStyle w:val="StyleUnderline"/>
          <w:rFonts w:asciiTheme="majorHAnsi" w:hAnsiTheme="majorHAnsi"/>
          <w:highlight w:val="yellow"/>
        </w:rPr>
        <w:t>in the register of individual feelings</w:t>
      </w:r>
      <w:r w:rsidRPr="00402687">
        <w:rPr>
          <w:rFonts w:asciiTheme="majorHAnsi" w:hAnsiTheme="majorHAnsi"/>
          <w:sz w:val="12"/>
          <w:highlight w:val="yellow"/>
        </w:rPr>
        <w:t xml:space="preserve">, </w:t>
      </w:r>
      <w:r w:rsidRPr="00402687">
        <w:rPr>
          <w:rStyle w:val="StyleUnderline"/>
          <w:rFonts w:asciiTheme="majorHAnsi" w:hAnsiTheme="majorHAnsi"/>
          <w:highlight w:val="yellow"/>
        </w:rPr>
        <w:t>a register</w:t>
      </w:r>
      <w:r w:rsidRPr="00402687">
        <w:rPr>
          <w:rStyle w:val="StyleUnderline"/>
          <w:rFonts w:asciiTheme="majorHAnsi" w:hAnsiTheme="majorHAnsi"/>
        </w:rPr>
        <w:t xml:space="preserve"> </w:t>
      </w:r>
      <w:r w:rsidRPr="00402687">
        <w:rPr>
          <w:rFonts w:asciiTheme="majorHAnsi" w:hAnsiTheme="majorHAnsi"/>
          <w:sz w:val="12"/>
        </w:rPr>
        <w:t>implicitly</w:t>
      </w:r>
      <w:r w:rsidRPr="00402687">
        <w:rPr>
          <w:rStyle w:val="StyleUnderline"/>
          <w:rFonts w:asciiTheme="majorHAnsi" w:hAnsiTheme="majorHAnsi"/>
        </w:rPr>
        <w:t xml:space="preserve"> </w:t>
      </w:r>
      <w:r w:rsidRPr="00402687">
        <w:rPr>
          <w:rStyle w:val="StyleUnderline"/>
          <w:rFonts w:asciiTheme="majorHAnsi" w:hAnsiTheme="majorHAnsi"/>
          <w:highlight w:val="yellow"/>
        </w:rPr>
        <w:t xml:space="preserve">located on </w:t>
      </w:r>
      <w:r w:rsidRPr="00402687">
        <w:rPr>
          <w:rFonts w:asciiTheme="majorHAnsi" w:hAnsiTheme="majorHAnsi"/>
          <w:sz w:val="12"/>
        </w:rPr>
        <w:t>some- thing of</w:t>
      </w:r>
      <w:r w:rsidRPr="00402687">
        <w:rPr>
          <w:rStyle w:val="StyleUnderline"/>
          <w:rFonts w:asciiTheme="majorHAnsi" w:hAnsiTheme="majorHAnsi"/>
        </w:rPr>
        <w:t xml:space="preserve"> </w:t>
      </w:r>
      <w:r w:rsidRPr="00402687">
        <w:rPr>
          <w:rStyle w:val="StyleUnderline"/>
          <w:rFonts w:asciiTheme="majorHAnsi" w:hAnsiTheme="majorHAnsi"/>
          <w:highlight w:val="yellow"/>
        </w:rPr>
        <w:t>an otherworldly plane vis-a-vis social and political power</w:t>
      </w:r>
      <w:r w:rsidRPr="00402687">
        <w:rPr>
          <w:rFonts w:asciiTheme="majorHAnsi" w:hAnsiTheme="majorHAnsi"/>
          <w:sz w:val="12"/>
        </w:rPr>
        <w:t xml:space="preserve">. In this regard, </w:t>
      </w:r>
      <w:r w:rsidRPr="00402687">
        <w:rPr>
          <w:rStyle w:val="StyleUnderline"/>
          <w:rFonts w:asciiTheme="majorHAnsi" w:hAnsiTheme="majorHAnsi"/>
          <w:highlight w:val="yellow"/>
        </w:rPr>
        <w:t xml:space="preserve">despite its apparent </w:t>
      </w:r>
      <w:r w:rsidRPr="00402687">
        <w:rPr>
          <w:rStyle w:val="Emphasis"/>
          <w:rFonts w:asciiTheme="majorHAnsi" w:hAnsiTheme="majorHAnsi"/>
          <w:highlight w:val="yellow"/>
        </w:rPr>
        <w:t>locution of resistance</w:t>
      </w:r>
      <w:r w:rsidRPr="00402687">
        <w:rPr>
          <w:rStyle w:val="StyleUnderline"/>
          <w:rFonts w:asciiTheme="majorHAnsi" w:hAnsiTheme="majorHAnsi"/>
          <w:highlight w:val="yellow"/>
        </w:rPr>
        <w:t xml:space="preserve"> to</w:t>
      </w:r>
      <w:r w:rsidRPr="00402687">
        <w:rPr>
          <w:rStyle w:val="StyleUnderline"/>
          <w:rFonts w:asciiTheme="majorHAnsi" w:hAnsiTheme="majorHAnsi"/>
        </w:rPr>
        <w:t xml:space="preserve"> </w:t>
      </w:r>
      <w:r w:rsidRPr="00402687">
        <w:rPr>
          <w:rStyle w:val="StyleUnderline"/>
          <w:rFonts w:asciiTheme="majorHAnsi" w:hAnsiTheme="majorHAnsi"/>
          <w:highlight w:val="yellow"/>
        </w:rPr>
        <w:t>subjection</w:t>
      </w:r>
      <w:r w:rsidRPr="00402687">
        <w:rPr>
          <w:rFonts w:asciiTheme="majorHAnsi" w:hAnsiTheme="majorHAnsi"/>
          <w:sz w:val="12"/>
        </w:rPr>
        <w:t xml:space="preserve">, </w:t>
      </w:r>
      <w:proofErr w:type="spellStart"/>
      <w:r w:rsidRPr="00402687">
        <w:rPr>
          <w:rFonts w:asciiTheme="majorHAnsi" w:hAnsiTheme="majorHAnsi"/>
          <w:sz w:val="12"/>
        </w:rPr>
        <w:t>contem</w:t>
      </w:r>
      <w:proofErr w:type="spellEnd"/>
      <w:r w:rsidRPr="00402687">
        <w:rPr>
          <w:rFonts w:asciiTheme="majorHAnsi" w:hAnsiTheme="majorHAnsi"/>
          <w:sz w:val="12"/>
        </w:rPr>
        <w:t xml:space="preserve">- </w:t>
      </w:r>
      <w:proofErr w:type="spellStart"/>
      <w:r w:rsidRPr="00402687">
        <w:rPr>
          <w:rFonts w:asciiTheme="majorHAnsi" w:hAnsiTheme="majorHAnsi"/>
          <w:sz w:val="12"/>
        </w:rPr>
        <w:t>porary</w:t>
      </w:r>
      <w:proofErr w:type="spellEnd"/>
      <w:r w:rsidRPr="00402687">
        <w:rPr>
          <w:rFonts w:asciiTheme="majorHAnsi" w:hAnsiTheme="majorHAnsi"/>
          <w:sz w:val="12"/>
        </w:rPr>
        <w:t xml:space="preserve"> </w:t>
      </w:r>
      <w:r w:rsidRPr="00402687">
        <w:rPr>
          <w:rStyle w:val="StyleUnderline"/>
          <w:rFonts w:asciiTheme="majorHAnsi" w:hAnsiTheme="majorHAnsi"/>
          <w:highlight w:val="yellow"/>
        </w:rPr>
        <w:t xml:space="preserve">discourses of empowerment partake strongly of </w:t>
      </w:r>
      <w:r w:rsidRPr="00402687">
        <w:rPr>
          <w:rStyle w:val="Emphasis"/>
          <w:rFonts w:asciiTheme="majorHAnsi" w:hAnsiTheme="majorHAnsi"/>
          <w:highlight w:val="yellow"/>
        </w:rPr>
        <w:t>liberal solipsism</w:t>
      </w:r>
      <w:r w:rsidRPr="001220E9">
        <w:rPr>
          <w:rFonts w:asciiTheme="majorHAnsi" w:hAnsiTheme="majorHAnsi"/>
          <w:color w:val="FF0000"/>
          <w:sz w:val="12"/>
        </w:rPr>
        <w:t xml:space="preserve">—the radical decontextualization of the subject characteristic of¶ 23¶ liberal discourse that is key to the fictional sovereign individualism of liberalism. Moreover, </w:t>
      </w:r>
      <w:r w:rsidRPr="001220E9">
        <w:rPr>
          <w:rStyle w:val="StyleUnderline"/>
          <w:rFonts w:asciiTheme="majorHAnsi" w:hAnsiTheme="majorHAnsi"/>
          <w:color w:val="FF0000"/>
        </w:rPr>
        <w:t xml:space="preserve">in its almost exclusive focus on subjects’ </w:t>
      </w:r>
      <w:proofErr w:type="spellStart"/>
      <w:r w:rsidRPr="001220E9">
        <w:rPr>
          <w:rStyle w:val="StyleUnderline"/>
          <w:rFonts w:asciiTheme="majorHAnsi" w:hAnsiTheme="majorHAnsi"/>
          <w:color w:val="FF0000"/>
        </w:rPr>
        <w:t>emotionalbearing</w:t>
      </w:r>
      <w:proofErr w:type="spellEnd"/>
      <w:r w:rsidRPr="001220E9">
        <w:rPr>
          <w:rFonts w:asciiTheme="majorHAnsi" w:hAnsiTheme="majorHAnsi"/>
          <w:color w:val="FF0000"/>
          <w:sz w:val="12"/>
        </w:rPr>
        <w:t xml:space="preserve"> and self-regard, </w:t>
      </w:r>
      <w:r w:rsidRPr="001220E9">
        <w:rPr>
          <w:rStyle w:val="StyleUnderline"/>
          <w:rFonts w:asciiTheme="majorHAnsi" w:hAnsiTheme="majorHAnsi"/>
          <w:color w:val="FF0000"/>
        </w:rPr>
        <w:t>empowerment is a formulation that converges with a regime’s own legitimacy needs in masking the power of the regime</w:t>
      </w:r>
      <w:r w:rsidRPr="001220E9">
        <w:rPr>
          <w:rFonts w:asciiTheme="majorHAnsi" w:hAnsiTheme="majorHAnsi"/>
          <w:color w:val="FF0000"/>
          <w:sz w:val="12"/>
        </w:rPr>
        <w:t xml:space="preserve">.¶ This is not to suggest that talk of empowerment is always only illusion or delusion. It is to argue, rather, that while the notion of empowerment articulates that feature of freedom concerned with action, with being more than the consumer subject figured in discourses of rights and eco- nomic democracy, </w:t>
      </w:r>
      <w:r w:rsidRPr="001220E9">
        <w:rPr>
          <w:rStyle w:val="StyleUnderline"/>
          <w:rFonts w:asciiTheme="majorHAnsi" w:hAnsiTheme="majorHAnsi"/>
          <w:color w:val="FF0000"/>
        </w:rPr>
        <w:t xml:space="preserve">contemporary </w:t>
      </w:r>
      <w:r w:rsidRPr="001220E9">
        <w:rPr>
          <w:rStyle w:val="StyleUnderline"/>
          <w:rFonts w:asciiTheme="majorHAnsi" w:hAnsiTheme="majorHAnsi"/>
          <w:color w:val="FF0000"/>
          <w:highlight w:val="yellow"/>
        </w:rPr>
        <w:t>deployments</w:t>
      </w:r>
      <w:r w:rsidRPr="001220E9">
        <w:rPr>
          <w:rFonts w:asciiTheme="majorHAnsi" w:hAnsiTheme="majorHAnsi"/>
          <w:color w:val="FF0000"/>
          <w:sz w:val="12"/>
        </w:rPr>
        <w:t xml:space="preserve"> of that notion also </w:t>
      </w:r>
      <w:r w:rsidRPr="001220E9">
        <w:rPr>
          <w:rStyle w:val="StyleUnderline"/>
          <w:rFonts w:asciiTheme="majorHAnsi" w:hAnsiTheme="majorHAnsi"/>
          <w:color w:val="FF0000"/>
          <w:highlight w:val="yellow"/>
        </w:rPr>
        <w:t>draw so heavily on</w:t>
      </w:r>
      <w:r w:rsidRPr="001220E9">
        <w:rPr>
          <w:rStyle w:val="StyleUnderline"/>
          <w:rFonts w:asciiTheme="majorHAnsi" w:hAnsiTheme="majorHAnsi"/>
          <w:color w:val="FF0000"/>
        </w:rPr>
        <w:t xml:space="preserve"> an </w:t>
      </w:r>
      <w:proofErr w:type="spellStart"/>
      <w:r w:rsidRPr="001220E9">
        <w:rPr>
          <w:rStyle w:val="StyleUnderline"/>
          <w:rFonts w:asciiTheme="majorHAnsi" w:hAnsiTheme="majorHAnsi"/>
          <w:color w:val="FF0000"/>
        </w:rPr>
        <w:t>undeconstructed</w:t>
      </w:r>
      <w:proofErr w:type="spellEnd"/>
      <w:r w:rsidRPr="001220E9">
        <w:rPr>
          <w:rStyle w:val="StyleUnderline"/>
          <w:rFonts w:asciiTheme="majorHAnsi" w:hAnsiTheme="majorHAnsi"/>
          <w:color w:val="FF0000"/>
        </w:rPr>
        <w:t xml:space="preserve"> </w:t>
      </w:r>
      <w:r w:rsidRPr="001220E9">
        <w:rPr>
          <w:rStyle w:val="StyleUnderline"/>
          <w:rFonts w:asciiTheme="majorHAnsi" w:hAnsiTheme="majorHAnsi"/>
          <w:color w:val="FF0000"/>
          <w:highlight w:val="yellow"/>
        </w:rPr>
        <w:t xml:space="preserve">subjectivity that they </w:t>
      </w:r>
      <w:r w:rsidRPr="001220E9">
        <w:rPr>
          <w:rStyle w:val="Emphasis"/>
          <w:rFonts w:asciiTheme="majorHAnsi" w:hAnsiTheme="majorHAnsi"/>
          <w:color w:val="FF0000"/>
          <w:highlight w:val="yellow"/>
        </w:rPr>
        <w:t>risk establishing a wide chasm between the (experience of) empowerment and an actual capacity to shape the terms of political, social, or economic life.</w:t>
      </w:r>
      <w:r w:rsidRPr="001220E9">
        <w:rPr>
          <w:rStyle w:val="Emphasis"/>
          <w:rFonts w:asciiTheme="majorHAnsi" w:hAnsiTheme="majorHAnsi"/>
          <w:color w:val="FF0000"/>
        </w:rPr>
        <w:t xml:space="preserve"> Indeed, </w:t>
      </w:r>
      <w:r w:rsidRPr="001220E9">
        <w:rPr>
          <w:rStyle w:val="Emphasis"/>
          <w:rFonts w:asciiTheme="majorHAnsi" w:hAnsiTheme="majorHAnsi"/>
          <w:color w:val="FF0000"/>
          <w:highlight w:val="yellow"/>
          <w:bdr w:val="single" w:sz="4" w:space="0" w:color="auto" w:frame="1"/>
        </w:rPr>
        <w:t>the possibility that one can “feel empowered” without being so forms an important element of legitimacy for the antidemocratic dimensions of liberalism</w:t>
      </w:r>
      <w:r w:rsidRPr="001220E9">
        <w:rPr>
          <w:rStyle w:val="Emphasis"/>
          <w:rFonts w:asciiTheme="majorHAnsi" w:hAnsiTheme="majorHAnsi"/>
          <w:color w:val="FF0000"/>
        </w:rPr>
        <w:t>.</w:t>
      </w:r>
    </w:p>
    <w:p w14:paraId="39948240" w14:textId="77777777" w:rsidR="00930696" w:rsidRPr="00402687" w:rsidRDefault="00930696" w:rsidP="00930696">
      <w:pPr>
        <w:pStyle w:val="Heading4"/>
        <w:rPr>
          <w:rFonts w:asciiTheme="majorHAnsi" w:hAnsiTheme="majorHAnsi" w:cstheme="minorHAnsi"/>
        </w:rPr>
      </w:pPr>
      <w:r w:rsidRPr="00402687">
        <w:rPr>
          <w:rFonts w:asciiTheme="majorHAnsi" w:hAnsiTheme="majorHAnsi" w:cstheme="minorHAnsi"/>
        </w:rPr>
        <w:t>Their political nihilism spreads beyond the classroom – it empowers violent conservatives like Trump – forsaking compromise is a dangerous, academic luxury</w:t>
      </w:r>
    </w:p>
    <w:p w14:paraId="1155B189" w14:textId="77777777" w:rsidR="00930696" w:rsidRPr="00402687" w:rsidRDefault="00930696" w:rsidP="00930696">
      <w:pPr>
        <w:rPr>
          <w:rFonts w:asciiTheme="majorHAnsi" w:hAnsiTheme="majorHAnsi" w:cstheme="minorHAnsi"/>
        </w:rPr>
      </w:pPr>
      <w:r w:rsidRPr="00402687">
        <w:rPr>
          <w:rStyle w:val="Style13ptBold"/>
          <w:rFonts w:asciiTheme="majorHAnsi" w:hAnsiTheme="majorHAnsi" w:cstheme="minorHAnsi"/>
        </w:rPr>
        <w:t>Claudio, 16</w:t>
      </w:r>
      <w:r w:rsidRPr="00402687">
        <w:rPr>
          <w:rFonts w:asciiTheme="majorHAnsi" w:hAnsiTheme="majorHAnsi" w:cstheme="minorHAnsi"/>
        </w:rPr>
        <w:t xml:space="preserve"> --- assistant professor of development studies and southeast Asian studies at the Ateneo de Manila University (7/1/2016, Lisandro, “Intellectuals have ushered the world into a dangerous age of political nihilism,” qz.com/721914/intellectuals-have-ushered-the-world-into-a-dangerous-age-of-political-nihilism/)</w:t>
      </w:r>
    </w:p>
    <w:p w14:paraId="27E26637" w14:textId="310CBD2D" w:rsidR="00930696" w:rsidRPr="00AC069E" w:rsidRDefault="00930696" w:rsidP="001220E9">
      <w:pPr>
        <w:rPr>
          <w:sz w:val="14"/>
        </w:rPr>
      </w:pPr>
      <w:r w:rsidRPr="00402687">
        <w:rPr>
          <w:rFonts w:asciiTheme="majorHAnsi" w:hAnsiTheme="majorHAnsi" w:cstheme="minorHAnsi"/>
          <w:u w:val="single"/>
        </w:rPr>
        <w:t xml:space="preserve">On the surface, it would seem </w:t>
      </w:r>
      <w:r w:rsidRPr="00402687">
        <w:rPr>
          <w:rFonts w:asciiTheme="majorHAnsi" w:hAnsiTheme="majorHAnsi" w:cstheme="minorHAnsi"/>
          <w:sz w:val="14"/>
        </w:rPr>
        <w:t xml:space="preserve">that </w:t>
      </w:r>
      <w:r w:rsidRPr="00402687">
        <w:rPr>
          <w:rFonts w:asciiTheme="majorHAnsi" w:hAnsiTheme="majorHAnsi" w:cstheme="minorHAnsi"/>
          <w:u w:val="single"/>
        </w:rPr>
        <w:t>intellectuals have nothing to do with the rise of global illiberalism</w:t>
      </w:r>
      <w:r w:rsidRPr="00402687">
        <w:rPr>
          <w:rFonts w:asciiTheme="majorHAnsi" w:hAnsiTheme="majorHAnsi" w:cstheme="minorHAnsi"/>
          <w:sz w:val="14"/>
        </w:rPr>
        <w:t xml:space="preserve">. The </w:t>
      </w:r>
      <w:r w:rsidRPr="00402687">
        <w:rPr>
          <w:rFonts w:asciiTheme="majorHAnsi" w:hAnsiTheme="majorHAnsi" w:cstheme="minorHAnsi"/>
          <w:u w:val="single"/>
        </w:rPr>
        <w:t xml:space="preserve">movements powering </w:t>
      </w:r>
      <w:r w:rsidRPr="00402687">
        <w:rPr>
          <w:rFonts w:asciiTheme="majorHAnsi" w:hAnsiTheme="majorHAnsi" w:cstheme="minorHAnsi"/>
          <w:highlight w:val="cyan"/>
          <w:u w:val="single"/>
        </w:rPr>
        <w:t>Brexit</w:t>
      </w:r>
      <w:r w:rsidRPr="00402687">
        <w:rPr>
          <w:rFonts w:asciiTheme="majorHAnsi" w:hAnsiTheme="majorHAnsi" w:cstheme="minorHAnsi"/>
          <w:u w:val="single"/>
        </w:rPr>
        <w:t xml:space="preserve">, </w:t>
      </w:r>
      <w:r w:rsidRPr="00402687">
        <w:rPr>
          <w:rFonts w:asciiTheme="majorHAnsi" w:hAnsiTheme="majorHAnsi" w:cstheme="minorHAnsi"/>
          <w:sz w:val="14"/>
        </w:rPr>
        <w:t xml:space="preserve">Donald </w:t>
      </w:r>
      <w:r w:rsidRPr="00402687">
        <w:rPr>
          <w:rFonts w:asciiTheme="majorHAnsi" w:hAnsiTheme="majorHAnsi" w:cstheme="minorHAnsi"/>
          <w:highlight w:val="cyan"/>
          <w:u w:val="single"/>
        </w:rPr>
        <w:t>Trump</w:t>
      </w:r>
      <w:r w:rsidRPr="00402687">
        <w:rPr>
          <w:rFonts w:asciiTheme="majorHAnsi" w:hAnsiTheme="majorHAnsi" w:cstheme="minorHAnsi"/>
          <w:u w:val="single"/>
        </w:rPr>
        <w:t xml:space="preserve"> and </w:t>
      </w:r>
      <w:r w:rsidRPr="00402687">
        <w:rPr>
          <w:rFonts w:asciiTheme="majorHAnsi" w:hAnsiTheme="majorHAnsi" w:cstheme="minorHAnsi"/>
          <w:sz w:val="14"/>
        </w:rPr>
        <w:t xml:space="preserve">Third-World </w:t>
      </w:r>
      <w:r w:rsidRPr="00402687">
        <w:rPr>
          <w:rFonts w:asciiTheme="majorHAnsi" w:hAnsiTheme="majorHAnsi" w:cstheme="minorHAnsi"/>
          <w:highlight w:val="cyan"/>
          <w:u w:val="single"/>
        </w:rPr>
        <w:t>strongmen</w:t>
      </w:r>
      <w:r w:rsidRPr="00402687">
        <w:rPr>
          <w:rFonts w:asciiTheme="majorHAnsi" w:hAnsiTheme="majorHAnsi" w:cstheme="minorHAnsi"/>
          <w:u w:val="single"/>
        </w:rPr>
        <w:t xml:space="preserve"> like Philippine president </w:t>
      </w:r>
      <w:r w:rsidRPr="00402687">
        <w:rPr>
          <w:rFonts w:asciiTheme="majorHAnsi" w:hAnsiTheme="majorHAnsi" w:cstheme="minorHAnsi"/>
          <w:sz w:val="14"/>
        </w:rPr>
        <w:t xml:space="preserve">Rodrigo </w:t>
      </w:r>
      <w:r w:rsidRPr="00402687">
        <w:rPr>
          <w:rFonts w:asciiTheme="majorHAnsi" w:hAnsiTheme="majorHAnsi" w:cstheme="minorHAnsi"/>
          <w:u w:val="single"/>
        </w:rPr>
        <w:t xml:space="preserve">Duterte all gleefully reject books, history and </w:t>
      </w:r>
      <w:r w:rsidRPr="00402687">
        <w:rPr>
          <w:rFonts w:asciiTheme="majorHAnsi" w:hAnsiTheme="majorHAnsi" w:cstheme="minorHAnsi"/>
          <w:sz w:val="14"/>
        </w:rPr>
        <w:t xml:space="preserve">higher </w:t>
      </w:r>
      <w:r w:rsidRPr="00402687">
        <w:rPr>
          <w:rFonts w:asciiTheme="majorHAnsi" w:hAnsiTheme="majorHAnsi" w:cstheme="minorHAnsi"/>
          <w:u w:val="single"/>
        </w:rPr>
        <w:t xml:space="preserve">education in favor of railing against common enemies like outsiders and globalization. </w:t>
      </w:r>
      <w:r w:rsidRPr="00402687">
        <w:rPr>
          <w:rFonts w:asciiTheme="majorHAnsi" w:hAnsiTheme="majorHAnsi" w:cstheme="minorHAnsi"/>
          <w:sz w:val="14"/>
        </w:rPr>
        <w:t xml:space="preserve">And </w:t>
      </w:r>
      <w:r w:rsidRPr="00402687">
        <w:rPr>
          <w:rFonts w:asciiTheme="majorHAnsi" w:hAnsiTheme="majorHAnsi" w:cstheme="minorHAnsi"/>
          <w:u w:val="single"/>
        </w:rPr>
        <w:t xml:space="preserve">you’ll find few Trump supporters among the largely left-wing American professoriate. Yet </w:t>
      </w:r>
      <w:r w:rsidRPr="00402687">
        <w:rPr>
          <w:rFonts w:asciiTheme="majorHAnsi" w:hAnsiTheme="majorHAnsi" w:cstheme="minorHAnsi"/>
          <w:b/>
          <w:iCs/>
          <w:highlight w:val="cyan"/>
          <w:u w:val="single"/>
        </w:rPr>
        <w:t>intellectuals are accountable</w:t>
      </w:r>
      <w:r w:rsidRPr="00402687">
        <w:rPr>
          <w:rFonts w:asciiTheme="majorHAnsi" w:hAnsiTheme="majorHAnsi" w:cstheme="minorHAnsi"/>
          <w:sz w:val="32"/>
          <w:highlight w:val="cyan"/>
          <w:u w:val="single"/>
        </w:rPr>
        <w:t xml:space="preserve"> </w:t>
      </w:r>
      <w:r w:rsidRPr="00402687">
        <w:rPr>
          <w:rFonts w:asciiTheme="majorHAnsi" w:hAnsiTheme="majorHAnsi" w:cstheme="minorHAnsi"/>
          <w:highlight w:val="cyan"/>
          <w:u w:val="single"/>
        </w:rPr>
        <w:t>for the rise of these movements</w:t>
      </w:r>
      <w:r w:rsidRPr="00402687">
        <w:rPr>
          <w:rFonts w:asciiTheme="majorHAnsi" w:hAnsiTheme="majorHAnsi" w:cstheme="minorHAnsi"/>
          <w:sz w:val="14"/>
        </w:rPr>
        <w:t xml:space="preserve">—albeit </w:t>
      </w:r>
      <w:r w:rsidRPr="00402687">
        <w:rPr>
          <w:rFonts w:asciiTheme="majorHAnsi" w:hAnsiTheme="majorHAnsi" w:cstheme="minorHAnsi"/>
          <w:u w:val="single"/>
        </w:rPr>
        <w:t>indirectly.</w:t>
      </w:r>
      <w:r w:rsidRPr="00402687">
        <w:rPr>
          <w:rFonts w:asciiTheme="majorHAnsi" w:hAnsiTheme="majorHAnsi" w:cstheme="minorHAnsi"/>
          <w:sz w:val="14"/>
        </w:rPr>
        <w:t xml:space="preserve"> </w:t>
      </w:r>
      <w:r w:rsidRPr="00402687">
        <w:rPr>
          <w:rFonts w:asciiTheme="majorHAnsi" w:hAnsiTheme="majorHAnsi" w:cstheme="minorHAnsi"/>
          <w:u w:val="single"/>
        </w:rPr>
        <w:t xml:space="preserve">Professors </w:t>
      </w:r>
      <w:r w:rsidRPr="00402687">
        <w:rPr>
          <w:rFonts w:asciiTheme="majorHAnsi" w:hAnsiTheme="majorHAnsi" w:cstheme="minorHAnsi"/>
          <w:sz w:val="14"/>
        </w:rPr>
        <w:t xml:space="preserve">have </w:t>
      </w:r>
      <w:r w:rsidRPr="00402687">
        <w:rPr>
          <w:rFonts w:asciiTheme="majorHAnsi" w:hAnsiTheme="majorHAnsi" w:cstheme="minorHAnsi"/>
          <w:u w:val="single"/>
        </w:rPr>
        <w:t xml:space="preserve">offered stringent criticisms </w:t>
      </w:r>
      <w:r w:rsidRPr="00402687">
        <w:rPr>
          <w:rFonts w:asciiTheme="majorHAnsi" w:hAnsiTheme="majorHAnsi" w:cstheme="minorHAnsi"/>
          <w:sz w:val="14"/>
        </w:rPr>
        <w:t xml:space="preserve">of neoliberal society. </w:t>
      </w:r>
      <w:r w:rsidRPr="00402687">
        <w:rPr>
          <w:rFonts w:asciiTheme="majorHAnsi" w:hAnsiTheme="majorHAnsi" w:cstheme="minorHAnsi"/>
          <w:u w:val="single"/>
        </w:rPr>
        <w:t xml:space="preserve">But </w:t>
      </w:r>
      <w:r w:rsidRPr="00402687">
        <w:rPr>
          <w:rFonts w:asciiTheme="majorHAnsi" w:hAnsiTheme="majorHAnsi" w:cstheme="minorHAnsi"/>
          <w:sz w:val="14"/>
        </w:rPr>
        <w:t xml:space="preserve">they have </w:t>
      </w:r>
      <w:r w:rsidRPr="00402687">
        <w:rPr>
          <w:rFonts w:asciiTheme="majorHAnsi" w:hAnsiTheme="majorHAnsi" w:cstheme="minorHAnsi"/>
          <w:u w:val="single"/>
        </w:rPr>
        <w:t xml:space="preserve">failed to offer the public viable </w:t>
      </w:r>
      <w:r w:rsidRPr="00402687">
        <w:rPr>
          <w:rFonts w:asciiTheme="majorHAnsi" w:hAnsiTheme="majorHAnsi" w:cstheme="minorHAnsi"/>
          <w:b/>
          <w:iCs/>
          <w:highlight w:val="cyan"/>
          <w:u w:val="single"/>
        </w:rPr>
        <w:t>alt</w:t>
      </w:r>
      <w:r w:rsidRPr="00402687">
        <w:rPr>
          <w:rFonts w:asciiTheme="majorHAnsi" w:hAnsiTheme="majorHAnsi" w:cstheme="minorHAnsi"/>
          <w:sz w:val="14"/>
        </w:rPr>
        <w:t>ernative</w:t>
      </w:r>
      <w:r w:rsidRPr="00402687">
        <w:rPr>
          <w:rFonts w:asciiTheme="majorHAnsi" w:hAnsiTheme="majorHAnsi" w:cstheme="minorHAnsi"/>
          <w:b/>
          <w:iCs/>
          <w:highlight w:val="cyan"/>
          <w:u w:val="single"/>
        </w:rPr>
        <w:t>s</w:t>
      </w:r>
      <w:r w:rsidRPr="00402687">
        <w:rPr>
          <w:rFonts w:asciiTheme="majorHAnsi" w:hAnsiTheme="majorHAnsi" w:cstheme="minorHAnsi"/>
          <w:sz w:val="14"/>
        </w:rPr>
        <w:t xml:space="preserve">. In this way, </w:t>
      </w:r>
      <w:r w:rsidRPr="00402687">
        <w:rPr>
          <w:rFonts w:asciiTheme="majorHAnsi" w:hAnsiTheme="majorHAnsi" w:cstheme="minorHAnsi"/>
          <w:u w:val="single"/>
        </w:rPr>
        <w:t>they</w:t>
      </w:r>
      <w:r w:rsidRPr="00402687">
        <w:rPr>
          <w:rFonts w:asciiTheme="majorHAnsi" w:hAnsiTheme="majorHAnsi" w:cstheme="minorHAnsi"/>
          <w:sz w:val="14"/>
        </w:rPr>
        <w:t xml:space="preserve"> have </w:t>
      </w:r>
      <w:r w:rsidRPr="00402687">
        <w:rPr>
          <w:rFonts w:asciiTheme="majorHAnsi" w:hAnsiTheme="majorHAnsi" w:cstheme="minorHAnsi"/>
          <w:highlight w:val="cyan"/>
          <w:u w:val="single"/>
        </w:rPr>
        <w:t>promoted</w:t>
      </w:r>
      <w:r w:rsidRPr="00402687">
        <w:rPr>
          <w:rFonts w:asciiTheme="majorHAnsi" w:hAnsiTheme="majorHAnsi" w:cstheme="minorHAnsi"/>
          <w:sz w:val="14"/>
        </w:rPr>
        <w:t xml:space="preserve"> a </w:t>
      </w:r>
      <w:r w:rsidRPr="00402687">
        <w:rPr>
          <w:rFonts w:asciiTheme="majorHAnsi" w:hAnsiTheme="majorHAnsi" w:cstheme="minorHAnsi"/>
          <w:b/>
          <w:iCs/>
          <w:highlight w:val="cyan"/>
          <w:u w:val="single"/>
        </w:rPr>
        <w:t>political nihilism</w:t>
      </w:r>
      <w:r w:rsidRPr="00402687">
        <w:rPr>
          <w:rFonts w:asciiTheme="majorHAnsi" w:hAnsiTheme="majorHAnsi" w:cstheme="minorHAnsi"/>
          <w:sz w:val="14"/>
        </w:rPr>
        <w:t xml:space="preserve"> </w:t>
      </w:r>
      <w:r w:rsidRPr="00402687">
        <w:rPr>
          <w:rFonts w:asciiTheme="majorHAnsi" w:hAnsiTheme="majorHAnsi" w:cstheme="minorHAnsi"/>
          <w:u w:val="single"/>
        </w:rPr>
        <w:t>that</w:t>
      </w:r>
      <w:r w:rsidRPr="00402687">
        <w:rPr>
          <w:rFonts w:asciiTheme="majorHAnsi" w:hAnsiTheme="majorHAnsi" w:cstheme="minorHAnsi"/>
          <w:sz w:val="14"/>
        </w:rPr>
        <w:t xml:space="preserve"> has </w:t>
      </w:r>
      <w:r w:rsidRPr="00402687">
        <w:rPr>
          <w:rFonts w:asciiTheme="majorHAnsi" w:hAnsiTheme="majorHAnsi" w:cstheme="minorHAnsi"/>
          <w:u w:val="single"/>
        </w:rPr>
        <w:t xml:space="preserve">set the stage for new movements </w:t>
      </w:r>
      <w:r w:rsidRPr="00402687">
        <w:rPr>
          <w:rFonts w:asciiTheme="majorHAnsi" w:hAnsiTheme="majorHAnsi" w:cstheme="minorHAnsi"/>
          <w:highlight w:val="cyan"/>
          <w:u w:val="single"/>
        </w:rPr>
        <w:t xml:space="preserve">that reject </w:t>
      </w:r>
      <w:r w:rsidRPr="00402687">
        <w:rPr>
          <w:rFonts w:asciiTheme="majorHAnsi" w:hAnsiTheme="majorHAnsi" w:cstheme="minorHAnsi"/>
          <w:u w:val="single"/>
        </w:rPr>
        <w:t>liberal</w:t>
      </w:r>
      <w:r w:rsidRPr="00402687">
        <w:rPr>
          <w:rFonts w:asciiTheme="majorHAnsi" w:hAnsiTheme="majorHAnsi" w:cstheme="minorHAnsi"/>
          <w:sz w:val="14"/>
        </w:rPr>
        <w:t xml:space="preserve"> democratic </w:t>
      </w:r>
      <w:r w:rsidRPr="00402687">
        <w:rPr>
          <w:rFonts w:asciiTheme="majorHAnsi" w:hAnsiTheme="majorHAnsi" w:cstheme="minorHAnsi"/>
          <w:u w:val="single"/>
        </w:rPr>
        <w:t xml:space="preserve">principles of tolerance and </w:t>
      </w:r>
      <w:r w:rsidRPr="00402687">
        <w:rPr>
          <w:rFonts w:asciiTheme="majorHAnsi" w:hAnsiTheme="majorHAnsi" w:cstheme="minorHAnsi"/>
          <w:highlight w:val="cyan"/>
          <w:u w:val="single"/>
        </w:rPr>
        <w:t>institutional reform.</w:t>
      </w:r>
      <w:r w:rsidRPr="00402687">
        <w:rPr>
          <w:rFonts w:asciiTheme="majorHAnsi" w:hAnsiTheme="majorHAnsi" w:cstheme="minorHAnsi"/>
          <w:u w:val="single"/>
        </w:rPr>
        <w:t xml:space="preserve"> </w:t>
      </w:r>
    </w:p>
    <w:p w14:paraId="63ED910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2D80B17"/>
    <w:multiLevelType w:val="hybridMultilevel"/>
    <w:tmpl w:val="AA3A15A6"/>
    <w:lvl w:ilvl="0" w:tplc="BB2E7F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3069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20E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1B4C"/>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0696"/>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E06335"/>
  <w14:defaultImageDpi w14:val="300"/>
  <w15:docId w15:val="{7563E108-B5D4-B445-8B9B-F7A20F5DA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220E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220E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220E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220E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Spacing1,No Spacing11,No Spacing111,No Spacing112,No Spacing1121,no read,T"/>
    <w:basedOn w:val="Normal"/>
    <w:next w:val="Normal"/>
    <w:link w:val="Heading4Char"/>
    <w:uiPriority w:val="9"/>
    <w:unhideWhenUsed/>
    <w:qFormat/>
    <w:rsid w:val="001220E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220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20E9"/>
  </w:style>
  <w:style w:type="character" w:customStyle="1" w:styleId="Heading1Char">
    <w:name w:val="Heading 1 Char"/>
    <w:aliases w:val="Pocket Char"/>
    <w:basedOn w:val="DefaultParagraphFont"/>
    <w:link w:val="Heading1"/>
    <w:uiPriority w:val="9"/>
    <w:rsid w:val="001220E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220E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220E9"/>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1220E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220E9"/>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
    <w:basedOn w:val="DefaultParagraphFont"/>
    <w:uiPriority w:val="1"/>
    <w:qFormat/>
    <w:rsid w:val="001220E9"/>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B"/>
    <w:basedOn w:val="DefaultParagraphFont"/>
    <w:link w:val="textbold"/>
    <w:uiPriority w:val="20"/>
    <w:qFormat/>
    <w:rsid w:val="001220E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220E9"/>
    <w:rPr>
      <w:color w:val="auto"/>
      <w:u w:val="none"/>
    </w:rPr>
  </w:style>
  <w:style w:type="character" w:styleId="Hyperlink">
    <w:name w:val="Hyperlink"/>
    <w:aliases w:val="heading 1 (block title),Important,Read,Internet Link,Card Text,Analytic Text,Internet link,Char Char1,Char Char Char Char Char Char Char Char1,Heading 3 Char1 Char1,No Underline Char1,Text 7 Char1,3: Cite Char1,Index Headers Char1,Pocket Char1"/>
    <w:basedOn w:val="DefaultParagraphFont"/>
    <w:uiPriority w:val="99"/>
    <w:unhideWhenUsed/>
    <w:rsid w:val="001220E9"/>
    <w:rPr>
      <w:color w:val="auto"/>
      <w:u w:val="none"/>
    </w:rPr>
  </w:style>
  <w:style w:type="paragraph" w:styleId="DocumentMap">
    <w:name w:val="Document Map"/>
    <w:basedOn w:val="Normal"/>
    <w:link w:val="DocumentMapChar"/>
    <w:uiPriority w:val="99"/>
    <w:semiHidden/>
    <w:unhideWhenUsed/>
    <w:rsid w:val="001220E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220E9"/>
    <w:rPr>
      <w:rFonts w:ascii="Lucida Grande" w:hAnsi="Lucida Grande" w:cs="Lucida Grande"/>
    </w:rPr>
  </w:style>
  <w:style w:type="paragraph" w:customStyle="1" w:styleId="textbold">
    <w:name w:val="text bold"/>
    <w:basedOn w:val="Normal"/>
    <w:link w:val="Emphasis"/>
    <w:uiPriority w:val="20"/>
    <w:qFormat/>
    <w:rsid w:val="00930696"/>
    <w:pPr>
      <w:pBdr>
        <w:top w:val="single" w:sz="18" w:space="0" w:color="auto"/>
        <w:left w:val="single" w:sz="18" w:space="0" w:color="auto"/>
        <w:bottom w:val="single" w:sz="18" w:space="0" w:color="auto"/>
        <w:right w:val="single" w:sz="18" w:space="0" w:color="auto"/>
      </w:pBdr>
      <w:ind w:left="720"/>
      <w:jc w:val="both"/>
    </w:pPr>
    <w:rPr>
      <w:b/>
      <w:iCs/>
      <w:u w:val="single"/>
    </w:rPr>
  </w:style>
  <w:style w:type="character" w:customStyle="1" w:styleId="TitleChar">
    <w:name w:val="Title Char"/>
    <w:basedOn w:val="DefaultParagraphFont"/>
    <w:link w:val="Title"/>
    <w:uiPriority w:val="6"/>
    <w:qFormat/>
    <w:rsid w:val="00930696"/>
    <w:rPr>
      <w:rFonts w:ascii="Arial" w:hAnsi="Arial"/>
      <w:sz w:val="20"/>
      <w:u w:val="single"/>
    </w:rPr>
  </w:style>
  <w:style w:type="paragraph" w:styleId="Title">
    <w:name w:val="Title"/>
    <w:basedOn w:val="Normal"/>
    <w:next w:val="Subtitle"/>
    <w:link w:val="TitleChar"/>
    <w:uiPriority w:val="6"/>
    <w:qFormat/>
    <w:rsid w:val="00930696"/>
    <w:pPr>
      <w:suppressAutoHyphens/>
      <w:spacing w:line="480" w:lineRule="auto"/>
      <w:jc w:val="center"/>
    </w:pPr>
    <w:rPr>
      <w:rFonts w:ascii="Arial" w:hAnsi="Arial"/>
      <w:sz w:val="20"/>
      <w:u w:val="single"/>
    </w:rPr>
  </w:style>
  <w:style w:type="character" w:customStyle="1" w:styleId="TitleChar1">
    <w:name w:val="Title Char1"/>
    <w:basedOn w:val="DefaultParagraphFont"/>
    <w:uiPriority w:val="10"/>
    <w:rsid w:val="0093069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30696"/>
    <w:pPr>
      <w:numPr>
        <w:ilvl w:val="1"/>
      </w:numPr>
    </w:pPr>
    <w:rPr>
      <w:rFonts w:asciiTheme="minorHAnsi" w:hAnsiTheme="minorHAnsi"/>
      <w:color w:val="5A5A5A" w:themeColor="text1" w:themeTint="A5"/>
      <w:spacing w:val="15"/>
      <w:szCs w:val="22"/>
    </w:rPr>
  </w:style>
  <w:style w:type="character" w:customStyle="1" w:styleId="SubtitleChar">
    <w:name w:val="Subtitle Char"/>
    <w:basedOn w:val="DefaultParagraphFont"/>
    <w:link w:val="Subtitle"/>
    <w:uiPriority w:val="11"/>
    <w:rsid w:val="00930696"/>
    <w:rPr>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craccum.ausa.auckland.ac.nz/?p=286"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craccum.ausa.auckland.ac.nz/?p=286"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craccum.ausa.auckland.ac.nz/?p=286"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craccum.ausa.auckland.ac.nz/?p=286" TargetMode="External"/><Relationship Id="rId4" Type="http://schemas.openxmlformats.org/officeDocument/2006/relationships/customXml" Target="../customXml/item4.xml"/><Relationship Id="rId9" Type="http://schemas.openxmlformats.org/officeDocument/2006/relationships/hyperlink" Target="http://files.eric.ed.gov/fulltext/EJ795238.pdf)//SY" TargetMode="External"/><Relationship Id="rId14" Type="http://schemas.openxmlformats.org/officeDocument/2006/relationships/hyperlink" Target="http://craccum.ausa.auckland.ac.nz/?p=28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21</Pages>
  <Words>14590</Words>
  <Characters>83165</Characters>
  <Application>Microsoft Office Word</Application>
  <DocSecurity>0</DocSecurity>
  <Lines>693</Lines>
  <Paragraphs>195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97560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3</cp:revision>
  <dcterms:created xsi:type="dcterms:W3CDTF">2021-10-18T18:20:00Z</dcterms:created>
  <dcterms:modified xsi:type="dcterms:W3CDTF">2021-10-18T18:57:00Z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