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C8442" w14:textId="34BAE488" w:rsidR="009957EB" w:rsidRPr="00673D1C" w:rsidRDefault="009957EB" w:rsidP="009957EB">
      <w:pPr>
        <w:pStyle w:val="Heading2"/>
        <w:rPr>
          <w:rFonts w:asciiTheme="majorHAnsi" w:hAnsiTheme="majorHAnsi" w:cstheme="majorHAnsi"/>
        </w:rPr>
      </w:pPr>
      <w:r w:rsidRPr="00673D1C">
        <w:rPr>
          <w:rFonts w:asciiTheme="majorHAnsi" w:hAnsiTheme="majorHAnsi" w:cstheme="majorHAnsi"/>
        </w:rPr>
        <w:t>1</w:t>
      </w:r>
    </w:p>
    <w:p w14:paraId="6049A916" w14:textId="6DFBEFAB"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Interpretation: topical affirmatives may only garner offense by defending the hypothetical consequences of implementing a policy action of the resolution. To clarify, the </w:t>
      </w:r>
      <w:proofErr w:type="spellStart"/>
      <w:r w:rsidRPr="00673D1C">
        <w:rPr>
          <w:rFonts w:asciiTheme="majorHAnsi" w:hAnsiTheme="majorHAnsi" w:cstheme="majorHAnsi"/>
        </w:rPr>
        <w:t>aff</w:t>
      </w:r>
      <w:proofErr w:type="spellEnd"/>
      <w:r w:rsidRPr="00673D1C">
        <w:rPr>
          <w:rFonts w:asciiTheme="majorHAnsi" w:hAnsiTheme="majorHAnsi" w:cstheme="majorHAnsi"/>
        </w:rPr>
        <w:t xml:space="preserve"> must have a solvency advocate that explains the implementation of the policy, and cannot fiat a rejection or mindset shift. </w:t>
      </w:r>
    </w:p>
    <w:p w14:paraId="04E892DB" w14:textId="3F311459"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Violation: </w:t>
      </w:r>
      <w:r w:rsidR="008262A1" w:rsidRPr="00673D1C">
        <w:rPr>
          <w:rFonts w:asciiTheme="majorHAnsi" w:hAnsiTheme="majorHAnsi" w:cstheme="majorHAnsi"/>
        </w:rPr>
        <w:t>They don’t</w:t>
      </w:r>
    </w:p>
    <w:p w14:paraId="12F223F5" w14:textId="7777777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Resolved means the affirmative must defend the implementation of a policy action.</w:t>
      </w:r>
    </w:p>
    <w:p w14:paraId="6E5A37CE" w14:textId="77777777" w:rsidR="009957EB" w:rsidRPr="00673D1C" w:rsidRDefault="009957EB" w:rsidP="009957EB">
      <w:pPr>
        <w:rPr>
          <w:rFonts w:asciiTheme="majorHAnsi" w:hAnsiTheme="majorHAnsi" w:cstheme="majorHAnsi"/>
        </w:rPr>
      </w:pPr>
      <w:proofErr w:type="spellStart"/>
      <w:r w:rsidRPr="00673D1C">
        <w:rPr>
          <w:rFonts w:asciiTheme="majorHAnsi" w:hAnsiTheme="majorHAnsi" w:cstheme="majorHAnsi"/>
          <w:b/>
        </w:rPr>
        <w:t>Parcher</w:t>
      </w:r>
      <w:proofErr w:type="spellEnd"/>
      <w:r w:rsidRPr="00673D1C">
        <w:rPr>
          <w:rFonts w:asciiTheme="majorHAnsi" w:hAnsiTheme="majorHAnsi" w:cstheme="majorHAnsi"/>
          <w:b/>
        </w:rPr>
        <w:t xml:space="preserve"> 1 </w:t>
      </w:r>
      <w:r w:rsidRPr="00673D1C">
        <w:rPr>
          <w:rFonts w:asciiTheme="majorHAnsi" w:hAnsiTheme="majorHAnsi" w:cstheme="majorHAnsi"/>
        </w:rPr>
        <w:t xml:space="preserve">(Jeff, </w:t>
      </w:r>
      <w:proofErr w:type="spellStart"/>
      <w:r w:rsidRPr="00673D1C">
        <w:rPr>
          <w:rFonts w:asciiTheme="majorHAnsi" w:hAnsiTheme="majorHAnsi" w:cstheme="majorHAnsi"/>
        </w:rPr>
        <w:t>Fmr</w:t>
      </w:r>
      <w:proofErr w:type="spellEnd"/>
      <w:r w:rsidRPr="00673D1C">
        <w:rPr>
          <w:rFonts w:asciiTheme="majorHAnsi" w:hAnsiTheme="majorHAnsi" w:cstheme="majorHAnsi"/>
        </w:rPr>
        <w:t>. Debate Coach at Georgetown University, February, http://www.ndtceda.com/archives/200102/0790.html)</w:t>
      </w:r>
    </w:p>
    <w:p w14:paraId="161BD6D2" w14:textId="77777777" w:rsidR="009957EB" w:rsidRPr="00673D1C" w:rsidRDefault="009957EB" w:rsidP="009957EB">
      <w:pPr>
        <w:rPr>
          <w:rFonts w:asciiTheme="majorHAnsi" w:hAnsiTheme="majorHAnsi" w:cstheme="majorHAnsi"/>
          <w:sz w:val="12"/>
        </w:rPr>
      </w:pPr>
      <w:r w:rsidRPr="00673D1C">
        <w:rPr>
          <w:rFonts w:asciiTheme="majorHAnsi" w:hAnsiTheme="majorHAnsi" w:cstheme="majorHAnsi"/>
          <w:sz w:val="12"/>
        </w:rPr>
        <w:t xml:space="preserve">Pardon me if I turn to a source besides Bill. American Heritage Dictionary: </w:t>
      </w:r>
      <w:r w:rsidRPr="00673D1C">
        <w:rPr>
          <w:rStyle w:val="StyleUnderline"/>
          <w:rFonts w:asciiTheme="majorHAnsi" w:hAnsiTheme="majorHAnsi" w:cstheme="majorHAnsi"/>
          <w:highlight w:val="green"/>
        </w:rPr>
        <w:t xml:space="preserve">Resolve: </w:t>
      </w:r>
      <w:r w:rsidRPr="00673D1C">
        <w:rPr>
          <w:rFonts w:asciiTheme="majorHAnsi" w:hAnsiTheme="majorHAnsi" w:cstheme="majorHAnsi"/>
          <w:sz w:val="12"/>
        </w:rPr>
        <w:t xml:space="preserve">1. To make a firm decision about. 2. </w:t>
      </w:r>
      <w:r w:rsidRPr="00673D1C">
        <w:rPr>
          <w:rStyle w:val="StyleUnderline"/>
          <w:rFonts w:asciiTheme="majorHAnsi" w:hAnsiTheme="majorHAnsi" w:cstheme="majorHAnsi"/>
          <w:highlight w:val="green"/>
        </w:rPr>
        <w:t xml:space="preserve">To decide </w:t>
      </w:r>
      <w:r w:rsidRPr="00673D1C">
        <w:rPr>
          <w:rStyle w:val="StyleUnderline"/>
          <w:rFonts w:asciiTheme="majorHAnsi" w:hAnsiTheme="majorHAnsi" w:cstheme="majorHAnsi"/>
        </w:rPr>
        <w:t xml:space="preserve">or express </w:t>
      </w:r>
      <w:r w:rsidRPr="00673D1C">
        <w:rPr>
          <w:rStyle w:val="StyleUnderline"/>
          <w:rFonts w:asciiTheme="majorHAnsi" w:hAnsiTheme="majorHAnsi" w:cstheme="majorHAnsi"/>
          <w:highlight w:val="green"/>
        </w:rPr>
        <w:t xml:space="preserve">by </w:t>
      </w:r>
      <w:r w:rsidRPr="00673D1C">
        <w:rPr>
          <w:rStyle w:val="StyleUnderline"/>
          <w:rFonts w:asciiTheme="majorHAnsi" w:hAnsiTheme="majorHAnsi" w:cstheme="majorHAnsi"/>
        </w:rPr>
        <w:t xml:space="preserve">formal </w:t>
      </w:r>
      <w:r w:rsidRPr="00673D1C">
        <w:rPr>
          <w:rStyle w:val="StyleUnderline"/>
          <w:rFonts w:asciiTheme="majorHAnsi" w:hAnsiTheme="majorHAnsi" w:cstheme="majorHAnsi"/>
          <w:highlight w:val="green"/>
        </w:rPr>
        <w:t xml:space="preserve">vote. </w:t>
      </w:r>
      <w:r w:rsidRPr="00673D1C">
        <w:rPr>
          <w:rFonts w:asciiTheme="majorHAnsi" w:hAnsiTheme="majorHAnsi" w:cstheme="majorHAnsi"/>
          <w:sz w:val="12"/>
        </w:rPr>
        <w:t xml:space="preserve">3. To separate something into constituent parts See </w:t>
      </w:r>
      <w:proofErr w:type="spellStart"/>
      <w:r w:rsidRPr="00673D1C">
        <w:rPr>
          <w:rFonts w:asciiTheme="majorHAnsi" w:hAnsiTheme="majorHAnsi" w:cstheme="majorHAnsi"/>
          <w:sz w:val="12"/>
        </w:rPr>
        <w:t>Syns</w:t>
      </w:r>
      <w:proofErr w:type="spellEnd"/>
      <w:r w:rsidRPr="00673D1C">
        <w:rPr>
          <w:rFonts w:asciiTheme="majorHAnsi" w:hAnsiTheme="majorHAnsi" w:cstheme="majorHAnsi"/>
          <w:sz w:val="12"/>
        </w:rPr>
        <w:t xml:space="preserve"> at *analyze* (emphasis in </w:t>
      </w:r>
      <w:proofErr w:type="spellStart"/>
      <w:r w:rsidRPr="00673D1C">
        <w:rPr>
          <w:rFonts w:asciiTheme="majorHAnsi" w:hAnsiTheme="majorHAnsi" w:cstheme="majorHAnsi"/>
          <w:sz w:val="12"/>
        </w:rPr>
        <w:t>orginal</w:t>
      </w:r>
      <w:proofErr w:type="spellEnd"/>
      <w:r w:rsidRPr="00673D1C">
        <w:rPr>
          <w:rFonts w:asciiTheme="majorHAnsi" w:hAnsiTheme="majorHAnsi" w:cstheme="majorHAnsi"/>
          <w:sz w:val="12"/>
        </w:rPr>
        <w:t xml:space="preserve">) 4. Find a solution to. See </w:t>
      </w:r>
      <w:proofErr w:type="spellStart"/>
      <w:r w:rsidRPr="00673D1C">
        <w:rPr>
          <w:rFonts w:asciiTheme="majorHAnsi" w:hAnsiTheme="majorHAnsi" w:cstheme="majorHAnsi"/>
          <w:sz w:val="12"/>
        </w:rPr>
        <w:t>Syns</w:t>
      </w:r>
      <w:proofErr w:type="spellEnd"/>
      <w:r w:rsidRPr="00673D1C">
        <w:rPr>
          <w:rFonts w:asciiTheme="majorHAnsi" w:hAnsiTheme="majorHAnsi" w:cstheme="majorHAnsi"/>
          <w:sz w:val="12"/>
        </w:rPr>
        <w:t xml:space="preserve"> at *Solve* (emphasis in original) 5. To dispel: resolve a doubt. - n 1. </w:t>
      </w:r>
      <w:proofErr w:type="spellStart"/>
      <w:r w:rsidRPr="00673D1C">
        <w:rPr>
          <w:rFonts w:asciiTheme="majorHAnsi" w:hAnsiTheme="majorHAnsi" w:cstheme="majorHAnsi"/>
          <w:sz w:val="12"/>
        </w:rPr>
        <w:t>Frimness</w:t>
      </w:r>
      <w:proofErr w:type="spellEnd"/>
      <w:r w:rsidRPr="00673D1C">
        <w:rPr>
          <w:rFonts w:asciiTheme="majorHAnsi" w:hAnsiTheme="majorHAnsi" w:cstheme="majorHAnsi"/>
          <w:sz w:val="12"/>
        </w:rPr>
        <w:t xml:space="preserve"> of purpose; resolution. 2. A determination or decision.  (2) The very nature of the word "</w:t>
      </w:r>
      <w:r w:rsidRPr="00673D1C">
        <w:rPr>
          <w:rStyle w:val="Emphasis"/>
          <w:rFonts w:asciiTheme="majorHAnsi" w:hAnsiTheme="majorHAnsi" w:cstheme="majorHAnsi"/>
          <w:highlight w:val="green"/>
        </w:rPr>
        <w:t>resolution</w:t>
      </w:r>
      <w:r w:rsidRPr="00673D1C">
        <w:rPr>
          <w:rFonts w:asciiTheme="majorHAnsi" w:hAnsiTheme="majorHAnsi" w:cstheme="majorHAnsi"/>
          <w:sz w:val="12"/>
        </w:rPr>
        <w:t xml:space="preserve">" makes it a question. American Heritage: </w:t>
      </w:r>
      <w:r w:rsidRPr="00673D1C">
        <w:rPr>
          <w:rStyle w:val="Emphasis"/>
          <w:rFonts w:asciiTheme="majorHAnsi" w:hAnsiTheme="majorHAnsi" w:cstheme="majorHAnsi"/>
          <w:highlight w:val="green"/>
        </w:rPr>
        <w:t>A course of action</w:t>
      </w:r>
      <w:r w:rsidRPr="00673D1C">
        <w:rPr>
          <w:rFonts w:asciiTheme="majorHAnsi" w:hAnsiTheme="majorHAnsi" w:cstheme="majorHAnsi"/>
          <w:sz w:val="12"/>
        </w:rPr>
        <w:t xml:space="preserve"> determined or decided on. A formal </w:t>
      </w:r>
      <w:proofErr w:type="spellStart"/>
      <w:r w:rsidRPr="00673D1C">
        <w:rPr>
          <w:rFonts w:asciiTheme="majorHAnsi" w:hAnsiTheme="majorHAnsi" w:cstheme="majorHAnsi"/>
          <w:sz w:val="12"/>
        </w:rPr>
        <w:t>statemnt</w:t>
      </w:r>
      <w:proofErr w:type="spellEnd"/>
      <w:r w:rsidRPr="00673D1C">
        <w:rPr>
          <w:rFonts w:asciiTheme="majorHAnsi" w:hAnsiTheme="majorHAnsi" w:cstheme="majorHAnsi"/>
          <w:sz w:val="12"/>
        </w:rPr>
        <w:t xml:space="preserve"> of a </w:t>
      </w:r>
      <w:proofErr w:type="spellStart"/>
      <w:r w:rsidRPr="00673D1C">
        <w:rPr>
          <w:rFonts w:asciiTheme="majorHAnsi" w:hAnsiTheme="majorHAnsi" w:cstheme="majorHAnsi"/>
          <w:sz w:val="12"/>
        </w:rPr>
        <w:t>deciion</w:t>
      </w:r>
      <w:proofErr w:type="spellEnd"/>
      <w:r w:rsidRPr="00673D1C">
        <w:rPr>
          <w:rFonts w:asciiTheme="majorHAnsi" w:hAnsiTheme="majorHAnsi" w:cstheme="majorHAnsi"/>
          <w:sz w:val="12"/>
        </w:rPr>
        <w:t xml:space="preserve">, as by a legislature. (3) </w:t>
      </w:r>
      <w:r w:rsidRPr="00673D1C">
        <w:rPr>
          <w:rStyle w:val="StyleUnderline"/>
          <w:rFonts w:asciiTheme="majorHAnsi" w:hAnsiTheme="majorHAnsi" w:cstheme="majorHAnsi"/>
        </w:rPr>
        <w:t xml:space="preserve">The resolution is obviously a question. </w:t>
      </w:r>
      <w:r w:rsidRPr="00673D1C">
        <w:rPr>
          <w:rFonts w:asciiTheme="majorHAnsi" w:hAnsiTheme="majorHAnsi" w:cstheme="majorHAnsi"/>
          <w:sz w:val="12"/>
        </w:rPr>
        <w:t xml:space="preserve">Any other conclusion is utterly </w:t>
      </w:r>
      <w:proofErr w:type="spellStart"/>
      <w:r w:rsidRPr="00673D1C">
        <w:rPr>
          <w:rFonts w:asciiTheme="majorHAnsi" w:hAnsiTheme="majorHAnsi" w:cstheme="majorHAnsi"/>
          <w:sz w:val="12"/>
        </w:rPr>
        <w:t>inconcievable</w:t>
      </w:r>
      <w:proofErr w:type="spellEnd"/>
      <w:r w:rsidRPr="00673D1C">
        <w:rPr>
          <w:rFonts w:asciiTheme="majorHAnsi" w:hAnsiTheme="majorHAnsi" w:cstheme="majorHAnsi"/>
          <w:sz w:val="12"/>
        </w:rPr>
        <w:t xml:space="preserv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w:t>
      </w:r>
      <w:r w:rsidRPr="00673D1C">
        <w:rPr>
          <w:rStyle w:val="StyleUnderline"/>
          <w:rFonts w:asciiTheme="majorHAnsi" w:hAnsiTheme="majorHAnsi" w:cstheme="majorHAnsi"/>
          <w:highlight w:val="green"/>
        </w:rPr>
        <w:t xml:space="preserve">the topic community </w:t>
      </w:r>
      <w:r w:rsidRPr="00673D1C">
        <w:rPr>
          <w:rStyle w:val="StyleUnderline"/>
          <w:rFonts w:asciiTheme="majorHAnsi" w:hAnsiTheme="majorHAnsi" w:cstheme="majorHAnsi"/>
        </w:rPr>
        <w:t xml:space="preserve">attempts to </w:t>
      </w:r>
      <w:r w:rsidRPr="00673D1C">
        <w:rPr>
          <w:rStyle w:val="StyleUnderline"/>
          <w:rFonts w:asciiTheme="majorHAnsi" w:hAnsiTheme="majorHAnsi" w:cstheme="majorHAnsi"/>
          <w:highlight w:val="green"/>
        </w:rPr>
        <w:t>craft a resolution which can be ANSWERED in either direction</w:t>
      </w:r>
      <w:r w:rsidRPr="00673D1C">
        <w:rPr>
          <w:rStyle w:val="StyleUnderline"/>
          <w:rFonts w:asciiTheme="majorHAnsi" w:hAnsiTheme="majorHAnsi" w:cstheme="majorHAnsi"/>
        </w:rPr>
        <w:t xml:space="preserve">. They focus on issues like ground and fairness </w:t>
      </w:r>
      <w:r w:rsidRPr="00673D1C">
        <w:rPr>
          <w:rStyle w:val="StyleUnderline"/>
          <w:rFonts w:asciiTheme="majorHAnsi" w:hAnsiTheme="majorHAnsi" w:cstheme="majorHAnsi"/>
          <w:highlight w:val="green"/>
        </w:rPr>
        <w:t xml:space="preserve">because </w:t>
      </w:r>
      <w:r w:rsidRPr="00673D1C">
        <w:rPr>
          <w:rStyle w:val="StyleUnderline"/>
          <w:rFonts w:asciiTheme="majorHAnsi" w:hAnsiTheme="majorHAnsi" w:cstheme="majorHAnsi"/>
        </w:rPr>
        <w:t xml:space="preserve">they know </w:t>
      </w:r>
      <w:r w:rsidRPr="00673D1C">
        <w:rPr>
          <w:rStyle w:val="StyleUnderline"/>
          <w:rFonts w:asciiTheme="majorHAnsi" w:hAnsiTheme="majorHAnsi" w:cstheme="majorHAnsi"/>
          <w:highlight w:val="green"/>
        </w:rPr>
        <w:t>the resolution will serve as the basis for debate</w:t>
      </w:r>
      <w:r w:rsidRPr="00673D1C">
        <w:rPr>
          <w:rStyle w:val="StyleUnderline"/>
          <w:rFonts w:asciiTheme="majorHAnsi" w:hAnsiTheme="majorHAnsi" w:cstheme="majorHAnsi"/>
        </w:rPr>
        <w:t xml:space="preserve"> </w:t>
      </w:r>
      <w:r w:rsidRPr="00673D1C">
        <w:rPr>
          <w:rFonts w:asciiTheme="majorHAnsi" w:hAnsiTheme="majorHAnsi" w:cstheme="majorHAnsi"/>
          <w:sz w:val="12"/>
        </w:rPr>
        <w:t xml:space="preserve">which will be resolved by determining the policy </w:t>
      </w:r>
      <w:proofErr w:type="spellStart"/>
      <w:r w:rsidRPr="00673D1C">
        <w:rPr>
          <w:rFonts w:asciiTheme="majorHAnsi" w:hAnsiTheme="majorHAnsi" w:cstheme="majorHAnsi"/>
          <w:sz w:val="12"/>
        </w:rPr>
        <w:t>desireablility</w:t>
      </w:r>
      <w:proofErr w:type="spellEnd"/>
      <w:r w:rsidRPr="00673D1C">
        <w:rPr>
          <w:rFonts w:asciiTheme="majorHAnsi" w:hAnsiTheme="majorHAnsi" w:cstheme="majorHAnsi"/>
          <w:sz w:val="12"/>
        </w:rPr>
        <w:t xml:space="preserve"> of that resolution. That's not only what they do, but it's what we REQUIRE them to do. We don't just send the topic committee somewhere to adopt their own group resolution. It's not the end point of a resolution adopted by a body - it's the </w:t>
      </w:r>
      <w:proofErr w:type="spellStart"/>
      <w:r w:rsidRPr="00673D1C">
        <w:rPr>
          <w:rFonts w:asciiTheme="majorHAnsi" w:hAnsiTheme="majorHAnsi" w:cstheme="majorHAnsi"/>
          <w:sz w:val="12"/>
        </w:rPr>
        <w:t>prelimanary</w:t>
      </w:r>
      <w:proofErr w:type="spellEnd"/>
      <w:r w:rsidRPr="00673D1C">
        <w:rPr>
          <w:rFonts w:asciiTheme="majorHAnsi" w:hAnsiTheme="majorHAnsi" w:cstheme="majorHAnsi"/>
          <w:sz w:val="12"/>
        </w:rPr>
        <w:t xml:space="preserve"> wording of a resolution sent to others to be answered or decided upon. (4) Further context: </w:t>
      </w:r>
      <w:r w:rsidRPr="00673D1C">
        <w:rPr>
          <w:rStyle w:val="StyleUnderline"/>
          <w:rFonts w:asciiTheme="majorHAnsi" w:hAnsiTheme="majorHAnsi" w:cstheme="majorHAnsi"/>
        </w:rPr>
        <w:t xml:space="preserve">the word resolved is used to emphasis the fact that it's policy debate. </w:t>
      </w:r>
      <w:r w:rsidRPr="00673D1C">
        <w:rPr>
          <w:rStyle w:val="StyleUnderline"/>
          <w:rFonts w:asciiTheme="majorHAnsi" w:hAnsiTheme="majorHAnsi" w:cstheme="majorHAnsi"/>
          <w:highlight w:val="green"/>
        </w:rPr>
        <w:t xml:space="preserve">Resolved comes from </w:t>
      </w:r>
      <w:r w:rsidRPr="00673D1C">
        <w:rPr>
          <w:rStyle w:val="StyleUnderline"/>
          <w:rFonts w:asciiTheme="majorHAnsi" w:hAnsiTheme="majorHAnsi" w:cstheme="majorHAnsi"/>
        </w:rPr>
        <w:t xml:space="preserve">the adoption of </w:t>
      </w:r>
      <w:r w:rsidRPr="00673D1C">
        <w:rPr>
          <w:rStyle w:val="StyleUnderline"/>
          <w:rFonts w:asciiTheme="majorHAnsi" w:hAnsiTheme="majorHAnsi" w:cstheme="majorHAnsi"/>
          <w:highlight w:val="green"/>
        </w:rPr>
        <w:t xml:space="preserve">resolutions by legislative bodies. A resolution is either adopted or it is not. </w:t>
      </w:r>
      <w:r w:rsidRPr="00673D1C">
        <w:rPr>
          <w:rStyle w:val="StyleUnderline"/>
          <w:rFonts w:asciiTheme="majorHAnsi" w:hAnsiTheme="majorHAnsi" w:cstheme="majorHAnsi"/>
        </w:rPr>
        <w:t xml:space="preserve">It's a question before a legislative body. Should this statement be adopted or </w:t>
      </w:r>
      <w:proofErr w:type="gramStart"/>
      <w:r w:rsidRPr="00673D1C">
        <w:rPr>
          <w:rStyle w:val="StyleUnderline"/>
          <w:rFonts w:asciiTheme="majorHAnsi" w:hAnsiTheme="majorHAnsi" w:cstheme="majorHAnsi"/>
        </w:rPr>
        <w:t>not.</w:t>
      </w:r>
      <w:proofErr w:type="gramEnd"/>
      <w:r w:rsidRPr="00673D1C">
        <w:rPr>
          <w:rStyle w:val="StyleUnderline"/>
          <w:rFonts w:asciiTheme="majorHAnsi" w:hAnsiTheme="majorHAnsi" w:cstheme="majorHAnsi"/>
        </w:rPr>
        <w:t xml:space="preserve"> </w:t>
      </w:r>
      <w:r w:rsidRPr="00673D1C">
        <w:rPr>
          <w:rFonts w:asciiTheme="majorHAnsi" w:hAnsiTheme="majorHAnsi" w:cstheme="majorHAnsi"/>
          <w:sz w:val="12"/>
        </w:rPr>
        <w:t>(5) The very terms 'affirmative' and 'negative' support my view. One affirms a resolution. Affirmative and negative are the equivalents of 'yes' or 'no' - which, of course, are answers to a question</w:t>
      </w:r>
    </w:p>
    <w:p w14:paraId="0493BA2C" w14:textId="7777777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Recognition is defined as </w:t>
      </w:r>
      <w:r w:rsidRPr="00673D1C">
        <w:rPr>
          <w:rFonts w:asciiTheme="majorHAnsi" w:hAnsiTheme="majorHAnsi" w:cstheme="majorHAnsi"/>
          <w:u w:val="single"/>
        </w:rPr>
        <w:t>legal authority</w:t>
      </w:r>
      <w:r w:rsidRPr="00673D1C">
        <w:rPr>
          <w:rFonts w:asciiTheme="majorHAnsi" w:hAnsiTheme="majorHAnsi" w:cstheme="majorHAnsi"/>
        </w:rPr>
        <w:t xml:space="preserve"> in the context of international law.  </w:t>
      </w:r>
    </w:p>
    <w:p w14:paraId="3259EBEC" w14:textId="77777777" w:rsidR="009957EB" w:rsidRPr="00673D1C" w:rsidRDefault="009957EB" w:rsidP="009957EB">
      <w:pPr>
        <w:rPr>
          <w:rFonts w:asciiTheme="majorHAnsi" w:hAnsiTheme="majorHAnsi" w:cstheme="majorHAnsi"/>
        </w:rPr>
      </w:pPr>
      <w:r w:rsidRPr="00673D1C">
        <w:rPr>
          <w:rFonts w:asciiTheme="majorHAnsi" w:eastAsiaTheme="majorEastAsia" w:hAnsiTheme="majorHAnsi" w:cstheme="majorHAnsi"/>
          <w:b/>
          <w:bCs/>
          <w:sz w:val="26"/>
          <w:szCs w:val="26"/>
        </w:rPr>
        <w:t>Britannica N.D</w:t>
      </w:r>
      <w:r w:rsidRPr="00673D1C">
        <w:rPr>
          <w:rFonts w:asciiTheme="majorHAnsi" w:hAnsiTheme="majorHAnsi" w:cstheme="majorHAnsi"/>
        </w:rPr>
        <w:t>, world- renowned encyclopedia//</w:t>
      </w:r>
      <w:proofErr w:type="spellStart"/>
      <w:r w:rsidRPr="00673D1C">
        <w:rPr>
          <w:rFonts w:asciiTheme="majorHAnsi" w:hAnsiTheme="majorHAnsi" w:cstheme="majorHAnsi"/>
        </w:rPr>
        <w:t>Aanya</w:t>
      </w:r>
      <w:proofErr w:type="spellEnd"/>
      <w:r w:rsidRPr="00673D1C">
        <w:rPr>
          <w:rFonts w:asciiTheme="majorHAnsi" w:hAnsiTheme="majorHAnsi" w:cstheme="majorHAnsi"/>
        </w:rPr>
        <w:t xml:space="preserve"> https://www.britannica.com/topic/recognition-international-law</w:t>
      </w:r>
    </w:p>
    <w:p w14:paraId="3EBC9094" w14:textId="77777777" w:rsidR="009957EB" w:rsidRPr="00673D1C" w:rsidRDefault="009957EB" w:rsidP="009957EB">
      <w:pPr>
        <w:rPr>
          <w:rFonts w:asciiTheme="majorHAnsi" w:hAnsiTheme="majorHAnsi" w:cstheme="majorHAnsi"/>
        </w:rPr>
      </w:pPr>
      <w:r w:rsidRPr="00673D1C">
        <w:rPr>
          <w:rFonts w:asciiTheme="majorHAnsi" w:hAnsiTheme="majorHAnsi" w:cstheme="majorHAnsi"/>
        </w:rPr>
        <w:t xml:space="preserve">Recognition is </w:t>
      </w:r>
      <w:r w:rsidRPr="00673D1C">
        <w:rPr>
          <w:rStyle w:val="StyleUnderline"/>
          <w:rFonts w:asciiTheme="majorHAnsi" w:hAnsiTheme="majorHAnsi" w:cstheme="majorHAnsi"/>
          <w:highlight w:val="green"/>
        </w:rPr>
        <w:t>a process where</w:t>
      </w:r>
      <w:r w:rsidRPr="00673D1C">
        <w:rPr>
          <w:rFonts w:asciiTheme="majorHAnsi" w:hAnsiTheme="majorHAnsi" w:cstheme="majorHAnsi"/>
        </w:rPr>
        <w:t xml:space="preserve">by </w:t>
      </w:r>
      <w:r w:rsidRPr="00673D1C">
        <w:rPr>
          <w:rStyle w:val="StyleUnderline"/>
          <w:rFonts w:asciiTheme="majorHAnsi" w:hAnsiTheme="majorHAnsi" w:cstheme="majorHAnsi"/>
          <w:highlight w:val="green"/>
        </w:rPr>
        <w:t>certain facts are</w:t>
      </w:r>
      <w:r w:rsidRPr="00673D1C">
        <w:rPr>
          <w:rStyle w:val="StyleUnderline"/>
          <w:rFonts w:asciiTheme="majorHAnsi" w:hAnsiTheme="majorHAnsi" w:cstheme="majorHAnsi"/>
        </w:rPr>
        <w:t xml:space="preserve"> accepted and </w:t>
      </w:r>
      <w:r w:rsidRPr="00673D1C">
        <w:rPr>
          <w:rStyle w:val="StyleUnderline"/>
          <w:rFonts w:asciiTheme="majorHAnsi" w:hAnsiTheme="majorHAnsi" w:cstheme="majorHAnsi"/>
          <w:highlight w:val="green"/>
        </w:rPr>
        <w:t>endowed with</w:t>
      </w:r>
      <w:r w:rsidRPr="00673D1C">
        <w:rPr>
          <w:rFonts w:asciiTheme="majorHAnsi" w:hAnsiTheme="majorHAnsi" w:cstheme="majorHAnsi"/>
        </w:rPr>
        <w:t xml:space="preserve"> a </w:t>
      </w:r>
      <w:r w:rsidRPr="00673D1C">
        <w:rPr>
          <w:rStyle w:val="StyleUnderline"/>
          <w:rFonts w:asciiTheme="majorHAnsi" w:hAnsiTheme="majorHAnsi" w:cstheme="majorHAnsi"/>
          <w:highlight w:val="green"/>
        </w:rPr>
        <w:t>certain legal status</w:t>
      </w:r>
      <w:r w:rsidRPr="00673D1C">
        <w:rPr>
          <w:rFonts w:asciiTheme="majorHAnsi" w:hAnsiTheme="majorHAnsi" w:cstheme="majorHAnsi"/>
        </w:rPr>
        <w:t>, such as statehood, sovereignty over newly acquired territory, or the international effects of the grant of nationality.</w:t>
      </w:r>
    </w:p>
    <w:p w14:paraId="4E304EEA" w14:textId="44CB2050"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lastRenderedPageBreak/>
        <w:t xml:space="preserve">Vote neg for limits and ground—They get to fiat through solvency since they can win by showing something is bad about the </w:t>
      </w:r>
      <w:proofErr w:type="spellStart"/>
      <w:r w:rsidRPr="00673D1C">
        <w:rPr>
          <w:rFonts w:asciiTheme="majorHAnsi" w:hAnsiTheme="majorHAnsi" w:cstheme="majorHAnsi"/>
        </w:rPr>
        <w:t>squo</w:t>
      </w:r>
      <w:proofErr w:type="spellEnd"/>
      <w:r w:rsidRPr="00673D1C">
        <w:rPr>
          <w:rFonts w:asciiTheme="majorHAnsi" w:hAnsiTheme="majorHAnsi" w:cstheme="majorHAnsi"/>
        </w:rPr>
        <w:t xml:space="preserve">, but they then get to claim utopian fiat through mindset shift destroying my ability to turn the </w:t>
      </w:r>
      <w:proofErr w:type="spellStart"/>
      <w:r w:rsidRPr="00673D1C">
        <w:rPr>
          <w:rFonts w:asciiTheme="majorHAnsi" w:hAnsiTheme="majorHAnsi" w:cstheme="majorHAnsi"/>
        </w:rPr>
        <w:t>aff</w:t>
      </w:r>
      <w:proofErr w:type="spellEnd"/>
      <w:r w:rsidRPr="00673D1C">
        <w:rPr>
          <w:rFonts w:asciiTheme="majorHAnsi" w:hAnsiTheme="majorHAnsi" w:cstheme="majorHAnsi"/>
        </w:rPr>
        <w:t xml:space="preserve">. This allows them to win by winning a disadvantage to the </w:t>
      </w:r>
      <w:proofErr w:type="spellStart"/>
      <w:r w:rsidRPr="00673D1C">
        <w:rPr>
          <w:rFonts w:asciiTheme="majorHAnsi" w:hAnsiTheme="majorHAnsi" w:cstheme="majorHAnsi"/>
        </w:rPr>
        <w:t>squo</w:t>
      </w:r>
      <w:proofErr w:type="spellEnd"/>
      <w:r w:rsidRPr="00673D1C">
        <w:rPr>
          <w:rFonts w:asciiTheme="majorHAnsi" w:hAnsiTheme="majorHAnsi" w:cstheme="majorHAnsi"/>
        </w:rPr>
        <w:t xml:space="preserve"> but I can’t sufficiently prove a disadvantage to their world since</w:t>
      </w:r>
      <w:r w:rsidR="00673D1C" w:rsidRPr="00673D1C">
        <w:rPr>
          <w:rFonts w:asciiTheme="majorHAnsi" w:hAnsiTheme="majorHAnsi" w:cstheme="majorHAnsi"/>
        </w:rPr>
        <w:t xml:space="preserve"> </w:t>
      </w:r>
      <w:r w:rsidRPr="00673D1C">
        <w:rPr>
          <w:rFonts w:asciiTheme="majorHAnsi" w:hAnsiTheme="majorHAnsi" w:cstheme="majorHAnsi"/>
        </w:rPr>
        <w:t xml:space="preserve">I don’t know how the shift is implemented so the 1AR can delink from solvency deficits, DA links and CP competition since they’re contingent on a policy option. Ground also turns the </w:t>
      </w:r>
      <w:proofErr w:type="spellStart"/>
      <w:r w:rsidRPr="00673D1C">
        <w:rPr>
          <w:rFonts w:asciiTheme="majorHAnsi" w:hAnsiTheme="majorHAnsi" w:cstheme="majorHAnsi"/>
        </w:rPr>
        <w:t>aff</w:t>
      </w:r>
      <w:proofErr w:type="spellEnd"/>
      <w:r w:rsidRPr="00673D1C">
        <w:rPr>
          <w:rFonts w:asciiTheme="majorHAnsi" w:hAnsiTheme="majorHAnsi" w:cstheme="majorHAnsi"/>
        </w:rPr>
        <w:t xml:space="preserve">; if they are </w:t>
      </w:r>
      <w:proofErr w:type="gramStart"/>
      <w:r w:rsidRPr="00673D1C">
        <w:rPr>
          <w:rFonts w:asciiTheme="majorHAnsi" w:hAnsiTheme="majorHAnsi" w:cstheme="majorHAnsi"/>
        </w:rPr>
        <w:t>vague</w:t>
      </w:r>
      <w:proofErr w:type="gramEnd"/>
      <w:r w:rsidRPr="00673D1C">
        <w:rPr>
          <w:rFonts w:asciiTheme="majorHAnsi" w:hAnsiTheme="majorHAnsi" w:cstheme="majorHAnsi"/>
        </w:rPr>
        <w:t xml:space="preserve"> they don’t actually believe in the discourse</w:t>
      </w:r>
      <w:r w:rsidR="008262A1" w:rsidRPr="00673D1C">
        <w:rPr>
          <w:rFonts w:asciiTheme="majorHAnsi" w:hAnsiTheme="majorHAnsi" w:cstheme="majorHAnsi"/>
        </w:rPr>
        <w:t>.</w:t>
      </w:r>
      <w:r w:rsidRPr="00673D1C">
        <w:rPr>
          <w:rFonts w:asciiTheme="majorHAnsi" w:hAnsiTheme="majorHAnsi" w:cstheme="majorHAnsi"/>
        </w:rPr>
        <w:t xml:space="preserve"> Philosophical effects of a right to strike aren’t </w:t>
      </w:r>
      <w:r w:rsidRPr="00673D1C">
        <w:rPr>
          <w:rFonts w:asciiTheme="majorHAnsi" w:hAnsiTheme="majorHAnsi" w:cstheme="majorHAnsi"/>
          <w:u w:val="single"/>
        </w:rPr>
        <w:t>germane to the topic</w:t>
      </w:r>
      <w:r w:rsidRPr="00673D1C">
        <w:rPr>
          <w:rFonts w:asciiTheme="majorHAnsi" w:hAnsiTheme="majorHAnsi" w:cstheme="majorHAnsi"/>
        </w:rPr>
        <w:t xml:space="preserve">—governments research implications of legal recognition rather than </w:t>
      </w:r>
      <w:r w:rsidRPr="00673D1C">
        <w:rPr>
          <w:rFonts w:asciiTheme="majorHAnsi" w:hAnsiTheme="majorHAnsi" w:cstheme="majorHAnsi"/>
          <w:u w:val="single"/>
        </w:rPr>
        <w:t>ivory-tower ethics</w:t>
      </w:r>
      <w:r w:rsidRPr="00673D1C">
        <w:rPr>
          <w:rFonts w:asciiTheme="majorHAnsi" w:hAnsiTheme="majorHAnsi" w:cstheme="majorHAnsi"/>
        </w:rPr>
        <w:t xml:space="preserve"> discussions. </w:t>
      </w:r>
      <w:r w:rsidR="008262A1" w:rsidRPr="00673D1C">
        <w:rPr>
          <w:rFonts w:asciiTheme="majorHAnsi" w:hAnsiTheme="majorHAnsi" w:cstheme="majorHAnsi"/>
        </w:rPr>
        <w:t xml:space="preserve">That </w:t>
      </w:r>
      <w:r w:rsidR="00673D1C" w:rsidRPr="00673D1C">
        <w:rPr>
          <w:rFonts w:asciiTheme="majorHAnsi" w:hAnsiTheme="majorHAnsi" w:cstheme="majorHAnsi"/>
        </w:rPr>
        <w:t>f</w:t>
      </w:r>
      <w:r w:rsidR="008262A1" w:rsidRPr="00673D1C">
        <w:rPr>
          <w:rFonts w:asciiTheme="majorHAnsi" w:hAnsiTheme="majorHAnsi" w:cstheme="majorHAnsi"/>
        </w:rPr>
        <w:t xml:space="preserve">rames </w:t>
      </w:r>
      <w:r w:rsidRPr="00673D1C">
        <w:rPr>
          <w:rFonts w:asciiTheme="majorHAnsi" w:hAnsiTheme="majorHAnsi" w:cstheme="majorHAnsi"/>
        </w:rPr>
        <w:t>neg</w:t>
      </w:r>
      <w:r w:rsidR="008262A1" w:rsidRPr="00673D1C">
        <w:rPr>
          <w:rFonts w:asciiTheme="majorHAnsi" w:hAnsiTheme="majorHAnsi" w:cstheme="majorHAnsi"/>
        </w:rPr>
        <w:t xml:space="preserve"> p</w:t>
      </w:r>
      <w:r w:rsidRPr="00673D1C">
        <w:rPr>
          <w:rFonts w:asciiTheme="majorHAnsi" w:hAnsiTheme="majorHAnsi" w:cstheme="majorHAnsi"/>
        </w:rPr>
        <w:t xml:space="preserve">rep burdens—their </w:t>
      </w:r>
      <w:proofErr w:type="spellStart"/>
      <w:r w:rsidRPr="00673D1C">
        <w:rPr>
          <w:rFonts w:asciiTheme="majorHAnsi" w:hAnsiTheme="majorHAnsi" w:cstheme="majorHAnsi"/>
        </w:rPr>
        <w:t>interp</w:t>
      </w:r>
      <w:proofErr w:type="spellEnd"/>
      <w:r w:rsidRPr="00673D1C">
        <w:rPr>
          <w:rFonts w:asciiTheme="majorHAnsi" w:hAnsiTheme="majorHAnsi" w:cstheme="majorHAnsi"/>
        </w:rPr>
        <w:t xml:space="preserve"> promotes stale debates with no specific evidence which prevents rigorous testing and clash. Topic lit is about recognition as a policy, not an ethical theory — the topic is incoherent without political context which also means our </w:t>
      </w:r>
      <w:proofErr w:type="spellStart"/>
      <w:r w:rsidRPr="00673D1C">
        <w:rPr>
          <w:rFonts w:asciiTheme="majorHAnsi" w:hAnsiTheme="majorHAnsi" w:cstheme="majorHAnsi"/>
        </w:rPr>
        <w:t>interp</w:t>
      </w:r>
      <w:proofErr w:type="spellEnd"/>
      <w:r w:rsidRPr="00673D1C">
        <w:rPr>
          <w:rFonts w:asciiTheme="majorHAnsi" w:hAnsiTheme="majorHAnsi" w:cstheme="majorHAnsi"/>
        </w:rPr>
        <w:t xml:space="preserve"> creates better revolutionary strategies. </w:t>
      </w:r>
    </w:p>
    <w:p w14:paraId="02364825" w14:textId="77777777" w:rsidR="00673D1C" w:rsidRPr="00673D1C" w:rsidRDefault="00673D1C" w:rsidP="00673D1C">
      <w:pPr>
        <w:pStyle w:val="Heading4"/>
        <w:rPr>
          <w:rFonts w:asciiTheme="majorHAnsi" w:hAnsiTheme="majorHAnsi" w:cstheme="majorHAnsi"/>
        </w:rPr>
      </w:pPr>
      <w:r w:rsidRPr="00673D1C">
        <w:rPr>
          <w:rFonts w:asciiTheme="majorHAnsi" w:hAnsiTheme="majorHAnsi" w:cstheme="majorHAnsi"/>
        </w:rPr>
        <w:t xml:space="preserve">Voting </w:t>
      </w:r>
      <w:proofErr w:type="spellStart"/>
      <w:r w:rsidRPr="00673D1C">
        <w:rPr>
          <w:rFonts w:asciiTheme="majorHAnsi" w:hAnsiTheme="majorHAnsi" w:cstheme="majorHAnsi"/>
        </w:rPr>
        <w:t>aff</w:t>
      </w:r>
      <w:proofErr w:type="spellEnd"/>
      <w:r w:rsidRPr="00673D1C">
        <w:rPr>
          <w:rFonts w:asciiTheme="majorHAnsi" w:hAnsiTheme="majorHAnsi" w:cstheme="majorHAnsi"/>
        </w:rPr>
        <w:t xml:space="preserve"> doesn’t spill over to social change, but voting neg resolves our procedural impacts.</w:t>
      </w:r>
    </w:p>
    <w:p w14:paraId="777A6797" w14:textId="77777777" w:rsidR="00673D1C" w:rsidRPr="00673D1C" w:rsidRDefault="00673D1C" w:rsidP="00673D1C">
      <w:pPr>
        <w:rPr>
          <w:rFonts w:asciiTheme="majorHAnsi" w:hAnsiTheme="majorHAnsi" w:cstheme="majorHAnsi"/>
        </w:rPr>
      </w:pPr>
      <w:r w:rsidRPr="00673D1C">
        <w:rPr>
          <w:rStyle w:val="Style13ptBold"/>
          <w:rFonts w:asciiTheme="majorHAnsi" w:hAnsiTheme="majorHAnsi" w:cstheme="majorHAnsi"/>
        </w:rPr>
        <w:t>Ritter ‘13</w:t>
      </w:r>
      <w:r w:rsidRPr="00673D1C">
        <w:rPr>
          <w:rFonts w:asciiTheme="majorHAnsi" w:hAnsiTheme="majorHAnsi" w:cstheme="majorHAnsi"/>
        </w:rPr>
        <w:t xml:space="preserve"> </w:t>
      </w:r>
      <w:r w:rsidRPr="00673D1C">
        <w:rPr>
          <w:rFonts w:asciiTheme="majorHAnsi" w:hAnsiTheme="majorHAnsi" w:cstheme="majorHAnsi"/>
          <w:sz w:val="16"/>
          <w:szCs w:val="16"/>
        </w:rPr>
        <w:t xml:space="preserve">(JD from U Texas Law (Michael J., “Overcoming The Fiction of “Social Change Through Debate”: What’s To Learn from 2pac’s </w:t>
      </w:r>
      <w:proofErr w:type="gramStart"/>
      <w:r w:rsidRPr="00673D1C">
        <w:rPr>
          <w:rFonts w:asciiTheme="majorHAnsi" w:hAnsiTheme="majorHAnsi" w:cstheme="majorHAnsi"/>
          <w:sz w:val="16"/>
          <w:szCs w:val="16"/>
        </w:rPr>
        <w:t>Changes?,</w:t>
      </w:r>
      <w:proofErr w:type="gramEnd"/>
      <w:r w:rsidRPr="00673D1C">
        <w:rPr>
          <w:rFonts w:asciiTheme="majorHAnsi" w:hAnsiTheme="majorHAnsi" w:cstheme="majorHAnsi"/>
          <w:sz w:val="16"/>
          <w:szCs w:val="16"/>
        </w:rPr>
        <w:t>” National Journal of Speech and Debate, Vol. 2, Issue [1]</w:t>
      </w:r>
    </w:p>
    <w:p w14:paraId="2DE4F5E2" w14:textId="77777777" w:rsidR="00673D1C" w:rsidRPr="00673D1C" w:rsidRDefault="00673D1C" w:rsidP="00673D1C">
      <w:pPr>
        <w:rPr>
          <w:rFonts w:asciiTheme="majorHAnsi" w:hAnsiTheme="majorHAnsi" w:cstheme="majorHAnsi"/>
          <w:sz w:val="16"/>
          <w:szCs w:val="16"/>
        </w:rPr>
      </w:pPr>
      <w:r w:rsidRPr="00673D1C">
        <w:rPr>
          <w:rFonts w:asciiTheme="majorHAnsi" w:hAnsiTheme="majorHAnsi" w:cstheme="majorHAnsi"/>
          <w:u w:val="single"/>
        </w:rPr>
        <w:t>The structure of competitive</w:t>
      </w:r>
      <w:r w:rsidRPr="00673D1C">
        <w:rPr>
          <w:rFonts w:asciiTheme="majorHAnsi" w:hAnsiTheme="majorHAnsi" w:cstheme="majorHAnsi"/>
          <w:sz w:val="16"/>
        </w:rPr>
        <w:t xml:space="preserve"> interscholastic </w:t>
      </w:r>
      <w:r w:rsidRPr="00673D1C">
        <w:rPr>
          <w:rFonts w:asciiTheme="majorHAnsi" w:hAnsiTheme="majorHAnsi" w:cstheme="majorHAnsi"/>
          <w:highlight w:val="green"/>
          <w:u w:val="single"/>
        </w:rPr>
        <w:t>debate renders any message communicated in</w:t>
      </w:r>
      <w:r w:rsidRPr="00673D1C">
        <w:rPr>
          <w:rFonts w:asciiTheme="majorHAnsi" w:hAnsiTheme="majorHAnsi" w:cstheme="majorHAnsi"/>
          <w:u w:val="single"/>
        </w:rPr>
        <w:t xml:space="preserve"> a</w:t>
      </w:r>
      <w:r w:rsidRPr="00673D1C">
        <w:rPr>
          <w:rFonts w:asciiTheme="majorHAnsi" w:hAnsiTheme="majorHAnsi" w:cstheme="majorHAnsi"/>
          <w:sz w:val="16"/>
        </w:rPr>
        <w:t xml:space="preserve"> debate </w:t>
      </w:r>
      <w:r w:rsidRPr="00673D1C">
        <w:rPr>
          <w:rFonts w:asciiTheme="majorHAnsi" w:hAnsiTheme="majorHAnsi" w:cstheme="majorHAnsi"/>
          <w:highlight w:val="green"/>
          <w:u w:val="single"/>
        </w:rPr>
        <w:t>round</w:t>
      </w:r>
      <w:r w:rsidRPr="00673D1C">
        <w:rPr>
          <w:rFonts w:asciiTheme="majorHAnsi" w:hAnsiTheme="majorHAnsi" w:cstheme="majorHAnsi"/>
          <w:sz w:val="16"/>
        </w:rPr>
        <w:t xml:space="preserve"> virtually </w:t>
      </w:r>
      <w:r w:rsidRPr="00673D1C">
        <w:rPr>
          <w:rFonts w:asciiTheme="majorHAnsi" w:hAnsiTheme="majorHAnsi" w:cstheme="majorHAnsi"/>
          <w:b/>
          <w:highlight w:val="green"/>
          <w:u w:val="single"/>
        </w:rPr>
        <w:t>incapable of</w:t>
      </w:r>
      <w:r w:rsidRPr="00673D1C">
        <w:rPr>
          <w:rFonts w:asciiTheme="majorHAnsi" w:hAnsiTheme="majorHAnsi" w:cstheme="majorHAnsi"/>
          <w:b/>
          <w:u w:val="single"/>
        </w:rPr>
        <w:t xml:space="preserve"> creating any </w:t>
      </w:r>
      <w:r w:rsidRPr="00673D1C">
        <w:rPr>
          <w:rFonts w:asciiTheme="majorHAnsi" w:hAnsiTheme="majorHAnsi" w:cstheme="majorHAnsi"/>
          <w:b/>
          <w:highlight w:val="green"/>
          <w:u w:val="single"/>
        </w:rPr>
        <w:t>social change</w:t>
      </w:r>
      <w:r w:rsidRPr="00673D1C">
        <w:rPr>
          <w:rFonts w:asciiTheme="majorHAnsi" w:hAnsiTheme="majorHAnsi" w:cstheme="majorHAnsi"/>
          <w:sz w:val="16"/>
        </w:rPr>
        <w:t xml:space="preserve">, either </w:t>
      </w:r>
      <w:r w:rsidRPr="00673D1C">
        <w:rPr>
          <w:rFonts w:asciiTheme="majorHAnsi" w:hAnsiTheme="majorHAnsi" w:cstheme="majorHAnsi"/>
          <w:highlight w:val="green"/>
          <w:u w:val="single"/>
        </w:rPr>
        <w:t>in the</w:t>
      </w:r>
      <w:r w:rsidRPr="00673D1C">
        <w:rPr>
          <w:rFonts w:asciiTheme="majorHAnsi" w:hAnsiTheme="majorHAnsi" w:cstheme="majorHAnsi"/>
          <w:sz w:val="16"/>
        </w:rPr>
        <w:t xml:space="preserve"> debate </w:t>
      </w:r>
      <w:r w:rsidRPr="00673D1C">
        <w:rPr>
          <w:rFonts w:asciiTheme="majorHAnsi" w:hAnsiTheme="majorHAnsi" w:cstheme="majorHAnsi"/>
          <w:highlight w:val="green"/>
          <w:u w:val="single"/>
        </w:rPr>
        <w:t>community or</w:t>
      </w:r>
      <w:r w:rsidRPr="00673D1C">
        <w:rPr>
          <w:rFonts w:asciiTheme="majorHAnsi" w:hAnsiTheme="majorHAnsi" w:cstheme="majorHAnsi"/>
          <w:sz w:val="16"/>
        </w:rPr>
        <w:t xml:space="preserve"> in </w:t>
      </w:r>
      <w:r w:rsidRPr="00673D1C">
        <w:rPr>
          <w:rFonts w:asciiTheme="majorHAnsi" w:hAnsiTheme="majorHAnsi" w:cstheme="majorHAnsi"/>
          <w:u w:val="single"/>
        </w:rPr>
        <w:t xml:space="preserve">general </w:t>
      </w:r>
      <w:r w:rsidRPr="00673D1C">
        <w:rPr>
          <w:rFonts w:asciiTheme="majorHAnsi" w:hAnsiTheme="majorHAnsi" w:cstheme="majorHAnsi"/>
          <w:highlight w:val="green"/>
          <w:u w:val="single"/>
        </w:rPr>
        <w:t>society</w:t>
      </w:r>
      <w:r w:rsidRPr="00673D1C">
        <w:rPr>
          <w:rFonts w:asciiTheme="majorHAnsi" w:hAnsiTheme="majorHAnsi" w:cstheme="majorHAnsi"/>
          <w:sz w:val="16"/>
        </w:rPr>
        <w:t xml:space="preserve">. And </w:t>
      </w:r>
      <w:r w:rsidRPr="00673D1C">
        <w:rPr>
          <w:rFonts w:asciiTheme="majorHAnsi" w:hAnsiTheme="majorHAnsi" w:cstheme="majorHAnsi"/>
          <w:u w:val="single"/>
        </w:rPr>
        <w:t>to the extent that the fiction of social change through debate can be proven or disproven through</w:t>
      </w:r>
      <w:r w:rsidRPr="00673D1C">
        <w:rPr>
          <w:rFonts w:asciiTheme="majorHAnsi" w:hAnsiTheme="majorHAnsi" w:cstheme="majorHAnsi"/>
          <w:sz w:val="16"/>
        </w:rPr>
        <w:t xml:space="preserve"> empirical </w:t>
      </w:r>
      <w:r w:rsidRPr="00673D1C">
        <w:rPr>
          <w:rFonts w:asciiTheme="majorHAnsi" w:hAnsiTheme="majorHAnsi" w:cstheme="majorHAnsi"/>
          <w:u w:val="single"/>
        </w:rPr>
        <w:t xml:space="preserve">studies or surveys, </w:t>
      </w:r>
      <w:r w:rsidRPr="00673D1C">
        <w:rPr>
          <w:rFonts w:asciiTheme="majorHAnsi" w:hAnsiTheme="majorHAnsi" w:cstheme="majorHAnsi"/>
          <w:highlight w:val="green"/>
          <w:u w:val="single"/>
        </w:rPr>
        <w:t>academics</w:t>
      </w:r>
      <w:r w:rsidRPr="00673D1C">
        <w:rPr>
          <w:rFonts w:asciiTheme="majorHAnsi" w:hAnsiTheme="majorHAnsi" w:cstheme="majorHAnsi"/>
          <w:sz w:val="16"/>
        </w:rPr>
        <w:t xml:space="preserve"> instead </w:t>
      </w:r>
      <w:r w:rsidRPr="00673D1C">
        <w:rPr>
          <w:rFonts w:asciiTheme="majorHAnsi" w:hAnsiTheme="majorHAnsi" w:cstheme="majorHAnsi"/>
          <w:u w:val="single"/>
        </w:rPr>
        <w:t xml:space="preserve">have </w:t>
      </w:r>
      <w:r w:rsidRPr="00673D1C">
        <w:rPr>
          <w:rFonts w:asciiTheme="majorHAnsi" w:hAnsiTheme="majorHAnsi" w:cstheme="majorHAnsi"/>
          <w:highlight w:val="green"/>
          <w:u w:val="single"/>
        </w:rPr>
        <w:t xml:space="preserve">analyzed debate with </w:t>
      </w:r>
      <w:r w:rsidRPr="00673D1C">
        <w:rPr>
          <w:rFonts w:asciiTheme="majorHAnsi" w:hAnsiTheme="majorHAnsi" w:cstheme="majorHAnsi"/>
          <w:b/>
          <w:highlight w:val="green"/>
          <w:u w:val="single"/>
        </w:rPr>
        <w:t>nonapplicable</w:t>
      </w:r>
      <w:r w:rsidRPr="00673D1C">
        <w:rPr>
          <w:rFonts w:asciiTheme="majorHAnsi" w:hAnsiTheme="majorHAnsi" w:cstheme="majorHAnsi"/>
          <w:sz w:val="16"/>
        </w:rPr>
        <w:t xml:space="preserve"> rhetorical </w:t>
      </w:r>
      <w:r w:rsidRPr="00673D1C">
        <w:rPr>
          <w:rFonts w:asciiTheme="majorHAnsi" w:hAnsiTheme="majorHAnsi" w:cstheme="majorHAnsi"/>
          <w:b/>
          <w:highlight w:val="green"/>
          <w:u w:val="single"/>
        </w:rPr>
        <w:t>theory</w:t>
      </w:r>
      <w:r w:rsidRPr="00673D1C">
        <w:rPr>
          <w:rFonts w:asciiTheme="majorHAnsi" w:hAnsiTheme="majorHAnsi" w:cstheme="majorHAnsi"/>
          <w:highlight w:val="green"/>
          <w:u w:val="single"/>
        </w:rPr>
        <w:t xml:space="preserve"> that </w:t>
      </w:r>
      <w:r w:rsidRPr="00673D1C">
        <w:rPr>
          <w:rFonts w:asciiTheme="majorHAnsi" w:hAnsiTheme="majorHAnsi" w:cstheme="majorHAnsi"/>
          <w:b/>
          <w:highlight w:val="green"/>
          <w:u w:val="single"/>
        </w:rPr>
        <w:t>fails to account for</w:t>
      </w:r>
      <w:r w:rsidRPr="00673D1C">
        <w:rPr>
          <w:rFonts w:asciiTheme="majorHAnsi" w:hAnsiTheme="majorHAnsi" w:cstheme="majorHAnsi"/>
          <w:b/>
          <w:u w:val="single"/>
        </w:rPr>
        <w:t xml:space="preserve"> the </w:t>
      </w:r>
      <w:r w:rsidRPr="00673D1C">
        <w:rPr>
          <w:rFonts w:asciiTheme="majorHAnsi" w:hAnsiTheme="majorHAnsi" w:cstheme="majorHAnsi"/>
          <w:b/>
          <w:highlight w:val="green"/>
          <w:u w:val="single"/>
        </w:rPr>
        <w:t>unique aspects</w:t>
      </w:r>
      <w:r w:rsidRPr="00673D1C">
        <w:rPr>
          <w:rFonts w:asciiTheme="majorHAnsi" w:hAnsiTheme="majorHAnsi" w:cstheme="majorHAnsi"/>
          <w:u w:val="single"/>
        </w:rPr>
        <w:t xml:space="preserve"> of competitive</w:t>
      </w:r>
      <w:r w:rsidRPr="00673D1C">
        <w:rPr>
          <w:rFonts w:asciiTheme="majorHAnsi" w:hAnsiTheme="majorHAnsi" w:cstheme="majorHAnsi"/>
          <w:sz w:val="16"/>
        </w:rPr>
        <w:t xml:space="preserve"> interscholastic </w:t>
      </w:r>
      <w:r w:rsidRPr="00673D1C">
        <w:rPr>
          <w:rFonts w:asciiTheme="majorHAnsi" w:hAnsiTheme="majorHAnsi" w:cstheme="majorHAnsi"/>
          <w:u w:val="single"/>
        </w:rPr>
        <w:t>debate</w:t>
      </w:r>
      <w:r w:rsidRPr="00673D1C">
        <w:rPr>
          <w:rFonts w:asciiTheme="majorHAnsi" w:hAnsiTheme="majorHAnsi" w:cstheme="majorHAnsi"/>
          <w:sz w:val="16"/>
        </w:rPr>
        <w:t xml:space="preserve">. </w:t>
      </w:r>
      <w:r w:rsidRPr="00673D1C">
        <w:rPr>
          <w:rFonts w:asciiTheme="majorHAnsi" w:hAnsiTheme="majorHAnsi" w:cstheme="majorHAnsi"/>
          <w:u w:val="single"/>
        </w:rPr>
        <w:t>Rather</w:t>
      </w:r>
      <w:r w:rsidRPr="00673D1C">
        <w:rPr>
          <w:rFonts w:asciiTheme="majorHAnsi" w:hAnsiTheme="majorHAnsi" w:cstheme="majorHAnsi"/>
          <w:sz w:val="16"/>
        </w:rPr>
        <w:t xml:space="preserve">, the current </w:t>
      </w:r>
      <w:r w:rsidRPr="00673D1C">
        <w:rPr>
          <w:rFonts w:asciiTheme="majorHAnsi" w:hAnsiTheme="majorHAnsi" w:cstheme="majorHAnsi"/>
          <w:u w:val="single"/>
        </w:rPr>
        <w:t>debate relating to activism</w:t>
      </w:r>
      <w:r w:rsidRPr="00673D1C">
        <w:rPr>
          <w:rFonts w:asciiTheme="majorHAnsi" w:hAnsiTheme="majorHAnsi" w:cstheme="majorHAnsi"/>
          <w:sz w:val="16"/>
        </w:rPr>
        <w:t xml:space="preserve"> and competitive interscholastic debate </w:t>
      </w:r>
      <w:r w:rsidRPr="00673D1C">
        <w:rPr>
          <w:rFonts w:asciiTheme="majorHAnsi" w:hAnsiTheme="majorHAnsi" w:cstheme="majorHAnsi"/>
          <w:u w:val="single"/>
        </w:rPr>
        <w:t>concerns the following: “What is the best model to promote social change?”</w:t>
      </w:r>
      <w:r w:rsidRPr="00673D1C">
        <w:rPr>
          <w:rFonts w:asciiTheme="majorHAnsi" w:hAnsiTheme="majorHAnsi" w:cstheme="majorHAnsi"/>
          <w:sz w:val="16"/>
        </w:rPr>
        <w:t xml:space="preserve"> But </w:t>
      </w:r>
      <w:r w:rsidRPr="00673D1C">
        <w:rPr>
          <w:rFonts w:asciiTheme="majorHAnsi" w:hAnsiTheme="majorHAnsi" w:cstheme="majorHAnsi"/>
          <w:u w:val="single"/>
        </w:rPr>
        <w:t>a more fundamental question</w:t>
      </w:r>
      <w:r w:rsidRPr="00673D1C">
        <w:rPr>
          <w:rFonts w:asciiTheme="majorHAnsi" w:hAnsiTheme="majorHAnsi" w:cstheme="majorHAnsi"/>
          <w:sz w:val="16"/>
        </w:rPr>
        <w:t xml:space="preserve"> that must be addressed first </w:t>
      </w:r>
      <w:r w:rsidRPr="00673D1C">
        <w:rPr>
          <w:rFonts w:asciiTheme="majorHAnsi" w:hAnsiTheme="majorHAnsi" w:cstheme="majorHAnsi"/>
          <w:u w:val="single"/>
        </w:rPr>
        <w:t xml:space="preserve">is: </w:t>
      </w:r>
      <w:r w:rsidRPr="00673D1C">
        <w:rPr>
          <w:rFonts w:asciiTheme="majorHAnsi" w:hAnsiTheme="majorHAnsi" w:cstheme="majorHAnsi"/>
          <w:b/>
          <w:u w:val="single"/>
        </w:rPr>
        <w:t>“Can debate cause social change?”</w:t>
      </w:r>
      <w:r w:rsidRPr="00673D1C">
        <w:rPr>
          <w:rFonts w:asciiTheme="majorHAnsi" w:hAnsiTheme="majorHAnsi" w:cstheme="majorHAnsi"/>
          <w:sz w:val="16"/>
        </w:rPr>
        <w:t xml:space="preserve"> Despite over two decades of opportunity to conduct and publish empirical studies or surveys, academic </w:t>
      </w:r>
      <w:r w:rsidRPr="00673D1C">
        <w:rPr>
          <w:rFonts w:asciiTheme="majorHAnsi" w:hAnsiTheme="majorHAnsi" w:cstheme="majorHAnsi"/>
          <w:highlight w:val="green"/>
          <w:u w:val="single"/>
        </w:rPr>
        <w:t>proponents</w:t>
      </w:r>
      <w:r w:rsidRPr="00673D1C">
        <w:rPr>
          <w:rFonts w:asciiTheme="majorHAnsi" w:hAnsiTheme="majorHAnsi" w:cstheme="majorHAnsi"/>
          <w:u w:val="single"/>
        </w:rPr>
        <w:t xml:space="preserve"> of the fiction that debate can create social change </w:t>
      </w:r>
      <w:r w:rsidRPr="00673D1C">
        <w:rPr>
          <w:rFonts w:asciiTheme="majorHAnsi" w:hAnsiTheme="majorHAnsi" w:cstheme="majorHAnsi"/>
          <w:highlight w:val="green"/>
          <w:u w:val="single"/>
        </w:rPr>
        <w:t xml:space="preserve">have chosen </w:t>
      </w:r>
      <w:r w:rsidRPr="00673D1C">
        <w:rPr>
          <w:rFonts w:asciiTheme="majorHAnsi" w:hAnsiTheme="majorHAnsi" w:cstheme="majorHAnsi"/>
          <w:b/>
          <w:highlight w:val="green"/>
          <w:u w:val="single"/>
        </w:rPr>
        <w:t>not to prove this</w:t>
      </w:r>
      <w:r w:rsidRPr="00673D1C">
        <w:rPr>
          <w:rFonts w:asciiTheme="majorHAnsi" w:hAnsiTheme="majorHAnsi" w:cstheme="majorHAnsi"/>
          <w:b/>
          <w:u w:val="single"/>
        </w:rPr>
        <w:t xml:space="preserve"> fundamental </w:t>
      </w:r>
      <w:r w:rsidRPr="00673D1C">
        <w:rPr>
          <w:rFonts w:asciiTheme="majorHAnsi" w:hAnsiTheme="majorHAnsi" w:cstheme="majorHAnsi"/>
          <w:b/>
          <w:highlight w:val="green"/>
          <w:u w:val="single"/>
        </w:rPr>
        <w:t>assumption</w:t>
      </w:r>
      <w:r w:rsidRPr="00673D1C">
        <w:rPr>
          <w:rFonts w:asciiTheme="majorHAnsi" w:hAnsiTheme="majorHAnsi" w:cstheme="majorHAnsi"/>
          <w:highlight w:val="green"/>
          <w:u w:val="single"/>
        </w:rPr>
        <w:t>, which</w:t>
      </w:r>
      <w:r w:rsidRPr="00673D1C">
        <w:rPr>
          <w:rFonts w:asciiTheme="majorHAnsi" w:hAnsiTheme="majorHAnsi" w:cstheme="majorHAnsi"/>
          <w:sz w:val="16"/>
        </w:rPr>
        <w:t>—as this article argues—</w:t>
      </w:r>
      <w:r w:rsidRPr="00673D1C">
        <w:rPr>
          <w:rFonts w:asciiTheme="majorHAnsi" w:hAnsiTheme="majorHAnsi" w:cstheme="majorHAnsi"/>
          <w:highlight w:val="green"/>
          <w:u w:val="single"/>
        </w:rPr>
        <w:t>is</w:t>
      </w:r>
      <w:r w:rsidRPr="00673D1C">
        <w:rPr>
          <w:rFonts w:asciiTheme="majorHAnsi" w:hAnsiTheme="majorHAnsi" w:cstheme="majorHAnsi"/>
          <w:u w:val="single"/>
        </w:rPr>
        <w:t xml:space="preserve"> </w:t>
      </w:r>
      <w:r w:rsidRPr="00673D1C">
        <w:rPr>
          <w:rFonts w:asciiTheme="majorHAnsi" w:hAnsiTheme="majorHAnsi" w:cstheme="majorHAnsi"/>
          <w:b/>
          <w:u w:val="single"/>
        </w:rPr>
        <w:t xml:space="preserve">merely </w:t>
      </w:r>
      <w:r w:rsidRPr="00673D1C">
        <w:rPr>
          <w:rFonts w:asciiTheme="majorHAnsi" w:hAnsiTheme="majorHAnsi" w:cstheme="majorHAnsi"/>
          <w:b/>
          <w:highlight w:val="green"/>
          <w:u w:val="single"/>
        </w:rPr>
        <w:t>a fiction</w:t>
      </w:r>
      <w:r w:rsidRPr="00673D1C">
        <w:rPr>
          <w:rFonts w:asciiTheme="majorHAnsi" w:hAnsiTheme="majorHAnsi" w:cstheme="majorHAnsi"/>
          <w:highlight w:val="green"/>
          <w:u w:val="single"/>
        </w:rPr>
        <w:t xml:space="preserve"> that is </w:t>
      </w:r>
      <w:r w:rsidRPr="00673D1C">
        <w:rPr>
          <w:rFonts w:asciiTheme="majorHAnsi" w:hAnsiTheme="majorHAnsi" w:cstheme="majorHAnsi"/>
          <w:b/>
          <w:highlight w:val="green"/>
          <w:u w:val="single"/>
        </w:rPr>
        <w:t>harmful</w:t>
      </w:r>
      <w:r w:rsidRPr="00673D1C">
        <w:rPr>
          <w:rFonts w:asciiTheme="majorHAnsi" w:hAnsiTheme="majorHAnsi" w:cstheme="majorHAnsi"/>
          <w:b/>
          <w:u w:val="single"/>
        </w:rPr>
        <w:t xml:space="preserve"> in</w:t>
      </w:r>
      <w:r w:rsidRPr="00673D1C">
        <w:rPr>
          <w:rFonts w:asciiTheme="majorHAnsi" w:hAnsiTheme="majorHAnsi" w:cstheme="majorHAnsi"/>
          <w:sz w:val="16"/>
        </w:rPr>
        <w:t xml:space="preserve"> most, if not </w:t>
      </w:r>
      <w:r w:rsidRPr="00673D1C">
        <w:rPr>
          <w:rFonts w:asciiTheme="majorHAnsi" w:hAnsiTheme="majorHAnsi" w:cstheme="majorHAnsi"/>
          <w:b/>
          <w:u w:val="single"/>
        </w:rPr>
        <w:t>all, respects</w:t>
      </w:r>
      <w:r w:rsidRPr="00673D1C">
        <w:rPr>
          <w:rFonts w:asciiTheme="majorHAnsi" w:hAnsiTheme="majorHAnsi" w:cstheme="majorHAnsi"/>
          <w:sz w:val="16"/>
        </w:rPr>
        <w:t xml:space="preserve">. </w:t>
      </w:r>
      <w:r w:rsidRPr="00673D1C">
        <w:rPr>
          <w:rFonts w:asciiTheme="majorHAnsi" w:hAnsiTheme="majorHAnsi" w:cstheme="majorHAnsi"/>
          <w:highlight w:val="green"/>
          <w:u w:val="single"/>
        </w:rPr>
        <w:t>The position</w:t>
      </w:r>
      <w:r w:rsidRPr="00673D1C">
        <w:rPr>
          <w:rFonts w:asciiTheme="majorHAnsi" w:hAnsiTheme="majorHAnsi" w:cstheme="majorHAnsi"/>
          <w:u w:val="single"/>
        </w:rPr>
        <w:t xml:space="preserve"> that competitive</w:t>
      </w:r>
      <w:r w:rsidRPr="00673D1C">
        <w:rPr>
          <w:rFonts w:asciiTheme="majorHAnsi" w:hAnsiTheme="majorHAnsi" w:cstheme="majorHAnsi"/>
          <w:sz w:val="16"/>
        </w:rPr>
        <w:t xml:space="preserve"> interscholastic </w:t>
      </w:r>
      <w:r w:rsidRPr="00673D1C">
        <w:rPr>
          <w:rFonts w:asciiTheme="majorHAnsi" w:hAnsiTheme="majorHAnsi" w:cstheme="majorHAnsi"/>
          <w:u w:val="single"/>
        </w:rPr>
        <w:t xml:space="preserve">debate can create social change </w:t>
      </w:r>
      <w:r w:rsidRPr="00673D1C">
        <w:rPr>
          <w:rFonts w:asciiTheme="majorHAnsi" w:hAnsiTheme="majorHAnsi" w:cstheme="majorHAnsi"/>
          <w:highlight w:val="green"/>
          <w:u w:val="single"/>
        </w:rPr>
        <w:t>is</w:t>
      </w:r>
      <w:r w:rsidRPr="00673D1C">
        <w:rPr>
          <w:rFonts w:asciiTheme="majorHAnsi" w:hAnsiTheme="majorHAnsi" w:cstheme="majorHAnsi"/>
          <w:sz w:val="16"/>
        </w:rPr>
        <w:t xml:space="preserve"> more properly characterized as a </w:t>
      </w:r>
      <w:r w:rsidRPr="00673D1C">
        <w:rPr>
          <w:rFonts w:asciiTheme="majorHAnsi" w:hAnsiTheme="majorHAnsi" w:cstheme="majorHAnsi"/>
          <w:b/>
          <w:u w:val="single"/>
        </w:rPr>
        <w:t>fiction</w:t>
      </w:r>
      <w:r w:rsidRPr="00673D1C">
        <w:rPr>
          <w:rFonts w:asciiTheme="majorHAnsi" w:hAnsiTheme="majorHAnsi" w:cstheme="majorHAnsi"/>
          <w:sz w:val="16"/>
        </w:rPr>
        <w:t xml:space="preserve"> than an argument. A fiction is an invented or fabricated idea purporting to be factual but is </w:t>
      </w:r>
      <w:r w:rsidRPr="00673D1C">
        <w:rPr>
          <w:rFonts w:asciiTheme="majorHAnsi" w:hAnsiTheme="majorHAnsi" w:cstheme="majorHAnsi"/>
          <w:b/>
          <w:highlight w:val="green"/>
          <w:u w:val="single"/>
        </w:rPr>
        <w:t>not provable</w:t>
      </w:r>
      <w:r w:rsidRPr="00673D1C">
        <w:rPr>
          <w:rFonts w:asciiTheme="majorHAnsi" w:hAnsiTheme="majorHAnsi" w:cstheme="majorHAnsi"/>
          <w:highlight w:val="green"/>
          <w:u w:val="single"/>
        </w:rPr>
        <w:t xml:space="preserve"> by</w:t>
      </w:r>
      <w:r w:rsidRPr="00673D1C">
        <w:rPr>
          <w:rFonts w:asciiTheme="majorHAnsi" w:hAnsiTheme="majorHAnsi" w:cstheme="majorHAnsi"/>
          <w:u w:val="single"/>
        </w:rPr>
        <w:t xml:space="preserve"> any </w:t>
      </w:r>
      <w:r w:rsidRPr="00673D1C">
        <w:rPr>
          <w:rFonts w:asciiTheme="majorHAnsi" w:hAnsiTheme="majorHAnsi" w:cstheme="majorHAnsi"/>
          <w:highlight w:val="green"/>
          <w:u w:val="single"/>
        </w:rPr>
        <w:t>human senses</w:t>
      </w:r>
      <w:r w:rsidRPr="00673D1C">
        <w:rPr>
          <w:rFonts w:asciiTheme="majorHAnsi" w:hAnsiTheme="majorHAnsi" w:cstheme="majorHAnsi"/>
          <w:u w:val="single"/>
        </w:rPr>
        <w:t xml:space="preserve"> or </w:t>
      </w:r>
      <w:r w:rsidRPr="00673D1C">
        <w:rPr>
          <w:rFonts w:asciiTheme="majorHAnsi" w:hAnsiTheme="majorHAnsi" w:cstheme="majorHAnsi"/>
          <w:highlight w:val="green"/>
          <w:u w:val="single"/>
        </w:rPr>
        <w:t>rational thinking</w:t>
      </w:r>
      <w:r w:rsidRPr="00673D1C">
        <w:rPr>
          <w:rFonts w:asciiTheme="majorHAnsi" w:hAnsiTheme="majorHAnsi" w:cstheme="majorHAnsi"/>
          <w:u w:val="single"/>
        </w:rPr>
        <w:t xml:space="preserve"> capability </w:t>
      </w:r>
      <w:r w:rsidRPr="00673D1C">
        <w:rPr>
          <w:rFonts w:asciiTheme="majorHAnsi" w:hAnsiTheme="majorHAnsi" w:cstheme="majorHAnsi"/>
          <w:highlight w:val="green"/>
          <w:u w:val="single"/>
        </w:rPr>
        <w:t>or</w:t>
      </w:r>
      <w:r w:rsidRPr="00673D1C">
        <w:rPr>
          <w:rFonts w:asciiTheme="majorHAnsi" w:hAnsiTheme="majorHAnsi" w:cstheme="majorHAnsi"/>
          <w:u w:val="single"/>
        </w:rPr>
        <w:t xml:space="preserve"> is unproven by</w:t>
      </w:r>
      <w:r w:rsidRPr="00673D1C">
        <w:rPr>
          <w:rFonts w:asciiTheme="majorHAnsi" w:hAnsiTheme="majorHAnsi" w:cstheme="majorHAnsi"/>
          <w:sz w:val="16"/>
        </w:rPr>
        <w:t xml:space="preserve"> valid </w:t>
      </w:r>
      <w:r w:rsidRPr="00673D1C">
        <w:rPr>
          <w:rFonts w:asciiTheme="majorHAnsi" w:hAnsiTheme="majorHAnsi" w:cstheme="majorHAnsi"/>
          <w:u w:val="single"/>
        </w:rPr>
        <w:t xml:space="preserve">statistical </w:t>
      </w:r>
      <w:r w:rsidRPr="00673D1C">
        <w:rPr>
          <w:rFonts w:asciiTheme="majorHAnsi" w:hAnsiTheme="majorHAnsi" w:cstheme="majorHAnsi"/>
          <w:highlight w:val="green"/>
          <w:u w:val="single"/>
        </w:rPr>
        <w:t>studies</w:t>
      </w:r>
      <w:r w:rsidRPr="00673D1C">
        <w:rPr>
          <w:rFonts w:asciiTheme="majorHAnsi" w:hAnsiTheme="majorHAnsi" w:cstheme="majorHAnsi"/>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673D1C">
        <w:rPr>
          <w:rFonts w:asciiTheme="majorHAnsi" w:hAnsiTheme="majorHAnsi" w:cstheme="majorHAnsi"/>
          <w:u w:val="single"/>
        </w:rPr>
        <w:t>the competitive</w:t>
      </w:r>
      <w:r w:rsidRPr="00673D1C">
        <w:rPr>
          <w:rFonts w:asciiTheme="majorHAnsi" w:hAnsiTheme="majorHAnsi" w:cstheme="majorHAnsi"/>
          <w:sz w:val="16"/>
        </w:rPr>
        <w:t xml:space="preserve"> interscholastic </w:t>
      </w:r>
      <w:r w:rsidRPr="00673D1C">
        <w:rPr>
          <w:rFonts w:asciiTheme="majorHAnsi" w:hAnsiTheme="majorHAnsi" w:cstheme="majorHAnsi"/>
          <w:u w:val="single"/>
        </w:rPr>
        <w:t xml:space="preserve">debate community should be </w:t>
      </w:r>
      <w:r w:rsidRPr="00673D1C">
        <w:rPr>
          <w:rFonts w:asciiTheme="majorHAnsi" w:hAnsiTheme="majorHAnsi" w:cstheme="majorHAnsi"/>
          <w:b/>
          <w:u w:val="single"/>
        </w:rPr>
        <w:t>incredibly critical</w:t>
      </w:r>
      <w:r w:rsidRPr="00673D1C">
        <w:rPr>
          <w:rFonts w:asciiTheme="majorHAnsi" w:hAnsiTheme="majorHAnsi" w:cstheme="majorHAnsi"/>
          <w:u w:val="single"/>
        </w:rPr>
        <w:t xml:space="preserve"> of </w:t>
      </w:r>
      <w:r w:rsidRPr="00673D1C">
        <w:rPr>
          <w:rStyle w:val="StyleUnderline"/>
          <w:rFonts w:asciiTheme="majorHAnsi" w:hAnsiTheme="majorHAnsi" w:cstheme="majorHAnsi"/>
        </w:rPr>
        <w:t>those fictions</w:t>
      </w:r>
      <w:r w:rsidRPr="00673D1C">
        <w:rPr>
          <w:rFonts w:asciiTheme="majorHAnsi" w:hAnsiTheme="majorHAnsi" w:cstheme="majorHAnsi"/>
          <w:sz w:val="16"/>
          <w:szCs w:val="16"/>
        </w:rPr>
        <w:t xml:space="preserve"> and adopt them only if they promote the activity and its purposes.</w:t>
      </w:r>
    </w:p>
    <w:p w14:paraId="1CE116D9" w14:textId="77777777" w:rsidR="00673D1C" w:rsidRPr="00673D1C" w:rsidRDefault="00673D1C" w:rsidP="00673D1C">
      <w:pPr>
        <w:rPr>
          <w:rFonts w:asciiTheme="majorHAnsi" w:hAnsiTheme="majorHAnsi" w:cstheme="majorHAnsi"/>
        </w:rPr>
      </w:pPr>
    </w:p>
    <w:p w14:paraId="5CE2EB49" w14:textId="617BC1F5"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lastRenderedPageBreak/>
        <w:t xml:space="preserve">Precision first—anything else justifies the </w:t>
      </w:r>
      <w:proofErr w:type="spellStart"/>
      <w:r w:rsidRPr="00673D1C">
        <w:rPr>
          <w:rFonts w:asciiTheme="majorHAnsi" w:hAnsiTheme="majorHAnsi" w:cstheme="majorHAnsi"/>
        </w:rPr>
        <w:t>aff</w:t>
      </w:r>
      <w:proofErr w:type="spellEnd"/>
      <w:r w:rsidRPr="00673D1C">
        <w:rPr>
          <w:rFonts w:asciiTheme="majorHAnsi" w:hAnsiTheme="majorHAnsi" w:cstheme="majorHAnsi"/>
        </w:rPr>
        <w:t xml:space="preserve"> arbitrarily jettisoning words in the resolution which decks </w:t>
      </w:r>
      <w:r w:rsidRPr="00673D1C">
        <w:rPr>
          <w:rFonts w:asciiTheme="majorHAnsi" w:hAnsiTheme="majorHAnsi" w:cstheme="majorHAnsi"/>
          <w:u w:val="single"/>
        </w:rPr>
        <w:t>predictable limits</w:t>
      </w:r>
      <w:r w:rsidRPr="00673D1C">
        <w:rPr>
          <w:rFonts w:asciiTheme="majorHAnsi" w:hAnsiTheme="majorHAnsi" w:cstheme="majorHAnsi"/>
        </w:rPr>
        <w:t xml:space="preserve">. 1AR </w:t>
      </w:r>
      <w:proofErr w:type="spellStart"/>
      <w:r w:rsidRPr="00673D1C">
        <w:rPr>
          <w:rFonts w:asciiTheme="majorHAnsi" w:hAnsiTheme="majorHAnsi" w:cstheme="majorHAnsi"/>
        </w:rPr>
        <w:t>counterinterps</w:t>
      </w:r>
      <w:proofErr w:type="spellEnd"/>
      <w:r w:rsidRPr="00673D1C">
        <w:rPr>
          <w:rFonts w:asciiTheme="majorHAnsi" w:hAnsiTheme="majorHAnsi" w:cstheme="majorHAnsi"/>
        </w:rPr>
        <w:t xml:space="preserve"> predicated on the</w:t>
      </w:r>
      <w:r w:rsidR="008262A1" w:rsidRPr="00673D1C">
        <w:rPr>
          <w:rFonts w:asciiTheme="majorHAnsi" w:hAnsiTheme="majorHAnsi" w:cstheme="majorHAnsi"/>
        </w:rPr>
        <w:t xml:space="preserve"> </w:t>
      </w:r>
      <w:proofErr w:type="spellStart"/>
      <w:r w:rsidR="008262A1" w:rsidRPr="00673D1C">
        <w:rPr>
          <w:rFonts w:asciiTheme="majorHAnsi" w:hAnsiTheme="majorHAnsi" w:cstheme="majorHAnsi"/>
        </w:rPr>
        <w:t>aff</w:t>
      </w:r>
      <w:proofErr w:type="spellEnd"/>
      <w:r w:rsidR="008262A1" w:rsidRPr="00673D1C">
        <w:rPr>
          <w:rFonts w:asciiTheme="majorHAnsi" w:hAnsiTheme="majorHAnsi" w:cstheme="majorHAnsi"/>
        </w:rPr>
        <w:t xml:space="preserve"> </w:t>
      </w:r>
      <w:r w:rsidRPr="00673D1C">
        <w:rPr>
          <w:rFonts w:asciiTheme="majorHAnsi" w:hAnsiTheme="majorHAnsi" w:cstheme="majorHAnsi"/>
        </w:rPr>
        <w:t>miss the boat—they must counter-define terms</w:t>
      </w:r>
      <w:r w:rsidR="008262A1" w:rsidRPr="00673D1C">
        <w:rPr>
          <w:rFonts w:asciiTheme="majorHAnsi" w:hAnsiTheme="majorHAnsi" w:cstheme="majorHAnsi"/>
        </w:rPr>
        <w:t xml:space="preserve"> in the </w:t>
      </w:r>
      <w:proofErr w:type="spellStart"/>
      <w:r w:rsidR="008262A1" w:rsidRPr="00673D1C">
        <w:rPr>
          <w:rFonts w:asciiTheme="majorHAnsi" w:hAnsiTheme="majorHAnsi" w:cstheme="majorHAnsi"/>
        </w:rPr>
        <w:t>rez</w:t>
      </w:r>
      <w:proofErr w:type="spellEnd"/>
      <w:r w:rsidR="008262A1" w:rsidRPr="00673D1C">
        <w:rPr>
          <w:rFonts w:asciiTheme="majorHAnsi" w:hAnsiTheme="majorHAnsi" w:cstheme="majorHAnsi"/>
        </w:rPr>
        <w:t xml:space="preserve"> to </w:t>
      </w:r>
      <w:proofErr w:type="spellStart"/>
      <w:r w:rsidR="008262A1" w:rsidRPr="00673D1C">
        <w:rPr>
          <w:rFonts w:asciiTheme="majorHAnsi" w:hAnsiTheme="majorHAnsi" w:cstheme="majorHAnsi"/>
        </w:rPr>
        <w:t>geneerate</w:t>
      </w:r>
      <w:proofErr w:type="spellEnd"/>
      <w:r w:rsidR="008262A1" w:rsidRPr="00673D1C">
        <w:rPr>
          <w:rFonts w:asciiTheme="majorHAnsi" w:hAnsiTheme="majorHAnsi" w:cstheme="majorHAnsi"/>
        </w:rPr>
        <w:t xml:space="preserve"> CI offense.</w:t>
      </w:r>
    </w:p>
    <w:p w14:paraId="08692CA9" w14:textId="37E7AEF9"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Vote neg for ground and limits—</w:t>
      </w:r>
    </w:p>
    <w:p w14:paraId="45E2FA67" w14:textId="6D55E078"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TVA – read the </w:t>
      </w:r>
      <w:proofErr w:type="spellStart"/>
      <w:r w:rsidRPr="00673D1C">
        <w:rPr>
          <w:rFonts w:asciiTheme="majorHAnsi" w:hAnsiTheme="majorHAnsi" w:cstheme="majorHAnsi"/>
        </w:rPr>
        <w:t>aff</w:t>
      </w:r>
      <w:proofErr w:type="spellEnd"/>
      <w:r w:rsidRPr="00673D1C">
        <w:rPr>
          <w:rFonts w:asciiTheme="majorHAnsi" w:hAnsiTheme="majorHAnsi" w:cstheme="majorHAnsi"/>
        </w:rPr>
        <w:t xml:space="preserve"> and defend a policy action</w:t>
      </w:r>
      <w:r w:rsidR="008262A1" w:rsidRPr="00673D1C">
        <w:rPr>
          <w:rFonts w:asciiTheme="majorHAnsi" w:hAnsiTheme="majorHAnsi" w:cstheme="majorHAnsi"/>
        </w:rPr>
        <w:t xml:space="preserve"> like sabotage that affirms communism—solves all your offense.</w:t>
      </w:r>
    </w:p>
    <w:p w14:paraId="6F5BA1BD" w14:textId="41BBE85F" w:rsidR="008262A1" w:rsidRPr="00673D1C" w:rsidRDefault="008262A1" w:rsidP="008262A1">
      <w:pPr>
        <w:rPr>
          <w:rFonts w:asciiTheme="majorHAnsi" w:hAnsiTheme="majorHAnsi" w:cstheme="majorHAnsi"/>
        </w:rPr>
      </w:pPr>
      <w:r w:rsidRPr="00673D1C">
        <w:rPr>
          <w:rFonts w:asciiTheme="majorHAnsi" w:hAnsiTheme="majorHAnsi" w:cstheme="majorHAnsi"/>
        </w:rPr>
        <w:t xml:space="preserve">Fairness is a voter—all your arguments presuppose it, it’s a </w:t>
      </w:r>
      <w:proofErr w:type="spellStart"/>
      <w:r w:rsidRPr="00673D1C">
        <w:rPr>
          <w:rFonts w:asciiTheme="majorHAnsi" w:hAnsiTheme="majorHAnsi" w:cstheme="majorHAnsi"/>
        </w:rPr>
        <w:t>gatway</w:t>
      </w:r>
      <w:proofErr w:type="spellEnd"/>
      <w:r w:rsidRPr="00673D1C">
        <w:rPr>
          <w:rFonts w:asciiTheme="majorHAnsi" w:hAnsiTheme="majorHAnsi" w:cstheme="majorHAnsi"/>
        </w:rPr>
        <w:t xml:space="preserve"> issue- </w:t>
      </w:r>
      <w:proofErr w:type="gramStart"/>
      <w:r w:rsidRPr="00673D1C">
        <w:rPr>
          <w:rFonts w:asciiTheme="majorHAnsi" w:hAnsiTheme="majorHAnsi" w:cstheme="majorHAnsi"/>
        </w:rPr>
        <w:t>cant</w:t>
      </w:r>
      <w:proofErr w:type="gramEnd"/>
      <w:r w:rsidRPr="00673D1C">
        <w:rPr>
          <w:rFonts w:asciiTheme="majorHAnsi" w:hAnsiTheme="majorHAnsi" w:cstheme="majorHAnsi"/>
        </w:rPr>
        <w:t xml:space="preserve"> </w:t>
      </w:r>
      <w:proofErr w:type="spellStart"/>
      <w:r w:rsidRPr="00673D1C">
        <w:rPr>
          <w:rFonts w:asciiTheme="majorHAnsi" w:hAnsiTheme="majorHAnsi" w:cstheme="majorHAnsi"/>
        </w:rPr>
        <w:t>evlauate</w:t>
      </w:r>
      <w:proofErr w:type="spellEnd"/>
      <w:r w:rsidRPr="00673D1C">
        <w:rPr>
          <w:rFonts w:asciiTheme="majorHAnsi" w:hAnsiTheme="majorHAnsi" w:cstheme="majorHAnsi"/>
        </w:rPr>
        <w:t xml:space="preserve"> round if it was skewed </w:t>
      </w:r>
    </w:p>
    <w:p w14:paraId="2FAD254C" w14:textId="05F33321"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CX doesn’t check – preround prep was skewed which is during NC construction.</w:t>
      </w:r>
    </w:p>
    <w:p w14:paraId="547D2474" w14:textId="77777777" w:rsidR="009957EB" w:rsidRPr="00673D1C" w:rsidRDefault="009957EB" w:rsidP="009957EB">
      <w:pPr>
        <w:pStyle w:val="Heading4"/>
        <w:rPr>
          <w:rFonts w:asciiTheme="majorHAnsi" w:eastAsia="Times New Roman" w:hAnsiTheme="majorHAnsi" w:cstheme="majorHAnsi"/>
        </w:rPr>
      </w:pPr>
      <w:r w:rsidRPr="00673D1C">
        <w:rPr>
          <w:rFonts w:asciiTheme="majorHAnsi" w:eastAsia="Times New Roman" w:hAnsiTheme="majorHAnsi" w:cstheme="majorHAnsi"/>
        </w:rPr>
        <w:t>Topicality is a voting issue that should be evaluated through competing interpretations – it tells the negative what they do and do not have to prepare for.</w:t>
      </w:r>
    </w:p>
    <w:p w14:paraId="5FEC5A9E" w14:textId="77777777" w:rsidR="009957EB" w:rsidRPr="00673D1C" w:rsidRDefault="009957EB" w:rsidP="009957EB">
      <w:pPr>
        <w:pStyle w:val="Heading4"/>
        <w:rPr>
          <w:rFonts w:asciiTheme="majorHAnsi" w:eastAsia="Times New Roman" w:hAnsiTheme="majorHAnsi" w:cstheme="majorHAnsi"/>
        </w:rPr>
      </w:pPr>
      <w:r w:rsidRPr="00673D1C">
        <w:rPr>
          <w:rFonts w:asciiTheme="majorHAnsi" w:eastAsia="Times New Roman" w:hAnsiTheme="majorHAnsi" w:cstheme="majorHAnsi"/>
        </w:rPr>
        <w:t xml:space="preserve">No RVIs—it’s your burden to be topical. </w:t>
      </w:r>
    </w:p>
    <w:p w14:paraId="5DFD2B90" w14:textId="2362B848"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DTD—the round’s already been skewed and dropping the argument is the </w:t>
      </w:r>
      <w:proofErr w:type="spellStart"/>
      <w:r w:rsidRPr="00673D1C">
        <w:rPr>
          <w:rFonts w:asciiTheme="majorHAnsi" w:hAnsiTheme="majorHAnsi" w:cstheme="majorHAnsi"/>
        </w:rPr>
        <w:t>aff</w:t>
      </w:r>
      <w:proofErr w:type="spellEnd"/>
      <w:r w:rsidRPr="00673D1C">
        <w:rPr>
          <w:rFonts w:asciiTheme="majorHAnsi" w:hAnsiTheme="majorHAnsi" w:cstheme="majorHAnsi"/>
        </w:rPr>
        <w:t>.</w:t>
      </w:r>
    </w:p>
    <w:p w14:paraId="0A7D1432" w14:textId="7777777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At worst, vote negative on presumption – the </w:t>
      </w:r>
      <w:proofErr w:type="spellStart"/>
      <w:r w:rsidRPr="00673D1C">
        <w:rPr>
          <w:rFonts w:asciiTheme="majorHAnsi" w:hAnsiTheme="majorHAnsi" w:cstheme="majorHAnsi"/>
        </w:rPr>
        <w:t>aff</w:t>
      </w:r>
      <w:proofErr w:type="spellEnd"/>
      <w:r w:rsidRPr="00673D1C">
        <w:rPr>
          <w:rFonts w:asciiTheme="majorHAnsi" w:hAnsiTheme="majorHAnsi" w:cstheme="majorHAnsi"/>
        </w:rPr>
        <w:t xml:space="preserve"> only fiats that the government recognizes ability to strike, but no evidence that recognition means more strikes or reverse causal </w:t>
      </w:r>
      <w:proofErr w:type="spellStart"/>
      <w:r w:rsidRPr="00673D1C">
        <w:rPr>
          <w:rFonts w:asciiTheme="majorHAnsi" w:hAnsiTheme="majorHAnsi" w:cstheme="majorHAnsi"/>
        </w:rPr>
        <w:t>ev</w:t>
      </w:r>
      <w:proofErr w:type="spellEnd"/>
      <w:r w:rsidRPr="00673D1C">
        <w:rPr>
          <w:rFonts w:asciiTheme="majorHAnsi" w:hAnsiTheme="majorHAnsi" w:cstheme="majorHAnsi"/>
        </w:rPr>
        <w:t xml:space="preserve"> –they don’t fiat anything.</w:t>
      </w:r>
    </w:p>
    <w:p w14:paraId="00DE03EF" w14:textId="77777777" w:rsidR="009957EB" w:rsidRPr="00673D1C" w:rsidRDefault="009957EB" w:rsidP="009957EB">
      <w:pPr>
        <w:rPr>
          <w:rFonts w:asciiTheme="majorHAnsi" w:hAnsiTheme="majorHAnsi" w:cstheme="majorHAnsi"/>
        </w:rPr>
      </w:pPr>
    </w:p>
    <w:p w14:paraId="51ACBA2C" w14:textId="4C9F3F4E" w:rsidR="009957EB" w:rsidRPr="00673D1C" w:rsidRDefault="009957EB" w:rsidP="009957EB">
      <w:pPr>
        <w:pStyle w:val="Heading2"/>
        <w:rPr>
          <w:rFonts w:asciiTheme="majorHAnsi" w:hAnsiTheme="majorHAnsi" w:cstheme="majorHAnsi"/>
        </w:rPr>
      </w:pPr>
      <w:r w:rsidRPr="00673D1C">
        <w:rPr>
          <w:rFonts w:asciiTheme="majorHAnsi" w:hAnsiTheme="majorHAnsi" w:cstheme="majorHAnsi"/>
        </w:rPr>
        <w:lastRenderedPageBreak/>
        <w:t>2</w:t>
      </w:r>
    </w:p>
    <w:p w14:paraId="26F96E06" w14:textId="0975750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Top level – they can’t just tell you cap is bad they have to tell you what is better or else it’s </w:t>
      </w:r>
      <w:proofErr w:type="gramStart"/>
      <w:r w:rsidRPr="00673D1C">
        <w:rPr>
          <w:rFonts w:asciiTheme="majorHAnsi" w:hAnsiTheme="majorHAnsi" w:cstheme="majorHAnsi"/>
        </w:rPr>
        <w:t>try</w:t>
      </w:r>
      <w:proofErr w:type="gramEnd"/>
      <w:r w:rsidRPr="00673D1C">
        <w:rPr>
          <w:rFonts w:asciiTheme="majorHAnsi" w:hAnsiTheme="majorHAnsi" w:cstheme="majorHAnsi"/>
        </w:rPr>
        <w:t xml:space="preserve"> or die for capitalism – the 1AC dumps on cap bad but provides zero feasible alternative—they must provide a feasible proactive change as opposed to the status quo.</w:t>
      </w:r>
    </w:p>
    <w:p w14:paraId="12101D2A" w14:textId="77777777" w:rsidR="008262A1" w:rsidRPr="00673D1C" w:rsidRDefault="008262A1" w:rsidP="008262A1">
      <w:pPr>
        <w:pStyle w:val="Heading4"/>
        <w:rPr>
          <w:rFonts w:asciiTheme="majorHAnsi" w:hAnsiTheme="majorHAnsi" w:cstheme="majorHAnsi"/>
        </w:rPr>
      </w:pPr>
      <w:r w:rsidRPr="00673D1C">
        <w:rPr>
          <w:rFonts w:asciiTheme="majorHAnsi" w:hAnsiTheme="majorHAnsi" w:cstheme="majorHAnsi"/>
        </w:rPr>
        <w:t xml:space="preserve">Cap sustainable and the </w:t>
      </w:r>
      <w:proofErr w:type="spellStart"/>
      <w:r w:rsidRPr="00673D1C">
        <w:rPr>
          <w:rFonts w:asciiTheme="majorHAnsi" w:hAnsiTheme="majorHAnsi" w:cstheme="majorHAnsi"/>
        </w:rPr>
        <w:t>aff</w:t>
      </w:r>
      <w:proofErr w:type="spellEnd"/>
      <w:r w:rsidRPr="00673D1C">
        <w:rPr>
          <w:rFonts w:asciiTheme="majorHAnsi" w:hAnsiTheme="majorHAnsi" w:cstheme="majorHAnsi"/>
        </w:rPr>
        <w:t xml:space="preserve"> causes transition wars </w:t>
      </w:r>
    </w:p>
    <w:p w14:paraId="0F3B9A3F" w14:textId="77777777" w:rsidR="008262A1" w:rsidRPr="00673D1C" w:rsidRDefault="008262A1" w:rsidP="008262A1">
      <w:pPr>
        <w:rPr>
          <w:rFonts w:asciiTheme="majorHAnsi" w:hAnsiTheme="majorHAnsi" w:cstheme="majorHAnsi"/>
        </w:rPr>
      </w:pPr>
      <w:r w:rsidRPr="00673D1C">
        <w:rPr>
          <w:rStyle w:val="Style13ptBold"/>
          <w:rFonts w:asciiTheme="majorHAnsi" w:hAnsiTheme="majorHAnsi" w:cstheme="majorHAnsi"/>
        </w:rPr>
        <w:t>Mead, 12</w:t>
      </w:r>
      <w:r w:rsidRPr="00673D1C">
        <w:rPr>
          <w:rFonts w:asciiTheme="majorHAnsi" w:hAnsiTheme="majorHAnsi" w:cstheme="majorHAnsi"/>
        </w:rPr>
        <w:t xml:space="preserve"> --Professor of Foreign Affairs and Humanities at Bard College (7/28/2012, Walter Russell, “The Energy Revolution 4: Hot Planet?” </w:t>
      </w:r>
      <w:hyperlink r:id="rId9" w:history="1">
        <w:r w:rsidRPr="00673D1C">
          <w:rPr>
            <w:rStyle w:val="Hyperlink"/>
            <w:rFonts w:asciiTheme="majorHAnsi" w:hAnsiTheme="majorHAnsi" w:cstheme="majorHAnsi"/>
          </w:rPr>
          <w:t>http://blogs.the-american-interest.com/wrm/2012/07/28/the-energy-revolution-4-hot-planet/</w:t>
        </w:r>
      </w:hyperlink>
      <w:r w:rsidRPr="00673D1C">
        <w:rPr>
          <w:rFonts w:asciiTheme="majorHAnsi" w:hAnsiTheme="majorHAnsi" w:cstheme="majorHAnsi"/>
        </w:rPr>
        <w:t>, JMP)</w:t>
      </w:r>
    </w:p>
    <w:p w14:paraId="7C990906" w14:textId="77777777" w:rsidR="008262A1" w:rsidRPr="00673D1C" w:rsidRDefault="008262A1" w:rsidP="008262A1">
      <w:pPr>
        <w:rPr>
          <w:rFonts w:asciiTheme="majorHAnsi" w:hAnsiTheme="majorHAnsi" w:cstheme="majorHAnsi"/>
          <w:sz w:val="16"/>
        </w:rPr>
      </w:pPr>
      <w:r w:rsidRPr="00673D1C">
        <w:rPr>
          <w:rStyle w:val="StyleUnderline"/>
          <w:rFonts w:asciiTheme="majorHAnsi" w:hAnsiTheme="majorHAnsi" w:cstheme="majorHAnsi"/>
          <w:highlight w:val="cyan"/>
        </w:rPr>
        <w:t>Capitalism is not</w:t>
      </w:r>
      <w:r w:rsidRPr="00673D1C">
        <w:rPr>
          <w:rFonts w:asciiTheme="majorHAnsi" w:hAnsiTheme="majorHAnsi" w:cstheme="majorHAnsi"/>
          <w:sz w:val="16"/>
        </w:rPr>
        <w:t xml:space="preserve">, Monbiot is forced to admit, </w:t>
      </w:r>
      <w:r w:rsidRPr="00673D1C">
        <w:rPr>
          <w:rStyle w:val="StyleUnderline"/>
          <w:rFonts w:asciiTheme="majorHAnsi" w:hAnsiTheme="majorHAnsi" w:cstheme="majorHAnsi"/>
          <w:highlight w:val="cyan"/>
        </w:rPr>
        <w:t xml:space="preserve">a </w:t>
      </w:r>
      <w:r w:rsidRPr="00673D1C">
        <w:rPr>
          <w:rStyle w:val="Emphasis"/>
          <w:rFonts w:asciiTheme="majorHAnsi" w:hAnsiTheme="majorHAnsi" w:cstheme="majorHAnsi"/>
          <w:highlight w:val="cyan"/>
        </w:rPr>
        <w:t>fragile</w:t>
      </w:r>
      <w:r w:rsidRPr="00673D1C">
        <w:rPr>
          <w:rStyle w:val="StyleUnderline"/>
          <w:rFonts w:asciiTheme="majorHAnsi" w:hAnsiTheme="majorHAnsi" w:cstheme="majorHAnsi"/>
          <w:highlight w:val="cyan"/>
        </w:rPr>
        <w:t xml:space="preserve"> system</w:t>
      </w:r>
      <w:r w:rsidRPr="00673D1C">
        <w:rPr>
          <w:rStyle w:val="StyleUnderline"/>
          <w:rFonts w:asciiTheme="majorHAnsi" w:hAnsiTheme="majorHAnsi" w:cstheme="majorHAnsi"/>
        </w:rPr>
        <w:t xml:space="preserve"> </w:t>
      </w:r>
      <w:r w:rsidRPr="00673D1C">
        <w:rPr>
          <w:rStyle w:val="StyleUnderline"/>
          <w:rFonts w:asciiTheme="majorHAnsi" w:hAnsiTheme="majorHAnsi" w:cstheme="majorHAnsi"/>
          <w:highlight w:val="cyan"/>
        </w:rPr>
        <w:t>that will easily be replaced</w:t>
      </w:r>
      <w:r w:rsidRPr="00673D1C">
        <w:rPr>
          <w:rFonts w:asciiTheme="majorHAnsi" w:hAnsiTheme="majorHAnsi" w:cstheme="majorHAnsi"/>
          <w:sz w:val="16"/>
        </w:rPr>
        <w:t xml:space="preserve">. </w:t>
      </w:r>
      <w:r w:rsidRPr="00673D1C">
        <w:rPr>
          <w:rStyle w:val="StyleUnderline"/>
          <w:rFonts w:asciiTheme="majorHAnsi" w:hAnsiTheme="majorHAnsi" w:cstheme="majorHAnsi"/>
        </w:rPr>
        <w:t xml:space="preserve">Bolstered by huge supplies of oil, </w:t>
      </w:r>
      <w:r w:rsidRPr="00673D1C">
        <w:rPr>
          <w:rStyle w:val="Emphasis"/>
          <w:rFonts w:asciiTheme="majorHAnsi" w:hAnsiTheme="majorHAnsi" w:cstheme="majorHAnsi"/>
          <w:highlight w:val="cyan"/>
        </w:rPr>
        <w:t>it is here to stay</w:t>
      </w:r>
      <w:r w:rsidRPr="00673D1C">
        <w:rPr>
          <w:rFonts w:asciiTheme="majorHAnsi" w:hAnsiTheme="majorHAnsi" w:cstheme="majorHAnsi"/>
          <w:sz w:val="16"/>
        </w:rPr>
        <w:t xml:space="preserve">. </w:t>
      </w:r>
      <w:r w:rsidRPr="00673D1C">
        <w:rPr>
          <w:rStyle w:val="StyleUnderline"/>
          <w:rFonts w:asciiTheme="majorHAnsi" w:hAnsiTheme="majorHAnsi" w:cstheme="majorHAnsi"/>
        </w:rPr>
        <w:t>Industrial civilization is</w:t>
      </w:r>
      <w:r w:rsidRPr="00673D1C">
        <w:rPr>
          <w:rFonts w:asciiTheme="majorHAnsi" w:hAnsiTheme="majorHAnsi" w:cstheme="majorHAnsi"/>
          <w:sz w:val="16"/>
        </w:rPr>
        <w:t xml:space="preserve">, as far as he can now see, </w:t>
      </w:r>
      <w:r w:rsidRPr="00673D1C">
        <w:rPr>
          <w:rStyle w:val="StyleUnderline"/>
          <w:rFonts w:asciiTheme="majorHAnsi" w:hAnsiTheme="majorHAnsi" w:cstheme="majorHAnsi"/>
        </w:rPr>
        <w:t>unstoppable</w:t>
      </w:r>
      <w:r w:rsidRPr="00673D1C">
        <w:rPr>
          <w:rFonts w:asciiTheme="majorHAnsi" w:hAnsiTheme="majorHAnsi" w:cstheme="majorHAnsi"/>
          <w:sz w:val="16"/>
        </w:rPr>
        <w:t xml:space="preserve">. Gaia, that treacherous slut, has made so much oil and gas that her faithful acolytes today cannot protect her from the consequences of her own folly. Welcome to the New Green Doom: </w:t>
      </w:r>
      <w:proofErr w:type="gramStart"/>
      <w:r w:rsidRPr="00673D1C">
        <w:rPr>
          <w:rFonts w:asciiTheme="majorHAnsi" w:hAnsiTheme="majorHAnsi" w:cstheme="majorHAnsi"/>
          <w:sz w:val="16"/>
        </w:rPr>
        <w:t>an</w:t>
      </w:r>
      <w:proofErr w:type="gramEnd"/>
      <w:r w:rsidRPr="00673D1C">
        <w:rPr>
          <w:rFonts w:asciiTheme="majorHAnsi" w:hAnsiTheme="majorHAnsi" w:cstheme="majorHAnsi"/>
          <w:sz w:val="16"/>
        </w:rPr>
        <w:t xml:space="preserve"> Overabundance of oil and gas is going to release so much greenhouse gas that the world is going to fry. The exploitation of the oil sands in Alberta, warn leading environmentalists, is a tipping point. William McKibben put it this way in an interview with Wired magazine in the fall of 2011: I think if we go whole-hog in the tar sands, we’re out of luck. Especially since that would doubtless mean we’re going whole-hog at all the other unconventional energy sources we can think of: Deepwater drilling, fracking every rock on the face of the Earth, and so forth. Here’s why the tar sands are important: It’s a decision point about whether, now that we’re running out of the easy stuff, we’re going to go after the hard stuff. The Saudi Arabian liquor store is running out of bottles. Do we sober up, or do we find another liquor store, full of really crappy booze, to break into? A year later, despite the success of environmentalists like McKibben at persuading the Obama administration to block a pipeline intended to ship this oil to refineries in the US, it’s clear (as it was crystal clear all along to anyone with eyes to see) that the world has every intention of making use of the “crappy liquor.” Again, for people who base their claim to world leadership on their superior understanding of the dynamics of complex systems, </w:t>
      </w:r>
      <w:r w:rsidRPr="00673D1C">
        <w:rPr>
          <w:rStyle w:val="StyleUnderline"/>
          <w:rFonts w:asciiTheme="majorHAnsi" w:hAnsiTheme="majorHAnsi" w:cstheme="majorHAnsi"/>
        </w:rPr>
        <w:t xml:space="preserve">greens prove Over and Over again that they are surprisingly naive and crude in their ability to model and to </w:t>
      </w:r>
      <w:r w:rsidRPr="00673D1C">
        <w:rPr>
          <w:rStyle w:val="Emphasis"/>
          <w:rFonts w:asciiTheme="majorHAnsi" w:hAnsiTheme="majorHAnsi" w:cstheme="majorHAnsi"/>
        </w:rPr>
        <w:t>shape the behavior of the political and economic systems</w:t>
      </w:r>
      <w:r w:rsidRPr="00673D1C">
        <w:rPr>
          <w:rStyle w:val="StyleUnderline"/>
          <w:rFonts w:asciiTheme="majorHAnsi" w:hAnsiTheme="majorHAnsi" w:cstheme="majorHAnsi"/>
        </w:rPr>
        <w:t xml:space="preserve"> they seek to control</w:t>
      </w:r>
      <w:r w:rsidRPr="00673D1C">
        <w:rPr>
          <w:rFonts w:asciiTheme="majorHAnsi" w:hAnsiTheme="majorHAnsi" w:cstheme="majorHAnsi"/>
          <w:sz w:val="16"/>
        </w:rPr>
        <w:t xml:space="preserve">. If their understanding of the future of the earth’s climate is anything like as wish-driven, fact-averse and intellectually crude as their approach to international affairs, democratic politics and the energy market, the greens are in trouble indeed. And as I’ve written in the past, the contrast between green claims to understand climate and to be able to manage the largest and most complex set of policy changes ever undertaken, and the evident incompetence of greens at managing small (Solyndra) and large (Kyoto, EU cap and trade, global climate treaty) political projects today has more to do with climate skepticism than greens have yet understood. Many people aren’t rejecting science; they are rejecting green claims of policy competence. In doing so, they are entirely justified by the record. Nevertheless, </w:t>
      </w:r>
      <w:r w:rsidRPr="00673D1C">
        <w:rPr>
          <w:rStyle w:val="StyleUnderline"/>
          <w:rFonts w:asciiTheme="majorHAnsi" w:hAnsiTheme="majorHAnsi" w:cstheme="majorHAnsi"/>
        </w:rPr>
        <w:t xml:space="preserve">the </w:t>
      </w:r>
      <w:r w:rsidRPr="00673D1C">
        <w:rPr>
          <w:rStyle w:val="StyleUnderline"/>
          <w:rFonts w:asciiTheme="majorHAnsi" w:hAnsiTheme="majorHAnsi" w:cstheme="majorHAnsi"/>
          <w:highlight w:val="cyan"/>
        </w:rPr>
        <w:t>future of the environment is not nearly as dim</w:t>
      </w:r>
      <w:r w:rsidRPr="00673D1C">
        <w:rPr>
          <w:rStyle w:val="StyleUnderline"/>
          <w:rFonts w:asciiTheme="majorHAnsi" w:hAnsiTheme="majorHAnsi" w:cstheme="majorHAnsi"/>
        </w:rPr>
        <w:t xml:space="preserve"> as greens think. Despairing environmentalists</w:t>
      </w:r>
      <w:r w:rsidRPr="00673D1C">
        <w:rPr>
          <w:rFonts w:asciiTheme="majorHAnsi" w:hAnsiTheme="majorHAnsi" w:cstheme="majorHAnsi"/>
          <w:sz w:val="16"/>
        </w:rPr>
        <w:t xml:space="preserve"> like McKibben and Monbiot </w:t>
      </w:r>
      <w:r w:rsidRPr="00673D1C">
        <w:rPr>
          <w:rStyle w:val="StyleUnderline"/>
          <w:rFonts w:asciiTheme="majorHAnsi" w:hAnsiTheme="majorHAnsi" w:cstheme="majorHAnsi"/>
        </w:rPr>
        <w:t>are as wrong about what the new era of abundance means as green energy analysts were about how much oil the planet had</w:t>
      </w:r>
      <w:r w:rsidRPr="00673D1C">
        <w:rPr>
          <w:rFonts w:asciiTheme="majorHAnsi" w:hAnsiTheme="majorHAnsi" w:cstheme="majorHAnsi"/>
          <w:sz w:val="16"/>
        </w:rPr>
        <w:t xml:space="preserve">. The problem is the original sin of much environmental thought: Malthusianism. </w:t>
      </w:r>
      <w:r w:rsidRPr="00673D1C">
        <w:rPr>
          <w:rStyle w:val="StyleUnderline"/>
          <w:rFonts w:asciiTheme="majorHAnsi" w:hAnsiTheme="majorHAnsi" w:cstheme="majorHAnsi"/>
        </w:rPr>
        <w:t xml:space="preserve">If greens weren’t so addicted to Malthusian horror </w:t>
      </w:r>
      <w:proofErr w:type="gramStart"/>
      <w:r w:rsidRPr="00673D1C">
        <w:rPr>
          <w:rStyle w:val="StyleUnderline"/>
          <w:rFonts w:asciiTheme="majorHAnsi" w:hAnsiTheme="majorHAnsi" w:cstheme="majorHAnsi"/>
        </w:rPr>
        <w:t>narratives</w:t>
      </w:r>
      <w:proofErr w:type="gramEnd"/>
      <w:r w:rsidRPr="00673D1C">
        <w:rPr>
          <w:rStyle w:val="StyleUnderline"/>
          <w:rFonts w:asciiTheme="majorHAnsi" w:hAnsiTheme="majorHAnsi" w:cstheme="majorHAnsi"/>
        </w:rPr>
        <w:t xml:space="preserve"> they would be able to see that </w:t>
      </w:r>
      <w:r w:rsidRPr="00673D1C">
        <w:rPr>
          <w:rStyle w:val="Emphasis"/>
          <w:rFonts w:asciiTheme="majorHAnsi" w:hAnsiTheme="majorHAnsi" w:cstheme="majorHAnsi"/>
        </w:rPr>
        <w:t xml:space="preserve">the </w:t>
      </w:r>
      <w:r w:rsidRPr="00673D1C">
        <w:rPr>
          <w:rStyle w:val="Emphasis"/>
          <w:rFonts w:asciiTheme="majorHAnsi" w:hAnsiTheme="majorHAnsi" w:cstheme="majorHAnsi"/>
          <w:highlight w:val="cyan"/>
        </w:rPr>
        <w:t>new era of abundance is going to make this</w:t>
      </w:r>
      <w:r w:rsidRPr="00673D1C">
        <w:rPr>
          <w:rStyle w:val="Emphasis"/>
          <w:rFonts w:asciiTheme="majorHAnsi" w:hAnsiTheme="majorHAnsi" w:cstheme="majorHAnsi"/>
        </w:rPr>
        <w:t xml:space="preserve"> a cleaner </w:t>
      </w:r>
      <w:r w:rsidRPr="00673D1C">
        <w:rPr>
          <w:rStyle w:val="Emphasis"/>
          <w:rFonts w:asciiTheme="majorHAnsi" w:hAnsiTheme="majorHAnsi" w:cstheme="majorHAnsi"/>
          <w:highlight w:val="cyan"/>
        </w:rPr>
        <w:t>planet faster</w:t>
      </w:r>
      <w:r w:rsidRPr="00673D1C">
        <w:rPr>
          <w:rStyle w:val="StyleUnderline"/>
          <w:rFonts w:asciiTheme="majorHAnsi" w:hAnsiTheme="majorHAnsi" w:cstheme="majorHAnsi"/>
        </w:rPr>
        <w:t xml:space="preserve"> than if the new gas and oil had never been found</w:t>
      </w:r>
      <w:r w:rsidRPr="00673D1C">
        <w:rPr>
          <w:rFonts w:asciiTheme="majorHAnsi" w:hAnsiTheme="majorHAnsi" w:cstheme="majorHAnsi"/>
          <w:sz w:val="16"/>
        </w:rPr>
        <w:t>. Let’s be honest. It has long been clear to students of history, and has more recently begun to dawn on many environmentalists, that all that happy-</w:t>
      </w:r>
      <w:proofErr w:type="spellStart"/>
      <w:r w:rsidRPr="00673D1C">
        <w:rPr>
          <w:rFonts w:asciiTheme="majorHAnsi" w:hAnsiTheme="majorHAnsi" w:cstheme="majorHAnsi"/>
          <w:sz w:val="16"/>
        </w:rPr>
        <w:t>clappy</w:t>
      </w:r>
      <w:proofErr w:type="spellEnd"/>
      <w:r w:rsidRPr="00673D1C">
        <w:rPr>
          <w:rFonts w:asciiTheme="majorHAnsi" w:hAnsiTheme="majorHAnsi" w:cstheme="majorHAnsi"/>
          <w:sz w:val="16"/>
        </w:rPr>
        <w:t xml:space="preserve"> carbon treaty stuff was a pipe dream and that nothing like that is going to happen. A humanity that hasn’t been able to ban the bomb despite the clear and present dangers that nuclear weapons pose isn’t going to ban or even seriously restrict the internal combustion engine and the generator. The political efforts of the green </w:t>
      </w:r>
      <w:proofErr w:type="spellStart"/>
      <w:r w:rsidRPr="00673D1C">
        <w:rPr>
          <w:rFonts w:asciiTheme="majorHAnsi" w:hAnsiTheme="majorHAnsi" w:cstheme="majorHAnsi"/>
          <w:sz w:val="16"/>
        </w:rPr>
        <w:t>mOVement</w:t>
      </w:r>
      <w:proofErr w:type="spellEnd"/>
      <w:r w:rsidRPr="00673D1C">
        <w:rPr>
          <w:rFonts w:asciiTheme="majorHAnsi" w:hAnsiTheme="majorHAnsi" w:cstheme="majorHAnsi"/>
          <w:sz w:val="16"/>
        </w:rPr>
        <w:t xml:space="preserve"> to limit greenhouse gasses have had very little effect so far, and it is highly unlikely that they will have more success in the future. </w:t>
      </w:r>
      <w:r w:rsidRPr="00673D1C">
        <w:rPr>
          <w:rStyle w:val="StyleUnderline"/>
          <w:rFonts w:asciiTheme="majorHAnsi" w:hAnsiTheme="majorHAnsi" w:cstheme="majorHAnsi"/>
        </w:rPr>
        <w:t xml:space="preserve">The green </w:t>
      </w:r>
      <w:proofErr w:type="spellStart"/>
      <w:r w:rsidRPr="00673D1C">
        <w:rPr>
          <w:rStyle w:val="StyleUnderline"/>
          <w:rFonts w:asciiTheme="majorHAnsi" w:hAnsiTheme="majorHAnsi" w:cstheme="majorHAnsi"/>
        </w:rPr>
        <w:t>mOVement</w:t>
      </w:r>
      <w:proofErr w:type="spellEnd"/>
      <w:r w:rsidRPr="00673D1C">
        <w:rPr>
          <w:rStyle w:val="StyleUnderline"/>
          <w:rFonts w:asciiTheme="majorHAnsi" w:hAnsiTheme="majorHAnsi" w:cstheme="majorHAnsi"/>
        </w:rPr>
        <w:t xml:space="preserve"> has been more of a group hug than a curve bending exercise</w:t>
      </w:r>
      <w:r w:rsidRPr="00673D1C">
        <w:rPr>
          <w:rFonts w:asciiTheme="majorHAnsi" w:hAnsiTheme="majorHAnsi" w:cstheme="majorHAnsi"/>
          <w:sz w:val="16"/>
        </w:rPr>
        <w:t xml:space="preserve">, and that is unlikely to change. If the climate curve bends, it will bend the way the population curve did: as the result of lots of small human decisions driven by short term interest calculations rather than as the result of a grand global plan. </w:t>
      </w:r>
      <w:r w:rsidRPr="00673D1C">
        <w:rPr>
          <w:rStyle w:val="StyleUnderline"/>
          <w:rFonts w:asciiTheme="majorHAnsi" w:hAnsiTheme="majorHAnsi" w:cstheme="majorHAnsi"/>
        </w:rPr>
        <w:t xml:space="preserve">The </w:t>
      </w:r>
      <w:r w:rsidRPr="00673D1C">
        <w:rPr>
          <w:rStyle w:val="StyleUnderline"/>
          <w:rFonts w:asciiTheme="majorHAnsi" w:hAnsiTheme="majorHAnsi" w:cstheme="majorHAnsi"/>
          <w:highlight w:val="cyan"/>
        </w:rPr>
        <w:t>shale boom hasn’t turned green success into green failure</w:t>
      </w:r>
      <w:r w:rsidRPr="00673D1C">
        <w:rPr>
          <w:rStyle w:val="StyleUnderline"/>
          <w:rFonts w:asciiTheme="majorHAnsi" w:hAnsiTheme="majorHAnsi" w:cstheme="majorHAnsi"/>
        </w:rPr>
        <w:t>. It’s prevented green failure from turning into something much worse</w:t>
      </w:r>
      <w:r w:rsidRPr="00673D1C">
        <w:rPr>
          <w:rFonts w:asciiTheme="majorHAnsi" w:hAnsiTheme="majorHAnsi" w:cstheme="majorHAnsi"/>
          <w:sz w:val="16"/>
        </w:rPr>
        <w:t xml:space="preserve">. Monbiot understands this better than McKibben; there was never any real doubt that we’d keep going to the liquor store. If we hadn’t found ways to use all this oil and gas, we wouldn’t have embraced the economics of less. True, as oil and gas prices rose, </w:t>
      </w:r>
      <w:r w:rsidRPr="00673D1C">
        <w:rPr>
          <w:rFonts w:asciiTheme="majorHAnsi" w:hAnsiTheme="majorHAnsi" w:cstheme="majorHAnsi"/>
          <w:sz w:val="16"/>
        </w:rPr>
        <w:lastRenderedPageBreak/>
        <w:t xml:space="preserve">there would be more room for wind and solar power, but the real winner of an oil and gas shortage is… coal. To use McKibben’s metaphor, there is a much dirtier liquor store just down the road from the shale emporium, and it’s one we’ve been patronizing for centuries. The US and China have oodles of coal, and rather than walk to work from our cold and dark houses all winter, we’d use it. Furthermore, when and if the oil runs out, the technology exists to get liquid fuel out of coal. It isn’t cheap and it isn’t clean, but it works. The newly bright oil and gas future means that we aren’t entering a new Age of Coal. For this, every green on the planet should give thanks. The second reason why greens should give thanks for shale is that </w:t>
      </w:r>
      <w:r w:rsidRPr="00673D1C">
        <w:rPr>
          <w:rStyle w:val="StyleUnderline"/>
          <w:rFonts w:asciiTheme="majorHAnsi" w:hAnsiTheme="majorHAnsi" w:cstheme="majorHAnsi"/>
        </w:rPr>
        <w:t>environmentalism is a luxury good</w:t>
      </w:r>
      <w:r w:rsidRPr="00673D1C">
        <w:rPr>
          <w:rFonts w:asciiTheme="majorHAnsi" w:hAnsiTheme="majorHAnsi" w:cstheme="majorHAnsi"/>
          <w:sz w:val="16"/>
        </w:rPr>
        <w:t xml:space="preserve">. People must survive and they will survive by any means necessary. But they would much rather thrive than merely survive, and if they can arrange matters better, they will. </w:t>
      </w:r>
      <w:r w:rsidRPr="00673D1C">
        <w:rPr>
          <w:rStyle w:val="StyleUnderline"/>
          <w:rFonts w:asciiTheme="majorHAnsi" w:hAnsiTheme="majorHAnsi" w:cstheme="majorHAnsi"/>
        </w:rPr>
        <w:t xml:space="preserve">A poor society near the edge of survival will </w:t>
      </w:r>
      <w:r w:rsidRPr="00673D1C">
        <w:rPr>
          <w:rStyle w:val="Emphasis"/>
          <w:rFonts w:asciiTheme="majorHAnsi" w:hAnsiTheme="majorHAnsi" w:cstheme="majorHAnsi"/>
        </w:rPr>
        <w:t>dump the industrial waste in the river</w:t>
      </w:r>
      <w:r w:rsidRPr="00673D1C">
        <w:rPr>
          <w:rStyle w:val="StyleUnderline"/>
          <w:rFonts w:asciiTheme="majorHAnsi" w:hAnsiTheme="majorHAnsi" w:cstheme="majorHAnsi"/>
        </w:rPr>
        <w:t xml:space="preserve"> without a second thought. It will burn coal and choke in the resulting smog if it has nothing else to burn.</w:t>
      </w:r>
      <w:r w:rsidRPr="00673D1C">
        <w:rPr>
          <w:rFonts w:asciiTheme="majorHAnsi" w:hAnsiTheme="majorHAnsi" w:cstheme="majorHAnsi"/>
          <w:sz w:val="16"/>
        </w:rPr>
        <w:t xml:space="preserve"> </w:t>
      </w:r>
      <w:r w:rsidRPr="00673D1C">
        <w:rPr>
          <w:rStyle w:val="StyleUnderline"/>
          <w:rFonts w:asciiTheme="majorHAnsi" w:hAnsiTheme="majorHAnsi" w:cstheme="majorHAnsi"/>
        </w:rPr>
        <w:t>Politics in an age of survival is ugly and practical</w:t>
      </w:r>
      <w:r w:rsidRPr="00673D1C">
        <w:rPr>
          <w:rFonts w:asciiTheme="majorHAnsi" w:hAnsiTheme="majorHAnsi" w:cstheme="majorHAnsi"/>
          <w:sz w:val="16"/>
        </w:rPr>
        <w:t xml:space="preserve">. It has to be. The best leader is the one who can cut out all the fluff and the folderol and keep you alive through the winter. </w:t>
      </w:r>
      <w:r w:rsidRPr="00673D1C">
        <w:rPr>
          <w:rStyle w:val="StyleUnderline"/>
          <w:rFonts w:asciiTheme="majorHAnsi" w:hAnsiTheme="majorHAnsi" w:cstheme="majorHAnsi"/>
        </w:rPr>
        <w:t>During the Battle of Leningrad, people burned priceless antiques to stay alive for just one more night.</w:t>
      </w:r>
      <w:r w:rsidRPr="00673D1C">
        <w:rPr>
          <w:rFonts w:asciiTheme="majorHAnsi" w:hAnsiTheme="majorHAnsi" w:cstheme="majorHAnsi"/>
          <w:sz w:val="16"/>
        </w:rPr>
        <w:t xml:space="preserve"> </w:t>
      </w:r>
      <w:r w:rsidRPr="00673D1C">
        <w:rPr>
          <w:rStyle w:val="StyleUnderline"/>
          <w:rFonts w:asciiTheme="majorHAnsi" w:hAnsiTheme="majorHAnsi" w:cstheme="majorHAnsi"/>
        </w:rPr>
        <w:t xml:space="preserve">An </w:t>
      </w:r>
      <w:r w:rsidRPr="00673D1C">
        <w:rPr>
          <w:rStyle w:val="StyleUnderline"/>
          <w:rFonts w:asciiTheme="majorHAnsi" w:hAnsiTheme="majorHAnsi" w:cstheme="majorHAnsi"/>
          <w:highlight w:val="cyan"/>
        </w:rPr>
        <w:t>age of energy shortages</w:t>
      </w:r>
      <w:r w:rsidRPr="00673D1C">
        <w:rPr>
          <w:rStyle w:val="StyleUnderline"/>
          <w:rFonts w:asciiTheme="majorHAnsi" w:hAnsiTheme="majorHAnsi" w:cstheme="majorHAnsi"/>
        </w:rPr>
        <w:t xml:space="preserve"> and high prices </w:t>
      </w:r>
      <w:r w:rsidRPr="00673D1C">
        <w:rPr>
          <w:rStyle w:val="StyleUnderline"/>
          <w:rFonts w:asciiTheme="majorHAnsi" w:hAnsiTheme="majorHAnsi" w:cstheme="majorHAnsi"/>
          <w:highlight w:val="cyan"/>
        </w:rPr>
        <w:t>translates</w:t>
      </w:r>
      <w:r w:rsidRPr="00673D1C">
        <w:rPr>
          <w:rStyle w:val="StyleUnderline"/>
          <w:rFonts w:asciiTheme="majorHAnsi" w:hAnsiTheme="majorHAnsi" w:cstheme="majorHAnsi"/>
        </w:rPr>
        <w:t xml:space="preserve"> </w:t>
      </w:r>
      <w:r w:rsidRPr="00673D1C">
        <w:rPr>
          <w:rStyle w:val="StyleUnderline"/>
          <w:rFonts w:asciiTheme="majorHAnsi" w:hAnsiTheme="majorHAnsi" w:cstheme="majorHAnsi"/>
          <w:highlight w:val="cyan"/>
        </w:rPr>
        <w:t xml:space="preserve">into an age of </w:t>
      </w:r>
      <w:r w:rsidRPr="00673D1C">
        <w:rPr>
          <w:rStyle w:val="Emphasis"/>
          <w:rFonts w:asciiTheme="majorHAnsi" w:hAnsiTheme="majorHAnsi" w:cstheme="majorHAnsi"/>
          <w:highlight w:val="cyan"/>
        </w:rPr>
        <w:t>radical food and economic insecurity for billions</w:t>
      </w:r>
      <w:r w:rsidRPr="00673D1C">
        <w:rPr>
          <w:rStyle w:val="StyleUnderline"/>
          <w:rFonts w:asciiTheme="majorHAnsi" w:hAnsiTheme="majorHAnsi" w:cstheme="majorHAnsi"/>
          <w:highlight w:val="cyan"/>
        </w:rPr>
        <w:t xml:space="preserve"> of people</w:t>
      </w:r>
      <w:r w:rsidRPr="00673D1C">
        <w:rPr>
          <w:rStyle w:val="StyleUnderline"/>
          <w:rFonts w:asciiTheme="majorHAnsi" w:hAnsiTheme="majorHAnsi" w:cstheme="majorHAnsi"/>
        </w:rPr>
        <w:t xml:space="preserve">. Those </w:t>
      </w:r>
      <w:r w:rsidRPr="00673D1C">
        <w:rPr>
          <w:rStyle w:val="Emphasis"/>
          <w:rFonts w:asciiTheme="majorHAnsi" w:hAnsiTheme="majorHAnsi" w:cstheme="majorHAnsi"/>
        </w:rPr>
        <w:t>billions of hungry, frightened, angry people</w:t>
      </w:r>
      <w:r w:rsidRPr="00673D1C">
        <w:rPr>
          <w:rStyle w:val="StyleUnderline"/>
          <w:rFonts w:asciiTheme="majorHAnsi" w:hAnsiTheme="majorHAnsi" w:cstheme="majorHAnsi"/>
        </w:rPr>
        <w:t xml:space="preserve"> </w:t>
      </w:r>
      <w:r w:rsidRPr="00673D1C">
        <w:rPr>
          <w:rStyle w:val="Emphasis"/>
          <w:rFonts w:asciiTheme="majorHAnsi" w:hAnsiTheme="majorHAnsi" w:cstheme="majorHAnsi"/>
        </w:rPr>
        <w:t>won’t fold their hands and meditate</w:t>
      </w:r>
      <w:r w:rsidRPr="00673D1C">
        <w:rPr>
          <w:rFonts w:asciiTheme="majorHAnsi" w:hAnsiTheme="majorHAnsi" w:cstheme="majorHAnsi"/>
          <w:sz w:val="16"/>
        </w:rPr>
        <w:t xml:space="preserve"> on the ineffable wonders of Gaia and her mystic web of life </w:t>
      </w:r>
      <w:r w:rsidRPr="00673D1C">
        <w:rPr>
          <w:rStyle w:val="StyleUnderline"/>
          <w:rFonts w:asciiTheme="majorHAnsi" w:hAnsiTheme="majorHAnsi" w:cstheme="majorHAnsi"/>
        </w:rPr>
        <w:t>as they pass peacefully away.</w:t>
      </w:r>
      <w:r w:rsidRPr="00673D1C">
        <w:rPr>
          <w:rFonts w:asciiTheme="majorHAnsi" w:hAnsiTheme="majorHAnsi" w:cstheme="majorHAnsi"/>
          <w:sz w:val="16"/>
        </w:rPr>
        <w:t xml:space="preserve"> Nor will they vote George Monbiot and Bill McKibben into power. </w:t>
      </w:r>
      <w:r w:rsidRPr="00673D1C">
        <w:rPr>
          <w:rStyle w:val="StyleUnderline"/>
          <w:rFonts w:asciiTheme="majorHAnsi" w:hAnsiTheme="majorHAnsi" w:cstheme="majorHAnsi"/>
        </w:rPr>
        <w:t xml:space="preserve">They will </w:t>
      </w:r>
      <w:r w:rsidRPr="00673D1C">
        <w:rPr>
          <w:rStyle w:val="Emphasis"/>
          <w:rFonts w:asciiTheme="majorHAnsi" w:hAnsiTheme="majorHAnsi" w:cstheme="majorHAnsi"/>
          <w:highlight w:val="cyan"/>
        </w:rPr>
        <w:t>butcher every panda in the zoo</w:t>
      </w:r>
      <w:r w:rsidRPr="00673D1C">
        <w:rPr>
          <w:rStyle w:val="StyleUnderline"/>
          <w:rFonts w:asciiTheme="majorHAnsi" w:hAnsiTheme="majorHAnsi" w:cstheme="majorHAnsi"/>
        </w:rPr>
        <w:t xml:space="preserve"> before they see their children starve, they </w:t>
      </w:r>
      <w:r w:rsidRPr="00673D1C">
        <w:rPr>
          <w:rStyle w:val="StyleUnderline"/>
          <w:rFonts w:asciiTheme="majorHAnsi" w:hAnsiTheme="majorHAnsi" w:cstheme="majorHAnsi"/>
          <w:highlight w:val="cyan"/>
        </w:rPr>
        <w:t xml:space="preserve">will </w:t>
      </w:r>
      <w:r w:rsidRPr="00673D1C">
        <w:rPr>
          <w:rStyle w:val="Emphasis"/>
          <w:rFonts w:asciiTheme="majorHAnsi" w:hAnsiTheme="majorHAnsi" w:cstheme="majorHAnsi"/>
          <w:highlight w:val="cyan"/>
        </w:rPr>
        <w:t>torch every forest on earth</w:t>
      </w:r>
      <w:r w:rsidRPr="00673D1C">
        <w:rPr>
          <w:rStyle w:val="StyleUnderline"/>
          <w:rFonts w:asciiTheme="majorHAnsi" w:hAnsiTheme="majorHAnsi" w:cstheme="majorHAnsi"/>
        </w:rPr>
        <w:t xml:space="preserve"> before they freeze to death</w:t>
      </w:r>
      <w:r w:rsidRPr="00673D1C">
        <w:rPr>
          <w:rFonts w:asciiTheme="majorHAnsi" w:hAnsiTheme="majorHAnsi" w:cstheme="majorHAnsi"/>
          <w:sz w:val="16"/>
        </w:rPr>
        <w:t>, and the cheaper and the meaner their lives are, the less energy or thought they will spare to the perishing world around them.</w:t>
      </w:r>
      <w:r w:rsidRPr="00673D1C">
        <w:rPr>
          <w:rFonts w:asciiTheme="majorHAnsi" w:hAnsiTheme="majorHAnsi" w:cstheme="majorHAnsi"/>
          <w:b/>
          <w:bCs/>
          <w:u w:val="single"/>
        </w:rPr>
        <w:t xml:space="preserve"> </w:t>
      </w:r>
      <w:r w:rsidRPr="00673D1C">
        <w:rPr>
          <w:rFonts w:asciiTheme="majorHAnsi" w:hAnsiTheme="majorHAnsi" w:cstheme="majorHAnsi"/>
          <w:sz w:val="16"/>
        </w:rPr>
        <w:t xml:space="preserve">But, thanks to shale and other unconventional energy sources, that isn’t where we are headed. </w:t>
      </w:r>
      <w:r w:rsidRPr="00673D1C">
        <w:rPr>
          <w:rStyle w:val="StyleUnderline"/>
          <w:rFonts w:asciiTheme="majorHAnsi" w:hAnsiTheme="majorHAnsi" w:cstheme="majorHAnsi"/>
        </w:rPr>
        <w:t xml:space="preserve">We are heading into a world in which energy is abundant and horizons are open even as humanity’s grasp of science and technology grows more secure. A </w:t>
      </w:r>
      <w:r w:rsidRPr="00673D1C">
        <w:rPr>
          <w:rStyle w:val="StyleUnderline"/>
          <w:rFonts w:asciiTheme="majorHAnsi" w:hAnsiTheme="majorHAnsi" w:cstheme="majorHAnsi"/>
          <w:highlight w:val="cyan"/>
        </w:rPr>
        <w:t>world where more</w:t>
      </w:r>
      <w:r w:rsidRPr="00673D1C">
        <w:rPr>
          <w:rStyle w:val="StyleUnderline"/>
          <w:rFonts w:asciiTheme="majorHAnsi" w:hAnsiTheme="majorHAnsi" w:cstheme="majorHAnsi"/>
        </w:rPr>
        <w:t xml:space="preserve"> and more </w:t>
      </w:r>
      <w:r w:rsidRPr="00673D1C">
        <w:rPr>
          <w:rStyle w:val="StyleUnderline"/>
          <w:rFonts w:asciiTheme="majorHAnsi" w:hAnsiTheme="majorHAnsi" w:cstheme="majorHAnsi"/>
          <w:highlight w:val="cyan"/>
        </w:rPr>
        <w:t>basic human needs are met</w:t>
      </w:r>
      <w:r w:rsidRPr="00673D1C">
        <w:rPr>
          <w:rStyle w:val="StyleUnderline"/>
          <w:rFonts w:asciiTheme="majorHAnsi" w:hAnsiTheme="majorHAnsi" w:cstheme="majorHAnsi"/>
        </w:rPr>
        <w:t xml:space="preserve"> is a world that </w:t>
      </w:r>
      <w:r w:rsidRPr="00673D1C">
        <w:rPr>
          <w:rStyle w:val="Emphasis"/>
          <w:rFonts w:asciiTheme="majorHAnsi" w:hAnsiTheme="majorHAnsi" w:cstheme="majorHAnsi"/>
          <w:highlight w:val="cyan"/>
        </w:rPr>
        <w:t>has time to think about other goals and the money to spend on them</w:t>
      </w:r>
      <w:r w:rsidRPr="00673D1C">
        <w:rPr>
          <w:rStyle w:val="StyleUnderline"/>
          <w:rFonts w:asciiTheme="majorHAnsi" w:hAnsiTheme="majorHAnsi" w:cstheme="majorHAnsi"/>
        </w:rPr>
        <w:t>. As China gets richer, the Chinese want cleaner air, cleaner water, purer food — and they are ready and able to pay for them</w:t>
      </w:r>
      <w:r w:rsidRPr="00673D1C">
        <w:rPr>
          <w:rFonts w:asciiTheme="majorHAnsi" w:hAnsiTheme="majorHAnsi" w:cstheme="majorHAnsi"/>
          <w:sz w:val="16"/>
        </w:rPr>
        <w:t xml:space="preserve">. A </w:t>
      </w:r>
      <w:r w:rsidRPr="00673D1C">
        <w:rPr>
          <w:rStyle w:val="StyleUnderline"/>
          <w:rFonts w:asciiTheme="majorHAnsi" w:hAnsiTheme="majorHAnsi" w:cstheme="majorHAnsi"/>
        </w:rPr>
        <w:t>Brazil whose economic future is secure can afford to treasure and conserve its rain forests</w:t>
      </w:r>
      <w:r w:rsidRPr="00673D1C">
        <w:rPr>
          <w:rFonts w:asciiTheme="majorHAnsi" w:hAnsiTheme="majorHAnsi" w:cstheme="majorHAnsi"/>
          <w:sz w:val="16"/>
        </w:rPr>
        <w:t xml:space="preserve">. A Central America where the people are doing all right is more willing and able to preserve its biodiversity. </w:t>
      </w:r>
      <w:r w:rsidRPr="00673D1C">
        <w:rPr>
          <w:rStyle w:val="StyleUnderline"/>
          <w:rFonts w:asciiTheme="majorHAnsi" w:hAnsiTheme="majorHAnsi" w:cstheme="majorHAnsi"/>
        </w:rPr>
        <w:t xml:space="preserve">And a world in which people know where their next meal is coming from is a </w:t>
      </w:r>
      <w:r w:rsidRPr="00673D1C">
        <w:rPr>
          <w:rStyle w:val="StyleUnderline"/>
          <w:rFonts w:asciiTheme="majorHAnsi" w:hAnsiTheme="majorHAnsi" w:cstheme="majorHAnsi"/>
          <w:highlight w:val="cyan"/>
        </w:rPr>
        <w:t>world</w:t>
      </w:r>
      <w:r w:rsidRPr="00673D1C">
        <w:rPr>
          <w:rStyle w:val="StyleUnderline"/>
          <w:rFonts w:asciiTheme="majorHAnsi" w:hAnsiTheme="majorHAnsi" w:cstheme="majorHAnsi"/>
        </w:rPr>
        <w:t xml:space="preserve"> that can and will </w:t>
      </w:r>
      <w:r w:rsidRPr="00673D1C">
        <w:rPr>
          <w:rStyle w:val="StyleUnderline"/>
          <w:rFonts w:asciiTheme="majorHAnsi" w:hAnsiTheme="majorHAnsi" w:cstheme="majorHAnsi"/>
          <w:highlight w:val="cyan"/>
        </w:rPr>
        <w:t>take thought for things like</w:t>
      </w:r>
      <w:r w:rsidRPr="00673D1C">
        <w:rPr>
          <w:rStyle w:val="StyleUnderline"/>
          <w:rFonts w:asciiTheme="majorHAnsi" w:hAnsiTheme="majorHAnsi" w:cstheme="majorHAnsi"/>
        </w:rPr>
        <w:t xml:space="preserve"> the </w:t>
      </w:r>
      <w:r w:rsidRPr="00673D1C">
        <w:rPr>
          <w:rStyle w:val="Emphasis"/>
          <w:rFonts w:asciiTheme="majorHAnsi" w:hAnsiTheme="majorHAnsi" w:cstheme="majorHAnsi"/>
          <w:highlight w:val="cyan"/>
        </w:rPr>
        <w:t>sustainability of the fisheries</w:t>
      </w:r>
      <w:r w:rsidRPr="00673D1C">
        <w:rPr>
          <w:rStyle w:val="StyleUnderline"/>
          <w:rFonts w:asciiTheme="majorHAnsi" w:hAnsiTheme="majorHAnsi" w:cstheme="majorHAnsi"/>
        </w:rPr>
        <w:t xml:space="preserve"> and the </w:t>
      </w:r>
      <w:r w:rsidRPr="00673D1C">
        <w:rPr>
          <w:rStyle w:val="Emphasis"/>
          <w:rFonts w:asciiTheme="majorHAnsi" w:hAnsiTheme="majorHAnsi" w:cstheme="majorHAnsi"/>
          <w:highlight w:val="cyan"/>
        </w:rPr>
        <w:t>protection of the coral reefs</w:t>
      </w:r>
      <w:r w:rsidRPr="00673D1C">
        <w:rPr>
          <w:rStyle w:val="StyleUnderline"/>
          <w:rFonts w:asciiTheme="majorHAnsi" w:hAnsiTheme="majorHAnsi" w:cstheme="majorHAnsi"/>
        </w:rPr>
        <w:t xml:space="preserve">. </w:t>
      </w:r>
      <w:r w:rsidRPr="00673D1C">
        <w:rPr>
          <w:rFonts w:asciiTheme="majorHAnsi" w:hAnsiTheme="majorHAnsi" w:cstheme="majorHAnsi"/>
          <w:sz w:val="16"/>
        </w:rPr>
        <w:t xml:space="preserve">A world that is more relaxed about the security of its energy sources is going to be able to do more about improving the quality of those sources and about managing the impact of its energy consumption on the global commons. </w:t>
      </w:r>
      <w:r w:rsidRPr="00673D1C">
        <w:rPr>
          <w:rStyle w:val="StyleUnderline"/>
          <w:rFonts w:asciiTheme="majorHAnsi" w:hAnsiTheme="majorHAnsi" w:cstheme="majorHAnsi"/>
        </w:rPr>
        <w:t xml:space="preserve">A rich, energy secure world is going to spend more money developing solar power and wind power and other sustainable sources than a poor, hardscrabble one. </w:t>
      </w:r>
      <w:r w:rsidRPr="00673D1C">
        <w:rPr>
          <w:rFonts w:asciiTheme="majorHAnsi" w:hAnsiTheme="majorHAnsi" w:cstheme="majorHAnsi"/>
          <w:sz w:val="16"/>
        </w:rPr>
        <w:t xml:space="preserve">When human beings think their basic problems are solved, they start looking for more elegant solutions. </w:t>
      </w:r>
      <w:r w:rsidRPr="00673D1C">
        <w:rPr>
          <w:rStyle w:val="StyleUnderline"/>
          <w:rFonts w:asciiTheme="majorHAnsi" w:hAnsiTheme="majorHAnsi" w:cstheme="majorHAnsi"/>
        </w:rPr>
        <w:t xml:space="preserve">Once Americans had an industrial and modern economy, we </w:t>
      </w:r>
      <w:r w:rsidRPr="00673D1C">
        <w:rPr>
          <w:rStyle w:val="Emphasis"/>
          <w:rFonts w:asciiTheme="majorHAnsi" w:hAnsiTheme="majorHAnsi" w:cstheme="majorHAnsi"/>
        </w:rPr>
        <w:t xml:space="preserve">started wanting to </w:t>
      </w:r>
      <w:r w:rsidRPr="00673D1C">
        <w:rPr>
          <w:rStyle w:val="Emphasis"/>
          <w:rFonts w:asciiTheme="majorHAnsi" w:hAnsiTheme="majorHAnsi" w:cstheme="majorHAnsi"/>
          <w:highlight w:val="cyan"/>
        </w:rPr>
        <w:t>clean up the rivers</w:t>
      </w:r>
      <w:r w:rsidRPr="00673D1C">
        <w:rPr>
          <w:rStyle w:val="Emphasis"/>
          <w:rFonts w:asciiTheme="majorHAnsi" w:hAnsiTheme="majorHAnsi" w:cstheme="majorHAnsi"/>
        </w:rPr>
        <w:t xml:space="preserve"> and </w:t>
      </w:r>
      <w:r w:rsidRPr="00673D1C">
        <w:rPr>
          <w:rStyle w:val="Emphasis"/>
          <w:rFonts w:asciiTheme="majorHAnsi" w:hAnsiTheme="majorHAnsi" w:cstheme="majorHAnsi"/>
          <w:highlight w:val="cyan"/>
        </w:rPr>
        <w:t>the air</w:t>
      </w:r>
      <w:r w:rsidRPr="00673D1C">
        <w:rPr>
          <w:rStyle w:val="StyleUnderline"/>
          <w:rFonts w:asciiTheme="majorHAnsi" w:hAnsiTheme="majorHAnsi" w:cstheme="majorHAnsi"/>
        </w:rPr>
        <w:t xml:space="preserve">. Once people aren’t worried about getting enough calories every day to survive, they start </w:t>
      </w:r>
      <w:r w:rsidRPr="00673D1C">
        <w:rPr>
          <w:rStyle w:val="Emphasis"/>
          <w:rFonts w:asciiTheme="majorHAnsi" w:hAnsiTheme="majorHAnsi" w:cstheme="majorHAnsi"/>
        </w:rPr>
        <w:t xml:space="preserve">wanting </w:t>
      </w:r>
      <w:r w:rsidRPr="00673D1C">
        <w:rPr>
          <w:rStyle w:val="Emphasis"/>
          <w:rFonts w:asciiTheme="majorHAnsi" w:hAnsiTheme="majorHAnsi" w:cstheme="majorHAnsi"/>
          <w:highlight w:val="cyan"/>
        </w:rPr>
        <w:t>healthier food</w:t>
      </w:r>
      <w:r w:rsidRPr="00673D1C">
        <w:rPr>
          <w:rFonts w:asciiTheme="majorHAnsi" w:hAnsiTheme="majorHAnsi" w:cstheme="majorHAnsi"/>
          <w:sz w:val="16"/>
        </w:rPr>
        <w:t xml:space="preserve"> more elegantly prepared. A world of abundant shale oil and gas is a world that will start imposing more environmental regulations on shale and gas producers. </w:t>
      </w:r>
      <w:r w:rsidRPr="00673D1C">
        <w:rPr>
          <w:rStyle w:val="StyleUnderline"/>
          <w:rFonts w:asciiTheme="majorHAnsi" w:hAnsiTheme="majorHAnsi" w:cstheme="majorHAnsi"/>
        </w:rPr>
        <w:t>A prosperous world will set money aside for research and development for new technologies that conserve energy or find it in cleaner surroundings</w:t>
      </w:r>
      <w:r w:rsidRPr="00673D1C">
        <w:rPr>
          <w:rFonts w:asciiTheme="majorHAnsi" w:hAnsiTheme="majorHAnsi" w:cstheme="majorHAnsi"/>
          <w:sz w:val="16"/>
        </w:rPr>
        <w:t xml:space="preserve">. </w:t>
      </w:r>
      <w:r w:rsidRPr="00673D1C">
        <w:rPr>
          <w:rStyle w:val="StyleUnderline"/>
          <w:rFonts w:asciiTheme="majorHAnsi" w:hAnsiTheme="majorHAnsi" w:cstheme="majorHAnsi"/>
        </w:rPr>
        <w:t xml:space="preserve">A prosperous world facing climate change will be able to </w:t>
      </w:r>
      <w:r w:rsidRPr="00673D1C">
        <w:rPr>
          <w:rStyle w:val="Emphasis"/>
          <w:rFonts w:asciiTheme="majorHAnsi" w:hAnsiTheme="majorHAnsi" w:cstheme="majorHAnsi"/>
        </w:rPr>
        <w:t>ameliorate</w:t>
      </w:r>
      <w:r w:rsidRPr="00673D1C">
        <w:rPr>
          <w:rStyle w:val="StyleUnderline"/>
          <w:rFonts w:asciiTheme="majorHAnsi" w:hAnsiTheme="majorHAnsi" w:cstheme="majorHAnsi"/>
        </w:rPr>
        <w:t xml:space="preserve"> the </w:t>
      </w:r>
      <w:r w:rsidRPr="00673D1C">
        <w:rPr>
          <w:rStyle w:val="Emphasis"/>
          <w:rFonts w:asciiTheme="majorHAnsi" w:hAnsiTheme="majorHAnsi" w:cstheme="majorHAnsi"/>
        </w:rPr>
        <w:t>consequences</w:t>
      </w:r>
      <w:r w:rsidRPr="00673D1C">
        <w:rPr>
          <w:rStyle w:val="StyleUnderline"/>
          <w:rFonts w:asciiTheme="majorHAnsi" w:hAnsiTheme="majorHAnsi" w:cstheme="majorHAnsi"/>
        </w:rPr>
        <w:t xml:space="preserve"> and take thought for the future in ways that a world Overwhelmed by energy insecurity and </w:t>
      </w:r>
      <w:r w:rsidRPr="00673D1C">
        <w:rPr>
          <w:rStyle w:val="Emphasis"/>
          <w:rFonts w:asciiTheme="majorHAnsi" w:hAnsiTheme="majorHAnsi" w:cstheme="majorHAnsi"/>
          <w:highlight w:val="cyan"/>
        </w:rPr>
        <w:t>gripped in a permanent economic crisis</w:t>
      </w:r>
      <w:r w:rsidRPr="00673D1C">
        <w:rPr>
          <w:rStyle w:val="Emphasis"/>
          <w:rFonts w:asciiTheme="majorHAnsi" w:hAnsiTheme="majorHAnsi" w:cstheme="majorHAnsi"/>
        </w:rPr>
        <w:t xml:space="preserve"> of scarcity </w:t>
      </w:r>
      <w:r w:rsidRPr="00673D1C">
        <w:rPr>
          <w:rStyle w:val="Emphasis"/>
          <w:rFonts w:asciiTheme="majorHAnsi" w:hAnsiTheme="majorHAnsi" w:cstheme="majorHAnsi"/>
          <w:highlight w:val="cyan"/>
        </w:rPr>
        <w:t>simply can’t and won’t do</w:t>
      </w:r>
      <w:r w:rsidRPr="00673D1C">
        <w:rPr>
          <w:rStyle w:val="StyleUnderline"/>
          <w:rFonts w:asciiTheme="majorHAnsi" w:hAnsiTheme="majorHAnsi" w:cstheme="majorHAnsi"/>
        </w:rPr>
        <w:t>.</w:t>
      </w:r>
      <w:r w:rsidRPr="00673D1C">
        <w:rPr>
          <w:rFonts w:asciiTheme="majorHAnsi" w:hAnsiTheme="majorHAnsi" w:cstheme="majorHAnsi"/>
          <w:sz w:val="16"/>
        </w:rPr>
        <w:t xml:space="preserve"> Greens should also be glad that the new energy is where it is. For Monbiot and for many others, Gaia’s decision to put so much oil into the United States and Canada seems like her biggest indiscretion of all. Certainly, a United States of America that has, in the Biblical phrase, renewed its youth like an eagle with a large infusion of fresh </w:t>
      </w:r>
      <w:proofErr w:type="spellStart"/>
      <w:r w:rsidRPr="00673D1C">
        <w:rPr>
          <w:rFonts w:asciiTheme="majorHAnsi" w:hAnsiTheme="majorHAnsi" w:cstheme="majorHAnsi"/>
          <w:sz w:val="16"/>
        </w:rPr>
        <w:t>petro</w:t>
      </w:r>
      <w:proofErr w:type="spellEnd"/>
      <w:r w:rsidRPr="00673D1C">
        <w:rPr>
          <w:rFonts w:asciiTheme="majorHAnsi" w:hAnsiTheme="majorHAnsi" w:cstheme="majorHAnsi"/>
          <w:sz w:val="16"/>
        </w:rPr>
        <w:t xml:space="preserve">-wealth is going to be even less eager than formerly to sign onto various pie-in-the-sky green carbon treaties. But think how much worse things would be if the new reserves lay in dictatorial kleptocracies. How willing and able would various Central Asia states have been to regulate extraction and limit the damage? How would Nigeria have handled vast new reserves whose extraction required substantially more invasive methods? Instead, </w:t>
      </w:r>
      <w:r w:rsidRPr="00673D1C">
        <w:rPr>
          <w:rStyle w:val="StyleUnderline"/>
          <w:rFonts w:asciiTheme="majorHAnsi" w:hAnsiTheme="majorHAnsi" w:cstheme="majorHAnsi"/>
        </w:rPr>
        <w:t xml:space="preserve">the new sources are concentrated in places where environmentalists have more say in policy making and where, for all the shortcomings and limits, governments are less corruptible, more publicly accountable and in </w:t>
      </w:r>
      <w:r w:rsidRPr="00673D1C">
        <w:rPr>
          <w:rStyle w:val="StyleUnderline"/>
          <w:rFonts w:asciiTheme="majorHAnsi" w:hAnsiTheme="majorHAnsi" w:cstheme="majorHAnsi"/>
        </w:rPr>
        <w:lastRenderedPageBreak/>
        <w:t xml:space="preserve">fact more competent to develop and enforce effective energy regulations. </w:t>
      </w:r>
      <w:r w:rsidRPr="00673D1C">
        <w:rPr>
          <w:rFonts w:asciiTheme="majorHAnsi" w:hAnsiTheme="majorHAnsi" w:cstheme="majorHAnsi"/>
          <w:sz w:val="16"/>
        </w:rPr>
        <w:t xml:space="preserve">This won’t satisfy McKibben and Monbiot (nothing that could actually happen would satisfy either of these gentlemen), but it is a lot better than what we could be facing. Additionally, if there are two countries in the world that should worry carbon-focused greens more than any other, they are the United States and China. The two largest, hungriest economies in the world are also home to enormous coal reserves. But based on what we now know, the US and China are among the biggest beneficiaries of the new cornucopia. Gaia put the oil and the gas where, from a carbon point of view, it will do the </w:t>
      </w:r>
      <w:proofErr w:type="gramStart"/>
      <w:r w:rsidRPr="00673D1C">
        <w:rPr>
          <w:rFonts w:asciiTheme="majorHAnsi" w:hAnsiTheme="majorHAnsi" w:cstheme="majorHAnsi"/>
          <w:sz w:val="16"/>
        </w:rPr>
        <w:t>most good</w:t>
      </w:r>
      <w:proofErr w:type="gramEnd"/>
      <w:r w:rsidRPr="00673D1C">
        <w:rPr>
          <w:rFonts w:asciiTheme="majorHAnsi" w:hAnsiTheme="majorHAnsi" w:cstheme="majorHAnsi"/>
          <w:sz w:val="16"/>
        </w:rPr>
        <w:t xml:space="preserve">. </w:t>
      </w:r>
      <w:r w:rsidRPr="00673D1C">
        <w:rPr>
          <w:rStyle w:val="StyleUnderline"/>
          <w:rFonts w:asciiTheme="majorHAnsi" w:hAnsiTheme="majorHAnsi" w:cstheme="majorHAnsi"/>
        </w:rPr>
        <w:t xml:space="preserve">In a world of energy shortages and insecurity, both the US and China would have </w:t>
      </w:r>
      <w:r w:rsidRPr="00673D1C">
        <w:rPr>
          <w:rStyle w:val="Emphasis"/>
          <w:rFonts w:asciiTheme="majorHAnsi" w:hAnsiTheme="majorHAnsi" w:cstheme="majorHAnsi"/>
        </w:rPr>
        <w:t>gone flat out for coal</w:t>
      </w:r>
      <w:r w:rsidRPr="00673D1C">
        <w:rPr>
          <w:rFonts w:asciiTheme="majorHAnsi" w:hAnsiTheme="majorHAnsi" w:cstheme="majorHAnsi"/>
          <w:sz w:val="16"/>
        </w:rPr>
        <w:t xml:space="preserve">. Now, that is much less likely. And there’s one more reason why greens should thank Gaia for shale. Wind and solar aren’t ready for prime time now, but by the time the new sources start to run low, humanity will have mastered many more technologies that can used to provide energy and to conserve it. It’s likely that Age of Shale hasn’t just postponed the return of coal: because of this extra time, there likely will never be another age in which coal is the dominant industrial fuel. It’s virtually certain that the total lifetime carbon footprint of the human race is going to be smaller with the new oil and gas sources than it would have been without them. Neither the world’s energy problems nor its climate issues are going away any time soon. Paradise is not beckoning just a few easy steps away. But the new availability of these energy sources is on balance a positive thing for environmentalists as much as for anyone else. Perhaps, and I know this is a heretical thought, but perhaps Gaia is smarter than the greens. </w:t>
      </w:r>
    </w:p>
    <w:p w14:paraId="15FC167B" w14:textId="77777777" w:rsidR="008262A1" w:rsidRPr="00673D1C" w:rsidRDefault="008262A1" w:rsidP="008262A1">
      <w:pPr>
        <w:rPr>
          <w:rFonts w:asciiTheme="majorHAnsi" w:hAnsiTheme="majorHAnsi" w:cstheme="majorHAnsi"/>
        </w:rPr>
      </w:pPr>
    </w:p>
    <w:p w14:paraId="15F81434" w14:textId="02F7245C" w:rsidR="009957EB" w:rsidRPr="00673D1C" w:rsidRDefault="008262A1" w:rsidP="008262A1">
      <w:pPr>
        <w:pStyle w:val="Heading4"/>
        <w:rPr>
          <w:rFonts w:asciiTheme="majorHAnsi" w:hAnsiTheme="majorHAnsi" w:cstheme="majorHAnsi"/>
        </w:rPr>
      </w:pPr>
      <w:r w:rsidRPr="00673D1C">
        <w:rPr>
          <w:rFonts w:asciiTheme="majorHAnsi" w:hAnsiTheme="majorHAnsi" w:cstheme="majorHAnsi"/>
        </w:rPr>
        <w:t xml:space="preserve">Cap solves the </w:t>
      </w:r>
      <w:r w:rsidRPr="00673D1C">
        <w:rPr>
          <w:rFonts w:asciiTheme="majorHAnsi" w:hAnsiTheme="majorHAnsi" w:cstheme="majorHAnsi"/>
          <w:u w:val="single"/>
        </w:rPr>
        <w:t>environment</w:t>
      </w:r>
      <w:r w:rsidRPr="00673D1C">
        <w:rPr>
          <w:rFonts w:asciiTheme="majorHAnsi" w:hAnsiTheme="majorHAnsi" w:cstheme="majorHAnsi"/>
        </w:rPr>
        <w:t xml:space="preserve"> and </w:t>
      </w:r>
      <w:proofErr w:type="spellStart"/>
      <w:r w:rsidRPr="00673D1C">
        <w:rPr>
          <w:rFonts w:asciiTheme="majorHAnsi" w:hAnsiTheme="majorHAnsi" w:cstheme="majorHAnsi"/>
        </w:rPr>
        <w:t>alternati</w:t>
      </w:r>
      <w:r w:rsidR="009957EB" w:rsidRPr="00673D1C">
        <w:rPr>
          <w:rFonts w:asciiTheme="majorHAnsi" w:hAnsiTheme="majorHAnsi" w:cstheme="majorHAnsi"/>
        </w:rPr>
        <w:t>Income</w:t>
      </w:r>
      <w:proofErr w:type="spellEnd"/>
      <w:r w:rsidR="009957EB" w:rsidRPr="00673D1C">
        <w:rPr>
          <w:rFonts w:asciiTheme="majorHAnsi" w:hAnsiTheme="majorHAnsi" w:cstheme="majorHAnsi"/>
        </w:rPr>
        <w:t xml:space="preserve"> growth and tech diffusion pursuant to trade are good for the environment. Race to the bottom thesis is false. </w:t>
      </w:r>
    </w:p>
    <w:p w14:paraId="692BD279" w14:textId="77777777" w:rsidR="009957EB" w:rsidRPr="00673D1C" w:rsidRDefault="009957EB" w:rsidP="009957EB">
      <w:pPr>
        <w:rPr>
          <w:rFonts w:asciiTheme="majorHAnsi" w:hAnsiTheme="majorHAnsi" w:cstheme="majorHAnsi"/>
        </w:rPr>
      </w:pPr>
      <w:r w:rsidRPr="00673D1C">
        <w:rPr>
          <w:rStyle w:val="Heading4Char"/>
          <w:rFonts w:asciiTheme="majorHAnsi" w:hAnsiTheme="majorHAnsi" w:cstheme="majorHAnsi"/>
        </w:rPr>
        <w:t>Irwin 15</w:t>
      </w:r>
      <w:r w:rsidRPr="00673D1C">
        <w:rPr>
          <w:rFonts w:asciiTheme="majorHAnsi" w:hAnsiTheme="majorHAnsi" w:cstheme="majorHAnsi"/>
        </w:rPr>
        <w:t xml:space="preserve"> – Douglas, John Sloan Dickey Third Century Professor in the Social Sciences in the Economics Department at Dartmouth College (“FREE TRADE UNDER FIRE” Copyright © 2015 by Princeton University Press Library of Congress Control Number 2015936929 ISBN 978- 0- 691- 16625- 4 pp 65-67)</w:t>
      </w:r>
    </w:p>
    <w:p w14:paraId="51366604" w14:textId="77777777" w:rsidR="009957EB" w:rsidRPr="00673D1C" w:rsidRDefault="009957EB" w:rsidP="009957EB">
      <w:pPr>
        <w:rPr>
          <w:rFonts w:asciiTheme="majorHAnsi" w:hAnsiTheme="majorHAnsi" w:cstheme="majorHAnsi"/>
        </w:rPr>
      </w:pPr>
      <w:r w:rsidRPr="00673D1C">
        <w:rPr>
          <w:rFonts w:asciiTheme="majorHAnsi" w:hAnsiTheme="majorHAnsi" w:cstheme="majorHAnsi"/>
        </w:rPr>
        <w:t xml:space="preserve">Fortunately, </w:t>
      </w:r>
      <w:r w:rsidRPr="00673D1C">
        <w:rPr>
          <w:rStyle w:val="StyleUnderline"/>
          <w:rFonts w:asciiTheme="majorHAnsi" w:hAnsiTheme="majorHAnsi" w:cstheme="majorHAnsi"/>
        </w:rPr>
        <w:t>the objectives of free trade and a cleaner environment often work together.</w:t>
      </w:r>
      <w:r w:rsidRPr="00673D1C">
        <w:rPr>
          <w:rFonts w:asciiTheme="majorHAnsi" w:hAnsiTheme="majorHAnsi" w:cstheme="majorHAnsi"/>
        </w:rPr>
        <w:t xml:space="preserve"> For example, </w:t>
      </w:r>
      <w:r w:rsidRPr="00673D1C">
        <w:rPr>
          <w:rStyle w:val="Emphasis"/>
          <w:rFonts w:asciiTheme="majorHAnsi" w:hAnsiTheme="majorHAnsi" w:cstheme="majorHAnsi"/>
          <w:highlight w:val="green"/>
        </w:rPr>
        <w:t>numerous studies</w:t>
      </w:r>
      <w:r w:rsidRPr="00673D1C">
        <w:rPr>
          <w:rFonts w:asciiTheme="majorHAnsi" w:hAnsiTheme="majorHAnsi" w:cstheme="majorHAnsi"/>
        </w:rPr>
        <w:t xml:space="preserve"> have </w:t>
      </w:r>
      <w:r w:rsidRPr="00673D1C">
        <w:rPr>
          <w:rStyle w:val="StyleUnderline"/>
          <w:rFonts w:asciiTheme="majorHAnsi" w:hAnsiTheme="majorHAnsi" w:cstheme="majorHAnsi"/>
        </w:rPr>
        <w:t>traced the relationship between pollution emissions and</w:t>
      </w:r>
      <w:r w:rsidRPr="00673D1C">
        <w:rPr>
          <w:rFonts w:asciiTheme="majorHAnsi" w:hAnsiTheme="majorHAnsi" w:cstheme="majorHAnsi"/>
        </w:rPr>
        <w:t xml:space="preserve"> a country’s </w:t>
      </w:r>
      <w:r w:rsidRPr="00673D1C">
        <w:rPr>
          <w:rStyle w:val="StyleUnderline"/>
          <w:rFonts w:asciiTheme="majorHAnsi" w:hAnsiTheme="majorHAnsi" w:cstheme="majorHAnsi"/>
        </w:rPr>
        <w:t xml:space="preserve">per capita income. They have generally </w:t>
      </w:r>
      <w:r w:rsidRPr="00673D1C">
        <w:rPr>
          <w:rStyle w:val="StyleUnderline"/>
          <w:rFonts w:asciiTheme="majorHAnsi" w:hAnsiTheme="majorHAnsi" w:cstheme="majorHAnsi"/>
          <w:highlight w:val="green"/>
        </w:rPr>
        <w:t>found a relationship</w:t>
      </w:r>
      <w:r w:rsidRPr="00673D1C">
        <w:rPr>
          <w:rStyle w:val="StyleUnderline"/>
          <w:rFonts w:asciiTheme="majorHAnsi" w:hAnsiTheme="majorHAnsi" w:cstheme="majorHAnsi"/>
        </w:rPr>
        <w:t xml:space="preserve"> shaped </w:t>
      </w:r>
      <w:r w:rsidRPr="00673D1C">
        <w:rPr>
          <w:rStyle w:val="StyleUnderline"/>
          <w:rFonts w:asciiTheme="majorHAnsi" w:hAnsiTheme="majorHAnsi" w:cstheme="majorHAnsi"/>
          <w:highlight w:val="green"/>
        </w:rPr>
        <w:t>like an inverted U</w:t>
      </w:r>
      <w:r w:rsidRPr="00673D1C">
        <w:rPr>
          <w:rFonts w:asciiTheme="majorHAnsi" w:hAnsiTheme="majorHAnsi" w:cstheme="majorHAnsi"/>
          <w:highlight w:val="green"/>
        </w:rPr>
        <w:t xml:space="preserve">: </w:t>
      </w:r>
      <w:r w:rsidRPr="00673D1C">
        <w:rPr>
          <w:rStyle w:val="StyleUnderline"/>
          <w:rFonts w:asciiTheme="majorHAnsi" w:hAnsiTheme="majorHAnsi" w:cstheme="majorHAnsi"/>
          <w:highlight w:val="green"/>
        </w:rPr>
        <w:t xml:space="preserve">as </w:t>
      </w:r>
      <w:r w:rsidRPr="00673D1C">
        <w:rPr>
          <w:rStyle w:val="StyleUnderline"/>
          <w:rFonts w:asciiTheme="majorHAnsi" w:hAnsiTheme="majorHAnsi" w:cstheme="majorHAnsi"/>
        </w:rPr>
        <w:t xml:space="preserve">per capita </w:t>
      </w:r>
      <w:r w:rsidRPr="00673D1C">
        <w:rPr>
          <w:rStyle w:val="StyleUnderline"/>
          <w:rFonts w:asciiTheme="majorHAnsi" w:hAnsiTheme="majorHAnsi" w:cstheme="majorHAnsi"/>
          <w:highlight w:val="green"/>
        </w:rPr>
        <w:t xml:space="preserve">incomes rise </w:t>
      </w:r>
      <w:r w:rsidRPr="00673D1C">
        <w:rPr>
          <w:rStyle w:val="StyleUnderline"/>
          <w:rFonts w:asciiTheme="majorHAnsi" w:hAnsiTheme="majorHAnsi" w:cstheme="majorHAnsi"/>
        </w:rPr>
        <w:t xml:space="preserve">from low levels, </w:t>
      </w:r>
      <w:r w:rsidRPr="00673D1C">
        <w:rPr>
          <w:rStyle w:val="StyleUnderline"/>
          <w:rFonts w:asciiTheme="majorHAnsi" w:hAnsiTheme="majorHAnsi" w:cstheme="majorHAnsi"/>
          <w:highlight w:val="green"/>
        </w:rPr>
        <w:t>pollution increases, but beyond</w:t>
      </w:r>
      <w:r w:rsidRPr="00673D1C">
        <w:rPr>
          <w:rStyle w:val="StyleUnderline"/>
          <w:rFonts w:asciiTheme="majorHAnsi" w:hAnsiTheme="majorHAnsi" w:cstheme="majorHAnsi"/>
        </w:rPr>
        <w:t xml:space="preserve"> a certain point</w:t>
      </w:r>
      <w:r w:rsidRPr="00673D1C">
        <w:rPr>
          <w:rFonts w:asciiTheme="majorHAnsi" w:hAnsiTheme="majorHAnsi" w:cstheme="majorHAnsi"/>
        </w:rPr>
        <w:t xml:space="preserve"> (about </w:t>
      </w:r>
      <w:r w:rsidRPr="00673D1C">
        <w:rPr>
          <w:rStyle w:val="StyleUnderline"/>
          <w:rFonts w:asciiTheme="majorHAnsi" w:hAnsiTheme="majorHAnsi" w:cstheme="majorHAnsi"/>
          <w:highlight w:val="green"/>
        </w:rPr>
        <w:t>$5,000</w:t>
      </w:r>
      <w:r w:rsidRPr="00673D1C">
        <w:rPr>
          <w:rStyle w:val="StyleUnderline"/>
          <w:rFonts w:asciiTheme="majorHAnsi" w:hAnsiTheme="majorHAnsi" w:cstheme="majorHAnsi"/>
        </w:rPr>
        <w:t xml:space="preserve">), further </w:t>
      </w:r>
      <w:r w:rsidRPr="00673D1C">
        <w:rPr>
          <w:rStyle w:val="StyleUnderline"/>
          <w:rFonts w:asciiTheme="majorHAnsi" w:hAnsiTheme="majorHAnsi" w:cstheme="majorHAnsi"/>
          <w:highlight w:val="green"/>
        </w:rPr>
        <w:t>increases</w:t>
      </w:r>
      <w:r w:rsidRPr="00673D1C">
        <w:rPr>
          <w:rStyle w:val="StyleUnderline"/>
          <w:rFonts w:asciiTheme="majorHAnsi" w:hAnsiTheme="majorHAnsi" w:cstheme="majorHAnsi"/>
        </w:rPr>
        <w:t xml:space="preserve"> in income tend to </w:t>
      </w:r>
      <w:r w:rsidRPr="00673D1C">
        <w:rPr>
          <w:rStyle w:val="StyleUnderline"/>
          <w:rFonts w:asciiTheme="majorHAnsi" w:hAnsiTheme="majorHAnsi" w:cstheme="majorHAnsi"/>
          <w:highlight w:val="green"/>
        </w:rPr>
        <w:t>diminish pollution</w:t>
      </w:r>
      <w:r w:rsidRPr="00673D1C">
        <w:rPr>
          <w:rFonts w:asciiTheme="majorHAnsi" w:hAnsiTheme="majorHAnsi" w:cstheme="majorHAnsi"/>
        </w:rPr>
        <w:t xml:space="preserve">.70 </w:t>
      </w:r>
      <w:r w:rsidRPr="00673D1C">
        <w:rPr>
          <w:rStyle w:val="StyleUnderline"/>
          <w:rFonts w:asciiTheme="majorHAnsi" w:hAnsiTheme="majorHAnsi" w:cstheme="majorHAnsi"/>
        </w:rPr>
        <w:t>The initial increase</w:t>
      </w:r>
      <w:r w:rsidRPr="00673D1C">
        <w:rPr>
          <w:rFonts w:asciiTheme="majorHAnsi" w:hAnsiTheme="majorHAnsi" w:cstheme="majorHAnsi"/>
        </w:rPr>
        <w:t xml:space="preserve"> in pollution </w:t>
      </w:r>
      <w:r w:rsidRPr="00673D1C">
        <w:rPr>
          <w:rStyle w:val="StyleUnderline"/>
          <w:rFonts w:asciiTheme="majorHAnsi" w:hAnsiTheme="majorHAnsi" w:cstheme="majorHAnsi"/>
        </w:rPr>
        <w:t>is due to industrialization</w:t>
      </w:r>
      <w:r w:rsidRPr="00673D1C">
        <w:rPr>
          <w:rFonts w:asciiTheme="majorHAnsi" w:hAnsiTheme="majorHAnsi" w:cstheme="majorHAnsi"/>
        </w:rPr>
        <w:t xml:space="preserve">, while </w:t>
      </w:r>
      <w:r w:rsidRPr="00673D1C">
        <w:rPr>
          <w:rStyle w:val="StyleUnderline"/>
          <w:rFonts w:asciiTheme="majorHAnsi" w:hAnsiTheme="majorHAnsi" w:cstheme="majorHAnsi"/>
          <w:highlight w:val="green"/>
        </w:rPr>
        <w:t xml:space="preserve">the decrease is due to </w:t>
      </w:r>
      <w:r w:rsidRPr="00673D1C">
        <w:rPr>
          <w:rStyle w:val="Emphasis"/>
          <w:rFonts w:asciiTheme="majorHAnsi" w:hAnsiTheme="majorHAnsi" w:cstheme="majorHAnsi"/>
          <w:highlight w:val="green"/>
        </w:rPr>
        <w:t xml:space="preserve">cleaner </w:t>
      </w:r>
      <w:r w:rsidRPr="00673D1C">
        <w:rPr>
          <w:rStyle w:val="Emphasis"/>
          <w:rFonts w:asciiTheme="majorHAnsi" w:hAnsiTheme="majorHAnsi" w:cstheme="majorHAnsi"/>
        </w:rPr>
        <w:t xml:space="preserve">production </w:t>
      </w:r>
      <w:r w:rsidRPr="00673D1C">
        <w:rPr>
          <w:rStyle w:val="Emphasis"/>
          <w:rFonts w:asciiTheme="majorHAnsi" w:hAnsiTheme="majorHAnsi" w:cstheme="majorHAnsi"/>
          <w:highlight w:val="green"/>
        </w:rPr>
        <w:t>tech</w:t>
      </w:r>
      <w:r w:rsidRPr="00673D1C">
        <w:rPr>
          <w:rStyle w:val="Emphasis"/>
          <w:rFonts w:asciiTheme="majorHAnsi" w:hAnsiTheme="majorHAnsi" w:cstheme="majorHAnsi"/>
        </w:rPr>
        <w:t>nologies</w:t>
      </w:r>
      <w:r w:rsidRPr="00673D1C">
        <w:rPr>
          <w:rFonts w:asciiTheme="majorHAnsi" w:hAnsiTheme="majorHAnsi" w:cstheme="majorHAnsi"/>
          <w:highlight w:val="green"/>
        </w:rPr>
        <w:t xml:space="preserve"> </w:t>
      </w:r>
      <w:r w:rsidRPr="00673D1C">
        <w:rPr>
          <w:rStyle w:val="StyleUnderline"/>
          <w:rFonts w:asciiTheme="majorHAnsi" w:hAnsiTheme="majorHAnsi" w:cstheme="majorHAnsi"/>
          <w:highlight w:val="green"/>
        </w:rPr>
        <w:t xml:space="preserve">and </w:t>
      </w:r>
      <w:r w:rsidRPr="00673D1C">
        <w:rPr>
          <w:rStyle w:val="StyleUnderline"/>
          <w:rFonts w:asciiTheme="majorHAnsi" w:hAnsiTheme="majorHAnsi" w:cstheme="majorHAnsi"/>
        </w:rPr>
        <w:t xml:space="preserve">more effective </w:t>
      </w:r>
      <w:r w:rsidRPr="00673D1C">
        <w:rPr>
          <w:rStyle w:val="Emphasis"/>
          <w:rFonts w:asciiTheme="majorHAnsi" w:hAnsiTheme="majorHAnsi" w:cstheme="majorHAnsi"/>
        </w:rPr>
        <w:t xml:space="preserve">environmental </w:t>
      </w:r>
      <w:r w:rsidRPr="00673D1C">
        <w:rPr>
          <w:rStyle w:val="Emphasis"/>
          <w:rFonts w:asciiTheme="majorHAnsi" w:hAnsiTheme="majorHAnsi" w:cstheme="majorHAnsi"/>
          <w:highlight w:val="green"/>
        </w:rPr>
        <w:t>regulation</w:t>
      </w:r>
      <w:r w:rsidRPr="00673D1C">
        <w:rPr>
          <w:rStyle w:val="StyleUnderline"/>
          <w:rFonts w:asciiTheme="majorHAnsi" w:hAnsiTheme="majorHAnsi" w:cstheme="majorHAnsi"/>
          <w:highlight w:val="green"/>
        </w:rPr>
        <w:t xml:space="preserve"> </w:t>
      </w:r>
      <w:r w:rsidRPr="00673D1C">
        <w:rPr>
          <w:rStyle w:val="StyleUnderline"/>
          <w:rFonts w:asciiTheme="majorHAnsi" w:hAnsiTheme="majorHAnsi" w:cstheme="majorHAnsi"/>
        </w:rPr>
        <w:t>that come with higher incomes</w:t>
      </w:r>
      <w:r w:rsidRPr="00673D1C">
        <w:rPr>
          <w:rFonts w:asciiTheme="majorHAnsi" w:hAnsiTheme="majorHAnsi" w:cstheme="majorHAnsi"/>
        </w:rPr>
        <w:t xml:space="preserve">. Both </w:t>
      </w:r>
      <w:r w:rsidRPr="00673D1C">
        <w:rPr>
          <w:rStyle w:val="StyleUnderline"/>
          <w:rFonts w:asciiTheme="majorHAnsi" w:hAnsiTheme="majorHAnsi" w:cstheme="majorHAnsi"/>
          <w:highlight w:val="green"/>
        </w:rPr>
        <w:t>Delhi and New York City have traffic jams</w:t>
      </w:r>
      <w:r w:rsidRPr="00673D1C">
        <w:rPr>
          <w:rFonts w:asciiTheme="majorHAnsi" w:hAnsiTheme="majorHAnsi" w:cstheme="majorHAnsi"/>
          <w:highlight w:val="green"/>
        </w:rPr>
        <w:t xml:space="preserve">, </w:t>
      </w:r>
      <w:r w:rsidRPr="00673D1C">
        <w:rPr>
          <w:rFonts w:asciiTheme="majorHAnsi" w:hAnsiTheme="majorHAnsi" w:cstheme="majorHAnsi"/>
        </w:rPr>
        <w:t>for example,</w:t>
      </w:r>
      <w:r w:rsidRPr="00673D1C">
        <w:rPr>
          <w:rFonts w:asciiTheme="majorHAnsi" w:hAnsiTheme="majorHAnsi" w:cstheme="majorHAnsi"/>
          <w:highlight w:val="green"/>
        </w:rPr>
        <w:t xml:space="preserve"> </w:t>
      </w:r>
      <w:r w:rsidRPr="00673D1C">
        <w:rPr>
          <w:rStyle w:val="StyleUnderline"/>
          <w:rFonts w:asciiTheme="majorHAnsi" w:hAnsiTheme="majorHAnsi" w:cstheme="majorHAnsi"/>
          <w:highlight w:val="green"/>
        </w:rPr>
        <w:t xml:space="preserve">but </w:t>
      </w:r>
      <w:r w:rsidRPr="00673D1C">
        <w:rPr>
          <w:rStyle w:val="StyleUnderline"/>
          <w:rFonts w:asciiTheme="majorHAnsi" w:hAnsiTheme="majorHAnsi" w:cstheme="majorHAnsi"/>
        </w:rPr>
        <w:t xml:space="preserve">the </w:t>
      </w:r>
      <w:r w:rsidRPr="00673D1C">
        <w:rPr>
          <w:rStyle w:val="StyleUnderline"/>
          <w:rFonts w:asciiTheme="majorHAnsi" w:hAnsiTheme="majorHAnsi" w:cstheme="majorHAnsi"/>
          <w:highlight w:val="green"/>
        </w:rPr>
        <w:t>local</w:t>
      </w:r>
      <w:r w:rsidRPr="00673D1C">
        <w:rPr>
          <w:rStyle w:val="StyleUnderline"/>
          <w:rFonts w:asciiTheme="majorHAnsi" w:hAnsiTheme="majorHAnsi" w:cstheme="majorHAnsi"/>
        </w:rPr>
        <w:t xml:space="preserve">ly made </w:t>
      </w:r>
      <w:r w:rsidRPr="00673D1C">
        <w:rPr>
          <w:rStyle w:val="StyleUnderline"/>
          <w:rFonts w:asciiTheme="majorHAnsi" w:hAnsiTheme="majorHAnsi" w:cstheme="majorHAnsi"/>
          <w:highlight w:val="green"/>
        </w:rPr>
        <w:t>cars</w:t>
      </w:r>
      <w:r w:rsidRPr="00673D1C">
        <w:rPr>
          <w:rFonts w:asciiTheme="majorHAnsi" w:hAnsiTheme="majorHAnsi" w:cstheme="majorHAnsi"/>
        </w:rPr>
        <w:t xml:space="preserve"> and scooters </w:t>
      </w:r>
      <w:r w:rsidRPr="00673D1C">
        <w:rPr>
          <w:rStyle w:val="StyleUnderline"/>
          <w:rFonts w:asciiTheme="majorHAnsi" w:hAnsiTheme="majorHAnsi" w:cstheme="majorHAnsi"/>
          <w:highlight w:val="green"/>
        </w:rPr>
        <w:t>in developing countries</w:t>
      </w:r>
      <w:r w:rsidRPr="00673D1C">
        <w:rPr>
          <w:rStyle w:val="StyleUnderline"/>
          <w:rFonts w:asciiTheme="majorHAnsi" w:hAnsiTheme="majorHAnsi" w:cstheme="majorHAnsi"/>
        </w:rPr>
        <w:t xml:space="preserve"> tend to </w:t>
      </w:r>
      <w:r w:rsidRPr="00673D1C">
        <w:rPr>
          <w:rStyle w:val="StyleUnderline"/>
          <w:rFonts w:asciiTheme="majorHAnsi" w:hAnsiTheme="majorHAnsi" w:cstheme="majorHAnsi"/>
          <w:highlight w:val="green"/>
        </w:rPr>
        <w:t>belch out worse fumes</w:t>
      </w:r>
      <w:r w:rsidRPr="00673D1C">
        <w:rPr>
          <w:rFonts w:asciiTheme="majorHAnsi" w:hAnsiTheme="majorHAnsi" w:cstheme="majorHAnsi"/>
        </w:rPr>
        <w:t xml:space="preserve"> than those with cleaner exhaust systems in the United States. Beyond the threshold, higher incomes do not mean more pollution and lower incomes do not mean less pollution. To the extent that </w:t>
      </w:r>
      <w:r w:rsidRPr="00673D1C">
        <w:rPr>
          <w:rStyle w:val="StyleUnderline"/>
          <w:rFonts w:asciiTheme="majorHAnsi" w:hAnsiTheme="majorHAnsi" w:cstheme="majorHAnsi"/>
          <w:highlight w:val="green"/>
        </w:rPr>
        <w:t>trade increases a country’s income beyond the turning point in the inverted U</w:t>
      </w:r>
      <w:r w:rsidRPr="00673D1C">
        <w:rPr>
          <w:rStyle w:val="StyleUnderline"/>
          <w:rFonts w:asciiTheme="majorHAnsi" w:hAnsiTheme="majorHAnsi" w:cstheme="majorHAnsi"/>
        </w:rPr>
        <w:t xml:space="preserve"> relationship, it</w:t>
      </w:r>
      <w:r w:rsidRPr="00673D1C">
        <w:rPr>
          <w:rFonts w:asciiTheme="majorHAnsi" w:hAnsiTheme="majorHAnsi" w:cstheme="majorHAnsi"/>
        </w:rPr>
        <w:t xml:space="preserve"> helps indirectly to improve the environment. More directly, </w:t>
      </w:r>
      <w:r w:rsidRPr="00673D1C">
        <w:rPr>
          <w:rStyle w:val="Emphasis"/>
          <w:rFonts w:asciiTheme="majorHAnsi" w:hAnsiTheme="majorHAnsi" w:cstheme="majorHAnsi"/>
        </w:rPr>
        <w:t>new technology</w:t>
      </w:r>
      <w:r w:rsidRPr="00673D1C">
        <w:rPr>
          <w:rFonts w:asciiTheme="majorHAnsi" w:hAnsiTheme="majorHAnsi" w:cstheme="majorHAnsi"/>
        </w:rPr>
        <w:t xml:space="preserve"> </w:t>
      </w:r>
      <w:r w:rsidRPr="00673D1C">
        <w:rPr>
          <w:rStyle w:val="StyleUnderline"/>
          <w:rFonts w:asciiTheme="majorHAnsi" w:hAnsiTheme="majorHAnsi" w:cstheme="majorHAnsi"/>
        </w:rPr>
        <w:t>is cleaner technology and trade facilitates the diffusion of new technology</w:t>
      </w:r>
      <w:r w:rsidRPr="00673D1C">
        <w:rPr>
          <w:rFonts w:asciiTheme="majorHAnsi" w:hAnsiTheme="majorHAnsi" w:cstheme="majorHAnsi"/>
        </w:rPr>
        <w:t xml:space="preserve">. Furthermore, the “dirty industry migration” </w:t>
      </w:r>
      <w:r w:rsidRPr="00673D1C">
        <w:rPr>
          <w:rStyle w:val="StyleUnderline"/>
          <w:rFonts w:asciiTheme="majorHAnsi" w:hAnsiTheme="majorHAnsi" w:cstheme="majorHAnsi"/>
        </w:rPr>
        <w:t xml:space="preserve">hypothesis, </w:t>
      </w:r>
      <w:r w:rsidRPr="00673D1C">
        <w:rPr>
          <w:rStyle w:val="StyleUnderline"/>
          <w:rFonts w:asciiTheme="majorHAnsi" w:hAnsiTheme="majorHAnsi" w:cstheme="majorHAnsi"/>
          <w:highlight w:val="green"/>
        </w:rPr>
        <w:t>that</w:t>
      </w:r>
      <w:r w:rsidRPr="00673D1C">
        <w:rPr>
          <w:rStyle w:val="StyleUnderline"/>
          <w:rFonts w:asciiTheme="majorHAnsi" w:hAnsiTheme="majorHAnsi" w:cstheme="majorHAnsi"/>
        </w:rPr>
        <w:t xml:space="preserve"> polluting </w:t>
      </w:r>
      <w:r w:rsidRPr="00673D1C">
        <w:rPr>
          <w:rStyle w:val="StyleUnderline"/>
          <w:rFonts w:asciiTheme="majorHAnsi" w:hAnsiTheme="majorHAnsi" w:cstheme="majorHAnsi"/>
          <w:highlight w:val="green"/>
        </w:rPr>
        <w:t>industries will move</w:t>
      </w:r>
      <w:r w:rsidRPr="00673D1C">
        <w:rPr>
          <w:rStyle w:val="StyleUnderline"/>
          <w:rFonts w:asciiTheme="majorHAnsi" w:hAnsiTheme="majorHAnsi" w:cstheme="majorHAnsi"/>
        </w:rPr>
        <w:t xml:space="preserve"> </w:t>
      </w:r>
      <w:r w:rsidRPr="00673D1C">
        <w:rPr>
          <w:rStyle w:val="StyleUnderline"/>
          <w:rFonts w:asciiTheme="majorHAnsi" w:hAnsiTheme="majorHAnsi" w:cstheme="majorHAnsi"/>
          <w:highlight w:val="green"/>
        </w:rPr>
        <w:t>to</w:t>
      </w:r>
      <w:r w:rsidRPr="00673D1C">
        <w:rPr>
          <w:rStyle w:val="StyleUnderline"/>
          <w:rFonts w:asciiTheme="majorHAnsi" w:hAnsiTheme="majorHAnsi" w:cstheme="majorHAnsi"/>
        </w:rPr>
        <w:t xml:space="preserve"> developing countries </w:t>
      </w:r>
      <w:r w:rsidRPr="00673D1C">
        <w:rPr>
          <w:rStyle w:val="StyleUnderline"/>
          <w:rFonts w:asciiTheme="majorHAnsi" w:hAnsiTheme="majorHAnsi" w:cstheme="majorHAnsi"/>
          <w:highlight w:val="green"/>
        </w:rPr>
        <w:t xml:space="preserve">where environmental regulations are lax, has received </w:t>
      </w:r>
      <w:r w:rsidRPr="00673D1C">
        <w:rPr>
          <w:rStyle w:val="Emphasis"/>
          <w:rFonts w:asciiTheme="majorHAnsi" w:hAnsiTheme="majorHAnsi" w:cstheme="majorHAnsi"/>
          <w:highlight w:val="green"/>
        </w:rPr>
        <w:t>little empirical suppor</w:t>
      </w:r>
      <w:r w:rsidRPr="00673D1C">
        <w:rPr>
          <w:rStyle w:val="StyleUnderline"/>
          <w:rFonts w:asciiTheme="majorHAnsi" w:hAnsiTheme="majorHAnsi" w:cstheme="majorHAnsi"/>
          <w:highlight w:val="green"/>
        </w:rPr>
        <w:t>t</w:t>
      </w:r>
      <w:r w:rsidRPr="00673D1C">
        <w:rPr>
          <w:rFonts w:asciiTheme="majorHAnsi" w:hAnsiTheme="majorHAnsi" w:cstheme="majorHAnsi"/>
          <w:highlight w:val="green"/>
        </w:rPr>
        <w:t xml:space="preserve">. </w:t>
      </w:r>
      <w:r w:rsidRPr="00673D1C">
        <w:rPr>
          <w:rStyle w:val="Emphasis"/>
          <w:rFonts w:asciiTheme="majorHAnsi" w:hAnsiTheme="majorHAnsi" w:cstheme="majorHAnsi"/>
          <w:highlight w:val="green"/>
        </w:rPr>
        <w:t>There is no “race to the bottom”</w:t>
      </w:r>
      <w:r w:rsidRPr="00673D1C">
        <w:rPr>
          <w:rStyle w:val="Emphasis"/>
          <w:rFonts w:asciiTheme="majorHAnsi" w:hAnsiTheme="majorHAnsi" w:cstheme="majorHAnsi"/>
        </w:rPr>
        <w:t xml:space="preserve"> </w:t>
      </w:r>
      <w:r w:rsidRPr="00673D1C">
        <w:rPr>
          <w:rFonts w:asciiTheme="majorHAnsi" w:hAnsiTheme="majorHAnsi" w:cstheme="majorHAnsi"/>
        </w:rPr>
        <w:t xml:space="preserve">in environmental standards </w:t>
      </w:r>
      <w:r w:rsidRPr="00673D1C">
        <w:rPr>
          <w:rStyle w:val="StyleUnderline"/>
          <w:rFonts w:asciiTheme="majorHAnsi" w:hAnsiTheme="majorHAnsi" w:cstheme="majorHAnsi"/>
          <w:highlight w:val="green"/>
        </w:rPr>
        <w:t>because the costs of abating pollution are not a</w:t>
      </w:r>
      <w:r w:rsidRPr="00673D1C">
        <w:rPr>
          <w:rStyle w:val="StyleUnderline"/>
          <w:rFonts w:asciiTheme="majorHAnsi" w:hAnsiTheme="majorHAnsi" w:cstheme="majorHAnsi"/>
        </w:rPr>
        <w:t xml:space="preserve"> </w:t>
      </w:r>
      <w:r w:rsidRPr="00673D1C">
        <w:rPr>
          <w:rStyle w:val="StyleUnderline"/>
          <w:rFonts w:asciiTheme="majorHAnsi" w:hAnsiTheme="majorHAnsi" w:cstheme="majorHAnsi"/>
          <w:highlight w:val="green"/>
        </w:rPr>
        <w:t>significant determinant of</w:t>
      </w:r>
      <w:r w:rsidRPr="00673D1C">
        <w:rPr>
          <w:rStyle w:val="StyleUnderline"/>
          <w:rFonts w:asciiTheme="majorHAnsi" w:hAnsiTheme="majorHAnsi" w:cstheme="majorHAnsi"/>
        </w:rPr>
        <w:t xml:space="preserve"> industries’ </w:t>
      </w:r>
      <w:r w:rsidRPr="00673D1C">
        <w:rPr>
          <w:rStyle w:val="StyleUnderline"/>
          <w:rFonts w:asciiTheme="majorHAnsi" w:hAnsiTheme="majorHAnsi" w:cstheme="majorHAnsi"/>
          <w:highlight w:val="green"/>
        </w:rPr>
        <w:t>location</w:t>
      </w:r>
      <w:r w:rsidRPr="00673D1C">
        <w:rPr>
          <w:rStyle w:val="StyleUnderline"/>
          <w:rFonts w:asciiTheme="majorHAnsi" w:hAnsiTheme="majorHAnsi" w:cstheme="majorHAnsi"/>
        </w:rPr>
        <w:t>, and consequently not a significant determinant of trade flows</w:t>
      </w:r>
      <w:r w:rsidRPr="00673D1C">
        <w:rPr>
          <w:rFonts w:asciiTheme="majorHAnsi" w:hAnsiTheme="majorHAnsi" w:cstheme="majorHAnsi"/>
        </w:rPr>
        <w:t>.71</w:t>
      </w:r>
    </w:p>
    <w:p w14:paraId="2EF47D2C" w14:textId="77777777" w:rsidR="009957EB" w:rsidRPr="00673D1C" w:rsidRDefault="009957EB" w:rsidP="009957EB">
      <w:pPr>
        <w:rPr>
          <w:rStyle w:val="StyleUnderline"/>
          <w:rFonts w:asciiTheme="majorHAnsi" w:hAnsiTheme="majorHAnsi" w:cstheme="majorHAnsi"/>
        </w:rPr>
      </w:pPr>
      <w:r w:rsidRPr="00673D1C">
        <w:rPr>
          <w:rFonts w:asciiTheme="majorHAnsi" w:hAnsiTheme="majorHAnsi" w:cstheme="majorHAnsi"/>
        </w:rPr>
        <w:t xml:space="preserve">One important study examined three channels by which trade can affect sulfur dioxide (SO2) emissions: </w:t>
      </w:r>
      <w:r w:rsidRPr="00673D1C">
        <w:rPr>
          <w:rStyle w:val="StyleUnderline"/>
          <w:rFonts w:asciiTheme="majorHAnsi" w:hAnsiTheme="majorHAnsi" w:cstheme="majorHAnsi"/>
        </w:rPr>
        <w:t xml:space="preserve">the scale effect (increases in economic activity increase SO2 emissions), the technique effect (increases in income lead to cleaner production methods and reduce emissions), and the composition effect (trade alters the composition of activity and hence the </w:t>
      </w:r>
      <w:r w:rsidRPr="00673D1C">
        <w:rPr>
          <w:rStyle w:val="StyleUnderline"/>
          <w:rFonts w:asciiTheme="majorHAnsi" w:hAnsiTheme="majorHAnsi" w:cstheme="majorHAnsi"/>
        </w:rPr>
        <w:lastRenderedPageBreak/>
        <w:t>average pollution intensity of national output</w:t>
      </w:r>
      <w:r w:rsidRPr="00673D1C">
        <w:rPr>
          <w:rFonts w:asciiTheme="majorHAnsi" w:hAnsiTheme="majorHAnsi" w:cstheme="majorHAnsi"/>
        </w:rPr>
        <w:t>). The authors were surprised to conclude that fre</w:t>
      </w:r>
      <w:r w:rsidRPr="00673D1C">
        <w:rPr>
          <w:rStyle w:val="StyleUnderline"/>
          <w:rFonts w:asciiTheme="majorHAnsi" w:hAnsiTheme="majorHAnsi" w:cstheme="majorHAnsi"/>
        </w:rPr>
        <w:t xml:space="preserve">e </w:t>
      </w:r>
      <w:r w:rsidRPr="00673D1C">
        <w:rPr>
          <w:rStyle w:val="StyleUnderline"/>
          <w:rFonts w:asciiTheme="majorHAnsi" w:hAnsiTheme="majorHAnsi" w:cstheme="majorHAnsi"/>
          <w:highlight w:val="green"/>
        </w:rPr>
        <w:t xml:space="preserve">trade is good for the environment because, as an empirical matter, the </w:t>
      </w:r>
      <w:r w:rsidRPr="00673D1C">
        <w:rPr>
          <w:rStyle w:val="Emphasis"/>
          <w:rFonts w:asciiTheme="majorHAnsi" w:hAnsiTheme="majorHAnsi" w:cstheme="majorHAnsi"/>
          <w:highlight w:val="green"/>
        </w:rPr>
        <w:t>technique effect outweighs</w:t>
      </w:r>
      <w:r w:rsidRPr="00673D1C">
        <w:rPr>
          <w:rStyle w:val="StyleUnderline"/>
          <w:rFonts w:asciiTheme="majorHAnsi" w:hAnsiTheme="majorHAnsi" w:cstheme="majorHAnsi"/>
          <w:highlight w:val="green"/>
        </w:rPr>
        <w:t xml:space="preserve"> the scale and composition effects</w:t>
      </w:r>
      <w:r w:rsidRPr="00673D1C">
        <w:rPr>
          <w:rFonts w:asciiTheme="majorHAnsi" w:hAnsiTheme="majorHAnsi" w:cstheme="majorHAnsi"/>
        </w:rPr>
        <w:t xml:space="preserve">.72 The effect of income growth on pollution depends largely on the underlying source of growth: </w:t>
      </w:r>
      <w:r w:rsidRPr="00673D1C">
        <w:rPr>
          <w:rStyle w:val="StyleUnderline"/>
          <w:rFonts w:asciiTheme="majorHAnsi" w:hAnsiTheme="majorHAnsi" w:cstheme="majorHAnsi"/>
          <w:highlight w:val="green"/>
        </w:rPr>
        <w:t>growth achieved through capital accumulation tends to raise pollutants, while growth achieved by trade</w:t>
      </w:r>
      <w:r w:rsidRPr="00673D1C">
        <w:rPr>
          <w:rStyle w:val="StyleUnderline"/>
          <w:rFonts w:asciiTheme="majorHAnsi" w:hAnsiTheme="majorHAnsi" w:cstheme="majorHAnsi"/>
        </w:rPr>
        <w:t xml:space="preserve"> and technological change </w:t>
      </w:r>
      <w:r w:rsidRPr="00673D1C">
        <w:rPr>
          <w:rStyle w:val="StyleUnderline"/>
          <w:rFonts w:asciiTheme="majorHAnsi" w:hAnsiTheme="majorHAnsi" w:cstheme="majorHAnsi"/>
          <w:highlight w:val="green"/>
        </w:rPr>
        <w:t>appears to reduce pollutants</w:t>
      </w:r>
      <w:r w:rsidRPr="00673D1C">
        <w:rPr>
          <w:rFonts w:asciiTheme="majorHAnsi" w:hAnsiTheme="majorHAnsi" w:cstheme="majorHAnsi"/>
        </w:rPr>
        <w:t xml:space="preserve">. </w:t>
      </w:r>
      <w:r w:rsidRPr="00673D1C">
        <w:rPr>
          <w:rStyle w:val="StyleUnderline"/>
          <w:rFonts w:asciiTheme="majorHAnsi" w:hAnsiTheme="majorHAnsi" w:cstheme="majorHAnsi"/>
        </w:rPr>
        <w:t>This could also account for the inverted- U- shaped relationship</w:t>
      </w:r>
      <w:r w:rsidRPr="00673D1C">
        <w:rPr>
          <w:rFonts w:asciiTheme="majorHAnsi" w:hAnsiTheme="majorHAnsi" w:cstheme="majorHAnsi"/>
        </w:rPr>
        <w:t xml:space="preserve"> of pollution to income—</w:t>
      </w:r>
      <w:r w:rsidRPr="00673D1C">
        <w:rPr>
          <w:rStyle w:val="StyleUnderline"/>
          <w:rFonts w:asciiTheme="majorHAnsi" w:hAnsiTheme="majorHAnsi" w:cstheme="majorHAnsi"/>
        </w:rPr>
        <w:t>developing countries initially tend to achieve growth through (dirtier) capital accumulation, whereas growth in developed countries is based on human capital accumulation and technology (cleaner methods).</w:t>
      </w:r>
      <w:r w:rsidRPr="00673D1C">
        <w:rPr>
          <w:rFonts w:asciiTheme="majorHAnsi" w:hAnsiTheme="majorHAnsi" w:cstheme="majorHAnsi"/>
        </w:rPr>
        <w:t xml:space="preserve"> Another study focused on the issue of causality in estimating the effect of trade on the environment for a given level of income.73 This study looked at the links between trade and seven measures of environmental quality and found that </w:t>
      </w:r>
      <w:r w:rsidRPr="00673D1C">
        <w:rPr>
          <w:rStyle w:val="StyleUnderline"/>
          <w:rFonts w:asciiTheme="majorHAnsi" w:hAnsiTheme="majorHAnsi" w:cstheme="majorHAnsi"/>
        </w:rPr>
        <w:t>trade had a strongly beneficial impact in reducing SO2 emissions</w:t>
      </w:r>
      <w:r w:rsidRPr="00673D1C">
        <w:rPr>
          <w:rFonts w:asciiTheme="majorHAnsi" w:hAnsiTheme="majorHAnsi" w:cstheme="majorHAnsi"/>
        </w:rPr>
        <w:t>, and a less significant but still positive impact in</w:t>
      </w:r>
      <w:r w:rsidRPr="00673D1C">
        <w:rPr>
          <w:rStyle w:val="StyleUnderline"/>
          <w:rFonts w:asciiTheme="majorHAnsi" w:hAnsiTheme="majorHAnsi" w:cstheme="majorHAnsi"/>
        </w:rPr>
        <w:t xml:space="preserve"> reducing NO2 emissions and total suspended particulate matter. </w:t>
      </w:r>
      <w:r w:rsidRPr="00673D1C">
        <w:rPr>
          <w:rStyle w:val="StyleUnderline"/>
          <w:rFonts w:asciiTheme="majorHAnsi" w:hAnsiTheme="majorHAnsi" w:cstheme="majorHAnsi"/>
          <w:highlight w:val="green"/>
        </w:rPr>
        <w:t>Trade</w:t>
      </w:r>
      <w:r w:rsidRPr="00673D1C">
        <w:rPr>
          <w:rStyle w:val="StyleUnderline"/>
          <w:rFonts w:asciiTheme="majorHAnsi" w:hAnsiTheme="majorHAnsi" w:cstheme="majorHAnsi"/>
        </w:rPr>
        <w:t xml:space="preserve"> also </w:t>
      </w:r>
      <w:r w:rsidRPr="00673D1C">
        <w:rPr>
          <w:rStyle w:val="Emphasis"/>
          <w:rFonts w:asciiTheme="majorHAnsi" w:hAnsiTheme="majorHAnsi" w:cstheme="majorHAnsi"/>
          <w:highlight w:val="green"/>
        </w:rPr>
        <w:t>reduced energy depletio</w:t>
      </w:r>
      <w:r w:rsidRPr="00673D1C">
        <w:rPr>
          <w:rStyle w:val="Emphasis"/>
          <w:rFonts w:asciiTheme="majorHAnsi" w:hAnsiTheme="majorHAnsi" w:cstheme="majorHAnsi"/>
        </w:rPr>
        <w:t>n</w:t>
      </w:r>
      <w:r w:rsidRPr="00673D1C">
        <w:rPr>
          <w:rStyle w:val="StyleUnderline"/>
          <w:rFonts w:asciiTheme="majorHAnsi" w:hAnsiTheme="majorHAnsi" w:cstheme="majorHAnsi"/>
        </w:rPr>
        <w:t xml:space="preserve"> and </w:t>
      </w:r>
      <w:r w:rsidRPr="00673D1C">
        <w:rPr>
          <w:rStyle w:val="Emphasis"/>
          <w:rFonts w:asciiTheme="majorHAnsi" w:hAnsiTheme="majorHAnsi" w:cstheme="majorHAnsi"/>
          <w:highlight w:val="green"/>
        </w:rPr>
        <w:t>increased access to clean water</w:t>
      </w:r>
      <w:r w:rsidRPr="00673D1C">
        <w:rPr>
          <w:rStyle w:val="StyleUnderline"/>
          <w:rFonts w:asciiTheme="majorHAnsi" w:hAnsiTheme="majorHAnsi" w:cstheme="majorHAnsi"/>
          <w:highlight w:val="green"/>
        </w:rPr>
        <w:t xml:space="preserve">, while having </w:t>
      </w:r>
      <w:r w:rsidRPr="00673D1C">
        <w:rPr>
          <w:rStyle w:val="Emphasis"/>
          <w:rFonts w:asciiTheme="majorHAnsi" w:hAnsiTheme="majorHAnsi" w:cstheme="majorHAnsi"/>
          <w:highlight w:val="green"/>
        </w:rPr>
        <w:t>no impact on deforestation</w:t>
      </w:r>
      <w:r w:rsidRPr="00673D1C">
        <w:rPr>
          <w:rStyle w:val="StyleUnderline"/>
          <w:rFonts w:asciiTheme="majorHAnsi" w:hAnsiTheme="majorHAnsi" w:cstheme="majorHAnsi"/>
        </w:rPr>
        <w:t>.</w:t>
      </w:r>
      <w:r w:rsidRPr="00673D1C">
        <w:rPr>
          <w:rFonts w:asciiTheme="majorHAnsi" w:hAnsiTheme="majorHAnsi" w:cstheme="majorHAnsi"/>
        </w:rPr>
        <w:t xml:space="preserve"> The one exception was CO2 emissions, where increased openness was related to greater emissions, perhaps because of the free- rider problem afflicting countries that seek to limit greenhouse gas emissions. But </w:t>
      </w:r>
      <w:r w:rsidRPr="00673D1C">
        <w:rPr>
          <w:rStyle w:val="StyleUnderline"/>
          <w:rFonts w:asciiTheme="majorHAnsi" w:hAnsiTheme="majorHAnsi" w:cstheme="majorHAnsi"/>
        </w:rPr>
        <w:t xml:space="preserve">the study found </w:t>
      </w:r>
      <w:r w:rsidRPr="00673D1C">
        <w:rPr>
          <w:rStyle w:val="Emphasis"/>
          <w:rFonts w:asciiTheme="majorHAnsi" w:hAnsiTheme="majorHAnsi" w:cstheme="majorHAnsi"/>
        </w:rPr>
        <w:t xml:space="preserve">no evidence for a “race to the bottom” </w:t>
      </w:r>
      <w:r w:rsidRPr="00673D1C">
        <w:rPr>
          <w:rFonts w:asciiTheme="majorHAnsi" w:hAnsiTheme="majorHAnsi" w:cstheme="majorHAnsi"/>
        </w:rPr>
        <w:t xml:space="preserve">in environmental standards </w:t>
      </w:r>
      <w:r w:rsidRPr="00673D1C">
        <w:rPr>
          <w:rStyle w:val="StyleUnderline"/>
          <w:rFonts w:asciiTheme="majorHAnsi" w:hAnsiTheme="majorHAnsi" w:cstheme="majorHAnsi"/>
        </w:rPr>
        <w:t xml:space="preserve">or the </w:t>
      </w:r>
      <w:r w:rsidRPr="00673D1C">
        <w:rPr>
          <w:rStyle w:val="Emphasis"/>
          <w:rFonts w:asciiTheme="majorHAnsi" w:hAnsiTheme="majorHAnsi" w:cstheme="majorHAnsi"/>
        </w:rPr>
        <w:t>“pollution haven” hypothesis</w:t>
      </w:r>
      <w:r w:rsidRPr="00673D1C">
        <w:rPr>
          <w:rStyle w:val="StyleUnderline"/>
          <w:rFonts w:asciiTheme="majorHAnsi" w:hAnsiTheme="majorHAnsi" w:cstheme="majorHAnsi"/>
        </w:rPr>
        <w:t>, in which trade encourages some countries to specialize in dirtier industries.</w:t>
      </w:r>
    </w:p>
    <w:p w14:paraId="7472D307" w14:textId="77777777" w:rsidR="009957EB" w:rsidRPr="00673D1C" w:rsidRDefault="009957EB" w:rsidP="009957EB">
      <w:pPr>
        <w:rPr>
          <w:rFonts w:asciiTheme="majorHAnsi" w:hAnsiTheme="majorHAnsi" w:cstheme="majorHAnsi"/>
        </w:rPr>
      </w:pPr>
      <w:r w:rsidRPr="00673D1C">
        <w:rPr>
          <w:rFonts w:asciiTheme="majorHAnsi" w:hAnsiTheme="majorHAnsi" w:cstheme="majorHAnsi"/>
        </w:rPr>
        <w:t xml:space="preserve">In terms of the </w:t>
      </w:r>
      <w:r w:rsidRPr="00673D1C">
        <w:rPr>
          <w:rStyle w:val="StyleUnderline"/>
          <w:rFonts w:asciiTheme="majorHAnsi" w:hAnsiTheme="majorHAnsi" w:cstheme="majorHAnsi"/>
        </w:rPr>
        <w:t>U</w:t>
      </w:r>
      <w:r w:rsidRPr="00673D1C">
        <w:rPr>
          <w:rFonts w:asciiTheme="majorHAnsi" w:hAnsiTheme="majorHAnsi" w:cstheme="majorHAnsi"/>
        </w:rPr>
        <w:t xml:space="preserve">nited </w:t>
      </w:r>
      <w:r w:rsidRPr="00673D1C">
        <w:rPr>
          <w:rStyle w:val="StyleUnderline"/>
          <w:rFonts w:asciiTheme="majorHAnsi" w:hAnsiTheme="majorHAnsi" w:cstheme="majorHAnsi"/>
        </w:rPr>
        <w:t>S</w:t>
      </w:r>
      <w:r w:rsidRPr="00673D1C">
        <w:rPr>
          <w:rFonts w:asciiTheme="majorHAnsi" w:hAnsiTheme="majorHAnsi" w:cstheme="majorHAnsi"/>
        </w:rPr>
        <w:t>tates, real ma</w:t>
      </w:r>
      <w:r w:rsidRPr="00673D1C">
        <w:rPr>
          <w:rStyle w:val="StyleUnderline"/>
          <w:rFonts w:asciiTheme="majorHAnsi" w:hAnsiTheme="majorHAnsi" w:cstheme="majorHAnsi"/>
        </w:rPr>
        <w:t>nufacturing output has increased by more than 70 percent over the past thirty years, while pollution emissions have fallen significantly</w:t>
      </w:r>
      <w:r w:rsidRPr="00673D1C">
        <w:rPr>
          <w:rFonts w:asciiTheme="majorHAnsi" w:hAnsiTheme="majorHAnsi" w:cstheme="majorHAnsi"/>
        </w:rPr>
        <w:t xml:space="preserve"> (ranging from 30 percent for nitrogen oxides to 66 percent for sulfur dioxides). The United States even reduced its carbon dioxide emissions from energy sources by 12 percent between 2005 and 2012, although those emissions rose 2 percent in 2013</w:t>
      </w:r>
      <w:r w:rsidRPr="00673D1C">
        <w:rPr>
          <w:rStyle w:val="StyleUnderline"/>
          <w:rFonts w:asciiTheme="majorHAnsi" w:hAnsiTheme="majorHAnsi" w:cstheme="majorHAnsi"/>
        </w:rPr>
        <w:t>. Most of this overall decline is due to improved production technology or abatement processes, not importing dirtier products from abroad to avoid domestic regulatio</w:t>
      </w:r>
      <w:r w:rsidRPr="00673D1C">
        <w:rPr>
          <w:rFonts w:asciiTheme="majorHAnsi" w:hAnsiTheme="majorHAnsi" w:cstheme="majorHAnsi"/>
        </w:rPr>
        <w:t xml:space="preserve">n. Indeed, the </w:t>
      </w:r>
      <w:r w:rsidRPr="00673D1C">
        <w:rPr>
          <w:rStyle w:val="StyleUnderline"/>
          <w:rFonts w:asciiTheme="majorHAnsi" w:hAnsiTheme="majorHAnsi" w:cstheme="majorHAnsi"/>
        </w:rPr>
        <w:t>average pollution content of U.S. imports has fallen over time, and the United States does not seem to have been offshoring pollution by importing polluting good</w:t>
      </w:r>
      <w:r w:rsidRPr="00673D1C">
        <w:rPr>
          <w:rFonts w:asciiTheme="majorHAnsi" w:hAnsiTheme="majorHAnsi" w:cstheme="majorHAnsi"/>
        </w:rPr>
        <w:t>s.74</w:t>
      </w:r>
    </w:p>
    <w:p w14:paraId="7899ABA2" w14:textId="77777777" w:rsidR="009957EB" w:rsidRPr="00673D1C" w:rsidRDefault="009957EB" w:rsidP="009957EB">
      <w:pPr>
        <w:pStyle w:val="Heading4"/>
        <w:rPr>
          <w:rFonts w:asciiTheme="majorHAnsi" w:hAnsiTheme="majorHAnsi" w:cstheme="majorHAnsi"/>
          <w:u w:val="single"/>
        </w:rPr>
      </w:pPr>
      <w:r w:rsidRPr="00673D1C">
        <w:rPr>
          <w:rFonts w:asciiTheme="majorHAnsi" w:hAnsiTheme="majorHAnsi" w:cstheme="majorHAnsi"/>
        </w:rPr>
        <w:t>Solves warming – key to tech innovation in the short term</w:t>
      </w:r>
    </w:p>
    <w:p w14:paraId="3A5A557F" w14:textId="77777777" w:rsidR="009957EB" w:rsidRPr="00673D1C" w:rsidRDefault="009957EB" w:rsidP="009957EB">
      <w:pPr>
        <w:rPr>
          <w:rFonts w:asciiTheme="majorHAnsi" w:hAnsiTheme="majorHAnsi" w:cstheme="majorHAnsi"/>
          <w:b/>
          <w:bCs/>
          <w:sz w:val="26"/>
        </w:rPr>
      </w:pPr>
      <w:r w:rsidRPr="00673D1C">
        <w:rPr>
          <w:rStyle w:val="Style13ptBold"/>
          <w:rFonts w:asciiTheme="majorHAnsi" w:hAnsiTheme="majorHAnsi" w:cstheme="majorHAnsi"/>
        </w:rPr>
        <w:t xml:space="preserve">Parenti 13 </w:t>
      </w:r>
      <w:r w:rsidRPr="00673D1C">
        <w:rPr>
          <w:rFonts w:asciiTheme="majorHAnsi" w:hAnsiTheme="majorHAnsi" w:cstheme="majorHAnsi"/>
          <w:sz w:val="16"/>
          <w:szCs w:val="16"/>
        </w:rPr>
        <w:t>(Christian Parenti, Christian Parenti is a Puffin Foundation Writing Fellow, contributing editor at The Nation and a visiting professor at Brooklyn College, CUNY, “A Radical Approach to the Climate Crisis” [http://www.dissentmagazine.org/article/a-radical-approach-to-the-climate-crisis] Summer //</w:t>
      </w:r>
      <w:proofErr w:type="spellStart"/>
      <w:r w:rsidRPr="00673D1C">
        <w:rPr>
          <w:rFonts w:asciiTheme="majorHAnsi" w:hAnsiTheme="majorHAnsi" w:cstheme="majorHAnsi"/>
          <w:sz w:val="16"/>
          <w:szCs w:val="16"/>
        </w:rPr>
        <w:t>mtc</w:t>
      </w:r>
      <w:proofErr w:type="spellEnd"/>
      <w:r w:rsidRPr="00673D1C">
        <w:rPr>
          <w:rFonts w:asciiTheme="majorHAnsi" w:hAnsiTheme="majorHAnsi" w:cstheme="majorHAnsi"/>
          <w:sz w:val="16"/>
          <w:szCs w:val="16"/>
        </w:rPr>
        <w:t>)</w:t>
      </w:r>
    </w:p>
    <w:p w14:paraId="368EB57D" w14:textId="77777777" w:rsidR="009957EB" w:rsidRPr="00673D1C" w:rsidRDefault="009957EB" w:rsidP="009957EB">
      <w:pPr>
        <w:rPr>
          <w:rFonts w:asciiTheme="majorHAnsi" w:hAnsiTheme="majorHAnsi" w:cstheme="majorHAnsi"/>
          <w:sz w:val="8"/>
        </w:rPr>
      </w:pPr>
      <w:r w:rsidRPr="00673D1C">
        <w:rPr>
          <w:rFonts w:asciiTheme="majorHAnsi" w:hAnsiTheme="majorHAnsi" w:cstheme="majorHAnsi"/>
          <w:sz w:val="8"/>
        </w:rPr>
        <w:t>Several strands of green thinking maintain that capitalism is incapable of a sustainable relationship with non-human nature because, as an economic system, capitalism has a growth imperative while the earth is finite. One finds versions of this argument in the literature of eco-socialism, deep ecology, eco-anarchism, and even among many mainstream greens who, though typically declining to actually name the economic system, are fixated on the dangers of “growth.”¶ All this may be true.</w:t>
      </w:r>
      <w:r w:rsidRPr="00673D1C">
        <w:rPr>
          <w:rStyle w:val="StyleUnderline"/>
          <w:rFonts w:asciiTheme="majorHAnsi" w:hAnsiTheme="majorHAnsi" w:cstheme="majorHAnsi"/>
        </w:rPr>
        <w:t xml:space="preserve"> </w:t>
      </w:r>
      <w:r w:rsidRPr="00673D1C">
        <w:rPr>
          <w:rStyle w:val="StyleUnderline"/>
          <w:rFonts w:asciiTheme="majorHAnsi" w:hAnsiTheme="majorHAnsi" w:cstheme="majorHAnsi"/>
          <w:highlight w:val="cyan"/>
        </w:rPr>
        <w:t>Capitalism</w:t>
      </w:r>
      <w:r w:rsidRPr="00673D1C">
        <w:rPr>
          <w:rFonts w:asciiTheme="majorHAnsi" w:hAnsiTheme="majorHAnsi" w:cstheme="majorHAnsi"/>
          <w:sz w:val="8"/>
        </w:rPr>
        <w:t xml:space="preserve">, a system in which privately owned firms must continuously out-produce and out-sell their competitors, </w:t>
      </w:r>
      <w:r w:rsidRPr="00673D1C">
        <w:rPr>
          <w:rStyle w:val="StyleUnderline"/>
          <w:rFonts w:asciiTheme="majorHAnsi" w:hAnsiTheme="majorHAnsi" w:cstheme="majorHAnsi"/>
          <w:highlight w:val="cyan"/>
        </w:rPr>
        <w:t xml:space="preserve">may be incapable of accommodating </w:t>
      </w:r>
      <w:r w:rsidRPr="00673D1C">
        <w:rPr>
          <w:rStyle w:val="StyleUnderline"/>
          <w:rFonts w:asciiTheme="majorHAnsi" w:hAnsiTheme="majorHAnsi" w:cstheme="majorHAnsi"/>
        </w:rPr>
        <w:t xml:space="preserve">itself to </w:t>
      </w:r>
      <w:r w:rsidRPr="00673D1C">
        <w:rPr>
          <w:rStyle w:val="StyleUnderline"/>
          <w:rFonts w:asciiTheme="majorHAnsi" w:hAnsiTheme="majorHAnsi" w:cstheme="majorHAnsi"/>
          <w:highlight w:val="cyan"/>
        </w:rPr>
        <w:t>the limits of the natural world</w:t>
      </w:r>
      <w:r w:rsidRPr="00673D1C">
        <w:rPr>
          <w:rFonts w:asciiTheme="majorHAnsi" w:hAnsiTheme="majorHAnsi" w:cstheme="majorHAnsi"/>
          <w:sz w:val="8"/>
        </w:rPr>
        <w:t xml:space="preserve">. </w:t>
      </w:r>
      <w:r w:rsidRPr="00673D1C">
        <w:rPr>
          <w:rStyle w:val="Emphasis"/>
          <w:rFonts w:asciiTheme="majorHAnsi" w:hAnsiTheme="majorHAnsi" w:cstheme="majorHAnsi"/>
        </w:rPr>
        <w:t xml:space="preserve">However, </w:t>
      </w:r>
      <w:r w:rsidRPr="00673D1C">
        <w:rPr>
          <w:rStyle w:val="Emphasis"/>
          <w:rFonts w:asciiTheme="majorHAnsi" w:hAnsiTheme="majorHAnsi" w:cstheme="majorHAnsi"/>
          <w:highlight w:val="cyan"/>
        </w:rPr>
        <w:t>that is not the same question as whether capitalism can solve the</w:t>
      </w:r>
      <w:r w:rsidRPr="00673D1C">
        <w:rPr>
          <w:rFonts w:asciiTheme="majorHAnsi" w:hAnsiTheme="majorHAnsi" w:cstheme="majorHAnsi"/>
          <w:sz w:val="8"/>
        </w:rPr>
        <w:t xml:space="preserve"> more </w:t>
      </w:r>
      <w:r w:rsidRPr="00673D1C">
        <w:rPr>
          <w:rStyle w:val="Emphasis"/>
          <w:rFonts w:asciiTheme="majorHAnsi" w:hAnsiTheme="majorHAnsi" w:cstheme="majorHAnsi"/>
          <w:highlight w:val="cyan"/>
        </w:rPr>
        <w:t>immediate climate crisis</w:t>
      </w:r>
      <w:r w:rsidRPr="00673D1C">
        <w:rPr>
          <w:rStyle w:val="Emphasis"/>
          <w:rFonts w:asciiTheme="majorHAnsi" w:hAnsiTheme="majorHAnsi" w:cstheme="majorHAnsi"/>
        </w:rPr>
        <w:t>.</w:t>
      </w:r>
      <w:r w:rsidRPr="00673D1C">
        <w:rPr>
          <w:rFonts w:asciiTheme="majorHAnsi" w:hAnsiTheme="majorHAnsi" w:cstheme="majorHAnsi"/>
          <w:sz w:val="8"/>
        </w:rPr>
        <w:t xml:space="preserve">¶ Because of its magnitude, the climate crisis can appear as the sum total of all environmental problems—deforestation, Over-fishing, freshwater depletion, soil erosion, loss of biodiversity, chemical contamination. But </w:t>
      </w:r>
      <w:r w:rsidRPr="00673D1C">
        <w:rPr>
          <w:rStyle w:val="Emphasis"/>
          <w:rFonts w:asciiTheme="majorHAnsi" w:hAnsiTheme="majorHAnsi" w:cstheme="majorHAnsi"/>
          <w:highlight w:val="cyan"/>
        </w:rPr>
        <w:t>halting greenhouse gas emissions is a</w:t>
      </w:r>
      <w:r w:rsidRPr="00673D1C">
        <w:rPr>
          <w:rStyle w:val="Emphasis"/>
          <w:rFonts w:asciiTheme="majorHAnsi" w:hAnsiTheme="majorHAnsi" w:cstheme="majorHAnsi"/>
        </w:rPr>
        <w:t xml:space="preserve"> much more </w:t>
      </w:r>
      <w:r w:rsidRPr="00673D1C">
        <w:rPr>
          <w:rStyle w:val="Emphasis"/>
          <w:rFonts w:asciiTheme="majorHAnsi" w:hAnsiTheme="majorHAnsi" w:cstheme="majorHAnsi"/>
          <w:highlight w:val="cyan"/>
        </w:rPr>
        <w:t>specific</w:t>
      </w:r>
      <w:r w:rsidRPr="00673D1C">
        <w:rPr>
          <w:rStyle w:val="Emphasis"/>
          <w:rFonts w:asciiTheme="majorHAnsi" w:hAnsiTheme="majorHAnsi" w:cstheme="majorHAnsi"/>
        </w:rPr>
        <w:t xml:space="preserve"> problem</w:t>
      </w:r>
      <w:r w:rsidRPr="00673D1C">
        <w:rPr>
          <w:rStyle w:val="StyleUnderline"/>
          <w:rFonts w:asciiTheme="majorHAnsi" w:hAnsiTheme="majorHAnsi" w:cstheme="majorHAnsi"/>
        </w:rPr>
        <w:t xml:space="preserve">, the </w:t>
      </w:r>
      <w:r w:rsidRPr="00673D1C">
        <w:rPr>
          <w:rStyle w:val="StyleUnderline"/>
          <w:rFonts w:asciiTheme="majorHAnsi" w:hAnsiTheme="majorHAnsi" w:cstheme="majorHAnsi"/>
          <w:highlight w:val="cyan"/>
        </w:rPr>
        <w:t>most pressing subset of the</w:t>
      </w:r>
      <w:r w:rsidRPr="00673D1C">
        <w:rPr>
          <w:rStyle w:val="StyleUnderline"/>
          <w:rFonts w:asciiTheme="majorHAnsi" w:hAnsiTheme="majorHAnsi" w:cstheme="majorHAnsi"/>
        </w:rPr>
        <w:t xml:space="preserve"> larger </w:t>
      </w:r>
      <w:r w:rsidRPr="00673D1C">
        <w:rPr>
          <w:rStyle w:val="Emphasis"/>
          <w:rFonts w:asciiTheme="majorHAnsi" w:hAnsiTheme="majorHAnsi" w:cstheme="majorHAnsi"/>
          <w:highlight w:val="cyan"/>
        </w:rPr>
        <w:t>apocalyptic panorama</w:t>
      </w:r>
      <w:r w:rsidRPr="00673D1C">
        <w:rPr>
          <w:rFonts w:asciiTheme="majorHAnsi" w:hAnsiTheme="majorHAnsi" w:cstheme="majorHAnsi"/>
          <w:sz w:val="8"/>
        </w:rPr>
        <w:t>.¶ And the very bad news is,</w:t>
      </w:r>
      <w:r w:rsidRPr="00673D1C">
        <w:rPr>
          <w:rStyle w:val="StyleUnderline"/>
          <w:rFonts w:asciiTheme="majorHAnsi" w:hAnsiTheme="majorHAnsi" w:cstheme="majorHAnsi"/>
        </w:rPr>
        <w:t xml:space="preserve"> </w:t>
      </w:r>
      <w:r w:rsidRPr="00673D1C">
        <w:rPr>
          <w:rStyle w:val="Emphasis"/>
          <w:rFonts w:asciiTheme="majorHAnsi" w:hAnsiTheme="majorHAnsi" w:cstheme="majorHAnsi"/>
          <w:highlight w:val="cyan"/>
        </w:rPr>
        <w:t>time has run out</w:t>
      </w:r>
      <w:r w:rsidRPr="00673D1C">
        <w:rPr>
          <w:rStyle w:val="StyleUnderline"/>
          <w:rFonts w:asciiTheme="majorHAnsi" w:hAnsiTheme="majorHAnsi" w:cstheme="majorHAnsi"/>
        </w:rPr>
        <w:t>.</w:t>
      </w:r>
      <w:r w:rsidRPr="00673D1C">
        <w:rPr>
          <w:rFonts w:asciiTheme="majorHAnsi" w:hAnsiTheme="majorHAnsi" w:cstheme="majorHAnsi"/>
          <w:sz w:val="8"/>
        </w:rPr>
        <w:t xml:space="preserve"> As I write this, news arrives of an ice-free arctic summer by 2050. Scientists once assumed that would not happen for hundreds of years.¶ Dealing with climate change by first achieving</w:t>
      </w:r>
      <w:r w:rsidRPr="00673D1C">
        <w:rPr>
          <w:rStyle w:val="StyleUnderline"/>
          <w:rFonts w:asciiTheme="majorHAnsi" w:hAnsiTheme="majorHAnsi" w:cstheme="majorHAnsi"/>
        </w:rPr>
        <w:t xml:space="preserve"> </w:t>
      </w:r>
      <w:r w:rsidRPr="00673D1C">
        <w:rPr>
          <w:rStyle w:val="Emphasis"/>
          <w:rFonts w:asciiTheme="majorHAnsi" w:hAnsiTheme="majorHAnsi" w:cstheme="majorHAnsi"/>
          <w:highlight w:val="cyan"/>
        </w:rPr>
        <w:t>radical social transformation</w:t>
      </w:r>
      <w:r w:rsidRPr="00673D1C">
        <w:rPr>
          <w:rFonts w:asciiTheme="majorHAnsi" w:hAnsiTheme="majorHAnsi" w:cstheme="majorHAnsi"/>
          <w:sz w:val="8"/>
        </w:rPr>
        <w:t xml:space="preserve">—be it a socialist or anarchist or deep-ecological/neo-primitive revolution, or a nostalgia-based </w:t>
      </w:r>
      <w:proofErr w:type="spellStart"/>
      <w:r w:rsidRPr="00673D1C">
        <w:rPr>
          <w:rFonts w:asciiTheme="majorHAnsi" w:hAnsiTheme="majorHAnsi" w:cstheme="majorHAnsi"/>
          <w:sz w:val="8"/>
        </w:rPr>
        <w:t>localista</w:t>
      </w:r>
      <w:proofErr w:type="spellEnd"/>
      <w:r w:rsidRPr="00673D1C">
        <w:rPr>
          <w:rFonts w:asciiTheme="majorHAnsi" w:hAnsiTheme="majorHAnsi" w:cstheme="majorHAnsi"/>
          <w:sz w:val="8"/>
        </w:rPr>
        <w:t xml:space="preserve"> conversion back to a mythical small-town capitalism—</w:t>
      </w:r>
      <w:r w:rsidRPr="00673D1C">
        <w:rPr>
          <w:rStyle w:val="Emphasis"/>
          <w:rFonts w:asciiTheme="majorHAnsi" w:hAnsiTheme="majorHAnsi" w:cstheme="majorHAnsi"/>
          <w:highlight w:val="cyan"/>
        </w:rPr>
        <w:t>would be</w:t>
      </w:r>
      <w:r w:rsidRPr="00673D1C">
        <w:rPr>
          <w:rStyle w:val="Emphasis"/>
          <w:rFonts w:asciiTheme="majorHAnsi" w:hAnsiTheme="majorHAnsi" w:cstheme="majorHAnsi"/>
        </w:rPr>
        <w:t xml:space="preserve"> a very </w:t>
      </w:r>
      <w:r w:rsidRPr="00673D1C">
        <w:rPr>
          <w:rStyle w:val="Emphasis"/>
          <w:rFonts w:asciiTheme="majorHAnsi" w:hAnsiTheme="majorHAnsi" w:cstheme="majorHAnsi"/>
          <w:highlight w:val="cyan"/>
        </w:rPr>
        <w:t>long and drawn-out</w:t>
      </w:r>
      <w:r w:rsidRPr="00673D1C">
        <w:rPr>
          <w:rFonts w:asciiTheme="majorHAnsi" w:hAnsiTheme="majorHAnsi" w:cstheme="majorHAnsi"/>
          <w:sz w:val="8"/>
        </w:rPr>
        <w:t xml:space="preserve">, maybe even multigenerational, struggle. It would be </w:t>
      </w:r>
      <w:r w:rsidRPr="00673D1C">
        <w:rPr>
          <w:rStyle w:val="StyleUnderline"/>
          <w:rFonts w:asciiTheme="majorHAnsi" w:hAnsiTheme="majorHAnsi" w:cstheme="majorHAnsi"/>
          <w:highlight w:val="cyan"/>
        </w:rPr>
        <w:t xml:space="preserve">marked by years of mass education and organizing of a </w:t>
      </w:r>
      <w:r w:rsidRPr="00673D1C">
        <w:rPr>
          <w:rStyle w:val="Emphasis"/>
          <w:rFonts w:asciiTheme="majorHAnsi" w:hAnsiTheme="majorHAnsi" w:cstheme="majorHAnsi"/>
          <w:highlight w:val="cyan"/>
        </w:rPr>
        <w:t>scale</w:t>
      </w:r>
      <w:r w:rsidRPr="00673D1C">
        <w:rPr>
          <w:rFonts w:asciiTheme="majorHAnsi" w:hAnsiTheme="majorHAnsi" w:cstheme="majorHAnsi"/>
          <w:sz w:val="8"/>
        </w:rPr>
        <w:t xml:space="preserve"> and intensity </w:t>
      </w:r>
      <w:r w:rsidRPr="00673D1C">
        <w:rPr>
          <w:rStyle w:val="StyleUnderline"/>
          <w:rFonts w:asciiTheme="majorHAnsi" w:hAnsiTheme="majorHAnsi" w:cstheme="majorHAnsi"/>
          <w:highlight w:val="cyan"/>
        </w:rPr>
        <w:t>not seen</w:t>
      </w:r>
      <w:r w:rsidRPr="00673D1C">
        <w:rPr>
          <w:rFonts w:asciiTheme="majorHAnsi" w:hAnsiTheme="majorHAnsi" w:cstheme="majorHAnsi"/>
          <w:sz w:val="8"/>
        </w:rPr>
        <w:t xml:space="preserve"> in most core capitalist states </w:t>
      </w:r>
      <w:r w:rsidRPr="00673D1C">
        <w:rPr>
          <w:rStyle w:val="StyleUnderline"/>
          <w:rFonts w:asciiTheme="majorHAnsi" w:hAnsiTheme="majorHAnsi" w:cstheme="majorHAnsi"/>
          <w:highlight w:val="cyan"/>
        </w:rPr>
        <w:t>since the</w:t>
      </w:r>
      <w:r w:rsidRPr="00673D1C">
        <w:rPr>
          <w:rFonts w:asciiTheme="majorHAnsi" w:hAnsiTheme="majorHAnsi" w:cstheme="majorHAnsi"/>
          <w:sz w:val="8"/>
        </w:rPr>
        <w:t xml:space="preserve"> 1960s or even the 19</w:t>
      </w:r>
      <w:r w:rsidRPr="00673D1C">
        <w:rPr>
          <w:rStyle w:val="StyleUnderline"/>
          <w:rFonts w:asciiTheme="majorHAnsi" w:hAnsiTheme="majorHAnsi" w:cstheme="majorHAnsi"/>
          <w:highlight w:val="cyan"/>
        </w:rPr>
        <w:t>30s</w:t>
      </w:r>
      <w:r w:rsidRPr="00673D1C">
        <w:rPr>
          <w:rFonts w:asciiTheme="majorHAnsi" w:hAnsiTheme="majorHAnsi" w:cstheme="majorHAnsi"/>
          <w:sz w:val="8"/>
        </w:rPr>
        <w:t xml:space="preserve">.¶ </w:t>
      </w:r>
      <w:r w:rsidRPr="00673D1C">
        <w:rPr>
          <w:rStyle w:val="StyleUnderline"/>
          <w:rFonts w:asciiTheme="majorHAnsi" w:hAnsiTheme="majorHAnsi" w:cstheme="majorHAnsi"/>
          <w:highlight w:val="cyan"/>
        </w:rPr>
        <w:t>Nor is there</w:t>
      </w:r>
      <w:r w:rsidRPr="00673D1C">
        <w:rPr>
          <w:rFonts w:asciiTheme="majorHAnsi" w:hAnsiTheme="majorHAnsi" w:cstheme="majorHAnsi"/>
          <w:sz w:val="8"/>
        </w:rPr>
        <w:t xml:space="preserve"> any </w:t>
      </w:r>
      <w:r w:rsidRPr="00673D1C">
        <w:rPr>
          <w:rStyle w:val="StyleUnderline"/>
          <w:rFonts w:asciiTheme="majorHAnsi" w:hAnsiTheme="majorHAnsi" w:cstheme="majorHAnsi"/>
          <w:highlight w:val="cyan"/>
        </w:rPr>
        <w:t>guarantee that the new system would not also degrade</w:t>
      </w:r>
      <w:r w:rsidRPr="00673D1C">
        <w:rPr>
          <w:rFonts w:asciiTheme="majorHAnsi" w:hAnsiTheme="majorHAnsi" w:cstheme="majorHAnsi"/>
          <w:sz w:val="8"/>
        </w:rPr>
        <w:t xml:space="preserve"> the soil, lay waste to the </w:t>
      </w:r>
      <w:r w:rsidRPr="00673D1C">
        <w:rPr>
          <w:rStyle w:val="StyleUnderline"/>
          <w:rFonts w:asciiTheme="majorHAnsi" w:hAnsiTheme="majorHAnsi" w:cstheme="majorHAnsi"/>
          <w:highlight w:val="cyan"/>
        </w:rPr>
        <w:lastRenderedPageBreak/>
        <w:t>forests</w:t>
      </w:r>
      <w:r w:rsidRPr="00673D1C">
        <w:rPr>
          <w:rFonts w:asciiTheme="majorHAnsi" w:hAnsiTheme="majorHAnsi" w:cstheme="majorHAnsi"/>
          <w:sz w:val="8"/>
        </w:rPr>
        <w:t xml:space="preserve">, despoil bodies of water, </w:t>
      </w:r>
      <w:r w:rsidRPr="00673D1C">
        <w:rPr>
          <w:rStyle w:val="StyleUnderline"/>
          <w:rFonts w:asciiTheme="majorHAnsi" w:hAnsiTheme="majorHAnsi" w:cstheme="majorHAnsi"/>
          <w:highlight w:val="cyan"/>
        </w:rPr>
        <w:t>and find itself</w:t>
      </w:r>
      <w:r w:rsidRPr="00673D1C">
        <w:rPr>
          <w:rFonts w:asciiTheme="majorHAnsi" w:hAnsiTheme="majorHAnsi" w:cstheme="majorHAnsi"/>
          <w:sz w:val="8"/>
        </w:rPr>
        <w:t xml:space="preserve"> still </w:t>
      </w:r>
      <w:r w:rsidRPr="00673D1C">
        <w:rPr>
          <w:rStyle w:val="StyleUnderline"/>
          <w:rFonts w:asciiTheme="majorHAnsi" w:hAnsiTheme="majorHAnsi" w:cstheme="majorHAnsi"/>
          <w:highlight w:val="cyan"/>
        </w:rPr>
        <w:t>addicted to coal and oil</w:t>
      </w:r>
      <w:r w:rsidRPr="00673D1C">
        <w:rPr>
          <w:rFonts w:asciiTheme="majorHAnsi" w:hAnsiTheme="majorHAnsi" w:cstheme="majorHAnsi"/>
          <w:sz w:val="8"/>
        </w:rPr>
        <w:t xml:space="preserve">. Look at the history of “actually existing socialism” before its collapse in 1991. To put it mildly, the economy was not at peace with nature. Or consider the vexing complexities facing the left social democracies of Latin America. Bolivia, and Ecuador, states run by socialists who are beholden to very powerful, autonomous grassroots </w:t>
      </w:r>
      <w:proofErr w:type="spellStart"/>
      <w:r w:rsidRPr="00673D1C">
        <w:rPr>
          <w:rFonts w:asciiTheme="majorHAnsi" w:hAnsiTheme="majorHAnsi" w:cstheme="majorHAnsi"/>
          <w:sz w:val="8"/>
        </w:rPr>
        <w:t>mOVements</w:t>
      </w:r>
      <w:proofErr w:type="spellEnd"/>
      <w:r w:rsidRPr="00673D1C">
        <w:rPr>
          <w:rFonts w:asciiTheme="majorHAnsi" w:hAnsiTheme="majorHAnsi" w:cstheme="majorHAnsi"/>
          <w:sz w:val="8"/>
        </w:rPr>
        <w:t xml:space="preserve">, are still very dependent on petroleum revenue.¶ </w:t>
      </w:r>
      <w:r w:rsidRPr="00673D1C">
        <w:rPr>
          <w:rStyle w:val="StyleUnderline"/>
          <w:rFonts w:asciiTheme="majorHAnsi" w:hAnsiTheme="majorHAnsi" w:cstheme="majorHAnsi"/>
          <w:highlight w:val="cyan"/>
        </w:rPr>
        <w:t>A</w:t>
      </w:r>
      <w:r w:rsidRPr="00673D1C">
        <w:rPr>
          <w:rStyle w:val="StyleUnderline"/>
          <w:rFonts w:asciiTheme="majorHAnsi" w:hAnsiTheme="majorHAnsi" w:cstheme="majorHAnsi"/>
        </w:rPr>
        <w:t xml:space="preserve"> more </w:t>
      </w:r>
      <w:r w:rsidRPr="00673D1C">
        <w:rPr>
          <w:rStyle w:val="StyleUnderline"/>
          <w:rFonts w:asciiTheme="majorHAnsi" w:hAnsiTheme="majorHAnsi" w:cstheme="majorHAnsi"/>
          <w:highlight w:val="cyan"/>
        </w:rPr>
        <w:t>radical approach to</w:t>
      </w:r>
      <w:r w:rsidRPr="00673D1C">
        <w:rPr>
          <w:rStyle w:val="StyleUnderline"/>
          <w:rFonts w:asciiTheme="majorHAnsi" w:hAnsiTheme="majorHAnsi" w:cstheme="majorHAnsi"/>
        </w:rPr>
        <w:t xml:space="preserve"> the crisis of </w:t>
      </w:r>
      <w:r w:rsidRPr="00673D1C">
        <w:rPr>
          <w:rStyle w:val="StyleUnderline"/>
          <w:rFonts w:asciiTheme="majorHAnsi" w:hAnsiTheme="majorHAnsi" w:cstheme="majorHAnsi"/>
          <w:highlight w:val="cyan"/>
        </w:rPr>
        <w:t>climate change begins not with a long-term vision of an alternate society but with an</w:t>
      </w:r>
      <w:r w:rsidRPr="00673D1C">
        <w:rPr>
          <w:rStyle w:val="StyleUnderline"/>
          <w:rFonts w:asciiTheme="majorHAnsi" w:hAnsiTheme="majorHAnsi" w:cstheme="majorHAnsi"/>
        </w:rPr>
        <w:t xml:space="preserve"> honest </w:t>
      </w:r>
      <w:r w:rsidRPr="00673D1C">
        <w:rPr>
          <w:rStyle w:val="StyleUnderline"/>
          <w:rFonts w:asciiTheme="majorHAnsi" w:hAnsiTheme="majorHAnsi" w:cstheme="majorHAnsi"/>
          <w:highlight w:val="cyan"/>
        </w:rPr>
        <w:t>engagement with the</w:t>
      </w:r>
      <w:r w:rsidRPr="00673D1C">
        <w:rPr>
          <w:rStyle w:val="StyleUnderline"/>
          <w:rFonts w:asciiTheme="majorHAnsi" w:hAnsiTheme="majorHAnsi" w:cstheme="majorHAnsi"/>
        </w:rPr>
        <w:t xml:space="preserve"> very </w:t>
      </w:r>
      <w:r w:rsidRPr="00673D1C">
        <w:rPr>
          <w:rStyle w:val="Emphasis"/>
          <w:rFonts w:asciiTheme="majorHAnsi" w:hAnsiTheme="majorHAnsi" w:cstheme="majorHAnsi"/>
          <w:highlight w:val="cyan"/>
        </w:rPr>
        <w:t>compressed timeframe</w:t>
      </w:r>
      <w:r w:rsidRPr="00673D1C">
        <w:rPr>
          <w:rStyle w:val="StyleUnderline"/>
          <w:rFonts w:asciiTheme="majorHAnsi" w:hAnsiTheme="majorHAnsi" w:cstheme="majorHAnsi"/>
          <w:highlight w:val="cyan"/>
        </w:rPr>
        <w:t xml:space="preserve"> that</w:t>
      </w:r>
      <w:r w:rsidRPr="00673D1C">
        <w:rPr>
          <w:rStyle w:val="StyleUnderline"/>
          <w:rFonts w:asciiTheme="majorHAnsi" w:hAnsiTheme="majorHAnsi" w:cstheme="majorHAnsi"/>
        </w:rPr>
        <w:t xml:space="preserve"> current </w:t>
      </w:r>
      <w:r w:rsidRPr="00673D1C">
        <w:rPr>
          <w:rStyle w:val="StyleUnderline"/>
          <w:rFonts w:asciiTheme="majorHAnsi" w:hAnsiTheme="majorHAnsi" w:cstheme="majorHAnsi"/>
          <w:highlight w:val="cyan"/>
        </w:rPr>
        <w:t>climate science implies.</w:t>
      </w:r>
      <w:r w:rsidRPr="00673D1C">
        <w:rPr>
          <w:rStyle w:val="StyleUnderline"/>
          <w:rFonts w:asciiTheme="majorHAnsi" w:hAnsiTheme="majorHAnsi" w:cstheme="majorHAnsi"/>
        </w:rPr>
        <w:t xml:space="preserve"> In the age of climate change, these are the real parameters of politics</w:t>
      </w:r>
      <w:r w:rsidRPr="00673D1C">
        <w:rPr>
          <w:rFonts w:asciiTheme="majorHAnsi" w:hAnsiTheme="majorHAnsi" w:cstheme="majorHAnsi"/>
          <w:sz w:val="8"/>
        </w:rPr>
        <w:t xml:space="preserve">.¶ Hard Facts¶ The scientific consensus, expressed in peer-reviewed and professionally vetted and published scientific literature, runs as follows: For the last 650,000 years atmospheric levels of CO2—the primary heat-trapping gas—have </w:t>
      </w:r>
      <w:proofErr w:type="spellStart"/>
      <w:r w:rsidRPr="00673D1C">
        <w:rPr>
          <w:rFonts w:asciiTheme="majorHAnsi" w:hAnsiTheme="majorHAnsi" w:cstheme="majorHAnsi"/>
          <w:sz w:val="8"/>
        </w:rPr>
        <w:t>hOvered</w:t>
      </w:r>
      <w:proofErr w:type="spellEnd"/>
      <w:r w:rsidRPr="00673D1C">
        <w:rPr>
          <w:rFonts w:asciiTheme="majorHAnsi" w:hAnsiTheme="majorHAnsi" w:cstheme="majorHAnsi"/>
          <w:sz w:val="8"/>
        </w:rPr>
        <w:t xml:space="preserve"> at around 280 parts per million (ppm). At no point in the preindustrial era did CO2 concentrations go </w:t>
      </w:r>
      <w:proofErr w:type="spellStart"/>
      <w:r w:rsidRPr="00673D1C">
        <w:rPr>
          <w:rFonts w:asciiTheme="majorHAnsi" w:hAnsiTheme="majorHAnsi" w:cstheme="majorHAnsi"/>
          <w:sz w:val="8"/>
        </w:rPr>
        <w:t>abOVe</w:t>
      </w:r>
      <w:proofErr w:type="spellEnd"/>
      <w:r w:rsidRPr="00673D1C">
        <w:rPr>
          <w:rFonts w:asciiTheme="majorHAnsi" w:hAnsiTheme="majorHAnsi" w:cstheme="majorHAnsi"/>
          <w:sz w:val="8"/>
        </w:rPr>
        <w:t xml:space="preserve"> 300 ppm. By 1959, they had reached 316 ppm and are now Over 400 ppm. And the rate of emissions is accelerating. Since 2000, the world has pumped almost 100 billion tons of carbon into the atmosphere—about a quarter of all CO2 emissions since 1750. At current rates, CO2 levels will double by mid-century.¶ Climate scientists believe that any increase in average global temperatures beyond 2 degrees Celsius </w:t>
      </w:r>
      <w:proofErr w:type="spellStart"/>
      <w:r w:rsidRPr="00673D1C">
        <w:rPr>
          <w:rFonts w:asciiTheme="majorHAnsi" w:hAnsiTheme="majorHAnsi" w:cstheme="majorHAnsi"/>
          <w:sz w:val="8"/>
        </w:rPr>
        <w:t>abOVe</w:t>
      </w:r>
      <w:proofErr w:type="spellEnd"/>
      <w:r w:rsidRPr="00673D1C">
        <w:rPr>
          <w:rFonts w:asciiTheme="majorHAnsi" w:hAnsiTheme="majorHAnsi" w:cstheme="majorHAnsi"/>
          <w:sz w:val="8"/>
        </w:rPr>
        <w:t xml:space="preserve"> preindustrial levels will lead to dangerous climate change, causing large-scale desertification, crop failure, inundation of coastal cities, mass migration to higher and cooler ground, widespread extinctions of flora and fauna, proliferating disease, and possible social collapse. Furthermore, scientists now understand that the earth’s climate system has not evolved in a smooth linear fashion. Paleoclimatology has </w:t>
      </w:r>
      <w:proofErr w:type="spellStart"/>
      <w:r w:rsidRPr="00673D1C">
        <w:rPr>
          <w:rFonts w:asciiTheme="majorHAnsi" w:hAnsiTheme="majorHAnsi" w:cstheme="majorHAnsi"/>
          <w:sz w:val="8"/>
        </w:rPr>
        <w:t>uncOvered</w:t>
      </w:r>
      <w:proofErr w:type="spellEnd"/>
      <w:r w:rsidRPr="00673D1C">
        <w:rPr>
          <w:rFonts w:asciiTheme="majorHAnsi" w:hAnsiTheme="majorHAnsi" w:cstheme="majorHAnsi"/>
          <w:sz w:val="8"/>
        </w:rPr>
        <w:t xml:space="preserve"> evidence of sudden shifts in the earth’s climate regimes. Ice ages have stopped and started not in a matter of centuries, but decades. Sea levels (which are actually uneven across the globe) have risen and fallen more rapidly than was once believed.¶ Throughout the climate system, </w:t>
      </w:r>
      <w:r w:rsidRPr="00673D1C">
        <w:rPr>
          <w:rStyle w:val="StyleUnderline"/>
          <w:rFonts w:asciiTheme="majorHAnsi" w:hAnsiTheme="majorHAnsi" w:cstheme="majorHAnsi"/>
          <w:highlight w:val="cyan"/>
        </w:rPr>
        <w:t>there exist</w:t>
      </w:r>
      <w:r w:rsidRPr="00673D1C">
        <w:rPr>
          <w:rFonts w:asciiTheme="majorHAnsi" w:hAnsiTheme="majorHAnsi" w:cstheme="majorHAnsi"/>
          <w:sz w:val="8"/>
        </w:rPr>
        <w:t xml:space="preserve"> dangerous </w:t>
      </w:r>
      <w:r w:rsidRPr="00673D1C">
        <w:rPr>
          <w:rStyle w:val="Emphasis"/>
          <w:rFonts w:asciiTheme="majorHAnsi" w:hAnsiTheme="majorHAnsi" w:cstheme="majorHAnsi"/>
          <w:highlight w:val="cyan"/>
        </w:rPr>
        <w:t>positive-feedback loops and tipping points</w:t>
      </w:r>
      <w:r w:rsidRPr="00673D1C">
        <w:rPr>
          <w:rFonts w:asciiTheme="majorHAnsi" w:hAnsiTheme="majorHAnsi" w:cstheme="majorHAnsi"/>
          <w:sz w:val="8"/>
        </w:rPr>
        <w:t xml:space="preserve">. A positive-feedback loop is a dynamic in which effects compound, accelerate, or amplify the original cause. Tipping points in the climate system reflect the fact that causes can build up while effects lag. Then, when the effects kick in, they do so all at once, causing the relatively sudden shift from one climate regime to another.¶ Thus, the UN’s Intergovernmental Panel on Climate Change says rich countries like </w:t>
      </w:r>
      <w:r w:rsidRPr="00673D1C">
        <w:rPr>
          <w:rStyle w:val="StyleUnderline"/>
          <w:rFonts w:asciiTheme="majorHAnsi" w:hAnsiTheme="majorHAnsi" w:cstheme="majorHAnsi"/>
          <w:highlight w:val="cyan"/>
        </w:rPr>
        <w:t>the U</w:t>
      </w:r>
      <w:r w:rsidRPr="00673D1C">
        <w:rPr>
          <w:rFonts w:asciiTheme="majorHAnsi" w:hAnsiTheme="majorHAnsi" w:cstheme="majorHAnsi"/>
          <w:sz w:val="8"/>
        </w:rPr>
        <w:t xml:space="preserve">nited </w:t>
      </w:r>
      <w:r w:rsidRPr="00673D1C">
        <w:rPr>
          <w:rStyle w:val="StyleUnderline"/>
          <w:rFonts w:asciiTheme="majorHAnsi" w:hAnsiTheme="majorHAnsi" w:cstheme="majorHAnsi"/>
          <w:highlight w:val="cyan"/>
        </w:rPr>
        <w:t>S</w:t>
      </w:r>
      <w:r w:rsidRPr="00673D1C">
        <w:rPr>
          <w:rFonts w:asciiTheme="majorHAnsi" w:hAnsiTheme="majorHAnsi" w:cstheme="majorHAnsi"/>
          <w:sz w:val="8"/>
        </w:rPr>
        <w:t xml:space="preserve">tates </w:t>
      </w:r>
      <w:r w:rsidRPr="00673D1C">
        <w:rPr>
          <w:rStyle w:val="StyleUnderline"/>
          <w:rFonts w:asciiTheme="majorHAnsi" w:hAnsiTheme="majorHAnsi" w:cstheme="majorHAnsi"/>
          <w:highlight w:val="cyan"/>
        </w:rPr>
        <w:t>must cut emissions</w:t>
      </w:r>
      <w:r w:rsidRPr="00673D1C">
        <w:rPr>
          <w:rFonts w:asciiTheme="majorHAnsi" w:hAnsiTheme="majorHAnsi" w:cstheme="majorHAnsi"/>
          <w:sz w:val="8"/>
        </w:rPr>
        <w:t xml:space="preserve"> </w:t>
      </w:r>
      <w:r w:rsidRPr="00673D1C">
        <w:rPr>
          <w:rStyle w:val="StyleUnderline"/>
          <w:rFonts w:asciiTheme="majorHAnsi" w:hAnsiTheme="majorHAnsi" w:cstheme="majorHAnsi"/>
        </w:rPr>
        <w:t>25 percent to 40 percent</w:t>
      </w:r>
      <w:r w:rsidRPr="00673D1C">
        <w:rPr>
          <w:rFonts w:asciiTheme="majorHAnsi" w:hAnsiTheme="majorHAnsi" w:cstheme="majorHAnsi"/>
          <w:sz w:val="8"/>
        </w:rPr>
        <w:t xml:space="preserve"> below 1990 levels </w:t>
      </w:r>
      <w:r w:rsidRPr="00673D1C">
        <w:rPr>
          <w:rStyle w:val="StyleUnderline"/>
          <w:rFonts w:asciiTheme="majorHAnsi" w:hAnsiTheme="majorHAnsi" w:cstheme="majorHAnsi"/>
          <w:highlight w:val="cyan"/>
        </w:rPr>
        <w:t>by 2020</w:t>
      </w:r>
      <w:r w:rsidRPr="00673D1C">
        <w:rPr>
          <w:rFonts w:asciiTheme="majorHAnsi" w:hAnsiTheme="majorHAnsi" w:cstheme="majorHAnsi"/>
          <w:sz w:val="8"/>
        </w:rPr>
        <w:t xml:space="preserve">—only seven years away—and thereafter make precipitous cuts to 90 percent below 1990 levels by 2050. </w:t>
      </w:r>
      <w:r w:rsidRPr="00673D1C">
        <w:rPr>
          <w:rStyle w:val="StyleUnderline"/>
          <w:rFonts w:asciiTheme="majorHAnsi" w:hAnsiTheme="majorHAnsi" w:cstheme="majorHAnsi"/>
          <w:highlight w:val="cyan"/>
        </w:rPr>
        <w:t>This would require</w:t>
      </w:r>
      <w:r w:rsidRPr="00673D1C">
        <w:rPr>
          <w:rFonts w:asciiTheme="majorHAnsi" w:hAnsiTheme="majorHAnsi" w:cstheme="majorHAnsi"/>
          <w:sz w:val="8"/>
        </w:rPr>
        <w:t xml:space="preserve"> global targets of </w:t>
      </w:r>
      <w:r w:rsidRPr="00673D1C">
        <w:rPr>
          <w:rStyle w:val="StyleUnderline"/>
          <w:rFonts w:asciiTheme="majorHAnsi" w:hAnsiTheme="majorHAnsi" w:cstheme="majorHAnsi"/>
          <w:highlight w:val="cyan"/>
        </w:rPr>
        <w:t>10 percent reductions</w:t>
      </w:r>
      <w:r w:rsidRPr="00673D1C">
        <w:rPr>
          <w:rFonts w:asciiTheme="majorHAnsi" w:hAnsiTheme="majorHAnsi" w:cstheme="majorHAnsi"/>
          <w:sz w:val="8"/>
        </w:rPr>
        <w:t xml:space="preserve"> in emissions </w:t>
      </w:r>
      <w:r w:rsidRPr="00673D1C">
        <w:rPr>
          <w:rStyle w:val="StyleUnderline"/>
          <w:rFonts w:asciiTheme="majorHAnsi" w:hAnsiTheme="majorHAnsi" w:cstheme="majorHAnsi"/>
          <w:highlight w:val="cyan"/>
        </w:rPr>
        <w:t>per annum</w:t>
      </w:r>
      <w:r w:rsidRPr="00673D1C">
        <w:rPr>
          <w:rFonts w:asciiTheme="majorHAnsi" w:hAnsiTheme="majorHAnsi" w:cstheme="majorHAnsi"/>
          <w:sz w:val="8"/>
        </w:rPr>
        <w:t xml:space="preserve">, starting now. Those sorts of emissions reductions have only occurred during economic depressions. Russia’s near total economic collapse in the early 1990s saw a 37 percent decrease in CO2 emissions from 1990 to 1995, under conditions that nobody wants to experience. ¶ The political implications of all this are mind-bending. As daunting as it may sound, it means that it is this society and these institutions that must cut emissions. That means, </w:t>
      </w:r>
      <w:r w:rsidRPr="00673D1C">
        <w:rPr>
          <w:rStyle w:val="StyleUnderline"/>
          <w:rFonts w:asciiTheme="majorHAnsi" w:hAnsiTheme="majorHAnsi" w:cstheme="majorHAnsi"/>
          <w:highlight w:val="cyan"/>
        </w:rPr>
        <w:t>in the short-term</w:t>
      </w:r>
      <w:r w:rsidRPr="00673D1C">
        <w:rPr>
          <w:rFonts w:asciiTheme="majorHAnsi" w:hAnsiTheme="majorHAnsi" w:cstheme="majorHAnsi"/>
          <w:sz w:val="8"/>
        </w:rPr>
        <w:t xml:space="preserve">, </w:t>
      </w:r>
      <w:r w:rsidRPr="00673D1C">
        <w:rPr>
          <w:rStyle w:val="StyleUnderline"/>
          <w:rFonts w:asciiTheme="majorHAnsi" w:hAnsiTheme="majorHAnsi" w:cstheme="majorHAnsi"/>
          <w:highlight w:val="cyan"/>
        </w:rPr>
        <w:t xml:space="preserve">realistic climate politics are </w:t>
      </w:r>
      <w:r w:rsidRPr="00673D1C">
        <w:rPr>
          <w:rStyle w:val="Emphasis"/>
          <w:rFonts w:asciiTheme="majorHAnsi" w:hAnsiTheme="majorHAnsi" w:cstheme="majorHAnsi"/>
          <w:highlight w:val="cyan"/>
        </w:rPr>
        <w:t>reformist</w:t>
      </w:r>
      <w:r w:rsidRPr="00673D1C">
        <w:rPr>
          <w:rFonts w:asciiTheme="majorHAnsi" w:hAnsiTheme="majorHAnsi" w:cstheme="majorHAnsi"/>
          <w:sz w:val="8"/>
        </w:rPr>
        <w:t xml:space="preserve"> politics, even if they are conceived of as part of a longer-term anti-capitalist project of totally economic re-organization.¶ Dreaming the Rational¶ Of course, successful reformism often involves radical means and revolutionary demands. What other sort of political pressure would force the transnational ruling classes to see the scientific truth of the situation? But let us assume for a second that political elites faced enough pressure to force them to act. What would be the rational first steps to stave off climate chaos?¶ The watchwords of the climate discussion are mitigation and adaptation—that is, we must mitigate the causes of climate change while adapting to its effects. Mitigation means drastically cutting our production of CO2 and other greenhouse gases, such as methane and chlorofluorocarbons, that prevent the sun’s heat from radiating back out to space.¶ Mitigation means </w:t>
      </w:r>
      <w:proofErr w:type="spellStart"/>
      <w:r w:rsidRPr="00673D1C">
        <w:rPr>
          <w:rFonts w:asciiTheme="majorHAnsi" w:hAnsiTheme="majorHAnsi" w:cstheme="majorHAnsi"/>
          <w:sz w:val="8"/>
        </w:rPr>
        <w:t>mOVing</w:t>
      </w:r>
      <w:proofErr w:type="spellEnd"/>
      <w:r w:rsidRPr="00673D1C">
        <w:rPr>
          <w:rFonts w:asciiTheme="majorHAnsi" w:hAnsiTheme="majorHAnsi" w:cstheme="majorHAnsi"/>
          <w:sz w:val="8"/>
        </w:rPr>
        <w:t xml:space="preserve"> toward clean energy sources, such as wind, solar, geothermal, and tidal kinetic power. It means closing coal-fired power plants, weaning our economy off fossil fuels, building a smart electrical grid, and making massive investments in carbon-capture and -sequestration technologies. (That last bit of techno-intervention would have to be used not as a justification to keep burning coal, as is its current function, but to strip out atmospheric CO2 rapidly and get back to 350 ppm and away from the dangerous tipping points.)¶ Adaptation, on the other hand, means preparing to live with the effects of climatic changes, some of which are already underway and some of which are inevitable. Adaptation is both a technical and a political challenge.¶ Technical adaptation means transforming our relationship to non-human nature as nature transforms. Examples include building seawalls around vulnerable coastal cities, giving land back to </w:t>
      </w:r>
      <w:proofErr w:type="spellStart"/>
      <w:r w:rsidRPr="00673D1C">
        <w:rPr>
          <w:rFonts w:asciiTheme="majorHAnsi" w:hAnsiTheme="majorHAnsi" w:cstheme="majorHAnsi"/>
          <w:sz w:val="8"/>
        </w:rPr>
        <w:t>mangrOVes</w:t>
      </w:r>
      <w:proofErr w:type="spellEnd"/>
      <w:r w:rsidRPr="00673D1C">
        <w:rPr>
          <w:rFonts w:asciiTheme="majorHAnsi" w:hAnsiTheme="majorHAnsi" w:cstheme="majorHAnsi"/>
          <w:sz w:val="8"/>
        </w:rPr>
        <w:t xml:space="preserve"> and everglades so they can act to break tidal surges during giant storms, opening wildlife migration corridors so species can </w:t>
      </w:r>
      <w:proofErr w:type="spellStart"/>
      <w:r w:rsidRPr="00673D1C">
        <w:rPr>
          <w:rFonts w:asciiTheme="majorHAnsi" w:hAnsiTheme="majorHAnsi" w:cstheme="majorHAnsi"/>
          <w:sz w:val="8"/>
        </w:rPr>
        <w:t>mOVe</w:t>
      </w:r>
      <w:proofErr w:type="spellEnd"/>
      <w:r w:rsidRPr="00673D1C">
        <w:rPr>
          <w:rFonts w:asciiTheme="majorHAnsi" w:hAnsiTheme="majorHAnsi" w:cstheme="majorHAnsi"/>
          <w:sz w:val="8"/>
        </w:rPr>
        <w:t xml:space="preserve"> away from the equator as the climate warms, and developing sustainable forms of agriculture that can function on an industrial scale even as weather patterns gyrate wildly.¶ Political adaptation, on the other hand, means transforming social relations: devising new ways to contain, avoid, and deescalate the violence that climate change is fueling and will continue to fuel. That will require progressive economic redistribution and more sustainable forms of development. It will also require a new diplomacy of peace building.¶ Unfortunately, another type of political adaptation is already under way—that of the armed lifeboat. This adaptation responds to climate change by arming, excluding, forgetting, repressing, policing, and killing. The question then becomes how to conceive of adaptation and mitigation as a project of radical reform—reforms that achieve qualitative change in the balance of power between the classes.¶ The core problem in the international effort to cut emissions is fundamentally the intransigence of the United States: it failed to ratify the Kyoto Protocol and has played an obstructionist role at subsequent negotiations. Domestically, progress has been just as frustratingly slow. We have no carbon tax, nor any program of robust investment in clean technology. Even the minimal production tax credit for clean energy generated by solar, wind, and hydro power has not been locked in as a long-term commitment. This creates uncertainty about prices, and, as a result, private investment in clean tech is stalling.¶ China, on the other hand, though now the world’s second-largest economy and largest greenhouse gas polluter, is </w:t>
      </w:r>
      <w:proofErr w:type="spellStart"/>
      <w:r w:rsidRPr="00673D1C">
        <w:rPr>
          <w:rFonts w:asciiTheme="majorHAnsi" w:hAnsiTheme="majorHAnsi" w:cstheme="majorHAnsi"/>
          <w:sz w:val="8"/>
        </w:rPr>
        <w:t>mOVing</w:t>
      </w:r>
      <w:proofErr w:type="spellEnd"/>
      <w:r w:rsidRPr="00673D1C">
        <w:rPr>
          <w:rFonts w:asciiTheme="majorHAnsi" w:hAnsiTheme="majorHAnsi" w:cstheme="majorHAnsi"/>
          <w:sz w:val="8"/>
        </w:rPr>
        <w:t xml:space="preserve"> ahead with a fast-growing clean-tech industry—that is to say, with mitigation. The Chinese wind sector has grown steadily since 2001. “According to new statistics from the China Electricity Council,” reported American Progress senior fellow Joseph </w:t>
      </w:r>
      <w:proofErr w:type="spellStart"/>
      <w:r w:rsidRPr="00673D1C">
        <w:rPr>
          <w:rFonts w:asciiTheme="majorHAnsi" w:hAnsiTheme="majorHAnsi" w:cstheme="majorHAnsi"/>
          <w:sz w:val="8"/>
        </w:rPr>
        <w:t>Romm</w:t>
      </w:r>
      <w:proofErr w:type="spellEnd"/>
      <w:r w:rsidRPr="00673D1C">
        <w:rPr>
          <w:rFonts w:asciiTheme="majorHAnsi" w:hAnsiTheme="majorHAnsi" w:cstheme="majorHAnsi"/>
          <w:sz w:val="8"/>
        </w:rPr>
        <w:t xml:space="preserve">, “China’s wind power production actually increased more than coal power production for the first time ever in 2012.” This growth is the result, in part, of robust government support: China has invested $200.8 billion in stimulus funding for clean tech. Estimates of U.S. stimulus funding for clean technology range from $50 to $80 billion.¶ The European Union is also </w:t>
      </w:r>
      <w:proofErr w:type="spellStart"/>
      <w:r w:rsidRPr="00673D1C">
        <w:rPr>
          <w:rFonts w:asciiTheme="majorHAnsi" w:hAnsiTheme="majorHAnsi" w:cstheme="majorHAnsi"/>
          <w:sz w:val="8"/>
        </w:rPr>
        <w:t>mOVing</w:t>
      </w:r>
      <w:proofErr w:type="spellEnd"/>
      <w:r w:rsidRPr="00673D1C">
        <w:rPr>
          <w:rFonts w:asciiTheme="majorHAnsi" w:hAnsiTheme="majorHAnsi" w:cstheme="majorHAnsi"/>
          <w:sz w:val="8"/>
        </w:rPr>
        <w:t xml:space="preserve"> forward to create a €1 trillion regional </w:t>
      </w:r>
      <w:proofErr w:type="spellStart"/>
      <w:r w:rsidRPr="00673D1C">
        <w:rPr>
          <w:rFonts w:asciiTheme="majorHAnsi" w:hAnsiTheme="majorHAnsi" w:cstheme="majorHAnsi"/>
          <w:sz w:val="8"/>
        </w:rPr>
        <w:t>supergrid</w:t>
      </w:r>
      <w:proofErr w:type="spellEnd"/>
      <w:r w:rsidRPr="00673D1C">
        <w:rPr>
          <w:rFonts w:asciiTheme="majorHAnsi" w:hAnsiTheme="majorHAnsi" w:cstheme="majorHAnsi"/>
          <w:sz w:val="8"/>
        </w:rPr>
        <w:t xml:space="preserve">. Germany and Portugal in particular are </w:t>
      </w:r>
      <w:proofErr w:type="spellStart"/>
      <w:r w:rsidRPr="00673D1C">
        <w:rPr>
          <w:rFonts w:asciiTheme="majorHAnsi" w:hAnsiTheme="majorHAnsi" w:cstheme="majorHAnsi"/>
          <w:sz w:val="8"/>
        </w:rPr>
        <w:t>mOVing</w:t>
      </w:r>
      <w:proofErr w:type="spellEnd"/>
      <w:r w:rsidRPr="00673D1C">
        <w:rPr>
          <w:rFonts w:asciiTheme="majorHAnsi" w:hAnsiTheme="majorHAnsi" w:cstheme="majorHAnsi"/>
          <w:sz w:val="8"/>
        </w:rPr>
        <w:t xml:space="preserve"> aggressively to expand their already quite large clean-tech sectors. Action in the core industrial economies is essential because only they have the infrastructure that can propel the clean-tech revolution and transform the world economy.¶ A De Facto Carbon Tax¶ Environmental economists tend to agree that the single most important thing the United States could do to accelerate the shift to clean energy would be to impose a carbon tax. Despite our political sclerosis and fossil fuel fundamentalism, the means to do that already exist.¶ First and foremost, there is the Environmental Protection Agency, which could achieve significant and immediate emissions reductions using nothing more than existing laws and current technologies. According to Kassie Siegel at the Center for Biological Diversity, “The Clean Air Act can achieve everything we need: a 40 percent reduction of greenhouse gas emissions Over 1990 levels by 2020.”¶ Rather boring in tone and dense with legalistic detail, the ongoing fight Over EPA¶ rulemaking is probably the most important environmental battle in a generation. Since 2007, thanks to the pressure and lawsuits of green activists, the EPA has had enormous—but under-utilized—power. That was the year when the Supreme Court ruled, in Massachusetts v. Environmental Protection Agency, that the agency should determine whether greenhouse gases threaten human health. In December 2010, the EPA published a science-based “endangerment finding,” which found that CO2 and five other greenhouse gases are, in fact, dangerous to human life because they cause global warming.¶ Once the EPA issues an endangerment finding, it is legally bound to promulgate regulations to address the problem. The first of these post–Massachusetts v. EPA “tailoring rules” were for “mobile sources.” Between 2011 and 2012, regulations for cars and for trucks went into effect. Then the EPA set strict limits for new power plants in 2012. But other major sources of greenhouse gas pollution—like existing electric power plants (which pump out roughly 40 percent of the nation’s total GHG emissions), oil refineries, cement plants, steel mills, and shipping—have yet to be properly regulated pursuant to Massachusetts v. EPA.¶ If the EPA were to use the Clean Air Act—and do so “with extreme prejudice”—it could impose a de facto carbon tax. Industries would still be free to burn dirty fossil fuels, but they would have to use very expensive, and in some cases nonexistent, new technology to meet emission standards. Or they would have to pay very steep and mounting fines for their emissions. Such penalties could reach thousands of dollars per day, per violation. Thus, a de facto carbon tax. Then cheap fossil fuel energy would become expensive, driving investment toward carbon-neutral forms of clean energy like wind and solar. For extra measure we could end fossil fuel subsidies. Before long, it would be more profitable to invest in clean energy sources than dangerous and filthy ones.¶ Big Green Buy and U.S. “Shadow Socialism”¶ According to clean-tech experts, innovation is now less important than rapid, large-scale implementation. In other words, developing a clean-energy economy is not about new gadgets but about new policies. Most of the energy technologies we need already exist. You know what they are: wind farms, concentrated solar power plants, geothermal and tidal power, all feeding an efficient smart grid that, in turn, powers electric vehicles and radically more energy-efficient buildings.¶ But leading clean technologies remain slightly more expensive than the old dirty-tech alternatives. This “price gap” is holding back the mass application of clean technology. The simple fact is that capitalist economies will not switch to clean energy until it is cheaper than fossil fuel. The fastest way to close the price gap is to build large clean-tech markets that allow for economies of scale. But what is the fastest way to build those markets? More research grants? More tax credits? More clumsy pilot programs?¶ Government procurement is one of the hidden tools of American capitalism’s “shadow socialism.”¶ No. </w:t>
      </w:r>
      <w:r w:rsidRPr="00673D1C">
        <w:rPr>
          <w:rStyle w:val="StyleUnderline"/>
          <w:rFonts w:asciiTheme="majorHAnsi" w:hAnsiTheme="majorHAnsi" w:cstheme="majorHAnsi"/>
          <w:highlight w:val="cyan"/>
        </w:rPr>
        <w:t xml:space="preserve">The </w:t>
      </w:r>
      <w:r w:rsidRPr="00673D1C">
        <w:rPr>
          <w:rStyle w:val="Emphasis"/>
          <w:rFonts w:asciiTheme="majorHAnsi" w:hAnsiTheme="majorHAnsi" w:cstheme="majorHAnsi"/>
          <w:highlight w:val="cyan"/>
        </w:rPr>
        <w:t>fastest</w:t>
      </w:r>
      <w:r w:rsidRPr="00673D1C">
        <w:rPr>
          <w:rFonts w:asciiTheme="majorHAnsi" w:hAnsiTheme="majorHAnsi" w:cstheme="majorHAnsi"/>
          <w:sz w:val="8"/>
        </w:rPr>
        <w:t xml:space="preserve">, simplest </w:t>
      </w:r>
      <w:r w:rsidRPr="00673D1C">
        <w:rPr>
          <w:rStyle w:val="StyleUnderline"/>
          <w:rFonts w:asciiTheme="majorHAnsi" w:hAnsiTheme="majorHAnsi" w:cstheme="majorHAnsi"/>
          <w:highlight w:val="cyan"/>
        </w:rPr>
        <w:t>way to do it is to reorient</w:t>
      </w:r>
      <w:r w:rsidRPr="00673D1C">
        <w:rPr>
          <w:rFonts w:asciiTheme="majorHAnsi" w:hAnsiTheme="majorHAnsi" w:cstheme="majorHAnsi"/>
          <w:sz w:val="8"/>
        </w:rPr>
        <w:t xml:space="preserve"> government </w:t>
      </w:r>
      <w:r w:rsidRPr="00673D1C">
        <w:rPr>
          <w:rStyle w:val="StyleUnderline"/>
          <w:rFonts w:asciiTheme="majorHAnsi" w:hAnsiTheme="majorHAnsi" w:cstheme="majorHAnsi"/>
          <w:highlight w:val="cyan"/>
        </w:rPr>
        <w:t>procurement away from fossil fuel</w:t>
      </w:r>
      <w:r w:rsidRPr="00673D1C">
        <w:rPr>
          <w:rFonts w:asciiTheme="majorHAnsi" w:hAnsiTheme="majorHAnsi" w:cstheme="majorHAnsi"/>
          <w:sz w:val="8"/>
        </w:rPr>
        <w:t xml:space="preserve"> energy </w:t>
      </w:r>
      <w:r w:rsidRPr="00673D1C">
        <w:rPr>
          <w:rStyle w:val="StyleUnderline"/>
          <w:rFonts w:asciiTheme="majorHAnsi" w:hAnsiTheme="majorHAnsi" w:cstheme="majorHAnsi"/>
          <w:highlight w:val="cyan"/>
        </w:rPr>
        <w:t>and toward clean</w:t>
      </w:r>
      <w:r w:rsidRPr="00673D1C">
        <w:rPr>
          <w:rFonts w:asciiTheme="majorHAnsi" w:hAnsiTheme="majorHAnsi" w:cstheme="majorHAnsi"/>
          <w:sz w:val="8"/>
        </w:rPr>
        <w:t xml:space="preserve"> energy and </w:t>
      </w:r>
      <w:r w:rsidRPr="00673D1C">
        <w:rPr>
          <w:rStyle w:val="StyleUnderline"/>
          <w:rFonts w:asciiTheme="majorHAnsi" w:hAnsiTheme="majorHAnsi" w:cstheme="majorHAnsi"/>
          <w:highlight w:val="cyan"/>
        </w:rPr>
        <w:t>tech</w:t>
      </w:r>
      <w:r w:rsidRPr="00673D1C">
        <w:rPr>
          <w:rFonts w:asciiTheme="majorHAnsi" w:hAnsiTheme="majorHAnsi" w:cstheme="majorHAnsi"/>
          <w:sz w:val="8"/>
        </w:rPr>
        <w:t xml:space="preserve">nology—to use the government’s vast spending power to create a market for green energy. Elsewhere, I have called this the Big Green Buy. Consider this: federal, state, and local government constitute more than 38 percent of our GDP. In more concrete terms, Uncle Sam owns or leases more than 430,000 buildings (mostly large office buildings) and 650,000 vehicles. (Add state and local government activity, and all those numbers grow by about a third again.) The federal government is the world’s largest consumer of energy and vehicles, and the nation’s largest greenhouse gas emitter.¶ Government procurement is one of the hidden tools of American capitalism’s “shadow socialism.” By shadow socialism I refer to the massively important but often Overlooked role of government planning, investment, subsidy, procurement, and ownership in the economic development of American capitalism. A detailed account of that history is offered in Michael Lind’s book Land of Promise. From railroads, to telecommunications, and aviation and all the attendant sub-industries of these sectors, government has provided the capital and conditions for fledging industries to grow large. For example, government didn’t just fund the invention of the microprocessor; it was also the first major consumer of the device. Throughout the 1950s, more than half of IBM’s revenue came from government contracts. Along with money, these contracts provided a guaranteed market and stability for IBM and its suppliers, and thus attracted private investment—all of which helped create the modern computer industry.¶ Now consider the scale of the problem: our asphalt transportation arteries are clogged with 250 million gasoline-powered vehicles sucking down an annual $200 to $300 billion worth of fuel from more than 121,000 filling stations. Add to that the cost of heating and cooling buildings, jet travel, shipping, powering industry, and the energy-gobbling servers and mainframes that are the Internet, and the U.S. energy economy reaches a spectacular annual tab of 1.2 trillion dollars.¶ A redirection of government purchasing would create massive markets for clean power, electric vehicles, and efficient buildings, as well as for more sustainably produced furniture, paper, cleaning supplies, uniforms, food, and services. If government bought green, it would drive down marketplace prices sufficiently that the momentum toward green tech would become self-reinforcing and spread to the private sector.¶ Executive Order 13514, which Obama signed in 2009, directed all federal agencies to¶ increase energy efficiency; measure, report, and reduce their greenhouse gas emissions from direct and indirect activities; conserve and protect water resources through efficiency, reuse, and storm water management; eliminate waste, recycle, and prevent pollution; leverage agency acquisitions to foster markets for sustainable technologies and environmentally preferable materials, products, and services; design, construct, maintain, and operate high performance sustainable buildings in sustainable locations.¶ The executive order also stipulates that federal agencies immediately start purchasing 95 percent through green-certified programs and achieve a 28 percent greenhouse gas reduction by 2020. But it has not been robustly implemented.¶ Government has tremendous latitude to leverage green procurement because it requires no new taxes, programs, or spending, nor is it hostage to the holy grail of sixty votes in the Senate. It is simply a matter of changing how the government buys its energy, vehicles, and services. Yes, in many cases clean tech costs more up front, but in most cases, savings arrive soon afterward. And government—because of its size—is a market </w:t>
      </w:r>
      <w:proofErr w:type="spellStart"/>
      <w:r w:rsidRPr="00673D1C">
        <w:rPr>
          <w:rFonts w:asciiTheme="majorHAnsi" w:hAnsiTheme="majorHAnsi" w:cstheme="majorHAnsi"/>
          <w:sz w:val="8"/>
        </w:rPr>
        <w:t>mOver</w:t>
      </w:r>
      <w:proofErr w:type="spellEnd"/>
      <w:r w:rsidRPr="00673D1C">
        <w:rPr>
          <w:rFonts w:asciiTheme="majorHAnsi" w:hAnsiTheme="majorHAnsi" w:cstheme="majorHAnsi"/>
          <w:sz w:val="8"/>
        </w:rPr>
        <w:t xml:space="preserve"> that can leverage money-saving deals if it wishes to. ¶ Protest and the “Relative Autonomy” of the State¶ Why would the capitalist state </w:t>
      </w:r>
      <w:proofErr w:type="spellStart"/>
      <w:r w:rsidRPr="00673D1C">
        <w:rPr>
          <w:rFonts w:asciiTheme="majorHAnsi" w:hAnsiTheme="majorHAnsi" w:cstheme="majorHAnsi"/>
          <w:sz w:val="8"/>
        </w:rPr>
        <w:t>mOVe</w:t>
      </w:r>
      <w:proofErr w:type="spellEnd"/>
      <w:r w:rsidRPr="00673D1C">
        <w:rPr>
          <w:rFonts w:asciiTheme="majorHAnsi" w:hAnsiTheme="majorHAnsi" w:cstheme="majorHAnsi"/>
          <w:sz w:val="8"/>
        </w:rPr>
        <w:t xml:space="preserve"> to euthanize the fossil fuel industry, that most powerful fraction of the capitalist class? Or put another way, how can the state regain some of its “relative autonomy” from capital? History indicates that massive, crisis-producing protest is one of the most common reasons a modern state will act against the interests of specific entrenched elites and for the “general interest” of society. When the crisis of protest is bad enough, entrenched elites are forced to take a loss as the state imposes ameliorative action for the greater good of society.¶ Clearly, we need to build a well-organized, broadly supported, yet tactically and strategically radical </w:t>
      </w:r>
      <w:proofErr w:type="spellStart"/>
      <w:r w:rsidRPr="00673D1C">
        <w:rPr>
          <w:rFonts w:asciiTheme="majorHAnsi" w:hAnsiTheme="majorHAnsi" w:cstheme="majorHAnsi"/>
          <w:sz w:val="8"/>
        </w:rPr>
        <w:t>mOVement</w:t>
      </w:r>
      <w:proofErr w:type="spellEnd"/>
      <w:r w:rsidRPr="00673D1C">
        <w:rPr>
          <w:rFonts w:asciiTheme="majorHAnsi" w:hAnsiTheme="majorHAnsi" w:cstheme="majorHAnsi"/>
          <w:sz w:val="8"/>
        </w:rPr>
        <w:t xml:space="preserve"> to demand proper climate policy. For such a </w:t>
      </w:r>
      <w:proofErr w:type="spellStart"/>
      <w:r w:rsidRPr="00673D1C">
        <w:rPr>
          <w:rFonts w:asciiTheme="majorHAnsi" w:hAnsiTheme="majorHAnsi" w:cstheme="majorHAnsi"/>
          <w:sz w:val="8"/>
        </w:rPr>
        <w:t>mOVement</w:t>
      </w:r>
      <w:proofErr w:type="spellEnd"/>
      <w:r w:rsidRPr="00673D1C">
        <w:rPr>
          <w:rFonts w:asciiTheme="majorHAnsi" w:hAnsiTheme="majorHAnsi" w:cstheme="majorHAnsi"/>
          <w:sz w:val="8"/>
        </w:rPr>
        <w:t xml:space="preserve"> to be effective it must use myriad tactics, from lawsuits and lobbying to direct action such as tree-sits, road blockades, and occupations aimed at the infrastructure of the fossil fuel industry. Only by disrupting the working of the political and economic system as a whole can we forge a consensus that ending the fossil fuel sector is essential. (The work of Francis Fox </w:t>
      </w:r>
      <w:proofErr w:type="spellStart"/>
      <w:r w:rsidRPr="00673D1C">
        <w:rPr>
          <w:rFonts w:asciiTheme="majorHAnsi" w:hAnsiTheme="majorHAnsi" w:cstheme="majorHAnsi"/>
          <w:sz w:val="8"/>
        </w:rPr>
        <w:t>Piven</w:t>
      </w:r>
      <w:proofErr w:type="spellEnd"/>
      <w:r w:rsidRPr="00673D1C">
        <w:rPr>
          <w:rFonts w:asciiTheme="majorHAnsi" w:hAnsiTheme="majorHAnsi" w:cstheme="majorHAnsi"/>
          <w:sz w:val="8"/>
        </w:rPr>
        <w:t xml:space="preserve"> and Richard Cloward is, in my opinion, still among the best in tracing the dynamic of this process of rebellion and reform.)¶ At question, then, is not just the state’s capacity to evolve, but the capacity of the American people to organize and mobilize on a massive scale. Far be it from me to say exactly how such </w:t>
      </w:r>
      <w:proofErr w:type="spellStart"/>
      <w:r w:rsidRPr="00673D1C">
        <w:rPr>
          <w:rFonts w:asciiTheme="majorHAnsi" w:hAnsiTheme="majorHAnsi" w:cstheme="majorHAnsi"/>
          <w:sz w:val="8"/>
        </w:rPr>
        <w:t>mOVements</w:t>
      </w:r>
      <w:proofErr w:type="spellEnd"/>
      <w:r w:rsidRPr="00673D1C">
        <w:rPr>
          <w:rFonts w:asciiTheme="majorHAnsi" w:hAnsiTheme="majorHAnsi" w:cstheme="majorHAnsi"/>
          <w:sz w:val="8"/>
        </w:rPr>
        <w:t xml:space="preserve"> could or should be built, other than the way they always have been: by trial and error and with good leadership. </w:t>
      </w:r>
      <w:proofErr w:type="spellStart"/>
      <w:r w:rsidRPr="00673D1C">
        <w:rPr>
          <w:rFonts w:asciiTheme="majorHAnsi" w:hAnsiTheme="majorHAnsi" w:cstheme="majorHAnsi"/>
          <w:sz w:val="8"/>
        </w:rPr>
        <w:t>MOVement</w:t>
      </w:r>
      <w:proofErr w:type="spellEnd"/>
      <w:r w:rsidRPr="00673D1C">
        <w:rPr>
          <w:rFonts w:asciiTheme="majorHAnsi" w:hAnsiTheme="majorHAnsi" w:cstheme="majorHAnsi"/>
          <w:sz w:val="8"/>
        </w:rPr>
        <w:t xml:space="preserve"> building is a mass and organic process.¶ The Rebellion of Nature¶ Along with protest, a more organic source of crisis is already underway and may also help scare political elites into confronting big carbon. Climate change is a “rebellion of nature,” by which I mean the disruption caused by ecological breakdown. The history of environmental regulation in the West is, in many ways, the story of protest and advocacy combining with the rebellion of nature at the local (urban) scale. Together, they have forced rudimentary regulation in the name of health and sanitation.¶ By the 1830s, America’s industrial cities had become perfect incubators of epidemic disease, particularly cholera and yellow fever. Like climate change today, these diseases hit the poor hardest, but they also sickened and killed the wealthy. Class privilege offered some protection, but it was not a guarantee of safety. And so it was that middle-class “goo-</w:t>
      </w:r>
      <w:proofErr w:type="spellStart"/>
      <w:r w:rsidRPr="00673D1C">
        <w:rPr>
          <w:rFonts w:asciiTheme="majorHAnsi" w:hAnsiTheme="majorHAnsi" w:cstheme="majorHAnsi"/>
          <w:sz w:val="8"/>
        </w:rPr>
        <w:t>goos</w:t>
      </w:r>
      <w:proofErr w:type="spellEnd"/>
      <w:r w:rsidRPr="00673D1C">
        <w:rPr>
          <w:rFonts w:asciiTheme="majorHAnsi" w:hAnsiTheme="majorHAnsi" w:cstheme="majorHAnsi"/>
          <w:sz w:val="8"/>
        </w:rPr>
        <w:t xml:space="preserve">” and “mugwumps” began a series of reforms that contained and eventually defeated the urban epidemics.¶ First, garbage-eating hogs were banned from city streets, then public sanitation programs of refuse collection began, sewers were built, safe public water provided, and housing codes were developed and enforced. Eventually, the epidemics of cholera stopped. Soon other infectious diseases, such as pulmonary tuberculosis, typhus, and typhoid, were largely eliminated. At the scale of the urban, capitalist society solved an environmental crisis through planning and public investment.¶ Climate change is a problem of an entirely different order of magnitude, but these past solutions to smaller environmental crises offer lessons. Ultimately, solving the climate crisis—like the nineteenth-century victory Over urban squalor and epidemic contagions—will require a re-legitimation of the state’s role in the economy.¶ The modern story of local air pollution offers another example of the “rebellion of nature.” As Jim McNeil outlines in Something New Under </w:t>
      </w:r>
      <w:proofErr w:type="gramStart"/>
      <w:r w:rsidRPr="00673D1C">
        <w:rPr>
          <w:rFonts w:asciiTheme="majorHAnsi" w:hAnsiTheme="majorHAnsi" w:cstheme="majorHAnsi"/>
          <w:sz w:val="8"/>
        </w:rPr>
        <w:t>The</w:t>
      </w:r>
      <w:proofErr w:type="gramEnd"/>
      <w:r w:rsidRPr="00673D1C">
        <w:rPr>
          <w:rFonts w:asciiTheme="majorHAnsi" w:hAnsiTheme="majorHAnsi" w:cstheme="majorHAnsi"/>
          <w:sz w:val="8"/>
        </w:rPr>
        <w:t xml:space="preserve"> Sun, smog inundations in industrial cities of the United States and Europe used to kill many people. In 1879–1880 smog killed 3,000 Londoners, and in Glasgow a 1909 inversion—where cold air filled with smoke from burning coal was trapped near the ground—killed 1,063. As late as 1952, a pattern of cold and still air killed 4,000 people in London, according to McNeil, and even more according to others. By 1956, the Britons had passed a clean air act that </w:t>
      </w:r>
      <w:proofErr w:type="spellStart"/>
      <w:r w:rsidRPr="00673D1C">
        <w:rPr>
          <w:rFonts w:asciiTheme="majorHAnsi" w:hAnsiTheme="majorHAnsi" w:cstheme="majorHAnsi"/>
          <w:sz w:val="8"/>
        </w:rPr>
        <w:t>drOVe</w:t>
      </w:r>
      <w:proofErr w:type="spellEnd"/>
      <w:r w:rsidRPr="00673D1C">
        <w:rPr>
          <w:rFonts w:asciiTheme="majorHAnsi" w:hAnsiTheme="majorHAnsi" w:cstheme="majorHAnsi"/>
          <w:sz w:val="8"/>
        </w:rPr>
        <w:t xml:space="preserve"> coal out of the major cities. In the United States there was a similar process. In 1953, smog in New York killed between 170 and 260 people, and as late as 1966 a smog inversion killed 169 New Yorkers. All of this helped generate pressure for the Clean Air Act of 1970.¶ Today, a similar process is underway in China. Local air quality is so bad that it is forcing changes to Chinese energy policy. A major World Bank study has estimated that “the combined health and non-health cost of outdoor air and water pollution for China’s economy comes to around $US 100 billion a year (or about 5.8% of the country’s GDP).” People across China are protesting pollution. Foreign executives are turning down positions in Beijing because of the toxic atmospheric stew that western visitors have taken to calling “</w:t>
      </w:r>
      <w:proofErr w:type="spellStart"/>
      <w:r w:rsidRPr="00673D1C">
        <w:rPr>
          <w:rFonts w:asciiTheme="majorHAnsi" w:hAnsiTheme="majorHAnsi" w:cstheme="majorHAnsi"/>
          <w:sz w:val="8"/>
        </w:rPr>
        <w:t>airpocalypse</w:t>
      </w:r>
      <w:proofErr w:type="spellEnd"/>
      <w:r w:rsidRPr="00673D1C">
        <w:rPr>
          <w:rFonts w:asciiTheme="majorHAnsi" w:hAnsiTheme="majorHAnsi" w:cstheme="majorHAnsi"/>
          <w:sz w:val="8"/>
        </w:rPr>
        <w:t xml:space="preserve">.” The film director Chen </w:t>
      </w:r>
      <w:proofErr w:type="spellStart"/>
      <w:r w:rsidRPr="00673D1C">
        <w:rPr>
          <w:rFonts w:asciiTheme="majorHAnsi" w:hAnsiTheme="majorHAnsi" w:cstheme="majorHAnsi"/>
          <w:sz w:val="8"/>
        </w:rPr>
        <w:t>Kaige</w:t>
      </w:r>
      <w:proofErr w:type="spellEnd"/>
      <w:r w:rsidRPr="00673D1C">
        <w:rPr>
          <w:rFonts w:asciiTheme="majorHAnsi" w:hAnsiTheme="majorHAnsi" w:cstheme="majorHAnsi"/>
          <w:sz w:val="8"/>
        </w:rPr>
        <w:t xml:space="preserve">, who won the Palme d’Or for his 1993 film Farewell My Concubine, told the world he couldn’t think or make films because of the Chinese capital’s appallingly bad air.¶ These local pressures are a large part of what is driving Chinese investment in renewable energy. Last year China added more energy capacity from wind than from the coal sector.¶ Capitalism vs. Nature?¶ Some of the first thinkers to note a conflict between capitalism and non-human nature were Karl Marx and Friedrich Engels. They came to their ecology through examining the local problem of relations between town and country—expressed simultaneously as urban pollution and rural soil depletion. In exploring this </w:t>
      </w:r>
      <w:proofErr w:type="gramStart"/>
      <w:r w:rsidRPr="00673D1C">
        <w:rPr>
          <w:rFonts w:asciiTheme="majorHAnsi" w:hAnsiTheme="majorHAnsi" w:cstheme="majorHAnsi"/>
          <w:sz w:val="8"/>
        </w:rPr>
        <w:t>question</w:t>
      </w:r>
      <w:proofErr w:type="gramEnd"/>
      <w:r w:rsidRPr="00673D1C">
        <w:rPr>
          <w:rFonts w:asciiTheme="majorHAnsi" w:hAnsiTheme="majorHAnsi" w:cstheme="majorHAnsi"/>
          <w:sz w:val="8"/>
        </w:rPr>
        <w:t xml:space="preserve"> they relied on the pioneering work of soil chemist Justus von Liebig. And from this small-scale problem, they developed the idea of capitalism creating a rift in the metabolism of natural processes.¶ Here is how Marx explained the dilemma:¶ Capitalist production collects the population together in great centers, and causes the urban population to achieve an ever-growing preponderance. This has two results. On the one hand it concentrates the historical motive force of society; on the other hand, it disturbs the metabolic interaction between man and the earth, i.e., it prevents the return to the soil of its constituent elements consumed by man in the form of food and clothing; hence it hinders the operation of the eternal natural condition for the lasting fertility of the soil….All progress in capitalist agriculture is a progress in the art, not only of robbing the worker, but of robbing the soil.¶ And as with “soil robbing,” so too concentrations of atmospheric CO2: the natural systems are out of sync; their elements are being rearranged and redistributed, ending up as garbage and pollution.¶ It may well be true that capitalism is incapable of accommodating itself to the limits of the natural world. But that is not the same question as whether or not capitalism can solve the climate crisis. Climate mitigation and adaptation are merely an effort to buy time to address the other larger set of problems that is the whole ecological crisis.¶ This is both a pessimistic and an optimistic view. Although capitalism has not Overcome the fundamental conflict between its infinite growth potential and the finite parameters of the planet’s pollution sinks, it has, in the past, addressed specific environmental crises.¶ Anyone who thinks the existing economic system must be totally transformed before we can deal with the impending climate crisis is delusional or in willful denial of the very clear findings of climate science. </w:t>
      </w:r>
      <w:r w:rsidRPr="00673D1C">
        <w:rPr>
          <w:rStyle w:val="Emphasis"/>
          <w:rFonts w:asciiTheme="majorHAnsi" w:hAnsiTheme="majorHAnsi" w:cstheme="majorHAnsi"/>
          <w:highlight w:val="cyan"/>
        </w:rPr>
        <w:t>If the climate</w:t>
      </w:r>
      <w:r w:rsidRPr="00673D1C">
        <w:rPr>
          <w:rStyle w:val="Emphasis"/>
          <w:rFonts w:asciiTheme="majorHAnsi" w:hAnsiTheme="majorHAnsi" w:cstheme="majorHAnsi"/>
        </w:rPr>
        <w:t xml:space="preserve"> system </w:t>
      </w:r>
      <w:r w:rsidRPr="00673D1C">
        <w:rPr>
          <w:rStyle w:val="Emphasis"/>
          <w:rFonts w:asciiTheme="majorHAnsi" w:hAnsiTheme="majorHAnsi" w:cstheme="majorHAnsi"/>
          <w:highlight w:val="cyan"/>
        </w:rPr>
        <w:t>unravels, all bets are off.</w:t>
      </w:r>
      <w:r w:rsidRPr="00673D1C">
        <w:rPr>
          <w:rFonts w:asciiTheme="majorHAnsi" w:hAnsiTheme="majorHAnsi" w:cstheme="majorHAnsi"/>
          <w:sz w:val="8"/>
        </w:rPr>
        <w:t xml:space="preserve"> The many </w:t>
      </w:r>
      <w:r w:rsidRPr="00673D1C">
        <w:rPr>
          <w:rStyle w:val="StyleUnderline"/>
          <w:rFonts w:asciiTheme="majorHAnsi" w:hAnsiTheme="majorHAnsi" w:cstheme="majorHAnsi"/>
          <w:highlight w:val="cyan"/>
        </w:rPr>
        <w:lastRenderedPageBreak/>
        <w:t>progressive visions</w:t>
      </w:r>
      <w:r w:rsidRPr="00673D1C">
        <w:rPr>
          <w:rFonts w:asciiTheme="majorHAnsi" w:hAnsiTheme="majorHAnsi" w:cstheme="majorHAnsi"/>
          <w:sz w:val="8"/>
        </w:rPr>
        <w:t xml:space="preserve"> born of the Enlightenment </w:t>
      </w:r>
      <w:r w:rsidRPr="00673D1C">
        <w:rPr>
          <w:rStyle w:val="StyleUnderline"/>
          <w:rFonts w:asciiTheme="majorHAnsi" w:hAnsiTheme="majorHAnsi" w:cstheme="majorHAnsi"/>
          <w:highlight w:val="cyan"/>
        </w:rPr>
        <w:t>will be swallowed</w:t>
      </w:r>
      <w:r w:rsidRPr="00673D1C">
        <w:rPr>
          <w:rFonts w:asciiTheme="majorHAnsi" w:hAnsiTheme="majorHAnsi" w:cstheme="majorHAnsi"/>
          <w:sz w:val="8"/>
        </w:rPr>
        <w:t xml:space="preserve"> and forgotten </w:t>
      </w:r>
      <w:r w:rsidRPr="00673D1C">
        <w:rPr>
          <w:rStyle w:val="StyleUnderline"/>
          <w:rFonts w:asciiTheme="majorHAnsi" w:hAnsiTheme="majorHAnsi" w:cstheme="majorHAnsi"/>
          <w:highlight w:val="cyan"/>
        </w:rPr>
        <w:t>by the rising seas</w:t>
      </w:r>
      <w:r w:rsidRPr="00673D1C">
        <w:rPr>
          <w:rFonts w:asciiTheme="majorHAnsi" w:hAnsiTheme="majorHAnsi" w:cstheme="majorHAnsi"/>
          <w:sz w:val="8"/>
        </w:rPr>
        <w:t xml:space="preserve"> or smashed to pieces by the wrathful storms </w:t>
      </w:r>
      <w:r w:rsidRPr="00673D1C">
        <w:rPr>
          <w:rStyle w:val="StyleUnderline"/>
          <w:rFonts w:asciiTheme="majorHAnsi" w:hAnsiTheme="majorHAnsi" w:cstheme="majorHAnsi"/>
          <w:highlight w:val="cyan"/>
        </w:rPr>
        <w:t>of climate chaos</w:t>
      </w:r>
      <w:r w:rsidRPr="00673D1C">
        <w:rPr>
          <w:rFonts w:asciiTheme="majorHAnsi" w:hAnsiTheme="majorHAnsi" w:cstheme="majorHAnsi"/>
          <w:sz w:val="8"/>
        </w:rPr>
        <w:t>.</w:t>
      </w:r>
    </w:p>
    <w:p w14:paraId="499BEA69" w14:textId="7777777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Uniqueness – war is massively declining </w:t>
      </w:r>
    </w:p>
    <w:p w14:paraId="7D7C99C7" w14:textId="77777777" w:rsidR="009957EB" w:rsidRPr="00673D1C" w:rsidRDefault="009957EB" w:rsidP="009957EB">
      <w:pPr>
        <w:rPr>
          <w:rStyle w:val="StyleUnderline"/>
          <w:rFonts w:asciiTheme="majorHAnsi" w:hAnsiTheme="majorHAnsi" w:cstheme="majorHAnsi"/>
          <w:b/>
        </w:rPr>
      </w:pPr>
      <w:r w:rsidRPr="00673D1C">
        <w:rPr>
          <w:rStyle w:val="Style13ptBold"/>
          <w:rFonts w:asciiTheme="majorHAnsi" w:hAnsiTheme="majorHAnsi" w:cstheme="majorHAnsi"/>
        </w:rPr>
        <w:t xml:space="preserve">McKenna, Professor of Philosophy, ’15 </w:t>
      </w:r>
      <w:r w:rsidRPr="00673D1C">
        <w:rPr>
          <w:rFonts w:asciiTheme="majorHAnsi" w:hAnsiTheme="majorHAnsi" w:cstheme="majorHAnsi"/>
          <w:szCs w:val="16"/>
        </w:rPr>
        <w:t xml:space="preserve">(Michael; 3/4/15; professor of philosophy; Guru Magazine, “Ho </w:t>
      </w:r>
      <w:proofErr w:type="spellStart"/>
      <w:r w:rsidRPr="00673D1C">
        <w:rPr>
          <w:rFonts w:asciiTheme="majorHAnsi" w:hAnsiTheme="majorHAnsi" w:cstheme="majorHAnsi"/>
          <w:szCs w:val="16"/>
        </w:rPr>
        <w:t>wmany</w:t>
      </w:r>
      <w:proofErr w:type="spellEnd"/>
      <w:r w:rsidRPr="00673D1C">
        <w:rPr>
          <w:rFonts w:asciiTheme="majorHAnsi" w:hAnsiTheme="majorHAnsi" w:cstheme="majorHAnsi"/>
          <w:szCs w:val="16"/>
        </w:rPr>
        <w:t xml:space="preserve"> people have died in wars throughout history?” http://gurumagazine.org/askaguru/culture/many-people-died-wars-throughout-history/)</w:t>
      </w:r>
    </w:p>
    <w:p w14:paraId="30246D1E" w14:textId="77777777" w:rsidR="009957EB" w:rsidRPr="00673D1C" w:rsidRDefault="009957EB" w:rsidP="009957EB">
      <w:pPr>
        <w:rPr>
          <w:rFonts w:asciiTheme="majorHAnsi" w:hAnsiTheme="majorHAnsi" w:cstheme="majorHAnsi"/>
        </w:rPr>
      </w:pPr>
      <w:r w:rsidRPr="00673D1C">
        <w:rPr>
          <w:rStyle w:val="StyleUnderline"/>
          <w:rFonts w:asciiTheme="majorHAnsi" w:hAnsiTheme="majorHAnsi" w:cstheme="majorHAnsi"/>
        </w:rPr>
        <w:t>Calculating the total number of people who have died in wars throughout history is difficult</w:t>
      </w:r>
      <w:r w:rsidRPr="00673D1C">
        <w:rPr>
          <w:rStyle w:val="StyleUnderline"/>
          <w:rFonts w:asciiTheme="majorHAnsi" w:hAnsiTheme="majorHAnsi" w:cstheme="majorHAnsi"/>
          <w:sz w:val="16"/>
        </w:rPr>
        <w:t xml:space="preserve">. </w:t>
      </w:r>
      <w:r w:rsidRPr="00673D1C">
        <w:rPr>
          <w:rFonts w:asciiTheme="majorHAnsi" w:hAnsiTheme="majorHAnsi" w:cstheme="majorHAnsi"/>
        </w:rPr>
        <w:t>As Winston Churchill apparently said, “history is written by the winners”; and this becomes truer the further back we go. The victorious side of any war may exaggerate the number of enemies killed, while glossing over their own losses so as to brag of their military superiority. Equally, if the victor is aware of their public image, they may want to downplay the carnage of war and the atrocities they committed.</w:t>
      </w:r>
      <w:r w:rsidRPr="00673D1C">
        <w:rPr>
          <w:rStyle w:val="StyleUnderline"/>
          <w:rFonts w:asciiTheme="majorHAnsi" w:hAnsiTheme="majorHAnsi" w:cstheme="majorHAnsi"/>
          <w:sz w:val="16"/>
        </w:rPr>
        <w:t xml:space="preserve"> </w:t>
      </w:r>
      <w:r w:rsidRPr="00673D1C">
        <w:rPr>
          <w:rStyle w:val="StyleUnderline"/>
          <w:rFonts w:asciiTheme="majorHAnsi" w:hAnsiTheme="majorHAnsi" w:cstheme="majorHAnsi"/>
        </w:rPr>
        <w:t>What this unfortunately means is that any estimate of the number of deaths caused by war will be very rough indeed. This is further complicated by the lack of consensus amongst historians</w:t>
      </w:r>
      <w:r w:rsidRPr="00673D1C">
        <w:rPr>
          <w:rStyle w:val="StyleUnderline"/>
          <w:rFonts w:asciiTheme="majorHAnsi" w:hAnsiTheme="majorHAnsi" w:cstheme="majorHAnsi"/>
          <w:sz w:val="16"/>
        </w:rPr>
        <w:t xml:space="preserve"> </w:t>
      </w:r>
      <w:r w:rsidRPr="00673D1C">
        <w:rPr>
          <w:rFonts w:asciiTheme="majorHAnsi" w:hAnsiTheme="majorHAnsi" w:cstheme="majorHAnsi"/>
        </w:rPr>
        <w:t>as to what actually constitutes a war and how to measure the number of deaths due to the effects of war (</w:t>
      </w:r>
      <w:proofErr w:type="gramStart"/>
      <w:r w:rsidRPr="00673D1C">
        <w:rPr>
          <w:rFonts w:asciiTheme="majorHAnsi" w:hAnsiTheme="majorHAnsi" w:cstheme="majorHAnsi"/>
        </w:rPr>
        <w:t>e.g.</w:t>
      </w:r>
      <w:proofErr w:type="gramEnd"/>
      <w:r w:rsidRPr="00673D1C">
        <w:rPr>
          <w:rFonts w:asciiTheme="majorHAnsi" w:hAnsiTheme="majorHAnsi" w:cstheme="majorHAnsi"/>
        </w:rPr>
        <w:t xml:space="preserve"> famine).</w:t>
      </w:r>
      <w:r w:rsidRPr="00673D1C">
        <w:rPr>
          <w:rStyle w:val="StyleUnderline"/>
          <w:rFonts w:asciiTheme="majorHAnsi" w:hAnsiTheme="majorHAnsi" w:cstheme="majorHAnsi"/>
          <w:sz w:val="16"/>
        </w:rPr>
        <w:t xml:space="preserve"> </w:t>
      </w:r>
      <w:r w:rsidRPr="00673D1C">
        <w:rPr>
          <w:rStyle w:val="StyleUnderline"/>
          <w:rFonts w:asciiTheme="majorHAnsi" w:hAnsiTheme="majorHAnsi" w:cstheme="majorHAnsi"/>
        </w:rPr>
        <w:t>That being said, we can arrive at a ballpark figure</w:t>
      </w:r>
      <w:r w:rsidRPr="00673D1C">
        <w:rPr>
          <w:rStyle w:val="StyleUnderline"/>
          <w:rFonts w:asciiTheme="majorHAnsi" w:hAnsiTheme="majorHAnsi" w:cstheme="majorHAnsi"/>
          <w:sz w:val="16"/>
        </w:rPr>
        <w:t xml:space="preserve"> </w:t>
      </w:r>
      <w:r w:rsidRPr="00673D1C">
        <w:rPr>
          <w:rFonts w:asciiTheme="majorHAnsi" w:hAnsiTheme="majorHAnsi" w:cstheme="majorHAnsi"/>
        </w:rPr>
        <w:t>by looking at some of the major conflicts in history.</w:t>
      </w:r>
      <w:r w:rsidRPr="00673D1C">
        <w:rPr>
          <w:rStyle w:val="StyleUnderline"/>
          <w:rFonts w:asciiTheme="majorHAnsi" w:hAnsiTheme="majorHAnsi" w:cstheme="majorHAnsi"/>
          <w:sz w:val="16"/>
        </w:rPr>
        <w:t xml:space="preserve"> </w:t>
      </w:r>
      <w:r w:rsidRPr="00673D1C">
        <w:rPr>
          <w:rStyle w:val="Emphasis"/>
          <w:rFonts w:asciiTheme="majorHAnsi" w:hAnsiTheme="majorHAnsi" w:cstheme="majorHAnsi"/>
          <w:highlight w:val="green"/>
        </w:rPr>
        <w:t xml:space="preserve">The 20th century </w:t>
      </w:r>
      <w:r w:rsidRPr="00673D1C">
        <w:rPr>
          <w:rStyle w:val="Emphasis"/>
          <w:rFonts w:asciiTheme="majorHAnsi" w:hAnsiTheme="majorHAnsi" w:cstheme="majorHAnsi"/>
        </w:rPr>
        <w:t>is described as the “bloodiest</w:t>
      </w:r>
      <w:r w:rsidRPr="00673D1C">
        <w:rPr>
          <w:rStyle w:val="StyleUnderline"/>
          <w:rFonts w:asciiTheme="majorHAnsi" w:hAnsiTheme="majorHAnsi" w:cstheme="majorHAnsi"/>
        </w:rPr>
        <w:t xml:space="preserve">”, with an estimated </w:t>
      </w:r>
      <w:r w:rsidRPr="00673D1C">
        <w:rPr>
          <w:rStyle w:val="Emphasis"/>
          <w:rFonts w:asciiTheme="majorHAnsi" w:hAnsiTheme="majorHAnsi" w:cstheme="majorHAnsi"/>
        </w:rPr>
        <w:t>187 million deaths</w:t>
      </w:r>
      <w:r w:rsidRPr="00673D1C">
        <w:rPr>
          <w:rStyle w:val="StyleUnderline"/>
          <w:rFonts w:asciiTheme="majorHAnsi" w:hAnsiTheme="majorHAnsi" w:cstheme="majorHAnsi"/>
        </w:rPr>
        <w:t xml:space="preserve"> due to the various </w:t>
      </w:r>
      <w:r w:rsidRPr="00673D1C">
        <w:rPr>
          <w:rStyle w:val="StyleUnderline"/>
          <w:rFonts w:asciiTheme="majorHAnsi" w:hAnsiTheme="majorHAnsi" w:cstheme="majorHAnsi"/>
          <w:highlight w:val="green"/>
        </w:rPr>
        <w:t>wars combined</w:t>
      </w:r>
      <w:r w:rsidRPr="00673D1C">
        <w:rPr>
          <w:rStyle w:val="StyleUnderline"/>
          <w:rFonts w:asciiTheme="majorHAnsi" w:hAnsiTheme="majorHAnsi" w:cstheme="majorHAnsi"/>
        </w:rPr>
        <w:t xml:space="preserve">. Almost unbelievably, this number </w:t>
      </w:r>
      <w:r w:rsidRPr="00673D1C">
        <w:rPr>
          <w:rStyle w:val="StyleUnderline"/>
          <w:rFonts w:asciiTheme="majorHAnsi" w:hAnsiTheme="majorHAnsi" w:cstheme="majorHAnsi"/>
          <w:highlight w:val="green"/>
        </w:rPr>
        <w:t>is nearly as high as</w:t>
      </w:r>
      <w:r w:rsidRPr="00673D1C">
        <w:rPr>
          <w:rStyle w:val="StyleUnderline"/>
          <w:rFonts w:asciiTheme="majorHAnsi" w:hAnsiTheme="majorHAnsi" w:cstheme="majorHAnsi"/>
        </w:rPr>
        <w:t xml:space="preserve"> the </w:t>
      </w:r>
      <w:r w:rsidRPr="00673D1C">
        <w:rPr>
          <w:rStyle w:val="StyleUnderline"/>
          <w:rFonts w:asciiTheme="majorHAnsi" w:hAnsiTheme="majorHAnsi" w:cstheme="majorHAnsi"/>
          <w:highlight w:val="green"/>
        </w:rPr>
        <w:t>total</w:t>
      </w:r>
      <w:r w:rsidRPr="00673D1C">
        <w:rPr>
          <w:rStyle w:val="StyleUnderline"/>
          <w:rFonts w:asciiTheme="majorHAnsi" w:hAnsiTheme="majorHAnsi" w:cstheme="majorHAnsi"/>
        </w:rPr>
        <w:t xml:space="preserve"> number of </w:t>
      </w:r>
      <w:r w:rsidRPr="00673D1C">
        <w:rPr>
          <w:rStyle w:val="StyleUnderline"/>
          <w:rFonts w:asciiTheme="majorHAnsi" w:hAnsiTheme="majorHAnsi" w:cstheme="majorHAnsi"/>
          <w:highlight w:val="green"/>
        </w:rPr>
        <w:t xml:space="preserve">deaths due to the entirety of war throughout </w:t>
      </w:r>
      <w:r w:rsidRPr="00673D1C">
        <w:rPr>
          <w:rStyle w:val="StyleUnderline"/>
          <w:rFonts w:asciiTheme="majorHAnsi" w:hAnsiTheme="majorHAnsi" w:cstheme="majorHAnsi"/>
        </w:rPr>
        <w:t xml:space="preserve">all </w:t>
      </w:r>
      <w:r w:rsidRPr="00673D1C">
        <w:rPr>
          <w:rStyle w:val="StyleUnderline"/>
          <w:rFonts w:asciiTheme="majorHAnsi" w:hAnsiTheme="majorHAnsi" w:cstheme="majorHAnsi"/>
          <w:highlight w:val="green"/>
        </w:rPr>
        <w:t xml:space="preserve">history before </w:t>
      </w:r>
      <w:r w:rsidRPr="00673D1C">
        <w:rPr>
          <w:rStyle w:val="StyleUnderline"/>
          <w:rFonts w:asciiTheme="majorHAnsi" w:hAnsiTheme="majorHAnsi" w:cstheme="majorHAnsi"/>
        </w:rPr>
        <w:t xml:space="preserve">that point*. An </w:t>
      </w:r>
      <w:r w:rsidRPr="00673D1C">
        <w:rPr>
          <w:rStyle w:val="StyleUnderline"/>
          <w:rFonts w:asciiTheme="majorHAnsi" w:hAnsiTheme="majorHAnsi" w:cstheme="majorHAnsi"/>
          <w:highlight w:val="green"/>
        </w:rPr>
        <w:t>increased world population</w:t>
      </w:r>
      <w:r w:rsidRPr="00673D1C">
        <w:rPr>
          <w:rStyle w:val="StyleUnderline"/>
          <w:rFonts w:asciiTheme="majorHAnsi" w:hAnsiTheme="majorHAnsi" w:cstheme="majorHAnsi"/>
        </w:rPr>
        <w:t xml:space="preserve">, combined with </w:t>
      </w:r>
      <w:r w:rsidRPr="00673D1C">
        <w:rPr>
          <w:rStyle w:val="StyleUnderline"/>
          <w:rFonts w:asciiTheme="majorHAnsi" w:hAnsiTheme="majorHAnsi" w:cstheme="majorHAnsi"/>
          <w:highlight w:val="green"/>
        </w:rPr>
        <w:t>huge armies</w:t>
      </w:r>
      <w:r w:rsidRPr="00673D1C">
        <w:rPr>
          <w:rStyle w:val="StyleUnderline"/>
          <w:rFonts w:asciiTheme="majorHAnsi" w:hAnsiTheme="majorHAnsi" w:cstheme="majorHAnsi"/>
        </w:rPr>
        <w:t xml:space="preserve"> and modern </w:t>
      </w:r>
      <w:r w:rsidRPr="00673D1C">
        <w:rPr>
          <w:rStyle w:val="StyleUnderline"/>
          <w:rFonts w:asciiTheme="majorHAnsi" w:hAnsiTheme="majorHAnsi" w:cstheme="majorHAnsi"/>
          <w:highlight w:val="green"/>
        </w:rPr>
        <w:t>killing machines</w:t>
      </w:r>
      <w:r w:rsidRPr="00673D1C">
        <w:rPr>
          <w:rStyle w:val="StyleUnderline"/>
          <w:rFonts w:asciiTheme="majorHAnsi" w:hAnsiTheme="majorHAnsi" w:cstheme="majorHAnsi"/>
        </w:rPr>
        <w:t xml:space="preserve"> (explosives, machine guns, chemical weapons, etc.) have made us frighteningly efficient at killing one another</w:t>
      </w:r>
      <w:r w:rsidRPr="00673D1C">
        <w:rPr>
          <w:rStyle w:val="StyleUnderline"/>
          <w:rFonts w:asciiTheme="majorHAnsi" w:hAnsiTheme="majorHAnsi" w:cstheme="majorHAnsi"/>
          <w:sz w:val="16"/>
        </w:rPr>
        <w:t xml:space="preserve">. </w:t>
      </w:r>
      <w:r w:rsidRPr="00673D1C">
        <w:rPr>
          <w:rFonts w:asciiTheme="majorHAnsi" w:hAnsiTheme="majorHAnsi" w:cstheme="majorHAnsi"/>
        </w:rPr>
        <w:t>Taking the median estimates of death tolls for various conflicts throughout history, the best estimates put the total death toll due to all wars at 341.7 million people</w:t>
      </w:r>
      <w:r w:rsidRPr="00673D1C">
        <w:rPr>
          <w:rStyle w:val="StyleUnderline"/>
          <w:rFonts w:asciiTheme="majorHAnsi" w:hAnsiTheme="majorHAnsi" w:cstheme="majorHAnsi"/>
          <w:sz w:val="16"/>
        </w:rPr>
        <w:t xml:space="preserve"> **. </w:t>
      </w:r>
      <w:r w:rsidRPr="00673D1C">
        <w:rPr>
          <w:rStyle w:val="StyleUnderline"/>
          <w:rFonts w:asciiTheme="majorHAnsi" w:hAnsiTheme="majorHAnsi" w:cstheme="majorHAnsi"/>
        </w:rPr>
        <w:t>To add a note of optimism, experimental psychologist</w:t>
      </w:r>
      <w:r w:rsidRPr="00673D1C">
        <w:rPr>
          <w:rStyle w:val="StyleUnderline"/>
          <w:rFonts w:asciiTheme="majorHAnsi" w:hAnsiTheme="majorHAnsi" w:cstheme="majorHAnsi"/>
          <w:sz w:val="16"/>
        </w:rPr>
        <w:t xml:space="preserve"> Steven </w:t>
      </w:r>
      <w:r w:rsidRPr="00673D1C">
        <w:rPr>
          <w:rStyle w:val="StyleUnderline"/>
          <w:rFonts w:asciiTheme="majorHAnsi" w:hAnsiTheme="majorHAnsi" w:cstheme="majorHAnsi"/>
        </w:rPr>
        <w:t xml:space="preserve">Pinker argues that </w:t>
      </w:r>
      <w:r w:rsidRPr="00673D1C">
        <w:rPr>
          <w:rStyle w:val="Emphasis"/>
          <w:rFonts w:asciiTheme="majorHAnsi" w:hAnsiTheme="majorHAnsi" w:cstheme="majorHAnsi"/>
          <w:highlight w:val="green"/>
        </w:rPr>
        <w:t>violence</w:t>
      </w:r>
      <w:r w:rsidRPr="00673D1C">
        <w:rPr>
          <w:rStyle w:val="Emphasis"/>
          <w:rFonts w:asciiTheme="majorHAnsi" w:hAnsiTheme="majorHAnsi" w:cstheme="majorHAnsi"/>
        </w:rPr>
        <w:t xml:space="preserve"> (including acts of war) </w:t>
      </w:r>
      <w:r w:rsidRPr="00673D1C">
        <w:rPr>
          <w:rStyle w:val="Emphasis"/>
          <w:rFonts w:asciiTheme="majorHAnsi" w:hAnsiTheme="majorHAnsi" w:cstheme="majorHAnsi"/>
          <w:highlight w:val="green"/>
        </w:rPr>
        <w:t>is declining</w:t>
      </w:r>
      <w:r w:rsidRPr="00673D1C">
        <w:rPr>
          <w:rStyle w:val="StyleUnderline"/>
          <w:rFonts w:asciiTheme="majorHAnsi" w:hAnsiTheme="majorHAnsi" w:cstheme="majorHAnsi"/>
        </w:rPr>
        <w:t xml:space="preserve">. He argues that </w:t>
      </w:r>
      <w:r w:rsidRPr="00673D1C">
        <w:rPr>
          <w:rStyle w:val="StyleUnderline"/>
          <w:rFonts w:asciiTheme="majorHAnsi" w:hAnsiTheme="majorHAnsi" w:cstheme="majorHAnsi"/>
          <w:highlight w:val="green"/>
        </w:rPr>
        <w:t>if you adjust wartime casualties to reflect</w:t>
      </w:r>
      <w:r w:rsidRPr="00673D1C">
        <w:rPr>
          <w:rStyle w:val="StyleUnderline"/>
          <w:rFonts w:asciiTheme="majorHAnsi" w:hAnsiTheme="majorHAnsi" w:cstheme="majorHAnsi"/>
        </w:rPr>
        <w:t xml:space="preserve"> the </w:t>
      </w:r>
      <w:r w:rsidRPr="00673D1C">
        <w:rPr>
          <w:rStyle w:val="StyleUnderline"/>
          <w:rFonts w:asciiTheme="majorHAnsi" w:hAnsiTheme="majorHAnsi" w:cstheme="majorHAnsi"/>
          <w:highlight w:val="green"/>
        </w:rPr>
        <w:t>population</w:t>
      </w:r>
      <w:r w:rsidRPr="00673D1C">
        <w:rPr>
          <w:rStyle w:val="StyleUnderline"/>
          <w:rFonts w:asciiTheme="majorHAnsi" w:hAnsiTheme="majorHAnsi" w:cstheme="majorHAnsi"/>
        </w:rPr>
        <w:t xml:space="preserve"> of the time, </w:t>
      </w:r>
      <w:r w:rsidRPr="00673D1C">
        <w:rPr>
          <w:rStyle w:val="StyleUnderline"/>
          <w:rFonts w:asciiTheme="majorHAnsi" w:hAnsiTheme="majorHAnsi" w:cstheme="majorHAnsi"/>
          <w:highlight w:val="green"/>
        </w:rPr>
        <w:t>modern</w:t>
      </w:r>
      <w:r w:rsidRPr="00673D1C">
        <w:rPr>
          <w:rStyle w:val="StyleUnderline"/>
          <w:rFonts w:asciiTheme="majorHAnsi" w:hAnsiTheme="majorHAnsi" w:cstheme="majorHAnsi"/>
        </w:rPr>
        <w:t xml:space="preserve"> (20th century and after) </w:t>
      </w:r>
      <w:r w:rsidRPr="00673D1C">
        <w:rPr>
          <w:rStyle w:val="Emphasis"/>
          <w:rFonts w:asciiTheme="majorHAnsi" w:hAnsiTheme="majorHAnsi" w:cstheme="majorHAnsi"/>
          <w:highlight w:val="green"/>
        </w:rPr>
        <w:t>wars have nothing on</w:t>
      </w:r>
      <w:r w:rsidRPr="00673D1C">
        <w:rPr>
          <w:rStyle w:val="Emphasis"/>
          <w:rFonts w:asciiTheme="majorHAnsi" w:hAnsiTheme="majorHAnsi" w:cstheme="majorHAnsi"/>
        </w:rPr>
        <w:t xml:space="preserve"> more </w:t>
      </w:r>
      <w:r w:rsidRPr="00673D1C">
        <w:rPr>
          <w:rStyle w:val="Emphasis"/>
          <w:rFonts w:asciiTheme="majorHAnsi" w:hAnsiTheme="majorHAnsi" w:cstheme="majorHAnsi"/>
          <w:highlight w:val="green"/>
        </w:rPr>
        <w:t>historical conflicts</w:t>
      </w:r>
      <w:r w:rsidRPr="00673D1C">
        <w:rPr>
          <w:rStyle w:val="StyleUnderline"/>
          <w:rFonts w:asciiTheme="majorHAnsi" w:hAnsiTheme="majorHAnsi" w:cstheme="majorHAnsi"/>
        </w:rPr>
        <w:t xml:space="preserve">. </w:t>
      </w:r>
      <w:r w:rsidRPr="00673D1C">
        <w:rPr>
          <w:rStyle w:val="StyleUnderline"/>
          <w:rFonts w:asciiTheme="majorHAnsi" w:hAnsiTheme="majorHAnsi" w:cstheme="majorHAnsi"/>
          <w:highlight w:val="green"/>
        </w:rPr>
        <w:t>World War II</w:t>
      </w:r>
      <w:r w:rsidRPr="00673D1C">
        <w:rPr>
          <w:rStyle w:val="StyleUnderline"/>
          <w:rFonts w:asciiTheme="majorHAnsi" w:hAnsiTheme="majorHAnsi" w:cstheme="majorHAnsi"/>
          <w:sz w:val="16"/>
        </w:rPr>
        <w:t xml:space="preserve">, </w:t>
      </w:r>
      <w:r w:rsidRPr="00673D1C">
        <w:rPr>
          <w:rFonts w:asciiTheme="majorHAnsi" w:hAnsiTheme="majorHAnsi" w:cstheme="majorHAnsi"/>
        </w:rPr>
        <w:t>for example</w:t>
      </w:r>
      <w:r w:rsidRPr="00673D1C">
        <w:rPr>
          <w:rStyle w:val="StyleUnderline"/>
          <w:rFonts w:asciiTheme="majorHAnsi" w:hAnsiTheme="majorHAnsi" w:cstheme="majorHAnsi"/>
          <w:sz w:val="16"/>
        </w:rPr>
        <w:t xml:space="preserve">, </w:t>
      </w:r>
      <w:r w:rsidRPr="00673D1C">
        <w:rPr>
          <w:rStyle w:val="StyleUnderline"/>
          <w:rFonts w:asciiTheme="majorHAnsi" w:hAnsiTheme="majorHAnsi" w:cstheme="majorHAnsi"/>
          <w:highlight w:val="green"/>
        </w:rPr>
        <w:t>tops all lists</w:t>
      </w:r>
      <w:r w:rsidRPr="00673D1C">
        <w:rPr>
          <w:rStyle w:val="StyleUnderline"/>
          <w:rFonts w:asciiTheme="majorHAnsi" w:hAnsiTheme="majorHAnsi" w:cstheme="majorHAnsi"/>
        </w:rPr>
        <w:t xml:space="preserve"> as the biggest killer (up to 85 million)</w:t>
      </w:r>
      <w:r w:rsidRPr="00673D1C">
        <w:rPr>
          <w:rStyle w:val="StyleUnderline"/>
          <w:rFonts w:asciiTheme="majorHAnsi" w:hAnsiTheme="majorHAnsi" w:cstheme="majorHAnsi"/>
          <w:sz w:val="16"/>
        </w:rPr>
        <w:t xml:space="preserve">. </w:t>
      </w:r>
      <w:r w:rsidRPr="00673D1C">
        <w:rPr>
          <w:rFonts w:asciiTheme="majorHAnsi" w:hAnsiTheme="majorHAnsi" w:cstheme="majorHAnsi"/>
        </w:rPr>
        <w:t xml:space="preserve">However, when the numbers are adjusted for the world population at the time, World War II comes out at only number 9, with the rest of the top 10 being before the 20th century. At the top of the list is the </w:t>
      </w:r>
      <w:proofErr w:type="gramStart"/>
      <w:r w:rsidRPr="00673D1C">
        <w:rPr>
          <w:rFonts w:asciiTheme="majorHAnsi" w:hAnsiTheme="majorHAnsi" w:cstheme="majorHAnsi"/>
        </w:rPr>
        <w:t>An</w:t>
      </w:r>
      <w:proofErr w:type="gramEnd"/>
      <w:r w:rsidRPr="00673D1C">
        <w:rPr>
          <w:rFonts w:asciiTheme="majorHAnsi" w:hAnsiTheme="majorHAnsi" w:cstheme="majorHAnsi"/>
        </w:rPr>
        <w:t xml:space="preserve"> Lushan Rebellion in the Tang Dynasty of China, which may have killed up to one sixth of the entire world population in 755.</w:t>
      </w:r>
    </w:p>
    <w:p w14:paraId="007ADB43" w14:textId="77777777" w:rsidR="009957EB" w:rsidRPr="00673D1C" w:rsidRDefault="009957EB" w:rsidP="009957EB">
      <w:pPr>
        <w:rPr>
          <w:rFonts w:asciiTheme="majorHAnsi" w:hAnsiTheme="majorHAnsi" w:cstheme="majorHAnsi"/>
        </w:rPr>
      </w:pPr>
    </w:p>
    <w:p w14:paraId="043A5822" w14:textId="7777777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Neoliberal globalization </w:t>
      </w:r>
      <w:proofErr w:type="gramStart"/>
      <w:r w:rsidRPr="00673D1C">
        <w:rPr>
          <w:rFonts w:asciiTheme="majorHAnsi" w:hAnsiTheme="majorHAnsi" w:cstheme="majorHAnsi"/>
        </w:rPr>
        <w:t>reduce</w:t>
      </w:r>
      <w:proofErr w:type="gramEnd"/>
      <w:r w:rsidRPr="00673D1C">
        <w:rPr>
          <w:rFonts w:asciiTheme="majorHAnsi" w:hAnsiTheme="majorHAnsi" w:cstheme="majorHAnsi"/>
        </w:rPr>
        <w:t xml:space="preserve"> the frequency and severity of wars by a factor of ten.</w:t>
      </w:r>
    </w:p>
    <w:p w14:paraId="4D53CC12" w14:textId="77777777" w:rsidR="009957EB" w:rsidRPr="00673D1C" w:rsidRDefault="009957EB" w:rsidP="009957EB">
      <w:pPr>
        <w:rPr>
          <w:rFonts w:asciiTheme="majorHAnsi" w:hAnsiTheme="majorHAnsi" w:cstheme="majorHAnsi"/>
        </w:rPr>
      </w:pPr>
      <w:r w:rsidRPr="00673D1C">
        <w:rPr>
          <w:rStyle w:val="Heading4Char"/>
          <w:rFonts w:asciiTheme="majorHAnsi" w:hAnsiTheme="majorHAnsi" w:cstheme="majorHAnsi"/>
        </w:rPr>
        <w:t>Mooney 14</w:t>
      </w:r>
      <w:r w:rsidRPr="00673D1C">
        <w:rPr>
          <w:rFonts w:asciiTheme="majorHAnsi" w:hAnsiTheme="majorHAnsi" w:cstheme="majorHAnsi"/>
        </w:rPr>
        <w:t xml:space="preserve"> – Loren, Stanford Graduate School of Business, summarizing Matthew O. Jackson,  the William D. Eberle Professor of Economics at Stanford, and earned his PhD in economics from Stanford GSB in 1988. (“Matthew O. Jackson: Can Trade Prevent War?” May 28, 2014https://www.gsb.stanford.edu/insights/matthew-o-jackson-can-trade-prevent-war)</w:t>
      </w:r>
    </w:p>
    <w:p w14:paraId="22C8AAF6" w14:textId="77777777" w:rsidR="009957EB" w:rsidRPr="00673D1C" w:rsidRDefault="009957EB" w:rsidP="009957EB">
      <w:pPr>
        <w:rPr>
          <w:rFonts w:asciiTheme="majorHAnsi" w:hAnsiTheme="majorHAnsi" w:cstheme="majorHAnsi"/>
        </w:rPr>
      </w:pPr>
      <w:r w:rsidRPr="00673D1C">
        <w:rPr>
          <w:rFonts w:asciiTheme="majorHAnsi" w:hAnsiTheme="majorHAnsi" w:cstheme="majorHAnsi"/>
        </w:rPr>
        <w:t xml:space="preserve">While there is considerable </w:t>
      </w:r>
      <w:r w:rsidRPr="00673D1C">
        <w:rPr>
          <w:rStyle w:val="StyleUnderline"/>
          <w:rFonts w:asciiTheme="majorHAnsi" w:hAnsiTheme="majorHAnsi" w:cstheme="majorHAnsi"/>
        </w:rPr>
        <w:t>existing research on the effects of trade and war,</w:t>
      </w:r>
      <w:r w:rsidRPr="00673D1C">
        <w:rPr>
          <w:rFonts w:asciiTheme="majorHAnsi" w:hAnsiTheme="majorHAnsi" w:cstheme="majorHAnsi"/>
        </w:rPr>
        <w:t xml:space="preserve"> much of it has </w:t>
      </w:r>
      <w:r w:rsidRPr="00673D1C">
        <w:rPr>
          <w:rStyle w:val="StyleUnderline"/>
          <w:rFonts w:asciiTheme="majorHAnsi" w:hAnsiTheme="majorHAnsi" w:cstheme="majorHAnsi"/>
        </w:rPr>
        <w:t xml:space="preserve">looked at bilateral relationships. This model focuses on </w:t>
      </w:r>
      <w:r w:rsidRPr="00673D1C">
        <w:rPr>
          <w:rStyle w:val="Emphasis"/>
          <w:rFonts w:asciiTheme="majorHAnsi" w:hAnsiTheme="majorHAnsi" w:cstheme="majorHAnsi"/>
        </w:rPr>
        <w:t>multilateral interactions</w:t>
      </w:r>
      <w:r w:rsidRPr="00673D1C">
        <w:rPr>
          <w:rFonts w:asciiTheme="majorHAnsi" w:hAnsiTheme="majorHAnsi" w:cstheme="majorHAnsi"/>
        </w:rPr>
        <w:t xml:space="preserve"> </w:t>
      </w:r>
      <w:r w:rsidRPr="00673D1C">
        <w:rPr>
          <w:rStyle w:val="StyleUnderline"/>
          <w:rFonts w:asciiTheme="majorHAnsi" w:hAnsiTheme="majorHAnsi" w:cstheme="majorHAnsi"/>
        </w:rPr>
        <w:t>and considers various incentives for countries to attack, form alliances with, and trade with one anothe</w:t>
      </w:r>
      <w:r w:rsidRPr="00673D1C">
        <w:rPr>
          <w:rFonts w:asciiTheme="majorHAnsi" w:hAnsiTheme="majorHAnsi" w:cstheme="majorHAnsi"/>
        </w:rPr>
        <w:t>r</w:t>
      </w:r>
      <w:r w:rsidRPr="00673D1C">
        <w:rPr>
          <w:rStyle w:val="StyleUnderline"/>
          <w:rFonts w:asciiTheme="majorHAnsi" w:hAnsiTheme="majorHAnsi" w:cstheme="majorHAnsi"/>
        </w:rPr>
        <w:t>. In an attempt to understand what's necessary to achieve a stable network with no incentive for war,</w:t>
      </w:r>
      <w:r w:rsidRPr="00673D1C">
        <w:rPr>
          <w:rFonts w:asciiTheme="majorHAnsi" w:hAnsiTheme="majorHAnsi" w:cstheme="majorHAnsi"/>
        </w:rPr>
        <w:t xml:space="preserve"> </w:t>
      </w:r>
      <w:r w:rsidRPr="00673D1C">
        <w:rPr>
          <w:rStyle w:val="StyleUnderline"/>
          <w:rFonts w:asciiTheme="majorHAnsi" w:hAnsiTheme="majorHAnsi" w:cstheme="majorHAnsi"/>
        </w:rPr>
        <w:lastRenderedPageBreak/>
        <w:t xml:space="preserve">Jackson and </w:t>
      </w:r>
      <w:proofErr w:type="spellStart"/>
      <w:r w:rsidRPr="00673D1C">
        <w:rPr>
          <w:rStyle w:val="StyleUnderline"/>
          <w:rFonts w:asciiTheme="majorHAnsi" w:hAnsiTheme="majorHAnsi" w:cstheme="majorHAnsi"/>
        </w:rPr>
        <w:t>Nei</w:t>
      </w:r>
      <w:proofErr w:type="spellEnd"/>
      <w:r w:rsidRPr="00673D1C">
        <w:rPr>
          <w:rStyle w:val="StyleUnderline"/>
          <w:rFonts w:asciiTheme="majorHAnsi" w:hAnsiTheme="majorHAnsi" w:cstheme="majorHAnsi"/>
        </w:rPr>
        <w:t xml:space="preserve"> first explored an alliance scenario based solely on military defense considerations</w:t>
      </w:r>
      <w:r w:rsidRPr="00673D1C">
        <w:rPr>
          <w:rFonts w:asciiTheme="majorHAnsi" w:hAnsiTheme="majorHAnsi" w:cstheme="majorHAnsi"/>
        </w:rPr>
        <w:t xml:space="preserve">, excluding trade. "The fundamental difficulty we find is that </w:t>
      </w:r>
      <w:r w:rsidRPr="00673D1C">
        <w:rPr>
          <w:rStyle w:val="Emphasis"/>
          <w:rFonts w:asciiTheme="majorHAnsi" w:hAnsiTheme="majorHAnsi" w:cstheme="majorHAnsi"/>
        </w:rPr>
        <w:t>alliances are costly to maintain if there's no economic incentive</w:t>
      </w:r>
      <w:r w:rsidRPr="00673D1C">
        <w:rPr>
          <w:rFonts w:asciiTheme="majorHAnsi" w:hAnsiTheme="majorHAnsi" w:cstheme="majorHAnsi"/>
        </w:rPr>
        <w:t xml:space="preserve">," says Jackson. </w:t>
      </w:r>
      <w:proofErr w:type="gramStart"/>
      <w:r w:rsidRPr="00673D1C">
        <w:rPr>
          <w:rFonts w:asciiTheme="majorHAnsi" w:hAnsiTheme="majorHAnsi" w:cstheme="majorHAnsi"/>
        </w:rPr>
        <w:t>So</w:t>
      </w:r>
      <w:proofErr w:type="gramEnd"/>
      <w:r w:rsidRPr="00673D1C">
        <w:rPr>
          <w:rFonts w:asciiTheme="majorHAnsi" w:hAnsiTheme="majorHAnsi" w:cstheme="majorHAnsi"/>
        </w:rPr>
        <w:t xml:space="preserve"> networks remain relatively sparse, a condition in which even a few shifting allegiances leaves some countries vulnerable to attack. "</w:t>
      </w:r>
      <w:r w:rsidRPr="00673D1C">
        <w:rPr>
          <w:rStyle w:val="Emphasis"/>
          <w:rFonts w:asciiTheme="majorHAnsi" w:hAnsiTheme="majorHAnsi" w:cstheme="majorHAnsi"/>
        </w:rPr>
        <w:t>Stability is not just a little bit elusive; it's very elusive</w:t>
      </w:r>
      <w:r w:rsidRPr="00673D1C">
        <w:rPr>
          <w:rFonts w:asciiTheme="majorHAnsi" w:hAnsiTheme="majorHAnsi" w:cstheme="majorHAnsi"/>
        </w:rPr>
        <w:t>."</w:t>
      </w:r>
    </w:p>
    <w:p w14:paraId="0753607C" w14:textId="77777777" w:rsidR="009957EB" w:rsidRPr="00673D1C" w:rsidRDefault="009957EB" w:rsidP="009957EB">
      <w:pPr>
        <w:rPr>
          <w:rFonts w:asciiTheme="majorHAnsi" w:hAnsiTheme="majorHAnsi" w:cstheme="majorHAnsi"/>
        </w:rPr>
      </w:pPr>
      <w:r w:rsidRPr="00673D1C">
        <w:rPr>
          <w:rFonts w:asciiTheme="majorHAnsi" w:hAnsiTheme="majorHAnsi" w:cstheme="majorHAnsi"/>
        </w:rPr>
        <w:t xml:space="preserve">Economic </w:t>
      </w:r>
      <w:r w:rsidRPr="00673D1C">
        <w:rPr>
          <w:rStyle w:val="StyleUnderline"/>
          <w:rFonts w:asciiTheme="majorHAnsi" w:hAnsiTheme="majorHAnsi" w:cstheme="majorHAnsi"/>
          <w:highlight w:val="green"/>
        </w:rPr>
        <w:t>trade</w:t>
      </w:r>
      <w:r w:rsidRPr="00673D1C">
        <w:rPr>
          <w:rStyle w:val="StyleUnderline"/>
          <w:rFonts w:asciiTheme="majorHAnsi" w:hAnsiTheme="majorHAnsi" w:cstheme="majorHAnsi"/>
        </w:rPr>
        <w:t xml:space="preserve">, however, </w:t>
      </w:r>
      <w:r w:rsidRPr="00673D1C">
        <w:rPr>
          <w:rStyle w:val="StyleUnderline"/>
          <w:rFonts w:asciiTheme="majorHAnsi" w:hAnsiTheme="majorHAnsi" w:cstheme="majorHAnsi"/>
          <w:highlight w:val="green"/>
        </w:rPr>
        <w:t xml:space="preserve">makes a </w:t>
      </w:r>
      <w:r w:rsidRPr="00673D1C">
        <w:rPr>
          <w:rStyle w:val="Emphasis"/>
          <w:rFonts w:asciiTheme="majorHAnsi" w:hAnsiTheme="majorHAnsi" w:cstheme="majorHAnsi"/>
          <w:highlight w:val="green"/>
        </w:rPr>
        <w:t>significant difference</w:t>
      </w:r>
      <w:r w:rsidRPr="00673D1C">
        <w:rPr>
          <w:rFonts w:asciiTheme="majorHAnsi" w:hAnsiTheme="majorHAnsi" w:cstheme="majorHAnsi"/>
          <w:highlight w:val="green"/>
        </w:rPr>
        <w:t>. "</w:t>
      </w:r>
      <w:r w:rsidRPr="00673D1C">
        <w:rPr>
          <w:rStyle w:val="StyleUnderline"/>
          <w:rFonts w:asciiTheme="majorHAnsi" w:hAnsiTheme="majorHAnsi" w:cstheme="majorHAnsi"/>
          <w:highlight w:val="green"/>
        </w:rPr>
        <w:t>Once you bring in trade</w:t>
      </w:r>
      <w:r w:rsidRPr="00673D1C">
        <w:rPr>
          <w:rFonts w:asciiTheme="majorHAnsi" w:hAnsiTheme="majorHAnsi" w:cstheme="majorHAnsi"/>
        </w:rPr>
        <w:t xml:space="preserve">, you see </w:t>
      </w:r>
      <w:r w:rsidRPr="00673D1C">
        <w:rPr>
          <w:rStyle w:val="StyleUnderline"/>
          <w:rFonts w:asciiTheme="majorHAnsi" w:hAnsiTheme="majorHAnsi" w:cstheme="majorHAnsi"/>
          <w:highlight w:val="green"/>
        </w:rPr>
        <w:t>network structures densify</w:t>
      </w:r>
      <w:r w:rsidRPr="00673D1C">
        <w:rPr>
          <w:rFonts w:asciiTheme="majorHAnsi" w:hAnsiTheme="majorHAnsi" w:cstheme="majorHAnsi"/>
        </w:rPr>
        <w:t xml:space="preserve">," he says. </w:t>
      </w:r>
      <w:r w:rsidRPr="00673D1C">
        <w:rPr>
          <w:rStyle w:val="StyleUnderline"/>
          <w:rFonts w:asciiTheme="majorHAnsi" w:hAnsiTheme="majorHAnsi" w:cstheme="majorHAnsi"/>
        </w:rPr>
        <w:t xml:space="preserve">Nations form a web of </w:t>
      </w:r>
      <w:r w:rsidRPr="00673D1C">
        <w:rPr>
          <w:rStyle w:val="StyleUnderline"/>
          <w:rFonts w:asciiTheme="majorHAnsi" w:hAnsiTheme="majorHAnsi" w:cstheme="majorHAnsi"/>
          <w:highlight w:val="green"/>
        </w:rPr>
        <w:t xml:space="preserve">trading alliances, </w:t>
      </w:r>
      <w:r w:rsidRPr="00673D1C">
        <w:rPr>
          <w:rStyle w:val="StyleUnderline"/>
          <w:rFonts w:asciiTheme="majorHAnsi" w:hAnsiTheme="majorHAnsi" w:cstheme="majorHAnsi"/>
        </w:rPr>
        <w:t xml:space="preserve">which </w:t>
      </w:r>
      <w:r w:rsidRPr="00673D1C">
        <w:rPr>
          <w:rStyle w:val="StyleUnderline"/>
          <w:rFonts w:asciiTheme="majorHAnsi" w:hAnsiTheme="majorHAnsi" w:cstheme="majorHAnsi"/>
          <w:highlight w:val="green"/>
        </w:rPr>
        <w:t xml:space="preserve">creates </w:t>
      </w:r>
      <w:r w:rsidRPr="00673D1C">
        <w:rPr>
          <w:rStyle w:val="Emphasis"/>
          <w:rFonts w:asciiTheme="majorHAnsi" w:hAnsiTheme="majorHAnsi" w:cstheme="majorHAnsi"/>
          <w:highlight w:val="green"/>
        </w:rPr>
        <w:t>financial incentive</w:t>
      </w:r>
      <w:r w:rsidRPr="00673D1C">
        <w:rPr>
          <w:rStyle w:val="StyleUnderline"/>
          <w:rFonts w:asciiTheme="majorHAnsi" w:hAnsiTheme="majorHAnsi" w:cstheme="majorHAnsi"/>
          <w:highlight w:val="green"/>
        </w:rPr>
        <w:t xml:space="preserve"> </w:t>
      </w:r>
      <w:r w:rsidRPr="00673D1C">
        <w:rPr>
          <w:rStyle w:val="StyleUnderline"/>
          <w:rFonts w:asciiTheme="majorHAnsi" w:hAnsiTheme="majorHAnsi" w:cstheme="majorHAnsi"/>
        </w:rPr>
        <w:t xml:space="preserve">not only </w:t>
      </w:r>
      <w:r w:rsidRPr="00673D1C">
        <w:rPr>
          <w:rStyle w:val="StyleUnderline"/>
          <w:rFonts w:asciiTheme="majorHAnsi" w:hAnsiTheme="majorHAnsi" w:cstheme="majorHAnsi"/>
          <w:highlight w:val="green"/>
        </w:rPr>
        <w:t xml:space="preserve">to </w:t>
      </w:r>
      <w:r w:rsidRPr="00673D1C">
        <w:rPr>
          <w:rStyle w:val="Emphasis"/>
          <w:rFonts w:asciiTheme="majorHAnsi" w:hAnsiTheme="majorHAnsi" w:cstheme="majorHAnsi"/>
          <w:highlight w:val="green"/>
        </w:rPr>
        <w:t>keep peace</w:t>
      </w:r>
      <w:r w:rsidRPr="00673D1C">
        <w:rPr>
          <w:rStyle w:val="StyleUnderline"/>
          <w:rFonts w:asciiTheme="majorHAnsi" w:hAnsiTheme="majorHAnsi" w:cstheme="majorHAnsi"/>
          <w:highlight w:val="green"/>
        </w:rPr>
        <w:t xml:space="preserve"> </w:t>
      </w:r>
      <w:r w:rsidRPr="00673D1C">
        <w:rPr>
          <w:rStyle w:val="StyleUnderline"/>
          <w:rFonts w:asciiTheme="majorHAnsi" w:hAnsiTheme="majorHAnsi" w:cstheme="majorHAnsi"/>
        </w:rPr>
        <w:t xml:space="preserve">with trading partners, but also to </w:t>
      </w:r>
      <w:r w:rsidRPr="00673D1C">
        <w:rPr>
          <w:rStyle w:val="Emphasis"/>
          <w:rFonts w:asciiTheme="majorHAnsi" w:hAnsiTheme="majorHAnsi" w:cstheme="majorHAnsi"/>
        </w:rPr>
        <w:t>protect them</w:t>
      </w:r>
      <w:r w:rsidRPr="00673D1C">
        <w:rPr>
          <w:rStyle w:val="StyleUnderline"/>
          <w:rFonts w:asciiTheme="majorHAnsi" w:hAnsiTheme="majorHAnsi" w:cstheme="majorHAnsi"/>
        </w:rPr>
        <w:t xml:space="preserve"> from being attacked so as not to disrupt trade</w:t>
      </w:r>
      <w:r w:rsidRPr="00673D1C">
        <w:rPr>
          <w:rFonts w:asciiTheme="majorHAnsi" w:hAnsiTheme="majorHAnsi" w:cstheme="majorHAnsi"/>
        </w:rPr>
        <w:t xml:space="preserve">. "In the context of the alliances we have analyzed, </w:t>
      </w:r>
      <w:r w:rsidRPr="00673D1C">
        <w:rPr>
          <w:rStyle w:val="StyleUnderline"/>
          <w:rFonts w:asciiTheme="majorHAnsi" w:hAnsiTheme="majorHAnsi" w:cstheme="majorHAnsi"/>
          <w:highlight w:val="green"/>
        </w:rPr>
        <w:t xml:space="preserve">trade motives are essential to </w:t>
      </w:r>
      <w:r w:rsidRPr="00673D1C">
        <w:rPr>
          <w:rStyle w:val="Emphasis"/>
          <w:rFonts w:asciiTheme="majorHAnsi" w:hAnsiTheme="majorHAnsi" w:cstheme="majorHAnsi"/>
          <w:highlight w:val="green"/>
        </w:rPr>
        <w:t>avoiding wars and sustaining stable networks</w:t>
      </w:r>
      <w:r w:rsidRPr="00673D1C">
        <w:rPr>
          <w:rFonts w:asciiTheme="majorHAnsi" w:hAnsiTheme="majorHAnsi" w:cstheme="majorHAnsi"/>
          <w:highlight w:val="green"/>
        </w:rPr>
        <w:t>,"</w:t>
      </w:r>
      <w:r w:rsidRPr="00673D1C">
        <w:rPr>
          <w:rFonts w:asciiTheme="majorHAnsi" w:hAnsiTheme="majorHAnsi" w:cstheme="majorHAnsi"/>
        </w:rPr>
        <w:t xml:space="preserve"> the authors wrote in their paper, Networks of Military Alliances, Wars, and International Trade.</w:t>
      </w:r>
    </w:p>
    <w:p w14:paraId="24A9229B" w14:textId="77777777" w:rsidR="009957EB" w:rsidRPr="00673D1C" w:rsidRDefault="009957EB" w:rsidP="009957EB">
      <w:pPr>
        <w:rPr>
          <w:rFonts w:asciiTheme="majorHAnsi" w:hAnsiTheme="majorHAnsi" w:cstheme="majorHAnsi"/>
        </w:rPr>
      </w:pPr>
      <w:r w:rsidRPr="00673D1C">
        <w:rPr>
          <w:rFonts w:asciiTheme="majorHAnsi" w:hAnsiTheme="majorHAnsi" w:cstheme="majorHAnsi"/>
        </w:rPr>
        <w:t xml:space="preserve">Their </w:t>
      </w:r>
      <w:r w:rsidRPr="00673D1C">
        <w:rPr>
          <w:rStyle w:val="StyleUnderline"/>
          <w:rFonts w:asciiTheme="majorHAnsi" w:hAnsiTheme="majorHAnsi" w:cstheme="majorHAnsi"/>
          <w:highlight w:val="green"/>
        </w:rPr>
        <w:t>findings coincide with</w:t>
      </w:r>
      <w:r w:rsidRPr="00673D1C">
        <w:rPr>
          <w:rStyle w:val="StyleUnderline"/>
          <w:rFonts w:asciiTheme="majorHAnsi" w:hAnsiTheme="majorHAnsi" w:cstheme="majorHAnsi"/>
        </w:rPr>
        <w:t xml:space="preserve"> two major </w:t>
      </w:r>
      <w:r w:rsidRPr="00673D1C">
        <w:rPr>
          <w:rStyle w:val="StyleUnderline"/>
          <w:rFonts w:asciiTheme="majorHAnsi" w:hAnsiTheme="majorHAnsi" w:cstheme="majorHAnsi"/>
          <w:highlight w:val="green"/>
        </w:rPr>
        <w:t>global trends</w:t>
      </w:r>
      <w:r w:rsidRPr="00673D1C">
        <w:rPr>
          <w:rStyle w:val="StyleUnderline"/>
          <w:rFonts w:asciiTheme="majorHAnsi" w:hAnsiTheme="majorHAnsi" w:cstheme="majorHAnsi"/>
        </w:rPr>
        <w:t xml:space="preserve"> since World War II: From 1950 to 2000, the incidence of </w:t>
      </w:r>
      <w:r w:rsidRPr="00673D1C">
        <w:rPr>
          <w:rStyle w:val="StyleUnderline"/>
          <w:rFonts w:asciiTheme="majorHAnsi" w:hAnsiTheme="majorHAnsi" w:cstheme="majorHAnsi"/>
          <w:highlight w:val="green"/>
        </w:rPr>
        <w:t xml:space="preserve">interstate war has </w:t>
      </w:r>
      <w:r w:rsidRPr="00673D1C">
        <w:rPr>
          <w:rStyle w:val="Emphasis"/>
          <w:rFonts w:asciiTheme="majorHAnsi" w:hAnsiTheme="majorHAnsi" w:cstheme="majorHAnsi"/>
          <w:highlight w:val="green"/>
        </w:rPr>
        <w:t>decreased nearly tenfold</w:t>
      </w:r>
      <w:r w:rsidRPr="00673D1C">
        <w:rPr>
          <w:rStyle w:val="StyleUnderline"/>
          <w:rFonts w:asciiTheme="majorHAnsi" w:hAnsiTheme="majorHAnsi" w:cstheme="majorHAnsi"/>
        </w:rPr>
        <w:t xml:space="preserve"> compared with the period from 1850 to 1949</w:t>
      </w:r>
      <w:r w:rsidRPr="00673D1C">
        <w:rPr>
          <w:rFonts w:asciiTheme="majorHAnsi" w:hAnsiTheme="majorHAnsi" w:cstheme="majorHAnsi"/>
        </w:rPr>
        <w:t xml:space="preserve">. At the same time, </w:t>
      </w:r>
      <w:r w:rsidRPr="00673D1C">
        <w:rPr>
          <w:rStyle w:val="StyleUnderline"/>
          <w:rFonts w:asciiTheme="majorHAnsi" w:hAnsiTheme="majorHAnsi" w:cstheme="majorHAnsi"/>
        </w:rPr>
        <w:t xml:space="preserve">since 1950 international trade networks have increased nearly fourfold, becoming significantly </w:t>
      </w:r>
      <w:proofErr w:type="gramStart"/>
      <w:r w:rsidRPr="00673D1C">
        <w:rPr>
          <w:rStyle w:val="StyleUnderline"/>
          <w:rFonts w:asciiTheme="majorHAnsi" w:hAnsiTheme="majorHAnsi" w:cstheme="majorHAnsi"/>
        </w:rPr>
        <w:t>more dense</w:t>
      </w:r>
      <w:proofErr w:type="gramEnd"/>
      <w:r w:rsidRPr="00673D1C">
        <w:rPr>
          <w:rStyle w:val="StyleUnderline"/>
          <w:rFonts w:asciiTheme="majorHAnsi" w:hAnsiTheme="majorHAnsi" w:cstheme="majorHAnsi"/>
        </w:rPr>
        <w:t>. "In the period before World War I</w:t>
      </w:r>
      <w:r w:rsidRPr="00673D1C">
        <w:rPr>
          <w:rFonts w:asciiTheme="majorHAnsi" w:hAnsiTheme="majorHAnsi" w:cstheme="majorHAnsi"/>
        </w:rPr>
        <w:t>I, it was hard to find a stable set of alliances," says Jackson. The probability of a lasting alliance was about 60%. "</w:t>
      </w:r>
      <w:r w:rsidRPr="00673D1C">
        <w:rPr>
          <w:rStyle w:val="StyleUnderline"/>
          <w:rFonts w:asciiTheme="majorHAnsi" w:hAnsiTheme="majorHAnsi" w:cstheme="majorHAnsi"/>
        </w:rPr>
        <w:t>You have almost a coin-flip chance that the alliance won't still be there in five years,"</w:t>
      </w:r>
      <w:r w:rsidRPr="00673D1C">
        <w:rPr>
          <w:rFonts w:asciiTheme="majorHAnsi" w:hAnsiTheme="majorHAnsi" w:cstheme="majorHAnsi"/>
        </w:rPr>
        <w:t xml:space="preserve"> he says. In Europe in the 1870s, for example, German chancellor </w:t>
      </w:r>
      <w:r w:rsidRPr="00673D1C">
        <w:rPr>
          <w:rStyle w:val="StyleUnderline"/>
          <w:rFonts w:asciiTheme="majorHAnsi" w:hAnsiTheme="majorHAnsi" w:cstheme="majorHAnsi"/>
        </w:rPr>
        <w:t>Otto von Bismarck sought peace with "balance of power" diplomacy, which crumbled leading up to World War I.</w:t>
      </w:r>
      <w:r w:rsidRPr="00673D1C">
        <w:rPr>
          <w:rFonts w:asciiTheme="majorHAnsi" w:hAnsiTheme="majorHAnsi" w:cstheme="majorHAnsi"/>
        </w:rPr>
        <w:t xml:space="preserve"> "Then </w:t>
      </w:r>
      <w:r w:rsidRPr="00673D1C">
        <w:rPr>
          <w:rStyle w:val="StyleUnderline"/>
          <w:rFonts w:asciiTheme="majorHAnsi" w:hAnsiTheme="majorHAnsi" w:cstheme="majorHAnsi"/>
        </w:rPr>
        <w:t>in the past 50 years or so, there's been a surprising global stability</w:t>
      </w:r>
      <w:r w:rsidRPr="00673D1C">
        <w:rPr>
          <w:rFonts w:asciiTheme="majorHAnsi" w:hAnsiTheme="majorHAnsi" w:cstheme="majorHAnsi"/>
        </w:rPr>
        <w:t xml:space="preserve">." The </w:t>
      </w:r>
      <w:r w:rsidRPr="00673D1C">
        <w:rPr>
          <w:rStyle w:val="StyleUnderline"/>
          <w:rFonts w:asciiTheme="majorHAnsi" w:hAnsiTheme="majorHAnsi" w:cstheme="majorHAnsi"/>
        </w:rPr>
        <w:t xml:space="preserve">impact of economic interdependence is especially apparent in Europe, </w:t>
      </w:r>
      <w:r w:rsidRPr="00673D1C">
        <w:rPr>
          <w:rFonts w:asciiTheme="majorHAnsi" w:hAnsiTheme="majorHAnsi" w:cstheme="majorHAnsi"/>
        </w:rPr>
        <w:t xml:space="preserve">Jackson says, </w:t>
      </w:r>
      <w:r w:rsidRPr="00673D1C">
        <w:rPr>
          <w:rStyle w:val="StyleUnderline"/>
          <w:rFonts w:asciiTheme="majorHAnsi" w:hAnsiTheme="majorHAnsi" w:cstheme="majorHAnsi"/>
        </w:rPr>
        <w:t>where the Eurozone has promoted</w:t>
      </w:r>
      <w:r w:rsidRPr="00673D1C">
        <w:rPr>
          <w:rFonts w:asciiTheme="majorHAnsi" w:hAnsiTheme="majorHAnsi" w:cstheme="majorHAnsi"/>
        </w:rPr>
        <w:t xml:space="preserve"> not only </w:t>
      </w:r>
      <w:r w:rsidRPr="00673D1C">
        <w:rPr>
          <w:rStyle w:val="StyleUnderline"/>
          <w:rFonts w:asciiTheme="majorHAnsi" w:hAnsiTheme="majorHAnsi" w:cstheme="majorHAnsi"/>
        </w:rPr>
        <w:t>peace</w:t>
      </w:r>
      <w:r w:rsidRPr="00673D1C">
        <w:rPr>
          <w:rFonts w:asciiTheme="majorHAnsi" w:hAnsiTheme="majorHAnsi" w:cstheme="majorHAnsi"/>
        </w:rPr>
        <w:t xml:space="preserve"> and increased trade among nations, but also labor mobility.</w:t>
      </w:r>
    </w:p>
    <w:p w14:paraId="07A15892" w14:textId="77777777" w:rsidR="009957EB" w:rsidRPr="00673D1C" w:rsidRDefault="009957EB" w:rsidP="009957EB">
      <w:pPr>
        <w:rPr>
          <w:rFonts w:asciiTheme="majorHAnsi" w:hAnsiTheme="majorHAnsi" w:cstheme="majorHAnsi"/>
        </w:rPr>
      </w:pPr>
      <w:r w:rsidRPr="00673D1C">
        <w:rPr>
          <w:rStyle w:val="StyleUnderline"/>
          <w:rFonts w:asciiTheme="majorHAnsi" w:hAnsiTheme="majorHAnsi" w:cstheme="majorHAnsi"/>
        </w:rPr>
        <w:t>Very costly wars still occur</w:t>
      </w:r>
      <w:r w:rsidRPr="00673D1C">
        <w:rPr>
          <w:rFonts w:asciiTheme="majorHAnsi" w:hAnsiTheme="majorHAnsi" w:cstheme="majorHAnsi"/>
        </w:rPr>
        <w:t xml:space="preserve">, of course, but Jackson notes that </w:t>
      </w:r>
      <w:r w:rsidRPr="00673D1C">
        <w:rPr>
          <w:rStyle w:val="Emphasis"/>
          <w:rFonts w:asciiTheme="majorHAnsi" w:hAnsiTheme="majorHAnsi" w:cstheme="majorHAnsi"/>
          <w:highlight w:val="green"/>
        </w:rPr>
        <w:t>the most war-torn places</w:t>
      </w:r>
      <w:r w:rsidRPr="00673D1C">
        <w:rPr>
          <w:rStyle w:val="StyleUnderline"/>
          <w:rFonts w:asciiTheme="majorHAnsi" w:hAnsiTheme="majorHAnsi" w:cstheme="majorHAnsi"/>
          <w:highlight w:val="green"/>
        </w:rPr>
        <w:t xml:space="preserve"> in recent history have tended to be those with </w:t>
      </w:r>
      <w:r w:rsidRPr="00673D1C">
        <w:rPr>
          <w:rStyle w:val="Emphasis"/>
          <w:rFonts w:asciiTheme="majorHAnsi" w:hAnsiTheme="majorHAnsi" w:cstheme="majorHAnsi"/>
          <w:highlight w:val="green"/>
        </w:rPr>
        <w:t>fewer global trade alliances</w:t>
      </w:r>
      <w:r w:rsidRPr="00673D1C">
        <w:rPr>
          <w:rFonts w:asciiTheme="majorHAnsi" w:hAnsiTheme="majorHAnsi" w:cstheme="majorHAnsi"/>
        </w:rPr>
        <w:t>. For example</w:t>
      </w:r>
      <w:r w:rsidRPr="00673D1C">
        <w:rPr>
          <w:rStyle w:val="StyleUnderline"/>
          <w:rFonts w:asciiTheme="majorHAnsi" w:hAnsiTheme="majorHAnsi" w:cstheme="majorHAnsi"/>
        </w:rPr>
        <w:t xml:space="preserve">, the </w:t>
      </w:r>
      <w:r w:rsidRPr="00673D1C">
        <w:rPr>
          <w:rStyle w:val="StyleUnderline"/>
          <w:rFonts w:asciiTheme="majorHAnsi" w:hAnsiTheme="majorHAnsi" w:cstheme="majorHAnsi"/>
          <w:highlight w:val="green"/>
        </w:rPr>
        <w:t>Second Congo War</w:t>
      </w:r>
      <w:r w:rsidRPr="00673D1C">
        <w:rPr>
          <w:rFonts w:asciiTheme="majorHAnsi" w:hAnsiTheme="majorHAnsi" w:cstheme="majorHAnsi"/>
        </w:rPr>
        <w:t xml:space="preserve"> from 1998 to 2003 and beyond, which </w:t>
      </w:r>
      <w:r w:rsidRPr="00673D1C">
        <w:rPr>
          <w:rStyle w:val="StyleUnderline"/>
          <w:rFonts w:asciiTheme="majorHAnsi" w:hAnsiTheme="majorHAnsi" w:cstheme="majorHAnsi"/>
          <w:highlight w:val="green"/>
        </w:rPr>
        <w:t xml:space="preserve">killed </w:t>
      </w:r>
      <w:r w:rsidRPr="00673D1C">
        <w:rPr>
          <w:rStyle w:val="StyleUnderline"/>
          <w:rFonts w:asciiTheme="majorHAnsi" w:hAnsiTheme="majorHAnsi" w:cstheme="majorHAnsi"/>
        </w:rPr>
        <w:t xml:space="preserve">more than </w:t>
      </w:r>
      <w:r w:rsidRPr="00673D1C">
        <w:rPr>
          <w:rStyle w:val="Emphasis"/>
          <w:rFonts w:asciiTheme="majorHAnsi" w:hAnsiTheme="majorHAnsi" w:cstheme="majorHAnsi"/>
          <w:highlight w:val="green"/>
        </w:rPr>
        <w:t>four million</w:t>
      </w:r>
      <w:r w:rsidRPr="00673D1C">
        <w:rPr>
          <w:rStyle w:val="Emphasis"/>
          <w:rFonts w:asciiTheme="majorHAnsi" w:hAnsiTheme="majorHAnsi" w:cstheme="majorHAnsi"/>
        </w:rPr>
        <w:t xml:space="preserve"> people</w:t>
      </w:r>
      <w:r w:rsidRPr="00673D1C">
        <w:rPr>
          <w:rFonts w:asciiTheme="majorHAnsi" w:hAnsiTheme="majorHAnsi" w:cstheme="majorHAnsi"/>
        </w:rPr>
        <w:t xml:space="preserve"> and is the deadliest war since World War II, </w:t>
      </w:r>
      <w:r w:rsidRPr="00673D1C">
        <w:rPr>
          <w:rFonts w:asciiTheme="majorHAnsi" w:hAnsiTheme="majorHAnsi" w:cstheme="majorHAnsi"/>
          <w:highlight w:val="green"/>
        </w:rPr>
        <w:t>i</w:t>
      </w:r>
      <w:r w:rsidRPr="00673D1C">
        <w:rPr>
          <w:rStyle w:val="StyleUnderline"/>
          <w:rFonts w:asciiTheme="majorHAnsi" w:hAnsiTheme="majorHAnsi" w:cstheme="majorHAnsi"/>
          <w:highlight w:val="green"/>
        </w:rPr>
        <w:t>nvolved eigh</w:t>
      </w:r>
      <w:r w:rsidRPr="00673D1C">
        <w:rPr>
          <w:rStyle w:val="StyleUnderline"/>
          <w:rFonts w:asciiTheme="majorHAnsi" w:hAnsiTheme="majorHAnsi" w:cstheme="majorHAnsi"/>
        </w:rPr>
        <w:t xml:space="preserve">t African </w:t>
      </w:r>
      <w:r w:rsidRPr="00673D1C">
        <w:rPr>
          <w:rStyle w:val="StyleUnderline"/>
          <w:rFonts w:asciiTheme="majorHAnsi" w:hAnsiTheme="majorHAnsi" w:cstheme="majorHAnsi"/>
          <w:highlight w:val="green"/>
        </w:rPr>
        <w:t xml:space="preserve">nations with relatively </w:t>
      </w:r>
      <w:r w:rsidRPr="00673D1C">
        <w:rPr>
          <w:rStyle w:val="Emphasis"/>
          <w:rFonts w:asciiTheme="majorHAnsi" w:hAnsiTheme="majorHAnsi" w:cstheme="majorHAnsi"/>
          <w:highlight w:val="green"/>
        </w:rPr>
        <w:t>few trade ties</w:t>
      </w:r>
      <w:r w:rsidRPr="00673D1C">
        <w:rPr>
          <w:rFonts w:asciiTheme="majorHAnsi" w:hAnsiTheme="majorHAnsi" w:cstheme="majorHAnsi"/>
          <w:highlight w:val="green"/>
        </w:rPr>
        <w:t>.</w:t>
      </w:r>
      <w:r w:rsidRPr="00673D1C">
        <w:rPr>
          <w:rFonts w:asciiTheme="majorHAnsi" w:hAnsiTheme="majorHAnsi" w:cstheme="majorHAnsi"/>
        </w:rPr>
        <w:t xml:space="preserve"> "Then </w:t>
      </w:r>
      <w:r w:rsidRPr="00673D1C">
        <w:rPr>
          <w:rStyle w:val="StyleUnderline"/>
          <w:rFonts w:asciiTheme="majorHAnsi" w:hAnsiTheme="majorHAnsi" w:cstheme="majorHAnsi"/>
        </w:rPr>
        <w:t>look at</w:t>
      </w:r>
      <w:r w:rsidRPr="00673D1C">
        <w:rPr>
          <w:rFonts w:asciiTheme="majorHAnsi" w:hAnsiTheme="majorHAnsi" w:cstheme="majorHAnsi"/>
        </w:rPr>
        <w:t xml:space="preserve"> the </w:t>
      </w:r>
      <w:r w:rsidRPr="00673D1C">
        <w:rPr>
          <w:rStyle w:val="StyleUnderline"/>
          <w:rFonts w:asciiTheme="majorHAnsi" w:hAnsiTheme="majorHAnsi" w:cstheme="majorHAnsi"/>
        </w:rPr>
        <w:t>Kuwait</w:t>
      </w:r>
      <w:r w:rsidRPr="00673D1C">
        <w:rPr>
          <w:rFonts w:asciiTheme="majorHAnsi" w:hAnsiTheme="majorHAnsi" w:cstheme="majorHAnsi"/>
        </w:rPr>
        <w:t xml:space="preserve"> situation," says Jackson, referring to U.S. intervention in the first Gulf War to protect oil supplies. "</w:t>
      </w:r>
      <w:r w:rsidRPr="00673D1C">
        <w:rPr>
          <w:rStyle w:val="StyleUnderline"/>
          <w:rFonts w:asciiTheme="majorHAnsi" w:hAnsiTheme="majorHAnsi" w:cstheme="majorHAnsi"/>
        </w:rPr>
        <w:t>Economic interest drives a lot of what goes on in terms of where nations are willing to exercise military strength</w:t>
      </w:r>
      <w:r w:rsidRPr="00673D1C">
        <w:rPr>
          <w:rFonts w:asciiTheme="majorHAnsi" w:hAnsiTheme="majorHAnsi" w:cstheme="majorHAnsi"/>
        </w:rPr>
        <w:t>."</w:t>
      </w:r>
    </w:p>
    <w:p w14:paraId="53CF9EB9" w14:textId="77777777" w:rsidR="009957EB" w:rsidRPr="00673D1C" w:rsidRDefault="009957EB" w:rsidP="009957EB">
      <w:pPr>
        <w:rPr>
          <w:rFonts w:asciiTheme="majorHAnsi" w:hAnsiTheme="majorHAnsi" w:cstheme="majorHAnsi"/>
        </w:rPr>
      </w:pPr>
      <w:r w:rsidRPr="00673D1C">
        <w:rPr>
          <w:rFonts w:asciiTheme="majorHAnsi" w:hAnsiTheme="majorHAnsi" w:cstheme="majorHAnsi"/>
        </w:rPr>
        <w:t>There are other real-world factors that have no doubt influenced war and trade trends since World War II, among them the proliferation of nuclear weapons — "Changing military technology can help maintain stable arrangements," says Jackson — the Cold War, an increase in worldwide wealth levels, and the introduction of container shipping in the 1960s, which has helped facilitate low-cost, long-range trade.</w:t>
      </w:r>
    </w:p>
    <w:p w14:paraId="5F08F632" w14:textId="77777777" w:rsidR="009957EB" w:rsidRPr="00673D1C" w:rsidRDefault="009957EB" w:rsidP="009957EB">
      <w:pPr>
        <w:rPr>
          <w:rStyle w:val="StyleUnderline"/>
          <w:rFonts w:asciiTheme="majorHAnsi" w:hAnsiTheme="majorHAnsi" w:cstheme="majorHAnsi"/>
        </w:rPr>
      </w:pPr>
      <w:r w:rsidRPr="00673D1C">
        <w:rPr>
          <w:rStyle w:val="StyleUnderline"/>
          <w:rFonts w:asciiTheme="majorHAnsi" w:hAnsiTheme="majorHAnsi" w:cstheme="majorHAnsi"/>
        </w:rPr>
        <w:t xml:space="preserve">Still, Jackson and </w:t>
      </w:r>
      <w:proofErr w:type="spellStart"/>
      <w:r w:rsidRPr="00673D1C">
        <w:rPr>
          <w:rStyle w:val="StyleUnderline"/>
          <w:rFonts w:asciiTheme="majorHAnsi" w:hAnsiTheme="majorHAnsi" w:cstheme="majorHAnsi"/>
        </w:rPr>
        <w:t>Nei's</w:t>
      </w:r>
      <w:proofErr w:type="spellEnd"/>
      <w:r w:rsidRPr="00673D1C">
        <w:rPr>
          <w:rStyle w:val="StyleUnderline"/>
          <w:rFonts w:asciiTheme="majorHAnsi" w:hAnsiTheme="majorHAnsi" w:cstheme="majorHAnsi"/>
        </w:rPr>
        <w:t xml:space="preserve"> theoretical model suggests that </w:t>
      </w:r>
      <w:r w:rsidRPr="00673D1C">
        <w:rPr>
          <w:rStyle w:val="Emphasis"/>
          <w:rFonts w:asciiTheme="majorHAnsi" w:hAnsiTheme="majorHAnsi" w:cstheme="majorHAnsi"/>
          <w:highlight w:val="green"/>
        </w:rPr>
        <w:t>trade alliances play a critical role.</w:t>
      </w:r>
      <w:r w:rsidRPr="00673D1C">
        <w:rPr>
          <w:rFonts w:asciiTheme="majorHAnsi" w:hAnsiTheme="majorHAnsi" w:cstheme="majorHAnsi"/>
        </w:rPr>
        <w:t xml:space="preserve"> And in </w:t>
      </w:r>
      <w:proofErr w:type="gramStart"/>
      <w:r w:rsidRPr="00673D1C">
        <w:rPr>
          <w:rStyle w:val="StyleUnderline"/>
          <w:rFonts w:asciiTheme="majorHAnsi" w:hAnsiTheme="majorHAnsi" w:cstheme="majorHAnsi"/>
        </w:rPr>
        <w:t>fact</w:t>
      </w:r>
      <w:proofErr w:type="gramEnd"/>
      <w:r w:rsidRPr="00673D1C">
        <w:rPr>
          <w:rStyle w:val="StyleUnderline"/>
          <w:rFonts w:asciiTheme="majorHAnsi" w:hAnsiTheme="majorHAnsi" w:cstheme="majorHAnsi"/>
        </w:rPr>
        <w:t xml:space="preserve"> </w:t>
      </w:r>
      <w:r w:rsidRPr="00673D1C">
        <w:rPr>
          <w:rStyle w:val="Emphasis"/>
          <w:rFonts w:asciiTheme="majorHAnsi" w:hAnsiTheme="majorHAnsi" w:cstheme="majorHAnsi"/>
        </w:rPr>
        <w:t>economic allies</w:t>
      </w:r>
      <w:r w:rsidRPr="00673D1C">
        <w:rPr>
          <w:rStyle w:val="StyleUnderline"/>
          <w:rFonts w:asciiTheme="majorHAnsi" w:hAnsiTheme="majorHAnsi" w:cstheme="majorHAnsi"/>
        </w:rPr>
        <w:t xml:space="preserve"> may be the most worth striving for in developing areas. "Maybe </w:t>
      </w:r>
      <w:r w:rsidRPr="00673D1C">
        <w:rPr>
          <w:rStyle w:val="StyleUnderline"/>
          <w:rFonts w:asciiTheme="majorHAnsi" w:hAnsiTheme="majorHAnsi" w:cstheme="majorHAnsi"/>
          <w:highlight w:val="green"/>
        </w:rPr>
        <w:t xml:space="preserve">wars like the Second Congo War </w:t>
      </w:r>
      <w:r w:rsidRPr="00673D1C">
        <w:rPr>
          <w:rStyle w:val="Emphasis"/>
          <w:rFonts w:asciiTheme="majorHAnsi" w:hAnsiTheme="majorHAnsi" w:cstheme="majorHAnsi"/>
          <w:highlight w:val="green"/>
        </w:rPr>
        <w:t>won't be occurring in the future if there's more trade</w:t>
      </w:r>
      <w:r w:rsidRPr="00673D1C">
        <w:rPr>
          <w:rFonts w:asciiTheme="majorHAnsi" w:hAnsiTheme="majorHAnsi" w:cstheme="majorHAnsi"/>
        </w:rPr>
        <w:t xml:space="preserve"> </w:t>
      </w:r>
      <w:r w:rsidRPr="00673D1C">
        <w:rPr>
          <w:rStyle w:val="StyleUnderline"/>
          <w:rFonts w:asciiTheme="majorHAnsi" w:hAnsiTheme="majorHAnsi" w:cstheme="majorHAnsi"/>
        </w:rPr>
        <w:t>with African nations</w:t>
      </w:r>
      <w:r w:rsidRPr="00673D1C">
        <w:rPr>
          <w:rFonts w:asciiTheme="majorHAnsi" w:hAnsiTheme="majorHAnsi" w:cstheme="majorHAnsi"/>
        </w:rPr>
        <w:t>," says Jackson. "</w:t>
      </w:r>
      <w:r w:rsidRPr="00673D1C">
        <w:rPr>
          <w:rStyle w:val="StyleUnderline"/>
          <w:rFonts w:asciiTheme="majorHAnsi" w:hAnsiTheme="majorHAnsi" w:cstheme="majorHAnsi"/>
        </w:rPr>
        <w:t>Economic interests can really help us have a more peaceful world than we already have."</w:t>
      </w:r>
    </w:p>
    <w:p w14:paraId="48C3FA26" w14:textId="77777777" w:rsidR="009957EB" w:rsidRPr="00AD67F8" w:rsidRDefault="009957EB" w:rsidP="009957EB">
      <w:pPr>
        <w:pStyle w:val="Heading4"/>
        <w:rPr>
          <w:rFonts w:asciiTheme="majorHAnsi" w:hAnsiTheme="majorHAnsi" w:cstheme="majorHAnsi"/>
          <w:color w:val="FF0000"/>
        </w:rPr>
      </w:pPr>
      <w:r w:rsidRPr="00AD67F8">
        <w:rPr>
          <w:rFonts w:asciiTheme="majorHAnsi" w:hAnsiTheme="majorHAnsi" w:cstheme="majorHAnsi"/>
          <w:color w:val="FF0000"/>
        </w:rPr>
        <w:lastRenderedPageBreak/>
        <w:t>Profit motive key to effective resource management</w:t>
      </w:r>
    </w:p>
    <w:p w14:paraId="21606DFB" w14:textId="77777777" w:rsidR="009957EB" w:rsidRPr="00AD67F8" w:rsidRDefault="009957EB" w:rsidP="009957EB">
      <w:pPr>
        <w:rPr>
          <w:rFonts w:asciiTheme="majorHAnsi" w:hAnsiTheme="majorHAnsi" w:cstheme="majorHAnsi"/>
          <w:color w:val="FF0000"/>
        </w:rPr>
      </w:pPr>
      <w:r w:rsidRPr="00AD67F8">
        <w:rPr>
          <w:rStyle w:val="Style13ptBold"/>
          <w:rFonts w:asciiTheme="majorHAnsi" w:hAnsiTheme="majorHAnsi" w:cstheme="majorHAnsi"/>
          <w:color w:val="FF0000"/>
        </w:rPr>
        <w:t>Fitzmaurice 15.</w:t>
      </w:r>
      <w:r w:rsidRPr="00AD67F8">
        <w:rPr>
          <w:rFonts w:asciiTheme="majorHAnsi" w:hAnsiTheme="majorHAnsi" w:cstheme="majorHAnsi"/>
          <w:color w:val="FF0000"/>
        </w:rPr>
        <w:t xml:space="preserve"> Matthew, CEO, </w:t>
      </w:r>
      <w:proofErr w:type="spellStart"/>
      <w:r w:rsidRPr="00AD67F8">
        <w:rPr>
          <w:rFonts w:asciiTheme="majorHAnsi" w:hAnsiTheme="majorHAnsi" w:cstheme="majorHAnsi"/>
          <w:color w:val="FF0000"/>
        </w:rPr>
        <w:t>EcoAlpha</w:t>
      </w:r>
      <w:proofErr w:type="spellEnd"/>
      <w:r w:rsidRPr="00AD67F8">
        <w:rPr>
          <w:rFonts w:asciiTheme="majorHAnsi" w:hAnsiTheme="majorHAnsi" w:cstheme="majorHAnsi"/>
          <w:color w:val="FF0000"/>
        </w:rPr>
        <w:t xml:space="preserve"> Asset Management LLC. “ONLY CAPITALISM CAN SAVE THE PLANET,” </w:t>
      </w:r>
      <w:proofErr w:type="spellStart"/>
      <w:r w:rsidRPr="00AD67F8">
        <w:rPr>
          <w:rFonts w:asciiTheme="majorHAnsi" w:hAnsiTheme="majorHAnsi" w:cstheme="majorHAnsi"/>
          <w:color w:val="FF0000"/>
        </w:rPr>
        <w:t>Ensla</w:t>
      </w:r>
      <w:proofErr w:type="spellEnd"/>
      <w:r w:rsidRPr="00AD67F8">
        <w:rPr>
          <w:rFonts w:asciiTheme="majorHAnsi" w:hAnsiTheme="majorHAnsi" w:cstheme="majorHAnsi"/>
          <w:color w:val="FF0000"/>
        </w:rPr>
        <w:t>. 3/23/2015. http://ensia.com/voices/only-capitalism-can-save-the-planet/</w:t>
      </w:r>
    </w:p>
    <w:p w14:paraId="0B67F86C" w14:textId="77777777" w:rsidR="009957EB" w:rsidRPr="00AD67F8" w:rsidRDefault="009957EB" w:rsidP="009957EB">
      <w:pPr>
        <w:rPr>
          <w:rStyle w:val="Emphasis"/>
          <w:rFonts w:asciiTheme="majorHAnsi" w:hAnsiTheme="majorHAnsi" w:cstheme="majorHAnsi"/>
          <w:b w:val="0"/>
          <w:iCs w:val="0"/>
          <w:color w:val="FF0000"/>
        </w:rPr>
      </w:pPr>
      <w:r w:rsidRPr="00AD67F8">
        <w:rPr>
          <w:rFonts w:asciiTheme="majorHAnsi" w:hAnsiTheme="majorHAnsi" w:cstheme="majorHAnsi"/>
          <w:color w:val="FF0000"/>
          <w:sz w:val="16"/>
        </w:rPr>
        <w:t xml:space="preserve">Here’s the thing, though: where there are problems to be solved, there’s money to be made. And </w:t>
      </w:r>
      <w:r w:rsidRPr="00AD67F8">
        <w:rPr>
          <w:rStyle w:val="StyleUnderline"/>
          <w:rFonts w:asciiTheme="majorHAnsi" w:hAnsiTheme="majorHAnsi" w:cstheme="majorHAnsi"/>
          <w:color w:val="FF0000"/>
        </w:rPr>
        <w:t xml:space="preserve">where there’s money to be made, we awaken one of the world’s most powerful forces for change: capitalism. </w:t>
      </w:r>
      <w:r w:rsidRPr="00AD67F8">
        <w:rPr>
          <w:rStyle w:val="StyleUnderline"/>
          <w:rFonts w:asciiTheme="majorHAnsi" w:hAnsiTheme="majorHAnsi" w:cstheme="majorHAnsi"/>
          <w:color w:val="FF0000"/>
          <w:sz w:val="12"/>
        </w:rPr>
        <w:t>¶</w:t>
      </w:r>
      <w:r w:rsidRPr="00AD67F8">
        <w:rPr>
          <w:rFonts w:asciiTheme="majorHAnsi" w:hAnsiTheme="majorHAnsi" w:cstheme="majorHAnsi"/>
          <w:color w:val="FF0000"/>
          <w:sz w:val="16"/>
        </w:rPr>
        <w:t xml:space="preserve"> Of course capitalism has played a starring role in distressing the planet’s resources. Historically, the combination of unchecked industry, a readiness to externalize costs and a relentless thirst for growth have plundered and polluted the earth. It’s not a debate, but simple fact that our population size and economies cannot continue on their present trajectories without exhausting the world’s resources. Yet, </w:t>
      </w:r>
      <w:r w:rsidRPr="00AD67F8">
        <w:rPr>
          <w:rStyle w:val="StyleUnderline"/>
          <w:rFonts w:asciiTheme="majorHAnsi" w:hAnsiTheme="majorHAnsi" w:cstheme="majorHAnsi"/>
          <w:color w:val="FF0000"/>
        </w:rPr>
        <w:t>a rapidly expanding global middle class</w:t>
      </w:r>
      <w:r w:rsidRPr="00AD67F8">
        <w:rPr>
          <w:rFonts w:asciiTheme="majorHAnsi" w:hAnsiTheme="majorHAnsi" w:cstheme="majorHAnsi"/>
          <w:color w:val="FF0000"/>
          <w:sz w:val="16"/>
        </w:rPr>
        <w:t xml:space="preserve"> — </w:t>
      </w:r>
      <w:r w:rsidRPr="00AD67F8">
        <w:rPr>
          <w:rStyle w:val="StyleUnderline"/>
          <w:rFonts w:asciiTheme="majorHAnsi" w:hAnsiTheme="majorHAnsi" w:cstheme="majorHAnsi"/>
          <w:color w:val="FF0000"/>
        </w:rPr>
        <w:t>increasingly urbanized and hungry for protein — threatens further and accelerating distress.</w:t>
      </w:r>
      <w:r w:rsidRPr="00AD67F8">
        <w:rPr>
          <w:rFonts w:asciiTheme="majorHAnsi" w:hAnsiTheme="majorHAnsi" w:cstheme="majorHAnsi"/>
          <w:color w:val="FF0000"/>
          <w:sz w:val="16"/>
        </w:rPr>
        <w:t xml:space="preserve"> </w:t>
      </w:r>
      <w:r w:rsidRPr="00AD67F8">
        <w:rPr>
          <w:rFonts w:asciiTheme="majorHAnsi" w:hAnsiTheme="majorHAnsi" w:cstheme="majorHAnsi"/>
          <w:color w:val="FF0000"/>
          <w:sz w:val="12"/>
        </w:rPr>
        <w:t>¶</w:t>
      </w:r>
      <w:r w:rsidRPr="00AD67F8">
        <w:rPr>
          <w:rFonts w:asciiTheme="majorHAnsi" w:hAnsiTheme="majorHAnsi" w:cstheme="majorHAnsi"/>
          <w:color w:val="FF0000"/>
          <w:sz w:val="16"/>
        </w:rPr>
        <w:t xml:space="preserve"> The hopeful news is that </w:t>
      </w:r>
      <w:r w:rsidRPr="00AD67F8">
        <w:rPr>
          <w:rStyle w:val="StyleUnderline"/>
          <w:rFonts w:asciiTheme="majorHAnsi" w:hAnsiTheme="majorHAnsi" w:cstheme="majorHAnsi"/>
          <w:color w:val="FF0000"/>
        </w:rPr>
        <w:t>businesses</w:t>
      </w:r>
      <w:r w:rsidRPr="00AD67F8">
        <w:rPr>
          <w:rFonts w:asciiTheme="majorHAnsi" w:hAnsiTheme="majorHAnsi" w:cstheme="majorHAnsi"/>
          <w:color w:val="FF0000"/>
          <w:sz w:val="16"/>
        </w:rPr>
        <w:t xml:space="preserve">, </w:t>
      </w:r>
      <w:r w:rsidRPr="00AD67F8">
        <w:rPr>
          <w:rStyle w:val="StyleUnderline"/>
          <w:rFonts w:asciiTheme="majorHAnsi" w:hAnsiTheme="majorHAnsi" w:cstheme="majorHAnsi"/>
          <w:color w:val="FF0000"/>
        </w:rPr>
        <w:t>with their almost singular focus on economic self-interest</w:t>
      </w:r>
      <w:r w:rsidRPr="00AD67F8">
        <w:rPr>
          <w:rFonts w:asciiTheme="majorHAnsi" w:hAnsiTheme="majorHAnsi" w:cstheme="majorHAnsi"/>
          <w:color w:val="FF0000"/>
          <w:sz w:val="16"/>
        </w:rPr>
        <w:t xml:space="preserve">, and governments, motivated by a variety of interests, </w:t>
      </w:r>
      <w:r w:rsidRPr="00AD67F8">
        <w:rPr>
          <w:rStyle w:val="StyleUnderline"/>
          <w:rFonts w:asciiTheme="majorHAnsi" w:hAnsiTheme="majorHAnsi" w:cstheme="majorHAnsi"/>
          <w:color w:val="FF0000"/>
        </w:rPr>
        <w:t>are beginning to recognize and address in earnest these</w:t>
      </w:r>
      <w:r w:rsidRPr="00AD67F8">
        <w:rPr>
          <w:rFonts w:asciiTheme="majorHAnsi" w:hAnsiTheme="majorHAnsi" w:cstheme="majorHAnsi"/>
          <w:color w:val="FF0000"/>
          <w:sz w:val="16"/>
        </w:rPr>
        <w:t xml:space="preserve"> inevitable </w:t>
      </w:r>
      <w:r w:rsidRPr="00AD67F8">
        <w:rPr>
          <w:rStyle w:val="StyleUnderline"/>
          <w:rFonts w:asciiTheme="majorHAnsi" w:hAnsiTheme="majorHAnsi" w:cstheme="majorHAnsi"/>
          <w:color w:val="FF0000"/>
        </w:rPr>
        <w:t>problems</w:t>
      </w:r>
      <w:r w:rsidRPr="00AD67F8">
        <w:rPr>
          <w:rFonts w:asciiTheme="majorHAnsi" w:hAnsiTheme="majorHAnsi" w:cstheme="majorHAnsi"/>
          <w:color w:val="FF0000"/>
          <w:sz w:val="16"/>
        </w:rPr>
        <w:t xml:space="preserve">. </w:t>
      </w:r>
      <w:r w:rsidRPr="00AD67F8">
        <w:rPr>
          <w:rFonts w:asciiTheme="majorHAnsi" w:hAnsiTheme="majorHAnsi" w:cstheme="majorHAnsi"/>
          <w:color w:val="FF0000"/>
          <w:sz w:val="12"/>
        </w:rPr>
        <w:t>¶</w:t>
      </w:r>
      <w:r w:rsidRPr="00AD67F8">
        <w:rPr>
          <w:rFonts w:asciiTheme="majorHAnsi" w:hAnsiTheme="majorHAnsi" w:cstheme="majorHAnsi"/>
          <w:color w:val="FF0000"/>
          <w:sz w:val="16"/>
        </w:rPr>
        <w:t xml:space="preserve"> Today, the </w:t>
      </w:r>
      <w:r w:rsidRPr="00AD67F8">
        <w:rPr>
          <w:rStyle w:val="StyleUnderline"/>
          <w:rFonts w:asciiTheme="majorHAnsi" w:hAnsiTheme="majorHAnsi" w:cstheme="majorHAnsi"/>
          <w:color w:val="FF0000"/>
          <w:highlight w:val="cyan"/>
        </w:rPr>
        <w:t>businesses that develop</w:t>
      </w:r>
      <w:r w:rsidRPr="00AD67F8">
        <w:rPr>
          <w:rStyle w:val="StyleUnderline"/>
          <w:rFonts w:asciiTheme="majorHAnsi" w:hAnsiTheme="majorHAnsi" w:cstheme="majorHAnsi"/>
          <w:color w:val="FF0000"/>
        </w:rPr>
        <w:t xml:space="preserve"> practical and affordable </w:t>
      </w:r>
      <w:r w:rsidRPr="00AD67F8">
        <w:rPr>
          <w:rStyle w:val="StyleUnderline"/>
          <w:rFonts w:asciiTheme="majorHAnsi" w:hAnsiTheme="majorHAnsi" w:cstheme="majorHAnsi"/>
          <w:color w:val="FF0000"/>
          <w:highlight w:val="cyan"/>
        </w:rPr>
        <w:t xml:space="preserve">solutions to burdened resource problems will end up being </w:t>
      </w:r>
      <w:r w:rsidRPr="00AD67F8">
        <w:rPr>
          <w:rStyle w:val="StyleUnderline"/>
          <w:rFonts w:asciiTheme="majorHAnsi" w:hAnsiTheme="majorHAnsi" w:cstheme="majorHAnsi"/>
          <w:color w:val="FF0000"/>
        </w:rPr>
        <w:t xml:space="preserve">the world’s most </w:t>
      </w:r>
      <w:r w:rsidRPr="00AD67F8">
        <w:rPr>
          <w:rStyle w:val="StyleUnderline"/>
          <w:rFonts w:asciiTheme="majorHAnsi" w:hAnsiTheme="majorHAnsi" w:cstheme="majorHAnsi"/>
          <w:color w:val="FF0000"/>
          <w:highlight w:val="cyan"/>
        </w:rPr>
        <w:t xml:space="preserve">profitable </w:t>
      </w:r>
      <w:r w:rsidRPr="00AD67F8">
        <w:rPr>
          <w:rStyle w:val="StyleUnderline"/>
          <w:rFonts w:asciiTheme="majorHAnsi" w:hAnsiTheme="majorHAnsi" w:cstheme="majorHAnsi"/>
          <w:color w:val="FF0000"/>
        </w:rPr>
        <w:t>companies</w:t>
      </w:r>
      <w:r w:rsidRPr="00AD67F8">
        <w:rPr>
          <w:rFonts w:asciiTheme="majorHAnsi" w:hAnsiTheme="majorHAnsi" w:cstheme="majorHAnsi"/>
          <w:color w:val="FF0000"/>
          <w:sz w:val="16"/>
        </w:rPr>
        <w:t xml:space="preserve">. No longer can they be considered “sustainability” businesses. They are everyday businesses with a long view, targeting problems that are not going away. That’s smart business. </w:t>
      </w:r>
      <w:r w:rsidRPr="00AD67F8">
        <w:rPr>
          <w:rStyle w:val="StyleUnderline"/>
          <w:rFonts w:asciiTheme="majorHAnsi" w:hAnsiTheme="majorHAnsi" w:cstheme="majorHAnsi"/>
          <w:color w:val="FF0000"/>
        </w:rPr>
        <w:t>Burdened resources have become a strong economic driver for businesses of all sizes, in all industries everywhere to spend and change — and one that will only grow in scope and intensity over time.</w:t>
      </w:r>
      <w:r w:rsidRPr="00AD67F8">
        <w:rPr>
          <w:rFonts w:asciiTheme="majorHAnsi" w:hAnsiTheme="majorHAnsi" w:cstheme="majorHAnsi"/>
          <w:color w:val="FF0000"/>
          <w:sz w:val="16"/>
        </w:rPr>
        <w:t xml:space="preserve"> </w:t>
      </w:r>
      <w:r w:rsidRPr="00AD67F8">
        <w:rPr>
          <w:rFonts w:asciiTheme="majorHAnsi" w:hAnsiTheme="majorHAnsi" w:cstheme="majorHAnsi"/>
          <w:color w:val="FF0000"/>
          <w:sz w:val="12"/>
        </w:rPr>
        <w:t>¶</w:t>
      </w:r>
      <w:r w:rsidRPr="00AD67F8">
        <w:rPr>
          <w:rFonts w:asciiTheme="majorHAnsi" w:hAnsiTheme="majorHAnsi" w:cstheme="majorHAnsi"/>
          <w:color w:val="FF0000"/>
          <w:sz w:val="16"/>
        </w:rPr>
        <w:t xml:space="preserve"> The </w:t>
      </w:r>
      <w:r w:rsidRPr="00AD67F8">
        <w:rPr>
          <w:rStyle w:val="StyleUnderline"/>
          <w:rFonts w:asciiTheme="majorHAnsi" w:hAnsiTheme="majorHAnsi" w:cstheme="majorHAnsi"/>
          <w:color w:val="FF0000"/>
          <w:highlight w:val="cyan"/>
        </w:rPr>
        <w:t xml:space="preserve">companies that provide effective solutions to burdened resources will </w:t>
      </w:r>
      <w:r w:rsidRPr="00AD67F8">
        <w:rPr>
          <w:rStyle w:val="StyleUnderline"/>
          <w:rFonts w:asciiTheme="majorHAnsi" w:hAnsiTheme="majorHAnsi" w:cstheme="majorHAnsi"/>
          <w:color w:val="FF0000"/>
        </w:rPr>
        <w:t>provide superior risk-adjusted returns to their investors as business</w:t>
      </w:r>
      <w:r w:rsidRPr="00AD67F8">
        <w:rPr>
          <w:rFonts w:asciiTheme="majorHAnsi" w:hAnsiTheme="majorHAnsi" w:cstheme="majorHAnsi"/>
          <w:color w:val="FF0000"/>
          <w:sz w:val="16"/>
        </w:rPr>
        <w:t xml:space="preserve"> and governments </w:t>
      </w:r>
      <w:r w:rsidRPr="00AD67F8">
        <w:rPr>
          <w:rStyle w:val="StyleUnderline"/>
          <w:rFonts w:asciiTheme="majorHAnsi" w:hAnsiTheme="majorHAnsi" w:cstheme="majorHAnsi"/>
          <w:color w:val="FF0000"/>
          <w:highlight w:val="cyan"/>
        </w:rPr>
        <w:t>accelerate</w:t>
      </w:r>
      <w:r w:rsidRPr="00AD67F8">
        <w:rPr>
          <w:rFonts w:asciiTheme="majorHAnsi" w:hAnsiTheme="majorHAnsi" w:cstheme="majorHAnsi"/>
          <w:color w:val="FF0000"/>
          <w:sz w:val="16"/>
        </w:rPr>
        <w:t xml:space="preserve"> their </w:t>
      </w:r>
      <w:r w:rsidRPr="00AD67F8">
        <w:rPr>
          <w:rStyle w:val="StyleUnderline"/>
          <w:rFonts w:asciiTheme="majorHAnsi" w:hAnsiTheme="majorHAnsi" w:cstheme="majorHAnsi"/>
          <w:color w:val="FF0000"/>
        </w:rPr>
        <w:t>solutions</w:t>
      </w:r>
      <w:r w:rsidRPr="00AD67F8">
        <w:rPr>
          <w:rFonts w:asciiTheme="majorHAnsi" w:hAnsiTheme="majorHAnsi" w:cstheme="majorHAnsi"/>
          <w:color w:val="FF0000"/>
          <w:sz w:val="16"/>
        </w:rPr>
        <w:t xml:space="preserve"> </w:t>
      </w:r>
      <w:r w:rsidRPr="00AD67F8">
        <w:rPr>
          <w:rStyle w:val="StyleUnderline"/>
          <w:rFonts w:asciiTheme="majorHAnsi" w:hAnsiTheme="majorHAnsi" w:cstheme="majorHAnsi"/>
          <w:color w:val="FF0000"/>
        </w:rPr>
        <w:t xml:space="preserve">spending </w:t>
      </w:r>
      <w:r w:rsidRPr="00AD67F8">
        <w:rPr>
          <w:rStyle w:val="StyleUnderline"/>
          <w:rFonts w:asciiTheme="majorHAnsi" w:hAnsiTheme="majorHAnsi" w:cstheme="majorHAnsi"/>
          <w:color w:val="FF0000"/>
          <w:highlight w:val="cyan"/>
        </w:rPr>
        <w:t>out of their own economic self-interest</w:t>
      </w:r>
      <w:r w:rsidRPr="00AD67F8">
        <w:rPr>
          <w:rFonts w:asciiTheme="majorHAnsi" w:hAnsiTheme="majorHAnsi" w:cstheme="majorHAnsi"/>
          <w:color w:val="FF0000"/>
          <w:sz w:val="16"/>
        </w:rPr>
        <w:t xml:space="preserve">. And because the products, technologies and services these companies provide are common solutions to global problems — and are therefore exponentially repeatable — </w:t>
      </w:r>
      <w:r w:rsidRPr="00AD67F8">
        <w:rPr>
          <w:rStyle w:val="StyleUnderline"/>
          <w:rFonts w:asciiTheme="majorHAnsi" w:hAnsiTheme="majorHAnsi" w:cstheme="majorHAnsi"/>
          <w:color w:val="FF0000"/>
          <w:highlight w:val="cyan"/>
        </w:rPr>
        <w:t>these investments will have</w:t>
      </w:r>
      <w:r w:rsidRPr="00AD67F8">
        <w:rPr>
          <w:rStyle w:val="StyleUnderline"/>
          <w:rFonts w:asciiTheme="majorHAnsi" w:hAnsiTheme="majorHAnsi" w:cstheme="majorHAnsi"/>
          <w:color w:val="FF0000"/>
        </w:rPr>
        <w:t xml:space="preserve"> amplified </w:t>
      </w:r>
      <w:r w:rsidRPr="00AD67F8">
        <w:rPr>
          <w:rStyle w:val="StyleUnderline"/>
          <w:rFonts w:asciiTheme="majorHAnsi" w:hAnsiTheme="majorHAnsi" w:cstheme="majorHAnsi"/>
          <w:color w:val="FF0000"/>
          <w:highlight w:val="cyan"/>
        </w:rPr>
        <w:t xml:space="preserve">positive impact on global resource scarcity </w:t>
      </w:r>
      <w:r w:rsidRPr="00AD67F8">
        <w:rPr>
          <w:rStyle w:val="StyleUnderline"/>
          <w:rFonts w:asciiTheme="majorHAnsi" w:hAnsiTheme="majorHAnsi" w:cstheme="majorHAnsi"/>
          <w:color w:val="FF0000"/>
        </w:rPr>
        <w:t xml:space="preserve">issues. </w:t>
      </w:r>
      <w:r w:rsidRPr="00AD67F8">
        <w:rPr>
          <w:rStyle w:val="StyleUnderline"/>
          <w:rFonts w:asciiTheme="majorHAnsi" w:hAnsiTheme="majorHAnsi" w:cstheme="majorHAnsi"/>
          <w:color w:val="FF0000"/>
          <w:sz w:val="12"/>
        </w:rPr>
        <w:t>¶</w:t>
      </w:r>
      <w:r w:rsidRPr="00AD67F8">
        <w:rPr>
          <w:rFonts w:asciiTheme="majorHAnsi" w:hAnsiTheme="majorHAnsi" w:cstheme="majorHAnsi"/>
          <w:color w:val="FF0000"/>
          <w:sz w:val="16"/>
        </w:rPr>
        <w:t xml:space="preserve"> Too often people have a narrow view of these solutions, thinking only of solar panels and windmills. But </w:t>
      </w:r>
      <w:r w:rsidRPr="00AD67F8">
        <w:rPr>
          <w:rStyle w:val="StyleUnderline"/>
          <w:rFonts w:asciiTheme="majorHAnsi" w:hAnsiTheme="majorHAnsi" w:cstheme="majorHAnsi"/>
          <w:color w:val="FF0000"/>
        </w:rPr>
        <w:t>solutions are</w:t>
      </w:r>
      <w:r w:rsidRPr="00AD67F8">
        <w:rPr>
          <w:rFonts w:asciiTheme="majorHAnsi" w:hAnsiTheme="majorHAnsi" w:cstheme="majorHAnsi"/>
          <w:color w:val="FF0000"/>
          <w:sz w:val="16"/>
        </w:rPr>
        <w:t xml:space="preserve"> enormously </w:t>
      </w:r>
      <w:r w:rsidRPr="00AD67F8">
        <w:rPr>
          <w:rStyle w:val="StyleUnderline"/>
          <w:rFonts w:asciiTheme="majorHAnsi" w:hAnsiTheme="majorHAnsi" w:cstheme="majorHAnsi"/>
          <w:color w:val="FF0000"/>
        </w:rPr>
        <w:t>diverse</w:t>
      </w:r>
      <w:r w:rsidRPr="00AD67F8">
        <w:rPr>
          <w:rFonts w:asciiTheme="majorHAnsi" w:hAnsiTheme="majorHAnsi" w:cstheme="majorHAnsi"/>
          <w:color w:val="FF0000"/>
          <w:sz w:val="16"/>
        </w:rPr>
        <w:t xml:space="preserve">: They include, among many others, </w:t>
      </w:r>
      <w:r w:rsidRPr="00AD67F8">
        <w:rPr>
          <w:rStyle w:val="StyleUnderline"/>
          <w:rFonts w:asciiTheme="majorHAnsi" w:hAnsiTheme="majorHAnsi" w:cstheme="majorHAnsi"/>
          <w:color w:val="FF0000"/>
          <w:highlight w:val="cyan"/>
        </w:rPr>
        <w:t>agricultural drones that monitor soil conditions</w:t>
      </w:r>
      <w:r w:rsidRPr="00AD67F8">
        <w:rPr>
          <w:rStyle w:val="StyleUnderline"/>
          <w:rFonts w:asciiTheme="majorHAnsi" w:hAnsiTheme="majorHAnsi" w:cstheme="majorHAnsi"/>
          <w:color w:val="FF0000"/>
        </w:rPr>
        <w:t xml:space="preserve">, smart </w:t>
      </w:r>
      <w:r w:rsidRPr="00AD67F8">
        <w:rPr>
          <w:rStyle w:val="StyleUnderline"/>
          <w:rFonts w:asciiTheme="majorHAnsi" w:hAnsiTheme="majorHAnsi" w:cstheme="majorHAnsi"/>
          <w:color w:val="FF0000"/>
          <w:highlight w:val="cyan"/>
        </w:rPr>
        <w:t>irrigation</w:t>
      </w:r>
      <w:r w:rsidRPr="00AD67F8">
        <w:rPr>
          <w:rStyle w:val="StyleUnderline"/>
          <w:rFonts w:asciiTheme="majorHAnsi" w:hAnsiTheme="majorHAnsi" w:cstheme="majorHAnsi"/>
          <w:color w:val="FF0000"/>
        </w:rPr>
        <w:t xml:space="preserve"> technology </w:t>
      </w:r>
      <w:r w:rsidRPr="00AD67F8">
        <w:rPr>
          <w:rStyle w:val="StyleUnderline"/>
          <w:rFonts w:asciiTheme="majorHAnsi" w:hAnsiTheme="majorHAnsi" w:cstheme="majorHAnsi"/>
          <w:color w:val="FF0000"/>
          <w:highlight w:val="cyan"/>
        </w:rPr>
        <w:t>that delivers water only</w:t>
      </w:r>
      <w:r w:rsidRPr="00AD67F8">
        <w:rPr>
          <w:rStyle w:val="StyleUnderline"/>
          <w:rFonts w:asciiTheme="majorHAnsi" w:hAnsiTheme="majorHAnsi" w:cstheme="majorHAnsi"/>
          <w:color w:val="FF0000"/>
        </w:rPr>
        <w:t xml:space="preserve"> where and when it’s really needed, more </w:t>
      </w:r>
      <w:r w:rsidRPr="00AD67F8">
        <w:rPr>
          <w:rStyle w:val="StyleUnderline"/>
          <w:rFonts w:asciiTheme="majorHAnsi" w:hAnsiTheme="majorHAnsi" w:cstheme="majorHAnsi"/>
          <w:color w:val="FF0000"/>
          <w:highlight w:val="cyan"/>
        </w:rPr>
        <w:t>efficient distributed energy</w:t>
      </w:r>
      <w:r w:rsidRPr="00AD67F8">
        <w:rPr>
          <w:rStyle w:val="StyleUnderline"/>
          <w:rFonts w:asciiTheme="majorHAnsi" w:hAnsiTheme="majorHAnsi" w:cstheme="majorHAnsi"/>
          <w:color w:val="FF0000"/>
        </w:rPr>
        <w:t xml:space="preserve"> generation </w:t>
      </w:r>
      <w:r w:rsidRPr="00AD67F8">
        <w:rPr>
          <w:rStyle w:val="StyleUnderline"/>
          <w:rFonts w:asciiTheme="majorHAnsi" w:hAnsiTheme="majorHAnsi" w:cstheme="majorHAnsi"/>
          <w:color w:val="FF0000"/>
          <w:highlight w:val="cyan"/>
        </w:rPr>
        <w:t>and</w:t>
      </w:r>
      <w:r w:rsidRPr="00AD67F8">
        <w:rPr>
          <w:rStyle w:val="StyleUnderline"/>
          <w:rFonts w:asciiTheme="majorHAnsi" w:hAnsiTheme="majorHAnsi" w:cstheme="majorHAnsi"/>
          <w:color w:val="FF0000"/>
        </w:rPr>
        <w:t xml:space="preserve"> component </w:t>
      </w:r>
      <w:r w:rsidRPr="00AD67F8">
        <w:rPr>
          <w:rStyle w:val="StyleUnderline"/>
          <w:rFonts w:asciiTheme="majorHAnsi" w:hAnsiTheme="majorHAnsi" w:cstheme="majorHAnsi"/>
          <w:color w:val="FF0000"/>
          <w:highlight w:val="cyan"/>
        </w:rPr>
        <w:t>suppliers that make cars use less gas</w:t>
      </w:r>
      <w:r w:rsidRPr="00AD67F8">
        <w:rPr>
          <w:rStyle w:val="StyleUnderline"/>
          <w:rFonts w:asciiTheme="majorHAnsi" w:hAnsiTheme="majorHAnsi" w:cstheme="majorHAnsi"/>
          <w:color w:val="FF0000"/>
        </w:rPr>
        <w:t xml:space="preserve">. </w:t>
      </w:r>
      <w:r w:rsidRPr="00AD67F8">
        <w:rPr>
          <w:rStyle w:val="StyleUnderline"/>
          <w:rFonts w:asciiTheme="majorHAnsi" w:hAnsiTheme="majorHAnsi" w:cstheme="majorHAnsi"/>
          <w:color w:val="FF0000"/>
          <w:sz w:val="12"/>
        </w:rPr>
        <w:t>¶</w:t>
      </w:r>
      <w:r w:rsidRPr="00AD67F8">
        <w:rPr>
          <w:rFonts w:asciiTheme="majorHAnsi" w:hAnsiTheme="majorHAnsi" w:cstheme="majorHAnsi"/>
          <w:color w:val="FF0000"/>
          <w:sz w:val="16"/>
        </w:rPr>
        <w:t xml:space="preserve"> We face a new reality in which our economic self-interest and the long-term well-being of the planet are coming into alignment.</w:t>
      </w:r>
      <w:r w:rsidRPr="00AD67F8">
        <w:rPr>
          <w:rFonts w:asciiTheme="majorHAnsi" w:hAnsiTheme="majorHAnsi" w:cstheme="majorHAnsi"/>
          <w:color w:val="FF0000"/>
          <w:sz w:val="12"/>
        </w:rPr>
        <w:t>¶</w:t>
      </w:r>
      <w:r w:rsidRPr="00AD67F8">
        <w:rPr>
          <w:rFonts w:asciiTheme="majorHAnsi" w:hAnsiTheme="majorHAnsi" w:cstheme="majorHAnsi"/>
          <w:color w:val="FF0000"/>
          <w:sz w:val="16"/>
        </w:rPr>
        <w:t xml:space="preserve"> As a whole, the human race has a poor track record when it comes to altruism. Although there are a great many saints among us who spend — and even sacrifice — their lives to help others, most of us are hard pressed to take care of ourselves and our families. We have a much better track record when it comes to </w:t>
      </w:r>
      <w:r w:rsidRPr="00AD67F8">
        <w:rPr>
          <w:rStyle w:val="StyleUnderline"/>
          <w:rFonts w:asciiTheme="majorHAnsi" w:hAnsiTheme="majorHAnsi" w:cstheme="majorHAnsi"/>
          <w:color w:val="FF0000"/>
        </w:rPr>
        <w:t>investing money in our own self- interest</w:t>
      </w:r>
      <w:r w:rsidRPr="00AD67F8">
        <w:rPr>
          <w:rFonts w:asciiTheme="majorHAnsi" w:hAnsiTheme="majorHAnsi" w:cstheme="majorHAnsi"/>
          <w:color w:val="FF0000"/>
          <w:sz w:val="16"/>
        </w:rPr>
        <w:t xml:space="preserve">, </w:t>
      </w:r>
      <w:r w:rsidRPr="00AD67F8">
        <w:rPr>
          <w:rStyle w:val="StyleUnderline"/>
          <w:rFonts w:asciiTheme="majorHAnsi" w:hAnsiTheme="majorHAnsi" w:cstheme="majorHAnsi"/>
          <w:color w:val="FF0000"/>
        </w:rPr>
        <w:t>which has fueled the unprecedented innovation, economic and life-expectancy growth of the past century.</w:t>
      </w:r>
      <w:r w:rsidRPr="00AD67F8">
        <w:rPr>
          <w:rFonts w:asciiTheme="majorHAnsi" w:hAnsiTheme="majorHAnsi" w:cstheme="majorHAnsi"/>
          <w:color w:val="FF0000"/>
          <w:sz w:val="16"/>
        </w:rPr>
        <w:t xml:space="preserve"> </w:t>
      </w:r>
      <w:r w:rsidRPr="00AD67F8">
        <w:rPr>
          <w:rFonts w:asciiTheme="majorHAnsi" w:hAnsiTheme="majorHAnsi" w:cstheme="majorHAnsi"/>
          <w:color w:val="FF0000"/>
          <w:sz w:val="12"/>
        </w:rPr>
        <w:t>¶</w:t>
      </w:r>
      <w:r w:rsidRPr="00AD67F8">
        <w:rPr>
          <w:rFonts w:asciiTheme="majorHAnsi" w:hAnsiTheme="majorHAnsi" w:cstheme="majorHAnsi"/>
          <w:color w:val="FF0000"/>
          <w:sz w:val="16"/>
        </w:rPr>
        <w:t xml:space="preserve"> In the past, many people who invested in sustainable solutions were motivated principally by conscience, willing to accept reduced returns in order to invest their money in a way that was consistent with their beliefs and convictions — be they religious, social or environmental. Now, however, we face a new reality in which our economic self-interest and the long-term well-being of the planet are coming into alignment. Because we have to face the reality of burdened resources, there’s money in it. </w:t>
      </w:r>
      <w:r w:rsidRPr="00AD67F8">
        <w:rPr>
          <w:rFonts w:asciiTheme="majorHAnsi" w:hAnsiTheme="majorHAnsi" w:cstheme="majorHAnsi"/>
          <w:color w:val="FF0000"/>
          <w:sz w:val="12"/>
        </w:rPr>
        <w:t>¶</w:t>
      </w:r>
      <w:r w:rsidRPr="00AD67F8">
        <w:rPr>
          <w:rFonts w:asciiTheme="majorHAnsi" w:hAnsiTheme="majorHAnsi" w:cstheme="majorHAnsi"/>
          <w:color w:val="FF0000"/>
          <w:sz w:val="16"/>
        </w:rPr>
        <w:t xml:space="preserve"> Recently, some asset managers have based investments on environmental, social and governance screening, betting that good corporate citizens are inherently better-managed companies, which will therefore be more profitable over time. Increasingly, however, ESG screening is becoming more pervasive and will likely over time become commonplace, robbing this sort of screening as a differentiator when making investment decisions. </w:t>
      </w:r>
      <w:r w:rsidRPr="00AD67F8">
        <w:rPr>
          <w:rFonts w:asciiTheme="majorHAnsi" w:hAnsiTheme="majorHAnsi" w:cstheme="majorHAnsi"/>
          <w:color w:val="FF0000"/>
          <w:sz w:val="12"/>
        </w:rPr>
        <w:t>¶</w:t>
      </w:r>
      <w:r w:rsidRPr="00AD67F8">
        <w:rPr>
          <w:rFonts w:asciiTheme="majorHAnsi" w:hAnsiTheme="majorHAnsi" w:cstheme="majorHAnsi"/>
          <w:color w:val="FF0000"/>
          <w:sz w:val="16"/>
        </w:rPr>
        <w:t xml:space="preserve"> The primary goal for investing in sustainable solutions is to achieve superior risk-adjusted returns. </w:t>
      </w:r>
      <w:r w:rsidRPr="00AD67F8">
        <w:rPr>
          <w:rStyle w:val="StyleUnderline"/>
          <w:rFonts w:asciiTheme="majorHAnsi" w:hAnsiTheme="majorHAnsi" w:cstheme="majorHAnsi"/>
          <w:color w:val="FF0000"/>
        </w:rPr>
        <w:t>Companies that provide solutions to the issues of burdened resources will be the recipients of a massive global spend cycle, no matter one’s motivation</w:t>
      </w:r>
      <w:r w:rsidRPr="00AD67F8">
        <w:rPr>
          <w:rFonts w:asciiTheme="majorHAnsi" w:hAnsiTheme="majorHAnsi" w:cstheme="majorHAnsi"/>
          <w:color w:val="FF0000"/>
          <w:sz w:val="16"/>
        </w:rPr>
        <w:t xml:space="preserve">. The fact that one’s investment is also part of the solution rather than the problem is worth getting excited about. Self-interest is what moves markets. According to McKinsey’s report, </w:t>
      </w:r>
      <w:proofErr w:type="gramStart"/>
      <w:r w:rsidRPr="00AD67F8">
        <w:rPr>
          <w:rFonts w:asciiTheme="majorHAnsi" w:hAnsiTheme="majorHAnsi" w:cstheme="majorHAnsi"/>
          <w:color w:val="FF0000"/>
          <w:sz w:val="16"/>
        </w:rPr>
        <w:t>How</w:t>
      </w:r>
      <w:proofErr w:type="gramEnd"/>
      <w:r w:rsidRPr="00AD67F8">
        <w:rPr>
          <w:rFonts w:asciiTheme="majorHAnsi" w:hAnsiTheme="majorHAnsi" w:cstheme="majorHAnsi"/>
          <w:color w:val="FF0000"/>
          <w:sz w:val="16"/>
        </w:rPr>
        <w:t xml:space="preserve"> to make Green Growth the new normal, “In order to mobilize the US$3 trillion a year that will be needed to build a resource-efficient growth model, investing in the markets of the future needs to be seen as possessing superior risk-return characteristics.”</w:t>
      </w:r>
      <w:r w:rsidRPr="00AD67F8">
        <w:rPr>
          <w:rFonts w:asciiTheme="majorHAnsi" w:hAnsiTheme="majorHAnsi" w:cstheme="majorHAnsi"/>
          <w:color w:val="FF0000"/>
          <w:sz w:val="12"/>
        </w:rPr>
        <w:t>¶</w:t>
      </w:r>
      <w:r w:rsidRPr="00AD67F8">
        <w:rPr>
          <w:rFonts w:asciiTheme="majorHAnsi" w:hAnsiTheme="majorHAnsi" w:cstheme="majorHAnsi"/>
          <w:color w:val="FF0000"/>
          <w:sz w:val="16"/>
        </w:rPr>
        <w:t xml:space="preserve"> No government subsidy or charity case can move the needle for long</w:t>
      </w:r>
      <w:r w:rsidRPr="00AD67F8">
        <w:rPr>
          <w:rStyle w:val="StyleUnderline"/>
          <w:rFonts w:asciiTheme="majorHAnsi" w:hAnsiTheme="majorHAnsi" w:cstheme="majorHAnsi"/>
          <w:color w:val="FF0000"/>
        </w:rPr>
        <w:t xml:space="preserve">. </w:t>
      </w:r>
      <w:r w:rsidRPr="00AD67F8">
        <w:rPr>
          <w:rStyle w:val="StyleUnderline"/>
          <w:rFonts w:asciiTheme="majorHAnsi" w:hAnsiTheme="majorHAnsi" w:cstheme="majorHAnsi"/>
          <w:color w:val="FF0000"/>
          <w:highlight w:val="cyan"/>
        </w:rPr>
        <w:t xml:space="preserve">Only capitalism has the power to </w:t>
      </w:r>
      <w:r w:rsidRPr="00AD67F8">
        <w:rPr>
          <w:rStyle w:val="StyleUnderline"/>
          <w:rFonts w:asciiTheme="majorHAnsi" w:hAnsiTheme="majorHAnsi" w:cstheme="majorHAnsi"/>
          <w:color w:val="FF0000"/>
        </w:rPr>
        <w:t xml:space="preserve">retool industries, reshape economies </w:t>
      </w:r>
      <w:r w:rsidRPr="00AD67F8">
        <w:rPr>
          <w:rStyle w:val="StyleUnderline"/>
          <w:rFonts w:asciiTheme="majorHAnsi" w:hAnsiTheme="majorHAnsi" w:cstheme="majorHAnsi"/>
          <w:color w:val="FF0000"/>
          <w:highlight w:val="cyan"/>
        </w:rPr>
        <w:t>and rebuild infrastructure across the planet</w:t>
      </w:r>
      <w:r w:rsidRPr="00AD67F8">
        <w:rPr>
          <w:rFonts w:asciiTheme="majorHAnsi" w:hAnsiTheme="majorHAnsi" w:cstheme="majorHAnsi"/>
          <w:color w:val="FF0000"/>
          <w:sz w:val="16"/>
          <w:highlight w:val="cyan"/>
        </w:rPr>
        <w:t xml:space="preserve">. </w:t>
      </w:r>
      <w:r w:rsidRPr="00AD67F8">
        <w:rPr>
          <w:rStyle w:val="StyleUnderline"/>
          <w:rFonts w:asciiTheme="majorHAnsi" w:hAnsiTheme="majorHAnsi" w:cstheme="majorHAnsi"/>
          <w:color w:val="FF0000"/>
        </w:rPr>
        <w:t>It’s a big part of what got us into this mess, but it’s also what will get us out.</w:t>
      </w:r>
    </w:p>
    <w:p w14:paraId="75D9D7F1" w14:textId="77777777" w:rsidR="009957EB" w:rsidRPr="00AD67F8" w:rsidRDefault="009957EB" w:rsidP="009957EB">
      <w:pPr>
        <w:rPr>
          <w:rFonts w:asciiTheme="majorHAnsi" w:hAnsiTheme="majorHAnsi" w:cstheme="majorHAnsi"/>
          <w:color w:val="FF0000"/>
        </w:rPr>
      </w:pPr>
    </w:p>
    <w:p w14:paraId="413E3B73" w14:textId="77777777" w:rsidR="009957EB" w:rsidRPr="00AD67F8" w:rsidRDefault="009957EB" w:rsidP="009957EB">
      <w:pPr>
        <w:pStyle w:val="Heading4"/>
        <w:rPr>
          <w:rFonts w:asciiTheme="majorHAnsi" w:hAnsiTheme="majorHAnsi" w:cstheme="majorHAnsi"/>
          <w:color w:val="FF0000"/>
        </w:rPr>
      </w:pPr>
      <w:r w:rsidRPr="00AD67F8">
        <w:rPr>
          <w:rFonts w:asciiTheme="majorHAnsi" w:hAnsiTheme="majorHAnsi" w:cstheme="majorHAnsi"/>
          <w:color w:val="FF0000"/>
        </w:rPr>
        <w:t>Capitalism lessens the intensity and quantity of wars--- studies prove</w:t>
      </w:r>
    </w:p>
    <w:p w14:paraId="0B7B9135" w14:textId="77777777" w:rsidR="009957EB" w:rsidRPr="00AD67F8" w:rsidRDefault="009957EB" w:rsidP="009957EB">
      <w:pPr>
        <w:rPr>
          <w:rFonts w:asciiTheme="majorHAnsi" w:hAnsiTheme="majorHAnsi" w:cstheme="majorHAnsi"/>
          <w:color w:val="FF0000"/>
        </w:rPr>
      </w:pPr>
      <w:r w:rsidRPr="00AD67F8">
        <w:rPr>
          <w:rFonts w:asciiTheme="majorHAnsi" w:hAnsiTheme="majorHAnsi" w:cstheme="majorHAnsi"/>
          <w:color w:val="FF0000"/>
        </w:rPr>
        <w:t xml:space="preserve">Julian </w:t>
      </w:r>
      <w:proofErr w:type="spellStart"/>
      <w:r w:rsidRPr="00AD67F8">
        <w:rPr>
          <w:rStyle w:val="Style13ptBold"/>
          <w:rFonts w:asciiTheme="majorHAnsi" w:hAnsiTheme="majorHAnsi" w:cstheme="majorHAnsi"/>
          <w:color w:val="FF0000"/>
        </w:rPr>
        <w:t>Adorney</w:t>
      </w:r>
      <w:proofErr w:type="spellEnd"/>
      <w:r w:rsidRPr="00AD67F8">
        <w:rPr>
          <w:rStyle w:val="Style13ptBold"/>
          <w:rFonts w:asciiTheme="majorHAnsi" w:hAnsiTheme="majorHAnsi" w:cstheme="majorHAnsi"/>
          <w:color w:val="FF0000"/>
        </w:rPr>
        <w:t xml:space="preserve"> 13, </w:t>
      </w:r>
      <w:r w:rsidRPr="00AD67F8">
        <w:rPr>
          <w:rFonts w:asciiTheme="majorHAnsi" w:hAnsiTheme="majorHAnsi" w:cstheme="majorHAnsi"/>
          <w:color w:val="FF0000"/>
        </w:rPr>
        <w:t xml:space="preserve">economic historian, entrepreneur, and contributor for the Ludwig von Mises Institute. He’s citing Professor McDonald who teaches courses on international relations theory, international political economy, and international security at University of Texas at Austin. (, Foundation for Economic Education, “Want Peace? Promote Free Trade”, 10/15, </w:t>
      </w:r>
      <w:hyperlink r:id="rId10" w:history="1">
        <w:r w:rsidRPr="00AD67F8">
          <w:rPr>
            <w:rStyle w:val="Hyperlink"/>
            <w:rFonts w:asciiTheme="majorHAnsi" w:hAnsiTheme="majorHAnsi" w:cstheme="majorHAnsi"/>
            <w:color w:val="FF0000"/>
          </w:rPr>
          <w:t>http://www.fee.org/the_freeman/detail/want-peace-promote-free-trade</w:t>
        </w:r>
      </w:hyperlink>
    </w:p>
    <w:p w14:paraId="1E7E5D59" w14:textId="77777777" w:rsidR="009957EB" w:rsidRPr="00AD67F8" w:rsidRDefault="009957EB" w:rsidP="009957EB">
      <w:pPr>
        <w:rPr>
          <w:rStyle w:val="StyleUnderline"/>
          <w:rFonts w:asciiTheme="majorHAnsi" w:hAnsiTheme="majorHAnsi" w:cstheme="majorHAnsi"/>
          <w:color w:val="FF0000"/>
          <w:highlight w:val="green"/>
        </w:rPr>
      </w:pPr>
      <w:r w:rsidRPr="00AD67F8">
        <w:rPr>
          <w:rFonts w:asciiTheme="majorHAnsi" w:hAnsiTheme="majorHAnsi" w:cstheme="majorHAnsi"/>
          <w:color w:val="FF0000"/>
          <w:sz w:val="14"/>
        </w:rPr>
        <w:t xml:space="preserve">Frédéric </w:t>
      </w:r>
      <w:proofErr w:type="spellStart"/>
      <w:r w:rsidRPr="00AD67F8">
        <w:rPr>
          <w:rFonts w:asciiTheme="majorHAnsi" w:hAnsiTheme="majorHAnsi" w:cstheme="majorHAnsi"/>
          <w:color w:val="FF0000"/>
          <w:sz w:val="14"/>
        </w:rPr>
        <w:t>Bastiat</w:t>
      </w:r>
      <w:proofErr w:type="spellEnd"/>
      <w:r w:rsidRPr="00AD67F8">
        <w:rPr>
          <w:rFonts w:asciiTheme="majorHAnsi" w:hAnsiTheme="majorHAnsi" w:cstheme="majorHAnsi"/>
          <w:color w:val="FF0000"/>
          <w:sz w:val="14"/>
        </w:rPr>
        <w:t xml:space="preserve"> famously claimed that “</w:t>
      </w:r>
      <w:r w:rsidRPr="00AD67F8">
        <w:rPr>
          <w:rStyle w:val="Emphasis"/>
          <w:rFonts w:asciiTheme="majorHAnsi" w:hAnsiTheme="majorHAnsi" w:cstheme="majorHAnsi"/>
          <w:color w:val="FF0000"/>
          <w:highlight w:val="green"/>
        </w:rPr>
        <w:t>if goods don’t cross borders, soldiers will."</w:t>
      </w:r>
      <w:r w:rsidRPr="00AD67F8">
        <w:rPr>
          <w:rStyle w:val="Emphasis"/>
          <w:rFonts w:asciiTheme="majorHAnsi" w:hAnsiTheme="majorHAnsi" w:cstheme="majorHAnsi"/>
          <w:color w:val="FF0000"/>
        </w:rPr>
        <w:t xml:space="preserve"> </w:t>
      </w:r>
      <w:proofErr w:type="spellStart"/>
      <w:r w:rsidRPr="00AD67F8">
        <w:rPr>
          <w:rFonts w:asciiTheme="majorHAnsi" w:hAnsiTheme="majorHAnsi" w:cstheme="majorHAnsi"/>
          <w:color w:val="FF0000"/>
          <w:sz w:val="14"/>
        </w:rPr>
        <w:t>Bastiat</w:t>
      </w:r>
      <w:proofErr w:type="spellEnd"/>
      <w:r w:rsidRPr="00AD67F8">
        <w:rPr>
          <w:rFonts w:asciiTheme="majorHAnsi" w:hAnsiTheme="majorHAnsi" w:cstheme="majorHAnsi"/>
          <w:color w:val="FF0000"/>
          <w:sz w:val="14"/>
        </w:rPr>
        <w:t xml:space="preserve"> argued that </w:t>
      </w:r>
      <w:r w:rsidRPr="00AD67F8">
        <w:rPr>
          <w:rStyle w:val="StyleUnderline"/>
          <w:rFonts w:asciiTheme="majorHAnsi" w:hAnsiTheme="majorHAnsi" w:cstheme="majorHAnsi"/>
          <w:color w:val="FF0000"/>
          <w:highlight w:val="green"/>
        </w:rPr>
        <w:t>free trade</w:t>
      </w:r>
      <w:r w:rsidRPr="00AD67F8">
        <w:rPr>
          <w:rStyle w:val="StyleUnderline"/>
          <w:rFonts w:asciiTheme="majorHAnsi" w:hAnsiTheme="majorHAnsi" w:cstheme="majorHAnsi"/>
          <w:color w:val="FF0000"/>
        </w:rPr>
        <w:t xml:space="preserve"> between countries </w:t>
      </w:r>
      <w:r w:rsidRPr="00AD67F8">
        <w:rPr>
          <w:rStyle w:val="StyleUnderline"/>
          <w:rFonts w:asciiTheme="majorHAnsi" w:hAnsiTheme="majorHAnsi" w:cstheme="majorHAnsi"/>
          <w:color w:val="FF0000"/>
          <w:highlight w:val="green"/>
        </w:rPr>
        <w:t>could reduce</w:t>
      </w:r>
      <w:r w:rsidRPr="00AD67F8">
        <w:rPr>
          <w:rStyle w:val="StyleUnderline"/>
          <w:rFonts w:asciiTheme="majorHAnsi" w:hAnsiTheme="majorHAnsi" w:cstheme="majorHAnsi"/>
          <w:color w:val="FF0000"/>
        </w:rPr>
        <w:t xml:space="preserve"> international </w:t>
      </w:r>
      <w:r w:rsidRPr="00AD67F8">
        <w:rPr>
          <w:rStyle w:val="StyleUnderline"/>
          <w:rFonts w:asciiTheme="majorHAnsi" w:hAnsiTheme="majorHAnsi" w:cstheme="majorHAnsi"/>
          <w:color w:val="FF0000"/>
          <w:highlight w:val="green"/>
        </w:rPr>
        <w:t>conflict because trade forges connections</w:t>
      </w:r>
      <w:r w:rsidRPr="00AD67F8">
        <w:rPr>
          <w:rStyle w:val="StyleUnderline"/>
          <w:rFonts w:asciiTheme="majorHAnsi" w:hAnsiTheme="majorHAnsi" w:cstheme="majorHAnsi"/>
          <w:color w:val="FF0000"/>
        </w:rPr>
        <w:t xml:space="preserve"> between nations </w:t>
      </w:r>
      <w:r w:rsidRPr="00AD67F8">
        <w:rPr>
          <w:rStyle w:val="StyleUnderline"/>
          <w:rFonts w:asciiTheme="majorHAnsi" w:hAnsiTheme="majorHAnsi" w:cstheme="majorHAnsi"/>
          <w:color w:val="FF0000"/>
          <w:highlight w:val="green"/>
        </w:rPr>
        <w:t>and gives</w:t>
      </w:r>
      <w:r w:rsidRPr="00AD67F8">
        <w:rPr>
          <w:rStyle w:val="StyleUnderline"/>
          <w:rFonts w:asciiTheme="majorHAnsi" w:hAnsiTheme="majorHAnsi" w:cstheme="majorHAnsi"/>
          <w:color w:val="FF0000"/>
        </w:rPr>
        <w:t xml:space="preserve"> each country </w:t>
      </w:r>
      <w:r w:rsidRPr="00AD67F8">
        <w:rPr>
          <w:rStyle w:val="StyleUnderline"/>
          <w:rFonts w:asciiTheme="majorHAnsi" w:hAnsiTheme="majorHAnsi" w:cstheme="majorHAnsi"/>
          <w:color w:val="FF0000"/>
          <w:highlight w:val="green"/>
        </w:rPr>
        <w:t>an incentive to avoid war</w:t>
      </w:r>
      <w:r w:rsidRPr="00AD67F8">
        <w:rPr>
          <w:rStyle w:val="StyleUnderline"/>
          <w:rFonts w:asciiTheme="majorHAnsi" w:hAnsiTheme="majorHAnsi" w:cstheme="majorHAnsi"/>
          <w:color w:val="FF0000"/>
        </w:rPr>
        <w:t xml:space="preserve"> with its trading partners. </w:t>
      </w:r>
      <w:r w:rsidRPr="00AD67F8">
        <w:rPr>
          <w:rStyle w:val="StyleUnderline"/>
          <w:rFonts w:asciiTheme="majorHAnsi" w:hAnsiTheme="majorHAnsi" w:cstheme="majorHAnsi"/>
          <w:color w:val="FF0000"/>
          <w:highlight w:val="green"/>
        </w:rPr>
        <w:t>If every nation were an economic island, the lack of</w:t>
      </w:r>
      <w:r w:rsidRPr="00AD67F8">
        <w:rPr>
          <w:rStyle w:val="StyleUnderline"/>
          <w:rFonts w:asciiTheme="majorHAnsi" w:hAnsiTheme="majorHAnsi" w:cstheme="majorHAnsi"/>
          <w:color w:val="FF0000"/>
        </w:rPr>
        <w:t xml:space="preserve"> positive interaction created by </w:t>
      </w:r>
      <w:r w:rsidRPr="00AD67F8">
        <w:rPr>
          <w:rStyle w:val="StyleUnderline"/>
          <w:rFonts w:asciiTheme="majorHAnsi" w:hAnsiTheme="majorHAnsi" w:cstheme="majorHAnsi"/>
          <w:color w:val="FF0000"/>
          <w:highlight w:val="green"/>
        </w:rPr>
        <w:t>trade could leave</w:t>
      </w:r>
      <w:r w:rsidRPr="00AD67F8">
        <w:rPr>
          <w:rStyle w:val="StyleUnderline"/>
          <w:rFonts w:asciiTheme="majorHAnsi" w:hAnsiTheme="majorHAnsi" w:cstheme="majorHAnsi"/>
          <w:color w:val="FF0000"/>
        </w:rPr>
        <w:t xml:space="preserve"> more room for </w:t>
      </w:r>
      <w:r w:rsidRPr="00AD67F8">
        <w:rPr>
          <w:rStyle w:val="StyleUnderline"/>
          <w:rFonts w:asciiTheme="majorHAnsi" w:hAnsiTheme="majorHAnsi" w:cstheme="majorHAnsi"/>
          <w:color w:val="FF0000"/>
          <w:highlight w:val="green"/>
        </w:rPr>
        <w:t>conflict</w:t>
      </w:r>
      <w:r w:rsidRPr="00AD67F8">
        <w:rPr>
          <w:rFonts w:asciiTheme="majorHAnsi" w:hAnsiTheme="majorHAnsi" w:cstheme="majorHAnsi"/>
          <w:color w:val="FF0000"/>
          <w:sz w:val="14"/>
        </w:rPr>
        <w:t xml:space="preserve">. Two hundred years after </w:t>
      </w:r>
      <w:proofErr w:type="spellStart"/>
      <w:r w:rsidRPr="00AD67F8">
        <w:rPr>
          <w:rFonts w:asciiTheme="majorHAnsi" w:hAnsiTheme="majorHAnsi" w:cstheme="majorHAnsi"/>
          <w:color w:val="FF0000"/>
          <w:sz w:val="14"/>
        </w:rPr>
        <w:t>Bastiat</w:t>
      </w:r>
      <w:proofErr w:type="spellEnd"/>
      <w:r w:rsidRPr="00AD67F8">
        <w:rPr>
          <w:rFonts w:asciiTheme="majorHAnsi" w:hAnsiTheme="majorHAnsi" w:cstheme="majorHAnsi"/>
          <w:color w:val="FF0000"/>
          <w:sz w:val="14"/>
        </w:rPr>
        <w:t xml:space="preserve">, libertarians take this idea as gospel. Unfortunately, not everyone does. But as recent </w:t>
      </w:r>
      <w:r w:rsidRPr="00AD67F8">
        <w:rPr>
          <w:rStyle w:val="StyleUnderline"/>
          <w:rFonts w:asciiTheme="majorHAnsi" w:hAnsiTheme="majorHAnsi" w:cstheme="majorHAnsi"/>
          <w:color w:val="FF0000"/>
        </w:rPr>
        <w:t xml:space="preserve">research shows, the </w:t>
      </w:r>
      <w:r w:rsidRPr="00AD67F8">
        <w:rPr>
          <w:rStyle w:val="StyleUnderline"/>
          <w:rFonts w:asciiTheme="majorHAnsi" w:hAnsiTheme="majorHAnsi" w:cstheme="majorHAnsi"/>
          <w:color w:val="FF0000"/>
          <w:highlight w:val="green"/>
        </w:rPr>
        <w:t xml:space="preserve">historical evidence confirms </w:t>
      </w:r>
      <w:proofErr w:type="spellStart"/>
      <w:r w:rsidRPr="00AD67F8">
        <w:rPr>
          <w:rStyle w:val="StyleUnderline"/>
          <w:rFonts w:asciiTheme="majorHAnsi" w:hAnsiTheme="majorHAnsi" w:cstheme="majorHAnsi"/>
          <w:color w:val="FF0000"/>
          <w:highlight w:val="green"/>
        </w:rPr>
        <w:t>Bastiat’s</w:t>
      </w:r>
      <w:proofErr w:type="spellEnd"/>
      <w:r w:rsidRPr="00AD67F8">
        <w:rPr>
          <w:rStyle w:val="StyleUnderline"/>
          <w:rFonts w:asciiTheme="majorHAnsi" w:hAnsiTheme="majorHAnsi" w:cstheme="majorHAnsi"/>
          <w:color w:val="FF0000"/>
          <w:highlight w:val="green"/>
        </w:rPr>
        <w:t xml:space="preserve"> famous claim.</w:t>
      </w:r>
      <w:r w:rsidRPr="00AD67F8">
        <w:rPr>
          <w:rStyle w:val="StyleUnderline"/>
          <w:rFonts w:asciiTheme="majorHAnsi" w:hAnsiTheme="majorHAnsi" w:cstheme="majorHAnsi"/>
          <w:color w:val="FF0000"/>
        </w:rPr>
        <w:t xml:space="preserve"> </w:t>
      </w:r>
      <w:r w:rsidRPr="00AD67F8">
        <w:rPr>
          <w:rFonts w:asciiTheme="majorHAnsi" w:hAnsiTheme="majorHAnsi" w:cstheme="majorHAnsi"/>
          <w:color w:val="FF0000"/>
          <w:sz w:val="14"/>
        </w:rPr>
        <w:t xml:space="preserve">To Trade or to Raid In “Peace through Trade or Free Trade?” </w:t>
      </w:r>
      <w:r w:rsidRPr="00AD67F8">
        <w:rPr>
          <w:rStyle w:val="StyleUnderline"/>
          <w:rFonts w:asciiTheme="majorHAnsi" w:hAnsiTheme="majorHAnsi" w:cstheme="majorHAnsi"/>
          <w:color w:val="FF0000"/>
          <w:highlight w:val="green"/>
        </w:rPr>
        <w:t>professor</w:t>
      </w:r>
      <w:r w:rsidRPr="00AD67F8">
        <w:rPr>
          <w:rStyle w:val="StyleUnderline"/>
          <w:rFonts w:asciiTheme="majorHAnsi" w:hAnsiTheme="majorHAnsi" w:cstheme="majorHAnsi"/>
          <w:color w:val="FF0000"/>
        </w:rPr>
        <w:t xml:space="preserve"> Patrick J. </w:t>
      </w:r>
      <w:r w:rsidRPr="00AD67F8">
        <w:rPr>
          <w:rStyle w:val="StyleUnderline"/>
          <w:rFonts w:asciiTheme="majorHAnsi" w:hAnsiTheme="majorHAnsi" w:cstheme="majorHAnsi"/>
          <w:color w:val="FF0000"/>
          <w:highlight w:val="green"/>
        </w:rPr>
        <w:t>McDonald</w:t>
      </w:r>
      <w:r w:rsidRPr="00AD67F8">
        <w:rPr>
          <w:rFonts w:asciiTheme="majorHAnsi" w:hAnsiTheme="majorHAnsi" w:cstheme="majorHAnsi"/>
          <w:color w:val="FF0000"/>
          <w:sz w:val="14"/>
        </w:rPr>
        <w:t xml:space="preserve">, from the University of Texas at Austin, </w:t>
      </w:r>
      <w:r w:rsidRPr="00AD67F8">
        <w:rPr>
          <w:rStyle w:val="StyleUnderline"/>
          <w:rFonts w:asciiTheme="majorHAnsi" w:hAnsiTheme="majorHAnsi" w:cstheme="majorHAnsi"/>
          <w:color w:val="FF0000"/>
          <w:highlight w:val="green"/>
        </w:rPr>
        <w:t>empirically tested</w:t>
      </w:r>
      <w:r w:rsidRPr="00AD67F8">
        <w:rPr>
          <w:rStyle w:val="StyleUnderline"/>
          <w:rFonts w:asciiTheme="majorHAnsi" w:hAnsiTheme="majorHAnsi" w:cstheme="majorHAnsi"/>
          <w:color w:val="FF0000"/>
        </w:rPr>
        <w:t xml:space="preserve"> </w:t>
      </w:r>
      <w:r w:rsidRPr="00AD67F8">
        <w:rPr>
          <w:rStyle w:val="StyleUnderline"/>
          <w:rFonts w:asciiTheme="majorHAnsi" w:hAnsiTheme="majorHAnsi" w:cstheme="majorHAnsi"/>
          <w:color w:val="FF0000"/>
          <w:highlight w:val="green"/>
        </w:rPr>
        <w:t>whether</w:t>
      </w:r>
      <w:r w:rsidRPr="00AD67F8">
        <w:rPr>
          <w:rStyle w:val="StyleUnderline"/>
          <w:rFonts w:asciiTheme="majorHAnsi" w:hAnsiTheme="majorHAnsi" w:cstheme="majorHAnsi"/>
          <w:color w:val="FF0000"/>
        </w:rPr>
        <w:t xml:space="preserve"> greater levels of </w:t>
      </w:r>
      <w:r w:rsidRPr="00AD67F8">
        <w:rPr>
          <w:rStyle w:val="StyleUnderline"/>
          <w:rFonts w:asciiTheme="majorHAnsi" w:hAnsiTheme="majorHAnsi" w:cstheme="majorHAnsi"/>
          <w:color w:val="FF0000"/>
          <w:highlight w:val="green"/>
        </w:rPr>
        <w:t>protectionism</w:t>
      </w:r>
      <w:r w:rsidRPr="00AD67F8">
        <w:rPr>
          <w:rFonts w:asciiTheme="majorHAnsi" w:hAnsiTheme="majorHAnsi" w:cstheme="majorHAnsi"/>
          <w:color w:val="FF0000"/>
          <w:sz w:val="14"/>
        </w:rPr>
        <w:t xml:space="preserve"> in a country (tariffs, quotas, etc.) would </w:t>
      </w:r>
      <w:r w:rsidRPr="00AD67F8">
        <w:rPr>
          <w:rStyle w:val="StyleUnderline"/>
          <w:rFonts w:asciiTheme="majorHAnsi" w:hAnsiTheme="majorHAnsi" w:cstheme="majorHAnsi"/>
          <w:color w:val="FF0000"/>
          <w:highlight w:val="green"/>
        </w:rPr>
        <w:t>increase</w:t>
      </w:r>
      <w:r w:rsidRPr="00AD67F8">
        <w:rPr>
          <w:rFonts w:asciiTheme="majorHAnsi" w:hAnsiTheme="majorHAnsi" w:cstheme="majorHAnsi"/>
          <w:color w:val="FF0000"/>
          <w:sz w:val="14"/>
        </w:rPr>
        <w:t xml:space="preserve"> the probability of international </w:t>
      </w:r>
      <w:r w:rsidRPr="00AD67F8">
        <w:rPr>
          <w:rStyle w:val="StyleUnderline"/>
          <w:rFonts w:asciiTheme="majorHAnsi" w:hAnsiTheme="majorHAnsi" w:cstheme="majorHAnsi"/>
          <w:color w:val="FF0000"/>
          <w:highlight w:val="green"/>
        </w:rPr>
        <w:t>conflict</w:t>
      </w:r>
      <w:r w:rsidRPr="00AD67F8">
        <w:rPr>
          <w:rFonts w:asciiTheme="majorHAnsi" w:hAnsiTheme="majorHAnsi" w:cstheme="majorHAnsi"/>
          <w:color w:val="FF0000"/>
          <w:sz w:val="14"/>
        </w:rPr>
        <w:t xml:space="preserve"> in that nation. </w:t>
      </w:r>
      <w:r w:rsidRPr="00AD67F8">
        <w:rPr>
          <w:rStyle w:val="StyleUnderline"/>
          <w:rFonts w:asciiTheme="majorHAnsi" w:hAnsiTheme="majorHAnsi" w:cstheme="majorHAnsi"/>
          <w:color w:val="FF0000"/>
          <w:highlight w:val="green"/>
        </w:rPr>
        <w:t xml:space="preserve">He used a tool called dyads to analyze </w:t>
      </w:r>
      <w:r w:rsidRPr="00AD67F8">
        <w:rPr>
          <w:rStyle w:val="StyleUnderline"/>
          <w:rFonts w:asciiTheme="majorHAnsi" w:hAnsiTheme="majorHAnsi" w:cstheme="majorHAnsi"/>
          <w:color w:val="FF0000"/>
        </w:rPr>
        <w:t xml:space="preserve">every country’s international </w:t>
      </w:r>
      <w:proofErr w:type="gramStart"/>
      <w:r w:rsidRPr="00AD67F8">
        <w:rPr>
          <w:rStyle w:val="StyleUnderline"/>
          <w:rFonts w:asciiTheme="majorHAnsi" w:hAnsiTheme="majorHAnsi" w:cstheme="majorHAnsi"/>
          <w:color w:val="FF0000"/>
        </w:rPr>
        <w:t>relations</w:t>
      </w:r>
      <w:proofErr w:type="gramEnd"/>
      <w:r w:rsidRPr="00AD67F8">
        <w:rPr>
          <w:rStyle w:val="StyleUnderline"/>
          <w:rFonts w:asciiTheme="majorHAnsi" w:hAnsiTheme="majorHAnsi" w:cstheme="majorHAnsi"/>
          <w:color w:val="FF0000"/>
        </w:rPr>
        <w:t xml:space="preserve"> from 1960 until 2000. </w:t>
      </w:r>
      <w:r w:rsidRPr="00AD67F8">
        <w:rPr>
          <w:rFonts w:asciiTheme="majorHAnsi" w:hAnsiTheme="majorHAnsi" w:cstheme="majorHAnsi"/>
          <w:color w:val="FF0000"/>
          <w:sz w:val="14"/>
        </w:rPr>
        <w:t xml:space="preserve">A dyad is the interaction between one country and another country: German and French relations would be one dyad, German and Russian relations would be a second, French and Australian relations would be a third. He further broke this down into dyad-years; the relations between Germany and France in 1965 would be one dyad-year, the relations between France and Australia in 1973 would be a second, and so on. Using these dyad-years, </w:t>
      </w:r>
      <w:r w:rsidRPr="00AD67F8">
        <w:rPr>
          <w:rStyle w:val="StyleUnderline"/>
          <w:rFonts w:asciiTheme="majorHAnsi" w:hAnsiTheme="majorHAnsi" w:cstheme="majorHAnsi"/>
          <w:color w:val="FF0000"/>
        </w:rPr>
        <w:t xml:space="preserve">McDonald analyzed </w:t>
      </w:r>
      <w:r w:rsidRPr="00AD67F8">
        <w:rPr>
          <w:rStyle w:val="StyleUnderline"/>
          <w:rFonts w:asciiTheme="majorHAnsi" w:hAnsiTheme="majorHAnsi" w:cstheme="majorHAnsi"/>
          <w:color w:val="FF0000"/>
          <w:highlight w:val="green"/>
        </w:rPr>
        <w:t>the behavior of every country in the world for the past 40 years. His analysis showed a negative correlation between free trade and conflict:</w:t>
      </w:r>
      <w:r w:rsidRPr="00AD67F8">
        <w:rPr>
          <w:rStyle w:val="StyleUnderline"/>
          <w:rFonts w:asciiTheme="majorHAnsi" w:hAnsiTheme="majorHAnsi" w:cstheme="majorHAnsi"/>
          <w:color w:val="FF0000"/>
        </w:rPr>
        <w:t xml:space="preserve"> The more freely a country trades, the fewer wars it engages in. Countries that engage in free trade are less likely to invade and less likely to be invaded. </w:t>
      </w:r>
      <w:r w:rsidRPr="00AD67F8">
        <w:rPr>
          <w:rFonts w:asciiTheme="majorHAnsi" w:hAnsiTheme="majorHAnsi" w:cstheme="majorHAnsi"/>
          <w:color w:val="FF0000"/>
          <w:sz w:val="14"/>
        </w:rPr>
        <w:t xml:space="preserve">The Causal Arrow Of course, </w:t>
      </w:r>
      <w:r w:rsidRPr="00AD67F8">
        <w:rPr>
          <w:rStyle w:val="StyleUnderline"/>
          <w:rFonts w:asciiTheme="majorHAnsi" w:hAnsiTheme="majorHAnsi" w:cstheme="majorHAnsi"/>
          <w:color w:val="FF0000"/>
        </w:rPr>
        <w:t>this finding might be a matter of confusing correlation for causation</w:t>
      </w:r>
      <w:r w:rsidRPr="00AD67F8">
        <w:rPr>
          <w:rFonts w:asciiTheme="majorHAnsi" w:hAnsiTheme="majorHAnsi" w:cstheme="majorHAnsi"/>
          <w:color w:val="FF0000"/>
          <w:sz w:val="14"/>
        </w:rPr>
        <w:t xml:space="preserve">. Maybe countries engaging in free trade fight less often for some other reason, like the fact that they tend also to be more democratic. Democratic countries make war less often than empires do. </w:t>
      </w:r>
      <w:r w:rsidRPr="00AD67F8">
        <w:rPr>
          <w:rStyle w:val="StyleUnderline"/>
          <w:rFonts w:asciiTheme="majorHAnsi" w:hAnsiTheme="majorHAnsi" w:cstheme="majorHAnsi"/>
          <w:color w:val="FF0000"/>
        </w:rPr>
        <w:t xml:space="preserve">But </w:t>
      </w:r>
      <w:r w:rsidRPr="00AD67F8">
        <w:rPr>
          <w:rStyle w:val="StyleUnderline"/>
          <w:rFonts w:asciiTheme="majorHAnsi" w:hAnsiTheme="majorHAnsi" w:cstheme="majorHAnsi"/>
          <w:color w:val="FF0000"/>
          <w:highlight w:val="green"/>
        </w:rPr>
        <w:t>McDonald controls</w:t>
      </w:r>
      <w:r w:rsidRPr="00AD67F8">
        <w:rPr>
          <w:rFonts w:asciiTheme="majorHAnsi" w:hAnsiTheme="majorHAnsi" w:cstheme="majorHAnsi"/>
          <w:color w:val="FF0000"/>
          <w:sz w:val="14"/>
        </w:rPr>
        <w:t xml:space="preserve"> for these </w:t>
      </w:r>
      <w:r w:rsidRPr="00AD67F8">
        <w:rPr>
          <w:rStyle w:val="StyleUnderline"/>
          <w:rFonts w:asciiTheme="majorHAnsi" w:hAnsiTheme="majorHAnsi" w:cstheme="majorHAnsi"/>
          <w:color w:val="FF0000"/>
          <w:highlight w:val="green"/>
        </w:rPr>
        <w:t>variables</w:t>
      </w:r>
      <w:r w:rsidRPr="00AD67F8">
        <w:rPr>
          <w:rFonts w:asciiTheme="majorHAnsi" w:hAnsiTheme="majorHAnsi" w:cstheme="majorHAnsi"/>
          <w:color w:val="FF0000"/>
          <w:sz w:val="14"/>
        </w:rPr>
        <w:t xml:space="preserve">. Controlling for a state’s political structure is important, because democracies and republics tend to fight less than authoritarian regimes. </w:t>
      </w:r>
      <w:r w:rsidRPr="00AD67F8">
        <w:rPr>
          <w:rStyle w:val="StyleUnderline"/>
          <w:rFonts w:asciiTheme="majorHAnsi" w:hAnsiTheme="majorHAnsi" w:cstheme="majorHAnsi"/>
          <w:color w:val="FF0000"/>
          <w:highlight w:val="green"/>
        </w:rPr>
        <w:t>McDonald</w:t>
      </w:r>
      <w:r w:rsidRPr="00AD67F8">
        <w:rPr>
          <w:rStyle w:val="StyleUnderline"/>
          <w:rFonts w:asciiTheme="majorHAnsi" w:hAnsiTheme="majorHAnsi" w:cstheme="majorHAnsi"/>
          <w:color w:val="FF0000"/>
        </w:rPr>
        <w:t xml:space="preserve"> also </w:t>
      </w:r>
      <w:r w:rsidRPr="00AD67F8">
        <w:rPr>
          <w:rStyle w:val="StyleUnderline"/>
          <w:rFonts w:asciiTheme="majorHAnsi" w:hAnsiTheme="majorHAnsi" w:cstheme="majorHAnsi"/>
          <w:color w:val="FF0000"/>
          <w:highlight w:val="green"/>
        </w:rPr>
        <w:t>controlled</w:t>
      </w:r>
      <w:r w:rsidRPr="00AD67F8">
        <w:rPr>
          <w:rStyle w:val="StyleUnderline"/>
          <w:rFonts w:asciiTheme="majorHAnsi" w:hAnsiTheme="majorHAnsi" w:cstheme="majorHAnsi"/>
          <w:color w:val="FF0000"/>
        </w:rPr>
        <w:t xml:space="preserve"> </w:t>
      </w:r>
      <w:r w:rsidRPr="00AD67F8">
        <w:rPr>
          <w:rStyle w:val="StyleUnderline"/>
          <w:rFonts w:asciiTheme="majorHAnsi" w:hAnsiTheme="majorHAnsi" w:cstheme="majorHAnsi"/>
          <w:color w:val="FF0000"/>
          <w:highlight w:val="green"/>
        </w:rPr>
        <w:t>for</w:t>
      </w:r>
      <w:r w:rsidRPr="00AD67F8">
        <w:rPr>
          <w:rStyle w:val="StyleUnderline"/>
          <w:rFonts w:asciiTheme="majorHAnsi" w:hAnsiTheme="majorHAnsi" w:cstheme="majorHAnsi"/>
          <w:color w:val="FF0000"/>
        </w:rPr>
        <w:t xml:space="preserve"> a country’s </w:t>
      </w:r>
      <w:r w:rsidRPr="00AD67F8">
        <w:rPr>
          <w:rStyle w:val="StyleUnderline"/>
          <w:rFonts w:asciiTheme="majorHAnsi" w:hAnsiTheme="majorHAnsi" w:cstheme="majorHAnsi"/>
          <w:color w:val="FF0000"/>
          <w:highlight w:val="green"/>
        </w:rPr>
        <w:t>economic growth</w:t>
      </w:r>
      <w:r w:rsidRPr="00AD67F8">
        <w:rPr>
          <w:rStyle w:val="StyleUnderline"/>
          <w:rFonts w:asciiTheme="majorHAnsi" w:hAnsiTheme="majorHAnsi" w:cstheme="majorHAnsi"/>
          <w:color w:val="FF0000"/>
        </w:rPr>
        <w:t>, because countries in a recession are more likely to go to war</w:t>
      </w:r>
      <w:r w:rsidRPr="00AD67F8">
        <w:rPr>
          <w:rFonts w:asciiTheme="majorHAnsi" w:hAnsiTheme="majorHAnsi" w:cstheme="majorHAnsi"/>
          <w:color w:val="FF0000"/>
          <w:sz w:val="14"/>
        </w:rPr>
        <w:t xml:space="preserve"> than those in a boom, often in order to distract their people from their economic woes. </w:t>
      </w:r>
      <w:r w:rsidRPr="00AD67F8">
        <w:rPr>
          <w:rStyle w:val="StyleUnderline"/>
          <w:rFonts w:asciiTheme="majorHAnsi" w:hAnsiTheme="majorHAnsi" w:cstheme="majorHAnsi"/>
          <w:color w:val="FF0000"/>
        </w:rPr>
        <w:t xml:space="preserve">McDonald </w:t>
      </w:r>
      <w:r w:rsidRPr="00AD67F8">
        <w:rPr>
          <w:rStyle w:val="StyleUnderline"/>
          <w:rFonts w:asciiTheme="majorHAnsi" w:hAnsiTheme="majorHAnsi" w:cstheme="majorHAnsi"/>
          <w:color w:val="FF0000"/>
          <w:highlight w:val="green"/>
        </w:rPr>
        <w:t>even</w:t>
      </w:r>
      <w:r w:rsidRPr="00AD67F8">
        <w:rPr>
          <w:rStyle w:val="StyleUnderline"/>
          <w:rFonts w:asciiTheme="majorHAnsi" w:hAnsiTheme="majorHAnsi" w:cstheme="majorHAnsi"/>
          <w:color w:val="FF0000"/>
        </w:rPr>
        <w:t xml:space="preserve"> controlled </w:t>
      </w:r>
      <w:r w:rsidRPr="00AD67F8">
        <w:rPr>
          <w:rStyle w:val="StyleUnderline"/>
          <w:rFonts w:asciiTheme="majorHAnsi" w:hAnsiTheme="majorHAnsi" w:cstheme="majorHAnsi"/>
          <w:color w:val="FF0000"/>
          <w:highlight w:val="green"/>
        </w:rPr>
        <w:t>for</w:t>
      </w:r>
      <w:r w:rsidRPr="00AD67F8">
        <w:rPr>
          <w:rStyle w:val="StyleUnderline"/>
          <w:rFonts w:asciiTheme="majorHAnsi" w:hAnsiTheme="majorHAnsi" w:cstheme="majorHAnsi"/>
          <w:color w:val="FF0000"/>
        </w:rPr>
        <w:t xml:space="preserve"> factors like </w:t>
      </w:r>
      <w:r w:rsidRPr="00AD67F8">
        <w:rPr>
          <w:rStyle w:val="StyleUnderline"/>
          <w:rFonts w:asciiTheme="majorHAnsi" w:hAnsiTheme="majorHAnsi" w:cstheme="majorHAnsi"/>
          <w:color w:val="FF0000"/>
          <w:highlight w:val="green"/>
        </w:rPr>
        <w:t>geographic proximity</w:t>
      </w:r>
      <w:r w:rsidRPr="00AD67F8">
        <w:rPr>
          <w:rFonts w:asciiTheme="majorHAnsi" w:hAnsiTheme="majorHAnsi" w:cstheme="majorHAnsi"/>
          <w:color w:val="FF0000"/>
          <w:sz w:val="14"/>
        </w:rPr>
        <w:t xml:space="preserve">: It’s easier for Germany and France to fight each other than it is for the United States and China, because troops in the former group only have to cross a shared border. </w:t>
      </w:r>
      <w:r w:rsidRPr="00AD67F8">
        <w:rPr>
          <w:rStyle w:val="StyleUnderline"/>
          <w:rFonts w:asciiTheme="majorHAnsi" w:hAnsiTheme="majorHAnsi" w:cstheme="majorHAnsi"/>
          <w:color w:val="FF0000"/>
        </w:rPr>
        <w:t xml:space="preserve">The takeaway from McDonald’s analysis is that </w:t>
      </w:r>
      <w:r w:rsidRPr="00AD67F8">
        <w:rPr>
          <w:rStyle w:val="StyleUnderline"/>
          <w:rFonts w:asciiTheme="majorHAnsi" w:hAnsiTheme="majorHAnsi" w:cstheme="majorHAnsi"/>
          <w:color w:val="FF0000"/>
          <w:highlight w:val="green"/>
        </w:rPr>
        <w:t>protectionism can actually lead to conflict</w:t>
      </w:r>
      <w:r w:rsidRPr="00AD67F8">
        <w:rPr>
          <w:rStyle w:val="StyleUnderline"/>
          <w:rFonts w:asciiTheme="majorHAnsi" w:hAnsiTheme="majorHAnsi" w:cstheme="majorHAnsi"/>
          <w:color w:val="FF0000"/>
        </w:rPr>
        <w:t xml:space="preserve">. McDonald found that </w:t>
      </w:r>
      <w:r w:rsidRPr="00AD67F8">
        <w:rPr>
          <w:rStyle w:val="StyleUnderline"/>
          <w:rFonts w:asciiTheme="majorHAnsi" w:hAnsiTheme="majorHAnsi" w:cstheme="majorHAnsi"/>
          <w:color w:val="FF0000"/>
          <w:highlight w:val="green"/>
        </w:rPr>
        <w:t>a country in the bottom 10 percent for protectionism</w:t>
      </w:r>
      <w:r w:rsidRPr="00AD67F8">
        <w:rPr>
          <w:rStyle w:val="StyleUnderline"/>
          <w:rFonts w:asciiTheme="majorHAnsi" w:hAnsiTheme="majorHAnsi" w:cstheme="majorHAnsi"/>
          <w:color w:val="FF0000"/>
        </w:rPr>
        <w:t xml:space="preserve"> (meaning it is less protectionist than 90 percent of other countries) </w:t>
      </w:r>
      <w:r w:rsidRPr="00AD67F8">
        <w:rPr>
          <w:rStyle w:val="StyleUnderline"/>
          <w:rFonts w:asciiTheme="majorHAnsi" w:hAnsiTheme="majorHAnsi" w:cstheme="majorHAnsi"/>
          <w:color w:val="FF0000"/>
          <w:highlight w:val="green"/>
        </w:rPr>
        <w:t>is 70 percent less likely to engage in</w:t>
      </w:r>
      <w:r w:rsidRPr="00AD67F8">
        <w:rPr>
          <w:rStyle w:val="StyleUnderline"/>
          <w:rFonts w:asciiTheme="majorHAnsi" w:hAnsiTheme="majorHAnsi" w:cstheme="majorHAnsi"/>
          <w:color w:val="FF0000"/>
        </w:rPr>
        <w:t xml:space="preserve"> a new </w:t>
      </w:r>
      <w:r w:rsidRPr="00AD67F8">
        <w:rPr>
          <w:rStyle w:val="StyleUnderline"/>
          <w:rFonts w:asciiTheme="majorHAnsi" w:hAnsiTheme="majorHAnsi" w:cstheme="majorHAnsi"/>
          <w:color w:val="FF0000"/>
          <w:highlight w:val="green"/>
        </w:rPr>
        <w:t>conflict</w:t>
      </w:r>
      <w:r w:rsidRPr="00AD67F8">
        <w:rPr>
          <w:rStyle w:val="StyleUnderline"/>
          <w:rFonts w:asciiTheme="majorHAnsi" w:hAnsiTheme="majorHAnsi" w:cstheme="majorHAnsi"/>
          <w:color w:val="FF0000"/>
        </w:rPr>
        <w:t xml:space="preserve"> (either as invader or as target) than one in the top 10 percent for protectionism. </w:t>
      </w:r>
      <w:r w:rsidRPr="00AD67F8">
        <w:rPr>
          <w:rFonts w:asciiTheme="majorHAnsi" w:hAnsiTheme="majorHAnsi" w:cstheme="majorHAnsi"/>
          <w:color w:val="FF0000"/>
          <w:sz w:val="14"/>
        </w:rPr>
        <w:t xml:space="preserve">Protectionism and War </w:t>
      </w:r>
      <w:r w:rsidRPr="00AD67F8">
        <w:rPr>
          <w:rStyle w:val="StyleUnderline"/>
          <w:rFonts w:asciiTheme="majorHAnsi" w:hAnsiTheme="majorHAnsi" w:cstheme="majorHAnsi"/>
          <w:color w:val="FF0000"/>
        </w:rPr>
        <w:t>Why does protectionism lead to conflict, and why does free trade help to prevent it?</w:t>
      </w:r>
      <w:r w:rsidRPr="00AD67F8">
        <w:rPr>
          <w:rFonts w:asciiTheme="majorHAnsi" w:hAnsiTheme="majorHAnsi" w:cstheme="majorHAnsi"/>
          <w:color w:val="FF0000"/>
          <w:sz w:val="14"/>
        </w:rPr>
        <w:t xml:space="preserve"> The answers, though well-known to classical liberals, are worth mentioning. First</w:t>
      </w:r>
      <w:r w:rsidRPr="00AD67F8">
        <w:rPr>
          <w:rStyle w:val="StyleUnderline"/>
          <w:rFonts w:asciiTheme="majorHAnsi" w:hAnsiTheme="majorHAnsi" w:cstheme="majorHAnsi"/>
          <w:color w:val="FF0000"/>
        </w:rPr>
        <w:t xml:space="preserve">, </w:t>
      </w:r>
      <w:r w:rsidRPr="00AD67F8">
        <w:rPr>
          <w:rStyle w:val="StyleUnderline"/>
          <w:rFonts w:asciiTheme="majorHAnsi" w:hAnsiTheme="majorHAnsi" w:cstheme="majorHAnsi"/>
          <w:color w:val="FF0000"/>
          <w:highlight w:val="green"/>
        </w:rPr>
        <w:t xml:space="preserve">trade creates </w:t>
      </w:r>
      <w:r w:rsidRPr="00AD67F8">
        <w:rPr>
          <w:rStyle w:val="StyleUnderline"/>
          <w:rFonts w:asciiTheme="majorHAnsi" w:hAnsiTheme="majorHAnsi" w:cstheme="majorHAnsi"/>
          <w:color w:val="FF0000"/>
        </w:rPr>
        <w:t xml:space="preserve">international </w:t>
      </w:r>
      <w:r w:rsidRPr="00AD67F8">
        <w:rPr>
          <w:rStyle w:val="StyleUnderline"/>
          <w:rFonts w:asciiTheme="majorHAnsi" w:hAnsiTheme="majorHAnsi" w:cstheme="majorHAnsi"/>
          <w:color w:val="FF0000"/>
          <w:highlight w:val="green"/>
        </w:rPr>
        <w:t>goodwill. If Chinese and American businessmen trade</w:t>
      </w:r>
      <w:r w:rsidRPr="00AD67F8">
        <w:rPr>
          <w:rStyle w:val="StyleUnderline"/>
          <w:rFonts w:asciiTheme="majorHAnsi" w:hAnsiTheme="majorHAnsi" w:cstheme="majorHAnsi"/>
          <w:color w:val="FF0000"/>
        </w:rPr>
        <w:t xml:space="preserve"> on a regular basis, </w:t>
      </w:r>
      <w:r w:rsidRPr="00AD67F8">
        <w:rPr>
          <w:rStyle w:val="StyleUnderline"/>
          <w:rFonts w:asciiTheme="majorHAnsi" w:hAnsiTheme="majorHAnsi" w:cstheme="majorHAnsi"/>
          <w:color w:val="FF0000"/>
          <w:highlight w:val="green"/>
        </w:rPr>
        <w:t>both sides benefit</w:t>
      </w:r>
      <w:r w:rsidRPr="00AD67F8">
        <w:rPr>
          <w:rFonts w:asciiTheme="majorHAnsi" w:hAnsiTheme="majorHAnsi" w:cstheme="majorHAnsi"/>
          <w:color w:val="FF0000"/>
          <w:sz w:val="14"/>
        </w:rPr>
        <w:t>. And m</w:t>
      </w:r>
      <w:r w:rsidRPr="00AD67F8">
        <w:rPr>
          <w:rStyle w:val="StyleUnderline"/>
          <w:rFonts w:asciiTheme="majorHAnsi" w:hAnsiTheme="majorHAnsi" w:cstheme="majorHAnsi"/>
          <w:color w:val="FF0000"/>
        </w:rPr>
        <w:t xml:space="preserve">utual </w:t>
      </w:r>
      <w:r w:rsidRPr="00AD67F8">
        <w:rPr>
          <w:rStyle w:val="StyleUnderline"/>
          <w:rFonts w:asciiTheme="majorHAnsi" w:hAnsiTheme="majorHAnsi" w:cstheme="majorHAnsi"/>
          <w:color w:val="FF0000"/>
          <w:highlight w:val="green"/>
        </w:rPr>
        <w:t>benefit disposes people to look for the good in each other.</w:t>
      </w:r>
      <w:r w:rsidRPr="00AD67F8">
        <w:rPr>
          <w:rStyle w:val="StyleUnderline"/>
          <w:rFonts w:asciiTheme="majorHAnsi" w:hAnsiTheme="majorHAnsi" w:cstheme="majorHAnsi"/>
          <w:color w:val="FF0000"/>
        </w:rPr>
        <w:t xml:space="preserve"> Exchange of goods also promotes an exchange of cultures</w:t>
      </w:r>
      <w:r w:rsidRPr="00AD67F8">
        <w:rPr>
          <w:rFonts w:asciiTheme="majorHAnsi" w:hAnsiTheme="majorHAnsi" w:cstheme="majorHAnsi"/>
          <w:color w:val="FF0000"/>
          <w:sz w:val="14"/>
        </w:rPr>
        <w:t xml:space="preserve">. For decades, Americans saw China as a mysterious country with strange, even hostile values. But in the 21st century, </w:t>
      </w:r>
      <w:r w:rsidRPr="00AD67F8">
        <w:rPr>
          <w:rStyle w:val="StyleUnderline"/>
          <w:rFonts w:asciiTheme="majorHAnsi" w:hAnsiTheme="majorHAnsi" w:cstheme="majorHAnsi"/>
          <w:color w:val="FF0000"/>
        </w:rPr>
        <w:t>trade between our nations has increased markedly, and both countries know each other a little better now</w:t>
      </w:r>
      <w:r w:rsidRPr="00AD67F8">
        <w:rPr>
          <w:rFonts w:asciiTheme="majorHAnsi" w:hAnsiTheme="majorHAnsi" w:cstheme="majorHAnsi"/>
          <w:color w:val="FF0000"/>
          <w:sz w:val="14"/>
        </w:rPr>
        <w:t xml:space="preserve">. iPod-wielding Chinese teenagers are like American teenagers, for example. They’re not terribly mysterious. Likewise, the Chinese understand democracy and American consumerism more than they once did. </w:t>
      </w:r>
      <w:r w:rsidRPr="00AD67F8">
        <w:rPr>
          <w:rStyle w:val="StyleUnderline"/>
          <w:rFonts w:asciiTheme="majorHAnsi" w:hAnsiTheme="majorHAnsi" w:cstheme="majorHAnsi"/>
          <w:color w:val="FF0000"/>
        </w:rPr>
        <w:t xml:space="preserve">The countries may not find overlap in all of each other’s values, but </w:t>
      </w:r>
      <w:r w:rsidRPr="00AD67F8">
        <w:rPr>
          <w:rStyle w:val="StyleUnderline"/>
          <w:rFonts w:asciiTheme="majorHAnsi" w:hAnsiTheme="majorHAnsi" w:cstheme="majorHAnsi"/>
          <w:color w:val="FF0000"/>
          <w:highlight w:val="green"/>
        </w:rPr>
        <w:t>trade has helped us to</w:t>
      </w:r>
      <w:r w:rsidRPr="00AD67F8">
        <w:rPr>
          <w:rStyle w:val="StyleUnderline"/>
          <w:rFonts w:asciiTheme="majorHAnsi" w:hAnsiTheme="majorHAnsi" w:cstheme="majorHAnsi"/>
          <w:color w:val="FF0000"/>
        </w:rPr>
        <w:t xml:space="preserve"> at least </w:t>
      </w:r>
      <w:r w:rsidRPr="00AD67F8">
        <w:rPr>
          <w:rStyle w:val="StyleUnderline"/>
          <w:rFonts w:asciiTheme="majorHAnsi" w:hAnsiTheme="majorHAnsi" w:cstheme="majorHAnsi"/>
          <w:color w:val="FF0000"/>
          <w:highlight w:val="green"/>
        </w:rPr>
        <w:t>understand each other. Trade helps to humanize the people that you trade with</w:t>
      </w:r>
      <w:r w:rsidRPr="00AD67F8">
        <w:rPr>
          <w:rStyle w:val="StyleUnderline"/>
          <w:rFonts w:asciiTheme="majorHAnsi" w:hAnsiTheme="majorHAnsi" w:cstheme="majorHAnsi"/>
          <w:color w:val="FF0000"/>
        </w:rPr>
        <w:t xml:space="preserve">. And </w:t>
      </w:r>
      <w:r w:rsidRPr="00AD67F8">
        <w:rPr>
          <w:rStyle w:val="StyleUnderline"/>
          <w:rFonts w:asciiTheme="majorHAnsi" w:hAnsiTheme="majorHAnsi" w:cstheme="majorHAnsi"/>
          <w:color w:val="FF0000"/>
          <w:highlight w:val="green"/>
        </w:rPr>
        <w:t xml:space="preserve">it’s tougher to want to go to war with your human trading partners </w:t>
      </w:r>
      <w:r w:rsidRPr="00AD67F8">
        <w:rPr>
          <w:rStyle w:val="StyleUnderline"/>
          <w:rFonts w:asciiTheme="majorHAnsi" w:hAnsiTheme="majorHAnsi" w:cstheme="majorHAnsi"/>
          <w:color w:val="FF0000"/>
          <w:highlight w:val="green"/>
        </w:rPr>
        <w:lastRenderedPageBreak/>
        <w:t>than with a country you see only as lines on a map.</w:t>
      </w:r>
      <w:r w:rsidRPr="00AD67F8">
        <w:rPr>
          <w:rStyle w:val="StyleUnderline"/>
          <w:rFonts w:asciiTheme="majorHAnsi" w:hAnsiTheme="majorHAnsi" w:cstheme="majorHAnsi"/>
          <w:color w:val="FF0000"/>
        </w:rPr>
        <w:t xml:space="preserve"> Second, trade gives nations an economic incentive to avoid war.</w:t>
      </w:r>
      <w:r w:rsidRPr="00AD67F8">
        <w:rPr>
          <w:rFonts w:asciiTheme="majorHAnsi" w:hAnsiTheme="majorHAnsi" w:cstheme="majorHAnsi"/>
          <w:color w:val="FF0000"/>
          <w:sz w:val="14"/>
        </w:rPr>
        <w:t xml:space="preserve"> If Nation X sells its best steel to Nation Y, and its businessmen reap plenty of profits in exchange, then businessmen on both sides are going to oppose war. This was actually the case with Germany and France right before World War I. Germany sold steel to France, and German businessmen were firmly opposed to war. They only grudgingly came to support it when German ministers told them that the war would only last a few short months. German steel had a strong incentive to oppose war, and if the situation had progressed a little differently—or if the German government had been a little more realistic about the timeline of the war—that incentive might have kept Germany out of World War I. Third, </w:t>
      </w:r>
      <w:r w:rsidRPr="00AD67F8">
        <w:rPr>
          <w:rStyle w:val="StyleUnderline"/>
          <w:rFonts w:asciiTheme="majorHAnsi" w:hAnsiTheme="majorHAnsi" w:cstheme="majorHAnsi"/>
          <w:color w:val="FF0000"/>
          <w:highlight w:val="green"/>
        </w:rPr>
        <w:t>protectionism promotes hostility.</w:t>
      </w:r>
      <w:r w:rsidRPr="00AD67F8">
        <w:rPr>
          <w:rStyle w:val="StyleUnderline"/>
          <w:rFonts w:asciiTheme="majorHAnsi" w:hAnsiTheme="majorHAnsi" w:cstheme="majorHAnsi"/>
          <w:color w:val="FF0000"/>
        </w:rPr>
        <w:t xml:space="preserve"> This is why </w:t>
      </w:r>
      <w:r w:rsidRPr="00AD67F8">
        <w:rPr>
          <w:rStyle w:val="StyleUnderline"/>
          <w:rFonts w:asciiTheme="majorHAnsi" w:hAnsiTheme="majorHAnsi" w:cstheme="majorHAnsi"/>
          <w:color w:val="FF0000"/>
          <w:highlight w:val="green"/>
        </w:rPr>
        <w:t>free trade</w:t>
      </w:r>
      <w:r w:rsidRPr="00AD67F8">
        <w:rPr>
          <w:rFonts w:asciiTheme="majorHAnsi" w:hAnsiTheme="majorHAnsi" w:cstheme="majorHAnsi"/>
          <w:color w:val="FF0000"/>
          <w:sz w:val="14"/>
        </w:rPr>
        <w:t xml:space="preserve">, not just aggregate trade (which could be accompanied by high tariffs and quotas), </w:t>
      </w:r>
      <w:r w:rsidRPr="00AD67F8">
        <w:rPr>
          <w:rStyle w:val="StyleUnderline"/>
          <w:rFonts w:asciiTheme="majorHAnsi" w:hAnsiTheme="majorHAnsi" w:cstheme="majorHAnsi"/>
          <w:color w:val="FF0000"/>
          <w:highlight w:val="green"/>
        </w:rPr>
        <w:t>leads to peace. If the United States</w:t>
      </w:r>
      <w:r w:rsidRPr="00AD67F8">
        <w:rPr>
          <w:rStyle w:val="StyleUnderline"/>
          <w:rFonts w:asciiTheme="majorHAnsi" w:hAnsiTheme="majorHAnsi" w:cstheme="majorHAnsi"/>
          <w:color w:val="FF0000"/>
        </w:rPr>
        <w:t xml:space="preserve"> </w:t>
      </w:r>
      <w:r w:rsidRPr="00AD67F8">
        <w:rPr>
          <w:rStyle w:val="StyleUnderline"/>
          <w:rFonts w:asciiTheme="majorHAnsi" w:hAnsiTheme="majorHAnsi" w:cstheme="majorHAnsi"/>
          <w:color w:val="FF0000"/>
          <w:highlight w:val="green"/>
        </w:rPr>
        <w:t>imposes a tariff on Japan</w:t>
      </w:r>
      <w:r w:rsidRPr="00AD67F8">
        <w:rPr>
          <w:rStyle w:val="StyleUnderline"/>
          <w:rFonts w:asciiTheme="majorHAnsi" w:hAnsiTheme="majorHAnsi" w:cstheme="majorHAnsi"/>
          <w:color w:val="FF0000"/>
        </w:rPr>
        <w:t xml:space="preserve">ese automobiles, that tariff hurts Japanese businesses. </w:t>
      </w:r>
      <w:r w:rsidRPr="00AD67F8">
        <w:rPr>
          <w:rStyle w:val="StyleUnderline"/>
          <w:rFonts w:asciiTheme="majorHAnsi" w:hAnsiTheme="majorHAnsi" w:cstheme="majorHAnsi"/>
          <w:color w:val="FF0000"/>
          <w:highlight w:val="green"/>
        </w:rPr>
        <w:t>It creates hostility</w:t>
      </w:r>
      <w:r w:rsidRPr="00AD67F8">
        <w:rPr>
          <w:rStyle w:val="StyleUnderline"/>
          <w:rFonts w:asciiTheme="majorHAnsi" w:hAnsiTheme="majorHAnsi" w:cstheme="majorHAnsi"/>
          <w:color w:val="FF0000"/>
        </w:rPr>
        <w:t xml:space="preserve"> in Japan toward the United States</w:t>
      </w:r>
      <w:r w:rsidRPr="00AD67F8">
        <w:rPr>
          <w:rFonts w:asciiTheme="majorHAnsi" w:hAnsiTheme="majorHAnsi" w:cstheme="majorHAnsi"/>
          <w:color w:val="FF0000"/>
          <w:sz w:val="14"/>
        </w:rPr>
        <w:t xml:space="preserve">. Japan might even retaliate with a tariff on U.S. steel, hurting U.S. steel makers and angering our government, which would retaliate with another tariff. </w:t>
      </w:r>
      <w:r w:rsidRPr="00AD67F8">
        <w:rPr>
          <w:rStyle w:val="StyleUnderline"/>
          <w:rFonts w:asciiTheme="majorHAnsi" w:hAnsiTheme="majorHAnsi" w:cstheme="majorHAnsi"/>
          <w:color w:val="FF0000"/>
          <w:highlight w:val="green"/>
        </w:rPr>
        <w:t>Both countries</w:t>
      </w:r>
      <w:r w:rsidRPr="00AD67F8">
        <w:rPr>
          <w:rStyle w:val="StyleUnderline"/>
          <w:rFonts w:asciiTheme="majorHAnsi" w:hAnsiTheme="majorHAnsi" w:cstheme="majorHAnsi"/>
          <w:color w:val="FF0000"/>
        </w:rPr>
        <w:t xml:space="preserve"> now </w:t>
      </w:r>
      <w:r w:rsidRPr="00AD67F8">
        <w:rPr>
          <w:rStyle w:val="StyleUnderline"/>
          <w:rFonts w:asciiTheme="majorHAnsi" w:hAnsiTheme="majorHAnsi" w:cstheme="majorHAnsi"/>
          <w:color w:val="FF0000"/>
          <w:highlight w:val="green"/>
        </w:rPr>
        <w:t>have an excuse to leverage nationalist feelings to gain support at home; that makes outright war</w:t>
      </w:r>
      <w:r w:rsidRPr="00AD67F8">
        <w:rPr>
          <w:rStyle w:val="StyleUnderline"/>
          <w:rFonts w:asciiTheme="majorHAnsi" w:hAnsiTheme="majorHAnsi" w:cstheme="majorHAnsi"/>
          <w:color w:val="FF0000"/>
        </w:rPr>
        <w:t xml:space="preserve"> with the other country </w:t>
      </w:r>
      <w:r w:rsidRPr="00AD67F8">
        <w:rPr>
          <w:rStyle w:val="StyleUnderline"/>
          <w:rFonts w:asciiTheme="majorHAnsi" w:hAnsiTheme="majorHAnsi" w:cstheme="majorHAnsi"/>
          <w:color w:val="FF0000"/>
          <w:highlight w:val="green"/>
        </w:rPr>
        <w:t>an easier sell</w:t>
      </w:r>
      <w:r w:rsidRPr="00AD67F8">
        <w:rPr>
          <w:rStyle w:val="StyleUnderline"/>
          <w:rFonts w:asciiTheme="majorHAnsi" w:hAnsiTheme="majorHAnsi" w:cstheme="majorHAnsi"/>
          <w:color w:val="FF0000"/>
        </w:rPr>
        <w:t>, should it come to that. In socioeconomic academic circles, this is called the Richardson process of reciprocal and increasing hostilities</w:t>
      </w:r>
      <w:r w:rsidRPr="00AD67F8">
        <w:rPr>
          <w:rFonts w:asciiTheme="majorHAnsi" w:hAnsiTheme="majorHAnsi" w:cstheme="majorHAnsi"/>
          <w:color w:val="FF0000"/>
          <w:sz w:val="14"/>
        </w:rPr>
        <w:t xml:space="preserve">; the United States harms Japan, which retaliates, causing the United States to retaliate again. History shows that </w:t>
      </w:r>
      <w:r w:rsidRPr="00AD67F8">
        <w:rPr>
          <w:rStyle w:val="StyleUnderline"/>
          <w:rFonts w:asciiTheme="majorHAnsi" w:hAnsiTheme="majorHAnsi" w:cstheme="majorHAnsi"/>
          <w:color w:val="FF0000"/>
        </w:rPr>
        <w:t xml:space="preserve">the Richardson process can easily be applied to protectionism. For instance, </w:t>
      </w:r>
      <w:r w:rsidRPr="00AD67F8">
        <w:rPr>
          <w:rStyle w:val="StyleUnderline"/>
          <w:rFonts w:asciiTheme="majorHAnsi" w:hAnsiTheme="majorHAnsi" w:cstheme="majorHAnsi"/>
          <w:color w:val="FF0000"/>
          <w:highlight w:val="green"/>
        </w:rPr>
        <w:t>in the 1930s, industrialized nations raised tariffs</w:t>
      </w:r>
      <w:r w:rsidRPr="00AD67F8">
        <w:rPr>
          <w:rStyle w:val="StyleUnderline"/>
          <w:rFonts w:asciiTheme="majorHAnsi" w:hAnsiTheme="majorHAnsi" w:cstheme="majorHAnsi"/>
          <w:color w:val="FF0000"/>
        </w:rPr>
        <w:t xml:space="preserve"> and trade barriers; </w:t>
      </w:r>
      <w:r w:rsidRPr="00AD67F8">
        <w:rPr>
          <w:rStyle w:val="StyleUnderline"/>
          <w:rFonts w:asciiTheme="majorHAnsi" w:hAnsiTheme="majorHAnsi" w:cstheme="majorHAnsi"/>
          <w:color w:val="FF0000"/>
          <w:highlight w:val="green"/>
        </w:rPr>
        <w:t>countries eschewed multilateralism</w:t>
      </w:r>
      <w:r w:rsidRPr="00AD67F8">
        <w:rPr>
          <w:rStyle w:val="StyleUnderline"/>
          <w:rFonts w:asciiTheme="majorHAnsi" w:hAnsiTheme="majorHAnsi" w:cstheme="majorHAnsi"/>
          <w:color w:val="FF0000"/>
        </w:rPr>
        <w:t xml:space="preserve"> and turned inward. </w:t>
      </w:r>
      <w:r w:rsidRPr="00AD67F8">
        <w:rPr>
          <w:rStyle w:val="StyleUnderline"/>
          <w:rFonts w:asciiTheme="majorHAnsi" w:hAnsiTheme="majorHAnsi" w:cstheme="majorHAnsi"/>
          <w:color w:val="FF0000"/>
          <w:highlight w:val="green"/>
        </w:rPr>
        <w:t>These decisions led to rising hostilities, which helped set World War II in motion.</w:t>
      </w:r>
      <w:r w:rsidRPr="00AD67F8">
        <w:rPr>
          <w:rStyle w:val="StyleUnderline"/>
          <w:rFonts w:asciiTheme="majorHAnsi" w:hAnsiTheme="majorHAnsi" w:cstheme="majorHAnsi"/>
          <w:color w:val="FF0000"/>
        </w:rPr>
        <w:t xml:space="preserve"> These factors help explain why </w:t>
      </w:r>
      <w:r w:rsidRPr="00AD67F8">
        <w:rPr>
          <w:rStyle w:val="Emphasis"/>
          <w:rFonts w:asciiTheme="majorHAnsi" w:hAnsiTheme="majorHAnsi" w:cstheme="majorHAnsi"/>
          <w:color w:val="FF0000"/>
        </w:rPr>
        <w:t>free trade leads to peace,</w:t>
      </w:r>
      <w:r w:rsidRPr="00AD67F8">
        <w:rPr>
          <w:rStyle w:val="Emphasis"/>
          <w:rFonts w:asciiTheme="majorHAnsi" w:hAnsiTheme="majorHAnsi" w:cstheme="majorHAnsi"/>
          <w:color w:val="FF0000"/>
          <w:highlight w:val="green"/>
        </w:rPr>
        <w:t xml:space="preserve"> and protectionism leads to more conflict.</w:t>
      </w:r>
      <w:r w:rsidRPr="00AD67F8">
        <w:rPr>
          <w:rStyle w:val="Emphasis"/>
          <w:rFonts w:asciiTheme="majorHAnsi" w:hAnsiTheme="majorHAnsi" w:cstheme="majorHAnsi"/>
          <w:color w:val="FF0000"/>
        </w:rPr>
        <w:t xml:space="preserve"> </w:t>
      </w:r>
      <w:r w:rsidRPr="00AD67F8">
        <w:rPr>
          <w:rFonts w:asciiTheme="majorHAnsi" w:hAnsiTheme="majorHAnsi" w:cstheme="majorHAnsi"/>
          <w:color w:val="FF0000"/>
          <w:sz w:val="14"/>
        </w:rPr>
        <w:t xml:space="preserve">Free Trade and Peace One final note: </w:t>
      </w:r>
      <w:r w:rsidRPr="00AD67F8">
        <w:rPr>
          <w:rStyle w:val="StyleUnderline"/>
          <w:rFonts w:asciiTheme="majorHAnsi" w:hAnsiTheme="majorHAnsi" w:cstheme="majorHAnsi"/>
          <w:color w:val="FF0000"/>
        </w:rPr>
        <w:t>McDonald’s analysis shows that taking a country from the top 10 percent for protectionism to the bottom 10 percent will reduce the probability of future conflict by 70 percent</w:t>
      </w:r>
      <w:r w:rsidRPr="00AD67F8">
        <w:rPr>
          <w:rFonts w:asciiTheme="majorHAnsi" w:hAnsiTheme="majorHAnsi" w:cstheme="majorHAnsi"/>
          <w:color w:val="FF0000"/>
          <w:sz w:val="14"/>
        </w:rPr>
        <w:t xml:space="preserve">. He performed the same analysis for the democracy of a country and showed that taking a country from the top 10 percent (very democratic) to the bottom 10 percent (not democratic) would only reduce conflict by 30 percent. Democracy is a well-documented deterrent: The more democratic a country becomes, the less likely it is to resort to international conflict. But </w:t>
      </w:r>
      <w:r w:rsidRPr="00AD67F8">
        <w:rPr>
          <w:rStyle w:val="StyleUnderline"/>
          <w:rFonts w:asciiTheme="majorHAnsi" w:hAnsiTheme="majorHAnsi" w:cstheme="majorHAnsi"/>
          <w:color w:val="FF0000"/>
        </w:rPr>
        <w:t xml:space="preserve">reducing protectionism, according to McDonald, is more than twice as effective at reducing conflict than becoming more democratic. </w:t>
      </w:r>
      <w:r w:rsidRPr="00AD67F8">
        <w:rPr>
          <w:rFonts w:asciiTheme="majorHAnsi" w:hAnsiTheme="majorHAnsi" w:cstheme="majorHAnsi"/>
          <w:color w:val="FF0000"/>
          <w:sz w:val="14"/>
        </w:rPr>
        <w:t xml:space="preserve">Here in the United States, we talk a lot about spreading democracy. We invaded Iraq partly to “spread democracy.” A New York Times op-ed by Professor </w:t>
      </w:r>
      <w:proofErr w:type="spellStart"/>
      <w:r w:rsidRPr="00AD67F8">
        <w:rPr>
          <w:rFonts w:asciiTheme="majorHAnsi" w:hAnsiTheme="majorHAnsi" w:cstheme="majorHAnsi"/>
          <w:color w:val="FF0000"/>
          <w:sz w:val="14"/>
        </w:rPr>
        <w:t>Dov</w:t>
      </w:r>
      <w:proofErr w:type="spellEnd"/>
      <w:r w:rsidRPr="00AD67F8">
        <w:rPr>
          <w:rFonts w:asciiTheme="majorHAnsi" w:hAnsiTheme="majorHAnsi" w:cstheme="majorHAnsi"/>
          <w:color w:val="FF0000"/>
          <w:sz w:val="14"/>
        </w:rPr>
        <w:t xml:space="preserve"> Ronen of Harvard University claimed that “the United States has been waging an ideological campaign to spread democracy around the world” since 1989. One of the justifications for our international crusade is to make the world a safer place. Perhaps </w:t>
      </w:r>
      <w:r w:rsidRPr="00AD67F8">
        <w:rPr>
          <w:rStyle w:val="StyleUnderline"/>
          <w:rFonts w:asciiTheme="majorHAnsi" w:hAnsiTheme="majorHAnsi" w:cstheme="majorHAnsi"/>
          <w:color w:val="FF0000"/>
          <w:highlight w:val="green"/>
        </w:rPr>
        <w:t xml:space="preserve">we should spend </w:t>
      </w:r>
      <w:r w:rsidRPr="00AD67F8">
        <w:rPr>
          <w:rStyle w:val="StyleUnderline"/>
          <w:rFonts w:asciiTheme="majorHAnsi" w:hAnsiTheme="majorHAnsi" w:cstheme="majorHAnsi"/>
          <w:color w:val="FF0000"/>
        </w:rPr>
        <w:t xml:space="preserve">a little more </w:t>
      </w:r>
      <w:r w:rsidRPr="00AD67F8">
        <w:rPr>
          <w:rStyle w:val="StyleUnderline"/>
          <w:rFonts w:asciiTheme="majorHAnsi" w:hAnsiTheme="majorHAnsi" w:cstheme="majorHAnsi"/>
          <w:color w:val="FF0000"/>
          <w:highlight w:val="green"/>
        </w:rPr>
        <w:t>time spreading free trade</w:t>
      </w:r>
      <w:r w:rsidRPr="00AD67F8">
        <w:rPr>
          <w:rStyle w:val="StyleUnderline"/>
          <w:rFonts w:asciiTheme="majorHAnsi" w:hAnsiTheme="majorHAnsi" w:cstheme="majorHAnsi"/>
          <w:color w:val="FF0000"/>
        </w:rPr>
        <w:t xml:space="preserve"> instead. </w:t>
      </w:r>
      <w:r w:rsidRPr="00AD67F8">
        <w:rPr>
          <w:rStyle w:val="StyleUnderline"/>
          <w:rFonts w:asciiTheme="majorHAnsi" w:hAnsiTheme="majorHAnsi" w:cstheme="majorHAnsi"/>
          <w:color w:val="FF0000"/>
          <w:highlight w:val="green"/>
        </w:rPr>
        <w:t>That might</w:t>
      </w:r>
      <w:r w:rsidRPr="00AD67F8">
        <w:rPr>
          <w:rStyle w:val="StyleUnderline"/>
          <w:rFonts w:asciiTheme="majorHAnsi" w:hAnsiTheme="majorHAnsi" w:cstheme="majorHAnsi"/>
          <w:color w:val="FF0000"/>
        </w:rPr>
        <w:t xml:space="preserve"> really </w:t>
      </w:r>
      <w:r w:rsidRPr="00AD67F8">
        <w:rPr>
          <w:rStyle w:val="StyleUnderline"/>
          <w:rFonts w:asciiTheme="majorHAnsi" w:hAnsiTheme="majorHAnsi" w:cstheme="majorHAnsi"/>
          <w:color w:val="FF0000"/>
          <w:highlight w:val="green"/>
        </w:rPr>
        <w:t xml:space="preserve">lead to a more peaceful world. </w:t>
      </w:r>
    </w:p>
    <w:p w14:paraId="1FD69C54" w14:textId="77777777" w:rsidR="009957EB" w:rsidRPr="00AD67F8" w:rsidRDefault="009957EB" w:rsidP="009957EB">
      <w:pPr>
        <w:pStyle w:val="Heading4"/>
        <w:rPr>
          <w:rFonts w:asciiTheme="majorHAnsi" w:hAnsiTheme="majorHAnsi" w:cstheme="majorHAnsi"/>
          <w:color w:val="FF0000"/>
        </w:rPr>
      </w:pPr>
      <w:r w:rsidRPr="00AD67F8">
        <w:rPr>
          <w:rFonts w:asciiTheme="majorHAnsi" w:hAnsiTheme="majorHAnsi" w:cstheme="majorHAnsi"/>
          <w:color w:val="FF0000"/>
        </w:rPr>
        <w:t>Ineffective resource management degrades public health, kills global air quality, and causes tensions over water scarcity in South Asia—culminates in extinction</w:t>
      </w:r>
    </w:p>
    <w:p w14:paraId="073810AB" w14:textId="77777777" w:rsidR="009957EB" w:rsidRPr="00AD67F8" w:rsidRDefault="009957EB" w:rsidP="009957EB">
      <w:pPr>
        <w:rPr>
          <w:rFonts w:asciiTheme="majorHAnsi" w:hAnsiTheme="majorHAnsi" w:cstheme="majorHAnsi"/>
          <w:color w:val="FF0000"/>
        </w:rPr>
      </w:pPr>
      <w:r w:rsidRPr="00AD67F8">
        <w:rPr>
          <w:rStyle w:val="Style13ptBold"/>
          <w:rFonts w:asciiTheme="majorHAnsi" w:hAnsiTheme="majorHAnsi" w:cstheme="majorHAnsi"/>
          <w:color w:val="FF0000"/>
        </w:rPr>
        <w:t>Thompson 13.</w:t>
      </w:r>
      <w:r w:rsidRPr="00AD67F8">
        <w:rPr>
          <w:rFonts w:asciiTheme="majorHAnsi" w:hAnsiTheme="majorHAnsi" w:cstheme="majorHAnsi"/>
          <w:color w:val="FF0000"/>
        </w:rPr>
        <w:t xml:space="preserve"> Thomas, President of Analytics Inc., a financial research and economic analysis firm.  Citing Wang </w:t>
      </w:r>
      <w:proofErr w:type="spellStart"/>
      <w:r w:rsidRPr="00AD67F8">
        <w:rPr>
          <w:rFonts w:asciiTheme="majorHAnsi" w:hAnsiTheme="majorHAnsi" w:cstheme="majorHAnsi"/>
          <w:color w:val="FF0000"/>
        </w:rPr>
        <w:t>Shucheng</w:t>
      </w:r>
      <w:proofErr w:type="spellEnd"/>
      <w:r w:rsidRPr="00AD67F8">
        <w:rPr>
          <w:rFonts w:asciiTheme="majorHAnsi" w:hAnsiTheme="majorHAnsi" w:cstheme="majorHAnsi"/>
          <w:color w:val="FF0000"/>
        </w:rPr>
        <w:t>, China’s former minister of water resources. “Choking on China,” Foreign Affairs. 6/8/2013. https://www.foreignaffairs.com/articles/china/2013-04-08/choking-china</w:t>
      </w:r>
    </w:p>
    <w:p w14:paraId="0CE434E9" w14:textId="77777777" w:rsidR="009957EB" w:rsidRPr="00AD67F8" w:rsidRDefault="009957EB" w:rsidP="009957EB">
      <w:pPr>
        <w:rPr>
          <w:rStyle w:val="Emphasis"/>
          <w:rFonts w:asciiTheme="majorHAnsi" w:hAnsiTheme="majorHAnsi" w:cstheme="majorHAnsi"/>
          <w:color w:val="FF0000"/>
        </w:rPr>
      </w:pPr>
      <w:r w:rsidRPr="00AD67F8">
        <w:rPr>
          <w:rStyle w:val="StyleUnderline"/>
          <w:rFonts w:asciiTheme="majorHAnsi" w:hAnsiTheme="majorHAnsi" w:cstheme="majorHAnsi"/>
          <w:color w:val="FF0000"/>
        </w:rPr>
        <w:t>The dangers of China’s environmental degradation go well beyond the country’s borders</w:t>
      </w:r>
      <w:r w:rsidRPr="00AD67F8">
        <w:rPr>
          <w:rFonts w:asciiTheme="majorHAnsi" w:hAnsiTheme="majorHAnsi" w:cstheme="majorHAnsi"/>
          <w:color w:val="FF0000"/>
          <w:sz w:val="16"/>
        </w:rPr>
        <w:t>, as pollution threatens global health more than ever. Chinese leaders have argued that their country has the right to pollute, claiming that, as a developing nation, it cannot sacrifice economic growth for the sake of the environment. In reality, however, China is holding the rest of the world hostage -- and undermining its own prosperity.</w:t>
      </w:r>
      <w:r w:rsidRPr="00AD67F8">
        <w:rPr>
          <w:rFonts w:asciiTheme="majorHAnsi" w:hAnsiTheme="majorHAnsi" w:cstheme="majorHAnsi"/>
          <w:color w:val="FF0000"/>
          <w:sz w:val="12"/>
        </w:rPr>
        <w:t>¶</w:t>
      </w:r>
      <w:r w:rsidRPr="00AD67F8">
        <w:rPr>
          <w:rFonts w:asciiTheme="majorHAnsi" w:hAnsiTheme="majorHAnsi" w:cstheme="majorHAnsi"/>
          <w:color w:val="FF0000"/>
          <w:sz w:val="16"/>
        </w:rPr>
        <w:t xml:space="preserve"> According to the World Bank, only one percent of China’s 560 million urban residents breathe air considered safe by EU standards. Beijing’s levels of PM2.5s -- particles that are smaller than 2.5 micrometers in diameter and can penetrate the gas exchange regions of the lungs -- are the worst in the world. Beijing’s 2012 March average reading was 469 micrograms of such particles per cubic meter, which compares abysmally with Los Angeles’ highest 2012 reading of 43 micrograms per cubic meter.</w:t>
      </w:r>
      <w:r w:rsidRPr="00AD67F8">
        <w:rPr>
          <w:rFonts w:asciiTheme="majorHAnsi" w:hAnsiTheme="majorHAnsi" w:cstheme="majorHAnsi"/>
          <w:color w:val="FF0000"/>
          <w:sz w:val="12"/>
        </w:rPr>
        <w:t>¶</w:t>
      </w:r>
      <w:r w:rsidRPr="00AD67F8">
        <w:rPr>
          <w:rFonts w:asciiTheme="majorHAnsi" w:hAnsiTheme="majorHAnsi" w:cstheme="majorHAnsi"/>
          <w:color w:val="FF0000"/>
          <w:sz w:val="16"/>
        </w:rPr>
        <w:t xml:space="preserve"> Such </w:t>
      </w:r>
      <w:r w:rsidRPr="00AD67F8">
        <w:rPr>
          <w:rStyle w:val="StyleUnderline"/>
          <w:rFonts w:asciiTheme="majorHAnsi" w:hAnsiTheme="majorHAnsi" w:cstheme="majorHAnsi"/>
          <w:color w:val="FF0000"/>
          <w:highlight w:val="cyan"/>
        </w:rPr>
        <w:t xml:space="preserve">air pollution contributed to 1.2 million premature deaths in China </w:t>
      </w:r>
      <w:r w:rsidRPr="00AD67F8">
        <w:rPr>
          <w:rStyle w:val="StyleUnderline"/>
          <w:rFonts w:asciiTheme="majorHAnsi" w:hAnsiTheme="majorHAnsi" w:cstheme="majorHAnsi"/>
          <w:color w:val="FF0000"/>
        </w:rPr>
        <w:t>in 2010</w:t>
      </w:r>
      <w:r w:rsidRPr="00AD67F8">
        <w:rPr>
          <w:rFonts w:asciiTheme="majorHAnsi" w:hAnsiTheme="majorHAnsi" w:cstheme="majorHAnsi"/>
          <w:color w:val="FF0000"/>
          <w:sz w:val="16"/>
        </w:rPr>
        <w:t xml:space="preserve">, according to the Global Burden of Disease Study. The unrelenting pace of construction of coal-fired power plants is only making matters worse. In his recent monograph, Climate Change: The China Problem, environmental scholar Michael </w:t>
      </w:r>
      <w:proofErr w:type="spellStart"/>
      <w:r w:rsidRPr="00AD67F8">
        <w:rPr>
          <w:rFonts w:asciiTheme="majorHAnsi" w:hAnsiTheme="majorHAnsi" w:cstheme="majorHAnsi"/>
          <w:color w:val="FF0000"/>
          <w:sz w:val="16"/>
        </w:rPr>
        <w:t>Vandenbergh</w:t>
      </w:r>
      <w:proofErr w:type="spellEnd"/>
      <w:r w:rsidRPr="00AD67F8">
        <w:rPr>
          <w:rFonts w:asciiTheme="majorHAnsi" w:hAnsiTheme="majorHAnsi" w:cstheme="majorHAnsi"/>
          <w:color w:val="FF0000"/>
          <w:sz w:val="16"/>
        </w:rPr>
        <w:t xml:space="preserve"> writes, “On average, a new coal-powered electric plant large enough to serve a city the size of Dallas opens in China every seven to ten days.” The lack of widespread coal-washing infrastructure and scrubbers at Chinese </w:t>
      </w:r>
      <w:r w:rsidRPr="00AD67F8">
        <w:rPr>
          <w:rFonts w:asciiTheme="majorHAnsi" w:hAnsiTheme="majorHAnsi" w:cstheme="majorHAnsi"/>
          <w:color w:val="FF0000"/>
          <w:sz w:val="16"/>
        </w:rPr>
        <w:lastRenderedPageBreak/>
        <w:t>industrial facilities exacerbates the problem.</w:t>
      </w:r>
      <w:r w:rsidRPr="00AD67F8">
        <w:rPr>
          <w:rFonts w:asciiTheme="majorHAnsi" w:hAnsiTheme="majorHAnsi" w:cstheme="majorHAnsi"/>
          <w:color w:val="FF0000"/>
          <w:sz w:val="12"/>
        </w:rPr>
        <w:t>¶</w:t>
      </w:r>
      <w:r w:rsidRPr="00AD67F8">
        <w:rPr>
          <w:rFonts w:asciiTheme="majorHAnsi" w:hAnsiTheme="majorHAnsi" w:cstheme="majorHAnsi"/>
          <w:color w:val="FF0000"/>
          <w:sz w:val="16"/>
        </w:rPr>
        <w:t xml:space="preserve"> </w:t>
      </w:r>
      <w:r w:rsidRPr="00AD67F8">
        <w:rPr>
          <w:rStyle w:val="StyleUnderline"/>
          <w:rFonts w:asciiTheme="majorHAnsi" w:hAnsiTheme="majorHAnsi" w:cstheme="majorHAnsi"/>
          <w:color w:val="FF0000"/>
        </w:rPr>
        <w:t xml:space="preserve">Carbon dioxide </w:t>
      </w:r>
      <w:r w:rsidRPr="00AD67F8">
        <w:rPr>
          <w:rStyle w:val="StyleUnderline"/>
          <w:rFonts w:asciiTheme="majorHAnsi" w:hAnsiTheme="majorHAnsi" w:cstheme="majorHAnsi"/>
          <w:color w:val="FF0000"/>
          <w:highlight w:val="cyan"/>
        </w:rPr>
        <w:t xml:space="preserve">emissions from cars in China are </w:t>
      </w:r>
      <w:r w:rsidRPr="00AD67F8">
        <w:rPr>
          <w:rStyle w:val="StyleUnderline"/>
          <w:rFonts w:asciiTheme="majorHAnsi" w:hAnsiTheme="majorHAnsi" w:cstheme="majorHAnsi"/>
          <w:color w:val="FF0000"/>
        </w:rPr>
        <w:t xml:space="preserve">also growing exponentially, replacing coal-fired power plants as </w:t>
      </w:r>
      <w:r w:rsidRPr="00AD67F8">
        <w:rPr>
          <w:rStyle w:val="StyleUnderline"/>
          <w:rFonts w:asciiTheme="majorHAnsi" w:hAnsiTheme="majorHAnsi" w:cstheme="majorHAnsi"/>
          <w:color w:val="FF0000"/>
          <w:highlight w:val="cyan"/>
        </w:rPr>
        <w:t xml:space="preserve">the </w:t>
      </w:r>
      <w:r w:rsidRPr="00AD67F8">
        <w:rPr>
          <w:rStyle w:val="Emphasis"/>
          <w:rFonts w:asciiTheme="majorHAnsi" w:hAnsiTheme="majorHAnsi" w:cstheme="majorHAnsi"/>
          <w:color w:val="FF0000"/>
          <w:highlight w:val="cyan"/>
        </w:rPr>
        <w:t>major source of pollution</w:t>
      </w:r>
      <w:r w:rsidRPr="00AD67F8">
        <w:rPr>
          <w:rStyle w:val="StyleUnderline"/>
          <w:rFonts w:asciiTheme="majorHAnsi" w:hAnsiTheme="majorHAnsi" w:cstheme="majorHAnsi"/>
          <w:color w:val="FF0000"/>
        </w:rPr>
        <w:t xml:space="preserve"> in major Chinese cities</w:t>
      </w:r>
      <w:r w:rsidRPr="00AD67F8">
        <w:rPr>
          <w:rFonts w:asciiTheme="majorHAnsi" w:hAnsiTheme="majorHAnsi" w:cstheme="majorHAnsi"/>
          <w:color w:val="FF0000"/>
          <w:sz w:val="16"/>
        </w:rPr>
        <w:t xml:space="preserve">. Deutsche Bank estimates that </w:t>
      </w:r>
      <w:r w:rsidRPr="00AD67F8">
        <w:rPr>
          <w:rStyle w:val="StyleUnderline"/>
          <w:rFonts w:asciiTheme="majorHAnsi" w:hAnsiTheme="majorHAnsi" w:cstheme="majorHAnsi"/>
          <w:color w:val="FF0000"/>
        </w:rPr>
        <w:t>the number of passenger cars in China will reach 400 million by 2030, up from today’s 90 million.</w:t>
      </w:r>
      <w:r w:rsidRPr="00AD67F8">
        <w:rPr>
          <w:rFonts w:asciiTheme="majorHAnsi" w:hAnsiTheme="majorHAnsi" w:cstheme="majorHAnsi"/>
          <w:color w:val="FF0000"/>
          <w:sz w:val="16"/>
        </w:rPr>
        <w:t xml:space="preserve"> And the sulfur levels produced by diesel trucks in China are at least 23 times worse than those in the United States</w:t>
      </w:r>
      <w:r w:rsidRPr="00AD67F8">
        <w:rPr>
          <w:rStyle w:val="StyleUnderline"/>
          <w:rFonts w:asciiTheme="majorHAnsi" w:hAnsiTheme="majorHAnsi" w:cstheme="majorHAnsi"/>
          <w:color w:val="FF0000"/>
        </w:rPr>
        <w:t>. Acid rain, caused by these emissions, has damaged a third of China’s limited cropland, in addition to forests and watersheds on the Korean Peninsula and in Japan.</w:t>
      </w:r>
      <w:r w:rsidRPr="00AD67F8">
        <w:rPr>
          <w:rFonts w:asciiTheme="majorHAnsi" w:hAnsiTheme="majorHAnsi" w:cstheme="majorHAnsi"/>
          <w:color w:val="FF0000"/>
          <w:sz w:val="16"/>
        </w:rPr>
        <w:t xml:space="preserve"> This pollution reaches the United States as well, sometimes at levels prohibited by the U.S. Clean Water Act. In 2006, researchers at the University of California–Davis discovered that almost all of the harmful particulates over Lake Tahoe originated in China. The environmental experts </w:t>
      </w:r>
      <w:proofErr w:type="spellStart"/>
      <w:r w:rsidRPr="00AD67F8">
        <w:rPr>
          <w:rFonts w:asciiTheme="majorHAnsi" w:hAnsiTheme="majorHAnsi" w:cstheme="majorHAnsi"/>
          <w:color w:val="FF0000"/>
          <w:sz w:val="16"/>
        </w:rPr>
        <w:t>Juli</w:t>
      </w:r>
      <w:proofErr w:type="spellEnd"/>
      <w:r w:rsidRPr="00AD67F8">
        <w:rPr>
          <w:rFonts w:asciiTheme="majorHAnsi" w:hAnsiTheme="majorHAnsi" w:cstheme="majorHAnsi"/>
          <w:color w:val="FF0000"/>
          <w:sz w:val="16"/>
        </w:rPr>
        <w:t xml:space="preserve"> Kim and Jennifer Turner note in their essay “China’s Filthiest Export” that “by the time it reaches the U.S., mercury transforms into a reactive gaseous material that dissolves easily in the wet climates of the Pacific Northwest.” At least 20 percent of the mercury entering the Willamette River in Oregon most likely comes from China. </w:t>
      </w:r>
      <w:r w:rsidRPr="00AD67F8">
        <w:rPr>
          <w:rStyle w:val="StyleUnderline"/>
          <w:rFonts w:asciiTheme="majorHAnsi" w:hAnsiTheme="majorHAnsi" w:cstheme="majorHAnsi"/>
          <w:color w:val="FF0000"/>
        </w:rPr>
        <w:t>Black carbon soot from China also threatens to block sunlight, lower crop yields, heat the atmosphere, and destabilize weather throughout the Pacific Rim.</w:t>
      </w:r>
      <w:r w:rsidRPr="00AD67F8">
        <w:rPr>
          <w:rStyle w:val="StyleUnderline"/>
          <w:rFonts w:asciiTheme="majorHAnsi" w:hAnsiTheme="majorHAnsi" w:cstheme="majorHAnsi"/>
          <w:color w:val="FF0000"/>
          <w:sz w:val="12"/>
        </w:rPr>
        <w:t>¶</w:t>
      </w:r>
      <w:r w:rsidRPr="00AD67F8">
        <w:rPr>
          <w:rFonts w:asciiTheme="majorHAnsi" w:hAnsiTheme="majorHAnsi" w:cstheme="majorHAnsi"/>
          <w:color w:val="FF0000"/>
          <w:sz w:val="16"/>
        </w:rPr>
        <w:t xml:space="preserve"> China’s use of fresh water resources also </w:t>
      </w:r>
      <w:proofErr w:type="gramStart"/>
      <w:r w:rsidRPr="00AD67F8">
        <w:rPr>
          <w:rFonts w:asciiTheme="majorHAnsi" w:hAnsiTheme="majorHAnsi" w:cstheme="majorHAnsi"/>
          <w:color w:val="FF0000"/>
          <w:sz w:val="16"/>
        </w:rPr>
        <w:t>threatens</w:t>
      </w:r>
      <w:proofErr w:type="gramEnd"/>
      <w:r w:rsidRPr="00AD67F8">
        <w:rPr>
          <w:rFonts w:asciiTheme="majorHAnsi" w:hAnsiTheme="majorHAnsi" w:cstheme="majorHAnsi"/>
          <w:color w:val="FF0000"/>
          <w:sz w:val="16"/>
        </w:rPr>
        <w:t xml:space="preserve"> those beyond its borders. As Mark Twain reportedly said, in reference to California in the late nineteenth century, “Whiskey is for drinking; water is for fighting over.” The sentiment holds true in modern-day Asia as well. </w:t>
      </w:r>
      <w:r w:rsidRPr="00AD67F8">
        <w:rPr>
          <w:rStyle w:val="StyleUnderline"/>
          <w:rFonts w:asciiTheme="majorHAnsi" w:hAnsiTheme="majorHAnsi" w:cstheme="majorHAnsi"/>
          <w:color w:val="FF0000"/>
          <w:highlight w:val="cyan"/>
        </w:rPr>
        <w:t>Asia’s per capita fresh water availability is less than half the global average.</w:t>
      </w:r>
      <w:r w:rsidRPr="00AD67F8">
        <w:rPr>
          <w:rStyle w:val="StyleUnderline"/>
          <w:rFonts w:asciiTheme="majorHAnsi" w:hAnsiTheme="majorHAnsi" w:cstheme="majorHAnsi"/>
          <w:color w:val="FF0000"/>
        </w:rPr>
        <w:t xml:space="preserve"> </w:t>
      </w:r>
      <w:r w:rsidRPr="00AD67F8">
        <w:rPr>
          <w:rFonts w:asciiTheme="majorHAnsi" w:hAnsiTheme="majorHAnsi" w:cstheme="majorHAnsi"/>
          <w:color w:val="FF0000"/>
          <w:sz w:val="16"/>
        </w:rPr>
        <w:t xml:space="preserve">China and India, for example, are home to 40 percent of the world’s population but make do with ten percent of the world’s fresh water. </w:t>
      </w:r>
      <w:r w:rsidRPr="00AD67F8">
        <w:rPr>
          <w:rStyle w:val="StyleUnderline"/>
          <w:rFonts w:asciiTheme="majorHAnsi" w:hAnsiTheme="majorHAnsi" w:cstheme="majorHAnsi"/>
          <w:color w:val="FF0000"/>
          <w:highlight w:val="cyan"/>
        </w:rPr>
        <w:t>China is</w:t>
      </w:r>
      <w:r w:rsidRPr="00AD67F8">
        <w:rPr>
          <w:rFonts w:asciiTheme="majorHAnsi" w:hAnsiTheme="majorHAnsi" w:cstheme="majorHAnsi"/>
          <w:color w:val="FF0000"/>
          <w:sz w:val="16"/>
        </w:rPr>
        <w:t xml:space="preserve"> guzzling and </w:t>
      </w:r>
      <w:r w:rsidRPr="00AD67F8">
        <w:rPr>
          <w:rStyle w:val="StyleUnderline"/>
          <w:rFonts w:asciiTheme="majorHAnsi" w:hAnsiTheme="majorHAnsi" w:cstheme="majorHAnsi"/>
          <w:color w:val="FF0000"/>
          <w:highlight w:val="cyan"/>
        </w:rPr>
        <w:t>polluting this limited resource at an alarming rate</w:t>
      </w:r>
      <w:r w:rsidRPr="00AD67F8">
        <w:rPr>
          <w:rFonts w:asciiTheme="majorHAnsi" w:hAnsiTheme="majorHAnsi" w:cstheme="majorHAnsi"/>
          <w:color w:val="FF0000"/>
          <w:sz w:val="16"/>
        </w:rPr>
        <w:t xml:space="preserve">. The country has dammed every major river on the Tibetan plateau, including the Mekong, the Salween, the Brahmaputra, the Yangtze, the Yellow, the Indus, the Sutlej, the </w:t>
      </w:r>
      <w:proofErr w:type="spellStart"/>
      <w:r w:rsidRPr="00AD67F8">
        <w:rPr>
          <w:rFonts w:asciiTheme="majorHAnsi" w:hAnsiTheme="majorHAnsi" w:cstheme="majorHAnsi"/>
          <w:color w:val="FF0000"/>
          <w:sz w:val="16"/>
        </w:rPr>
        <w:t>Shweli</w:t>
      </w:r>
      <w:proofErr w:type="spellEnd"/>
      <w:r w:rsidRPr="00AD67F8">
        <w:rPr>
          <w:rFonts w:asciiTheme="majorHAnsi" w:hAnsiTheme="majorHAnsi" w:cstheme="majorHAnsi"/>
          <w:color w:val="FF0000"/>
          <w:sz w:val="16"/>
        </w:rPr>
        <w:t xml:space="preserve">, and the </w:t>
      </w:r>
      <w:proofErr w:type="spellStart"/>
      <w:r w:rsidRPr="00AD67F8">
        <w:rPr>
          <w:rFonts w:asciiTheme="majorHAnsi" w:hAnsiTheme="majorHAnsi" w:cstheme="majorHAnsi"/>
          <w:color w:val="FF0000"/>
          <w:sz w:val="16"/>
        </w:rPr>
        <w:t>Karnali</w:t>
      </w:r>
      <w:proofErr w:type="spellEnd"/>
      <w:r w:rsidRPr="00AD67F8">
        <w:rPr>
          <w:rFonts w:asciiTheme="majorHAnsi" w:hAnsiTheme="majorHAnsi" w:cstheme="majorHAnsi"/>
          <w:color w:val="FF0000"/>
          <w:sz w:val="16"/>
        </w:rPr>
        <w:t xml:space="preserve">, and there are large-scale plans to dam others. Of the 50,000 largest dams in the world, more than half are in China. As a result, </w:t>
      </w:r>
      <w:r w:rsidRPr="00AD67F8">
        <w:rPr>
          <w:rStyle w:val="StyleUnderline"/>
          <w:rFonts w:asciiTheme="majorHAnsi" w:hAnsiTheme="majorHAnsi" w:cstheme="majorHAnsi"/>
          <w:color w:val="FF0000"/>
          <w:highlight w:val="cyan"/>
        </w:rPr>
        <w:t>China</w:t>
      </w:r>
      <w:r w:rsidRPr="00AD67F8">
        <w:rPr>
          <w:rFonts w:asciiTheme="majorHAnsi" w:hAnsiTheme="majorHAnsi" w:cstheme="majorHAnsi"/>
          <w:color w:val="FF0000"/>
          <w:sz w:val="16"/>
        </w:rPr>
        <w:t xml:space="preserve"> now </w:t>
      </w:r>
      <w:r w:rsidRPr="00AD67F8">
        <w:rPr>
          <w:rStyle w:val="StyleUnderline"/>
          <w:rFonts w:asciiTheme="majorHAnsi" w:hAnsiTheme="majorHAnsi" w:cstheme="majorHAnsi"/>
          <w:color w:val="FF0000"/>
          <w:highlight w:val="cyan"/>
        </w:rPr>
        <w:t>controls</w:t>
      </w:r>
      <w:r w:rsidRPr="00AD67F8">
        <w:rPr>
          <w:rFonts w:asciiTheme="majorHAnsi" w:hAnsiTheme="majorHAnsi" w:cstheme="majorHAnsi"/>
          <w:color w:val="FF0000"/>
          <w:sz w:val="16"/>
        </w:rPr>
        <w:t xml:space="preserve"> the river </w:t>
      </w:r>
      <w:r w:rsidRPr="00AD67F8">
        <w:rPr>
          <w:rStyle w:val="StyleUnderline"/>
          <w:rFonts w:asciiTheme="majorHAnsi" w:hAnsiTheme="majorHAnsi" w:cstheme="majorHAnsi"/>
          <w:color w:val="FF0000"/>
          <w:highlight w:val="cyan"/>
        </w:rPr>
        <w:t>water supply to 13</w:t>
      </w:r>
      <w:r w:rsidRPr="00AD67F8">
        <w:rPr>
          <w:rStyle w:val="StyleUnderline"/>
          <w:rFonts w:asciiTheme="majorHAnsi" w:hAnsiTheme="majorHAnsi" w:cstheme="majorHAnsi"/>
          <w:color w:val="FF0000"/>
        </w:rPr>
        <w:t xml:space="preserve"> nearby </w:t>
      </w:r>
      <w:r w:rsidRPr="00AD67F8">
        <w:rPr>
          <w:rStyle w:val="StyleUnderline"/>
          <w:rFonts w:asciiTheme="majorHAnsi" w:hAnsiTheme="majorHAnsi" w:cstheme="majorHAnsi"/>
          <w:color w:val="FF0000"/>
          <w:highlight w:val="cyan"/>
        </w:rPr>
        <w:t>countries but</w:t>
      </w:r>
      <w:r w:rsidRPr="00AD67F8">
        <w:rPr>
          <w:rFonts w:asciiTheme="majorHAnsi" w:hAnsiTheme="majorHAnsi" w:cstheme="majorHAnsi"/>
          <w:color w:val="FF0000"/>
          <w:sz w:val="16"/>
        </w:rPr>
        <w:t xml:space="preserve"> so far has </w:t>
      </w:r>
      <w:r w:rsidRPr="00AD67F8">
        <w:rPr>
          <w:rStyle w:val="StyleUnderline"/>
          <w:rFonts w:asciiTheme="majorHAnsi" w:hAnsiTheme="majorHAnsi" w:cstheme="majorHAnsi"/>
          <w:color w:val="FF0000"/>
          <w:highlight w:val="cyan"/>
        </w:rPr>
        <w:t xml:space="preserve">refused to sign </w:t>
      </w:r>
      <w:r w:rsidRPr="00AD67F8">
        <w:rPr>
          <w:rStyle w:val="StyleUnderline"/>
          <w:rFonts w:asciiTheme="majorHAnsi" w:hAnsiTheme="majorHAnsi" w:cstheme="majorHAnsi"/>
          <w:color w:val="FF0000"/>
        </w:rPr>
        <w:t xml:space="preserve">any </w:t>
      </w:r>
      <w:r w:rsidRPr="00AD67F8">
        <w:rPr>
          <w:rStyle w:val="StyleUnderline"/>
          <w:rFonts w:asciiTheme="majorHAnsi" w:hAnsiTheme="majorHAnsi" w:cstheme="majorHAnsi"/>
          <w:color w:val="FF0000"/>
          <w:highlight w:val="cyan"/>
        </w:rPr>
        <w:t>treaties or cooperate with other countries on water issues.</w:t>
      </w:r>
      <w:r w:rsidRPr="00AD67F8">
        <w:rPr>
          <w:rStyle w:val="StyleUnderline"/>
          <w:rFonts w:asciiTheme="majorHAnsi" w:hAnsiTheme="majorHAnsi" w:cstheme="majorHAnsi"/>
          <w:color w:val="FF0000"/>
        </w:rPr>
        <w:t xml:space="preserve"> </w:t>
      </w:r>
      <w:r w:rsidRPr="00AD67F8">
        <w:rPr>
          <w:rFonts w:asciiTheme="majorHAnsi" w:hAnsiTheme="majorHAnsi" w:cstheme="majorHAnsi"/>
          <w:color w:val="FF0000"/>
          <w:sz w:val="16"/>
        </w:rPr>
        <w:t xml:space="preserve">Beijing also voted against the UN attempt to regulate water sharing in the region. China’s former minister of water resources, Wang </w:t>
      </w:r>
      <w:proofErr w:type="spellStart"/>
      <w:r w:rsidRPr="00AD67F8">
        <w:rPr>
          <w:rStyle w:val="StyleUnderline"/>
          <w:rFonts w:asciiTheme="majorHAnsi" w:hAnsiTheme="majorHAnsi" w:cstheme="majorHAnsi"/>
          <w:color w:val="FF0000"/>
        </w:rPr>
        <w:t>Shucheng</w:t>
      </w:r>
      <w:proofErr w:type="spellEnd"/>
      <w:r w:rsidRPr="00AD67F8">
        <w:rPr>
          <w:rFonts w:asciiTheme="majorHAnsi" w:hAnsiTheme="majorHAnsi" w:cstheme="majorHAnsi"/>
          <w:color w:val="FF0000"/>
          <w:sz w:val="16"/>
        </w:rPr>
        <w:t xml:space="preserve">, </w:t>
      </w:r>
      <w:r w:rsidRPr="00AD67F8">
        <w:rPr>
          <w:rStyle w:val="StyleUnderline"/>
          <w:rFonts w:asciiTheme="majorHAnsi" w:hAnsiTheme="majorHAnsi" w:cstheme="majorHAnsi"/>
          <w:color w:val="FF0000"/>
        </w:rPr>
        <w:t xml:space="preserve">described China’s water policy as “fight for every drop of water or die.” </w:t>
      </w:r>
      <w:r w:rsidRPr="00AD67F8">
        <w:rPr>
          <w:rStyle w:val="StyleUnderline"/>
          <w:rFonts w:asciiTheme="majorHAnsi" w:hAnsiTheme="majorHAnsi" w:cstheme="majorHAnsi"/>
          <w:color w:val="FF0000"/>
          <w:highlight w:val="cyan"/>
        </w:rPr>
        <w:t>This</w:t>
      </w:r>
      <w:r w:rsidRPr="00AD67F8">
        <w:rPr>
          <w:rStyle w:val="StyleUnderline"/>
          <w:rFonts w:asciiTheme="majorHAnsi" w:hAnsiTheme="majorHAnsi" w:cstheme="majorHAnsi"/>
          <w:color w:val="FF0000"/>
        </w:rPr>
        <w:t xml:space="preserve"> philosophy, combined with China’s unabated pursuit of economic development, </w:t>
      </w:r>
      <w:r w:rsidRPr="00AD67F8">
        <w:rPr>
          <w:rStyle w:val="StyleUnderline"/>
          <w:rFonts w:asciiTheme="majorHAnsi" w:hAnsiTheme="majorHAnsi" w:cstheme="majorHAnsi"/>
          <w:color w:val="FF0000"/>
          <w:highlight w:val="cyan"/>
        </w:rPr>
        <w:t>will have</w:t>
      </w:r>
      <w:r w:rsidRPr="00AD67F8">
        <w:rPr>
          <w:rStyle w:val="StyleUnderline"/>
          <w:rFonts w:asciiTheme="majorHAnsi" w:hAnsiTheme="majorHAnsi" w:cstheme="majorHAnsi"/>
          <w:color w:val="FF0000"/>
        </w:rPr>
        <w:t xml:space="preserve"> </w:t>
      </w:r>
      <w:r w:rsidRPr="00AD67F8">
        <w:rPr>
          <w:rFonts w:asciiTheme="majorHAnsi" w:hAnsiTheme="majorHAnsi" w:cstheme="majorHAnsi"/>
          <w:color w:val="FF0000"/>
          <w:sz w:val="16"/>
        </w:rPr>
        <w:t>profoundly</w:t>
      </w:r>
      <w:r w:rsidRPr="00AD67F8">
        <w:rPr>
          <w:rStyle w:val="StyleUnderline"/>
          <w:rFonts w:asciiTheme="majorHAnsi" w:hAnsiTheme="majorHAnsi" w:cstheme="majorHAnsi"/>
          <w:color w:val="FF0000"/>
        </w:rPr>
        <w:t xml:space="preserve"> </w:t>
      </w:r>
      <w:r w:rsidRPr="00AD67F8">
        <w:rPr>
          <w:rStyle w:val="StyleUnderline"/>
          <w:rFonts w:asciiTheme="majorHAnsi" w:hAnsiTheme="majorHAnsi" w:cstheme="majorHAnsi"/>
          <w:color w:val="FF0000"/>
          <w:highlight w:val="cyan"/>
        </w:rPr>
        <w:t>destabilizing consequences for the region</w:t>
      </w:r>
      <w:r w:rsidRPr="00AD67F8">
        <w:rPr>
          <w:rStyle w:val="StyleUnderline"/>
          <w:rFonts w:asciiTheme="majorHAnsi" w:hAnsiTheme="majorHAnsi" w:cstheme="majorHAnsi"/>
          <w:color w:val="FF0000"/>
        </w:rPr>
        <w:t>, both politically and environmentally.</w:t>
      </w:r>
      <w:r w:rsidRPr="00AD67F8">
        <w:rPr>
          <w:rStyle w:val="StyleUnderline"/>
          <w:rFonts w:asciiTheme="majorHAnsi" w:hAnsiTheme="majorHAnsi" w:cstheme="majorHAnsi"/>
          <w:color w:val="FF0000"/>
          <w:sz w:val="12"/>
        </w:rPr>
        <w:t>¶</w:t>
      </w:r>
      <w:r w:rsidRPr="00AD67F8">
        <w:rPr>
          <w:rFonts w:asciiTheme="majorHAnsi" w:hAnsiTheme="majorHAnsi" w:cstheme="majorHAnsi"/>
          <w:color w:val="FF0000"/>
          <w:sz w:val="16"/>
        </w:rPr>
        <w:t xml:space="preserve"> Unfortunately for China, compromising the environment and health in pursuit of economic growth is not a sustainable strategy. </w:t>
      </w:r>
      <w:r w:rsidRPr="00AD67F8">
        <w:rPr>
          <w:rStyle w:val="StyleUnderline"/>
          <w:rFonts w:asciiTheme="majorHAnsi" w:hAnsiTheme="majorHAnsi" w:cstheme="majorHAnsi"/>
          <w:color w:val="FF0000"/>
        </w:rPr>
        <w:t xml:space="preserve">The </w:t>
      </w:r>
      <w:r w:rsidRPr="00AD67F8">
        <w:rPr>
          <w:rStyle w:val="StyleUnderline"/>
          <w:rFonts w:asciiTheme="majorHAnsi" w:hAnsiTheme="majorHAnsi" w:cstheme="majorHAnsi"/>
          <w:color w:val="FF0000"/>
          <w:highlight w:val="cyan"/>
        </w:rPr>
        <w:t>threat of water scarcity and</w:t>
      </w:r>
      <w:r w:rsidRPr="00AD67F8">
        <w:rPr>
          <w:rStyle w:val="StyleUnderline"/>
          <w:rFonts w:asciiTheme="majorHAnsi" w:hAnsiTheme="majorHAnsi" w:cstheme="majorHAnsi"/>
          <w:color w:val="FF0000"/>
        </w:rPr>
        <w:t xml:space="preserve"> the </w:t>
      </w:r>
      <w:r w:rsidRPr="00AD67F8">
        <w:rPr>
          <w:rStyle w:val="StyleUnderline"/>
          <w:rFonts w:asciiTheme="majorHAnsi" w:hAnsiTheme="majorHAnsi" w:cstheme="majorHAnsi"/>
          <w:color w:val="FF0000"/>
          <w:highlight w:val="cyan"/>
        </w:rPr>
        <w:t>adverse domestic health effects of pollution darken China’s future</w:t>
      </w:r>
      <w:r w:rsidRPr="00AD67F8">
        <w:rPr>
          <w:rFonts w:asciiTheme="majorHAnsi" w:hAnsiTheme="majorHAnsi" w:cstheme="majorHAnsi"/>
          <w:color w:val="FF0000"/>
          <w:sz w:val="16"/>
          <w:highlight w:val="cyan"/>
        </w:rPr>
        <w:t>.</w:t>
      </w:r>
      <w:r w:rsidRPr="00AD67F8">
        <w:rPr>
          <w:rFonts w:asciiTheme="majorHAnsi" w:hAnsiTheme="majorHAnsi" w:cstheme="majorHAnsi"/>
          <w:color w:val="FF0000"/>
          <w:sz w:val="16"/>
        </w:rPr>
        <w:t xml:space="preserve"> </w:t>
      </w:r>
      <w:r w:rsidRPr="00AD67F8">
        <w:rPr>
          <w:rStyle w:val="StyleUnderline"/>
          <w:rFonts w:asciiTheme="majorHAnsi" w:hAnsiTheme="majorHAnsi" w:cstheme="majorHAnsi"/>
          <w:color w:val="FF0000"/>
          <w:highlight w:val="cyan"/>
        </w:rPr>
        <w:t>Pollution-related illnesses are soaring</w:t>
      </w:r>
      <w:r w:rsidRPr="00AD67F8">
        <w:rPr>
          <w:rFonts w:asciiTheme="majorHAnsi" w:hAnsiTheme="majorHAnsi" w:cstheme="majorHAnsi"/>
          <w:color w:val="FF0000"/>
          <w:sz w:val="16"/>
        </w:rPr>
        <w:t>. A recent social media campaign led by locals and international activities shed light on the growing phenomena of “cancer villages” -- areas where water pollution is so bad that it has led to a sharp rise in diseases like stomach cancer. China’s own Ministry of Environmental Protection has concluded that</w:t>
      </w:r>
      <w:r w:rsidRPr="00AD67F8">
        <w:rPr>
          <w:rStyle w:val="StyleUnderline"/>
          <w:rFonts w:asciiTheme="majorHAnsi" w:hAnsiTheme="majorHAnsi" w:cstheme="majorHAnsi"/>
          <w:color w:val="FF0000"/>
        </w:rPr>
        <w:t xml:space="preserve"> 70 percent of the country’s major waterways are heavily polluted.</w:t>
      </w:r>
      <w:r w:rsidRPr="00AD67F8">
        <w:rPr>
          <w:rFonts w:asciiTheme="majorHAnsi" w:hAnsiTheme="majorHAnsi" w:cstheme="majorHAnsi"/>
          <w:color w:val="FF0000"/>
          <w:sz w:val="16"/>
        </w:rPr>
        <w:t xml:space="preserve"> According to Scott Moore of the Sustainability Science Program at Harvard’s Kennedy School of Government, pollutants have even seeped into the country’s </w:t>
      </w:r>
      <w:proofErr w:type="spellStart"/>
      <w:r w:rsidRPr="00AD67F8">
        <w:rPr>
          <w:rFonts w:asciiTheme="majorHAnsi" w:hAnsiTheme="majorHAnsi" w:cstheme="majorHAnsi"/>
          <w:color w:val="FF0000"/>
          <w:sz w:val="16"/>
        </w:rPr>
        <w:t>subsurfaces</w:t>
      </w:r>
      <w:proofErr w:type="spellEnd"/>
      <w:r w:rsidRPr="00AD67F8">
        <w:rPr>
          <w:rFonts w:asciiTheme="majorHAnsi" w:hAnsiTheme="majorHAnsi" w:cstheme="majorHAnsi"/>
          <w:color w:val="FF0000"/>
          <w:sz w:val="16"/>
        </w:rPr>
        <w:t xml:space="preserve">, with more than half of monitored wells deemed unsafe to use for drinking water. The China Geological Survey now estimates that </w:t>
      </w:r>
      <w:r w:rsidRPr="00AD67F8">
        <w:rPr>
          <w:rStyle w:val="StyleUnderline"/>
          <w:rFonts w:asciiTheme="majorHAnsi" w:hAnsiTheme="majorHAnsi" w:cstheme="majorHAnsi"/>
          <w:color w:val="FF0000"/>
        </w:rPr>
        <w:t>90 percent of China’s cities depend on polluted groundwater supplies</w:t>
      </w:r>
      <w:r w:rsidRPr="00AD67F8">
        <w:rPr>
          <w:rFonts w:asciiTheme="majorHAnsi" w:hAnsiTheme="majorHAnsi" w:cstheme="majorHAnsi"/>
          <w:color w:val="FF0000"/>
          <w:sz w:val="16"/>
        </w:rPr>
        <w:t xml:space="preserve">. Water that has been purified at treatment plants is often </w:t>
      </w:r>
      <w:proofErr w:type="spellStart"/>
      <w:r w:rsidRPr="00AD67F8">
        <w:rPr>
          <w:rFonts w:asciiTheme="majorHAnsi" w:hAnsiTheme="majorHAnsi" w:cstheme="majorHAnsi"/>
          <w:color w:val="FF0000"/>
          <w:sz w:val="16"/>
        </w:rPr>
        <w:t>recontaminated</w:t>
      </w:r>
      <w:proofErr w:type="spellEnd"/>
      <w:r w:rsidRPr="00AD67F8">
        <w:rPr>
          <w:rFonts w:asciiTheme="majorHAnsi" w:hAnsiTheme="majorHAnsi" w:cstheme="majorHAnsi"/>
          <w:color w:val="FF0000"/>
          <w:sz w:val="16"/>
        </w:rPr>
        <w:t xml:space="preserve"> </w:t>
      </w:r>
      <w:proofErr w:type="spellStart"/>
      <w:r w:rsidRPr="00AD67F8">
        <w:rPr>
          <w:rFonts w:asciiTheme="majorHAnsi" w:hAnsiTheme="majorHAnsi" w:cstheme="majorHAnsi"/>
          <w:color w:val="FF0000"/>
          <w:sz w:val="16"/>
        </w:rPr>
        <w:t>en</w:t>
      </w:r>
      <w:proofErr w:type="spellEnd"/>
      <w:r w:rsidRPr="00AD67F8">
        <w:rPr>
          <w:rFonts w:asciiTheme="majorHAnsi" w:hAnsiTheme="majorHAnsi" w:cstheme="majorHAnsi"/>
          <w:color w:val="FF0000"/>
          <w:sz w:val="16"/>
        </w:rPr>
        <w:t xml:space="preserve"> route to homes. China has plundered its groundwater reserves, drilling massive underground tunnels that have even caused some cities to literally sink.</w:t>
      </w:r>
      <w:r w:rsidRPr="00AD67F8">
        <w:rPr>
          <w:rFonts w:asciiTheme="majorHAnsi" w:hAnsiTheme="majorHAnsi" w:cstheme="majorHAnsi"/>
          <w:color w:val="FF0000"/>
          <w:sz w:val="12"/>
        </w:rPr>
        <w:t>¶</w:t>
      </w:r>
      <w:r w:rsidRPr="00AD67F8">
        <w:rPr>
          <w:rFonts w:asciiTheme="majorHAnsi" w:hAnsiTheme="majorHAnsi" w:cstheme="majorHAnsi"/>
          <w:color w:val="FF0000"/>
          <w:sz w:val="16"/>
        </w:rPr>
        <w:t xml:space="preserve"> China has also completely botched its waste-removal efforts. Eighty percent of the East China Sea, one of the world’s largest fisheries, is now unsuitable for fishing, according to Elizabeth C. Economy, a China and environmental expert at the Council on Foreign Relations. Most Chinese coastal cities pump at least half of their waste directly into the ocean, which causes red tides and coastal fish die-offs. According to the World Wildlife Fund, the country is now the largest polluter of the Pacific Ocean.</w:t>
      </w:r>
      <w:r w:rsidRPr="00AD67F8">
        <w:rPr>
          <w:rFonts w:asciiTheme="majorHAnsi" w:hAnsiTheme="majorHAnsi" w:cstheme="majorHAnsi"/>
          <w:color w:val="FF0000"/>
          <w:sz w:val="12"/>
        </w:rPr>
        <w:t>¶</w:t>
      </w:r>
      <w:r w:rsidRPr="00AD67F8">
        <w:rPr>
          <w:rFonts w:asciiTheme="majorHAnsi" w:hAnsiTheme="majorHAnsi" w:cstheme="majorHAnsi"/>
          <w:color w:val="FF0000"/>
          <w:sz w:val="16"/>
        </w:rPr>
        <w:t xml:space="preserve"> The economic costs of pollution have been the focus of various government-backed studies in China. A recent study by the Chinese Academy of Environmental Planning found that environmental damage to forests, wetlands, and grasslands shaved 3.5 percent off China’s 2012 GDP. </w:t>
      </w:r>
      <w:r w:rsidRPr="00AD67F8">
        <w:rPr>
          <w:rStyle w:val="StyleUnderline"/>
          <w:rFonts w:asciiTheme="majorHAnsi" w:hAnsiTheme="majorHAnsi" w:cstheme="majorHAnsi"/>
          <w:color w:val="FF0000"/>
        </w:rPr>
        <w:t>The World Bank puts the total cost of China’s environmental degradation in the late 1990s at between 3.5 and 8 percent of GDP. China’s pollution problem is holding back its economy -- and poisoning its own people and the rest of the world in the process</w:t>
      </w:r>
      <w:r w:rsidRPr="00AD67F8">
        <w:rPr>
          <w:rFonts w:asciiTheme="majorHAnsi" w:hAnsiTheme="majorHAnsi" w:cstheme="majorHAnsi"/>
          <w:color w:val="FF0000"/>
          <w:sz w:val="16"/>
        </w:rPr>
        <w:t xml:space="preserve">. The international community should push China to realize that </w:t>
      </w:r>
      <w:r w:rsidRPr="00AD67F8">
        <w:rPr>
          <w:rStyle w:val="StyleUnderline"/>
          <w:rFonts w:asciiTheme="majorHAnsi" w:hAnsiTheme="majorHAnsi" w:cstheme="majorHAnsi"/>
          <w:color w:val="FF0000"/>
          <w:highlight w:val="cyan"/>
        </w:rPr>
        <w:t xml:space="preserve">if it continues to ravage the environment, it will be unable to secure its future health and prosperity -- or avoid a </w:t>
      </w:r>
      <w:r w:rsidRPr="00AD67F8">
        <w:rPr>
          <w:rStyle w:val="Emphasis"/>
          <w:rFonts w:asciiTheme="majorHAnsi" w:hAnsiTheme="majorHAnsi" w:cstheme="majorHAnsi"/>
          <w:color w:val="FF0000"/>
          <w:highlight w:val="cyan"/>
        </w:rPr>
        <w:t>global disaster.</w:t>
      </w:r>
    </w:p>
    <w:p w14:paraId="29CE7862" w14:textId="77777777" w:rsidR="009957EB" w:rsidRPr="00AD67F8" w:rsidRDefault="009957EB" w:rsidP="009957EB">
      <w:pPr>
        <w:pStyle w:val="Heading4"/>
        <w:rPr>
          <w:rFonts w:asciiTheme="majorHAnsi" w:hAnsiTheme="majorHAnsi" w:cstheme="majorHAnsi"/>
          <w:color w:val="FF0000"/>
        </w:rPr>
      </w:pPr>
      <w:r w:rsidRPr="00AD67F8">
        <w:rPr>
          <w:rFonts w:asciiTheme="majorHAnsi" w:hAnsiTheme="majorHAnsi" w:cstheme="majorHAnsi"/>
          <w:color w:val="FF0000"/>
        </w:rPr>
        <w:lastRenderedPageBreak/>
        <w:t>Causes India-China war.</w:t>
      </w:r>
    </w:p>
    <w:p w14:paraId="70ED01BE" w14:textId="77777777" w:rsidR="009957EB" w:rsidRPr="00AD67F8" w:rsidRDefault="009957EB" w:rsidP="009957EB">
      <w:pPr>
        <w:rPr>
          <w:rFonts w:asciiTheme="majorHAnsi" w:hAnsiTheme="majorHAnsi" w:cstheme="majorHAnsi"/>
          <w:color w:val="FF0000"/>
        </w:rPr>
      </w:pPr>
      <w:r w:rsidRPr="00AD67F8">
        <w:rPr>
          <w:rStyle w:val="Style13ptBold"/>
          <w:rFonts w:asciiTheme="majorHAnsi" w:hAnsiTheme="majorHAnsi" w:cstheme="majorHAnsi"/>
          <w:color w:val="FF0000"/>
        </w:rPr>
        <w:t>Williams 13.</w:t>
      </w:r>
      <w:r w:rsidRPr="00AD67F8">
        <w:rPr>
          <w:rFonts w:asciiTheme="majorHAnsi" w:hAnsiTheme="majorHAnsi" w:cstheme="majorHAnsi"/>
          <w:color w:val="FF0000"/>
        </w:rPr>
        <w:t xml:space="preserve"> Jessica, </w:t>
      </w:r>
      <w:proofErr w:type="spellStart"/>
      <w:proofErr w:type="gramStart"/>
      <w:r w:rsidRPr="00AD67F8">
        <w:rPr>
          <w:rFonts w:asciiTheme="majorHAnsi" w:hAnsiTheme="majorHAnsi" w:cstheme="majorHAnsi"/>
          <w:color w:val="FF0000"/>
        </w:rPr>
        <w:t>masters</w:t>
      </w:r>
      <w:proofErr w:type="spellEnd"/>
      <w:proofErr w:type="gramEnd"/>
      <w:r w:rsidRPr="00AD67F8">
        <w:rPr>
          <w:rFonts w:asciiTheme="majorHAnsi" w:hAnsiTheme="majorHAnsi" w:cstheme="majorHAnsi"/>
          <w:color w:val="FF0000"/>
        </w:rPr>
        <w:t xml:space="preserve"> degree in International Relations from University of Cardiff, "The International Implications of China's Water Policies," master's degree dissertation, February 15, www.e-ir.info/2013/02/15/chinas-water-policies-and-their-international-implications/</w:t>
      </w:r>
    </w:p>
    <w:p w14:paraId="4F68D46D" w14:textId="77777777" w:rsidR="009957EB" w:rsidRPr="00AD67F8" w:rsidRDefault="009957EB" w:rsidP="009957EB">
      <w:pPr>
        <w:rPr>
          <w:rStyle w:val="StyleUnderline"/>
          <w:rFonts w:asciiTheme="majorHAnsi" w:hAnsiTheme="majorHAnsi" w:cstheme="majorHAnsi"/>
          <w:color w:val="FF0000"/>
        </w:rPr>
      </w:pPr>
      <w:r w:rsidRPr="00AD67F8">
        <w:rPr>
          <w:rStyle w:val="StyleUnderline"/>
          <w:rFonts w:asciiTheme="majorHAnsi" w:hAnsiTheme="majorHAnsi" w:cstheme="majorHAnsi"/>
          <w:color w:val="FF0000"/>
          <w:highlight w:val="cyan"/>
        </w:rPr>
        <w:t>Keeping</w:t>
      </w:r>
      <w:r w:rsidRPr="00AD67F8">
        <w:rPr>
          <w:rFonts w:asciiTheme="majorHAnsi" w:hAnsiTheme="majorHAnsi" w:cstheme="majorHAnsi"/>
          <w:color w:val="FF0000"/>
          <w:sz w:val="16"/>
        </w:rPr>
        <w:t xml:space="preserve"> Sino-Indian </w:t>
      </w:r>
      <w:r w:rsidRPr="00AD67F8">
        <w:rPr>
          <w:rStyle w:val="StyleUnderline"/>
          <w:rFonts w:asciiTheme="majorHAnsi" w:hAnsiTheme="majorHAnsi" w:cstheme="majorHAnsi"/>
          <w:color w:val="FF0000"/>
          <w:highlight w:val="cyan"/>
        </w:rPr>
        <w:t>border issues separate from water</w:t>
      </w:r>
      <w:r w:rsidRPr="00AD67F8">
        <w:rPr>
          <w:rFonts w:asciiTheme="majorHAnsi" w:hAnsiTheme="majorHAnsi" w:cstheme="majorHAnsi"/>
          <w:color w:val="FF0000"/>
          <w:sz w:val="16"/>
        </w:rPr>
        <w:t xml:space="preserve"> disputes </w:t>
      </w:r>
      <w:r w:rsidRPr="00AD67F8">
        <w:rPr>
          <w:rStyle w:val="StyleUnderline"/>
          <w:rFonts w:asciiTheme="majorHAnsi" w:hAnsiTheme="majorHAnsi" w:cstheme="majorHAnsi"/>
          <w:color w:val="FF0000"/>
          <w:highlight w:val="cyan"/>
        </w:rPr>
        <w:t>is</w:t>
      </w:r>
      <w:r w:rsidRPr="00AD67F8">
        <w:rPr>
          <w:rFonts w:asciiTheme="majorHAnsi" w:hAnsiTheme="majorHAnsi" w:cstheme="majorHAnsi"/>
          <w:color w:val="FF0000"/>
          <w:sz w:val="16"/>
        </w:rPr>
        <w:t xml:space="preserve">, however, </w:t>
      </w:r>
      <w:r w:rsidRPr="00AD67F8">
        <w:rPr>
          <w:rStyle w:val="StyleUnderline"/>
          <w:rFonts w:asciiTheme="majorHAnsi" w:hAnsiTheme="majorHAnsi" w:cstheme="majorHAnsi"/>
          <w:color w:val="FF0000"/>
          <w:highlight w:val="cyan"/>
        </w:rPr>
        <w:t>unlikely</w:t>
      </w:r>
      <w:r w:rsidRPr="00AD67F8">
        <w:rPr>
          <w:rFonts w:asciiTheme="majorHAnsi" w:hAnsiTheme="majorHAnsi" w:cstheme="majorHAnsi"/>
          <w:color w:val="FF0000"/>
          <w:sz w:val="16"/>
        </w:rPr>
        <w:t xml:space="preserve"> as the current Indian government is too weak to compromise on issues of ‘national </w:t>
      </w:r>
      <w:proofErr w:type="spellStart"/>
      <w:r w:rsidRPr="00AD67F8">
        <w:rPr>
          <w:rFonts w:asciiTheme="majorHAnsi" w:hAnsiTheme="majorHAnsi" w:cstheme="majorHAnsi"/>
          <w:color w:val="FF0000"/>
          <w:sz w:val="16"/>
        </w:rPr>
        <w:t>honour</w:t>
      </w:r>
      <w:proofErr w:type="spellEnd"/>
      <w:r w:rsidRPr="00AD67F8">
        <w:rPr>
          <w:rFonts w:asciiTheme="majorHAnsi" w:hAnsiTheme="majorHAnsi" w:cstheme="majorHAnsi"/>
          <w:color w:val="FF0000"/>
          <w:sz w:val="16"/>
        </w:rPr>
        <w:t xml:space="preserve">’ (Malhotra-Arora 2012, p.154).  Any concession to China on </w:t>
      </w:r>
      <w:r w:rsidRPr="00AD67F8">
        <w:rPr>
          <w:rStyle w:val="StyleUnderline"/>
          <w:rFonts w:asciiTheme="majorHAnsi" w:hAnsiTheme="majorHAnsi" w:cstheme="majorHAnsi"/>
          <w:color w:val="FF0000"/>
        </w:rPr>
        <w:t>border issues</w:t>
      </w:r>
      <w:r w:rsidRPr="00AD67F8">
        <w:rPr>
          <w:rFonts w:asciiTheme="majorHAnsi" w:hAnsiTheme="majorHAnsi" w:cstheme="majorHAnsi"/>
          <w:color w:val="FF0000"/>
          <w:sz w:val="16"/>
        </w:rPr>
        <w:t xml:space="preserve">, or failure of the government to take action against China diverting the Brahmaputra, </w:t>
      </w:r>
      <w:r w:rsidRPr="00AD67F8">
        <w:rPr>
          <w:rStyle w:val="StyleUnderline"/>
          <w:rFonts w:asciiTheme="majorHAnsi" w:hAnsiTheme="majorHAnsi" w:cstheme="majorHAnsi"/>
          <w:color w:val="FF0000"/>
        </w:rPr>
        <w:t>will</w:t>
      </w:r>
      <w:r w:rsidRPr="00AD67F8">
        <w:rPr>
          <w:rFonts w:asciiTheme="majorHAnsi" w:hAnsiTheme="majorHAnsi" w:cstheme="majorHAnsi"/>
          <w:color w:val="FF0000"/>
          <w:sz w:val="16"/>
        </w:rPr>
        <w:t xml:space="preserve"> likely </w:t>
      </w:r>
      <w:r w:rsidRPr="00AD67F8">
        <w:rPr>
          <w:rStyle w:val="StyleUnderline"/>
          <w:rFonts w:asciiTheme="majorHAnsi" w:hAnsiTheme="majorHAnsi" w:cstheme="majorHAnsi"/>
          <w:color w:val="FF0000"/>
        </w:rPr>
        <w:t xml:space="preserve">be greeted with strong public opposition.  </w:t>
      </w:r>
      <w:r w:rsidRPr="00AD67F8">
        <w:rPr>
          <w:rStyle w:val="StyleUnderline"/>
          <w:rFonts w:asciiTheme="majorHAnsi" w:hAnsiTheme="majorHAnsi" w:cstheme="majorHAnsi"/>
          <w:color w:val="FF0000"/>
          <w:highlight w:val="cyan"/>
        </w:rPr>
        <w:t>China will</w:t>
      </w:r>
      <w:r w:rsidRPr="00AD67F8">
        <w:rPr>
          <w:rFonts w:asciiTheme="majorHAnsi" w:hAnsiTheme="majorHAnsi" w:cstheme="majorHAnsi"/>
          <w:color w:val="FF0000"/>
          <w:sz w:val="16"/>
        </w:rPr>
        <w:t xml:space="preserve"> probably </w:t>
      </w:r>
      <w:r w:rsidRPr="00AD67F8">
        <w:rPr>
          <w:rStyle w:val="StyleUnderline"/>
          <w:rFonts w:asciiTheme="majorHAnsi" w:hAnsiTheme="majorHAnsi" w:cstheme="majorHAnsi"/>
          <w:strike/>
          <w:color w:val="FF0000"/>
        </w:rPr>
        <w:t>look</w:t>
      </w:r>
      <w:r w:rsidRPr="00AD67F8">
        <w:rPr>
          <w:rStyle w:val="StyleUnderline"/>
          <w:rFonts w:asciiTheme="majorHAnsi" w:hAnsiTheme="majorHAnsi" w:cstheme="majorHAnsi"/>
          <w:color w:val="FF0000"/>
        </w:rPr>
        <w:t xml:space="preserve"> *</w:t>
      </w:r>
      <w:r w:rsidRPr="00AD67F8">
        <w:rPr>
          <w:rStyle w:val="StyleUnderline"/>
          <w:rFonts w:asciiTheme="majorHAnsi" w:hAnsiTheme="majorHAnsi" w:cstheme="majorHAnsi"/>
          <w:color w:val="FF0000"/>
          <w:highlight w:val="cyan"/>
        </w:rPr>
        <w:t xml:space="preserve">try to use water as a tool to </w:t>
      </w:r>
      <w:proofErr w:type="spellStart"/>
      <w:r w:rsidRPr="00AD67F8">
        <w:rPr>
          <w:rStyle w:val="StyleUnderline"/>
          <w:rFonts w:asciiTheme="majorHAnsi" w:hAnsiTheme="majorHAnsi" w:cstheme="majorHAnsi"/>
          <w:color w:val="FF0000"/>
          <w:highlight w:val="cyan"/>
        </w:rPr>
        <w:t>pressurise</w:t>
      </w:r>
      <w:proofErr w:type="spellEnd"/>
      <w:r w:rsidRPr="00AD67F8">
        <w:rPr>
          <w:rStyle w:val="StyleUnderline"/>
          <w:rFonts w:asciiTheme="majorHAnsi" w:hAnsiTheme="majorHAnsi" w:cstheme="majorHAnsi"/>
          <w:color w:val="FF0000"/>
          <w:highlight w:val="cyan"/>
        </w:rPr>
        <w:t xml:space="preserve"> India</w:t>
      </w:r>
      <w:r w:rsidRPr="00AD67F8">
        <w:rPr>
          <w:rFonts w:asciiTheme="majorHAnsi" w:hAnsiTheme="majorHAnsi" w:cstheme="majorHAnsi"/>
          <w:color w:val="FF0000"/>
          <w:sz w:val="16"/>
        </w:rPr>
        <w:t xml:space="preserve"> and gain concessions on boundary issues (IDSA Task Force 2010, p.49).  </w:t>
      </w:r>
      <w:r w:rsidRPr="00AD67F8">
        <w:rPr>
          <w:rStyle w:val="StyleUnderline"/>
          <w:rFonts w:asciiTheme="majorHAnsi" w:hAnsiTheme="majorHAnsi" w:cstheme="majorHAnsi"/>
          <w:color w:val="FF0000"/>
          <w:highlight w:val="cyan"/>
        </w:rPr>
        <w:t>Separating</w:t>
      </w:r>
      <w:r w:rsidRPr="00AD67F8">
        <w:rPr>
          <w:rFonts w:asciiTheme="majorHAnsi" w:hAnsiTheme="majorHAnsi" w:cstheme="majorHAnsi"/>
          <w:color w:val="FF0000"/>
          <w:sz w:val="16"/>
        </w:rPr>
        <w:t xml:space="preserve"> these issues </w:t>
      </w:r>
      <w:r w:rsidRPr="00AD67F8">
        <w:rPr>
          <w:rStyle w:val="StyleUnderline"/>
          <w:rFonts w:asciiTheme="majorHAnsi" w:hAnsiTheme="majorHAnsi" w:cstheme="majorHAnsi"/>
          <w:color w:val="FF0000"/>
          <w:highlight w:val="cyan"/>
        </w:rPr>
        <w:t>is</w:t>
      </w:r>
      <w:r w:rsidRPr="00AD67F8">
        <w:rPr>
          <w:rFonts w:asciiTheme="majorHAnsi" w:hAnsiTheme="majorHAnsi" w:cstheme="majorHAnsi"/>
          <w:color w:val="FF0000"/>
          <w:sz w:val="16"/>
        </w:rPr>
        <w:t xml:space="preserve"> also </w:t>
      </w:r>
      <w:r w:rsidRPr="00AD67F8">
        <w:rPr>
          <w:rStyle w:val="StyleUnderline"/>
          <w:rFonts w:asciiTheme="majorHAnsi" w:hAnsiTheme="majorHAnsi" w:cstheme="majorHAnsi"/>
          <w:color w:val="FF0000"/>
          <w:highlight w:val="cyan"/>
        </w:rPr>
        <w:t>complicated</w:t>
      </w:r>
      <w:r w:rsidRPr="00AD67F8">
        <w:rPr>
          <w:rFonts w:asciiTheme="majorHAnsi" w:hAnsiTheme="majorHAnsi" w:cstheme="majorHAnsi"/>
          <w:color w:val="FF0000"/>
          <w:sz w:val="16"/>
          <w:highlight w:val="cyan"/>
        </w:rPr>
        <w:t xml:space="preserve"> </w:t>
      </w:r>
      <w:r w:rsidRPr="00AD67F8">
        <w:rPr>
          <w:rStyle w:val="StyleUnderline"/>
          <w:rFonts w:asciiTheme="majorHAnsi" w:hAnsiTheme="majorHAnsi" w:cstheme="majorHAnsi"/>
          <w:color w:val="FF0000"/>
          <w:highlight w:val="cyan"/>
        </w:rPr>
        <w:t xml:space="preserve">by </w:t>
      </w:r>
      <w:r w:rsidRPr="00AD67F8">
        <w:rPr>
          <w:rStyle w:val="StyleUnderline"/>
          <w:rFonts w:asciiTheme="majorHAnsi" w:hAnsiTheme="majorHAnsi" w:cstheme="majorHAnsi"/>
          <w:color w:val="FF0000"/>
        </w:rPr>
        <w:t>the Brahmaputra</w:t>
      </w:r>
      <w:r w:rsidRPr="00AD67F8">
        <w:rPr>
          <w:rFonts w:asciiTheme="majorHAnsi" w:hAnsiTheme="majorHAnsi" w:cstheme="majorHAnsi"/>
          <w:color w:val="FF0000"/>
          <w:sz w:val="16"/>
        </w:rPr>
        <w:t xml:space="preserve"> </w:t>
      </w:r>
      <w:r w:rsidRPr="00AD67F8">
        <w:rPr>
          <w:rStyle w:val="StyleUnderline"/>
          <w:rFonts w:asciiTheme="majorHAnsi" w:hAnsiTheme="majorHAnsi" w:cstheme="majorHAnsi"/>
          <w:color w:val="FF0000"/>
          <w:highlight w:val="cyan"/>
        </w:rPr>
        <w:t>supplying water</w:t>
      </w:r>
      <w:r w:rsidRPr="00AD67F8">
        <w:rPr>
          <w:rFonts w:asciiTheme="majorHAnsi" w:hAnsiTheme="majorHAnsi" w:cstheme="majorHAnsi"/>
          <w:color w:val="FF0000"/>
          <w:sz w:val="16"/>
        </w:rPr>
        <w:t xml:space="preserve"> to Arunachal Pradesh, </w:t>
      </w:r>
      <w:r w:rsidRPr="00AD67F8">
        <w:rPr>
          <w:rStyle w:val="StyleUnderline"/>
          <w:rFonts w:asciiTheme="majorHAnsi" w:hAnsiTheme="majorHAnsi" w:cstheme="majorHAnsi"/>
          <w:color w:val="FF0000"/>
          <w:highlight w:val="cyan"/>
        </w:rPr>
        <w:t>which both</w:t>
      </w:r>
      <w:r w:rsidRPr="00AD67F8">
        <w:rPr>
          <w:rFonts w:asciiTheme="majorHAnsi" w:hAnsiTheme="majorHAnsi" w:cstheme="majorHAnsi"/>
          <w:color w:val="FF0000"/>
          <w:sz w:val="16"/>
        </w:rPr>
        <w:t xml:space="preserve"> China and India </w:t>
      </w:r>
      <w:r w:rsidRPr="00AD67F8">
        <w:rPr>
          <w:rStyle w:val="StyleUnderline"/>
          <w:rFonts w:asciiTheme="majorHAnsi" w:hAnsiTheme="majorHAnsi" w:cstheme="majorHAnsi"/>
          <w:color w:val="FF0000"/>
          <w:highlight w:val="cyan"/>
        </w:rPr>
        <w:t>claim</w:t>
      </w:r>
      <w:r w:rsidRPr="00AD67F8">
        <w:rPr>
          <w:rFonts w:asciiTheme="majorHAnsi" w:hAnsiTheme="majorHAnsi" w:cstheme="majorHAnsi"/>
          <w:color w:val="FF0000"/>
          <w:sz w:val="16"/>
        </w:rPr>
        <w:t xml:space="preserve"> (</w:t>
      </w:r>
      <w:proofErr w:type="spellStart"/>
      <w:r w:rsidRPr="00AD67F8">
        <w:rPr>
          <w:rFonts w:asciiTheme="majorHAnsi" w:hAnsiTheme="majorHAnsi" w:cstheme="majorHAnsi"/>
          <w:color w:val="FF0000"/>
          <w:sz w:val="16"/>
        </w:rPr>
        <w:t>Chellaney</w:t>
      </w:r>
      <w:proofErr w:type="spellEnd"/>
      <w:r w:rsidRPr="00AD67F8">
        <w:rPr>
          <w:rFonts w:asciiTheme="majorHAnsi" w:hAnsiTheme="majorHAnsi" w:cstheme="majorHAnsi"/>
          <w:color w:val="FF0000"/>
          <w:sz w:val="16"/>
        </w:rPr>
        <w:t xml:space="preserve"> &amp; </w:t>
      </w:r>
      <w:proofErr w:type="spellStart"/>
      <w:r w:rsidRPr="00AD67F8">
        <w:rPr>
          <w:rFonts w:asciiTheme="majorHAnsi" w:hAnsiTheme="majorHAnsi" w:cstheme="majorHAnsi"/>
          <w:color w:val="FF0000"/>
          <w:sz w:val="16"/>
        </w:rPr>
        <w:t>Tellis</w:t>
      </w:r>
      <w:proofErr w:type="spellEnd"/>
      <w:r w:rsidRPr="00AD67F8">
        <w:rPr>
          <w:rFonts w:asciiTheme="majorHAnsi" w:hAnsiTheme="majorHAnsi" w:cstheme="majorHAnsi"/>
          <w:color w:val="FF0000"/>
          <w:sz w:val="16"/>
        </w:rPr>
        <w:t xml:space="preserve"> 2011, para.11).  China refuses to </w:t>
      </w:r>
      <w:proofErr w:type="spellStart"/>
      <w:r w:rsidRPr="00AD67F8">
        <w:rPr>
          <w:rFonts w:asciiTheme="majorHAnsi" w:hAnsiTheme="majorHAnsi" w:cstheme="majorHAnsi"/>
          <w:color w:val="FF0000"/>
          <w:sz w:val="16"/>
        </w:rPr>
        <w:t>recognise</w:t>
      </w:r>
      <w:proofErr w:type="spellEnd"/>
      <w:r w:rsidRPr="00AD67F8">
        <w:rPr>
          <w:rFonts w:asciiTheme="majorHAnsi" w:hAnsiTheme="majorHAnsi" w:cstheme="majorHAnsi"/>
          <w:color w:val="FF0000"/>
          <w:sz w:val="16"/>
        </w:rPr>
        <w:t xml:space="preserve"> Arunachal Pradesh as part of India, instead referring to it as ‘Southern Tibet’ (</w:t>
      </w:r>
      <w:proofErr w:type="spellStart"/>
      <w:r w:rsidRPr="00AD67F8">
        <w:rPr>
          <w:rFonts w:asciiTheme="majorHAnsi" w:hAnsiTheme="majorHAnsi" w:cstheme="majorHAnsi"/>
          <w:color w:val="FF0000"/>
          <w:sz w:val="16"/>
        </w:rPr>
        <w:t>Bajpaee</w:t>
      </w:r>
      <w:proofErr w:type="spellEnd"/>
      <w:r w:rsidRPr="00AD67F8">
        <w:rPr>
          <w:rFonts w:asciiTheme="majorHAnsi" w:hAnsiTheme="majorHAnsi" w:cstheme="majorHAnsi"/>
          <w:color w:val="FF0000"/>
          <w:sz w:val="16"/>
        </w:rPr>
        <w:t xml:space="preserve"> 2010, para.3).  </w:t>
      </w:r>
      <w:r w:rsidRPr="00AD67F8">
        <w:rPr>
          <w:rStyle w:val="StyleUnderline"/>
          <w:rFonts w:asciiTheme="majorHAnsi" w:hAnsiTheme="majorHAnsi" w:cstheme="majorHAnsi"/>
          <w:color w:val="FF0000"/>
          <w:highlight w:val="cyan"/>
        </w:rPr>
        <w:t>China’s assertion</w:t>
      </w:r>
      <w:r w:rsidRPr="00AD67F8">
        <w:rPr>
          <w:rFonts w:asciiTheme="majorHAnsi" w:hAnsiTheme="majorHAnsi" w:cstheme="majorHAnsi"/>
          <w:color w:val="FF0000"/>
          <w:sz w:val="16"/>
          <w:highlight w:val="cyan"/>
        </w:rPr>
        <w:t xml:space="preserve"> </w:t>
      </w:r>
      <w:r w:rsidRPr="00AD67F8">
        <w:rPr>
          <w:rStyle w:val="StyleUnderline"/>
          <w:rFonts w:asciiTheme="majorHAnsi" w:hAnsiTheme="majorHAnsi" w:cstheme="majorHAnsi"/>
          <w:color w:val="FF0000"/>
          <w:highlight w:val="cyan"/>
        </w:rPr>
        <w:t>means that it claims almost 200 million feet</w:t>
      </w:r>
      <w:r w:rsidRPr="00AD67F8">
        <w:rPr>
          <w:rFonts w:asciiTheme="majorHAnsi" w:hAnsiTheme="majorHAnsi" w:cstheme="majorHAnsi"/>
          <w:color w:val="FF0000"/>
          <w:sz w:val="16"/>
        </w:rPr>
        <w:t xml:space="preserve">3 s– </w:t>
      </w:r>
      <w:r w:rsidRPr="00AD67F8">
        <w:rPr>
          <w:rStyle w:val="StyleUnderline"/>
          <w:rFonts w:asciiTheme="majorHAnsi" w:hAnsiTheme="majorHAnsi" w:cstheme="majorHAnsi"/>
          <w:color w:val="FF0000"/>
          <w:highlight w:val="cyan"/>
        </w:rPr>
        <w:t>of water resources</w:t>
      </w:r>
      <w:r w:rsidRPr="00AD67F8">
        <w:rPr>
          <w:rFonts w:asciiTheme="majorHAnsi" w:hAnsiTheme="majorHAnsi" w:cstheme="majorHAnsi"/>
          <w:color w:val="FF0000"/>
          <w:sz w:val="16"/>
        </w:rPr>
        <w:t xml:space="preserve"> in the state (IDSA Task Force 2010, p.44).   Therefore, </w:t>
      </w:r>
      <w:r w:rsidRPr="00AD67F8">
        <w:rPr>
          <w:rStyle w:val="StyleUnderline"/>
          <w:rFonts w:asciiTheme="majorHAnsi" w:hAnsiTheme="majorHAnsi" w:cstheme="majorHAnsi"/>
          <w:color w:val="FF0000"/>
        </w:rPr>
        <w:t xml:space="preserve">a </w:t>
      </w:r>
      <w:r w:rsidRPr="00AD67F8">
        <w:rPr>
          <w:rStyle w:val="StyleUnderline"/>
          <w:rFonts w:asciiTheme="majorHAnsi" w:hAnsiTheme="majorHAnsi" w:cstheme="majorHAnsi"/>
          <w:color w:val="FF0000"/>
          <w:highlight w:val="cyan"/>
        </w:rPr>
        <w:t>water dispute</w:t>
      </w:r>
      <w:r w:rsidRPr="00AD67F8">
        <w:rPr>
          <w:rFonts w:asciiTheme="majorHAnsi" w:hAnsiTheme="majorHAnsi" w:cstheme="majorHAnsi"/>
          <w:color w:val="FF0000"/>
          <w:sz w:val="16"/>
        </w:rPr>
        <w:t xml:space="preserve"> in this area </w:t>
      </w:r>
      <w:r w:rsidRPr="00AD67F8">
        <w:rPr>
          <w:rStyle w:val="StyleUnderline"/>
          <w:rFonts w:asciiTheme="majorHAnsi" w:hAnsiTheme="majorHAnsi" w:cstheme="majorHAnsi"/>
          <w:color w:val="FF0000"/>
          <w:highlight w:val="cyan"/>
        </w:rPr>
        <w:t>could easily turn into a wider dispute</w:t>
      </w:r>
      <w:r w:rsidRPr="00AD67F8">
        <w:rPr>
          <w:rFonts w:asciiTheme="majorHAnsi" w:hAnsiTheme="majorHAnsi" w:cstheme="majorHAnsi"/>
          <w:color w:val="FF0000"/>
          <w:sz w:val="16"/>
        </w:rPr>
        <w:t xml:space="preserve"> about territory, </w:t>
      </w:r>
      <w:r w:rsidRPr="00AD67F8">
        <w:rPr>
          <w:rStyle w:val="StyleUnderline"/>
          <w:rFonts w:asciiTheme="majorHAnsi" w:hAnsiTheme="majorHAnsi" w:cstheme="majorHAnsi"/>
          <w:color w:val="FF0000"/>
          <w:highlight w:val="cyan"/>
        </w:rPr>
        <w:t>where tensions are already high</w:t>
      </w:r>
      <w:r w:rsidRPr="00AD67F8">
        <w:rPr>
          <w:rFonts w:asciiTheme="majorHAnsi" w:hAnsiTheme="majorHAnsi" w:cstheme="majorHAnsi"/>
          <w:color w:val="FF0000"/>
          <w:sz w:val="16"/>
        </w:rPr>
        <w:t xml:space="preserve">.  </w:t>
      </w:r>
      <w:r w:rsidRPr="00AD67F8">
        <w:rPr>
          <w:rStyle w:val="StyleUnderline"/>
          <w:rFonts w:asciiTheme="majorHAnsi" w:hAnsiTheme="majorHAnsi" w:cstheme="majorHAnsi"/>
          <w:color w:val="FF0000"/>
          <w:highlight w:val="cyan"/>
        </w:rPr>
        <w:t>Both</w:t>
      </w:r>
      <w:r w:rsidRPr="00AD67F8">
        <w:rPr>
          <w:rFonts w:asciiTheme="majorHAnsi" w:hAnsiTheme="majorHAnsi" w:cstheme="majorHAnsi"/>
          <w:color w:val="FF0000"/>
          <w:sz w:val="16"/>
        </w:rPr>
        <w:t xml:space="preserve"> countries </w:t>
      </w:r>
      <w:r w:rsidRPr="00AD67F8">
        <w:rPr>
          <w:rStyle w:val="StyleUnderline"/>
          <w:rFonts w:asciiTheme="majorHAnsi" w:hAnsiTheme="majorHAnsi" w:cstheme="majorHAnsi"/>
          <w:color w:val="FF0000"/>
        </w:rPr>
        <w:t xml:space="preserve">have </w:t>
      </w:r>
      <w:r w:rsidRPr="00AD67F8">
        <w:rPr>
          <w:rStyle w:val="StyleUnderline"/>
          <w:rFonts w:asciiTheme="majorHAnsi" w:hAnsiTheme="majorHAnsi" w:cstheme="majorHAnsi"/>
          <w:color w:val="FF0000"/>
          <w:highlight w:val="cyan"/>
        </w:rPr>
        <w:t>increased</w:t>
      </w:r>
      <w:r w:rsidRPr="00AD67F8">
        <w:rPr>
          <w:rStyle w:val="StyleUnderline"/>
          <w:rFonts w:asciiTheme="majorHAnsi" w:hAnsiTheme="majorHAnsi" w:cstheme="majorHAnsi"/>
          <w:color w:val="FF0000"/>
        </w:rPr>
        <w:t xml:space="preserve"> their </w:t>
      </w:r>
      <w:r w:rsidRPr="00AD67F8">
        <w:rPr>
          <w:rStyle w:val="StyleUnderline"/>
          <w:rFonts w:asciiTheme="majorHAnsi" w:hAnsiTheme="majorHAnsi" w:cstheme="majorHAnsi"/>
          <w:color w:val="FF0000"/>
          <w:highlight w:val="cyan"/>
        </w:rPr>
        <w:t>military presences</w:t>
      </w:r>
      <w:r w:rsidRPr="00AD67F8">
        <w:rPr>
          <w:rFonts w:asciiTheme="majorHAnsi" w:hAnsiTheme="majorHAnsi" w:cstheme="majorHAnsi"/>
          <w:color w:val="FF0000"/>
          <w:sz w:val="16"/>
        </w:rPr>
        <w:t xml:space="preserve"> at the border (</w:t>
      </w:r>
      <w:proofErr w:type="spellStart"/>
      <w:r w:rsidRPr="00AD67F8">
        <w:rPr>
          <w:rFonts w:asciiTheme="majorHAnsi" w:hAnsiTheme="majorHAnsi" w:cstheme="majorHAnsi"/>
          <w:color w:val="FF0000"/>
          <w:sz w:val="16"/>
        </w:rPr>
        <w:t>Bajpaee</w:t>
      </w:r>
      <w:proofErr w:type="spellEnd"/>
      <w:r w:rsidRPr="00AD67F8">
        <w:rPr>
          <w:rFonts w:asciiTheme="majorHAnsi" w:hAnsiTheme="majorHAnsi" w:cstheme="majorHAnsi"/>
          <w:color w:val="FF0000"/>
          <w:sz w:val="16"/>
        </w:rPr>
        <w:t xml:space="preserve"> 2010, para.9), </w:t>
      </w:r>
      <w:r w:rsidRPr="00AD67F8">
        <w:rPr>
          <w:rStyle w:val="StyleUnderline"/>
          <w:rFonts w:asciiTheme="majorHAnsi" w:hAnsiTheme="majorHAnsi" w:cstheme="majorHAnsi"/>
          <w:color w:val="FF0000"/>
          <w:highlight w:val="cyan"/>
        </w:rPr>
        <w:t xml:space="preserve">which increases </w:t>
      </w:r>
      <w:r w:rsidRPr="00AD67F8">
        <w:rPr>
          <w:rStyle w:val="StyleUnderline"/>
          <w:rFonts w:asciiTheme="majorHAnsi" w:hAnsiTheme="majorHAnsi" w:cstheme="majorHAnsi"/>
          <w:color w:val="FF0000"/>
        </w:rPr>
        <w:t xml:space="preserve">the </w:t>
      </w:r>
      <w:r w:rsidRPr="00AD67F8">
        <w:rPr>
          <w:rStyle w:val="StyleUnderline"/>
          <w:rFonts w:asciiTheme="majorHAnsi" w:hAnsiTheme="majorHAnsi" w:cstheme="majorHAnsi"/>
          <w:color w:val="FF0000"/>
          <w:highlight w:val="cyan"/>
        </w:rPr>
        <w:t>possibility of a minor dispute</w:t>
      </w:r>
      <w:r w:rsidRPr="00AD67F8">
        <w:rPr>
          <w:rFonts w:asciiTheme="majorHAnsi" w:hAnsiTheme="majorHAnsi" w:cstheme="majorHAnsi"/>
          <w:color w:val="FF0000"/>
          <w:sz w:val="16"/>
        </w:rPr>
        <w:t xml:space="preserve"> in the area </w:t>
      </w:r>
      <w:r w:rsidRPr="00AD67F8">
        <w:rPr>
          <w:rStyle w:val="StyleUnderline"/>
          <w:rFonts w:asciiTheme="majorHAnsi" w:hAnsiTheme="majorHAnsi" w:cstheme="majorHAnsi"/>
          <w:color w:val="FF0000"/>
          <w:highlight w:val="cyan"/>
        </w:rPr>
        <w:t xml:space="preserve">escalating into a </w:t>
      </w:r>
      <w:proofErr w:type="gramStart"/>
      <w:r w:rsidRPr="00AD67F8">
        <w:rPr>
          <w:rStyle w:val="StyleUnderline"/>
          <w:rFonts w:asciiTheme="majorHAnsi" w:hAnsiTheme="majorHAnsi" w:cstheme="majorHAnsi"/>
          <w:color w:val="FF0000"/>
          <w:highlight w:val="cyan"/>
        </w:rPr>
        <w:t>full scale</w:t>
      </w:r>
      <w:proofErr w:type="gramEnd"/>
      <w:r w:rsidRPr="00AD67F8">
        <w:rPr>
          <w:rStyle w:val="StyleUnderline"/>
          <w:rFonts w:asciiTheme="majorHAnsi" w:hAnsiTheme="majorHAnsi" w:cstheme="majorHAnsi"/>
          <w:color w:val="FF0000"/>
          <w:highlight w:val="cyan"/>
        </w:rPr>
        <w:t xml:space="preserve"> conflict</w:t>
      </w:r>
      <w:r w:rsidRPr="00AD67F8">
        <w:rPr>
          <w:rStyle w:val="StyleUnderline"/>
          <w:rFonts w:asciiTheme="majorHAnsi" w:hAnsiTheme="majorHAnsi" w:cstheme="majorHAnsi"/>
          <w:color w:val="FF0000"/>
        </w:rPr>
        <w:t>.</w:t>
      </w:r>
    </w:p>
    <w:p w14:paraId="5825389B" w14:textId="77777777" w:rsidR="009957EB" w:rsidRPr="00AD67F8" w:rsidRDefault="009957EB" w:rsidP="009957EB">
      <w:pPr>
        <w:rPr>
          <w:rFonts w:asciiTheme="majorHAnsi" w:hAnsiTheme="majorHAnsi" w:cstheme="majorHAnsi"/>
          <w:color w:val="FF0000"/>
        </w:rPr>
      </w:pPr>
    </w:p>
    <w:p w14:paraId="6350843D" w14:textId="6247A421" w:rsidR="00E42E4C" w:rsidRPr="00673D1C" w:rsidRDefault="009957EB" w:rsidP="009957EB">
      <w:pPr>
        <w:pStyle w:val="Heading2"/>
        <w:rPr>
          <w:rFonts w:asciiTheme="majorHAnsi" w:hAnsiTheme="majorHAnsi" w:cstheme="majorHAnsi"/>
        </w:rPr>
      </w:pPr>
      <w:r w:rsidRPr="00673D1C">
        <w:rPr>
          <w:rFonts w:asciiTheme="majorHAnsi" w:hAnsiTheme="majorHAnsi" w:cstheme="majorHAnsi"/>
        </w:rPr>
        <w:lastRenderedPageBreak/>
        <w:t>Case</w:t>
      </w:r>
    </w:p>
    <w:p w14:paraId="0271B327" w14:textId="5A7D6E4A" w:rsidR="008262A1" w:rsidRPr="00673D1C" w:rsidRDefault="008262A1" w:rsidP="008262A1">
      <w:pPr>
        <w:pStyle w:val="Heading4"/>
        <w:rPr>
          <w:rFonts w:asciiTheme="majorHAnsi" w:hAnsiTheme="majorHAnsi" w:cstheme="majorHAnsi"/>
        </w:rPr>
      </w:pPr>
      <w:r w:rsidRPr="00673D1C">
        <w:rPr>
          <w:rFonts w:asciiTheme="majorHAnsi" w:hAnsiTheme="majorHAnsi" w:cstheme="majorHAnsi"/>
        </w:rPr>
        <w:t xml:space="preserve">The role of the judge and ballot should be to vote for the better debater – anything else bites judge intervention and is arbitrary and self-serving giving one side an advantage. </w:t>
      </w:r>
    </w:p>
    <w:p w14:paraId="5EF291BE" w14:textId="77777777" w:rsidR="008262A1" w:rsidRPr="00673D1C" w:rsidRDefault="008262A1" w:rsidP="008262A1">
      <w:pPr>
        <w:rPr>
          <w:rFonts w:asciiTheme="majorHAnsi" w:hAnsiTheme="majorHAnsi" w:cstheme="majorHAnsi"/>
        </w:rPr>
      </w:pPr>
    </w:p>
    <w:p w14:paraId="64DA21F5" w14:textId="7777777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The telos of the 1ac’s politics is the strike – that naturalizes capital’s control and is parasitic on political organizing.</w:t>
      </w:r>
    </w:p>
    <w:p w14:paraId="1F55A00E" w14:textId="77777777" w:rsidR="009957EB" w:rsidRPr="00673D1C" w:rsidRDefault="009957EB" w:rsidP="009957EB">
      <w:pPr>
        <w:rPr>
          <w:rFonts w:asciiTheme="majorHAnsi" w:hAnsiTheme="majorHAnsi" w:cstheme="majorHAnsi"/>
        </w:rPr>
      </w:pPr>
      <w:proofErr w:type="spellStart"/>
      <w:r w:rsidRPr="00673D1C">
        <w:rPr>
          <w:rStyle w:val="Style13ptBold"/>
          <w:rFonts w:asciiTheme="majorHAnsi" w:hAnsiTheme="majorHAnsi" w:cstheme="majorHAnsi"/>
        </w:rPr>
        <w:t>Eidlin</w:t>
      </w:r>
      <w:proofErr w:type="spellEnd"/>
      <w:r w:rsidRPr="00673D1C">
        <w:rPr>
          <w:rStyle w:val="Style13ptBold"/>
          <w:rFonts w:asciiTheme="majorHAnsi" w:hAnsiTheme="majorHAnsi" w:cstheme="majorHAnsi"/>
        </w:rPr>
        <w:t xml:space="preserve"> 20</w:t>
      </w:r>
      <w:r w:rsidRPr="00673D1C">
        <w:rPr>
          <w:rFonts w:asciiTheme="majorHAnsi" w:hAnsiTheme="majorHAnsi" w:cstheme="majorHAnsi"/>
        </w:rPr>
        <w:t xml:space="preserve"> </w:t>
      </w:r>
      <w:r w:rsidRPr="00673D1C">
        <w:rPr>
          <w:rFonts w:asciiTheme="majorHAnsi" w:hAnsiTheme="majorHAnsi" w:cstheme="majorHAnsi"/>
          <w:sz w:val="18"/>
          <w:szCs w:val="20"/>
        </w:rPr>
        <w:t xml:space="preserve">Barry </w:t>
      </w:r>
      <w:proofErr w:type="spellStart"/>
      <w:r w:rsidRPr="00673D1C">
        <w:rPr>
          <w:rFonts w:asciiTheme="majorHAnsi" w:hAnsiTheme="majorHAnsi" w:cstheme="majorHAnsi"/>
          <w:sz w:val="18"/>
          <w:szCs w:val="20"/>
        </w:rPr>
        <w:t>Eidlin</w:t>
      </w:r>
      <w:proofErr w:type="spellEnd"/>
      <w:r w:rsidRPr="00673D1C">
        <w:rPr>
          <w:rFonts w:asciiTheme="majorHAnsi" w:hAnsiTheme="majorHAnsi" w:cstheme="majorHAnsi"/>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32E9E9B7" w14:textId="77777777" w:rsidR="009957EB" w:rsidRPr="00673D1C" w:rsidRDefault="009957EB" w:rsidP="009957EB">
      <w:pPr>
        <w:rPr>
          <w:rStyle w:val="Emphasis"/>
          <w:rFonts w:asciiTheme="majorHAnsi" w:hAnsiTheme="majorHAnsi" w:cstheme="majorHAnsi"/>
        </w:rPr>
      </w:pPr>
      <w:r w:rsidRPr="00673D1C">
        <w:rPr>
          <w:rStyle w:val="Emphasis"/>
          <w:rFonts w:asciiTheme="majorHAnsi" w:hAnsiTheme="majorHAnsi" w:cstheme="majorHAnsi"/>
        </w:rPr>
        <w:t xml:space="preserve">Labor unions have long occupied a paradoxical position within Marxist theory. They are an essential expression of the </w:t>
      </w:r>
      <w:proofErr w:type="gramStart"/>
      <w:r w:rsidRPr="00673D1C">
        <w:rPr>
          <w:rStyle w:val="Emphasis"/>
          <w:rFonts w:asciiTheme="majorHAnsi" w:hAnsiTheme="majorHAnsi" w:cstheme="majorHAnsi"/>
        </w:rPr>
        <w:t>working class</w:t>
      </w:r>
      <w:proofErr w:type="gramEnd"/>
      <w:r w:rsidRPr="00673D1C">
        <w:rPr>
          <w:rStyle w:val="Emphasis"/>
          <w:rFonts w:asciiTheme="majorHAnsi" w:hAnsiTheme="majorHAnsi" w:cstheme="majorHAnsi"/>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673D1C">
        <w:rPr>
          <w:rStyle w:val="Emphasis"/>
          <w:rFonts w:asciiTheme="majorHAnsi" w:hAnsiTheme="majorHAnsi" w:cstheme="majorHAnsi"/>
          <w:highlight w:val="green"/>
        </w:rPr>
        <w:t>unions are an imperfect and incomplete vehicle for</w:t>
      </w:r>
      <w:r w:rsidRPr="00673D1C">
        <w:rPr>
          <w:rStyle w:val="Emphasis"/>
          <w:rFonts w:asciiTheme="majorHAnsi" w:hAnsiTheme="majorHAnsi" w:cstheme="majorHAnsi"/>
        </w:rPr>
        <w:t xml:space="preserve"> the working class to achieve one of Marxist theory’s central goals: </w:t>
      </w:r>
      <w:r w:rsidRPr="00673D1C">
        <w:rPr>
          <w:rStyle w:val="Emphasis"/>
          <w:rFonts w:asciiTheme="majorHAnsi" w:hAnsiTheme="majorHAnsi" w:cstheme="majorHAnsi"/>
          <w:highlight w:val="green"/>
        </w:rPr>
        <w:t>overthrowing capitalism</w:t>
      </w:r>
      <w:r w:rsidRPr="00673D1C">
        <w:rPr>
          <w:rStyle w:val="Emphasis"/>
          <w:rFonts w:asciiTheme="majorHAnsi" w:hAnsiTheme="majorHAnsi" w:cstheme="majorHAnsi"/>
        </w:rPr>
        <w:t xml:space="preserve">. </w:t>
      </w:r>
      <w:r w:rsidRPr="00673D1C">
        <w:rPr>
          <w:rStyle w:val="Emphasis"/>
          <w:rFonts w:asciiTheme="majorHAnsi" w:hAnsiTheme="majorHAnsi" w:cstheme="majorHAnsi"/>
          <w:highlight w:val="green"/>
        </w:rPr>
        <w:t xml:space="preserve">Unions </w:t>
      </w:r>
      <w:r w:rsidRPr="00673D1C">
        <w:rPr>
          <w:rStyle w:val="Emphasis"/>
          <w:rFonts w:asciiTheme="majorHAnsi" w:hAnsiTheme="majorHAnsi" w:cstheme="majorHAnsi"/>
        </w:rPr>
        <w:t xml:space="preserve">by their very existence </w:t>
      </w:r>
      <w:r w:rsidRPr="00673D1C">
        <w:rPr>
          <w:rStyle w:val="Emphasis"/>
          <w:rFonts w:asciiTheme="majorHAnsi" w:hAnsiTheme="majorHAnsi" w:cstheme="majorHAnsi"/>
          <w:highlight w:val="green"/>
        </w:rPr>
        <w:t xml:space="preserve">affirm and reinforce capitalist </w:t>
      </w:r>
      <w:r w:rsidRPr="00673D1C">
        <w:rPr>
          <w:rStyle w:val="Emphasis"/>
          <w:rFonts w:asciiTheme="majorHAnsi" w:hAnsiTheme="majorHAnsi" w:cstheme="majorHAnsi"/>
        </w:rPr>
        <w:t xml:space="preserve">class </w:t>
      </w:r>
      <w:r w:rsidRPr="00673D1C">
        <w:rPr>
          <w:rStyle w:val="Emphasis"/>
          <w:rFonts w:asciiTheme="majorHAnsi" w:hAnsiTheme="majorHAnsi" w:cstheme="majorHAnsi"/>
          <w:highlight w:val="green"/>
        </w:rPr>
        <w:t>society</w:t>
      </w:r>
      <w:r w:rsidRPr="00673D1C">
        <w:rPr>
          <w:rStyle w:val="Emphasis"/>
          <w:rFonts w:asciiTheme="majorHAnsi" w:hAnsiTheme="majorHAnsi" w:cstheme="majorHAnsi"/>
        </w:rPr>
        <w:t xml:space="preserve">. </w:t>
      </w:r>
      <w:r w:rsidRPr="00673D1C">
        <w:rPr>
          <w:rStyle w:val="Emphasis"/>
          <w:rFonts w:asciiTheme="majorHAnsi" w:hAnsiTheme="majorHAnsi" w:cstheme="majorHAnsi"/>
          <w:highlight w:val="green"/>
        </w:rPr>
        <w:t>As organizations which</w:t>
      </w:r>
      <w:r w:rsidRPr="00673D1C">
        <w:rPr>
          <w:rStyle w:val="Emphasis"/>
          <w:rFonts w:asciiTheme="majorHAnsi" w:hAnsiTheme="majorHAnsi" w:cstheme="majorHAnsi"/>
        </w:rPr>
        <w:t xml:space="preserve"> primarily </w:t>
      </w:r>
      <w:r w:rsidRPr="00673D1C">
        <w:rPr>
          <w:rStyle w:val="Emphasis"/>
          <w:rFonts w:asciiTheme="majorHAnsi" w:hAnsiTheme="majorHAnsi" w:cstheme="majorHAnsi"/>
          <w:highlight w:val="green"/>
        </w:rPr>
        <w:t>negotiate wages, benefits, and working conditions</w:t>
      </w:r>
      <w:r w:rsidRPr="00673D1C">
        <w:rPr>
          <w:rStyle w:val="Emphasis"/>
          <w:rFonts w:asciiTheme="majorHAnsi" w:hAnsiTheme="majorHAnsi" w:cstheme="majorHAnsi"/>
        </w:rPr>
        <w:t xml:space="preserve"> with employers, </w:t>
      </w:r>
      <w:r w:rsidRPr="00673D1C">
        <w:rPr>
          <w:rStyle w:val="Emphasis"/>
          <w:rFonts w:asciiTheme="majorHAnsi" w:hAnsiTheme="majorHAnsi" w:cstheme="majorHAnsi"/>
          <w:highlight w:val="green"/>
        </w:rPr>
        <w:t>unions only exist in relation to capitalists.</w:t>
      </w:r>
      <w:r w:rsidRPr="00673D1C">
        <w:rPr>
          <w:rStyle w:val="Emphasis"/>
          <w:rFonts w:asciiTheme="majorHAnsi" w:hAnsiTheme="majorHAnsi" w:cstheme="majorHAnsi"/>
        </w:rPr>
        <w:t xml:space="preserve"> This makes them </w:t>
      </w:r>
      <w:r w:rsidRPr="00673D1C">
        <w:rPr>
          <w:rStyle w:val="Emphasis"/>
          <w:rFonts w:asciiTheme="majorHAnsi" w:hAnsiTheme="majorHAnsi" w:cstheme="majorHAnsi"/>
          <w:highlight w:val="green"/>
        </w:rPr>
        <w:t>almost by definition reformist institutions</w:t>
      </w:r>
      <w:r w:rsidRPr="00673D1C">
        <w:rPr>
          <w:rStyle w:val="Emphasis"/>
          <w:rFonts w:asciiTheme="majorHAnsi" w:hAnsiTheme="majorHAnsi" w:cstheme="majorHAnsi"/>
        </w:rPr>
        <w:t xml:space="preserve">, designed to mitigate and manage the employment relationship, not transform it. </w:t>
      </w:r>
      <w:r w:rsidRPr="00673D1C">
        <w:rPr>
          <w:rFonts w:asciiTheme="majorHAnsi" w:hAnsiTheme="majorHAnsi" w:cstheme="majorHAnsi"/>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11" w:history="1">
        <w:r w:rsidRPr="00673D1C">
          <w:rPr>
            <w:rStyle w:val="Hyperlink"/>
            <w:rFonts w:asciiTheme="majorHAnsi" w:hAnsiTheme="majorHAnsi" w:cstheme="majorHAnsi"/>
            <w:sz w:val="14"/>
          </w:rPr>
          <w:t>The Oxford Handbook of Karl Marx</w:t>
        </w:r>
      </w:hyperlink>
      <w:r w:rsidRPr="00673D1C">
        <w:rPr>
          <w:rFonts w:asciiTheme="majorHAnsi" w:hAnsiTheme="majorHAnsi" w:cstheme="majorHAnsi"/>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2" w:history="1">
        <w:r w:rsidRPr="00673D1C">
          <w:rPr>
            <w:rStyle w:val="Hyperlink"/>
            <w:rFonts w:asciiTheme="majorHAnsi" w:hAnsiTheme="majorHAnsi" w:cstheme="majorHAnsi"/>
            <w:sz w:val="14"/>
          </w:rPr>
          <w:t>departed</w:t>
        </w:r>
      </w:hyperlink>
      <w:r w:rsidRPr="00673D1C">
        <w:rPr>
          <w:rFonts w:asciiTheme="majorHAnsi" w:hAnsiTheme="majorHAnsi" w:cstheme="majorHAnsi"/>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673D1C">
        <w:rPr>
          <w:rFonts w:asciiTheme="majorHAnsi" w:hAnsiTheme="majorHAnsi" w:cstheme="majorHAnsi"/>
          <w:sz w:val="14"/>
        </w:rPr>
        <w:t>im</w:t>
      </w:r>
      <w:r w:rsidRPr="00673D1C">
        <w:rPr>
          <w:rFonts w:asciiTheme="majorHAnsi" w:hAnsiTheme="majorHAnsi" w:cstheme="majorHAnsi"/>
          <w:sz w:val="14"/>
        </w:rPr>
        <w:softHyphen/>
      </w:r>
      <w:proofErr w:type="spellEnd"/>
      <w:r w:rsidRPr="00673D1C">
        <w:rPr>
          <w:rFonts w:asciiTheme="majorHAnsi" w:hAnsiTheme="majorHAnsi" w:cstheme="majorHAnsi"/>
          <w:sz w:val="14"/>
        </w:rPr>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RPr="00673D1C">
        <w:rPr>
          <w:rStyle w:val="Emphasis"/>
          <w:rFonts w:asciiTheme="majorHAnsi" w:hAnsiTheme="majorHAnsi" w:cstheme="majorHAnsi"/>
        </w:rPr>
        <w:t xml:space="preserve">At the same time, Engels saw that, even as union struggles “[kept alive] the opposition of the workers to the … omnipotence of the bourgeoisie,” so too did they “[compel] the admission that </w:t>
      </w:r>
      <w:r w:rsidRPr="00673D1C">
        <w:rPr>
          <w:rStyle w:val="Emphasis"/>
          <w:rFonts w:asciiTheme="majorHAnsi" w:hAnsiTheme="majorHAnsi" w:cstheme="majorHAnsi"/>
          <w:highlight w:val="green"/>
        </w:rPr>
        <w:t>something more is needed than</w:t>
      </w:r>
      <w:r w:rsidRPr="00673D1C">
        <w:rPr>
          <w:rStyle w:val="Emphasis"/>
          <w:rFonts w:asciiTheme="majorHAnsi" w:hAnsiTheme="majorHAnsi" w:cstheme="majorHAnsi"/>
        </w:rPr>
        <w:t xml:space="preserve"> Trades Unions and </w:t>
      </w:r>
      <w:r w:rsidRPr="00673D1C">
        <w:rPr>
          <w:rStyle w:val="Emphasis"/>
          <w:rFonts w:asciiTheme="majorHAnsi" w:hAnsiTheme="majorHAnsi" w:cstheme="majorHAnsi"/>
          <w:highlight w:val="green"/>
        </w:rPr>
        <w:t>strikes</w:t>
      </w:r>
      <w:r w:rsidRPr="00673D1C">
        <w:rPr>
          <w:rStyle w:val="Emphasis"/>
          <w:rFonts w:asciiTheme="majorHAnsi" w:hAnsiTheme="majorHAnsi" w:cstheme="majorHAnsi"/>
        </w:rPr>
        <w:t xml:space="preserve"> to break the power of the ruling class.” </w:t>
      </w:r>
      <w:r w:rsidRPr="00673D1C">
        <w:rPr>
          <w:rFonts w:asciiTheme="majorHAnsi" w:hAnsiTheme="majorHAnsi" w:cstheme="majorHAnsi"/>
          <w:sz w:val="14"/>
        </w:rPr>
        <w:t xml:space="preserve">Here Engels articulates the crux of the problem. First, unions are essential for working-class formation, creating a collective actor both opposed to the bourgeoisie and capable of challenging it for power. </w:t>
      </w:r>
      <w:r w:rsidRPr="00673D1C">
        <w:rPr>
          <w:rStyle w:val="Emphasis"/>
          <w:rFonts w:asciiTheme="majorHAnsi" w:hAnsiTheme="majorHAnsi" w:cstheme="majorHAnsi"/>
        </w:rPr>
        <w:t xml:space="preserve">Second, </w:t>
      </w:r>
      <w:r w:rsidRPr="00673D1C">
        <w:rPr>
          <w:rStyle w:val="Emphasis"/>
          <w:rFonts w:asciiTheme="majorHAnsi" w:hAnsiTheme="majorHAnsi" w:cstheme="majorHAnsi"/>
          <w:highlight w:val="green"/>
        </w:rPr>
        <w:t>they are</w:t>
      </w:r>
      <w:r w:rsidRPr="00673D1C">
        <w:rPr>
          <w:rStyle w:val="Emphasis"/>
          <w:rFonts w:asciiTheme="majorHAnsi" w:hAnsiTheme="majorHAnsi" w:cstheme="majorHAnsi"/>
        </w:rPr>
        <w:t xml:space="preserve"> an </w:t>
      </w:r>
      <w:r w:rsidRPr="00673D1C">
        <w:rPr>
          <w:rStyle w:val="Emphasis"/>
          <w:rFonts w:asciiTheme="majorHAnsi" w:hAnsiTheme="majorHAnsi" w:cstheme="majorHAnsi"/>
          <w:highlight w:val="green"/>
        </w:rPr>
        <w:t>insufficient</w:t>
      </w:r>
      <w:r w:rsidRPr="00673D1C">
        <w:rPr>
          <w:rStyle w:val="Emphasis"/>
          <w:rFonts w:asciiTheme="majorHAnsi" w:hAnsiTheme="majorHAnsi" w:cstheme="majorHAnsi"/>
        </w:rPr>
        <w:t xml:space="preserve"> vehicle </w:t>
      </w:r>
      <w:r w:rsidRPr="00673D1C">
        <w:rPr>
          <w:rStyle w:val="Emphasis"/>
          <w:rFonts w:asciiTheme="majorHAnsi" w:hAnsiTheme="majorHAnsi" w:cstheme="majorHAnsi"/>
          <w:highlight w:val="green"/>
        </w:rPr>
        <w:t>for</w:t>
      </w:r>
      <w:r w:rsidRPr="00673D1C">
        <w:rPr>
          <w:rStyle w:val="Emphasis"/>
          <w:rFonts w:asciiTheme="majorHAnsi" w:hAnsiTheme="majorHAnsi" w:cstheme="majorHAnsi"/>
        </w:rPr>
        <w:t xml:space="preserve"> creating and </w:t>
      </w:r>
      <w:r w:rsidRPr="00673D1C">
        <w:rPr>
          <w:rStyle w:val="Emphasis"/>
          <w:rFonts w:asciiTheme="majorHAnsi" w:hAnsiTheme="majorHAnsi" w:cstheme="majorHAnsi"/>
          <w:highlight w:val="green"/>
        </w:rPr>
        <w:t>mobilizing that collective actor</w:t>
      </w:r>
      <w:r w:rsidRPr="00673D1C">
        <w:rPr>
          <w:rStyle w:val="Emphasis"/>
          <w:rFonts w:asciiTheme="majorHAnsi" w:hAnsiTheme="majorHAnsi" w:cstheme="majorHAnsi"/>
        </w:rPr>
        <w:t xml:space="preserve">. </w:t>
      </w:r>
      <w:r w:rsidRPr="00673D1C">
        <w:rPr>
          <w:rFonts w:asciiTheme="majorHAnsi" w:hAnsiTheme="majorHAnsi" w:cstheme="majorHAnsi"/>
          <w:sz w:val="14"/>
        </w:rPr>
        <w:t xml:space="preserve">Marx and Engels understood that unions are essential to working-class formation because, under capitalism, the system of “free labor,” where individual workers sell their labor power to an </w:t>
      </w:r>
      <w:r w:rsidRPr="00673D1C">
        <w:rPr>
          <w:rFonts w:asciiTheme="majorHAnsi" w:hAnsiTheme="majorHAnsi" w:cstheme="majorHAnsi"/>
          <w:sz w:val="14"/>
        </w:rPr>
        <w:lastRenderedPageBreak/>
        <w:t xml:space="preserve">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673D1C">
        <w:rPr>
          <w:rStyle w:val="Emphasis"/>
          <w:rFonts w:asciiTheme="majorHAnsi" w:hAnsiTheme="majorHAnsi" w:cstheme="majorHAnsi"/>
        </w:rPr>
        <w:t xml:space="preserve">First, </w:t>
      </w:r>
      <w:r w:rsidRPr="00673D1C">
        <w:rPr>
          <w:rStyle w:val="Emphasis"/>
          <w:rFonts w:asciiTheme="majorHAnsi" w:hAnsiTheme="majorHAnsi" w:cstheme="majorHAnsi"/>
          <w:highlight w:val="green"/>
        </w:rPr>
        <w:t>unions’ fundamentally defensive role, protecting workers</w:t>
      </w:r>
      <w:r w:rsidRPr="00673D1C">
        <w:rPr>
          <w:rStyle w:val="Emphasis"/>
          <w:rFonts w:asciiTheme="majorHAnsi" w:hAnsiTheme="majorHAnsi" w:cstheme="majorHAnsi"/>
        </w:rPr>
        <w:t xml:space="preserve"> </w:t>
      </w:r>
      <w:r w:rsidRPr="00673D1C">
        <w:rPr>
          <w:rStyle w:val="Emphasis"/>
          <w:rFonts w:asciiTheme="majorHAnsi" w:hAnsiTheme="majorHAnsi" w:cstheme="majorHAnsi"/>
          <w:highlight w:val="green"/>
        </w:rPr>
        <w:t>against</w:t>
      </w:r>
      <w:r w:rsidRPr="00673D1C">
        <w:rPr>
          <w:rStyle w:val="Emphasis"/>
          <w:rFonts w:asciiTheme="majorHAnsi" w:hAnsiTheme="majorHAnsi" w:cstheme="majorHAnsi"/>
        </w:rPr>
        <w:t xml:space="preserve"> employers’ efforts to drive </w:t>
      </w:r>
      <w:r w:rsidRPr="00673D1C">
        <w:rPr>
          <w:rStyle w:val="Emphasis"/>
          <w:rFonts w:asciiTheme="majorHAnsi" w:hAnsiTheme="majorHAnsi" w:cstheme="majorHAnsi"/>
          <w:highlight w:val="green"/>
        </w:rPr>
        <w:t xml:space="preserve">a </w:t>
      </w:r>
      <w:r w:rsidRPr="00673D1C">
        <w:rPr>
          <w:rStyle w:val="Emphasis"/>
          <w:rFonts w:asciiTheme="majorHAnsi" w:hAnsiTheme="majorHAnsi" w:cstheme="majorHAnsi"/>
        </w:rPr>
        <w:t xml:space="preserve">competitive </w:t>
      </w:r>
      <w:r w:rsidRPr="00673D1C">
        <w:rPr>
          <w:rStyle w:val="Emphasis"/>
          <w:rFonts w:asciiTheme="majorHAnsi" w:hAnsiTheme="majorHAnsi" w:cstheme="majorHAnsi"/>
          <w:highlight w:val="green"/>
        </w:rPr>
        <w:t>race to the bottom</w:t>
      </w:r>
      <w:r w:rsidRPr="00673D1C">
        <w:rPr>
          <w:rStyle w:val="Emphasis"/>
          <w:rFonts w:asciiTheme="majorHAnsi" w:hAnsiTheme="majorHAnsi" w:cstheme="majorHAnsi"/>
        </w:rPr>
        <w:t xml:space="preserve">, </w:t>
      </w:r>
      <w:r w:rsidRPr="00673D1C">
        <w:rPr>
          <w:rStyle w:val="Emphasis"/>
          <w:rFonts w:asciiTheme="majorHAnsi" w:hAnsiTheme="majorHAnsi" w:cstheme="majorHAnsi"/>
          <w:highlight w:val="green"/>
        </w:rPr>
        <w:t>meant</w:t>
      </w:r>
      <w:r w:rsidRPr="00673D1C">
        <w:rPr>
          <w:rStyle w:val="Emphasis"/>
          <w:rFonts w:asciiTheme="majorHAnsi" w:hAnsiTheme="majorHAnsi" w:cstheme="majorHAnsi"/>
        </w:rPr>
        <w:t xml:space="preserve"> that </w:t>
      </w:r>
      <w:r w:rsidRPr="00673D1C">
        <w:rPr>
          <w:rStyle w:val="Emphasis"/>
          <w:rFonts w:asciiTheme="majorHAnsi" w:hAnsiTheme="majorHAnsi" w:cstheme="majorHAnsi"/>
          <w:highlight w:val="green"/>
        </w:rPr>
        <w:t xml:space="preserve">they </w:t>
      </w:r>
      <w:hyperlink r:id="rId13" w:history="1">
        <w:r w:rsidRPr="00673D1C">
          <w:rPr>
            <w:rStyle w:val="Emphasis"/>
            <w:rFonts w:asciiTheme="majorHAnsi" w:hAnsiTheme="majorHAnsi" w:cstheme="majorHAnsi"/>
            <w:highlight w:val="green"/>
          </w:rPr>
          <w:t>limited themselves</w:t>
        </w:r>
      </w:hyperlink>
      <w:r w:rsidRPr="00673D1C">
        <w:rPr>
          <w:rStyle w:val="Emphasis"/>
          <w:rFonts w:asciiTheme="majorHAnsi" w:hAnsiTheme="majorHAnsi" w:cstheme="majorHAnsi"/>
          <w:highlight w:val="green"/>
        </w:rPr>
        <w:t xml:space="preserve"> “to a guerrilla war against the effects of the existing system, instead of</w:t>
      </w:r>
      <w:r w:rsidRPr="00673D1C">
        <w:rPr>
          <w:rStyle w:val="Emphasis"/>
          <w:rFonts w:asciiTheme="majorHAnsi" w:hAnsiTheme="majorHAnsi" w:cstheme="majorHAnsi"/>
        </w:rPr>
        <w:t xml:space="preserve"> simultaneously </w:t>
      </w:r>
      <w:r w:rsidRPr="00673D1C">
        <w:rPr>
          <w:rStyle w:val="Emphasis"/>
          <w:rFonts w:asciiTheme="majorHAnsi" w:hAnsiTheme="majorHAnsi" w:cstheme="majorHAnsi"/>
          <w:highlight w:val="green"/>
        </w:rPr>
        <w:t>trying to change it</w:t>
      </w:r>
      <w:r w:rsidRPr="00673D1C">
        <w:rPr>
          <w:rStyle w:val="Emphasis"/>
          <w:rFonts w:asciiTheme="majorHAnsi" w:hAnsiTheme="majorHAnsi" w:cstheme="majorHAnsi"/>
        </w:rPr>
        <w:t>.” Thus, even militant trade unions found themselves struggling for “a fair day’s work for a fair day’s wage” without challenging the bourgeoisie’s fundamental power, particularly the wage labor system</w:t>
      </w:r>
      <w:r w:rsidRPr="00673D1C">
        <w:rPr>
          <w:rFonts w:asciiTheme="majorHAnsi" w:hAnsiTheme="majorHAnsi" w:cstheme="majorHAnsi"/>
          <w:sz w:val="14"/>
        </w:rPr>
        <w:t xml:space="preserve">. And some layers of the trade union officialdom were content to fight for privileges for their small segment of the working class, leaving most workers behind. </w:t>
      </w:r>
      <w:r w:rsidRPr="00673D1C">
        <w:rPr>
          <w:rStyle w:val="Emphasis"/>
          <w:rFonts w:asciiTheme="majorHAnsi" w:hAnsiTheme="majorHAnsi" w:cstheme="majorHAnsi"/>
        </w:rPr>
        <w:t xml:space="preserve">Second, </w:t>
      </w:r>
      <w:r w:rsidRPr="00673D1C">
        <w:rPr>
          <w:rStyle w:val="Emphasis"/>
          <w:rFonts w:asciiTheme="majorHAnsi" w:hAnsiTheme="majorHAnsi" w:cstheme="majorHAnsi"/>
          <w:highlight w:val="green"/>
        </w:rPr>
        <w:t>unions’ focus on wages and workplace issues</w:t>
      </w:r>
      <w:r w:rsidRPr="00673D1C">
        <w:rPr>
          <w:rStyle w:val="Emphasis"/>
          <w:rFonts w:asciiTheme="majorHAnsi" w:hAnsiTheme="majorHAnsi" w:cstheme="majorHAnsi"/>
        </w:rPr>
        <w:t xml:space="preserve"> tended to </w:t>
      </w:r>
      <w:r w:rsidRPr="00673D1C">
        <w:rPr>
          <w:rStyle w:val="Emphasis"/>
          <w:rFonts w:asciiTheme="majorHAnsi" w:hAnsiTheme="majorHAnsi" w:cstheme="majorHAnsi"/>
          <w:highlight w:val="green"/>
        </w:rPr>
        <w:t>reinforce a division between economic and political struggles</w:t>
      </w:r>
      <w:r w:rsidRPr="00673D1C">
        <w:rPr>
          <w:rStyle w:val="Emphasis"/>
          <w:rFonts w:asciiTheme="majorHAnsi" w:hAnsiTheme="majorHAnsi" w:cstheme="majorHAnsi"/>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RPr="00673D1C">
        <w:rPr>
          <w:rFonts w:asciiTheme="majorHAnsi" w:hAnsiTheme="majorHAnsi" w:cstheme="majorHAnsi"/>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673D1C">
        <w:rPr>
          <w:rStyle w:val="Emphasis"/>
          <w:rFonts w:asciiTheme="majorHAnsi" w:hAnsiTheme="majorHAnsi" w:cstheme="majorHAnsi"/>
        </w:rPr>
        <w:t xml:space="preserve">Both saw promise in the </w:t>
      </w:r>
      <w:r w:rsidRPr="00673D1C">
        <w:rPr>
          <w:rStyle w:val="Emphasis"/>
          <w:rFonts w:asciiTheme="majorHAnsi" w:hAnsiTheme="majorHAnsi" w:cstheme="majorHAnsi"/>
          <w:highlight w:val="green"/>
        </w:rPr>
        <w:t>militant worker protest in the United States</w:t>
      </w:r>
      <w:r w:rsidRPr="00673D1C">
        <w:rPr>
          <w:rStyle w:val="Emphasis"/>
          <w:rFonts w:asciiTheme="majorHAnsi" w:hAnsiTheme="majorHAnsi" w:cstheme="majorHAnsi"/>
        </w:rPr>
        <w:t xml:space="preserve"> at the time, seeing the seeds of a nascent labor party. But that too </w:t>
      </w:r>
      <w:r w:rsidRPr="00673D1C">
        <w:rPr>
          <w:rStyle w:val="Emphasis"/>
          <w:rFonts w:asciiTheme="majorHAnsi" w:hAnsiTheme="majorHAnsi" w:cstheme="majorHAnsi"/>
          <w:highlight w:val="green"/>
        </w:rPr>
        <w:t>fell short</w:t>
      </w:r>
      <w:r w:rsidRPr="00673D1C">
        <w:rPr>
          <w:rStyle w:val="Emphasis"/>
          <w:rFonts w:asciiTheme="majorHAnsi" w:hAnsiTheme="majorHAnsi" w:cstheme="majorHAnsi"/>
        </w:rPr>
        <w:t>. Thus, unions failed in Marx and Engels’s central task: the formation of “a political organization of the working class as a whole.”</w:t>
      </w:r>
    </w:p>
    <w:p w14:paraId="52B7E6E6" w14:textId="68F084DB"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Recognizing a right to strike reduces revolutionary potential and fractures class organizing – turns the </w:t>
      </w:r>
      <w:proofErr w:type="spellStart"/>
      <w:r w:rsidR="008262A1" w:rsidRPr="00673D1C">
        <w:rPr>
          <w:rFonts w:asciiTheme="majorHAnsi" w:hAnsiTheme="majorHAnsi" w:cstheme="majorHAnsi"/>
        </w:rPr>
        <w:t>aff</w:t>
      </w:r>
      <w:proofErr w:type="spellEnd"/>
      <w:r w:rsidR="008262A1" w:rsidRPr="00673D1C">
        <w:rPr>
          <w:rFonts w:asciiTheme="majorHAnsi" w:hAnsiTheme="majorHAnsi" w:cstheme="majorHAnsi"/>
        </w:rPr>
        <w:t>.</w:t>
      </w:r>
    </w:p>
    <w:p w14:paraId="7421E217" w14:textId="77777777" w:rsidR="009957EB" w:rsidRPr="00673D1C" w:rsidRDefault="009957EB" w:rsidP="009957EB">
      <w:pPr>
        <w:rPr>
          <w:rFonts w:asciiTheme="majorHAnsi" w:hAnsiTheme="majorHAnsi" w:cstheme="majorHAnsi"/>
          <w:sz w:val="18"/>
          <w:szCs w:val="20"/>
        </w:rPr>
      </w:pPr>
      <w:proofErr w:type="spellStart"/>
      <w:r w:rsidRPr="00673D1C">
        <w:rPr>
          <w:rStyle w:val="Style13ptBold"/>
          <w:rFonts w:asciiTheme="majorHAnsi" w:hAnsiTheme="majorHAnsi" w:cstheme="majorHAnsi"/>
        </w:rPr>
        <w:t>Crépon</w:t>
      </w:r>
      <w:proofErr w:type="spellEnd"/>
      <w:r w:rsidRPr="00673D1C">
        <w:rPr>
          <w:rStyle w:val="Style13ptBold"/>
          <w:rFonts w:asciiTheme="majorHAnsi" w:hAnsiTheme="majorHAnsi" w:cstheme="majorHAnsi"/>
        </w:rPr>
        <w:t xml:space="preserve"> 19</w:t>
      </w:r>
      <w:r w:rsidRPr="00673D1C">
        <w:rPr>
          <w:rFonts w:asciiTheme="majorHAnsi" w:hAnsiTheme="majorHAnsi" w:cstheme="majorHAnsi"/>
        </w:rPr>
        <w:t xml:space="preserve"> </w:t>
      </w:r>
      <w:r w:rsidRPr="00673D1C">
        <w:rPr>
          <w:rFonts w:asciiTheme="majorHAnsi" w:hAnsiTheme="majorHAnsi" w:cstheme="majorHAnsi"/>
          <w:sz w:val="18"/>
          <w:szCs w:val="20"/>
        </w:rPr>
        <w:t xml:space="preserve">Mark </w:t>
      </w:r>
      <w:proofErr w:type="spellStart"/>
      <w:r w:rsidRPr="00673D1C">
        <w:rPr>
          <w:rFonts w:asciiTheme="majorHAnsi" w:hAnsiTheme="majorHAnsi" w:cstheme="majorHAnsi"/>
          <w:sz w:val="18"/>
          <w:szCs w:val="20"/>
        </w:rPr>
        <w:t>Crépon</w:t>
      </w:r>
      <w:proofErr w:type="spellEnd"/>
      <w:r w:rsidRPr="00673D1C">
        <w:rPr>
          <w:rFonts w:asciiTheme="majorHAnsi" w:hAnsiTheme="majorHAnsi" w:cstheme="majorHAnsi"/>
          <w:sz w:val="18"/>
          <w:szCs w:val="20"/>
        </w:rPr>
        <w:t xml:space="preserve"> (French philosopher), translated by </w:t>
      </w:r>
      <w:proofErr w:type="spellStart"/>
      <w:r w:rsidRPr="00673D1C">
        <w:rPr>
          <w:rFonts w:asciiTheme="majorHAnsi" w:hAnsiTheme="majorHAnsi" w:cstheme="majorHAnsi"/>
          <w:sz w:val="18"/>
          <w:szCs w:val="20"/>
        </w:rPr>
        <w:t>Micol</w:t>
      </w:r>
      <w:proofErr w:type="spellEnd"/>
      <w:r w:rsidRPr="00673D1C">
        <w:rPr>
          <w:rFonts w:asciiTheme="majorHAnsi" w:hAnsiTheme="majorHAnsi" w:cstheme="majorHAnsi"/>
          <w:sz w:val="18"/>
          <w:szCs w:val="20"/>
        </w:rPr>
        <w:t xml:space="preserve"> Bez “The Right to Strike and Legal War in Walter Benjamin’s ‘Toward the Critique of Violence,’” Critical Times, 2:2, August 2019, DOI 10.1215/26410478-7708331</w:t>
      </w:r>
    </w:p>
    <w:p w14:paraId="52EB72B5" w14:textId="77777777" w:rsidR="009957EB" w:rsidRPr="00673D1C" w:rsidRDefault="009957EB" w:rsidP="009957EB">
      <w:pPr>
        <w:rPr>
          <w:rFonts w:asciiTheme="majorHAnsi" w:hAnsiTheme="majorHAnsi" w:cstheme="majorHAnsi"/>
          <w:b/>
          <w:iCs/>
          <w:u w:val="single"/>
        </w:rPr>
      </w:pPr>
      <w:r w:rsidRPr="00673D1C">
        <w:rPr>
          <w:rStyle w:val="Emphasis"/>
          <w:rFonts w:asciiTheme="majorHAnsi" w:hAnsiTheme="majorHAnsi" w:cstheme="majorHAnsi"/>
        </w:rPr>
        <w:t>If we wish to understand how the question of the right to strike arises for Walter Benjamin in the seventh paragraph of his essay “</w:t>
      </w:r>
      <w:proofErr w:type="spellStart"/>
      <w:r w:rsidRPr="00673D1C">
        <w:rPr>
          <w:rStyle w:val="Emphasis"/>
          <w:rFonts w:asciiTheme="majorHAnsi" w:hAnsiTheme="majorHAnsi" w:cstheme="majorHAnsi"/>
        </w:rPr>
        <w:t>Zur</w:t>
      </w:r>
      <w:proofErr w:type="spellEnd"/>
      <w:r w:rsidRPr="00673D1C">
        <w:rPr>
          <w:rStyle w:val="Emphasis"/>
          <w:rFonts w:asciiTheme="majorHAnsi" w:hAnsiTheme="majorHAnsi" w:cstheme="majorHAnsi"/>
        </w:rPr>
        <w:t xml:space="preserve"> </w:t>
      </w:r>
      <w:proofErr w:type="spellStart"/>
      <w:r w:rsidRPr="00673D1C">
        <w:rPr>
          <w:rStyle w:val="Emphasis"/>
          <w:rFonts w:asciiTheme="majorHAnsi" w:hAnsiTheme="majorHAnsi" w:cstheme="majorHAnsi"/>
        </w:rPr>
        <w:t>Kritik</w:t>
      </w:r>
      <w:proofErr w:type="spellEnd"/>
      <w:r w:rsidRPr="00673D1C">
        <w:rPr>
          <w:rStyle w:val="Emphasis"/>
          <w:rFonts w:asciiTheme="majorHAnsi" w:hAnsiTheme="majorHAnsi" w:cstheme="majorHAnsi"/>
        </w:rPr>
        <w:t xml:space="preserve"> der </w:t>
      </w:r>
      <w:proofErr w:type="spellStart"/>
      <w:r w:rsidRPr="00673D1C">
        <w:rPr>
          <w:rStyle w:val="Emphasis"/>
          <w:rFonts w:asciiTheme="majorHAnsi" w:hAnsiTheme="majorHAnsi" w:cstheme="majorHAnsi"/>
        </w:rPr>
        <w:t>Gewalt</w:t>
      </w:r>
      <w:proofErr w:type="spellEnd"/>
      <w:r w:rsidRPr="00673D1C">
        <w:rPr>
          <w:rStyle w:val="Emphasis"/>
          <w:rFonts w:asciiTheme="majorHAnsi" w:hAnsiTheme="majorHAnsi" w:cstheme="majorHAnsi"/>
        </w:rPr>
        <w:t xml:space="preserve">,” it is </w:t>
      </w:r>
      <w:proofErr w:type="spellStart"/>
      <w:r w:rsidRPr="00673D1C">
        <w:rPr>
          <w:rStyle w:val="Emphasis"/>
          <w:rFonts w:asciiTheme="majorHAnsi" w:hAnsiTheme="majorHAnsi" w:cstheme="majorHAnsi"/>
        </w:rPr>
        <w:t>impor</w:t>
      </w:r>
      <w:proofErr w:type="spellEnd"/>
      <w:r w:rsidRPr="00673D1C">
        <w:rPr>
          <w:rStyle w:val="Emphasis"/>
          <w:rFonts w:asciiTheme="majorHAnsi" w:hAnsiTheme="majorHAnsi" w:cstheme="majorHAnsi"/>
        </w:rPr>
        <w:softHyphen/>
        <w:t xml:space="preserve">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RPr="00673D1C">
        <w:rPr>
          <w:rFonts w:asciiTheme="majorHAnsi" w:hAnsiTheme="majorHAnsi" w:cstheme="majorHAnsi"/>
          <w:sz w:val="14"/>
        </w:rPr>
        <w:t xml:space="preserve">. Benjamin responds to this dogmatic thesis with the following hypothesis, arguably one of his most </w:t>
      </w:r>
      <w:proofErr w:type="spellStart"/>
      <w:r w:rsidRPr="00673D1C">
        <w:rPr>
          <w:rFonts w:asciiTheme="majorHAnsi" w:hAnsiTheme="majorHAnsi" w:cstheme="majorHAnsi"/>
          <w:sz w:val="14"/>
        </w:rPr>
        <w:t>impor</w:t>
      </w:r>
      <w:proofErr w:type="spellEnd"/>
      <w:r w:rsidRPr="00673D1C">
        <w:rPr>
          <w:rFonts w:asciiTheme="majorHAnsi" w:hAnsiTheme="majorHAnsi" w:cstheme="majorHAnsi"/>
          <w:sz w:val="14"/>
        </w:rPr>
        <w:softHyphen/>
        <w:t xml:space="preserve"> tant reflections: “To counter it, one would perhaps have to consider the surprising possibility that law’s interest in monopolizing violence </w:t>
      </w:r>
      <w:proofErr w:type="spellStart"/>
      <w:r w:rsidRPr="00673D1C">
        <w:rPr>
          <w:rFonts w:asciiTheme="majorHAnsi" w:hAnsiTheme="majorHAnsi" w:cstheme="majorHAnsi"/>
          <w:sz w:val="14"/>
        </w:rPr>
        <w:t>vis</w:t>
      </w:r>
      <w:r w:rsidRPr="00673D1C">
        <w:rPr>
          <w:rFonts w:asciiTheme="majorHAnsi" w:hAnsiTheme="majorHAnsi" w:cstheme="majorHAnsi"/>
          <w:sz w:val="14"/>
        </w:rPr>
        <w:softHyphen/>
        <w:t>à</w:t>
      </w:r>
      <w:r w:rsidRPr="00673D1C">
        <w:rPr>
          <w:rFonts w:asciiTheme="majorHAnsi" w:hAnsiTheme="majorHAnsi" w:cstheme="majorHAnsi"/>
          <w:sz w:val="14"/>
        </w:rPr>
        <w:softHyphen/>
        <w:t>vis</w:t>
      </w:r>
      <w:proofErr w:type="spellEnd"/>
      <w:r w:rsidRPr="00673D1C">
        <w:rPr>
          <w:rFonts w:asciiTheme="majorHAnsi" w:hAnsiTheme="majorHAnsi" w:cstheme="majorHAnsi"/>
          <w:sz w:val="14"/>
        </w:rPr>
        <w:t xml:space="preserve"> the individual is explained by the intention not of preserving legal ends, but rather of preserving law itself. </w:t>
      </w:r>
      <w:r w:rsidRPr="00673D1C">
        <w:rPr>
          <w:rStyle w:val="Emphasis"/>
          <w:rFonts w:asciiTheme="majorHAnsi" w:hAnsiTheme="majorHAnsi" w:cstheme="majorHAnsi"/>
        </w:rPr>
        <w:t xml:space="preserve">[This is the possibility] that violence, when it does not lie in the hands of law, poses a danger to law, not by virtue of the ends that it may pursue but by virtue of its mere existence outside of law.”1 In other words, </w:t>
      </w:r>
      <w:r w:rsidRPr="00673D1C">
        <w:rPr>
          <w:rStyle w:val="Emphasis"/>
          <w:rFonts w:asciiTheme="majorHAnsi" w:hAnsiTheme="majorHAnsi" w:cstheme="majorHAnsi"/>
          <w:highlight w:val="green"/>
        </w:rPr>
        <w:t xml:space="preserve">nothing would endanger the law more than </w:t>
      </w:r>
      <w:r w:rsidRPr="00673D1C">
        <w:rPr>
          <w:rStyle w:val="Emphasis"/>
          <w:rFonts w:asciiTheme="majorHAnsi" w:hAnsiTheme="majorHAnsi" w:cstheme="majorHAnsi"/>
        </w:rPr>
        <w:t xml:space="preserve">the possibility of </w:t>
      </w:r>
      <w:r w:rsidRPr="00673D1C">
        <w:rPr>
          <w:rStyle w:val="Emphasis"/>
          <w:rFonts w:asciiTheme="majorHAnsi" w:hAnsiTheme="majorHAnsi" w:cstheme="majorHAnsi"/>
          <w:highlight w:val="green"/>
        </w:rPr>
        <w:t>its authority being contested by a violence over which it has no control</w:t>
      </w:r>
      <w:r w:rsidRPr="00673D1C">
        <w:rPr>
          <w:rStyle w:val="Emphasis"/>
          <w:rFonts w:asciiTheme="majorHAnsi" w:hAnsiTheme="majorHAnsi" w:cstheme="majorHAnsi"/>
        </w:rPr>
        <w:t xml:space="preserve">. </w:t>
      </w:r>
      <w:r w:rsidRPr="00673D1C">
        <w:rPr>
          <w:rStyle w:val="Emphasis"/>
          <w:rFonts w:asciiTheme="majorHAnsi" w:hAnsiTheme="majorHAnsi" w:cstheme="majorHAnsi"/>
          <w:highlight w:val="green"/>
        </w:rPr>
        <w:t>The function of the law would therefore be</w:t>
      </w:r>
      <w:r w:rsidRPr="00673D1C">
        <w:rPr>
          <w:rStyle w:val="Emphasis"/>
          <w:rFonts w:asciiTheme="majorHAnsi" w:hAnsiTheme="majorHAnsi" w:cstheme="majorHAnsi"/>
        </w:rPr>
        <w:t xml:space="preserve">, first and foremost, </w:t>
      </w:r>
      <w:r w:rsidRPr="00673D1C">
        <w:rPr>
          <w:rStyle w:val="Emphasis"/>
          <w:rFonts w:asciiTheme="majorHAnsi" w:hAnsiTheme="majorHAnsi" w:cstheme="majorHAnsi"/>
          <w:highlight w:val="green"/>
        </w:rPr>
        <w:t>to contain violence within its</w:t>
      </w:r>
      <w:r w:rsidRPr="00673D1C">
        <w:rPr>
          <w:rStyle w:val="Emphasis"/>
          <w:rFonts w:asciiTheme="majorHAnsi" w:hAnsiTheme="majorHAnsi" w:cstheme="majorHAnsi"/>
        </w:rPr>
        <w:t xml:space="preserve"> own </w:t>
      </w:r>
      <w:r w:rsidRPr="00673D1C">
        <w:rPr>
          <w:rStyle w:val="Emphasis"/>
          <w:rFonts w:asciiTheme="majorHAnsi" w:hAnsiTheme="majorHAnsi" w:cstheme="majorHAnsi"/>
          <w:highlight w:val="green"/>
        </w:rPr>
        <w:t>boundaries</w:t>
      </w:r>
      <w:r w:rsidRPr="00673D1C">
        <w:rPr>
          <w:rFonts w:asciiTheme="majorHAnsi" w:hAnsiTheme="majorHAnsi" w:cstheme="majorHAnsi"/>
          <w:sz w:val="14"/>
        </w:rPr>
        <w:t xml:space="preserve">. It is in this context that, to demonstrate this surprising hypothesis, Benjamin </w:t>
      </w:r>
      <w:r w:rsidRPr="00673D1C">
        <w:rPr>
          <w:rFonts w:asciiTheme="majorHAnsi" w:hAnsiTheme="majorHAnsi" w:cstheme="majorHAnsi"/>
          <w:sz w:val="14"/>
        </w:rPr>
        <w:lastRenderedPageBreak/>
        <w:t xml:space="preserve">invokes two examples: the right to strike guaranteed by the state and the law of war. </w:t>
      </w:r>
      <w:r w:rsidRPr="00673D1C">
        <w:rPr>
          <w:rStyle w:val="Emphasis"/>
          <w:rFonts w:asciiTheme="majorHAnsi" w:hAnsiTheme="majorHAnsi" w:cstheme="majorHAnsi"/>
        </w:rPr>
        <w:t xml:space="preserve">Let us return to the place that the right to strike occupies within </w:t>
      </w:r>
      <w:r w:rsidRPr="00673D1C">
        <w:rPr>
          <w:rStyle w:val="Emphasis"/>
          <w:rFonts w:asciiTheme="majorHAnsi" w:hAnsiTheme="majorHAnsi" w:cstheme="majorHAnsi"/>
          <w:highlight w:val="green"/>
        </w:rPr>
        <w:t>class struggle</w:t>
      </w:r>
      <w:r w:rsidRPr="00673D1C">
        <w:rPr>
          <w:rStyle w:val="Emphasis"/>
          <w:rFonts w:asciiTheme="majorHAnsi" w:hAnsiTheme="majorHAnsi" w:cstheme="majorHAnsi"/>
        </w:rPr>
        <w:t xml:space="preserve">. To begin with, the very idea of such a struggle </w:t>
      </w:r>
      <w:r w:rsidRPr="00673D1C">
        <w:rPr>
          <w:rStyle w:val="Emphasis"/>
          <w:rFonts w:asciiTheme="majorHAnsi" w:hAnsiTheme="majorHAnsi" w:cstheme="majorHAnsi"/>
          <w:highlight w:val="green"/>
        </w:rPr>
        <w:t>implies certain</w:t>
      </w:r>
      <w:r w:rsidRPr="00673D1C">
        <w:rPr>
          <w:rStyle w:val="Emphasis"/>
          <w:rFonts w:asciiTheme="majorHAnsi" w:hAnsiTheme="majorHAnsi" w:cstheme="majorHAnsi"/>
        </w:rPr>
        <w:t xml:space="preserve"> forms of </w:t>
      </w:r>
      <w:r w:rsidRPr="00673D1C">
        <w:rPr>
          <w:rStyle w:val="Emphasis"/>
          <w:rFonts w:asciiTheme="majorHAnsi" w:hAnsiTheme="majorHAnsi" w:cstheme="majorHAnsi"/>
          <w:highlight w:val="green"/>
        </w:rPr>
        <w:t>violence</w:t>
      </w:r>
      <w:r w:rsidRPr="00673D1C">
        <w:rPr>
          <w:rStyle w:val="Emphasis"/>
          <w:rFonts w:asciiTheme="majorHAnsi" w:hAnsiTheme="majorHAnsi" w:cstheme="majorHAnsi"/>
        </w:rPr>
        <w:t xml:space="preserve">. </w:t>
      </w:r>
      <w:r w:rsidRPr="00673D1C">
        <w:rPr>
          <w:rStyle w:val="Emphasis"/>
          <w:rFonts w:asciiTheme="majorHAnsi" w:hAnsiTheme="majorHAnsi" w:cstheme="majorHAnsi"/>
          <w:highlight w:val="green"/>
        </w:rPr>
        <w:t>The strike could</w:t>
      </w:r>
      <w:r w:rsidRPr="00673D1C">
        <w:rPr>
          <w:rStyle w:val="Emphasis"/>
          <w:rFonts w:asciiTheme="majorHAnsi" w:hAnsiTheme="majorHAnsi" w:cstheme="majorHAnsi"/>
        </w:rPr>
        <w:t xml:space="preserve"> then </w:t>
      </w:r>
      <w:r w:rsidRPr="00673D1C">
        <w:rPr>
          <w:rStyle w:val="Emphasis"/>
          <w:rFonts w:asciiTheme="majorHAnsi" w:hAnsiTheme="majorHAnsi" w:cstheme="majorHAnsi"/>
          <w:highlight w:val="green"/>
        </w:rPr>
        <w:t>be</w:t>
      </w:r>
      <w:r w:rsidRPr="00673D1C">
        <w:rPr>
          <w:rStyle w:val="Emphasis"/>
          <w:rFonts w:asciiTheme="majorHAnsi" w:hAnsiTheme="majorHAnsi" w:cstheme="majorHAnsi"/>
        </w:rPr>
        <w:t xml:space="preserve"> understood as </w:t>
      </w:r>
      <w:r w:rsidRPr="00673D1C">
        <w:rPr>
          <w:rStyle w:val="Emphasis"/>
          <w:rFonts w:asciiTheme="majorHAnsi" w:hAnsiTheme="majorHAnsi" w:cstheme="majorHAnsi"/>
          <w:highlight w:val="green"/>
        </w:rPr>
        <w:t>one of the recognizable forms that this violence can take</w:t>
      </w:r>
      <w:r w:rsidRPr="00673D1C">
        <w:rPr>
          <w:rFonts w:asciiTheme="majorHAnsi" w:hAnsiTheme="majorHAnsi" w:cstheme="majorHAnsi"/>
          <w:sz w:val="14"/>
        </w:rPr>
        <w:t xml:space="preserve">. </w:t>
      </w:r>
      <w:r w:rsidRPr="00673D1C">
        <w:rPr>
          <w:rStyle w:val="Emphasis"/>
          <w:rFonts w:asciiTheme="majorHAnsi" w:hAnsiTheme="majorHAnsi" w:cstheme="majorHAnsi"/>
        </w:rPr>
        <w:t xml:space="preserve">However, </w:t>
      </w:r>
      <w:r w:rsidRPr="00673D1C">
        <w:rPr>
          <w:rStyle w:val="Emphasis"/>
          <w:rFonts w:asciiTheme="majorHAnsi" w:hAnsiTheme="majorHAnsi" w:cstheme="majorHAnsi"/>
          <w:highlight w:val="green"/>
        </w:rPr>
        <w:t>this</w:t>
      </w:r>
      <w:r w:rsidRPr="00673D1C">
        <w:rPr>
          <w:rStyle w:val="Emphasis"/>
          <w:rFonts w:asciiTheme="majorHAnsi" w:hAnsiTheme="majorHAnsi" w:cstheme="majorHAnsi"/>
        </w:rPr>
        <w:t xml:space="preserve"> analytical framework </w:t>
      </w:r>
      <w:r w:rsidRPr="00673D1C">
        <w:rPr>
          <w:rStyle w:val="Emphasis"/>
          <w:rFonts w:asciiTheme="majorHAnsi" w:hAnsiTheme="majorHAnsi" w:cstheme="majorHAnsi"/>
          <w:highlight w:val="green"/>
        </w:rPr>
        <w:t>is undermined as soon as this</w:t>
      </w:r>
      <w:r w:rsidRPr="00673D1C">
        <w:rPr>
          <w:rStyle w:val="Emphasis"/>
          <w:rFonts w:asciiTheme="majorHAnsi" w:hAnsiTheme="majorHAnsi" w:cstheme="majorHAnsi"/>
        </w:rPr>
        <w:t xml:space="preserve"> form of violence </w:t>
      </w:r>
      <w:r w:rsidRPr="00673D1C">
        <w:rPr>
          <w:rStyle w:val="Emphasis"/>
          <w:rFonts w:asciiTheme="majorHAnsi" w:hAnsiTheme="majorHAnsi" w:cstheme="majorHAnsi"/>
          <w:highlight w:val="green"/>
        </w:rPr>
        <w:t>becomes regulated by a “right to strike</w:t>
      </w:r>
      <w:r w:rsidRPr="00673D1C">
        <w:rPr>
          <w:rStyle w:val="Emphasis"/>
          <w:rFonts w:asciiTheme="majorHAnsi" w:hAnsiTheme="majorHAnsi" w:cstheme="majorHAnsi"/>
        </w:rPr>
        <w:t xml:space="preserve">,” such as the one recognized by law in France in 1864. What </w:t>
      </w:r>
      <w:r w:rsidRPr="00673D1C">
        <w:rPr>
          <w:rStyle w:val="Emphasis"/>
          <w:rFonts w:asciiTheme="majorHAnsi" w:hAnsiTheme="majorHAnsi" w:cstheme="majorHAnsi"/>
          <w:highlight w:val="green"/>
        </w:rPr>
        <w:t>this recognition engages</w:t>
      </w:r>
      <w:r w:rsidRPr="00673D1C">
        <w:rPr>
          <w:rStyle w:val="Emphasis"/>
          <w:rFonts w:asciiTheme="majorHAnsi" w:hAnsiTheme="majorHAnsi" w:cstheme="majorHAnsi"/>
        </w:rPr>
        <w:t xml:space="preserve"> is, in fact, </w:t>
      </w:r>
      <w:r w:rsidRPr="00673D1C">
        <w:rPr>
          <w:rStyle w:val="Emphasis"/>
          <w:rFonts w:asciiTheme="majorHAnsi" w:hAnsiTheme="majorHAnsi" w:cstheme="majorHAnsi"/>
          <w:highlight w:val="green"/>
        </w:rPr>
        <w:t>the will of the state to control the possible “violence” of the strike</w:t>
      </w:r>
      <w:r w:rsidRPr="00673D1C">
        <w:rPr>
          <w:rStyle w:val="Emphasis"/>
          <w:rFonts w:asciiTheme="majorHAnsi" w:hAnsiTheme="majorHAnsi" w:cstheme="majorHAnsi"/>
        </w:rPr>
        <w:t xml:space="preserve">. Thus, </w:t>
      </w:r>
      <w:r w:rsidRPr="00673D1C">
        <w:rPr>
          <w:rStyle w:val="Emphasis"/>
          <w:rFonts w:asciiTheme="majorHAnsi" w:hAnsiTheme="majorHAnsi" w:cstheme="majorHAnsi"/>
          <w:highlight w:val="green"/>
        </w:rPr>
        <w:t>the</w:t>
      </w:r>
      <w:r w:rsidRPr="00673D1C">
        <w:rPr>
          <w:rStyle w:val="Emphasis"/>
          <w:rFonts w:asciiTheme="majorHAnsi" w:hAnsiTheme="majorHAnsi" w:cstheme="majorHAnsi"/>
        </w:rPr>
        <w:t xml:space="preserve"> “right” of the </w:t>
      </w:r>
      <w:r w:rsidRPr="00673D1C">
        <w:rPr>
          <w:rStyle w:val="Emphasis"/>
          <w:rFonts w:asciiTheme="majorHAnsi" w:hAnsiTheme="majorHAnsi" w:cstheme="majorHAnsi"/>
          <w:highlight w:val="green"/>
        </w:rPr>
        <w:t>right to strike appears as the best,</w:t>
      </w:r>
      <w:r w:rsidRPr="00673D1C">
        <w:rPr>
          <w:rStyle w:val="Emphasis"/>
          <w:rFonts w:asciiTheme="majorHAnsi" w:hAnsiTheme="majorHAnsi" w:cstheme="majorHAnsi"/>
        </w:rPr>
        <w:t xml:space="preserve"> if not the only, </w:t>
      </w:r>
      <w:r w:rsidRPr="00673D1C">
        <w:rPr>
          <w:rStyle w:val="Emphasis"/>
          <w:rFonts w:asciiTheme="majorHAnsi" w:hAnsiTheme="majorHAnsi" w:cstheme="majorHAnsi"/>
          <w:highlight w:val="green"/>
        </w:rPr>
        <w:t>way for the state to circumscribe within</w:t>
      </w:r>
      <w:r w:rsidRPr="00673D1C">
        <w:rPr>
          <w:rStyle w:val="Emphasis"/>
          <w:rFonts w:asciiTheme="majorHAnsi" w:hAnsiTheme="majorHAnsi" w:cstheme="majorHAnsi"/>
        </w:rPr>
        <w:t xml:space="preserve"> (and via) </w:t>
      </w:r>
      <w:r w:rsidRPr="00673D1C">
        <w:rPr>
          <w:rStyle w:val="Emphasis"/>
          <w:rFonts w:asciiTheme="majorHAnsi" w:hAnsiTheme="majorHAnsi" w:cstheme="majorHAnsi"/>
          <w:highlight w:val="green"/>
        </w:rPr>
        <w:t xml:space="preserve">the law </w:t>
      </w:r>
      <w:r w:rsidRPr="00673D1C">
        <w:rPr>
          <w:rStyle w:val="Emphasis"/>
          <w:rFonts w:asciiTheme="majorHAnsi" w:hAnsiTheme="majorHAnsi" w:cstheme="majorHAnsi"/>
        </w:rPr>
        <w:t xml:space="preserve">the relative violence of </w:t>
      </w:r>
      <w:r w:rsidRPr="00673D1C">
        <w:rPr>
          <w:rStyle w:val="Emphasis"/>
          <w:rFonts w:asciiTheme="majorHAnsi" w:hAnsiTheme="majorHAnsi" w:cstheme="majorHAnsi"/>
          <w:highlight w:val="green"/>
        </w:rPr>
        <w:t>class struggles</w:t>
      </w:r>
      <w:r w:rsidRPr="00673D1C">
        <w:rPr>
          <w:rStyle w:val="Emphasis"/>
          <w:rFonts w:asciiTheme="majorHAnsi" w:hAnsiTheme="majorHAnsi" w:cstheme="majorHAnsi"/>
        </w:rPr>
        <w:t>.</w:t>
      </w:r>
      <w:r w:rsidRPr="00673D1C">
        <w:rPr>
          <w:rFonts w:asciiTheme="majorHAnsi" w:hAnsiTheme="majorHAnsi" w:cstheme="majorHAnsi"/>
          <w:sz w:val="14"/>
        </w:rPr>
        <w:t xml:space="preserve"> We might consider this to be the per</w:t>
      </w:r>
      <w:r w:rsidRPr="00673D1C">
        <w:rPr>
          <w:rFonts w:asciiTheme="majorHAnsi" w:hAnsiTheme="majorHAnsi" w:cstheme="majorHAnsi"/>
          <w:sz w:val="14"/>
        </w:rPr>
        <w:softHyphen/>
        <w:t xml:space="preserve"> </w:t>
      </w:r>
      <w:proofErr w:type="spellStart"/>
      <w:r w:rsidRPr="00673D1C">
        <w:rPr>
          <w:rFonts w:asciiTheme="majorHAnsi" w:hAnsiTheme="majorHAnsi" w:cstheme="majorHAnsi"/>
          <w:sz w:val="14"/>
        </w:rPr>
        <w:t>fect</w:t>
      </w:r>
      <w:proofErr w:type="spellEnd"/>
      <w:r w:rsidRPr="00673D1C">
        <w:rPr>
          <w:rFonts w:asciiTheme="majorHAnsi" w:hAnsiTheme="majorHAnsi" w:cstheme="majorHAnsi"/>
          <w:sz w:val="14"/>
        </w:rPr>
        <w:t xml:space="preserve"> illustration of the aforementioned hypothesis. Yet, there are two lines of ques</w:t>
      </w:r>
      <w:r w:rsidRPr="00673D1C">
        <w:rPr>
          <w:rFonts w:asciiTheme="majorHAnsi" w:hAnsiTheme="majorHAnsi" w:cstheme="majorHAnsi"/>
          <w:sz w:val="14"/>
        </w:rPr>
        <w:softHyphen/>
        <w:t xml:space="preserve"> </w:t>
      </w:r>
      <w:proofErr w:type="spellStart"/>
      <w:r w:rsidRPr="00673D1C">
        <w:rPr>
          <w:rFonts w:asciiTheme="majorHAnsi" w:hAnsiTheme="majorHAnsi" w:cstheme="majorHAnsi"/>
          <w:sz w:val="14"/>
        </w:rPr>
        <w:t>tioning</w:t>
      </w:r>
      <w:proofErr w:type="spellEnd"/>
      <w:r w:rsidRPr="00673D1C">
        <w:rPr>
          <w:rFonts w:asciiTheme="majorHAnsi" w:hAnsiTheme="majorHAnsi" w:cstheme="majorHAnsi"/>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673D1C">
        <w:rPr>
          <w:rFonts w:asciiTheme="majorHAnsi" w:hAnsiTheme="majorHAnsi" w:cstheme="majorHAnsi"/>
          <w:sz w:val="14"/>
        </w:rPr>
        <w:t>Benja</w:t>
      </w:r>
      <w:proofErr w:type="spellEnd"/>
      <w:r w:rsidRPr="00673D1C">
        <w:rPr>
          <w:rFonts w:asciiTheme="majorHAnsi" w:hAnsiTheme="majorHAnsi" w:cstheme="majorHAnsi"/>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673D1C">
        <w:rPr>
          <w:rFonts w:asciiTheme="majorHAnsi" w:hAnsiTheme="majorHAnsi" w:cstheme="majorHAnsi"/>
          <w:sz w:val="14"/>
        </w:rPr>
        <w:t>strugles</w:t>
      </w:r>
      <w:proofErr w:type="spellEnd"/>
      <w:r w:rsidRPr="00673D1C">
        <w:rPr>
          <w:rFonts w:asciiTheme="majorHAnsi" w:hAnsiTheme="majorHAnsi" w:cstheme="majorHAnsi"/>
          <w:sz w:val="14"/>
        </w:rPr>
        <w:t xml:space="preserve"> is transformed into a means for the destruction of the law. The </w:t>
      </w:r>
      <w:proofErr w:type="spellStart"/>
      <w:r w:rsidRPr="00673D1C">
        <w:rPr>
          <w:rFonts w:asciiTheme="majorHAnsi" w:hAnsiTheme="majorHAnsi" w:cstheme="majorHAnsi"/>
          <w:sz w:val="14"/>
        </w:rPr>
        <w:t>diference</w:t>
      </w:r>
      <w:proofErr w:type="spellEnd"/>
      <w:r w:rsidRPr="00673D1C">
        <w:rPr>
          <w:rFonts w:asciiTheme="majorHAnsi" w:hAnsiTheme="majorHAnsi" w:cstheme="majorHAnsi"/>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673D1C">
        <w:rPr>
          <w:rFonts w:asciiTheme="majorHAnsi" w:hAnsiTheme="majorHAnsi" w:cstheme="majorHAnsi"/>
          <w:sz w:val="14"/>
        </w:rPr>
        <w:t>uncondi</w:t>
      </w:r>
      <w:proofErr w:type="spellEnd"/>
      <w:r w:rsidRPr="00673D1C">
        <w:rPr>
          <w:rFonts w:asciiTheme="majorHAnsi" w:hAnsiTheme="majorHAnsi" w:cstheme="majorHAnsi"/>
          <w:sz w:val="14"/>
        </w:rPr>
        <w:softHyphen/>
        <w:t xml:space="preserve"> </w:t>
      </w:r>
      <w:proofErr w:type="spellStart"/>
      <w:r w:rsidRPr="00673D1C">
        <w:rPr>
          <w:rFonts w:asciiTheme="majorHAnsi" w:hAnsiTheme="majorHAnsi" w:cstheme="majorHAnsi"/>
          <w:sz w:val="14"/>
        </w:rPr>
        <w:t>tionally</w:t>
      </w:r>
      <w:proofErr w:type="spellEnd"/>
      <w:r w:rsidRPr="00673D1C">
        <w:rPr>
          <w:rFonts w:asciiTheme="majorHAnsi" w:hAnsiTheme="majorHAnsi" w:cstheme="majorHAnsi"/>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673D1C">
        <w:rPr>
          <w:rStyle w:val="Emphasis"/>
          <w:rFonts w:asciiTheme="majorHAnsi" w:hAnsiTheme="majorHAnsi" w:cstheme="majorHAnsi"/>
        </w:rPr>
        <w:t>The political game is thus the following: the state legislated the right to strike in order to con</w:t>
      </w:r>
      <w:r w:rsidRPr="00673D1C">
        <w:rPr>
          <w:rStyle w:val="Emphasis"/>
          <w:rFonts w:asciiTheme="majorHAnsi" w:hAnsiTheme="majorHAnsi" w:cstheme="majorHAnsi"/>
        </w:rPr>
        <w:softHyphen/>
        <w:t xml:space="preserve"> </w:t>
      </w:r>
      <w:proofErr w:type="spellStart"/>
      <w:r w:rsidRPr="00673D1C">
        <w:rPr>
          <w:rStyle w:val="Emphasis"/>
          <w:rFonts w:asciiTheme="majorHAnsi" w:hAnsiTheme="majorHAnsi" w:cstheme="majorHAnsi"/>
        </w:rPr>
        <w:t>tain</w:t>
      </w:r>
      <w:proofErr w:type="spellEnd"/>
      <w:r w:rsidRPr="00673D1C">
        <w:rPr>
          <w:rStyle w:val="Emphasis"/>
          <w:rFonts w:asciiTheme="majorHAnsi" w:hAnsiTheme="majorHAnsi" w:cstheme="majorHAnsi"/>
        </w:rPr>
        <w:t xml:space="preserve"> class </w:t>
      </w:r>
      <w:proofErr w:type="spellStart"/>
      <w:r w:rsidRPr="00673D1C">
        <w:rPr>
          <w:rStyle w:val="Emphasis"/>
          <w:rFonts w:asciiTheme="majorHAnsi" w:hAnsiTheme="majorHAnsi" w:cstheme="majorHAnsi"/>
        </w:rPr>
        <w:t>strugles</w:t>
      </w:r>
      <w:proofErr w:type="spellEnd"/>
      <w:r w:rsidRPr="00673D1C">
        <w:rPr>
          <w:rStyle w:val="Emphasis"/>
          <w:rFonts w:asciiTheme="majorHAnsi" w:hAnsiTheme="majorHAnsi" w:cstheme="majorHAnsi"/>
        </w:rPr>
        <w:t xml:space="preserve">, with the condition that workers must have “good reason” to strike. However, </w:t>
      </w:r>
      <w:r w:rsidRPr="00673D1C">
        <w:rPr>
          <w:rStyle w:val="Emphasis"/>
          <w:rFonts w:asciiTheme="majorHAnsi" w:hAnsiTheme="majorHAnsi" w:cstheme="majorHAnsi"/>
          <w:highlight w:val="green"/>
        </w:rPr>
        <w:t>it is unlikely that a state</w:t>
      </w:r>
      <w:r w:rsidRPr="00673D1C">
        <w:rPr>
          <w:rStyle w:val="Emphasis"/>
          <w:rFonts w:asciiTheme="majorHAnsi" w:hAnsiTheme="majorHAnsi" w:cstheme="majorHAnsi"/>
        </w:rPr>
        <w:t xml:space="preserve"> systematically allied with (and accomplice to) employers </w:t>
      </w:r>
      <w:r w:rsidRPr="00673D1C">
        <w:rPr>
          <w:rStyle w:val="Emphasis"/>
          <w:rFonts w:asciiTheme="majorHAnsi" w:hAnsiTheme="majorHAnsi" w:cstheme="majorHAnsi"/>
          <w:highlight w:val="green"/>
        </w:rPr>
        <w:t>will ever recognize reasons as good, and</w:t>
      </w:r>
      <w:r w:rsidRPr="00673D1C">
        <w:rPr>
          <w:rStyle w:val="Emphasis"/>
          <w:rFonts w:asciiTheme="majorHAnsi" w:hAnsiTheme="majorHAnsi" w:cstheme="majorHAnsi"/>
        </w:rPr>
        <w:t xml:space="preserve">, as a consequence, </w:t>
      </w:r>
      <w:r w:rsidRPr="00673D1C">
        <w:rPr>
          <w:rStyle w:val="Emphasis"/>
          <w:rFonts w:asciiTheme="majorHAnsi" w:hAnsiTheme="majorHAnsi" w:cstheme="majorHAnsi"/>
          <w:highlight w:val="green"/>
        </w:rPr>
        <w:t>it will deem any invocation of the right to strike as illegitimate</w:t>
      </w:r>
      <w:r w:rsidRPr="00673D1C">
        <w:rPr>
          <w:rStyle w:val="Emphasis"/>
          <w:rFonts w:asciiTheme="majorHAnsi" w:hAnsiTheme="majorHAnsi" w:cstheme="majorHAnsi"/>
        </w:rPr>
        <w:t xml:space="preserve">. </w:t>
      </w:r>
      <w:r w:rsidRPr="00673D1C">
        <w:rPr>
          <w:rStyle w:val="Emphasis"/>
          <w:rFonts w:asciiTheme="majorHAnsi" w:hAnsiTheme="majorHAnsi" w:cstheme="majorHAnsi"/>
          <w:highlight w:val="green"/>
        </w:rPr>
        <w:t>Workers will therefore be seen as abusing a right</w:t>
      </w:r>
      <w:r w:rsidRPr="00673D1C">
        <w:rPr>
          <w:rStyle w:val="Emphasis"/>
          <w:rFonts w:asciiTheme="majorHAnsi" w:hAnsiTheme="majorHAnsi" w:cstheme="majorHAnsi"/>
        </w:rPr>
        <w:t xml:space="preserve"> granted by the state, and in so doing transforming it into a violent means.</w:t>
      </w:r>
      <w:r w:rsidRPr="00673D1C">
        <w:rPr>
          <w:rFonts w:asciiTheme="majorHAnsi" w:hAnsiTheme="majorHAnsi" w:cstheme="majorHAnsi"/>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673D1C">
        <w:rPr>
          <w:rFonts w:asciiTheme="majorHAnsi" w:hAnsiTheme="majorHAnsi" w:cstheme="majorHAnsi"/>
          <w:sz w:val="14"/>
        </w:rPr>
        <w:t>afer</w:t>
      </w:r>
      <w:proofErr w:type="spellEnd"/>
      <w:r w:rsidRPr="00673D1C">
        <w:rPr>
          <w:rFonts w:asciiTheme="majorHAnsi" w:hAnsiTheme="majorHAnsi" w:cstheme="majorHAnsi"/>
          <w:sz w:val="14"/>
        </w:rPr>
        <w:t xml:space="preserve"> claiming to understand the reasons for the protest and the grievances of the workers, deny that the arguments constitute </w:t>
      </w:r>
      <w:proofErr w:type="spellStart"/>
      <w:r w:rsidRPr="00673D1C">
        <w:rPr>
          <w:rFonts w:asciiTheme="majorHAnsi" w:hAnsiTheme="majorHAnsi" w:cstheme="majorHAnsi"/>
          <w:sz w:val="14"/>
        </w:rPr>
        <w:t>sufcient</w:t>
      </w:r>
      <w:proofErr w:type="spellEnd"/>
      <w:r w:rsidRPr="00673D1C">
        <w:rPr>
          <w:rFonts w:asciiTheme="majorHAnsi" w:hAnsiTheme="majorHAnsi" w:cstheme="majorHAnsi"/>
          <w:sz w:val="14"/>
        </w:rPr>
        <w:t xml:space="preserve"> reason for a strike that will likely paralyze this or that sector of the economy. </w:t>
      </w:r>
      <w:r w:rsidRPr="00673D1C">
        <w:rPr>
          <w:rStyle w:val="Emphasis"/>
          <w:rFonts w:asciiTheme="majorHAnsi" w:hAnsiTheme="majorHAnsi" w:cstheme="majorHAnsi"/>
          <w:highlight w:val="green"/>
        </w:rPr>
        <w:t>They deny</w:t>
      </w:r>
      <w:r w:rsidRPr="00673D1C">
        <w:rPr>
          <w:rStyle w:val="Emphasis"/>
          <w:rFonts w:asciiTheme="majorHAnsi" w:hAnsiTheme="majorHAnsi" w:cstheme="majorHAnsi"/>
        </w:rPr>
        <w:t xml:space="preserve">, in other words, </w:t>
      </w:r>
      <w:r w:rsidRPr="00673D1C">
        <w:rPr>
          <w:rStyle w:val="Emphasis"/>
          <w:rFonts w:asciiTheme="majorHAnsi" w:hAnsiTheme="majorHAnsi" w:cstheme="majorHAnsi"/>
          <w:highlight w:val="green"/>
        </w:rPr>
        <w:t>that</w:t>
      </w:r>
      <w:r w:rsidRPr="00673D1C">
        <w:rPr>
          <w:rStyle w:val="Emphasis"/>
          <w:rFonts w:asciiTheme="majorHAnsi" w:hAnsiTheme="majorHAnsi" w:cstheme="majorHAnsi"/>
        </w:rPr>
        <w:t xml:space="preserve"> </w:t>
      </w:r>
      <w:r w:rsidRPr="00673D1C">
        <w:rPr>
          <w:rStyle w:val="Emphasis"/>
          <w:rFonts w:asciiTheme="majorHAnsi" w:hAnsiTheme="majorHAnsi" w:cstheme="majorHAnsi"/>
          <w:highlight w:val="green"/>
        </w:rPr>
        <w:t xml:space="preserve">the conditions denounced by the workers </w:t>
      </w:r>
      <w:r w:rsidRPr="00673D1C">
        <w:rPr>
          <w:rStyle w:val="Emphasis"/>
          <w:rFonts w:asciiTheme="majorHAnsi" w:hAnsiTheme="majorHAnsi" w:cstheme="majorHAnsi"/>
        </w:rPr>
        <w:t xml:space="preserve">display an intrinsic violence that </w:t>
      </w:r>
      <w:r w:rsidRPr="00673D1C">
        <w:rPr>
          <w:rStyle w:val="Emphasis"/>
          <w:rFonts w:asciiTheme="majorHAnsi" w:hAnsiTheme="majorHAnsi" w:cstheme="majorHAnsi"/>
          <w:highlight w:val="green"/>
        </w:rPr>
        <w:t>jus</w:t>
      </w:r>
      <w:r w:rsidRPr="00673D1C">
        <w:rPr>
          <w:rStyle w:val="Emphasis"/>
          <w:rFonts w:asciiTheme="majorHAnsi" w:hAnsiTheme="majorHAnsi" w:cstheme="majorHAnsi"/>
          <w:highlight w:val="green"/>
        </w:rPr>
        <w:softHyphen/>
        <w:t xml:space="preserve"> </w:t>
      </w:r>
      <w:proofErr w:type="spellStart"/>
      <w:r w:rsidRPr="00673D1C">
        <w:rPr>
          <w:rStyle w:val="Emphasis"/>
          <w:rFonts w:asciiTheme="majorHAnsi" w:hAnsiTheme="majorHAnsi" w:cstheme="majorHAnsi"/>
          <w:highlight w:val="green"/>
        </w:rPr>
        <w:t>tifies</w:t>
      </w:r>
      <w:proofErr w:type="spellEnd"/>
      <w:r w:rsidRPr="00673D1C">
        <w:rPr>
          <w:rStyle w:val="Emphasis"/>
          <w:rFonts w:asciiTheme="majorHAnsi" w:hAnsiTheme="majorHAnsi" w:cstheme="majorHAnsi"/>
          <w:highlight w:val="green"/>
        </w:rPr>
        <w:t xml:space="preserve"> the strike</w:t>
      </w:r>
      <w:r w:rsidRPr="00673D1C">
        <w:rPr>
          <w:rFonts w:asciiTheme="majorHAnsi" w:hAnsiTheme="majorHAnsi" w:cstheme="majorHAnsi"/>
          <w:sz w:val="14"/>
        </w:rPr>
        <w:t xml:space="preserve">. Let us note here a point that Benjamin does not mention, but that is part of Sorel’s reflections: this denial inevitably contaminates the (socialist) </w:t>
      </w:r>
      <w:proofErr w:type="spellStart"/>
      <w:r w:rsidRPr="00673D1C">
        <w:rPr>
          <w:rFonts w:asciiTheme="majorHAnsi" w:hAnsiTheme="majorHAnsi" w:cstheme="majorHAnsi"/>
          <w:sz w:val="14"/>
        </w:rPr>
        <w:t>lef</w:t>
      </w:r>
      <w:proofErr w:type="spellEnd"/>
      <w:r w:rsidRPr="00673D1C">
        <w:rPr>
          <w:rFonts w:asciiTheme="majorHAnsi" w:hAnsiTheme="majorHAnsi" w:cstheme="majorHAnsi"/>
          <w:sz w:val="14"/>
        </w:rPr>
        <w:t xml:space="preserve"> once it gains power. What might previously have seemed a good reason to strike when it was the opposition is deemed an </w:t>
      </w:r>
      <w:proofErr w:type="spellStart"/>
      <w:r w:rsidRPr="00673D1C">
        <w:rPr>
          <w:rFonts w:asciiTheme="majorHAnsi" w:hAnsiTheme="majorHAnsi" w:cstheme="majorHAnsi"/>
          <w:sz w:val="14"/>
        </w:rPr>
        <w:t>insufcient</w:t>
      </w:r>
      <w:proofErr w:type="spellEnd"/>
      <w:r w:rsidRPr="00673D1C">
        <w:rPr>
          <w:rFonts w:asciiTheme="majorHAnsi" w:hAnsiTheme="majorHAnsi" w:cstheme="majorHAnsi"/>
          <w:sz w:val="14"/>
        </w:rPr>
        <w:t xml:space="preserve"> one once it is the ruling party. In the face of popular protest, it always invokes a lack of </w:t>
      </w:r>
      <w:proofErr w:type="spellStart"/>
      <w:r w:rsidRPr="00673D1C">
        <w:rPr>
          <w:rFonts w:asciiTheme="majorHAnsi" w:hAnsiTheme="majorHAnsi" w:cstheme="majorHAnsi"/>
          <w:sz w:val="14"/>
        </w:rPr>
        <w:t>sufcient</w:t>
      </w:r>
      <w:proofErr w:type="spellEnd"/>
      <w:r w:rsidRPr="00673D1C">
        <w:rPr>
          <w:rFonts w:asciiTheme="majorHAnsi" w:hAnsiTheme="majorHAnsi" w:cstheme="majorHAnsi"/>
          <w:sz w:val="14"/>
        </w:rPr>
        <w:t xml:space="preserve"> rationale, allow</w:t>
      </w:r>
      <w:r w:rsidRPr="00673D1C">
        <w:rPr>
          <w:rFonts w:asciiTheme="majorHAnsi" w:hAnsiTheme="majorHAnsi" w:cstheme="majorHAnsi"/>
          <w:sz w:val="14"/>
        </w:rPr>
        <w:softHyphen/>
        <w:t xml:space="preserve"> </w:t>
      </w:r>
      <w:proofErr w:type="spellStart"/>
      <w:r w:rsidRPr="00673D1C">
        <w:rPr>
          <w:rFonts w:asciiTheme="majorHAnsi" w:hAnsiTheme="majorHAnsi" w:cstheme="majorHAnsi"/>
          <w:sz w:val="14"/>
        </w:rPr>
        <w:t>ing</w:t>
      </w:r>
      <w:proofErr w:type="spellEnd"/>
      <w:r w:rsidRPr="00673D1C">
        <w:rPr>
          <w:rFonts w:asciiTheme="majorHAnsi" w:hAnsiTheme="majorHAnsi" w:cstheme="majorHAnsi"/>
          <w:sz w:val="14"/>
        </w:rPr>
        <w:t xml:space="preserve"> it to avoid recognizing the intrinsic violence of a given social or economic situ</w:t>
      </w:r>
      <w:r w:rsidRPr="00673D1C">
        <w:rPr>
          <w:rFonts w:asciiTheme="majorHAnsi" w:hAnsiTheme="majorHAnsi" w:cstheme="majorHAnsi"/>
          <w:sz w:val="14"/>
        </w:rPr>
        <w:softHyphen/>
        <w:t xml:space="preserve"> </w:t>
      </w:r>
      <w:proofErr w:type="spellStart"/>
      <w:r w:rsidRPr="00673D1C">
        <w:rPr>
          <w:rFonts w:asciiTheme="majorHAnsi" w:hAnsiTheme="majorHAnsi" w:cstheme="majorHAnsi"/>
          <w:sz w:val="14"/>
        </w:rPr>
        <w:t>ation</w:t>
      </w:r>
      <w:proofErr w:type="spellEnd"/>
      <w:r w:rsidRPr="00673D1C">
        <w:rPr>
          <w:rFonts w:asciiTheme="majorHAnsi" w:hAnsiTheme="majorHAnsi" w:cstheme="majorHAnsi"/>
          <w:sz w:val="14"/>
        </w:rPr>
        <w:t xml:space="preserve">, or of a new policy. </w:t>
      </w:r>
      <w:r w:rsidRPr="00673D1C">
        <w:rPr>
          <w:rStyle w:val="Emphasis"/>
          <w:rFonts w:asciiTheme="majorHAnsi" w:hAnsiTheme="majorHAnsi" w:cstheme="majorHAnsi"/>
        </w:rPr>
        <w:t xml:space="preserve">And </w:t>
      </w:r>
      <w:r w:rsidRPr="00673D1C">
        <w:rPr>
          <w:rStyle w:val="Emphasis"/>
          <w:rFonts w:asciiTheme="majorHAnsi" w:hAnsiTheme="majorHAnsi" w:cstheme="majorHAnsi"/>
          <w:highlight w:val="green"/>
        </w:rPr>
        <w:t>it is because it refuses to see this violence</w:t>
      </w:r>
      <w:r w:rsidRPr="00673D1C">
        <w:rPr>
          <w:rStyle w:val="Emphasis"/>
          <w:rFonts w:asciiTheme="majorHAnsi" w:hAnsiTheme="majorHAnsi" w:cstheme="majorHAnsi"/>
        </w:rPr>
        <w:t xml:space="preserve"> and to take responsibility for it </w:t>
      </w:r>
      <w:r w:rsidRPr="00673D1C">
        <w:rPr>
          <w:rStyle w:val="Emphasis"/>
          <w:rFonts w:asciiTheme="majorHAnsi" w:hAnsiTheme="majorHAnsi" w:cstheme="majorHAnsi"/>
          <w:highlight w:val="green"/>
        </w:rPr>
        <w:t>that the left</w:t>
      </w:r>
      <w:r w:rsidRPr="00673D1C">
        <w:rPr>
          <w:rStyle w:val="Emphasis"/>
          <w:rFonts w:asciiTheme="majorHAnsi" w:hAnsiTheme="majorHAnsi" w:cstheme="majorHAnsi"/>
        </w:rPr>
        <w:t xml:space="preserve"> regularly </w:t>
      </w:r>
      <w:r w:rsidRPr="00673D1C">
        <w:rPr>
          <w:rStyle w:val="Emphasis"/>
          <w:rFonts w:asciiTheme="majorHAnsi" w:hAnsiTheme="majorHAnsi" w:cstheme="majorHAnsi"/>
          <w:highlight w:val="green"/>
        </w:rPr>
        <w:t>loses workers’ support</w:t>
      </w:r>
      <w:r w:rsidRPr="00673D1C">
        <w:rPr>
          <w:rStyle w:val="Emphasis"/>
          <w:rFonts w:asciiTheme="majorHAnsi" w:hAnsiTheme="majorHAnsi" w:cstheme="majorHAnsi"/>
        </w:rPr>
        <w:t xml:space="preserve">. </w:t>
      </w:r>
    </w:p>
    <w:p w14:paraId="4DD0B2A7" w14:textId="77777777" w:rsidR="00673D1C" w:rsidRPr="00AD67F8" w:rsidRDefault="00673D1C" w:rsidP="00673D1C">
      <w:pPr>
        <w:pStyle w:val="Heading4"/>
        <w:rPr>
          <w:rFonts w:asciiTheme="majorHAnsi" w:hAnsiTheme="majorHAnsi" w:cstheme="majorHAnsi"/>
          <w:color w:val="FF0000"/>
        </w:rPr>
      </w:pPr>
      <w:r w:rsidRPr="00AD67F8">
        <w:rPr>
          <w:rFonts w:asciiTheme="majorHAnsi" w:hAnsiTheme="majorHAnsi" w:cstheme="majorHAnsi"/>
          <w:color w:val="FF0000"/>
        </w:rPr>
        <w:t xml:space="preserve">Unions only operate within the system and can never challenge capitalism – THIS IS LITERALLY THEIR AUTHOR—turns the case. </w:t>
      </w:r>
    </w:p>
    <w:p w14:paraId="5A627ED1" w14:textId="77777777" w:rsidR="00673D1C" w:rsidRPr="00AD67F8" w:rsidRDefault="00673D1C" w:rsidP="00673D1C">
      <w:pPr>
        <w:rPr>
          <w:rStyle w:val="Style13ptBold"/>
          <w:rFonts w:asciiTheme="majorHAnsi" w:hAnsiTheme="majorHAnsi" w:cstheme="majorHAnsi"/>
          <w:b w:val="0"/>
          <w:color w:val="FF0000"/>
          <w:sz w:val="22"/>
        </w:rPr>
      </w:pPr>
      <w:r w:rsidRPr="00AD67F8">
        <w:rPr>
          <w:rStyle w:val="Style13ptBold"/>
          <w:rFonts w:asciiTheme="majorHAnsi" w:hAnsiTheme="majorHAnsi" w:cstheme="majorHAnsi"/>
          <w:color w:val="FF0000"/>
        </w:rPr>
        <w:t xml:space="preserve">1AC Smith 11 </w:t>
      </w:r>
      <w:r w:rsidRPr="00AD67F8">
        <w:rPr>
          <w:rFonts w:asciiTheme="majorHAnsi" w:hAnsiTheme="majorHAnsi" w:cstheme="majorHAnsi"/>
          <w:color w:val="FF0000"/>
        </w:rPr>
        <w:t xml:space="preserve">(Sharon Smith, Smith is an author for International Socialist Review, “Marxism, unions, and class struggle”, </w:t>
      </w:r>
      <w:hyperlink r:id="rId14" w:history="1">
        <w:r w:rsidRPr="00AD67F8">
          <w:rPr>
            <w:rStyle w:val="Hyperlink"/>
            <w:rFonts w:asciiTheme="majorHAnsi" w:hAnsiTheme="majorHAnsi" w:cstheme="majorHAnsi"/>
            <w:color w:val="FF0000"/>
          </w:rPr>
          <w:t>https://isreview.org/issue/78/marxism-unions-and-class-struggle</w:t>
        </w:r>
      </w:hyperlink>
      <w:r w:rsidRPr="00AD67F8">
        <w:rPr>
          <w:rFonts w:asciiTheme="majorHAnsi" w:hAnsiTheme="majorHAnsi" w:cstheme="majorHAnsi"/>
          <w:color w:val="FF0000"/>
        </w:rPr>
        <w:t>, Published 2/9/11, Accessed 12/3/18, Lex RM)</w:t>
      </w:r>
    </w:p>
    <w:p w14:paraId="0FA80314" w14:textId="77777777" w:rsidR="00673D1C" w:rsidRPr="00AD67F8" w:rsidRDefault="00673D1C" w:rsidP="00673D1C">
      <w:pPr>
        <w:rPr>
          <w:rFonts w:asciiTheme="majorHAnsi" w:hAnsiTheme="majorHAnsi" w:cstheme="majorHAnsi"/>
          <w:color w:val="FF0000"/>
          <w:sz w:val="16"/>
        </w:rPr>
      </w:pPr>
      <w:r w:rsidRPr="00AD67F8">
        <w:rPr>
          <w:rFonts w:asciiTheme="majorHAnsi" w:hAnsiTheme="majorHAnsi" w:cstheme="majorHAnsi"/>
          <w:color w:val="FF0000"/>
          <w:sz w:val="16"/>
        </w:rPr>
        <w:t xml:space="preserve">Negotiating the terms of exploitation </w:t>
      </w:r>
      <w:proofErr w:type="gramStart"/>
      <w:r w:rsidRPr="00AD67F8">
        <w:rPr>
          <w:rFonts w:asciiTheme="majorHAnsi" w:hAnsiTheme="majorHAnsi" w:cstheme="majorHAnsi"/>
          <w:color w:val="FF0000"/>
          <w:sz w:val="16"/>
        </w:rPr>
        <w:t>At</w:t>
      </w:r>
      <w:proofErr w:type="gramEnd"/>
      <w:r w:rsidRPr="00AD67F8">
        <w:rPr>
          <w:rFonts w:asciiTheme="majorHAnsi" w:hAnsiTheme="majorHAnsi" w:cstheme="majorHAnsi"/>
          <w:color w:val="FF0000"/>
          <w:sz w:val="16"/>
        </w:rPr>
        <w:t xml:space="preserve"> their best, </w:t>
      </w:r>
      <w:r w:rsidRPr="00AD67F8">
        <w:rPr>
          <w:rStyle w:val="StyleUnderline"/>
          <w:rFonts w:asciiTheme="majorHAnsi" w:hAnsiTheme="majorHAnsi" w:cstheme="majorHAnsi"/>
          <w:color w:val="FF0000"/>
          <w:highlight w:val="yellow"/>
        </w:rPr>
        <w:t>unions</w:t>
      </w:r>
      <w:r w:rsidRPr="00AD67F8">
        <w:rPr>
          <w:rFonts w:asciiTheme="majorHAnsi" w:hAnsiTheme="majorHAnsi" w:cstheme="majorHAnsi"/>
          <w:color w:val="FF0000"/>
          <w:sz w:val="16"/>
        </w:rPr>
        <w:t xml:space="preserve"> are </w:t>
      </w:r>
      <w:proofErr w:type="spellStart"/>
      <w:r w:rsidRPr="00AD67F8">
        <w:rPr>
          <w:rFonts w:asciiTheme="majorHAnsi" w:hAnsiTheme="majorHAnsi" w:cstheme="majorHAnsi"/>
          <w:color w:val="FF0000"/>
          <w:sz w:val="16"/>
        </w:rPr>
        <w:t>indispensible</w:t>
      </w:r>
      <w:proofErr w:type="spellEnd"/>
      <w:r w:rsidRPr="00AD67F8">
        <w:rPr>
          <w:rFonts w:asciiTheme="majorHAnsi" w:hAnsiTheme="majorHAnsi" w:cstheme="majorHAnsi"/>
          <w:color w:val="FF0000"/>
          <w:sz w:val="16"/>
        </w:rPr>
        <w:t xml:space="preserve"> vehicles for the class struggle. But since their </w:t>
      </w:r>
      <w:r w:rsidRPr="00AD67F8">
        <w:rPr>
          <w:rStyle w:val="StyleUnderline"/>
          <w:rFonts w:asciiTheme="majorHAnsi" w:hAnsiTheme="majorHAnsi" w:cstheme="majorHAnsi"/>
          <w:color w:val="FF0000"/>
          <w:highlight w:val="yellow"/>
        </w:rPr>
        <w:t>essential function</w:t>
      </w:r>
      <w:r w:rsidRPr="00AD67F8">
        <w:rPr>
          <w:rFonts w:asciiTheme="majorHAnsi" w:hAnsiTheme="majorHAnsi" w:cstheme="majorHAnsi"/>
          <w:color w:val="FF0000"/>
          <w:sz w:val="16"/>
        </w:rPr>
        <w:t xml:space="preserve"> under capitalism is to negotiate the terms of exploitation on behalf of their members, their preservation </w:t>
      </w:r>
      <w:r w:rsidRPr="00AD67F8">
        <w:rPr>
          <w:rStyle w:val="Emphasis"/>
          <w:rFonts w:asciiTheme="majorHAnsi" w:hAnsiTheme="majorHAnsi" w:cstheme="majorHAnsi"/>
          <w:color w:val="FF0000"/>
          <w:highlight w:val="yellow"/>
        </w:rPr>
        <w:t>depends on the continuation of capitalist</w:t>
      </w:r>
      <w:r w:rsidRPr="00AD67F8">
        <w:rPr>
          <w:rStyle w:val="Emphasis"/>
          <w:rFonts w:asciiTheme="majorHAnsi" w:hAnsiTheme="majorHAnsi" w:cstheme="majorHAnsi"/>
          <w:color w:val="FF0000"/>
        </w:rPr>
        <w:t xml:space="preserve"> class </w:t>
      </w:r>
      <w:r w:rsidRPr="00AD67F8">
        <w:rPr>
          <w:rStyle w:val="Emphasis"/>
          <w:rFonts w:asciiTheme="majorHAnsi" w:hAnsiTheme="majorHAnsi" w:cstheme="majorHAnsi"/>
          <w:color w:val="FF0000"/>
          <w:highlight w:val="yellow"/>
        </w:rPr>
        <w:t>relations</w:t>
      </w:r>
      <w:r w:rsidRPr="00AD67F8">
        <w:rPr>
          <w:rFonts w:asciiTheme="majorHAnsi" w:hAnsiTheme="majorHAnsi" w:cstheme="majorHAnsi"/>
          <w:color w:val="FF0000"/>
          <w:sz w:val="16"/>
        </w:rPr>
        <w:t xml:space="preserve">. As Tony Cliff and Donny </w:t>
      </w:r>
      <w:proofErr w:type="spellStart"/>
      <w:r w:rsidRPr="00AD67F8">
        <w:rPr>
          <w:rFonts w:asciiTheme="majorHAnsi" w:hAnsiTheme="majorHAnsi" w:cstheme="majorHAnsi"/>
          <w:color w:val="FF0000"/>
          <w:sz w:val="16"/>
        </w:rPr>
        <w:t>Gluckstein</w:t>
      </w:r>
      <w:proofErr w:type="spellEnd"/>
      <w:r w:rsidRPr="00AD67F8">
        <w:rPr>
          <w:rFonts w:asciiTheme="majorHAnsi" w:hAnsiTheme="majorHAnsi" w:cstheme="majorHAnsi"/>
          <w:color w:val="FF0000"/>
          <w:sz w:val="16"/>
        </w:rPr>
        <w:t xml:space="preserve"> argue, “</w:t>
      </w:r>
      <w:r w:rsidRPr="00AD67F8">
        <w:rPr>
          <w:rStyle w:val="StyleUnderline"/>
          <w:rFonts w:asciiTheme="majorHAnsi" w:hAnsiTheme="majorHAnsi" w:cstheme="majorHAnsi"/>
          <w:color w:val="FF0000"/>
          <w:highlight w:val="yellow"/>
        </w:rPr>
        <w:t>The improvement of workers’ conditions within capitalism</w:t>
      </w:r>
      <w:r w:rsidRPr="00AD67F8">
        <w:rPr>
          <w:rFonts w:asciiTheme="majorHAnsi" w:hAnsiTheme="majorHAnsi" w:cstheme="majorHAnsi"/>
          <w:color w:val="FF0000"/>
          <w:sz w:val="16"/>
          <w:highlight w:val="yellow"/>
        </w:rPr>
        <w:t>—</w:t>
      </w:r>
      <w:r w:rsidRPr="00AD67F8">
        <w:rPr>
          <w:rFonts w:asciiTheme="majorHAnsi" w:hAnsiTheme="majorHAnsi" w:cstheme="majorHAnsi"/>
          <w:color w:val="FF0000"/>
          <w:sz w:val="16"/>
        </w:rPr>
        <w:t>not the overthrow of capitalism</w:t>
      </w:r>
      <w:r w:rsidRPr="00AD67F8">
        <w:rPr>
          <w:rFonts w:asciiTheme="majorHAnsi" w:hAnsiTheme="majorHAnsi" w:cstheme="majorHAnsi"/>
          <w:color w:val="FF0000"/>
          <w:sz w:val="16"/>
          <w:highlight w:val="yellow"/>
        </w:rPr>
        <w:t>—</w:t>
      </w:r>
      <w:r w:rsidRPr="00AD67F8">
        <w:rPr>
          <w:rStyle w:val="StyleUnderline"/>
          <w:rFonts w:asciiTheme="majorHAnsi" w:hAnsiTheme="majorHAnsi" w:cstheme="majorHAnsi"/>
          <w:color w:val="FF0000"/>
          <w:highlight w:val="yellow"/>
        </w:rPr>
        <w:t>is the</w:t>
      </w:r>
      <w:r w:rsidRPr="00AD67F8">
        <w:rPr>
          <w:rStyle w:val="StyleUnderline"/>
          <w:rFonts w:asciiTheme="majorHAnsi" w:hAnsiTheme="majorHAnsi" w:cstheme="majorHAnsi"/>
          <w:color w:val="FF0000"/>
        </w:rPr>
        <w:t xml:space="preserve"> common </w:t>
      </w:r>
      <w:r w:rsidRPr="00AD67F8">
        <w:rPr>
          <w:rStyle w:val="StyleUnderline"/>
          <w:rFonts w:asciiTheme="majorHAnsi" w:hAnsiTheme="majorHAnsi" w:cstheme="majorHAnsi"/>
          <w:color w:val="FF0000"/>
          <w:highlight w:val="yellow"/>
        </w:rPr>
        <w:lastRenderedPageBreak/>
        <w:t>guideline of</w:t>
      </w:r>
      <w:r w:rsidRPr="00AD67F8">
        <w:rPr>
          <w:rStyle w:val="StyleUnderline"/>
          <w:rFonts w:asciiTheme="majorHAnsi" w:hAnsiTheme="majorHAnsi" w:cstheme="majorHAnsi"/>
          <w:color w:val="FF0000"/>
        </w:rPr>
        <w:t xml:space="preserve"> trade </w:t>
      </w:r>
      <w:r w:rsidRPr="00AD67F8">
        <w:rPr>
          <w:rStyle w:val="StyleUnderline"/>
          <w:rFonts w:asciiTheme="majorHAnsi" w:hAnsiTheme="majorHAnsi" w:cstheme="majorHAnsi"/>
          <w:color w:val="FF0000"/>
          <w:highlight w:val="yellow"/>
        </w:rPr>
        <w:t>union activity</w:t>
      </w:r>
      <w:r w:rsidRPr="00AD67F8">
        <w:rPr>
          <w:rStyle w:val="StyleUnderline"/>
          <w:rFonts w:asciiTheme="majorHAnsi" w:hAnsiTheme="majorHAnsi" w:cstheme="majorHAnsi"/>
          <w:color w:val="FF0000"/>
        </w:rPr>
        <w:t xml:space="preserve"> in normal times</w:t>
      </w:r>
      <w:r w:rsidRPr="00AD67F8">
        <w:rPr>
          <w:rFonts w:asciiTheme="majorHAnsi" w:hAnsiTheme="majorHAnsi" w:cstheme="majorHAnsi"/>
          <w:color w:val="FF0000"/>
          <w:sz w:val="16"/>
        </w:rPr>
        <w:t xml:space="preserve">. In reality </w:t>
      </w:r>
      <w:r w:rsidRPr="00AD67F8">
        <w:rPr>
          <w:rStyle w:val="Emphasis"/>
          <w:rFonts w:asciiTheme="majorHAnsi" w:hAnsiTheme="majorHAnsi" w:cstheme="majorHAnsi"/>
          <w:color w:val="FF0000"/>
          <w:highlight w:val="yellow"/>
        </w:rPr>
        <w:t>unions tacitly accept the framework set by the system and</w:t>
      </w:r>
      <w:r w:rsidRPr="00AD67F8">
        <w:rPr>
          <w:rStyle w:val="Emphasis"/>
          <w:rFonts w:asciiTheme="majorHAnsi" w:hAnsiTheme="majorHAnsi" w:cstheme="majorHAnsi"/>
          <w:color w:val="FF0000"/>
        </w:rPr>
        <w:t xml:space="preserve"> tend either to exclude political issues from discussion or to support reformist political parties that </w:t>
      </w:r>
      <w:r w:rsidRPr="00AD67F8">
        <w:rPr>
          <w:rStyle w:val="Emphasis"/>
          <w:rFonts w:asciiTheme="majorHAnsi" w:hAnsiTheme="majorHAnsi" w:cstheme="majorHAnsi"/>
          <w:color w:val="FF0000"/>
          <w:highlight w:val="yellow"/>
        </w:rPr>
        <w:t>do not challenge the present order of society</w:t>
      </w:r>
      <w:r w:rsidRPr="00AD67F8">
        <w:rPr>
          <w:rFonts w:asciiTheme="majorHAnsi" w:hAnsiTheme="majorHAnsi" w:cstheme="majorHAnsi"/>
          <w:color w:val="FF0000"/>
          <w:sz w:val="16"/>
        </w:rPr>
        <w:t xml:space="preserve">.”28 At various points in Marx and Engels’ lifetimes, unions led the class struggle far forward; at others, they restrained the movement. In times of union retreat, </w:t>
      </w:r>
      <w:r w:rsidRPr="00AD67F8">
        <w:rPr>
          <w:rStyle w:val="StyleUnderline"/>
          <w:rFonts w:asciiTheme="majorHAnsi" w:hAnsiTheme="majorHAnsi" w:cstheme="majorHAnsi"/>
          <w:color w:val="FF0000"/>
        </w:rPr>
        <w:t xml:space="preserve">Marx and Engels complained bitterly about the state of the trade </w:t>
      </w:r>
      <w:r w:rsidRPr="00AD67F8">
        <w:rPr>
          <w:rStyle w:val="StyleUnderline"/>
          <w:rFonts w:asciiTheme="majorHAnsi" w:hAnsiTheme="majorHAnsi" w:cstheme="majorHAnsi"/>
          <w:color w:val="FF0000"/>
          <w:highlight w:val="yellow"/>
        </w:rPr>
        <w:t>unions</w:t>
      </w:r>
      <w:r w:rsidRPr="00AD67F8">
        <w:rPr>
          <w:rFonts w:asciiTheme="majorHAnsi" w:hAnsiTheme="majorHAnsi" w:cstheme="majorHAnsi"/>
          <w:color w:val="FF0000"/>
          <w:sz w:val="16"/>
        </w:rPr>
        <w:t>. As Engels wrote in 1871, “</w:t>
      </w:r>
      <w:r w:rsidRPr="00AD67F8">
        <w:rPr>
          <w:rStyle w:val="StyleUnderline"/>
          <w:rFonts w:asciiTheme="majorHAnsi" w:hAnsiTheme="majorHAnsi" w:cstheme="majorHAnsi"/>
          <w:color w:val="FF0000"/>
        </w:rPr>
        <w:t>The trade union movement</w:t>
      </w:r>
      <w:r w:rsidRPr="00AD67F8">
        <w:rPr>
          <w:rFonts w:asciiTheme="majorHAnsi" w:hAnsiTheme="majorHAnsi" w:cstheme="majorHAnsi"/>
          <w:color w:val="FF0000"/>
          <w:sz w:val="16"/>
        </w:rPr>
        <w:t xml:space="preserve">, among all the big, strong and rich trade unions, </w:t>
      </w:r>
      <w:r w:rsidRPr="00AD67F8">
        <w:rPr>
          <w:rStyle w:val="Emphasis"/>
          <w:rFonts w:asciiTheme="majorHAnsi" w:hAnsiTheme="majorHAnsi" w:cstheme="majorHAnsi"/>
          <w:color w:val="FF0000"/>
          <w:highlight w:val="yellow"/>
        </w:rPr>
        <w:t xml:space="preserve">has become </w:t>
      </w:r>
      <w:r w:rsidRPr="00AD67F8">
        <w:rPr>
          <w:rStyle w:val="Emphasis"/>
          <w:rFonts w:asciiTheme="majorHAnsi" w:hAnsiTheme="majorHAnsi" w:cstheme="majorHAnsi"/>
          <w:color w:val="FF0000"/>
        </w:rPr>
        <w:t xml:space="preserve">more </w:t>
      </w:r>
      <w:r w:rsidRPr="00AD67F8">
        <w:rPr>
          <w:rStyle w:val="Emphasis"/>
          <w:rFonts w:asciiTheme="majorHAnsi" w:hAnsiTheme="majorHAnsi" w:cstheme="majorHAnsi"/>
          <w:color w:val="FF0000"/>
          <w:highlight w:val="yellow"/>
        </w:rPr>
        <w:t>an obstacle to the general movement</w:t>
      </w:r>
      <w:r w:rsidRPr="00AD67F8">
        <w:rPr>
          <w:rStyle w:val="Emphasis"/>
          <w:rFonts w:asciiTheme="majorHAnsi" w:hAnsiTheme="majorHAnsi" w:cstheme="majorHAnsi"/>
          <w:color w:val="FF0000"/>
        </w:rPr>
        <w:t xml:space="preserve"> than an instrument of its progress.</w:t>
      </w:r>
      <w:r w:rsidRPr="00AD67F8">
        <w:rPr>
          <w:rFonts w:asciiTheme="majorHAnsi" w:hAnsiTheme="majorHAnsi" w:cstheme="majorHAnsi"/>
          <w:color w:val="FF0000"/>
          <w:sz w:val="16"/>
        </w:rPr>
        <w:t xml:space="preserve">”29 The Russian revolutionary V.I. Lenin echoed Marx and Engels’ changing attitudes toward trade unions. But he too was reacting to the historic role of the unions themselves, reflecting their vacillation. In 1899, Lenin wrote, “Every strike brings thoughts of socialism very forcibly to the worker’s mind, thoughts of the struggle of the entire working class for emancipation from the oppression of capital.… This is the reason that socialists call strikes ‘a school of war,” a school in which the workers learn to make war on their enemies for the liberation of the whole people.”30 Just three years later, Lenin’s polemic What Is to Be Done? described the politics of trade unionism in singularly negative terms: “There is much talk of spontaneity. But the spontaneous development of the working-class movement leads to its subordination to bourgeois ideology...for the spontaneous working-class movement is trade-unionism…and trade unionism means the ideological enslavement of the workers by the bourgeoisie.”31 Yet three years after that, during the 1905 revolution, Lenin returned to his earlier argument, commenting that “the working class is instinctively, spontaneously Social-Democratic [socialist].”32 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 </w:t>
      </w:r>
      <w:proofErr w:type="gramStart"/>
      <w:r w:rsidRPr="00AD67F8">
        <w:rPr>
          <w:rFonts w:asciiTheme="majorHAnsi" w:hAnsiTheme="majorHAnsi" w:cstheme="majorHAnsi"/>
          <w:color w:val="FF0000"/>
          <w:sz w:val="16"/>
        </w:rPr>
        <w:t>So</w:t>
      </w:r>
      <w:proofErr w:type="gramEnd"/>
      <w:r w:rsidRPr="00AD67F8">
        <w:rPr>
          <w:rFonts w:asciiTheme="majorHAnsi" w:hAnsiTheme="majorHAnsi" w:cstheme="majorHAnsi"/>
          <w:color w:val="FF0000"/>
          <w:sz w:val="16"/>
        </w:rPr>
        <w:t xml:space="preserve"> a </w:t>
      </w:r>
      <w:r w:rsidRPr="00AD67F8">
        <w:rPr>
          <w:rStyle w:val="StyleUnderline"/>
          <w:rFonts w:asciiTheme="majorHAnsi" w:hAnsiTheme="majorHAnsi" w:cstheme="majorHAnsi"/>
          <w:color w:val="FF0000"/>
        </w:rPr>
        <w:t>bigger and broader union reduces competition</w:t>
      </w:r>
      <w:r w:rsidRPr="00AD67F8">
        <w:rPr>
          <w:rFonts w:asciiTheme="majorHAnsi" w:hAnsiTheme="majorHAnsi" w:cstheme="majorHAnsi"/>
          <w:color w:val="FF0000"/>
          <w:sz w:val="16"/>
        </w:rPr>
        <w:t xml:space="preserve"> between a larger section of the working-class. </w:t>
      </w:r>
      <w:r w:rsidRPr="00AD67F8">
        <w:rPr>
          <w:rStyle w:val="Emphasis"/>
          <w:rFonts w:asciiTheme="majorHAnsi" w:hAnsiTheme="majorHAnsi" w:cstheme="majorHAnsi"/>
          <w:color w:val="FF0000"/>
        </w:rPr>
        <w:t>But this economic strength imposes political limits on unions</w:t>
      </w:r>
      <w:r w:rsidRPr="00AD67F8">
        <w:rPr>
          <w:rFonts w:asciiTheme="majorHAnsi" w:hAnsiTheme="majorHAnsi" w:cstheme="majorHAnsi"/>
          <w:color w:val="FF0000"/>
          <w:sz w:val="16"/>
        </w:rPr>
        <w:t xml:space="preserve">. As Russian revolutionary Leon Trotsky pointed out, </w:t>
      </w:r>
      <w:proofErr w:type="gramStart"/>
      <w:r w:rsidRPr="00AD67F8">
        <w:rPr>
          <w:rFonts w:asciiTheme="majorHAnsi" w:hAnsiTheme="majorHAnsi" w:cstheme="majorHAnsi"/>
          <w:color w:val="FF0000"/>
          <w:sz w:val="16"/>
        </w:rPr>
        <w:t>The</w:t>
      </w:r>
      <w:proofErr w:type="gramEnd"/>
      <w:r w:rsidRPr="00AD67F8">
        <w:rPr>
          <w:rFonts w:asciiTheme="majorHAnsi" w:hAnsiTheme="majorHAnsi" w:cstheme="majorHAnsi"/>
          <w:color w:val="FF0000"/>
          <w:sz w:val="16"/>
        </w:rPr>
        <w:t xml:space="preserve"> trade union embraces broad masses of workers, at different levels. The broader these masses, the closer is the trade union to accomplishing its task. But what the organization gains in breadth it inevitably loses in depth. Opportunistic, nationalist, religious tendencies in the trade unions and their leadership express the fact that the trade unions embrace not only the vanguard [most militant workers] but also heavy reserves. The weak side of the unions therefore comes from their strong side.33 For this reason, </w:t>
      </w:r>
      <w:r w:rsidRPr="00AD67F8">
        <w:rPr>
          <w:rStyle w:val="Emphasis"/>
          <w:rFonts w:asciiTheme="majorHAnsi" w:hAnsiTheme="majorHAnsi" w:cstheme="majorHAnsi"/>
          <w:color w:val="FF0000"/>
          <w:highlight w:val="yellow"/>
        </w:rPr>
        <w:t>unions cannot be transformed into revolutionary formations.</w:t>
      </w:r>
      <w:r w:rsidRPr="00AD67F8">
        <w:rPr>
          <w:rStyle w:val="Emphasis"/>
          <w:rFonts w:asciiTheme="majorHAnsi" w:hAnsiTheme="majorHAnsi" w:cstheme="majorHAnsi"/>
          <w:color w:val="FF0000"/>
        </w:rPr>
        <w:t xml:space="preserve"> This historic political role </w:t>
      </w:r>
      <w:r w:rsidRPr="00AD67F8">
        <w:rPr>
          <w:rStyle w:val="Emphasis"/>
          <w:rFonts w:asciiTheme="majorHAnsi" w:hAnsiTheme="majorHAnsi" w:cstheme="majorHAnsi"/>
          <w:color w:val="FF0000"/>
          <w:highlight w:val="yellow"/>
        </w:rPr>
        <w:t>can only be fulfilled by explicitly revolutionary</w:t>
      </w:r>
      <w:r w:rsidRPr="00AD67F8">
        <w:rPr>
          <w:rStyle w:val="Emphasis"/>
          <w:rFonts w:asciiTheme="majorHAnsi" w:hAnsiTheme="majorHAnsi" w:cstheme="majorHAnsi"/>
          <w:color w:val="FF0000"/>
        </w:rPr>
        <w:t xml:space="preserve"> political organizations and </w:t>
      </w:r>
      <w:r w:rsidRPr="00AD67F8">
        <w:rPr>
          <w:rStyle w:val="Emphasis"/>
          <w:rFonts w:asciiTheme="majorHAnsi" w:hAnsiTheme="majorHAnsi" w:cstheme="majorHAnsi"/>
          <w:color w:val="FF0000"/>
          <w:highlight w:val="yellow"/>
        </w:rPr>
        <w:t>parties</w:t>
      </w:r>
      <w:r w:rsidRPr="00AD67F8">
        <w:rPr>
          <w:rStyle w:val="Emphasis"/>
          <w:rFonts w:asciiTheme="majorHAnsi" w:hAnsiTheme="majorHAnsi" w:cstheme="majorHAnsi"/>
          <w:color w:val="FF0000"/>
        </w:rPr>
        <w:t xml:space="preserve">. </w:t>
      </w:r>
      <w:r w:rsidRPr="00AD67F8">
        <w:rPr>
          <w:rFonts w:asciiTheme="majorHAnsi" w:hAnsiTheme="majorHAnsi" w:cstheme="majorHAnsi"/>
          <w:color w:val="FF0000"/>
          <w:sz w:val="16"/>
        </w:rPr>
        <w:t xml:space="preserve">The trade union officialdom Cliff and </w:t>
      </w:r>
      <w:proofErr w:type="spellStart"/>
      <w:r w:rsidRPr="00AD67F8">
        <w:rPr>
          <w:rFonts w:asciiTheme="majorHAnsi" w:hAnsiTheme="majorHAnsi" w:cstheme="majorHAnsi"/>
          <w:color w:val="FF0000"/>
          <w:sz w:val="16"/>
        </w:rPr>
        <w:t>Gluckstein</w:t>
      </w:r>
      <w:proofErr w:type="spellEnd"/>
      <w:r w:rsidRPr="00AD67F8">
        <w:rPr>
          <w:rFonts w:asciiTheme="majorHAnsi" w:hAnsiTheme="majorHAnsi" w:cstheme="majorHAnsi"/>
          <w:color w:val="FF0000"/>
          <w:sz w:val="16"/>
        </w:rPr>
        <w:t xml:space="preserve">, with the benefit of more recent experience, elaborated on the role of trade union officials: </w:t>
      </w:r>
      <w:r w:rsidRPr="00AD67F8">
        <w:rPr>
          <w:rStyle w:val="Emphasis"/>
          <w:rFonts w:asciiTheme="majorHAnsi" w:hAnsiTheme="majorHAnsi" w:cstheme="majorHAnsi"/>
          <w:color w:val="FF0000"/>
          <w:highlight w:val="yellow"/>
        </w:rPr>
        <w:t>To believe</w:t>
      </w:r>
      <w:r w:rsidRPr="00AD67F8">
        <w:rPr>
          <w:rStyle w:val="Emphasis"/>
          <w:rFonts w:asciiTheme="majorHAnsi" w:hAnsiTheme="majorHAnsi" w:cstheme="majorHAnsi"/>
          <w:color w:val="FF0000"/>
        </w:rPr>
        <w:t xml:space="preserve"> that </w:t>
      </w:r>
      <w:r w:rsidRPr="00AD67F8">
        <w:rPr>
          <w:rStyle w:val="Emphasis"/>
          <w:rFonts w:asciiTheme="majorHAnsi" w:hAnsiTheme="majorHAnsi" w:cstheme="majorHAnsi"/>
          <w:color w:val="FF0000"/>
          <w:highlight w:val="yellow"/>
        </w:rPr>
        <w:t>pressure from below can force union</w:t>
      </w:r>
      <w:r w:rsidRPr="00AD67F8">
        <w:rPr>
          <w:rStyle w:val="Emphasis"/>
          <w:rFonts w:asciiTheme="majorHAnsi" w:hAnsiTheme="majorHAnsi" w:cstheme="majorHAnsi"/>
          <w:color w:val="FF0000"/>
        </w:rPr>
        <w:t xml:space="preserve"> leaders </w:t>
      </w:r>
      <w:r w:rsidRPr="00AD67F8">
        <w:rPr>
          <w:rStyle w:val="Emphasis"/>
          <w:rFonts w:asciiTheme="majorHAnsi" w:hAnsiTheme="majorHAnsi" w:cstheme="majorHAnsi"/>
          <w:color w:val="FF0000"/>
          <w:highlight w:val="yellow"/>
        </w:rPr>
        <w:t>on to a revolutionary path is to misunderstand</w:t>
      </w:r>
      <w:r w:rsidRPr="00AD67F8">
        <w:rPr>
          <w:rStyle w:val="Emphasis"/>
          <w:rFonts w:asciiTheme="majorHAnsi" w:hAnsiTheme="majorHAnsi" w:cstheme="majorHAnsi"/>
          <w:color w:val="FF0000"/>
        </w:rPr>
        <w:t xml:space="preserve"> </w:t>
      </w:r>
      <w:r w:rsidRPr="00AD67F8">
        <w:rPr>
          <w:rStyle w:val="Emphasis"/>
          <w:rFonts w:asciiTheme="majorHAnsi" w:hAnsiTheme="majorHAnsi" w:cstheme="majorHAnsi"/>
          <w:color w:val="FF0000"/>
          <w:highlight w:val="yellow"/>
        </w:rPr>
        <w:t>the nature of the bureaucracy,</w:t>
      </w:r>
      <w:r w:rsidRPr="00AD67F8">
        <w:rPr>
          <w:rStyle w:val="Emphasis"/>
          <w:rFonts w:asciiTheme="majorHAnsi" w:hAnsiTheme="majorHAnsi" w:cstheme="majorHAnsi"/>
          <w:color w:val="FF0000"/>
        </w:rPr>
        <w:t xml:space="preserve"> to spread illusions in it, and to blunt workers’ consciousness and action</w:t>
      </w:r>
      <w:r w:rsidRPr="00AD67F8">
        <w:rPr>
          <w:rStyle w:val="StyleUnderline"/>
          <w:rFonts w:asciiTheme="majorHAnsi" w:hAnsiTheme="majorHAnsi" w:cstheme="majorHAnsi"/>
          <w:color w:val="FF0000"/>
        </w:rPr>
        <w:t xml:space="preserve">. Trade </w:t>
      </w:r>
      <w:r w:rsidRPr="00AD67F8">
        <w:rPr>
          <w:rStyle w:val="StyleUnderline"/>
          <w:rFonts w:asciiTheme="majorHAnsi" w:hAnsiTheme="majorHAnsi" w:cstheme="majorHAnsi"/>
          <w:color w:val="FF0000"/>
          <w:highlight w:val="yellow"/>
        </w:rPr>
        <w:t>union leaders</w:t>
      </w:r>
      <w:r w:rsidRPr="00AD67F8">
        <w:rPr>
          <w:rStyle w:val="StyleUnderline"/>
          <w:rFonts w:asciiTheme="majorHAnsi" w:hAnsiTheme="majorHAnsi" w:cstheme="majorHAnsi"/>
          <w:color w:val="FF0000"/>
        </w:rPr>
        <w:t xml:space="preserve"> may be induced to obey some wishes of the rank and file, but they </w:t>
      </w:r>
      <w:r w:rsidRPr="00AD67F8">
        <w:rPr>
          <w:rStyle w:val="StyleUnderline"/>
          <w:rFonts w:asciiTheme="majorHAnsi" w:hAnsiTheme="majorHAnsi" w:cstheme="majorHAnsi"/>
          <w:color w:val="FF0000"/>
          <w:highlight w:val="yellow"/>
        </w:rPr>
        <w:t>will never be able to substitute for the collective action of the masses</w:t>
      </w:r>
      <w:r w:rsidRPr="00AD67F8">
        <w:rPr>
          <w:rStyle w:val="StyleUnderline"/>
          <w:rFonts w:asciiTheme="majorHAnsi" w:hAnsiTheme="majorHAnsi" w:cstheme="majorHAnsi"/>
          <w:color w:val="FF0000"/>
        </w:rPr>
        <w:t>. The self-activity of the workers is therefore paramount</w:t>
      </w:r>
      <w:r w:rsidRPr="00AD67F8">
        <w:rPr>
          <w:rFonts w:asciiTheme="majorHAnsi" w:hAnsiTheme="majorHAnsi" w:cstheme="majorHAnsi"/>
          <w:color w:val="FF0000"/>
          <w:sz w:val="16"/>
        </w:rPr>
        <w:t xml:space="preserve">.34 </w:t>
      </w:r>
      <w:r w:rsidRPr="00AD67F8">
        <w:rPr>
          <w:rStyle w:val="StyleUnderline"/>
          <w:rFonts w:asciiTheme="majorHAnsi" w:hAnsiTheme="majorHAnsi" w:cstheme="majorHAnsi"/>
          <w:color w:val="FF0000"/>
        </w:rPr>
        <w:t>Marx and Engels</w:t>
      </w:r>
      <w:r w:rsidRPr="00AD67F8">
        <w:rPr>
          <w:rFonts w:asciiTheme="majorHAnsi" w:hAnsiTheme="majorHAnsi" w:cstheme="majorHAnsi"/>
          <w:color w:val="FF0000"/>
          <w:sz w:val="16"/>
        </w:rPr>
        <w:t xml:space="preserve"> (and other Marxists since) </w:t>
      </w:r>
      <w:r w:rsidRPr="00AD67F8">
        <w:rPr>
          <w:rStyle w:val="StyleUnderline"/>
          <w:rFonts w:asciiTheme="majorHAnsi" w:hAnsiTheme="majorHAnsi" w:cstheme="majorHAnsi"/>
          <w:color w:val="FF0000"/>
        </w:rPr>
        <w:t>frequently directed their frustration at trade union leaders</w:t>
      </w:r>
      <w:r w:rsidRPr="00AD67F8">
        <w:rPr>
          <w:rFonts w:asciiTheme="majorHAnsi" w:hAnsiTheme="majorHAnsi" w:cstheme="majorHAnsi"/>
          <w:color w:val="FF0000"/>
          <w:sz w:val="16"/>
        </w:rPr>
        <w:t>. Indeed, Marx and Engels repeatedly complained about craft union leaders who refused to broaden the union movement beyond their particular trades.35 “It seems to be a law of the proletarian movement everywhere that a section of the workers’ leaders should become demoralized,” wrote Engels in 1869. “</w:t>
      </w:r>
      <w:r w:rsidRPr="00AD67F8">
        <w:rPr>
          <w:rStyle w:val="StyleUnderline"/>
          <w:rFonts w:asciiTheme="majorHAnsi" w:hAnsiTheme="majorHAnsi" w:cstheme="majorHAnsi"/>
          <w:color w:val="FF0000"/>
        </w:rPr>
        <w:t>The leadership of the working class of England has wholly passed into the hands of corrupted union officials and the professional agitators</w:t>
      </w:r>
      <w:r w:rsidRPr="00AD67F8">
        <w:rPr>
          <w:rFonts w:asciiTheme="majorHAnsi" w:hAnsiTheme="majorHAnsi" w:cstheme="majorHAnsi"/>
          <w:color w:val="FF0000"/>
          <w:sz w:val="16"/>
        </w:rPr>
        <w:t xml:space="preserve">,” echoed Marx in 1878.36 </w:t>
      </w:r>
      <w:r w:rsidRPr="00AD67F8">
        <w:rPr>
          <w:rStyle w:val="StyleUnderline"/>
          <w:rFonts w:asciiTheme="majorHAnsi" w:hAnsiTheme="majorHAnsi" w:cstheme="majorHAnsi"/>
          <w:color w:val="FF0000"/>
        </w:rPr>
        <w:t>If unions function to negotiate the terms of exploitation under capitalism</w:t>
      </w:r>
      <w:r w:rsidRPr="00AD67F8">
        <w:rPr>
          <w:rFonts w:asciiTheme="majorHAnsi" w:hAnsiTheme="majorHAnsi" w:cstheme="majorHAnsi"/>
          <w:color w:val="FF0000"/>
          <w:sz w:val="16"/>
        </w:rPr>
        <w:t xml:space="preserve">, then </w:t>
      </w:r>
      <w:r w:rsidRPr="00AD67F8">
        <w:rPr>
          <w:rStyle w:val="Emphasis"/>
          <w:rFonts w:asciiTheme="majorHAnsi" w:hAnsiTheme="majorHAnsi" w:cstheme="majorHAnsi"/>
          <w:color w:val="FF0000"/>
          <w:highlight w:val="yellow"/>
        </w:rPr>
        <w:t>union officials act as the negotiators for their members. Their class position is thus itself contradictory</w:t>
      </w:r>
      <w:r w:rsidRPr="00AD67F8">
        <w:rPr>
          <w:rStyle w:val="StyleUnderline"/>
          <w:rFonts w:asciiTheme="majorHAnsi" w:hAnsiTheme="majorHAnsi" w:cstheme="majorHAnsi"/>
          <w:color w:val="FF0000"/>
          <w:highlight w:val="yellow"/>
        </w:rPr>
        <w:t>.</w:t>
      </w:r>
      <w:r w:rsidRPr="00AD67F8">
        <w:rPr>
          <w:rStyle w:val="StyleUnderline"/>
          <w:rFonts w:asciiTheme="majorHAnsi" w:hAnsiTheme="majorHAnsi" w:cstheme="majorHAnsi"/>
          <w:color w:val="FF0000"/>
        </w:rPr>
        <w:t xml:space="preserve"> Full-time union officials are not workers themselves, and the contracts they negotiate on behalf of their members do not affect their own salaries and working conditions</w:t>
      </w:r>
      <w:r w:rsidRPr="00AD67F8">
        <w:rPr>
          <w:rFonts w:asciiTheme="majorHAnsi" w:hAnsiTheme="majorHAnsi" w:cstheme="majorHAnsi"/>
          <w:color w:val="FF0000"/>
          <w:sz w:val="16"/>
        </w:rPr>
        <w:t xml:space="preserve">. If the contract agrees to layoffs, union leaders still keep their jobs. </w:t>
      </w:r>
      <w:r w:rsidRPr="00AD67F8">
        <w:rPr>
          <w:rStyle w:val="StyleUnderline"/>
          <w:rFonts w:asciiTheme="majorHAnsi" w:hAnsiTheme="majorHAnsi" w:cstheme="majorHAnsi"/>
          <w:color w:val="FF0000"/>
        </w:rPr>
        <w:t xml:space="preserve">If wages are slashed or a speedup imposed, union officials will maintain the same salaries and working conditions as before. </w:t>
      </w:r>
      <w:proofErr w:type="gramStart"/>
      <w:r w:rsidRPr="00AD67F8">
        <w:rPr>
          <w:rFonts w:asciiTheme="majorHAnsi" w:hAnsiTheme="majorHAnsi" w:cstheme="majorHAnsi"/>
          <w:color w:val="FF0000"/>
          <w:sz w:val="16"/>
        </w:rPr>
        <w:t>Thus</w:t>
      </w:r>
      <w:proofErr w:type="gramEnd"/>
      <w:r w:rsidRPr="00AD67F8">
        <w:rPr>
          <w:rFonts w:asciiTheme="majorHAnsi" w:hAnsiTheme="majorHAnsi" w:cstheme="majorHAnsi"/>
          <w:color w:val="FF0000"/>
          <w:sz w:val="16"/>
        </w:rPr>
        <w:t xml:space="preserve"> </w:t>
      </w:r>
      <w:r w:rsidRPr="00AD67F8">
        <w:rPr>
          <w:rStyle w:val="StyleUnderline"/>
          <w:rFonts w:asciiTheme="majorHAnsi" w:hAnsiTheme="majorHAnsi" w:cstheme="majorHAnsi"/>
          <w:color w:val="FF0000"/>
        </w:rPr>
        <w:t>union leaders are</w:t>
      </w:r>
      <w:r w:rsidRPr="00AD67F8">
        <w:rPr>
          <w:rFonts w:asciiTheme="majorHAnsi" w:hAnsiTheme="majorHAnsi" w:cstheme="majorHAnsi"/>
          <w:color w:val="FF0000"/>
          <w:sz w:val="16"/>
        </w:rPr>
        <w:t xml:space="preserve"> neither workers nor </w:t>
      </w:r>
      <w:r w:rsidRPr="00AD67F8">
        <w:rPr>
          <w:rStyle w:val="StyleUnderline"/>
          <w:rFonts w:asciiTheme="majorHAnsi" w:hAnsiTheme="majorHAnsi" w:cstheme="majorHAnsi"/>
          <w:color w:val="FF0000"/>
        </w:rPr>
        <w:t>capitalist</w:t>
      </w:r>
      <w:r w:rsidRPr="00AD67F8">
        <w:rPr>
          <w:rFonts w:asciiTheme="majorHAnsi" w:hAnsiTheme="majorHAnsi" w:cstheme="majorHAnsi"/>
          <w:color w:val="FF0000"/>
          <w:sz w:val="16"/>
        </w:rPr>
        <w:t xml:space="preserve">s, but </w:t>
      </w:r>
      <w:r w:rsidRPr="00AD67F8">
        <w:rPr>
          <w:rStyle w:val="StyleUnderline"/>
          <w:rFonts w:asciiTheme="majorHAnsi" w:hAnsiTheme="majorHAnsi" w:cstheme="majorHAnsi"/>
          <w:color w:val="FF0000"/>
        </w:rPr>
        <w:t xml:space="preserve">mediators </w:t>
      </w:r>
      <w:r w:rsidRPr="00AD67F8">
        <w:rPr>
          <w:rFonts w:asciiTheme="majorHAnsi" w:hAnsiTheme="majorHAnsi" w:cstheme="majorHAnsi"/>
          <w:color w:val="FF0000"/>
          <w:sz w:val="16"/>
        </w:rPr>
        <w:t xml:space="preserve">between the two. In the absence of pressure from below, they are likely to adapt to pressure from above. As German revolutionary Rosa Luxemburg described, </w:t>
      </w:r>
      <w:proofErr w:type="gramStart"/>
      <w:r w:rsidRPr="00AD67F8">
        <w:rPr>
          <w:rStyle w:val="StyleUnderline"/>
          <w:rFonts w:asciiTheme="majorHAnsi" w:hAnsiTheme="majorHAnsi" w:cstheme="majorHAnsi"/>
          <w:color w:val="FF0000"/>
        </w:rPr>
        <w:t>The</w:t>
      </w:r>
      <w:proofErr w:type="gramEnd"/>
      <w:r w:rsidRPr="00AD67F8">
        <w:rPr>
          <w:rStyle w:val="StyleUnderline"/>
          <w:rFonts w:asciiTheme="majorHAnsi" w:hAnsiTheme="majorHAnsi" w:cstheme="majorHAnsi"/>
          <w:color w:val="FF0000"/>
        </w:rPr>
        <w:t xml:space="preserve"> specialization of professional activity as trade-union leaders</w:t>
      </w:r>
      <w:r w:rsidRPr="00AD67F8">
        <w:rPr>
          <w:rFonts w:asciiTheme="majorHAnsi" w:hAnsiTheme="majorHAnsi" w:cstheme="majorHAnsi"/>
          <w:color w:val="FF0000"/>
          <w:sz w:val="16"/>
        </w:rPr>
        <w:t xml:space="preserve">, as well as the naturally restricted horizon which is bound up with disconnected economic struggles in a peaceful period, </w:t>
      </w:r>
      <w:r w:rsidRPr="00AD67F8">
        <w:rPr>
          <w:rStyle w:val="Emphasis"/>
          <w:rFonts w:asciiTheme="majorHAnsi" w:hAnsiTheme="majorHAnsi" w:cstheme="majorHAnsi"/>
          <w:color w:val="FF0000"/>
        </w:rPr>
        <w:t>leads only too easily</w:t>
      </w:r>
      <w:r w:rsidRPr="00AD67F8">
        <w:rPr>
          <w:rFonts w:asciiTheme="majorHAnsi" w:hAnsiTheme="majorHAnsi" w:cstheme="majorHAnsi"/>
          <w:color w:val="FF0000"/>
          <w:sz w:val="16"/>
        </w:rPr>
        <w:t xml:space="preserve">, amongst trade-union officials, </w:t>
      </w:r>
      <w:r w:rsidRPr="00AD67F8">
        <w:rPr>
          <w:rStyle w:val="StyleUnderline"/>
          <w:rFonts w:asciiTheme="majorHAnsi" w:hAnsiTheme="majorHAnsi" w:cstheme="majorHAnsi"/>
          <w:color w:val="FF0000"/>
        </w:rPr>
        <w:t>to</w:t>
      </w:r>
      <w:r w:rsidRPr="00AD67F8">
        <w:rPr>
          <w:rFonts w:asciiTheme="majorHAnsi" w:hAnsiTheme="majorHAnsi" w:cstheme="majorHAnsi"/>
          <w:color w:val="FF0000"/>
          <w:sz w:val="16"/>
        </w:rPr>
        <w:t xml:space="preserve"> </w:t>
      </w:r>
      <w:r w:rsidRPr="00AD67F8">
        <w:rPr>
          <w:rStyle w:val="Emphasis"/>
          <w:rFonts w:asciiTheme="majorHAnsi" w:hAnsiTheme="majorHAnsi" w:cstheme="majorHAnsi"/>
          <w:color w:val="FF0000"/>
        </w:rPr>
        <w:t>bureaucratism</w:t>
      </w:r>
      <w:r w:rsidRPr="00AD67F8">
        <w:rPr>
          <w:rFonts w:asciiTheme="majorHAnsi" w:hAnsiTheme="majorHAnsi" w:cstheme="majorHAnsi"/>
          <w:color w:val="FF0000"/>
          <w:sz w:val="16"/>
        </w:rPr>
        <w:t xml:space="preserve"> </w:t>
      </w:r>
      <w:r w:rsidRPr="00AD67F8">
        <w:rPr>
          <w:rStyle w:val="StyleUnderline"/>
          <w:rFonts w:asciiTheme="majorHAnsi" w:hAnsiTheme="majorHAnsi" w:cstheme="majorHAnsi"/>
          <w:color w:val="FF0000"/>
        </w:rPr>
        <w:t>and a</w:t>
      </w:r>
      <w:r w:rsidRPr="00AD67F8">
        <w:rPr>
          <w:rFonts w:asciiTheme="majorHAnsi" w:hAnsiTheme="majorHAnsi" w:cstheme="majorHAnsi"/>
          <w:color w:val="FF0000"/>
          <w:sz w:val="16"/>
        </w:rPr>
        <w:t xml:space="preserve"> </w:t>
      </w:r>
      <w:r w:rsidRPr="00AD67F8">
        <w:rPr>
          <w:rStyle w:val="Emphasis"/>
          <w:rFonts w:asciiTheme="majorHAnsi" w:hAnsiTheme="majorHAnsi" w:cstheme="majorHAnsi"/>
          <w:color w:val="FF0000"/>
        </w:rPr>
        <w:t>certain narrowness of outlook</w:t>
      </w:r>
      <w:r w:rsidRPr="00AD67F8">
        <w:rPr>
          <w:rFonts w:asciiTheme="majorHAnsi" w:hAnsiTheme="majorHAnsi" w:cstheme="majorHAnsi"/>
          <w:color w:val="FF0000"/>
          <w:sz w:val="16"/>
        </w:rPr>
        <w:t xml:space="preserve">.… </w:t>
      </w:r>
      <w:r w:rsidRPr="00AD67F8">
        <w:rPr>
          <w:rStyle w:val="StyleUnderline"/>
          <w:rFonts w:asciiTheme="majorHAnsi" w:hAnsiTheme="majorHAnsi" w:cstheme="majorHAnsi"/>
          <w:color w:val="FF0000"/>
        </w:rPr>
        <w:t>There is</w:t>
      </w:r>
      <w:r w:rsidRPr="00AD67F8">
        <w:rPr>
          <w:rFonts w:asciiTheme="majorHAnsi" w:hAnsiTheme="majorHAnsi" w:cstheme="majorHAnsi"/>
          <w:color w:val="FF0000"/>
          <w:sz w:val="16"/>
        </w:rPr>
        <w:t xml:space="preserve"> first of all </w:t>
      </w:r>
      <w:r w:rsidRPr="00AD67F8">
        <w:rPr>
          <w:rStyle w:val="StyleUnderline"/>
          <w:rFonts w:asciiTheme="majorHAnsi" w:hAnsiTheme="majorHAnsi" w:cstheme="majorHAnsi"/>
          <w:color w:val="FF0000"/>
        </w:rPr>
        <w:t xml:space="preserve">the overvaluation of the organization, which from a means has gradually been changed into </w:t>
      </w:r>
      <w:r w:rsidRPr="00AD67F8">
        <w:rPr>
          <w:rStyle w:val="StyleUnderline"/>
          <w:rFonts w:asciiTheme="majorHAnsi" w:hAnsiTheme="majorHAnsi" w:cstheme="majorHAnsi"/>
          <w:color w:val="FF0000"/>
        </w:rPr>
        <w:lastRenderedPageBreak/>
        <w:t>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prospects and its successes</w:t>
      </w:r>
      <w:r w:rsidRPr="00AD67F8">
        <w:rPr>
          <w:rFonts w:asciiTheme="majorHAnsi" w:hAnsiTheme="majorHAnsi" w:cstheme="majorHAnsi"/>
          <w:color w:val="FF0000"/>
          <w:sz w:val="16"/>
        </w:rPr>
        <w:t xml:space="preserve">.37 To be sure, the business cycle imposes some objective limits to unions’ ability to negotiate favorable terms for workers under normal conditions of capitalism. </w:t>
      </w:r>
      <w:r w:rsidRPr="00AD67F8">
        <w:rPr>
          <w:rStyle w:val="StyleUnderline"/>
          <w:rFonts w:asciiTheme="majorHAnsi" w:hAnsiTheme="majorHAnsi" w:cstheme="majorHAnsi"/>
          <w:color w:val="FF0000"/>
        </w:rPr>
        <w:t>During the boom phase of the economic cycle</w:t>
      </w:r>
      <w:r w:rsidRPr="00AD67F8">
        <w:rPr>
          <w:rStyle w:val="Emphasis"/>
          <w:rFonts w:asciiTheme="majorHAnsi" w:hAnsiTheme="majorHAnsi" w:cstheme="majorHAnsi"/>
          <w:color w:val="FF0000"/>
        </w:rPr>
        <w:t>, capitalists are far more likely to grant union demands, while in periods of recession</w:t>
      </w:r>
      <w:r w:rsidRPr="00AD67F8">
        <w:rPr>
          <w:rFonts w:asciiTheme="majorHAnsi" w:hAnsiTheme="majorHAnsi" w:cstheme="majorHAnsi"/>
          <w:color w:val="FF0000"/>
          <w:sz w:val="16"/>
        </w:rPr>
        <w:t>—and high unemployment—</w:t>
      </w:r>
      <w:r w:rsidRPr="00AD67F8">
        <w:rPr>
          <w:rStyle w:val="StyleUnderline"/>
          <w:rFonts w:asciiTheme="majorHAnsi" w:hAnsiTheme="majorHAnsi" w:cstheme="majorHAnsi"/>
          <w:color w:val="FF0000"/>
        </w:rPr>
        <w:t>the tables are reversed</w:t>
      </w:r>
      <w:r w:rsidRPr="00AD67F8">
        <w:rPr>
          <w:rFonts w:asciiTheme="majorHAnsi" w:hAnsiTheme="majorHAnsi" w:cstheme="majorHAnsi"/>
          <w:color w:val="FF0000"/>
          <w:sz w:val="16"/>
        </w:rPr>
        <w:t xml:space="preserve">. This certainly contributes to the pattern of advances and retreats in the class struggle. </w:t>
      </w:r>
      <w:r w:rsidRPr="00AD67F8">
        <w:rPr>
          <w:rStyle w:val="StyleUnderline"/>
          <w:rFonts w:asciiTheme="majorHAnsi" w:hAnsiTheme="majorHAnsi" w:cstheme="majorHAnsi"/>
          <w:color w:val="FF0000"/>
        </w:rPr>
        <w:t>But the decline of wages and union membership over the last three decades cannot be explained by the business cycle</w:t>
      </w:r>
      <w:r w:rsidRPr="00AD67F8">
        <w:rPr>
          <w:rFonts w:asciiTheme="majorHAnsi" w:hAnsiTheme="majorHAnsi" w:cstheme="majorHAnsi"/>
          <w:color w:val="FF0000"/>
          <w:sz w:val="16"/>
        </w:rPr>
        <w:t xml:space="preserve">, as the current “recovery” demonstrates all too clearly. </w:t>
      </w:r>
      <w:r w:rsidRPr="00AD67F8">
        <w:rPr>
          <w:rStyle w:val="StyleUnderline"/>
          <w:rFonts w:asciiTheme="majorHAnsi" w:hAnsiTheme="majorHAnsi" w:cstheme="majorHAnsi"/>
          <w:color w:val="FF0000"/>
        </w:rPr>
        <w:t>This decline can only be explained by the scale and duration of the neoliberal assault on the working class and the conservatism of the entrenched U.S. labor bureaucracy</w:t>
      </w:r>
      <w:r w:rsidRPr="00AD67F8">
        <w:rPr>
          <w:rFonts w:asciiTheme="majorHAnsi" w:hAnsiTheme="majorHAnsi" w:cstheme="majorHAnsi"/>
          <w:color w:val="FF0000"/>
          <w:sz w:val="16"/>
        </w:rPr>
        <w:t xml:space="preserve">. </w:t>
      </w:r>
      <w:r w:rsidRPr="00AD67F8">
        <w:rPr>
          <w:rStyle w:val="StyleUnderline"/>
          <w:rFonts w:asciiTheme="majorHAnsi" w:hAnsiTheme="majorHAnsi" w:cstheme="majorHAnsi"/>
          <w:color w:val="FF0000"/>
        </w:rPr>
        <w:t>The conservatism of the U.S. labor bureaucracy in recent decades</w:t>
      </w:r>
      <w:r w:rsidRPr="00AD67F8">
        <w:rPr>
          <w:rFonts w:asciiTheme="majorHAnsi" w:hAnsiTheme="majorHAnsi" w:cstheme="majorHAnsi"/>
          <w:color w:val="FF0000"/>
          <w:sz w:val="16"/>
        </w:rPr>
        <w:t xml:space="preserve"> </w:t>
      </w:r>
      <w:r w:rsidRPr="00AD67F8">
        <w:rPr>
          <w:rStyle w:val="StyleUnderline"/>
          <w:rFonts w:asciiTheme="majorHAnsi" w:hAnsiTheme="majorHAnsi" w:cstheme="majorHAnsi"/>
          <w:color w:val="FF0000"/>
        </w:rPr>
        <w:t>is distinguished</w:t>
      </w:r>
      <w:r w:rsidRPr="00AD67F8">
        <w:rPr>
          <w:rFonts w:asciiTheme="majorHAnsi" w:hAnsiTheme="majorHAnsi" w:cstheme="majorHAnsi"/>
          <w:color w:val="FF0000"/>
          <w:sz w:val="16"/>
        </w:rPr>
        <w:t xml:space="preserve"> not only by union officials’ demonstrated abhorrence of struggle, but also </w:t>
      </w:r>
      <w:r w:rsidRPr="00AD67F8">
        <w:rPr>
          <w:rStyle w:val="Emphasis"/>
          <w:rFonts w:asciiTheme="majorHAnsi" w:hAnsiTheme="majorHAnsi" w:cstheme="majorHAnsi"/>
          <w:color w:val="FF0000"/>
        </w:rPr>
        <w:t>by labor’s long-standing ties to the Democratic Party, a self-proclaimed pro-capitalist party</w:t>
      </w:r>
      <w:r w:rsidRPr="00AD67F8">
        <w:rPr>
          <w:rFonts w:asciiTheme="majorHAnsi" w:hAnsiTheme="majorHAnsi" w:cstheme="majorHAnsi"/>
          <w:color w:val="FF0000"/>
          <w:sz w:val="16"/>
        </w:rPr>
        <w:t xml:space="preserve">.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 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 The reluctance of top union officials to challenge the status quo is certainly reinforced by their enormous salaries, which equal those of many corporate executives. As Nelson Lichtenstein wrote, comparing U.S. and European union officials, unions in the U.S. grew to employ </w:t>
      </w:r>
      <w:proofErr w:type="gramStart"/>
      <w:r w:rsidRPr="00AD67F8">
        <w:rPr>
          <w:rFonts w:asciiTheme="majorHAnsi" w:hAnsiTheme="majorHAnsi" w:cstheme="majorHAnsi"/>
          <w:color w:val="FF0000"/>
          <w:sz w:val="16"/>
        </w:rPr>
        <w:t>The</w:t>
      </w:r>
      <w:proofErr w:type="gramEnd"/>
      <w:r w:rsidRPr="00AD67F8">
        <w:rPr>
          <w:rFonts w:asciiTheme="majorHAnsi" w:hAnsiTheme="majorHAnsi" w:cstheme="majorHAnsi"/>
          <w:color w:val="FF0000"/>
          <w:sz w:val="16"/>
        </w:rPr>
        <w:t xml:space="preserve"> largest and best-paid stratum of full-time salaried officers in the labor movement world.… Functionary worker ratios in the United States were something like one in three hundred at the end of the 1950s, while the European average was about one full-time office holder per two </w:t>
      </w:r>
      <w:proofErr w:type="gramStart"/>
      <w:r w:rsidRPr="00AD67F8">
        <w:rPr>
          <w:rFonts w:asciiTheme="majorHAnsi" w:hAnsiTheme="majorHAnsi" w:cstheme="majorHAnsi"/>
          <w:color w:val="FF0000"/>
          <w:sz w:val="16"/>
        </w:rPr>
        <w:t>thousands</w:t>
      </w:r>
      <w:proofErr w:type="gramEnd"/>
      <w:r w:rsidRPr="00AD67F8">
        <w:rPr>
          <w:rFonts w:asciiTheme="majorHAnsi" w:hAnsiTheme="majorHAnsi" w:cstheme="majorHAnsi"/>
          <w:color w:val="FF0000"/>
          <w:sz w:val="16"/>
        </w:rPr>
        <w:t xml:space="preserve"> unionists. The U.S. had sixty thousand full-time union officers in 1960, compared to just four thousand in Great Britain.38 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 The weight of this past weighs heavily on the labor movement today, even as the working class becomes ripe for struggle.</w:t>
      </w:r>
    </w:p>
    <w:p w14:paraId="7DD0CFCF" w14:textId="77777777" w:rsidR="009957EB" w:rsidRPr="00673D1C" w:rsidRDefault="009957EB" w:rsidP="009957EB">
      <w:pPr>
        <w:rPr>
          <w:rFonts w:asciiTheme="majorHAnsi" w:hAnsiTheme="majorHAnsi" w:cstheme="majorHAnsi"/>
        </w:rPr>
      </w:pPr>
    </w:p>
    <w:p w14:paraId="0C77C27A" w14:textId="7777777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New 2NR responses to preempts – implications are unclear until I’ve conceded them which decks accessibility</w:t>
      </w:r>
    </w:p>
    <w:p w14:paraId="696C7CE9" w14:textId="7777777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You should reject new 1AR offense if they didn’t justify that they get it in the 1ac – kills preemption and causes </w:t>
      </w:r>
      <w:proofErr w:type="spellStart"/>
      <w:r w:rsidRPr="00673D1C">
        <w:rPr>
          <w:rFonts w:asciiTheme="majorHAnsi" w:hAnsiTheme="majorHAnsi" w:cstheme="majorHAnsi"/>
        </w:rPr>
        <w:t>latebreaking</w:t>
      </w:r>
      <w:proofErr w:type="spellEnd"/>
      <w:r w:rsidRPr="00673D1C">
        <w:rPr>
          <w:rFonts w:asciiTheme="majorHAnsi" w:hAnsiTheme="majorHAnsi" w:cstheme="majorHAnsi"/>
        </w:rPr>
        <w:t xml:space="preserve"> debates for the 2NR to sift through – next time just justify it in the </w:t>
      </w:r>
      <w:proofErr w:type="spellStart"/>
      <w:r w:rsidRPr="00673D1C">
        <w:rPr>
          <w:rFonts w:asciiTheme="majorHAnsi" w:hAnsiTheme="majorHAnsi" w:cstheme="majorHAnsi"/>
        </w:rPr>
        <w:t>aff</w:t>
      </w:r>
      <w:proofErr w:type="spellEnd"/>
    </w:p>
    <w:p w14:paraId="0200F880" w14:textId="7777777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Top level – </w:t>
      </w:r>
    </w:p>
    <w:p w14:paraId="7A49F1A8" w14:textId="7777777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1] No 1AC evidence says that recognition actually increases the </w:t>
      </w:r>
      <w:proofErr w:type="gramStart"/>
      <w:r w:rsidRPr="00673D1C">
        <w:rPr>
          <w:rFonts w:asciiTheme="majorHAnsi" w:hAnsiTheme="majorHAnsi" w:cstheme="majorHAnsi"/>
        </w:rPr>
        <w:t>amount</w:t>
      </w:r>
      <w:proofErr w:type="gramEnd"/>
      <w:r w:rsidRPr="00673D1C">
        <w:rPr>
          <w:rFonts w:asciiTheme="majorHAnsi" w:hAnsiTheme="majorHAnsi" w:cstheme="majorHAnsi"/>
        </w:rPr>
        <w:t xml:space="preserve"> of strikes that happen which is terminal solvency deficit because it’s contingent on an increase of strikes</w:t>
      </w:r>
    </w:p>
    <w:p w14:paraId="01C8ABDB" w14:textId="7777777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2] Workers </w:t>
      </w:r>
      <w:r w:rsidRPr="00673D1C">
        <w:rPr>
          <w:rFonts w:asciiTheme="majorHAnsi" w:hAnsiTheme="majorHAnsi" w:cstheme="majorHAnsi"/>
          <w:u w:val="single"/>
        </w:rPr>
        <w:t>don’t care</w:t>
      </w:r>
      <w:r w:rsidRPr="00673D1C">
        <w:rPr>
          <w:rFonts w:asciiTheme="majorHAnsi" w:hAnsiTheme="majorHAnsi" w:cstheme="majorHAnsi"/>
        </w:rPr>
        <w:t xml:space="preserve"> about legality – strikes are on the rise </w:t>
      </w:r>
      <w:r w:rsidRPr="00673D1C">
        <w:rPr>
          <w:rFonts w:asciiTheme="majorHAnsi" w:hAnsiTheme="majorHAnsi" w:cstheme="majorHAnsi"/>
          <w:u w:val="single"/>
        </w:rPr>
        <w:t>absent</w:t>
      </w:r>
      <w:r w:rsidRPr="00673D1C">
        <w:rPr>
          <w:rFonts w:asciiTheme="majorHAnsi" w:hAnsiTheme="majorHAnsi" w:cstheme="majorHAnsi"/>
        </w:rPr>
        <w:t xml:space="preserve"> the </w:t>
      </w:r>
      <w:proofErr w:type="spellStart"/>
      <w:r w:rsidRPr="00673D1C">
        <w:rPr>
          <w:rFonts w:asciiTheme="majorHAnsi" w:hAnsiTheme="majorHAnsi" w:cstheme="majorHAnsi"/>
        </w:rPr>
        <w:t>aff</w:t>
      </w:r>
      <w:proofErr w:type="spellEnd"/>
      <w:r w:rsidRPr="00673D1C">
        <w:rPr>
          <w:rFonts w:asciiTheme="majorHAnsi" w:hAnsiTheme="majorHAnsi" w:cstheme="majorHAnsi"/>
        </w:rPr>
        <w:t>.</w:t>
      </w:r>
    </w:p>
    <w:p w14:paraId="0A75914E" w14:textId="77777777" w:rsidR="009957EB" w:rsidRPr="00673D1C" w:rsidRDefault="009957EB" w:rsidP="009957EB">
      <w:pPr>
        <w:rPr>
          <w:rFonts w:asciiTheme="majorHAnsi" w:hAnsiTheme="majorHAnsi" w:cstheme="majorHAnsi"/>
        </w:rPr>
      </w:pPr>
      <w:r w:rsidRPr="00673D1C">
        <w:rPr>
          <w:rStyle w:val="Style13ptBold"/>
          <w:rFonts w:asciiTheme="majorHAnsi" w:hAnsiTheme="majorHAnsi" w:cstheme="majorHAnsi"/>
        </w:rPr>
        <w:t>Greenhouse 18</w:t>
      </w:r>
      <w:r w:rsidRPr="00673D1C">
        <w:rPr>
          <w:rFonts w:asciiTheme="majorHAnsi" w:hAnsiTheme="majorHAnsi" w:cstheme="majorHAnsi"/>
        </w:rPr>
        <w:t xml:space="preserve"> [Steven; Editor at NYT, author of a book about history of labor unions; "Making Teachers’ Strikes Illegal Won’t Stop Them,” The New York Times; 5/9/18; </w:t>
      </w:r>
      <w:hyperlink r:id="rId15" w:history="1">
        <w:r w:rsidRPr="00673D1C">
          <w:rPr>
            <w:rStyle w:val="Hyperlink"/>
            <w:rFonts w:asciiTheme="majorHAnsi" w:hAnsiTheme="majorHAnsi" w:cstheme="majorHAnsi"/>
          </w:rPr>
          <w:t>https://www.nytimes.com/2018/05/09/opinion/teacher-strikes-illegal-arizona-carolina.html</w:t>
        </w:r>
      </w:hyperlink>
      <w:r w:rsidRPr="00673D1C">
        <w:rPr>
          <w:rFonts w:asciiTheme="majorHAnsi" w:hAnsiTheme="majorHAnsi" w:cstheme="majorHAnsi"/>
        </w:rPr>
        <w:t>]//SJWen</w:t>
      </w:r>
    </w:p>
    <w:p w14:paraId="5B541F46" w14:textId="77777777" w:rsidR="009957EB" w:rsidRPr="00673D1C" w:rsidRDefault="009957EB" w:rsidP="009957EB">
      <w:pPr>
        <w:rPr>
          <w:rFonts w:asciiTheme="majorHAnsi" w:hAnsiTheme="majorHAnsi" w:cstheme="majorHAnsi"/>
          <w:sz w:val="16"/>
        </w:rPr>
      </w:pPr>
      <w:r w:rsidRPr="00673D1C">
        <w:rPr>
          <w:rFonts w:asciiTheme="majorHAnsi" w:hAnsiTheme="majorHAnsi" w:cstheme="majorHAnsi"/>
          <w:sz w:val="16"/>
        </w:rPr>
        <w:t xml:space="preserve">In the five states where </w:t>
      </w:r>
      <w:r w:rsidRPr="00673D1C">
        <w:rPr>
          <w:rFonts w:asciiTheme="majorHAnsi" w:hAnsiTheme="majorHAnsi" w:cstheme="majorHAnsi"/>
          <w:u w:val="single"/>
        </w:rPr>
        <w:t xml:space="preserve">teachers have </w:t>
      </w:r>
      <w:r w:rsidRPr="00673D1C">
        <w:rPr>
          <w:rStyle w:val="Emphasis"/>
          <w:rFonts w:asciiTheme="majorHAnsi" w:hAnsiTheme="majorHAnsi" w:cstheme="majorHAnsi"/>
        </w:rPr>
        <w:t>gone on strike this year</w:t>
      </w:r>
      <w:r w:rsidRPr="00673D1C">
        <w:rPr>
          <w:rFonts w:asciiTheme="majorHAnsi" w:hAnsiTheme="majorHAnsi" w:cstheme="majorHAnsi"/>
          <w:sz w:val="16"/>
        </w:rPr>
        <w:t xml:space="preserve">, </w:t>
      </w:r>
      <w:r w:rsidRPr="00673D1C">
        <w:rPr>
          <w:rFonts w:asciiTheme="majorHAnsi" w:hAnsiTheme="majorHAnsi" w:cstheme="majorHAnsi"/>
          <w:u w:val="single"/>
        </w:rPr>
        <w:t xml:space="preserve">teachers </w:t>
      </w:r>
      <w:r w:rsidRPr="00673D1C">
        <w:rPr>
          <w:rStyle w:val="Emphasis"/>
          <w:rFonts w:asciiTheme="majorHAnsi" w:hAnsiTheme="majorHAnsi" w:cstheme="majorHAnsi"/>
        </w:rPr>
        <w:t>complain</w:t>
      </w:r>
      <w:r w:rsidRPr="00673D1C">
        <w:rPr>
          <w:rFonts w:asciiTheme="majorHAnsi" w:hAnsiTheme="majorHAnsi" w:cstheme="majorHAnsi"/>
          <w:u w:val="single"/>
        </w:rPr>
        <w:t xml:space="preserve"> about many of the same things</w:t>
      </w:r>
      <w:r w:rsidRPr="00673D1C">
        <w:rPr>
          <w:rFonts w:asciiTheme="majorHAnsi" w:hAnsiTheme="majorHAnsi" w:cstheme="majorHAnsi"/>
          <w:sz w:val="16"/>
        </w:rPr>
        <w:t xml:space="preserve">: low salaries, an education funding squeeze and teacher shortages. They have something else in common. </w:t>
      </w:r>
      <w:r w:rsidRPr="00673D1C">
        <w:rPr>
          <w:rFonts w:asciiTheme="majorHAnsi" w:hAnsiTheme="majorHAnsi" w:cstheme="majorHAnsi"/>
          <w:u w:val="single"/>
        </w:rPr>
        <w:t xml:space="preserve">In four of the five </w:t>
      </w:r>
      <w:r w:rsidRPr="00673D1C">
        <w:rPr>
          <w:rFonts w:asciiTheme="majorHAnsi" w:hAnsiTheme="majorHAnsi" w:cstheme="majorHAnsi"/>
          <w:sz w:val="16"/>
        </w:rPr>
        <w:t xml:space="preserve">— Arizona, Kentucky, Oklahoma and West Virginia — </w:t>
      </w:r>
      <w:r w:rsidRPr="00673D1C">
        <w:rPr>
          <w:rFonts w:asciiTheme="majorHAnsi" w:hAnsiTheme="majorHAnsi" w:cstheme="majorHAnsi"/>
          <w:u w:val="single"/>
        </w:rPr>
        <w:t xml:space="preserve">these </w:t>
      </w:r>
      <w:r w:rsidRPr="00673D1C">
        <w:rPr>
          <w:rStyle w:val="Emphasis"/>
          <w:rFonts w:asciiTheme="majorHAnsi" w:hAnsiTheme="majorHAnsi" w:cstheme="majorHAnsi"/>
        </w:rPr>
        <w:t>strikes are illegal</w:t>
      </w:r>
      <w:r w:rsidRPr="00673D1C">
        <w:rPr>
          <w:rFonts w:asciiTheme="majorHAnsi" w:hAnsiTheme="majorHAnsi" w:cstheme="majorHAnsi"/>
          <w:u w:val="single"/>
        </w:rPr>
        <w:t xml:space="preserve"> under state law.</w:t>
      </w:r>
      <w:r w:rsidRPr="00673D1C">
        <w:rPr>
          <w:rFonts w:asciiTheme="majorHAnsi" w:hAnsiTheme="majorHAnsi" w:cstheme="majorHAnsi"/>
          <w:sz w:val="16"/>
        </w:rPr>
        <w:t xml:space="preserve"> (Colorado, the fifth state where teachers walked out, allows them.)</w:t>
      </w:r>
    </w:p>
    <w:p w14:paraId="4540AB45" w14:textId="77777777" w:rsidR="009957EB" w:rsidRPr="00673D1C" w:rsidRDefault="009957EB" w:rsidP="009957EB">
      <w:pPr>
        <w:rPr>
          <w:rFonts w:asciiTheme="majorHAnsi" w:hAnsiTheme="majorHAnsi" w:cstheme="majorHAnsi"/>
          <w:u w:val="single"/>
        </w:rPr>
      </w:pPr>
      <w:r w:rsidRPr="00673D1C">
        <w:rPr>
          <w:rFonts w:asciiTheme="majorHAnsi" w:hAnsiTheme="majorHAnsi" w:cstheme="majorHAnsi"/>
          <w:sz w:val="16"/>
        </w:rPr>
        <w:t xml:space="preserve">While </w:t>
      </w:r>
      <w:r w:rsidRPr="00673D1C">
        <w:rPr>
          <w:rFonts w:asciiTheme="majorHAnsi" w:hAnsiTheme="majorHAnsi" w:cstheme="majorHAnsi"/>
          <w:u w:val="single"/>
        </w:rPr>
        <w:t>private-sector workers generally have a right to strike under federal law</w:t>
      </w:r>
      <w:r w:rsidRPr="00673D1C">
        <w:rPr>
          <w:rFonts w:asciiTheme="majorHAnsi" w:hAnsiTheme="majorHAnsi" w:cstheme="majorHAnsi"/>
          <w:sz w:val="16"/>
        </w:rPr>
        <w:t xml:space="preserve">, </w:t>
      </w:r>
      <w:r w:rsidRPr="00673D1C">
        <w:rPr>
          <w:rFonts w:asciiTheme="majorHAnsi" w:hAnsiTheme="majorHAnsi" w:cstheme="majorHAnsi"/>
          <w:u w:val="single"/>
        </w:rPr>
        <w:t>state law governs whether teachers and other state and local government workers can strike</w:t>
      </w:r>
      <w:r w:rsidRPr="00673D1C">
        <w:rPr>
          <w:rFonts w:asciiTheme="majorHAnsi" w:hAnsiTheme="majorHAnsi" w:cstheme="majorHAnsi"/>
          <w:sz w:val="16"/>
        </w:rPr>
        <w:t xml:space="preserve">. </w:t>
      </w:r>
      <w:r w:rsidRPr="00673D1C">
        <w:rPr>
          <w:rStyle w:val="Emphasis"/>
          <w:rFonts w:asciiTheme="majorHAnsi" w:hAnsiTheme="majorHAnsi" w:cstheme="majorHAnsi"/>
        </w:rPr>
        <w:t>Three dozen states have laws</w:t>
      </w:r>
      <w:r w:rsidRPr="00673D1C">
        <w:rPr>
          <w:rFonts w:asciiTheme="majorHAnsi" w:hAnsiTheme="majorHAnsi" w:cstheme="majorHAnsi"/>
          <w:u w:val="single"/>
        </w:rPr>
        <w:t xml:space="preserve"> </w:t>
      </w:r>
      <w:r w:rsidRPr="00673D1C">
        <w:rPr>
          <w:rStyle w:val="Emphasis"/>
          <w:rFonts w:asciiTheme="majorHAnsi" w:hAnsiTheme="majorHAnsi" w:cstheme="majorHAnsi"/>
        </w:rPr>
        <w:t>prohibiting teachers from striking</w:t>
      </w:r>
      <w:r w:rsidRPr="00673D1C">
        <w:rPr>
          <w:rFonts w:asciiTheme="majorHAnsi" w:hAnsiTheme="majorHAnsi" w:cstheme="majorHAnsi"/>
          <w:sz w:val="16"/>
        </w:rPr>
        <w:t xml:space="preserve">. Clearly, </w:t>
      </w:r>
      <w:r w:rsidRPr="00673D1C">
        <w:rPr>
          <w:rFonts w:asciiTheme="majorHAnsi" w:hAnsiTheme="majorHAnsi" w:cstheme="majorHAnsi"/>
          <w:highlight w:val="green"/>
          <w:u w:val="single"/>
        </w:rPr>
        <w:t>making</w:t>
      </w:r>
      <w:r w:rsidRPr="00673D1C">
        <w:rPr>
          <w:rFonts w:asciiTheme="majorHAnsi" w:hAnsiTheme="majorHAnsi" w:cstheme="majorHAnsi"/>
          <w:u w:val="single"/>
        </w:rPr>
        <w:t xml:space="preserve"> teacher </w:t>
      </w:r>
      <w:r w:rsidRPr="00673D1C">
        <w:rPr>
          <w:rFonts w:asciiTheme="majorHAnsi" w:hAnsiTheme="majorHAnsi" w:cstheme="majorHAnsi"/>
          <w:highlight w:val="green"/>
          <w:u w:val="single"/>
        </w:rPr>
        <w:t xml:space="preserve">strikes illegal will </w:t>
      </w:r>
      <w:r w:rsidRPr="00673D1C">
        <w:rPr>
          <w:rStyle w:val="Emphasis"/>
          <w:rFonts w:asciiTheme="majorHAnsi" w:hAnsiTheme="majorHAnsi" w:cstheme="majorHAnsi"/>
          <w:highlight w:val="green"/>
        </w:rPr>
        <w:t>not</w:t>
      </w:r>
      <w:r w:rsidRPr="00673D1C">
        <w:rPr>
          <w:rFonts w:asciiTheme="majorHAnsi" w:hAnsiTheme="majorHAnsi" w:cstheme="majorHAnsi"/>
          <w:u w:val="single"/>
        </w:rPr>
        <w:t xml:space="preserve"> necessarily </w:t>
      </w:r>
      <w:r w:rsidRPr="00673D1C">
        <w:rPr>
          <w:rFonts w:asciiTheme="majorHAnsi" w:hAnsiTheme="majorHAnsi" w:cstheme="majorHAnsi"/>
          <w:highlight w:val="green"/>
          <w:u w:val="single"/>
        </w:rPr>
        <w:t>prevent them</w:t>
      </w:r>
      <w:r w:rsidRPr="00673D1C">
        <w:rPr>
          <w:rFonts w:asciiTheme="majorHAnsi" w:hAnsiTheme="majorHAnsi" w:cstheme="majorHAnsi"/>
          <w:u w:val="single"/>
        </w:rPr>
        <w:t>.</w:t>
      </w:r>
    </w:p>
    <w:p w14:paraId="5CF7415E" w14:textId="77777777" w:rsidR="009957EB" w:rsidRPr="00673D1C" w:rsidRDefault="009957EB" w:rsidP="009957EB">
      <w:pPr>
        <w:rPr>
          <w:rFonts w:asciiTheme="majorHAnsi" w:hAnsiTheme="majorHAnsi" w:cstheme="majorHAnsi"/>
          <w:sz w:val="16"/>
        </w:rPr>
      </w:pPr>
      <w:r w:rsidRPr="00673D1C">
        <w:rPr>
          <w:rFonts w:asciiTheme="majorHAnsi" w:hAnsiTheme="majorHAnsi" w:cstheme="majorHAnsi"/>
          <w:sz w:val="16"/>
        </w:rPr>
        <w:t xml:space="preserve">In the states where teachers walked out, many teachers felt they had to beg their state legislatures to approve raises and </w:t>
      </w:r>
      <w:r w:rsidRPr="00673D1C">
        <w:rPr>
          <w:rStyle w:val="Emphasis"/>
          <w:rFonts w:asciiTheme="majorHAnsi" w:hAnsiTheme="majorHAnsi" w:cstheme="majorHAnsi"/>
        </w:rPr>
        <w:t>the</w:t>
      </w:r>
      <w:r w:rsidRPr="00673D1C">
        <w:rPr>
          <w:rFonts w:asciiTheme="majorHAnsi" w:hAnsiTheme="majorHAnsi" w:cstheme="majorHAnsi"/>
          <w:sz w:val="16"/>
        </w:rPr>
        <w:t xml:space="preserve"> funding to pay for them. But their pleas were largely ignored. Joseph </w:t>
      </w:r>
      <w:proofErr w:type="spellStart"/>
      <w:r w:rsidRPr="00673D1C">
        <w:rPr>
          <w:rFonts w:asciiTheme="majorHAnsi" w:hAnsiTheme="majorHAnsi" w:cstheme="majorHAnsi"/>
          <w:sz w:val="16"/>
        </w:rPr>
        <w:t>McCartin</w:t>
      </w:r>
      <w:proofErr w:type="spellEnd"/>
      <w:r w:rsidRPr="00673D1C">
        <w:rPr>
          <w:rFonts w:asciiTheme="majorHAnsi" w:hAnsiTheme="majorHAnsi" w:cstheme="majorHAnsi"/>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1493A20C" w14:textId="77777777" w:rsidR="009957EB" w:rsidRPr="00673D1C" w:rsidRDefault="009957EB" w:rsidP="009957EB">
      <w:pPr>
        <w:rPr>
          <w:rFonts w:asciiTheme="majorHAnsi" w:hAnsiTheme="majorHAnsi" w:cstheme="majorHAnsi"/>
          <w:sz w:val="16"/>
        </w:rPr>
      </w:pPr>
      <w:r w:rsidRPr="00673D1C">
        <w:rPr>
          <w:rFonts w:asciiTheme="majorHAnsi" w:hAnsiTheme="majorHAnsi" w:cstheme="majorHAnsi"/>
          <w:highlight w:val="green"/>
          <w:u w:val="single"/>
        </w:rPr>
        <w:t>Labor’s</w:t>
      </w:r>
      <w:r w:rsidRPr="00673D1C">
        <w:rPr>
          <w:rFonts w:asciiTheme="majorHAnsi" w:hAnsiTheme="majorHAnsi" w:cstheme="majorHAnsi"/>
          <w:u w:val="single"/>
        </w:rPr>
        <w:t xml:space="preserve"> most potent </w:t>
      </w:r>
      <w:r w:rsidRPr="00673D1C">
        <w:rPr>
          <w:rFonts w:asciiTheme="majorHAnsi" w:hAnsiTheme="majorHAnsi" w:cstheme="majorHAnsi"/>
          <w:highlight w:val="green"/>
          <w:u w:val="single"/>
        </w:rPr>
        <w:t>weapon is the strike</w:t>
      </w:r>
      <w:r w:rsidRPr="00673D1C">
        <w:rPr>
          <w:rFonts w:asciiTheme="majorHAnsi" w:hAnsiTheme="majorHAnsi" w:cstheme="majorHAnsi"/>
          <w:sz w:val="16"/>
          <w:highlight w:val="green"/>
        </w:rPr>
        <w:t xml:space="preserve">, </w:t>
      </w:r>
      <w:r w:rsidRPr="00673D1C">
        <w:rPr>
          <w:rStyle w:val="Emphasis"/>
          <w:rFonts w:asciiTheme="majorHAnsi" w:hAnsiTheme="majorHAnsi" w:cstheme="majorHAnsi"/>
          <w:highlight w:val="green"/>
        </w:rPr>
        <w:t>even when</w:t>
      </w:r>
      <w:r w:rsidRPr="00673D1C">
        <w:rPr>
          <w:rStyle w:val="Emphasis"/>
          <w:rFonts w:asciiTheme="majorHAnsi" w:hAnsiTheme="majorHAnsi" w:cstheme="majorHAnsi"/>
        </w:rPr>
        <w:t xml:space="preserve"> it’s </w:t>
      </w:r>
      <w:r w:rsidRPr="00673D1C">
        <w:rPr>
          <w:rStyle w:val="Emphasis"/>
          <w:rFonts w:asciiTheme="majorHAnsi" w:hAnsiTheme="majorHAnsi" w:cstheme="majorHAnsi"/>
          <w:highlight w:val="green"/>
        </w:rPr>
        <w:t>illega</w:t>
      </w:r>
      <w:r w:rsidRPr="00673D1C">
        <w:rPr>
          <w:rFonts w:asciiTheme="majorHAnsi" w:hAnsiTheme="majorHAnsi" w:cstheme="majorHAnsi"/>
          <w:highlight w:val="green"/>
          <w:u w:val="single"/>
        </w:rPr>
        <w:t>l</w:t>
      </w:r>
      <w:r w:rsidRPr="00673D1C">
        <w:rPr>
          <w:rFonts w:asciiTheme="majorHAnsi" w:hAnsiTheme="majorHAnsi" w:cstheme="majorHAnsi"/>
          <w:u w:val="single"/>
        </w:rPr>
        <w:t xml:space="preserve">. Workers will often risk </w:t>
      </w:r>
      <w:r w:rsidRPr="00673D1C">
        <w:rPr>
          <w:rStyle w:val="Emphasis"/>
          <w:rFonts w:asciiTheme="majorHAnsi" w:hAnsiTheme="majorHAnsi" w:cstheme="majorHAnsi"/>
        </w:rPr>
        <w:t xml:space="preserve">engaging in an </w:t>
      </w:r>
      <w:r w:rsidRPr="00673D1C">
        <w:rPr>
          <w:rStyle w:val="Emphasis"/>
          <w:rFonts w:asciiTheme="majorHAnsi" w:hAnsiTheme="majorHAnsi" w:cstheme="majorHAnsi"/>
          <w:highlight w:val="green"/>
        </w:rPr>
        <w:t>illegal strike</w:t>
      </w:r>
      <w:r w:rsidRPr="00673D1C">
        <w:rPr>
          <w:rFonts w:asciiTheme="majorHAnsi" w:hAnsiTheme="majorHAnsi" w:cstheme="majorHAnsi"/>
          <w:sz w:val="16"/>
        </w:rPr>
        <w:t xml:space="preserve">, even though it could mean getting fined, fired and conceivably jailed. In a legal strike, workers typically lose just a few </w:t>
      </w:r>
      <w:proofErr w:type="gramStart"/>
      <w:r w:rsidRPr="00673D1C">
        <w:rPr>
          <w:rFonts w:asciiTheme="majorHAnsi" w:hAnsiTheme="majorHAnsi" w:cstheme="majorHAnsi"/>
          <w:sz w:val="16"/>
        </w:rPr>
        <w:t>days’</w:t>
      </w:r>
      <w:proofErr w:type="gramEnd"/>
      <w:r w:rsidRPr="00673D1C">
        <w:rPr>
          <w:rFonts w:asciiTheme="majorHAnsi" w:hAnsiTheme="majorHAnsi" w:cstheme="majorHAnsi"/>
          <w:sz w:val="16"/>
        </w:rPr>
        <w:t xml:space="preserve"> or weeks’ pay.</w:t>
      </w:r>
    </w:p>
    <w:p w14:paraId="7EBC533D" w14:textId="77777777" w:rsidR="009957EB" w:rsidRPr="00673D1C" w:rsidRDefault="009957EB" w:rsidP="009957EB">
      <w:pPr>
        <w:rPr>
          <w:rFonts w:asciiTheme="majorHAnsi" w:hAnsiTheme="majorHAnsi" w:cstheme="majorHAnsi"/>
          <w:u w:val="single"/>
        </w:rPr>
      </w:pPr>
      <w:r w:rsidRPr="00673D1C">
        <w:rPr>
          <w:rFonts w:asciiTheme="majorHAnsi" w:hAnsiTheme="majorHAnsi" w:cstheme="majorHAnsi"/>
          <w:u w:val="single"/>
        </w:rPr>
        <w:t xml:space="preserve">Explosions of worker militancy </w:t>
      </w:r>
      <w:r w:rsidRPr="00673D1C">
        <w:rPr>
          <w:rFonts w:asciiTheme="majorHAnsi" w:hAnsiTheme="majorHAnsi" w:cstheme="majorHAnsi"/>
          <w:highlight w:val="green"/>
          <w:u w:val="single"/>
        </w:rPr>
        <w:t xml:space="preserve">have been a </w:t>
      </w:r>
      <w:r w:rsidRPr="00673D1C">
        <w:rPr>
          <w:rStyle w:val="Emphasis"/>
          <w:rFonts w:asciiTheme="majorHAnsi" w:hAnsiTheme="majorHAnsi" w:cstheme="majorHAnsi"/>
          <w:highlight w:val="green"/>
        </w:rPr>
        <w:t>recurring pattern</w:t>
      </w:r>
      <w:r w:rsidRPr="00673D1C">
        <w:rPr>
          <w:rFonts w:asciiTheme="majorHAnsi" w:hAnsiTheme="majorHAnsi" w:cstheme="majorHAnsi"/>
          <w:sz w:val="16"/>
        </w:rPr>
        <w:t xml:space="preserve"> throughout American history. </w:t>
      </w:r>
      <w:r w:rsidRPr="00673D1C">
        <w:rPr>
          <w:rFonts w:asciiTheme="majorHAnsi" w:hAnsiTheme="majorHAnsi" w:cstheme="majorHAnsi"/>
          <w:u w:val="single"/>
        </w:rPr>
        <w:t>West Virginia teachers</w:t>
      </w:r>
      <w:r w:rsidRPr="00673D1C">
        <w:rPr>
          <w:rFonts w:asciiTheme="majorHAnsi" w:hAnsiTheme="majorHAnsi" w:cstheme="majorHAnsi"/>
          <w:sz w:val="16"/>
        </w:rPr>
        <w:t xml:space="preserve">, for example, </w:t>
      </w:r>
      <w:r w:rsidRPr="00673D1C">
        <w:rPr>
          <w:rFonts w:asciiTheme="majorHAnsi" w:hAnsiTheme="majorHAnsi" w:cstheme="majorHAnsi"/>
          <w:u w:val="single"/>
        </w:rPr>
        <w:t xml:space="preserve">said their walkout was </w:t>
      </w:r>
      <w:r w:rsidRPr="00673D1C">
        <w:rPr>
          <w:rStyle w:val="Emphasis"/>
          <w:rFonts w:asciiTheme="majorHAnsi" w:hAnsiTheme="majorHAnsi" w:cstheme="majorHAnsi"/>
        </w:rPr>
        <w:t>inspired</w:t>
      </w:r>
      <w:r w:rsidRPr="00673D1C">
        <w:rPr>
          <w:rFonts w:asciiTheme="majorHAnsi" w:hAnsiTheme="majorHAnsi" w:cstheme="majorHAnsi"/>
          <w:u w:val="single"/>
        </w:rPr>
        <w:t xml:space="preserve"> by their state’s coal miners</w:t>
      </w:r>
      <w:r w:rsidRPr="00673D1C">
        <w:rPr>
          <w:rFonts w:asciiTheme="majorHAnsi" w:hAnsiTheme="majorHAnsi" w:cstheme="majorHAnsi"/>
          <w:sz w:val="16"/>
        </w:rPr>
        <w:t xml:space="preserve">, </w:t>
      </w:r>
      <w:r w:rsidRPr="00673D1C">
        <w:rPr>
          <w:rFonts w:asciiTheme="majorHAnsi" w:hAnsiTheme="majorHAnsi" w:cstheme="majorHAnsi"/>
          <w:u w:val="single"/>
        </w:rPr>
        <w:t>who were part of a historic miners’ strike during World War II.</w:t>
      </w:r>
    </w:p>
    <w:p w14:paraId="19D243CC" w14:textId="77777777" w:rsidR="009957EB" w:rsidRPr="00673D1C" w:rsidRDefault="009957EB" w:rsidP="009957EB">
      <w:pPr>
        <w:rPr>
          <w:rFonts w:asciiTheme="majorHAnsi" w:hAnsiTheme="majorHAnsi" w:cstheme="majorHAnsi"/>
          <w:sz w:val="16"/>
        </w:rPr>
      </w:pPr>
      <w:r w:rsidRPr="00673D1C">
        <w:rPr>
          <w:rFonts w:asciiTheme="majorHAnsi" w:hAnsiTheme="majorHAnsi" w:cstheme="majorHAnsi"/>
          <w:sz w:val="16"/>
        </w:rPr>
        <w:t xml:space="preserve">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w:t>
      </w:r>
      <w:proofErr w:type="gramStart"/>
      <w:r w:rsidRPr="00673D1C">
        <w:rPr>
          <w:rFonts w:asciiTheme="majorHAnsi" w:hAnsiTheme="majorHAnsi" w:cstheme="majorHAnsi"/>
          <w:sz w:val="16"/>
        </w:rPr>
        <w:t>raise unions</w:t>
      </w:r>
      <w:proofErr w:type="gramEnd"/>
      <w:r w:rsidRPr="00673D1C">
        <w:rPr>
          <w:rFonts w:asciiTheme="majorHAnsi" w:hAnsiTheme="majorHAnsi" w:cstheme="majorHAnsi"/>
          <w:sz w:val="16"/>
        </w:rPr>
        <w:t xml:space="preserve"> could obtain in bargaining. But the raises often failed to keep up with inflation, angering millions of workers.</w:t>
      </w:r>
    </w:p>
    <w:p w14:paraId="327FADAB" w14:textId="77777777" w:rsidR="009957EB" w:rsidRPr="00673D1C" w:rsidRDefault="009957EB" w:rsidP="009957EB">
      <w:pPr>
        <w:rPr>
          <w:rFonts w:asciiTheme="majorHAnsi" w:hAnsiTheme="majorHAnsi" w:cstheme="majorHAnsi"/>
          <w:sz w:val="16"/>
        </w:rPr>
      </w:pPr>
      <w:r w:rsidRPr="00673D1C">
        <w:rPr>
          <w:rFonts w:asciiTheme="majorHAnsi" w:hAnsiTheme="majorHAnsi" w:cstheme="majorHAnsi"/>
          <w:sz w:val="16"/>
        </w:rPr>
        <w:t xml:space="preserve">As a result, </w:t>
      </w:r>
      <w:r w:rsidRPr="00673D1C">
        <w:rPr>
          <w:rFonts w:asciiTheme="majorHAnsi" w:hAnsiTheme="majorHAnsi" w:cstheme="majorHAnsi"/>
          <w:u w:val="single"/>
        </w:rPr>
        <w:t xml:space="preserve">there were </w:t>
      </w:r>
      <w:r w:rsidRPr="00673D1C">
        <w:rPr>
          <w:rStyle w:val="Emphasis"/>
          <w:rFonts w:asciiTheme="majorHAnsi" w:hAnsiTheme="majorHAnsi" w:cstheme="majorHAnsi"/>
        </w:rPr>
        <w:t>dozens</w:t>
      </w:r>
      <w:r w:rsidRPr="00673D1C">
        <w:rPr>
          <w:rFonts w:asciiTheme="majorHAnsi" w:hAnsiTheme="majorHAnsi" w:cstheme="majorHAnsi"/>
          <w:u w:val="single"/>
        </w:rPr>
        <w:t xml:space="preserve"> of short wildcat strikes</w:t>
      </w:r>
      <w:r w:rsidRPr="00673D1C">
        <w:rPr>
          <w:rFonts w:asciiTheme="majorHAnsi" w:hAnsiTheme="majorHAnsi" w:cstheme="majorHAnsi"/>
          <w:sz w:val="16"/>
        </w:rPr>
        <w:t xml:space="preserve"> — strikes without union authorization — </w:t>
      </w:r>
      <w:r w:rsidRPr="00673D1C">
        <w:rPr>
          <w:rFonts w:asciiTheme="majorHAnsi" w:hAnsiTheme="majorHAnsi" w:cstheme="majorHAnsi"/>
          <w:u w:val="single"/>
        </w:rPr>
        <w:t>in defiance of Roosevelt and union leaders</w:t>
      </w:r>
      <w:r w:rsidRPr="00673D1C">
        <w:rPr>
          <w:rFonts w:asciiTheme="majorHAnsi" w:hAnsiTheme="majorHAnsi" w:cstheme="majorHAnsi"/>
          <w:sz w:val="16"/>
        </w:rPr>
        <w:t>. The biggest confrontation came in 1943, when the United Mine Workers’ brilliant but bullheaded president, John L. Lewis, gave 500,000 coal miners a wink and a nod, tacit approval for a walkout.</w:t>
      </w:r>
    </w:p>
    <w:p w14:paraId="67365AAD" w14:textId="77777777" w:rsidR="009957EB" w:rsidRPr="00673D1C" w:rsidRDefault="009957EB" w:rsidP="009957EB">
      <w:pPr>
        <w:rPr>
          <w:rFonts w:asciiTheme="majorHAnsi" w:hAnsiTheme="majorHAnsi" w:cstheme="majorHAnsi"/>
          <w:sz w:val="16"/>
        </w:rPr>
      </w:pPr>
      <w:r w:rsidRPr="00673D1C">
        <w:rPr>
          <w:rFonts w:asciiTheme="majorHAnsi" w:hAnsiTheme="majorHAnsi" w:cstheme="majorHAnsi"/>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2B418BB8" w14:textId="77777777" w:rsidR="009957EB" w:rsidRPr="00673D1C" w:rsidRDefault="009957EB" w:rsidP="009957EB">
      <w:pPr>
        <w:rPr>
          <w:rFonts w:asciiTheme="majorHAnsi" w:hAnsiTheme="majorHAnsi" w:cstheme="majorHAnsi"/>
          <w:sz w:val="16"/>
        </w:rPr>
      </w:pPr>
      <w:r w:rsidRPr="00673D1C">
        <w:rPr>
          <w:rFonts w:asciiTheme="majorHAnsi" w:hAnsiTheme="majorHAnsi" w:cstheme="majorHAnsi"/>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0C99E8C4" w14:textId="77777777" w:rsidR="009957EB" w:rsidRPr="00673D1C" w:rsidRDefault="009957EB" w:rsidP="009957EB">
      <w:pPr>
        <w:rPr>
          <w:rFonts w:asciiTheme="majorHAnsi" w:hAnsiTheme="majorHAnsi" w:cstheme="majorHAnsi"/>
          <w:u w:val="single"/>
        </w:rPr>
      </w:pPr>
      <w:r w:rsidRPr="00673D1C">
        <w:rPr>
          <w:rFonts w:asciiTheme="majorHAnsi" w:hAnsiTheme="majorHAnsi" w:cstheme="majorHAnsi"/>
          <w:u w:val="single"/>
        </w:rPr>
        <w:t xml:space="preserve">On March 18, </w:t>
      </w:r>
      <w:r w:rsidRPr="00673D1C">
        <w:rPr>
          <w:rFonts w:asciiTheme="majorHAnsi" w:hAnsiTheme="majorHAnsi" w:cstheme="majorHAnsi"/>
          <w:highlight w:val="green"/>
          <w:u w:val="single"/>
        </w:rPr>
        <w:t>1970</w:t>
      </w:r>
      <w:r w:rsidRPr="00673D1C">
        <w:rPr>
          <w:rFonts w:asciiTheme="majorHAnsi" w:hAnsiTheme="majorHAnsi" w:cstheme="majorHAnsi"/>
          <w:u w:val="single"/>
        </w:rPr>
        <w:t xml:space="preserve">, letter </w:t>
      </w:r>
      <w:r w:rsidRPr="00673D1C">
        <w:rPr>
          <w:rFonts w:asciiTheme="majorHAnsi" w:hAnsiTheme="majorHAnsi" w:cstheme="majorHAnsi"/>
          <w:highlight w:val="green"/>
          <w:u w:val="single"/>
        </w:rPr>
        <w:t>carriers walked out in New York</w:t>
      </w:r>
      <w:r w:rsidRPr="00673D1C">
        <w:rPr>
          <w:rFonts w:asciiTheme="majorHAnsi" w:hAnsiTheme="majorHAnsi" w:cstheme="majorHAnsi"/>
          <w:u w:val="single"/>
        </w:rPr>
        <w:t xml:space="preserve"> City, and within days, more than </w:t>
      </w:r>
      <w:r w:rsidRPr="00673D1C">
        <w:rPr>
          <w:rStyle w:val="Emphasis"/>
          <w:rFonts w:asciiTheme="majorHAnsi" w:hAnsiTheme="majorHAnsi" w:cstheme="majorHAnsi"/>
          <w:highlight w:val="green"/>
        </w:rPr>
        <w:t xml:space="preserve">150,000 </w:t>
      </w:r>
      <w:r w:rsidRPr="00673D1C">
        <w:rPr>
          <w:rStyle w:val="Emphasis"/>
          <w:rFonts w:asciiTheme="majorHAnsi" w:hAnsiTheme="majorHAnsi" w:cstheme="majorHAnsi"/>
        </w:rPr>
        <w:t xml:space="preserve">of the nation’s 600,000 postal workers had </w:t>
      </w:r>
      <w:r w:rsidRPr="00673D1C">
        <w:rPr>
          <w:rStyle w:val="Emphasis"/>
          <w:rFonts w:asciiTheme="majorHAnsi" w:hAnsiTheme="majorHAnsi" w:cstheme="majorHAnsi"/>
          <w:highlight w:val="green"/>
        </w:rPr>
        <w:t>joined the illegal strike</w:t>
      </w:r>
      <w:r w:rsidRPr="00673D1C">
        <w:rPr>
          <w:rFonts w:asciiTheme="majorHAnsi" w:hAnsiTheme="majorHAnsi" w:cstheme="majorHAnsi"/>
          <w:u w:val="single"/>
        </w:rPr>
        <w:t>. One letter carrier boasted that the strikers were “standing 10 feet tall, instead of groveling in the dust.”</w:t>
      </w:r>
    </w:p>
    <w:p w14:paraId="07834F4B" w14:textId="77777777" w:rsidR="009957EB" w:rsidRPr="00673D1C" w:rsidRDefault="009957EB" w:rsidP="009957EB">
      <w:pPr>
        <w:rPr>
          <w:rFonts w:asciiTheme="majorHAnsi" w:hAnsiTheme="majorHAnsi" w:cstheme="majorHAnsi"/>
          <w:sz w:val="16"/>
        </w:rPr>
      </w:pPr>
      <w:r w:rsidRPr="00673D1C">
        <w:rPr>
          <w:rFonts w:asciiTheme="majorHAnsi" w:hAnsiTheme="majorHAnsi" w:cstheme="majorHAnsi"/>
          <w:sz w:val="16"/>
        </w:rPr>
        <w:t>During the 1970 postal workers’ strike, military personnel sorted mail at New York City’s main post office.</w:t>
      </w:r>
    </w:p>
    <w:p w14:paraId="5385AA8A" w14:textId="77777777" w:rsidR="009957EB" w:rsidRPr="00673D1C" w:rsidRDefault="009957EB" w:rsidP="009957EB">
      <w:pPr>
        <w:rPr>
          <w:rFonts w:asciiTheme="majorHAnsi" w:hAnsiTheme="majorHAnsi" w:cstheme="majorHAnsi"/>
          <w:sz w:val="16"/>
        </w:rPr>
      </w:pPr>
      <w:r w:rsidRPr="00673D1C">
        <w:rPr>
          <w:rFonts w:asciiTheme="majorHAnsi" w:hAnsiTheme="majorHAnsi" w:cstheme="majorHAnsi"/>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49EC561C" w14:textId="77777777" w:rsidR="009957EB" w:rsidRPr="00673D1C" w:rsidRDefault="009957EB" w:rsidP="009957EB">
      <w:pPr>
        <w:rPr>
          <w:rFonts w:asciiTheme="majorHAnsi" w:hAnsiTheme="majorHAnsi" w:cstheme="majorHAnsi"/>
          <w:sz w:val="16"/>
        </w:rPr>
      </w:pPr>
      <w:r w:rsidRPr="00673D1C">
        <w:rPr>
          <w:rFonts w:asciiTheme="majorHAnsi" w:hAnsiTheme="majorHAnsi" w:cstheme="majorHAnsi"/>
          <w:sz w:val="16"/>
        </w:rPr>
        <w:t>H. R. Haldeman, Nixon’s chief of staff, acknowledged a big obstacle to punishing these unlawful strikers. “The mailman is a family friend, so you can’t hurt him,” Haldeman said.</w:t>
      </w:r>
    </w:p>
    <w:p w14:paraId="0AB0522F" w14:textId="77777777" w:rsidR="009957EB" w:rsidRPr="00673D1C" w:rsidRDefault="009957EB" w:rsidP="009957EB">
      <w:pPr>
        <w:rPr>
          <w:rStyle w:val="Emphasis"/>
          <w:rFonts w:asciiTheme="majorHAnsi" w:hAnsiTheme="majorHAnsi" w:cstheme="majorHAnsi"/>
        </w:rPr>
      </w:pPr>
      <w:r w:rsidRPr="00673D1C">
        <w:rPr>
          <w:rFonts w:asciiTheme="majorHAnsi" w:hAnsiTheme="majorHAnsi" w:cstheme="majorHAnsi"/>
          <w:highlight w:val="green"/>
          <w:u w:val="single"/>
        </w:rPr>
        <w:lastRenderedPageBreak/>
        <w:t>State officials</w:t>
      </w:r>
      <w:r w:rsidRPr="00673D1C">
        <w:rPr>
          <w:rFonts w:asciiTheme="majorHAnsi" w:hAnsiTheme="majorHAnsi" w:cstheme="majorHAnsi"/>
          <w:u w:val="single"/>
        </w:rPr>
        <w:t xml:space="preserve"> unhappy about the recent strikes have realized the same thing: They </w:t>
      </w:r>
      <w:r w:rsidRPr="00673D1C">
        <w:rPr>
          <w:rStyle w:val="Emphasis"/>
          <w:rFonts w:asciiTheme="majorHAnsi" w:hAnsiTheme="majorHAnsi" w:cstheme="majorHAnsi"/>
          <w:highlight w:val="green"/>
        </w:rPr>
        <w:t>can’t</w:t>
      </w:r>
      <w:r w:rsidRPr="00673D1C">
        <w:rPr>
          <w:rStyle w:val="Emphasis"/>
          <w:rFonts w:asciiTheme="majorHAnsi" w:hAnsiTheme="majorHAnsi" w:cstheme="majorHAnsi"/>
        </w:rPr>
        <w:t xml:space="preserve"> really </w:t>
      </w:r>
      <w:r w:rsidRPr="00673D1C">
        <w:rPr>
          <w:rStyle w:val="Emphasis"/>
          <w:rFonts w:asciiTheme="majorHAnsi" w:hAnsiTheme="majorHAnsi" w:cstheme="majorHAnsi"/>
          <w:highlight w:val="green"/>
        </w:rPr>
        <w:t>punish or replace</w:t>
      </w:r>
      <w:r w:rsidRPr="00673D1C">
        <w:rPr>
          <w:rStyle w:val="Emphasis"/>
          <w:rFonts w:asciiTheme="majorHAnsi" w:hAnsiTheme="majorHAnsi" w:cstheme="majorHAnsi"/>
        </w:rPr>
        <w:t xml:space="preserve"> the teachers</w:t>
      </w:r>
      <w:r w:rsidRPr="00673D1C">
        <w:rPr>
          <w:rFonts w:asciiTheme="majorHAnsi" w:hAnsiTheme="majorHAnsi" w:cstheme="majorHAnsi"/>
          <w:u w:val="single"/>
        </w:rPr>
        <w:t xml:space="preserve">. </w:t>
      </w:r>
      <w:r w:rsidRPr="00673D1C">
        <w:rPr>
          <w:rFonts w:asciiTheme="majorHAnsi" w:hAnsiTheme="majorHAnsi" w:cstheme="majorHAnsi"/>
          <w:highlight w:val="green"/>
          <w:u w:val="single"/>
        </w:rPr>
        <w:t xml:space="preserve">They’re </w:t>
      </w:r>
      <w:r w:rsidRPr="00673D1C">
        <w:rPr>
          <w:rStyle w:val="Emphasis"/>
          <w:rFonts w:asciiTheme="majorHAnsi" w:hAnsiTheme="majorHAnsi" w:cstheme="majorHAnsi"/>
          <w:highlight w:val="green"/>
        </w:rPr>
        <w:t>too popular</w:t>
      </w:r>
      <w:r w:rsidRPr="00673D1C">
        <w:rPr>
          <w:rFonts w:asciiTheme="majorHAnsi" w:hAnsiTheme="majorHAnsi" w:cstheme="majorHAnsi"/>
          <w:sz w:val="16"/>
        </w:rPr>
        <w:t xml:space="preserve">, </w:t>
      </w:r>
      <w:r w:rsidRPr="00673D1C">
        <w:rPr>
          <w:rFonts w:asciiTheme="majorHAnsi" w:hAnsiTheme="majorHAnsi" w:cstheme="majorHAnsi"/>
          <w:u w:val="single"/>
        </w:rPr>
        <w:t xml:space="preserve">there are </w:t>
      </w:r>
      <w:r w:rsidRPr="00673D1C">
        <w:rPr>
          <w:rStyle w:val="Emphasis"/>
          <w:rFonts w:asciiTheme="majorHAnsi" w:hAnsiTheme="majorHAnsi" w:cstheme="majorHAnsi"/>
          <w:highlight w:val="green"/>
        </w:rPr>
        <w:t>too many</w:t>
      </w:r>
      <w:r w:rsidRPr="00673D1C">
        <w:rPr>
          <w:rStyle w:val="Emphasis"/>
          <w:rFonts w:asciiTheme="majorHAnsi" w:hAnsiTheme="majorHAnsi" w:cstheme="majorHAnsi"/>
        </w:rPr>
        <w:t xml:space="preserve"> to replace</w:t>
      </w:r>
      <w:r w:rsidRPr="00673D1C">
        <w:rPr>
          <w:rFonts w:asciiTheme="majorHAnsi" w:hAnsiTheme="majorHAnsi" w:cstheme="majorHAnsi"/>
          <w:sz w:val="16"/>
        </w:rPr>
        <w:t xml:space="preserve">, </w:t>
      </w:r>
      <w:r w:rsidRPr="00673D1C">
        <w:rPr>
          <w:rFonts w:asciiTheme="majorHAnsi" w:hAnsiTheme="majorHAnsi" w:cstheme="majorHAnsi"/>
          <w:highlight w:val="green"/>
          <w:u w:val="single"/>
        </w:rPr>
        <w:t>and</w:t>
      </w:r>
      <w:r w:rsidRPr="00673D1C">
        <w:rPr>
          <w:rFonts w:asciiTheme="majorHAnsi" w:hAnsiTheme="majorHAnsi" w:cstheme="majorHAnsi"/>
          <w:u w:val="single"/>
        </w:rPr>
        <w:t xml:space="preserve"> if state officials try to jail a few ringleaders, that </w:t>
      </w:r>
      <w:r w:rsidRPr="00673D1C">
        <w:rPr>
          <w:rFonts w:asciiTheme="majorHAnsi" w:hAnsiTheme="majorHAnsi" w:cstheme="majorHAnsi"/>
          <w:highlight w:val="green"/>
          <w:u w:val="single"/>
        </w:rPr>
        <w:t xml:space="preserve">might spur </w:t>
      </w:r>
      <w:r w:rsidRPr="00673D1C">
        <w:rPr>
          <w:rStyle w:val="Emphasis"/>
          <w:rFonts w:asciiTheme="majorHAnsi" w:hAnsiTheme="majorHAnsi" w:cstheme="majorHAnsi"/>
          <w:highlight w:val="green"/>
        </w:rPr>
        <w:t>new strikes</w:t>
      </w:r>
      <w:r w:rsidRPr="00673D1C">
        <w:rPr>
          <w:rStyle w:val="Emphasis"/>
          <w:rFonts w:asciiTheme="majorHAnsi" w:hAnsiTheme="majorHAnsi" w:cstheme="majorHAnsi"/>
        </w:rPr>
        <w:t>.</w:t>
      </w:r>
    </w:p>
    <w:p w14:paraId="294D78AB" w14:textId="77777777" w:rsidR="009957EB" w:rsidRPr="00673D1C" w:rsidRDefault="009957EB" w:rsidP="009957EB">
      <w:pPr>
        <w:rPr>
          <w:rFonts w:asciiTheme="majorHAnsi" w:hAnsiTheme="majorHAnsi" w:cstheme="majorHAnsi"/>
          <w:sz w:val="16"/>
        </w:rPr>
      </w:pPr>
      <w:r w:rsidRPr="00673D1C">
        <w:rPr>
          <w:rFonts w:asciiTheme="majorHAnsi" w:hAnsiTheme="majorHAnsi" w:cstheme="majorHAnsi"/>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1C1AF650" w14:textId="77777777" w:rsidR="009957EB" w:rsidRPr="00673D1C" w:rsidRDefault="009957EB" w:rsidP="009957EB">
      <w:pPr>
        <w:rPr>
          <w:rStyle w:val="Emphasis"/>
          <w:rFonts w:asciiTheme="majorHAnsi" w:hAnsiTheme="majorHAnsi" w:cstheme="majorHAnsi"/>
        </w:rPr>
      </w:pPr>
      <w:r w:rsidRPr="00673D1C">
        <w:rPr>
          <w:rFonts w:asciiTheme="majorHAnsi" w:hAnsiTheme="majorHAnsi" w:cstheme="majorHAnsi"/>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673D1C">
        <w:rPr>
          <w:rFonts w:asciiTheme="majorHAnsi" w:hAnsiTheme="majorHAnsi" w:cstheme="majorHAnsi"/>
          <w:u w:val="single"/>
        </w:rPr>
        <w:t xml:space="preserve">a lot of </w:t>
      </w:r>
      <w:r w:rsidRPr="00673D1C">
        <w:rPr>
          <w:rFonts w:asciiTheme="majorHAnsi" w:hAnsiTheme="majorHAnsi" w:cstheme="majorHAnsi"/>
          <w:highlight w:val="green"/>
          <w:u w:val="single"/>
        </w:rPr>
        <w:t>history</w:t>
      </w:r>
      <w:r w:rsidRPr="00673D1C">
        <w:rPr>
          <w:rFonts w:asciiTheme="majorHAnsi" w:hAnsiTheme="majorHAnsi" w:cstheme="majorHAnsi"/>
          <w:u w:val="single"/>
        </w:rPr>
        <w:t xml:space="preserve"> — seems to be </w:t>
      </w:r>
      <w:r w:rsidRPr="00673D1C">
        <w:rPr>
          <w:rStyle w:val="Emphasis"/>
          <w:rFonts w:asciiTheme="majorHAnsi" w:hAnsiTheme="majorHAnsi" w:cstheme="majorHAnsi"/>
          <w:highlight w:val="green"/>
        </w:rPr>
        <w:t>on their side.</w:t>
      </w:r>
    </w:p>
    <w:p w14:paraId="51682BC2" w14:textId="77777777" w:rsidR="009957EB" w:rsidRPr="00673D1C" w:rsidRDefault="009957EB" w:rsidP="009957EB">
      <w:pPr>
        <w:rPr>
          <w:rFonts w:asciiTheme="majorHAnsi" w:hAnsiTheme="majorHAnsi" w:cstheme="majorHAnsi"/>
        </w:rPr>
      </w:pPr>
    </w:p>
    <w:p w14:paraId="2463A35F" w14:textId="7777777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OFF Smith 11</w:t>
      </w:r>
    </w:p>
    <w:p w14:paraId="1D7F2A96" w14:textId="7777777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 xml:space="preserve">1] It just says strikes are class </w:t>
      </w:r>
      <w:proofErr w:type="spellStart"/>
      <w:r w:rsidRPr="00673D1C">
        <w:rPr>
          <w:rFonts w:asciiTheme="majorHAnsi" w:hAnsiTheme="majorHAnsi" w:cstheme="majorHAnsi"/>
        </w:rPr>
        <w:t>conciousness</w:t>
      </w:r>
      <w:proofErr w:type="spellEnd"/>
      <w:r w:rsidRPr="00673D1C">
        <w:rPr>
          <w:rFonts w:asciiTheme="majorHAnsi" w:hAnsiTheme="majorHAnsi" w:cstheme="majorHAnsi"/>
        </w:rPr>
        <w:t xml:space="preserve"> but nowhere does it explain why </w:t>
      </w:r>
      <w:proofErr w:type="spellStart"/>
      <w:r w:rsidRPr="00673D1C">
        <w:rPr>
          <w:rFonts w:asciiTheme="majorHAnsi" w:hAnsiTheme="majorHAnsi" w:cstheme="majorHAnsi"/>
        </w:rPr>
        <w:t>conciousness</w:t>
      </w:r>
      <w:proofErr w:type="spellEnd"/>
      <w:r w:rsidRPr="00673D1C">
        <w:rPr>
          <w:rFonts w:asciiTheme="majorHAnsi" w:hAnsiTheme="majorHAnsi" w:cstheme="majorHAnsi"/>
        </w:rPr>
        <w:t xml:space="preserve"> is sufficient to destroy capitalism</w:t>
      </w:r>
    </w:p>
    <w:p w14:paraId="32918360" w14:textId="77777777" w:rsidR="009957EB" w:rsidRPr="00673D1C" w:rsidRDefault="009957EB" w:rsidP="009957EB">
      <w:pPr>
        <w:pStyle w:val="Heading4"/>
        <w:rPr>
          <w:rFonts w:asciiTheme="majorHAnsi" w:hAnsiTheme="majorHAnsi" w:cstheme="majorHAnsi"/>
        </w:rPr>
      </w:pPr>
      <w:r w:rsidRPr="00673D1C">
        <w:rPr>
          <w:rFonts w:asciiTheme="majorHAnsi" w:hAnsiTheme="majorHAnsi" w:cstheme="majorHAnsi"/>
        </w:rPr>
        <w:t>2] Illegal strikes solve - no reason why RECOGNITION IS KEY</w:t>
      </w:r>
    </w:p>
    <w:p w14:paraId="1369CD46" w14:textId="77777777" w:rsidR="009957EB" w:rsidRPr="0078556C" w:rsidRDefault="009957EB" w:rsidP="009957EB">
      <w:pPr>
        <w:rPr>
          <w:rFonts w:asciiTheme="majorHAnsi" w:hAnsiTheme="majorHAnsi" w:cstheme="majorHAnsi"/>
          <w:color w:val="FF0000"/>
        </w:rPr>
      </w:pPr>
    </w:p>
    <w:p w14:paraId="5CF4B046" w14:textId="77777777" w:rsidR="009957EB" w:rsidRPr="0078556C" w:rsidRDefault="009957EB" w:rsidP="009957EB">
      <w:pPr>
        <w:pStyle w:val="Heading4"/>
        <w:rPr>
          <w:rFonts w:asciiTheme="majorHAnsi" w:hAnsiTheme="majorHAnsi" w:cstheme="majorHAnsi"/>
          <w:color w:val="FF0000"/>
        </w:rPr>
      </w:pPr>
      <w:r w:rsidRPr="0078556C">
        <w:rPr>
          <w:rFonts w:asciiTheme="majorHAnsi" w:hAnsiTheme="majorHAnsi" w:cstheme="majorHAnsi"/>
          <w:color w:val="FF0000"/>
        </w:rPr>
        <w:t>OFF Viewpoint 18</w:t>
      </w:r>
    </w:p>
    <w:p w14:paraId="321B4FF6" w14:textId="77777777" w:rsidR="009957EB" w:rsidRPr="0078556C" w:rsidRDefault="009957EB" w:rsidP="009957EB">
      <w:pPr>
        <w:pStyle w:val="Heading4"/>
        <w:rPr>
          <w:rFonts w:asciiTheme="majorHAnsi" w:hAnsiTheme="majorHAnsi" w:cstheme="majorHAnsi"/>
          <w:color w:val="FF0000"/>
        </w:rPr>
      </w:pPr>
      <w:r w:rsidRPr="0078556C">
        <w:rPr>
          <w:rFonts w:asciiTheme="majorHAnsi" w:hAnsiTheme="majorHAnsi" w:cstheme="majorHAnsi"/>
          <w:color w:val="FF0000"/>
        </w:rPr>
        <w:t>1] Just says political organizing is good but no reason why it spills over, no reason why people are encouraged to strike</w:t>
      </w:r>
    </w:p>
    <w:p w14:paraId="5CD764BC" w14:textId="77777777" w:rsidR="009957EB" w:rsidRPr="0078556C" w:rsidRDefault="009957EB" w:rsidP="009957EB">
      <w:pPr>
        <w:rPr>
          <w:rFonts w:asciiTheme="majorHAnsi" w:hAnsiTheme="majorHAnsi" w:cstheme="majorHAnsi"/>
          <w:color w:val="FF0000"/>
        </w:rPr>
      </w:pPr>
    </w:p>
    <w:p w14:paraId="4E406E5E" w14:textId="77777777" w:rsidR="009957EB" w:rsidRPr="0078556C" w:rsidRDefault="009957EB" w:rsidP="009957EB">
      <w:pPr>
        <w:pStyle w:val="Heading4"/>
        <w:rPr>
          <w:rFonts w:asciiTheme="majorHAnsi" w:hAnsiTheme="majorHAnsi" w:cstheme="majorHAnsi"/>
          <w:color w:val="FF0000"/>
        </w:rPr>
      </w:pPr>
      <w:r w:rsidRPr="0078556C">
        <w:rPr>
          <w:rFonts w:asciiTheme="majorHAnsi" w:hAnsiTheme="majorHAnsi" w:cstheme="majorHAnsi"/>
          <w:color w:val="FF0000"/>
        </w:rPr>
        <w:t xml:space="preserve">OFF </w:t>
      </w:r>
      <w:proofErr w:type="spellStart"/>
      <w:r w:rsidRPr="0078556C">
        <w:rPr>
          <w:rFonts w:asciiTheme="majorHAnsi" w:hAnsiTheme="majorHAnsi" w:cstheme="majorHAnsi"/>
          <w:color w:val="FF0000"/>
        </w:rPr>
        <w:t>Badiou</w:t>
      </w:r>
      <w:proofErr w:type="spellEnd"/>
      <w:r w:rsidRPr="0078556C">
        <w:rPr>
          <w:rFonts w:asciiTheme="majorHAnsi" w:hAnsiTheme="majorHAnsi" w:cstheme="majorHAnsi"/>
          <w:color w:val="FF0000"/>
        </w:rPr>
        <w:t xml:space="preserve"> 6</w:t>
      </w:r>
    </w:p>
    <w:p w14:paraId="18D6DF79" w14:textId="77777777" w:rsidR="009957EB" w:rsidRPr="0078556C" w:rsidRDefault="009957EB" w:rsidP="009957EB">
      <w:pPr>
        <w:pStyle w:val="Heading4"/>
        <w:rPr>
          <w:rFonts w:asciiTheme="majorHAnsi" w:hAnsiTheme="majorHAnsi" w:cstheme="majorHAnsi"/>
          <w:color w:val="FF0000"/>
        </w:rPr>
      </w:pPr>
      <w:r w:rsidRPr="0078556C">
        <w:rPr>
          <w:rFonts w:asciiTheme="majorHAnsi" w:hAnsiTheme="majorHAnsi" w:cstheme="majorHAnsi"/>
          <w:color w:val="FF0000"/>
        </w:rPr>
        <w:t xml:space="preserve">1] Begs the question of </w:t>
      </w:r>
      <w:proofErr w:type="spellStart"/>
      <w:r w:rsidRPr="0078556C">
        <w:rPr>
          <w:rFonts w:asciiTheme="majorHAnsi" w:hAnsiTheme="majorHAnsi" w:cstheme="majorHAnsi"/>
          <w:color w:val="FF0000"/>
        </w:rPr>
        <w:t>aff</w:t>
      </w:r>
      <w:proofErr w:type="spellEnd"/>
      <w:r w:rsidRPr="0078556C">
        <w:rPr>
          <w:rFonts w:asciiTheme="majorHAnsi" w:hAnsiTheme="majorHAnsi" w:cstheme="majorHAnsi"/>
          <w:color w:val="FF0000"/>
        </w:rPr>
        <w:t xml:space="preserve"> solvency - revolutions might be good but the </w:t>
      </w:r>
      <w:proofErr w:type="spellStart"/>
      <w:r w:rsidRPr="0078556C">
        <w:rPr>
          <w:rFonts w:asciiTheme="majorHAnsi" w:hAnsiTheme="majorHAnsi" w:cstheme="majorHAnsi"/>
          <w:color w:val="FF0000"/>
        </w:rPr>
        <w:t>aff</w:t>
      </w:r>
      <w:proofErr w:type="spellEnd"/>
      <w:r w:rsidRPr="0078556C">
        <w:rPr>
          <w:rFonts w:asciiTheme="majorHAnsi" w:hAnsiTheme="majorHAnsi" w:cstheme="majorHAnsi"/>
          <w:color w:val="FF0000"/>
        </w:rPr>
        <w:t xml:space="preserve"> is not that because of our cards</w:t>
      </w:r>
    </w:p>
    <w:p w14:paraId="0647D7D6" w14:textId="77777777" w:rsidR="009957EB" w:rsidRPr="0078556C" w:rsidRDefault="009957EB" w:rsidP="009957EB">
      <w:pPr>
        <w:rPr>
          <w:rFonts w:asciiTheme="majorHAnsi" w:hAnsiTheme="majorHAnsi" w:cstheme="majorHAnsi"/>
          <w:color w:val="FF0000"/>
        </w:rPr>
      </w:pPr>
    </w:p>
    <w:p w14:paraId="0D2FED09" w14:textId="77777777" w:rsidR="009957EB" w:rsidRPr="0078556C" w:rsidRDefault="009957EB" w:rsidP="009957EB">
      <w:pPr>
        <w:pStyle w:val="Heading4"/>
        <w:rPr>
          <w:rFonts w:asciiTheme="majorHAnsi" w:hAnsiTheme="majorHAnsi" w:cstheme="majorHAnsi"/>
          <w:color w:val="FF0000"/>
        </w:rPr>
      </w:pPr>
      <w:r w:rsidRPr="0078556C">
        <w:rPr>
          <w:rFonts w:asciiTheme="majorHAnsi" w:hAnsiTheme="majorHAnsi" w:cstheme="majorHAnsi"/>
          <w:color w:val="FF0000"/>
        </w:rPr>
        <w:t>Carrol 6</w:t>
      </w:r>
    </w:p>
    <w:p w14:paraId="02A51FE8" w14:textId="77777777" w:rsidR="009957EB" w:rsidRPr="0078556C" w:rsidRDefault="009957EB" w:rsidP="009957EB">
      <w:pPr>
        <w:pStyle w:val="Heading4"/>
        <w:rPr>
          <w:rFonts w:asciiTheme="majorHAnsi" w:hAnsiTheme="majorHAnsi" w:cstheme="majorHAnsi"/>
          <w:color w:val="FF0000"/>
        </w:rPr>
      </w:pPr>
      <w:r w:rsidRPr="0078556C">
        <w:rPr>
          <w:rFonts w:asciiTheme="majorHAnsi" w:hAnsiTheme="majorHAnsi" w:cstheme="majorHAnsi"/>
          <w:color w:val="FF0000"/>
        </w:rPr>
        <w:t xml:space="preserve">1] This justifies competition </w:t>
      </w:r>
      <w:proofErr w:type="spellStart"/>
      <w:r w:rsidRPr="0078556C">
        <w:rPr>
          <w:rFonts w:asciiTheme="majorHAnsi" w:hAnsiTheme="majorHAnsi" w:cstheme="majorHAnsi"/>
          <w:color w:val="FF0000"/>
        </w:rPr>
        <w:t>whcih</w:t>
      </w:r>
      <w:proofErr w:type="spellEnd"/>
      <w:r w:rsidRPr="0078556C">
        <w:rPr>
          <w:rFonts w:asciiTheme="majorHAnsi" w:hAnsiTheme="majorHAnsi" w:cstheme="majorHAnsi"/>
          <w:color w:val="FF0000"/>
        </w:rPr>
        <w:t xml:space="preserve"> justifies fairness first - if testing is </w:t>
      </w:r>
      <w:proofErr w:type="gramStart"/>
      <w:r w:rsidRPr="0078556C">
        <w:rPr>
          <w:rFonts w:asciiTheme="majorHAnsi" w:hAnsiTheme="majorHAnsi" w:cstheme="majorHAnsi"/>
          <w:color w:val="FF0000"/>
        </w:rPr>
        <w:t>good</w:t>
      </w:r>
      <w:proofErr w:type="gramEnd"/>
      <w:r w:rsidRPr="0078556C">
        <w:rPr>
          <w:rFonts w:asciiTheme="majorHAnsi" w:hAnsiTheme="majorHAnsi" w:cstheme="majorHAnsi"/>
          <w:color w:val="FF0000"/>
        </w:rPr>
        <w:t xml:space="preserve"> it should be on fair grounds</w:t>
      </w:r>
    </w:p>
    <w:p w14:paraId="13C5AC26" w14:textId="77777777" w:rsidR="009957EB" w:rsidRPr="0078556C" w:rsidRDefault="009957EB" w:rsidP="009957EB">
      <w:pPr>
        <w:pStyle w:val="Heading4"/>
        <w:rPr>
          <w:rFonts w:asciiTheme="majorHAnsi" w:hAnsiTheme="majorHAnsi" w:cstheme="majorHAnsi"/>
          <w:color w:val="FF0000"/>
        </w:rPr>
      </w:pPr>
      <w:r w:rsidRPr="0078556C">
        <w:rPr>
          <w:rFonts w:asciiTheme="majorHAnsi" w:hAnsiTheme="majorHAnsi" w:cstheme="majorHAnsi"/>
          <w:color w:val="FF0000"/>
        </w:rPr>
        <w:t xml:space="preserve">2] The </w:t>
      </w:r>
      <w:proofErr w:type="spellStart"/>
      <w:r w:rsidRPr="0078556C">
        <w:rPr>
          <w:rFonts w:asciiTheme="majorHAnsi" w:hAnsiTheme="majorHAnsi" w:cstheme="majorHAnsi"/>
          <w:color w:val="FF0000"/>
        </w:rPr>
        <w:t>aff</w:t>
      </w:r>
      <w:proofErr w:type="spellEnd"/>
      <w:r w:rsidRPr="0078556C">
        <w:rPr>
          <w:rFonts w:asciiTheme="majorHAnsi" w:hAnsiTheme="majorHAnsi" w:cstheme="majorHAnsi"/>
          <w:color w:val="FF0000"/>
        </w:rPr>
        <w:t xml:space="preserve"> is not a project of hegemony, it's a doc </w:t>
      </w:r>
      <w:proofErr w:type="spellStart"/>
      <w:r w:rsidRPr="0078556C">
        <w:rPr>
          <w:rFonts w:asciiTheme="majorHAnsi" w:hAnsiTheme="majorHAnsi" w:cstheme="majorHAnsi"/>
          <w:color w:val="FF0000"/>
        </w:rPr>
        <w:t>thats</w:t>
      </w:r>
      <w:proofErr w:type="spellEnd"/>
      <w:r w:rsidRPr="0078556C">
        <w:rPr>
          <w:rFonts w:asciiTheme="majorHAnsi" w:hAnsiTheme="majorHAnsi" w:cstheme="majorHAnsi"/>
          <w:color w:val="FF0000"/>
        </w:rPr>
        <w:t xml:space="preserve"> used to win </w:t>
      </w:r>
      <w:proofErr w:type="spellStart"/>
      <w:r w:rsidRPr="0078556C">
        <w:rPr>
          <w:rFonts w:asciiTheme="majorHAnsi" w:hAnsiTheme="majorHAnsi" w:cstheme="majorHAnsi"/>
          <w:color w:val="FF0000"/>
        </w:rPr>
        <w:t>hgih</w:t>
      </w:r>
      <w:proofErr w:type="spellEnd"/>
      <w:r w:rsidRPr="0078556C">
        <w:rPr>
          <w:rFonts w:asciiTheme="majorHAnsi" w:hAnsiTheme="majorHAnsi" w:cstheme="majorHAnsi"/>
          <w:color w:val="FF0000"/>
        </w:rPr>
        <w:t xml:space="preserve"> school debate rounds which is a functional presumption level argument with the academia DA that they aren't revolutionary, </w:t>
      </w:r>
      <w:proofErr w:type="spellStart"/>
      <w:r w:rsidRPr="0078556C">
        <w:rPr>
          <w:rFonts w:asciiTheme="majorHAnsi" w:hAnsiTheme="majorHAnsi" w:cstheme="majorHAnsi"/>
          <w:color w:val="FF0000"/>
        </w:rPr>
        <w:t>theyre</w:t>
      </w:r>
      <w:proofErr w:type="spellEnd"/>
      <w:r w:rsidRPr="0078556C">
        <w:rPr>
          <w:rFonts w:asciiTheme="majorHAnsi" w:hAnsiTheme="majorHAnsi" w:cstheme="majorHAnsi"/>
          <w:color w:val="FF0000"/>
        </w:rPr>
        <w:t xml:space="preserve"> regurgitating information already published in academia</w:t>
      </w:r>
    </w:p>
    <w:p w14:paraId="2169EF5F" w14:textId="77777777" w:rsidR="009957EB" w:rsidRPr="0078556C" w:rsidRDefault="009957EB" w:rsidP="009957EB">
      <w:pPr>
        <w:rPr>
          <w:rFonts w:asciiTheme="majorHAnsi" w:hAnsiTheme="majorHAnsi" w:cstheme="majorHAnsi"/>
          <w:color w:val="FF0000"/>
        </w:rPr>
      </w:pPr>
    </w:p>
    <w:p w14:paraId="610B8A19" w14:textId="77777777" w:rsidR="009957EB" w:rsidRPr="0078556C" w:rsidRDefault="009957EB" w:rsidP="009957EB">
      <w:pPr>
        <w:pStyle w:val="Heading4"/>
        <w:rPr>
          <w:rFonts w:asciiTheme="majorHAnsi" w:hAnsiTheme="majorHAnsi" w:cstheme="majorHAnsi"/>
          <w:color w:val="FF0000"/>
        </w:rPr>
      </w:pPr>
      <w:r w:rsidRPr="0078556C">
        <w:rPr>
          <w:rFonts w:asciiTheme="majorHAnsi" w:hAnsiTheme="majorHAnsi" w:cstheme="majorHAnsi"/>
          <w:color w:val="FF0000"/>
        </w:rPr>
        <w:lastRenderedPageBreak/>
        <w:t>OFF Greene and Hicks 6</w:t>
      </w:r>
    </w:p>
    <w:p w14:paraId="12BDCD82" w14:textId="77777777" w:rsidR="009957EB" w:rsidRPr="0078556C" w:rsidRDefault="009957EB" w:rsidP="009957EB">
      <w:pPr>
        <w:pStyle w:val="Heading4"/>
        <w:rPr>
          <w:rFonts w:asciiTheme="majorHAnsi" w:hAnsiTheme="majorHAnsi" w:cstheme="majorHAnsi"/>
          <w:color w:val="FF0000"/>
        </w:rPr>
      </w:pPr>
      <w:r w:rsidRPr="0078556C">
        <w:rPr>
          <w:rFonts w:asciiTheme="majorHAnsi" w:hAnsiTheme="majorHAnsi" w:cstheme="majorHAnsi"/>
          <w:color w:val="FF0000"/>
        </w:rPr>
        <w:t xml:space="preserve">1] You're a form of propaganda - yes everything in debate is structured by other articles and authors telling you what is true, you </w:t>
      </w:r>
      <w:proofErr w:type="spellStart"/>
      <w:r w:rsidRPr="0078556C">
        <w:rPr>
          <w:rFonts w:asciiTheme="majorHAnsi" w:hAnsiTheme="majorHAnsi" w:cstheme="majorHAnsi"/>
          <w:color w:val="FF0000"/>
        </w:rPr>
        <w:t>dont</w:t>
      </w:r>
      <w:proofErr w:type="spellEnd"/>
      <w:r w:rsidRPr="0078556C">
        <w:rPr>
          <w:rFonts w:asciiTheme="majorHAnsi" w:hAnsiTheme="majorHAnsi" w:cstheme="majorHAnsi"/>
          <w:color w:val="FF0000"/>
        </w:rPr>
        <w:t xml:space="preserve"> get to be the arbitrator of truth - its </w:t>
      </w:r>
      <w:proofErr w:type="spellStart"/>
      <w:r w:rsidRPr="0078556C">
        <w:rPr>
          <w:rFonts w:asciiTheme="majorHAnsi" w:hAnsiTheme="majorHAnsi" w:cstheme="majorHAnsi"/>
          <w:color w:val="FF0000"/>
        </w:rPr>
        <w:t>inevtiable</w:t>
      </w:r>
      <w:proofErr w:type="spellEnd"/>
      <w:r w:rsidRPr="0078556C">
        <w:rPr>
          <w:rFonts w:asciiTheme="majorHAnsi" w:hAnsiTheme="majorHAnsi" w:cstheme="majorHAnsi"/>
          <w:color w:val="FF0000"/>
        </w:rPr>
        <w:t xml:space="preserve"> and gets coopted</w:t>
      </w:r>
    </w:p>
    <w:p w14:paraId="57F27B79" w14:textId="77777777" w:rsidR="009957EB" w:rsidRPr="0078556C" w:rsidRDefault="009957EB" w:rsidP="009957EB">
      <w:pPr>
        <w:rPr>
          <w:rFonts w:asciiTheme="majorHAnsi" w:hAnsiTheme="majorHAnsi" w:cstheme="majorHAnsi"/>
          <w:color w:val="FF0000"/>
        </w:rPr>
      </w:pPr>
    </w:p>
    <w:sectPr w:rsidR="009957EB" w:rsidRPr="0078556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39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9AD"/>
    <w:rsid w:val="00673D1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556C"/>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2A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7EB"/>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7F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D6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CAF4BF"/>
  <w14:defaultImageDpi w14:val="300"/>
  <w15:docId w15:val="{A8DCA491-9CC8-254F-8AF5-96145E238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556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55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55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55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7855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55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556C"/>
  </w:style>
  <w:style w:type="character" w:customStyle="1" w:styleId="Heading1Char">
    <w:name w:val="Heading 1 Char"/>
    <w:aliases w:val="Pocket Char"/>
    <w:basedOn w:val="DefaultParagraphFont"/>
    <w:link w:val="Heading1"/>
    <w:uiPriority w:val="9"/>
    <w:rsid w:val="007855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556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556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7855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556C"/>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Bold Cite Char,Citation Char Char Char,Heading 3 Char1 Char Char Char,ci,c,Style,Bo"/>
    <w:basedOn w:val="DefaultParagraphFont"/>
    <w:link w:val="UnderlinePara"/>
    <w:uiPriority w:val="1"/>
    <w:qFormat/>
    <w:rsid w:val="0078556C"/>
    <w:rPr>
      <w:b w:val="0"/>
      <w:sz w:val="22"/>
      <w:u w:val="single"/>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20"/>
    <w:qFormat/>
    <w:rsid w:val="0078556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556C"/>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78556C"/>
    <w:rPr>
      <w:color w:val="auto"/>
      <w:u w:val="none"/>
    </w:rPr>
  </w:style>
  <w:style w:type="paragraph" w:styleId="DocumentMap">
    <w:name w:val="Document Map"/>
    <w:basedOn w:val="Normal"/>
    <w:link w:val="DocumentMapChar"/>
    <w:uiPriority w:val="99"/>
    <w:semiHidden/>
    <w:unhideWhenUsed/>
    <w:rsid w:val="007855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556C"/>
    <w:rPr>
      <w:rFonts w:ascii="Lucida Grande" w:hAnsi="Lucida Grande" w:cs="Lucida Grande"/>
    </w:rPr>
  </w:style>
  <w:style w:type="paragraph" w:customStyle="1" w:styleId="Emphasis1">
    <w:name w:val="Emphasis1"/>
    <w:basedOn w:val="Normal"/>
    <w:link w:val="Emphasis"/>
    <w:autoRedefine/>
    <w:uiPriority w:val="20"/>
    <w:qFormat/>
    <w:rsid w:val="009957E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9957E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957EB"/>
    <w:pPr>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customStyle="1" w:styleId="UnderlinePara">
    <w:name w:val="Underline Para"/>
    <w:basedOn w:val="Normal"/>
    <w:link w:val="StyleUnderline"/>
    <w:uiPriority w:val="1"/>
    <w:qFormat/>
    <w:rsid w:val="009957EB"/>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azon.com/Wage-Labour-Capital-Value-Price-Profit/dp/071780470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abs/10.1111/wusa.1202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xfordhandbooks.com/view/10.1093/oxfordhb/9780190695545.001.0001/oxfordhb-9780190695545" TargetMode="External"/><Relationship Id="rId5" Type="http://schemas.openxmlformats.org/officeDocument/2006/relationships/numbering" Target="numbering.xml"/><Relationship Id="rId15" Type="http://schemas.openxmlformats.org/officeDocument/2006/relationships/hyperlink" Target="https://www.nytimes.com/2018/05/09/opinion/teacher-strikes-illegal-arizona-carolina.html" TargetMode="External"/><Relationship Id="rId10" Type="http://schemas.openxmlformats.org/officeDocument/2006/relationships/hyperlink" Target="http://www.fee.org/the_freeman/detail/want-peace-promote-free-trade)//jk" TargetMode="External"/><Relationship Id="rId4" Type="http://schemas.openxmlformats.org/officeDocument/2006/relationships/customXml" Target="../customXml/item4.xml"/><Relationship Id="rId9" Type="http://schemas.openxmlformats.org/officeDocument/2006/relationships/hyperlink" Target="http://blogs.the-american-interest.com/wrm/2012/07/28/the-energy-revolution-4-hot-planet/" TargetMode="External"/><Relationship Id="rId14" Type="http://schemas.openxmlformats.org/officeDocument/2006/relationships/hyperlink" Target="https://isreview.org/issue/78/marxism-unions-and-class-strugg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23</Pages>
  <Words>17010</Words>
  <Characters>96960</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113743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2021-11-21T20:39:00Z</dcterms:created>
  <dcterms:modified xsi:type="dcterms:W3CDTF">2021-11-21T22:06:00Z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