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D3433" w14:textId="5BF8600B" w:rsidR="00F15D8D" w:rsidRDefault="00F15D8D" w:rsidP="00F15D8D">
      <w:pPr>
        <w:pStyle w:val="Heading2"/>
      </w:pPr>
      <w:bookmarkStart w:id="0" w:name="_Hlk75733669"/>
      <w:r>
        <w:t>1</w:t>
      </w:r>
    </w:p>
    <w:p w14:paraId="0FE932DC" w14:textId="305B4EDD" w:rsidR="000D10E2" w:rsidRPr="00F15D8D" w:rsidRDefault="000D10E2" w:rsidP="000D10E2">
      <w:pPr>
        <w:pStyle w:val="Heading4"/>
        <w:spacing w:line="276" w:lineRule="auto"/>
        <w:jc w:val="both"/>
        <w:rPr>
          <w:rFonts w:asciiTheme="majorHAnsi" w:hAnsiTheme="majorHAnsi" w:cstheme="majorHAnsi"/>
        </w:rPr>
      </w:pPr>
      <w:r w:rsidRPr="00F15D8D">
        <w:rPr>
          <w:rFonts w:asciiTheme="majorHAnsi" w:hAnsiTheme="majorHAnsi" w:cstheme="majorHAnsi"/>
        </w:rPr>
        <w:t xml:space="preserve">Interpretation – All paradigm issues proposed by the affirmative debater must be bidirectional. To clarify, the </w:t>
      </w:r>
      <w:proofErr w:type="spellStart"/>
      <w:r w:rsidRPr="00F15D8D">
        <w:rPr>
          <w:rFonts w:asciiTheme="majorHAnsi" w:hAnsiTheme="majorHAnsi" w:cstheme="majorHAnsi"/>
        </w:rPr>
        <w:t>aff</w:t>
      </w:r>
      <w:proofErr w:type="spellEnd"/>
      <w:r w:rsidRPr="00F15D8D">
        <w:rPr>
          <w:rFonts w:asciiTheme="majorHAnsi" w:hAnsiTheme="majorHAnsi" w:cstheme="majorHAnsi"/>
        </w:rPr>
        <w:t xml:space="preserve"> may not claim a particular paradigm on theory only applies to one side. </w:t>
      </w:r>
    </w:p>
    <w:p w14:paraId="0050EBF5" w14:textId="15F41F05" w:rsidR="000D10E2" w:rsidRPr="00F15D8D" w:rsidRDefault="000D10E2" w:rsidP="000D10E2">
      <w:pPr>
        <w:pStyle w:val="Heading4"/>
        <w:tabs>
          <w:tab w:val="left" w:pos="2700"/>
        </w:tabs>
        <w:spacing w:line="276" w:lineRule="auto"/>
        <w:jc w:val="both"/>
        <w:rPr>
          <w:rFonts w:asciiTheme="majorHAnsi" w:hAnsiTheme="majorHAnsi" w:cstheme="majorHAnsi"/>
        </w:rPr>
      </w:pPr>
      <w:r w:rsidRPr="00F15D8D">
        <w:rPr>
          <w:rFonts w:asciiTheme="majorHAnsi" w:hAnsiTheme="majorHAnsi" w:cstheme="majorHAnsi"/>
        </w:rPr>
        <w:t xml:space="preserve">Violation – You read [1ar theory first and </w:t>
      </w:r>
      <w:proofErr w:type="spellStart"/>
      <w:r w:rsidRPr="00F15D8D">
        <w:rPr>
          <w:rFonts w:asciiTheme="majorHAnsi" w:hAnsiTheme="majorHAnsi" w:cstheme="majorHAnsi"/>
        </w:rPr>
        <w:t>rvis</w:t>
      </w:r>
      <w:proofErr w:type="spellEnd"/>
      <w:r w:rsidRPr="00F15D8D">
        <w:rPr>
          <w:rFonts w:asciiTheme="majorHAnsi" w:hAnsiTheme="majorHAnsi" w:cstheme="majorHAnsi"/>
        </w:rPr>
        <w:t xml:space="preserve"> on neg theory]. </w:t>
      </w:r>
    </w:p>
    <w:p w14:paraId="3B78B4CD" w14:textId="77777777" w:rsidR="000D10E2" w:rsidRPr="00F15D8D" w:rsidRDefault="000D10E2" w:rsidP="000D10E2">
      <w:pPr>
        <w:pStyle w:val="Heading4"/>
        <w:spacing w:line="276" w:lineRule="auto"/>
        <w:jc w:val="both"/>
        <w:rPr>
          <w:rFonts w:asciiTheme="majorHAnsi" w:hAnsiTheme="majorHAnsi" w:cstheme="majorHAnsi"/>
        </w:rPr>
      </w:pPr>
      <w:r w:rsidRPr="00F15D8D">
        <w:rPr>
          <w:rFonts w:asciiTheme="majorHAnsi" w:hAnsiTheme="majorHAnsi" w:cstheme="majorHAnsi"/>
        </w:rPr>
        <w:t xml:space="preserve">Standards – </w:t>
      </w:r>
    </w:p>
    <w:p w14:paraId="20BCE90E" w14:textId="77777777" w:rsidR="000D10E2" w:rsidRPr="00F15D8D" w:rsidRDefault="000D10E2" w:rsidP="000D10E2">
      <w:pPr>
        <w:pStyle w:val="Heading4"/>
        <w:rPr>
          <w:rFonts w:asciiTheme="majorHAnsi" w:hAnsiTheme="majorHAnsi" w:cstheme="majorHAnsi"/>
        </w:rPr>
      </w:pPr>
      <w:r w:rsidRPr="00F15D8D">
        <w:rPr>
          <w:rFonts w:asciiTheme="majorHAnsi" w:hAnsiTheme="majorHAnsi" w:cstheme="majorHAnsi"/>
        </w:rPr>
        <w:t xml:space="preserve">1] Reciprocity – Only granting one side access to a paradigm issue is structurally </w:t>
      </w:r>
      <w:proofErr w:type="spellStart"/>
      <w:r w:rsidRPr="00F15D8D">
        <w:rPr>
          <w:rFonts w:asciiTheme="majorHAnsi" w:hAnsiTheme="majorHAnsi" w:cstheme="majorHAnsi"/>
        </w:rPr>
        <w:t>irreciprocal</w:t>
      </w:r>
      <w:proofErr w:type="spellEnd"/>
      <w:r w:rsidRPr="00F15D8D">
        <w:rPr>
          <w:rFonts w:asciiTheme="majorHAnsi" w:hAnsiTheme="majorHAnsi" w:cstheme="majorHAnsi"/>
        </w:rPr>
        <w:t xml:space="preserve"> since I cannot gain access to a particular model of theory debate. All paradigm issues affect my ability to generate offense on theory since I either don’t get an RVI or drop the debater which hinders equal access to the ballot on the same layer. Reciprocity is a voter since it’s the definition of procedural fairness as it structurally changes the chances of winning. </w:t>
      </w:r>
    </w:p>
    <w:p w14:paraId="0A457204" w14:textId="77777777" w:rsidR="000D10E2" w:rsidRPr="00F15D8D" w:rsidRDefault="000D10E2" w:rsidP="000D10E2">
      <w:pPr>
        <w:pStyle w:val="Heading4"/>
        <w:rPr>
          <w:rFonts w:asciiTheme="majorHAnsi" w:hAnsiTheme="majorHAnsi" w:cstheme="majorHAnsi"/>
        </w:rPr>
      </w:pPr>
      <w:r w:rsidRPr="00F15D8D">
        <w:rPr>
          <w:rFonts w:asciiTheme="majorHAnsi" w:hAnsiTheme="majorHAnsi" w:cstheme="majorHAnsi"/>
        </w:rPr>
        <w:t xml:space="preserve">2] Norming – One side having exclusive access to a paradigm issue a) is incoherent since even if particular cases might justify one side getting a paradigm issue it can’t set the norm that one side never gets it b) kills theory clash since we spend more time debating paradigm issues than the actual shells which kills our ability to generate the best actual norms on theory and c) never allows a discussion of which wholistic paradigm issue is generally good because the debate is tailored down to each side which means we never set norms on paradigm issues. </w:t>
      </w:r>
    </w:p>
    <w:p w14:paraId="2533B236" w14:textId="77777777" w:rsidR="000D10E2" w:rsidRPr="00F15D8D" w:rsidRDefault="000D10E2" w:rsidP="000D10E2">
      <w:pPr>
        <w:pStyle w:val="Heading4"/>
        <w:spacing w:line="276" w:lineRule="auto"/>
        <w:jc w:val="both"/>
        <w:rPr>
          <w:rFonts w:asciiTheme="majorHAnsi" w:hAnsiTheme="majorHAnsi" w:cstheme="majorHAnsi"/>
        </w:rPr>
      </w:pPr>
      <w:r w:rsidRPr="00F15D8D">
        <w:rPr>
          <w:rFonts w:asciiTheme="majorHAnsi" w:hAnsiTheme="majorHAnsi" w:cstheme="majorHAnsi"/>
        </w:rPr>
        <w:t xml:space="preserve">Voters – Norming is an independent voter since justifying the value of debate necessarily justifies the norms of the activity being good in order for debate to be valuable. Theory education comes first since it is the ultimate test of critical thinking that carries outside round and shapes the activity in a positive way since theory is how we reclaim the activity from repressive rules. This shell controls the internal link to all of theirs since your structural access is precluded this abuse story – we can never endorse norms insofar as you have skewed their creation. </w:t>
      </w:r>
    </w:p>
    <w:p w14:paraId="4B488248" w14:textId="591997D6" w:rsidR="000D10E2" w:rsidRDefault="000D10E2" w:rsidP="000D10E2">
      <w:pPr>
        <w:pStyle w:val="Heading4"/>
        <w:spacing w:line="276" w:lineRule="auto"/>
        <w:jc w:val="both"/>
        <w:rPr>
          <w:rFonts w:asciiTheme="majorHAnsi" w:hAnsiTheme="majorHAnsi" w:cstheme="majorHAnsi"/>
        </w:rPr>
      </w:pPr>
      <w:r w:rsidRPr="00F15D8D">
        <w:rPr>
          <w:rFonts w:asciiTheme="majorHAnsi" w:hAnsiTheme="majorHAnsi" w:cstheme="majorHAnsi"/>
          <w:color w:val="000000"/>
        </w:rPr>
        <w:t xml:space="preserve">Meta-theory outweighs [a] it indicts your ability to read theory [b] any reason theory precedes substance is a reason meta-theory comes first since it’s an epistemic indict. </w:t>
      </w:r>
      <w:r w:rsidRPr="00F15D8D">
        <w:rPr>
          <w:rFonts w:asciiTheme="majorHAnsi" w:hAnsiTheme="majorHAnsi" w:cstheme="majorHAnsi"/>
        </w:rPr>
        <w:t xml:space="preserve">Neg abuse is justified by </w:t>
      </w:r>
      <w:proofErr w:type="spellStart"/>
      <w:r w:rsidRPr="00F15D8D">
        <w:rPr>
          <w:rFonts w:asciiTheme="majorHAnsi" w:hAnsiTheme="majorHAnsi" w:cstheme="majorHAnsi"/>
        </w:rPr>
        <w:t>aff</w:t>
      </w:r>
      <w:proofErr w:type="spellEnd"/>
      <w:r w:rsidRPr="00F15D8D">
        <w:rPr>
          <w:rFonts w:asciiTheme="majorHAnsi" w:hAnsiTheme="majorHAnsi" w:cstheme="majorHAnsi"/>
        </w:rPr>
        <w:t xml:space="preserve"> abuse in the context of this shell – I need to have the ability to indict abusive theory arguments otherwise the 1AR can just stand up and just say that 1AR theory outweighs everything else and just collapse for 4 minutes. </w:t>
      </w:r>
    </w:p>
    <w:p w14:paraId="4D23FDF7" w14:textId="550C6355" w:rsidR="000D10E2" w:rsidRDefault="000D10E2" w:rsidP="000D10E2">
      <w:pPr>
        <w:pStyle w:val="Heading2"/>
      </w:pPr>
      <w:r>
        <w:lastRenderedPageBreak/>
        <w:t>2</w:t>
      </w:r>
    </w:p>
    <w:p w14:paraId="0ACD4365" w14:textId="77777777" w:rsidR="00F15D8D" w:rsidRDefault="00F15D8D" w:rsidP="00F15D8D">
      <w:pPr>
        <w:pStyle w:val="Heading4"/>
      </w:pPr>
      <w:bookmarkStart w:id="1" w:name="_Hlk75970974"/>
      <w:r>
        <w:t xml:space="preserve">THE DIGITAL AGE IS HERE – Technology has created an age of constant information and signifiers floating through our phones and computers as media. This creates a </w:t>
      </w:r>
      <w:proofErr w:type="gramStart"/>
      <w:r w:rsidRPr="00C00E97">
        <w:rPr>
          <w:u w:val="single"/>
        </w:rPr>
        <w:t>dyslexia</w:t>
      </w:r>
      <w:proofErr w:type="gramEnd"/>
      <w:r>
        <w:t xml:space="preserve"> – reduced attention spans, no time for true human interaction – this leads to </w:t>
      </w:r>
      <w:r w:rsidRPr="00C00E97">
        <w:rPr>
          <w:u w:val="single"/>
        </w:rPr>
        <w:t>information overload</w:t>
      </w:r>
      <w:r>
        <w:t xml:space="preserve">, which is </w:t>
      </w:r>
      <w:r w:rsidRPr="00C00E97">
        <w:rPr>
          <w:u w:val="single"/>
        </w:rPr>
        <w:t>too fast</w:t>
      </w:r>
      <w:r>
        <w:t xml:space="preserve"> for our organic minds to keep up with – that causes depression and drug use. It’s no coincidence that the rise of </w:t>
      </w:r>
      <w:r w:rsidRPr="00C00E97">
        <w:rPr>
          <w:u w:val="single"/>
        </w:rPr>
        <w:t>tech in the 80s</w:t>
      </w:r>
      <w:r>
        <w:t xml:space="preserve"> was complimented with a </w:t>
      </w:r>
      <w:r w:rsidRPr="00C00E97">
        <w:rPr>
          <w:u w:val="single"/>
        </w:rPr>
        <w:t>drug epidemic</w:t>
      </w:r>
      <w:r>
        <w:t xml:space="preserve">. These signifiers must be evaluated; thus, </w:t>
      </w:r>
      <w:r w:rsidRPr="00C00E97">
        <w:rPr>
          <w:u w:val="single"/>
        </w:rPr>
        <w:t xml:space="preserve">the role of the ballot is to disrupt </w:t>
      </w:r>
      <w:proofErr w:type="spellStart"/>
      <w:r w:rsidRPr="00C00E97">
        <w:rPr>
          <w:u w:val="single"/>
        </w:rPr>
        <w:t>semiocapitalism</w:t>
      </w:r>
      <w:proofErr w:type="spellEnd"/>
      <w:r>
        <w:t xml:space="preserve">. </w:t>
      </w:r>
    </w:p>
    <w:p w14:paraId="7F9F3841" w14:textId="77777777" w:rsidR="00F15D8D" w:rsidRDefault="00F15D8D" w:rsidP="00F15D8D">
      <w:pPr>
        <w:rPr>
          <w:sz w:val="18"/>
          <w:szCs w:val="18"/>
        </w:rPr>
      </w:pPr>
      <w:r w:rsidRPr="00ED4C5C">
        <w:rPr>
          <w:rFonts w:eastAsiaTheme="majorEastAsia" w:cstheme="majorBidi"/>
          <w:b/>
          <w:iCs/>
          <w:sz w:val="26"/>
        </w:rPr>
        <w:t>Berardi 09</w:t>
      </w:r>
      <w:r w:rsidRPr="00ED4C5C">
        <w:t xml:space="preserve"> </w:t>
      </w:r>
      <w:r w:rsidRPr="00ED4C5C">
        <w:rPr>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ED4C5C">
        <w:rPr>
          <w:sz w:val="18"/>
          <w:szCs w:val="18"/>
        </w:rPr>
        <w:t>Bifo</w:t>
      </w:r>
      <w:proofErr w:type="spellEnd"/>
      <w:r w:rsidRPr="00ED4C5C">
        <w:rPr>
          <w:sz w:val="18"/>
          <w:szCs w:val="18"/>
        </w:rPr>
        <w:t xml:space="preserve"> Berardi et al., AK Press, 2009. P. 40-42 // LEX JB]</w:t>
      </w:r>
    </w:p>
    <w:p w14:paraId="1A3E0928" w14:textId="77777777" w:rsidR="00F15D8D" w:rsidRPr="00C00E97" w:rsidRDefault="00F15D8D" w:rsidP="00F15D8D">
      <w:pPr>
        <w:pStyle w:val="ListParagraph"/>
        <w:numPr>
          <w:ilvl w:val="0"/>
          <w:numId w:val="13"/>
        </w:numPr>
        <w:rPr>
          <w:sz w:val="18"/>
          <w:szCs w:val="18"/>
        </w:rPr>
      </w:pPr>
      <w:r w:rsidRPr="00C00E97">
        <w:rPr>
          <w:sz w:val="18"/>
          <w:szCs w:val="18"/>
        </w:rPr>
        <w:t>TW – mentions of suicide, not read, but it’s in the card if you chose to read it after the round</w:t>
      </w:r>
    </w:p>
    <w:p w14:paraId="58F1FA9A" w14:textId="77777777" w:rsidR="00F15D8D" w:rsidRPr="00ED4C5C" w:rsidRDefault="00F15D8D" w:rsidP="00F15D8D">
      <w:pPr>
        <w:rPr>
          <w:sz w:val="16"/>
        </w:rPr>
      </w:pPr>
      <w:r w:rsidRPr="00ED4C5C">
        <w:rPr>
          <w:rStyle w:val="Emphasis"/>
        </w:rPr>
        <w:t>The</w:t>
      </w:r>
      <w:r w:rsidRPr="00ED4C5C">
        <w:rPr>
          <w:sz w:val="16"/>
        </w:rPr>
        <w:t xml:space="preserve"> acceleration of </w:t>
      </w:r>
      <w:r w:rsidRPr="00ED4C5C">
        <w:rPr>
          <w:rStyle w:val="Emphasis"/>
          <w:highlight w:val="green"/>
        </w:rPr>
        <w:t>information</w:t>
      </w:r>
      <w:r w:rsidRPr="00ED4C5C">
        <w:rPr>
          <w:rStyle w:val="Emphasis"/>
        </w:rPr>
        <w:t xml:space="preserve"> exchange </w:t>
      </w:r>
      <w:r w:rsidRPr="00ED4C5C">
        <w:rPr>
          <w:rStyle w:val="Emphasis"/>
          <w:highlight w:val="green"/>
        </w:rPr>
        <w:t>has produced</w:t>
      </w:r>
      <w:r w:rsidRPr="00ED4C5C">
        <w:rPr>
          <w:sz w:val="16"/>
        </w:rPr>
        <w:t xml:space="preserve"> and is producing </w:t>
      </w:r>
      <w:r w:rsidRPr="00ED4C5C">
        <w:rPr>
          <w:rStyle w:val="Emphasis"/>
          <w:highlight w:val="green"/>
        </w:rPr>
        <w:t>a</w:t>
      </w:r>
      <w:r w:rsidRPr="00ED4C5C">
        <w:rPr>
          <w:rStyle w:val="Emphasis"/>
        </w:rPr>
        <w:t xml:space="preserve">n effect of a </w:t>
      </w:r>
      <w:r w:rsidRPr="00ED4C5C">
        <w:rPr>
          <w:rStyle w:val="Emphasis"/>
          <w:highlight w:val="green"/>
        </w:rPr>
        <w:t>pathological type on</w:t>
      </w:r>
      <w:r w:rsidRPr="00ED4C5C">
        <w:rPr>
          <w:rStyle w:val="Emphasis"/>
        </w:rPr>
        <w:t xml:space="preserve"> </w:t>
      </w:r>
      <w:r w:rsidRPr="00ED4C5C">
        <w:rPr>
          <w:rStyle w:val="Emphasis"/>
          <w:highlight w:val="green"/>
        </w:rPr>
        <w:t>the</w:t>
      </w:r>
      <w:r w:rsidRPr="00ED4C5C">
        <w:rPr>
          <w:sz w:val="16"/>
        </w:rPr>
        <w:t xml:space="preserve"> individual </w:t>
      </w:r>
      <w:r w:rsidRPr="00ED4C5C">
        <w:rPr>
          <w:rStyle w:val="Emphasis"/>
        </w:rPr>
        <w:t xml:space="preserve">human </w:t>
      </w:r>
      <w:r w:rsidRPr="00ED4C5C">
        <w:rPr>
          <w:rStyle w:val="Emphasis"/>
          <w:highlight w:val="green"/>
        </w:rPr>
        <w:t>mind</w:t>
      </w:r>
      <w:r w:rsidRPr="00ED4C5C">
        <w:rPr>
          <w:sz w:val="16"/>
        </w:rPr>
        <w:t xml:space="preserve"> and even more on the collective mind. </w:t>
      </w:r>
      <w:r w:rsidRPr="00ED4C5C">
        <w:rPr>
          <w:rStyle w:val="Emphasis"/>
          <w:highlight w:val="green"/>
        </w:rPr>
        <w:t>Individuals are not in</w:t>
      </w:r>
      <w:r w:rsidRPr="00ED4C5C">
        <w:rPr>
          <w:rStyle w:val="Emphasis"/>
        </w:rPr>
        <w:t xml:space="preserve"> a </w:t>
      </w:r>
      <w:r w:rsidRPr="00ED4C5C">
        <w:rPr>
          <w:rStyle w:val="Emphasis"/>
          <w:highlight w:val="green"/>
        </w:rPr>
        <w:t>position to</w:t>
      </w:r>
      <w:r w:rsidRPr="00ED4C5C">
        <w:rPr>
          <w:rStyle w:val="Emphasis"/>
        </w:rPr>
        <w:t xml:space="preserve"> consciously </w:t>
      </w:r>
      <w:r w:rsidRPr="00ED4C5C">
        <w:rPr>
          <w:rStyle w:val="Emphasis"/>
          <w:highlight w:val="green"/>
        </w:rPr>
        <w:t>process</w:t>
      </w:r>
      <w:r w:rsidRPr="00ED4C5C">
        <w:rPr>
          <w:rStyle w:val="Emphasis"/>
        </w:rPr>
        <w:t xml:space="preserve"> the immense and </w:t>
      </w:r>
      <w:r w:rsidRPr="00ED4C5C">
        <w:rPr>
          <w:rStyle w:val="Emphasis"/>
          <w:highlight w:val="green"/>
        </w:rPr>
        <w:t>always growing</w:t>
      </w:r>
      <w:r w:rsidRPr="00ED4C5C">
        <w:rPr>
          <w:rStyle w:val="Emphasis"/>
        </w:rPr>
        <w:t xml:space="preserve"> mass of </w:t>
      </w:r>
      <w:r w:rsidRPr="00ED4C5C">
        <w:rPr>
          <w:rStyle w:val="Emphasis"/>
          <w:highlight w:val="green"/>
        </w:rPr>
        <w:t>information that enters</w:t>
      </w:r>
      <w:r w:rsidRPr="00ED4C5C">
        <w:rPr>
          <w:rStyle w:val="Emphasis"/>
        </w:rPr>
        <w:t xml:space="preserve"> their computers, </w:t>
      </w:r>
      <w:r w:rsidRPr="00ED4C5C">
        <w:rPr>
          <w:rStyle w:val="Emphasis"/>
          <w:highlight w:val="green"/>
        </w:rPr>
        <w:t>their cell phones</w:t>
      </w:r>
      <w:r w:rsidRPr="00ED4C5C">
        <w:rPr>
          <w:rStyle w:val="Emphasis"/>
        </w:rPr>
        <w:t xml:space="preserve">, their </w:t>
      </w:r>
      <w:r w:rsidRPr="00ED4C5C">
        <w:rPr>
          <w:rStyle w:val="Emphasis"/>
          <w:highlight w:val="green"/>
        </w:rPr>
        <w:t>television screens</w:t>
      </w:r>
      <w:r w:rsidRPr="00ED4C5C">
        <w:rPr>
          <w:rStyle w:val="Emphasis"/>
        </w:rPr>
        <w:t xml:space="preserve">, their electronic diaries </w:t>
      </w:r>
      <w:r w:rsidRPr="00ED4C5C">
        <w:rPr>
          <w:rStyle w:val="Emphasis"/>
          <w:highlight w:val="green"/>
        </w:rPr>
        <w:t>and</w:t>
      </w:r>
      <w:r w:rsidRPr="00ED4C5C">
        <w:rPr>
          <w:rStyle w:val="Emphasis"/>
        </w:rPr>
        <w:t xml:space="preserve"> their </w:t>
      </w:r>
      <w:r w:rsidRPr="00ED4C5C">
        <w:rPr>
          <w:rStyle w:val="Emphasis"/>
          <w:highlight w:val="green"/>
        </w:rPr>
        <w:t>heads</w:t>
      </w:r>
      <w:r w:rsidRPr="00ED4C5C">
        <w:rPr>
          <w:rStyle w:val="Emphasis"/>
        </w:rPr>
        <w:t>.</w:t>
      </w:r>
      <w:r w:rsidRPr="00ED4C5C">
        <w:rPr>
          <w:sz w:val="16"/>
        </w:rPr>
        <w:t xml:space="preserve"> However, </w:t>
      </w:r>
      <w:r w:rsidRPr="00ED4C5C">
        <w:rPr>
          <w:rStyle w:val="Emphasis"/>
        </w:rPr>
        <w:t>it seems indispensable to follow, recognize, evaluate, process all this information if you want to be efficient, competitive, victorious</w:t>
      </w:r>
      <w:r w:rsidRPr="00ED4C5C">
        <w:rPr>
          <w:sz w:val="16"/>
        </w:rPr>
        <w:t xml:space="preserve">. The practice of </w:t>
      </w:r>
      <w:r w:rsidRPr="00ED4C5C">
        <w:rPr>
          <w:rStyle w:val="Emphasis"/>
        </w:rPr>
        <w:t>multitasking, the opening of a window of hypertextual attention, the passage from one context to another for the complex evaluation of processes, tends to deform the sequential modality of mental processing</w:t>
      </w:r>
      <w:r w:rsidRPr="00ED4C5C">
        <w:rPr>
          <w:sz w:val="16"/>
        </w:rPr>
        <w:t xml:space="preserve">. According to Christian </w:t>
      </w:r>
      <w:proofErr w:type="spellStart"/>
      <w:r w:rsidRPr="00ED4C5C">
        <w:rPr>
          <w:sz w:val="16"/>
        </w:rPr>
        <w:t>Marazzi</w:t>
      </w:r>
      <w:proofErr w:type="spellEnd"/>
      <w:r w:rsidRPr="00ED4C5C">
        <w:rPr>
          <w:sz w:val="16"/>
        </w:rPr>
        <w:t xml:space="preserve">, who has concerned himself in various books with the relations between economics, language and affectivity, </w:t>
      </w:r>
      <w:r w:rsidRPr="00ED4C5C">
        <w:rPr>
          <w:rStyle w:val="Emphasis"/>
          <w:highlight w:val="green"/>
        </w:rPr>
        <w:t>the latest generation</w:t>
      </w:r>
      <w:r w:rsidRPr="00ED4C5C">
        <w:rPr>
          <w:rStyle w:val="Emphasis"/>
        </w:rPr>
        <w:t xml:space="preserve"> of</w:t>
      </w:r>
      <w:r w:rsidRPr="00ED4C5C">
        <w:rPr>
          <w:sz w:val="16"/>
        </w:rPr>
        <w:t xml:space="preserve"> economic </w:t>
      </w:r>
      <w:r w:rsidRPr="00ED4C5C">
        <w:rPr>
          <w:rStyle w:val="Emphasis"/>
        </w:rPr>
        <w:t xml:space="preserve">operators </w:t>
      </w:r>
      <w:r w:rsidRPr="00ED4C5C">
        <w:rPr>
          <w:rStyle w:val="Emphasis"/>
          <w:highlight w:val="green"/>
        </w:rPr>
        <w:t>is affected by a real</w:t>
      </w:r>
      <w:r w:rsidRPr="00ED4C5C">
        <w:rPr>
          <w:rStyle w:val="Emphasis"/>
        </w:rPr>
        <w:t xml:space="preserve"> and proper </w:t>
      </w:r>
      <w:r w:rsidRPr="00ED4C5C">
        <w:rPr>
          <w:rStyle w:val="Emphasis"/>
          <w:highlight w:val="green"/>
        </w:rPr>
        <w:t>form of dyslexia</w:t>
      </w:r>
      <w:r w:rsidRPr="00ED4C5C">
        <w:rPr>
          <w:sz w:val="16"/>
        </w:rPr>
        <w:t xml:space="preserve">, incapable of reading a page from the beginning to the end according to sequential procedures, </w:t>
      </w:r>
      <w:r w:rsidRPr="00ED4C5C">
        <w:rPr>
          <w:rStyle w:val="Emphasis"/>
          <w:highlight w:val="green"/>
        </w:rPr>
        <w:t>incapable of maintaining</w:t>
      </w:r>
      <w:r w:rsidRPr="00ED4C5C">
        <w:rPr>
          <w:rStyle w:val="Emphasis"/>
        </w:rPr>
        <w:t xml:space="preserve"> concentrated </w:t>
      </w:r>
      <w:r w:rsidRPr="00ED4C5C">
        <w:rPr>
          <w:rStyle w:val="Emphasis"/>
          <w:highlight w:val="green"/>
        </w:rPr>
        <w:t>attention on the same object for a long time</w:t>
      </w:r>
      <w:r w:rsidRPr="00ED4C5C">
        <w:rPr>
          <w:sz w:val="16"/>
        </w:rPr>
        <w:t xml:space="preserve">. And dyslexia </w:t>
      </w:r>
      <w:r w:rsidRPr="00ED4C5C">
        <w:rPr>
          <w:rStyle w:val="Emphasis"/>
        </w:rPr>
        <w:t>spreads to cognitive and social behaviors</w:t>
      </w:r>
      <w:r w:rsidRPr="00ED4C5C">
        <w:rPr>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ED4C5C">
        <w:rPr>
          <w:rStyle w:val="Emphasis"/>
          <w:highlight w:val="green"/>
        </w:rPr>
        <w:t>The</w:t>
      </w:r>
      <w:r w:rsidRPr="00ED4C5C">
        <w:rPr>
          <w:sz w:val="16"/>
        </w:rPr>
        <w:t xml:space="preserve"> necessary </w:t>
      </w:r>
      <w:r w:rsidRPr="00ED4C5C">
        <w:rPr>
          <w:rStyle w:val="Emphasis"/>
          <w:highlight w:val="green"/>
        </w:rPr>
        <w:t>time for paying attention to</w:t>
      </w:r>
      <w:r w:rsidRPr="00ED4C5C">
        <w:rPr>
          <w:rStyle w:val="Emphasis"/>
        </w:rPr>
        <w:t xml:space="preserve"> the </w:t>
      </w:r>
      <w:r w:rsidRPr="00ED4C5C">
        <w:rPr>
          <w:rStyle w:val="Emphasis"/>
          <w:highlight w:val="green"/>
        </w:rPr>
        <w:t>fluxes</w:t>
      </w:r>
      <w:r w:rsidRPr="00ED4C5C">
        <w:rPr>
          <w:rStyle w:val="Emphasis"/>
        </w:rPr>
        <w:t xml:space="preserve"> of information</w:t>
      </w:r>
      <w:r w:rsidRPr="00ED4C5C">
        <w:rPr>
          <w:sz w:val="16"/>
        </w:rPr>
        <w:t xml:space="preserve"> to which we are exposed and which </w:t>
      </w:r>
      <w:r w:rsidRPr="00ED4C5C">
        <w:rPr>
          <w:rStyle w:val="Emphasis"/>
          <w:highlight w:val="green"/>
        </w:rPr>
        <w:t>must be evaluated</w:t>
      </w:r>
      <w:r w:rsidRPr="00ED4C5C">
        <w:rPr>
          <w:rStyle w:val="Emphasis"/>
        </w:rPr>
        <w:t xml:space="preserve"> in order </w:t>
      </w:r>
      <w:r w:rsidRPr="00ED4C5C">
        <w:rPr>
          <w:rStyle w:val="Emphasis"/>
          <w:highlight w:val="green"/>
        </w:rPr>
        <w:t>to be able to make decisions</w:t>
      </w:r>
      <w:r w:rsidRPr="00ED4C5C">
        <w:rPr>
          <w:rStyle w:val="Emphasis"/>
        </w:rPr>
        <w:t xml:space="preserve"> is lacking. The consequence is in front of our eyes</w:t>
      </w:r>
      <w:r w:rsidRPr="00ED4C5C">
        <w:rPr>
          <w:sz w:val="16"/>
        </w:rPr>
        <w:t xml:space="preserve">: political and economic decisions no longer respond to a </w:t>
      </w:r>
      <w:proofErr w:type="gramStart"/>
      <w:r w:rsidRPr="00ED4C5C">
        <w:rPr>
          <w:sz w:val="16"/>
        </w:rPr>
        <w:t>long term</w:t>
      </w:r>
      <w:proofErr w:type="gramEnd"/>
      <w:r w:rsidRPr="00ED4C5C">
        <w:rPr>
          <w:sz w:val="16"/>
        </w:rPr>
        <w:t xml:space="preserve"> strategic rationality and simply follow immediate interests. On the other hand, </w:t>
      </w:r>
      <w:r w:rsidRPr="007529C5">
        <w:rPr>
          <w:rStyle w:val="Emphasis"/>
          <w:highlight w:val="green"/>
        </w:rPr>
        <w:t>we are</w:t>
      </w:r>
      <w:r w:rsidRPr="00ED4C5C">
        <w:rPr>
          <w:rStyle w:val="Emphasis"/>
        </w:rPr>
        <w:t xml:space="preserve"> always </w:t>
      </w:r>
      <w:r w:rsidRPr="007529C5">
        <w:rPr>
          <w:rStyle w:val="Emphasis"/>
          <w:highlight w:val="green"/>
        </w:rPr>
        <w:t>less available for giving</w:t>
      </w:r>
      <w:r w:rsidRPr="00ED4C5C">
        <w:rPr>
          <w:rStyle w:val="Emphasis"/>
        </w:rPr>
        <w:t xml:space="preserve"> our </w:t>
      </w:r>
      <w:r w:rsidRPr="007529C5">
        <w:rPr>
          <w:rStyle w:val="Emphasis"/>
          <w:highlight w:val="green"/>
        </w:rPr>
        <w:t>attention to others</w:t>
      </w:r>
      <w:r w:rsidRPr="00ED4C5C">
        <w:rPr>
          <w:rStyle w:val="Emphasis"/>
        </w:rPr>
        <w:t xml:space="preserve"> gratuitously</w:t>
      </w:r>
      <w:r w:rsidRPr="00ED4C5C">
        <w:rPr>
          <w:sz w:val="16"/>
        </w:rPr>
        <w:t xml:space="preserve">. We </w:t>
      </w:r>
      <w:r w:rsidRPr="00ED4C5C">
        <w:rPr>
          <w:rStyle w:val="Emphasis"/>
        </w:rPr>
        <w:t>no longer have</w:t>
      </w:r>
      <w:r w:rsidRPr="00ED4C5C">
        <w:rPr>
          <w:sz w:val="16"/>
        </w:rPr>
        <w:t xml:space="preserve"> the attention </w:t>
      </w:r>
      <w:r w:rsidRPr="00ED4C5C">
        <w:rPr>
          <w:rStyle w:val="Emphasis"/>
        </w:rPr>
        <w:t>time for love, tenderness, nature, pleasure and compassion</w:t>
      </w:r>
      <w:r w:rsidRPr="00ED4C5C">
        <w:rPr>
          <w:sz w:val="16"/>
        </w:rPr>
        <w:t xml:space="preserve">. Our attention is ever more besieged and therefore we assign it only to our careers, to competition and to economic decisions. And in any case </w:t>
      </w:r>
      <w:r w:rsidRPr="007529C5">
        <w:rPr>
          <w:rStyle w:val="Emphasis"/>
          <w:highlight w:val="green"/>
        </w:rPr>
        <w:t>our temporality cannot follow the insane speed of the hypercomplex</w:t>
      </w:r>
      <w:r w:rsidRPr="00ED4C5C">
        <w:rPr>
          <w:rStyle w:val="Emphasis"/>
        </w:rPr>
        <w:t xml:space="preserve"> digital </w:t>
      </w:r>
      <w:r w:rsidRPr="007529C5">
        <w:rPr>
          <w:rStyle w:val="Emphasis"/>
          <w:highlight w:val="green"/>
        </w:rPr>
        <w:t>machine</w:t>
      </w:r>
      <w:r w:rsidRPr="00ED4C5C">
        <w:rPr>
          <w:sz w:val="16"/>
        </w:rPr>
        <w:t xml:space="preserve">. Human beings tend to become the ruthless executors of decisions taken without attention. </w:t>
      </w:r>
      <w:r w:rsidRPr="00ED4C5C">
        <w:rPr>
          <w:rStyle w:val="Emphasis"/>
        </w:rPr>
        <w:t xml:space="preserve">The universe of transmitters, or cyberspace, now proceeds at a superhuman velocity and becomes untranslatable for the universe of receivers, or </w:t>
      </w:r>
      <w:proofErr w:type="spellStart"/>
      <w:r w:rsidRPr="00ED4C5C">
        <w:rPr>
          <w:rStyle w:val="Emphasis"/>
        </w:rPr>
        <w:t>cybertime</w:t>
      </w:r>
      <w:proofErr w:type="spellEnd"/>
      <w:r w:rsidRPr="00ED4C5C">
        <w:rPr>
          <w:rStyle w:val="Emphasis"/>
        </w:rPr>
        <w:t>, that cannot go faster than what is allowed by the physical material from which our brain is made, the slowness of our body, the need for caresses and affection.</w:t>
      </w:r>
      <w:r w:rsidRPr="00ED4C5C">
        <w:rPr>
          <w:sz w:val="16"/>
        </w:rPr>
        <w:t xml:space="preserve"> Thus opens a pathological gap and </w:t>
      </w:r>
      <w:r w:rsidRPr="007529C5">
        <w:rPr>
          <w:rStyle w:val="Emphasis"/>
          <w:highlight w:val="green"/>
        </w:rPr>
        <w:t>mental illness spreads</w:t>
      </w:r>
      <w:r w:rsidRPr="00ED4C5C">
        <w:rPr>
          <w:rStyle w:val="Emphasis"/>
        </w:rPr>
        <w:t xml:space="preserve"> as testified </w:t>
      </w:r>
      <w:r w:rsidRPr="007529C5">
        <w:rPr>
          <w:rStyle w:val="Emphasis"/>
          <w:highlight w:val="green"/>
        </w:rPr>
        <w:t>by</w:t>
      </w:r>
      <w:r w:rsidRPr="00ED4C5C">
        <w:rPr>
          <w:rStyle w:val="Emphasis"/>
        </w:rPr>
        <w:t xml:space="preserve"> the </w:t>
      </w:r>
      <w:r w:rsidRPr="007529C5">
        <w:rPr>
          <w:rStyle w:val="Emphasis"/>
          <w:highlight w:val="green"/>
        </w:rPr>
        <w:t>statistics</w:t>
      </w:r>
      <w:r w:rsidRPr="00ED4C5C">
        <w:rPr>
          <w:rStyle w:val="Emphasis"/>
        </w:rPr>
        <w:t xml:space="preserve"> and </w:t>
      </w:r>
      <w:r w:rsidRPr="007529C5">
        <w:rPr>
          <w:rStyle w:val="Emphasis"/>
          <w:highlight w:val="green"/>
        </w:rPr>
        <w:t>above all our everyday experience</w:t>
      </w:r>
      <w:r w:rsidRPr="00ED4C5C">
        <w:rPr>
          <w:rStyle w:val="Emphasis"/>
        </w:rPr>
        <w:t>. And just as pat</w:t>
      </w:r>
      <w:r w:rsidRPr="007529C5">
        <w:rPr>
          <w:rStyle w:val="Emphasis"/>
          <w:highlight w:val="green"/>
        </w:rPr>
        <w:t>hology spreads</w:t>
      </w:r>
      <w:r w:rsidRPr="00ED4C5C">
        <w:rPr>
          <w:rStyle w:val="Emphasis"/>
        </w:rPr>
        <w:t xml:space="preserve">, so too do </w:t>
      </w:r>
      <w:r w:rsidRPr="007529C5">
        <w:rPr>
          <w:rStyle w:val="Emphasis"/>
          <w:highlight w:val="green"/>
        </w:rPr>
        <w:t>drugs</w:t>
      </w:r>
      <w:r w:rsidRPr="00ED4C5C">
        <w:rPr>
          <w:rStyle w:val="Emphasis"/>
        </w:rPr>
        <w:t>. The</w:t>
      </w:r>
      <w:r w:rsidRPr="00ED4C5C">
        <w:rPr>
          <w:sz w:val="16"/>
        </w:rPr>
        <w:t xml:space="preserve"> flourishing industry of </w:t>
      </w:r>
      <w:r w:rsidRPr="007529C5">
        <w:rPr>
          <w:rStyle w:val="Emphasis"/>
          <w:highlight w:val="green"/>
        </w:rPr>
        <w:t xml:space="preserve">psychopharmaceuticals beats records every </w:t>
      </w:r>
      <w:r w:rsidRPr="007529C5">
        <w:rPr>
          <w:rStyle w:val="Emphasis"/>
          <w:highlight w:val="green"/>
        </w:rPr>
        <w:lastRenderedPageBreak/>
        <w:t>year</w:t>
      </w:r>
      <w:r w:rsidRPr="00ED4C5C">
        <w:rPr>
          <w:sz w:val="16"/>
        </w:rPr>
        <w:t xml:space="preserve">, the number of packets of </w:t>
      </w:r>
      <w:r w:rsidRPr="00ED4C5C">
        <w:rPr>
          <w:rStyle w:val="Emphasis"/>
        </w:rPr>
        <w:t>Ritalin, Prozac, Zoloft and other psychotropics sold in the pharmacies continually increases</w:t>
      </w:r>
      <w:r w:rsidRPr="00ED4C5C">
        <w:rPr>
          <w:sz w:val="16"/>
        </w:rPr>
        <w:t xml:space="preserve">, while dissociation, suffering, desperation, terror, the desire not to exist, </w:t>
      </w:r>
      <w:r w:rsidRPr="00ED4C5C">
        <w:rPr>
          <w:rStyle w:val="Emphasis"/>
        </w:rPr>
        <w:t>to not have to fight continuously, to disappear grows alongside the will to kill and to kill oneself</w:t>
      </w:r>
      <w:r w:rsidRPr="00ED4C5C">
        <w:rPr>
          <w:sz w:val="16"/>
        </w:rPr>
        <w:t xml:space="preserve">. When, towards </w:t>
      </w:r>
      <w:r w:rsidRPr="007529C5">
        <w:rPr>
          <w:rStyle w:val="Emphasis"/>
          <w:highlight w:val="green"/>
        </w:rPr>
        <w:t>the end of the 1970s</w:t>
      </w:r>
      <w:r w:rsidRPr="00ED4C5C">
        <w:rPr>
          <w:rStyle w:val="Emphasis"/>
        </w:rPr>
        <w:t>, an acceleration of the productive and communicative rhythms</w:t>
      </w:r>
      <w:r w:rsidRPr="00ED4C5C">
        <w:rPr>
          <w:sz w:val="16"/>
        </w:rPr>
        <w:t xml:space="preserve"> in occidental metropolitan centers </w:t>
      </w:r>
      <w:r w:rsidRPr="00ED4C5C">
        <w:rPr>
          <w:rStyle w:val="Emphasis"/>
        </w:rPr>
        <w:t xml:space="preserve">was imposed, </w:t>
      </w:r>
      <w:r w:rsidRPr="007529C5">
        <w:rPr>
          <w:rStyle w:val="Emphasis"/>
          <w:highlight w:val="green"/>
        </w:rPr>
        <w:t>a gigantic epidemic of drug addiction</w:t>
      </w:r>
      <w:r w:rsidRPr="00ED4C5C">
        <w:rPr>
          <w:rStyle w:val="Emphasis"/>
        </w:rPr>
        <w:t xml:space="preserve"> made its appearance.</w:t>
      </w:r>
      <w:r w:rsidRPr="00ED4C5C">
        <w:rPr>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ED4C5C">
        <w:rPr>
          <w:rStyle w:val="Emphasis"/>
        </w:rPr>
        <w:t>Many other sensitive organisms</w:t>
      </w:r>
      <w:r w:rsidRPr="00ED4C5C">
        <w:rPr>
          <w:sz w:val="16"/>
        </w:rPr>
        <w:t xml:space="preserve"> of the human kind </w:t>
      </w:r>
      <w:r w:rsidRPr="00ED4C5C">
        <w:rPr>
          <w:rStyle w:val="Emphasis"/>
        </w:rPr>
        <w:t>injected heroin in their veins</w:t>
      </w:r>
      <w:r w:rsidRPr="00ED4C5C">
        <w:rPr>
          <w:sz w:val="16"/>
        </w:rPr>
        <w:t xml:space="preserve">, a substance that deactivates the relation with the speed of the surrounding atmosphere. The epidemic of powders </w:t>
      </w:r>
      <w:r w:rsidRPr="00ED4C5C">
        <w:rPr>
          <w:rStyle w:val="Emphasis"/>
        </w:rPr>
        <w:t xml:space="preserve">during the 1970s and the 1980s </w:t>
      </w:r>
      <w:r w:rsidRPr="007529C5">
        <w:rPr>
          <w:rStyle w:val="Emphasis"/>
          <w:highlight w:val="green"/>
        </w:rPr>
        <w:t>produced an existential and cultural devastation</w:t>
      </w:r>
      <w:r w:rsidRPr="00ED4C5C">
        <w:rPr>
          <w:rStyle w:val="Emphasis"/>
        </w:rPr>
        <w:t xml:space="preserve"> with which </w:t>
      </w:r>
      <w:r w:rsidRPr="007529C5">
        <w:rPr>
          <w:rStyle w:val="Emphasis"/>
          <w:highlight w:val="green"/>
        </w:rPr>
        <w:t>we still haven’t come to terms with</w:t>
      </w:r>
      <w:r w:rsidRPr="00ED4C5C">
        <w:rPr>
          <w:sz w:val="16"/>
        </w:rPr>
        <w:t xml:space="preserve">. Then </w:t>
      </w:r>
      <w:r w:rsidRPr="00ED4C5C">
        <w:rPr>
          <w:rStyle w:val="Emphasis"/>
        </w:rPr>
        <w:t xml:space="preserve">illegal drugs were replaced by those legal substances which the pharmaceutical industry in a white coat made available for its victims and this was the epoch of anti-depressants, of </w:t>
      </w:r>
      <w:proofErr w:type="spellStart"/>
      <w:r w:rsidRPr="00ED4C5C">
        <w:rPr>
          <w:rStyle w:val="Emphasis"/>
        </w:rPr>
        <w:t>euphorics</w:t>
      </w:r>
      <w:proofErr w:type="spellEnd"/>
      <w:r w:rsidRPr="00ED4C5C">
        <w:rPr>
          <w:rStyle w:val="Emphasis"/>
        </w:rPr>
        <w:t xml:space="preserve"> and of mood regulators</w:t>
      </w:r>
      <w:r w:rsidRPr="00ED4C5C">
        <w:rPr>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7529C5">
        <w:rPr>
          <w:rStyle w:val="Emphasis"/>
          <w:highlight w:val="green"/>
        </w:rPr>
        <w:t>This provokes</w:t>
      </w:r>
      <w:r w:rsidRPr="00ED4C5C">
        <w:rPr>
          <w:rStyle w:val="Emphasis"/>
        </w:rPr>
        <w:t xml:space="preserve"> a constant attentive </w:t>
      </w:r>
      <w:r w:rsidRPr="007529C5">
        <w:rPr>
          <w:rStyle w:val="Emphasis"/>
          <w:highlight w:val="green"/>
        </w:rPr>
        <w:t>stress, a reduction of</w:t>
      </w:r>
      <w:r w:rsidRPr="00ED4C5C">
        <w:rPr>
          <w:rStyle w:val="Emphasis"/>
        </w:rPr>
        <w:t xml:space="preserve"> the time available for </w:t>
      </w:r>
      <w:r w:rsidRPr="007529C5">
        <w:rPr>
          <w:rStyle w:val="Emphasis"/>
          <w:highlight w:val="green"/>
        </w:rPr>
        <w:t>affectivity. These</w:t>
      </w:r>
      <w:r w:rsidRPr="00ED4C5C">
        <w:rPr>
          <w:rStyle w:val="Emphasis"/>
        </w:rPr>
        <w:t xml:space="preserve"> two tendencies, inseparably linked, </w:t>
      </w:r>
      <w:r w:rsidRPr="007529C5">
        <w:rPr>
          <w:rStyle w:val="Emphasis"/>
          <w:highlight w:val="green"/>
        </w:rPr>
        <w:t>provoke</w:t>
      </w:r>
      <w:r w:rsidRPr="00ED4C5C">
        <w:rPr>
          <w:rStyle w:val="Emphasis"/>
        </w:rPr>
        <w:t xml:space="preserve"> an effect of devastation on the individual psyche: </w:t>
      </w:r>
      <w:r w:rsidRPr="007529C5">
        <w:rPr>
          <w:rStyle w:val="Emphasis"/>
          <w:highlight w:val="green"/>
        </w:rPr>
        <w:t>depression, panic, anxiety</w:t>
      </w:r>
      <w:r w:rsidRPr="00ED4C5C">
        <w:rPr>
          <w:rStyle w:val="Emphasis"/>
        </w:rPr>
        <w:t>, the sense of solitude and existential misery</w:t>
      </w:r>
      <w:r w:rsidRPr="00ED4C5C">
        <w:rPr>
          <w:sz w:val="16"/>
        </w:rPr>
        <w:t>. But these individual symptoms cannot be indefinitely isolated, as psychopathology has done up until now and as economic power wishes to do.</w:t>
      </w:r>
    </w:p>
    <w:p w14:paraId="5627D331" w14:textId="77777777" w:rsidR="00F15D8D" w:rsidRDefault="00F15D8D" w:rsidP="00F15D8D">
      <w:pPr>
        <w:pStyle w:val="Heading4"/>
      </w:pPr>
      <w:r>
        <w:t xml:space="preserve">The topic’s call for unionization and strikes might have worked a century ago, but post digital infosphere, the solvency is impossible. </w:t>
      </w:r>
    </w:p>
    <w:p w14:paraId="50DDD232" w14:textId="77777777" w:rsidR="00F15D8D" w:rsidRPr="00EC6F74" w:rsidRDefault="00F15D8D" w:rsidP="00F15D8D">
      <w:pPr>
        <w:rPr>
          <w:sz w:val="18"/>
          <w:szCs w:val="18"/>
        </w:rPr>
      </w:pPr>
      <w:r w:rsidRPr="00DC4702">
        <w:rPr>
          <w:rFonts w:eastAsiaTheme="majorEastAsia" w:cstheme="majorBidi"/>
          <w:b/>
          <w:iCs/>
          <w:sz w:val="26"/>
        </w:rPr>
        <w:t>Berardi 11</w:t>
      </w:r>
      <w:r>
        <w:t xml:space="preserve"> </w:t>
      </w:r>
      <w:r w:rsidRPr="00DC4702">
        <w:rPr>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68D5A85F" w14:textId="77777777" w:rsidR="00F15D8D" w:rsidRPr="00273A7B" w:rsidRDefault="00F15D8D" w:rsidP="00F15D8D">
      <w:pPr>
        <w:rPr>
          <w:sz w:val="16"/>
        </w:rPr>
      </w:pPr>
      <w:r w:rsidRPr="000B30D3">
        <w:rPr>
          <w:rStyle w:val="Emphasis"/>
        </w:rPr>
        <w:t>The</w:t>
      </w:r>
      <w:r w:rsidRPr="00AA54FD">
        <w:rPr>
          <w:sz w:val="16"/>
        </w:rPr>
        <w:t xml:space="preserve"> financial </w:t>
      </w:r>
      <w:r w:rsidRPr="000B30D3">
        <w:rPr>
          <w:rStyle w:val="Emphasis"/>
        </w:rPr>
        <w:t>cycle is bleeding the social environment dry</w:t>
      </w:r>
      <w:r w:rsidRPr="00AA54FD">
        <w:rPr>
          <w:sz w:val="16"/>
        </w:rPr>
        <w:t xml:space="preserve">: sucking energies, resources, and the future. And giving nothing back. </w:t>
      </w:r>
      <w:r w:rsidRPr="000B30D3">
        <w:rPr>
          <w:rStyle w:val="Emphasis"/>
        </w:rPr>
        <w:t>Recovery of the financial process of valorization of capital is totally separated from the cycle of material production</w:t>
      </w:r>
      <w:r w:rsidRPr="00AA54FD">
        <w:rPr>
          <w:sz w:val="16"/>
        </w:rPr>
        <w:t xml:space="preserve"> and social demand. </w:t>
      </w:r>
      <w:r w:rsidRPr="000B30D3">
        <w:rPr>
          <w:rStyle w:val="Emphasis"/>
        </w:rPr>
        <w:t xml:space="preserve">Financial </w:t>
      </w:r>
      <w:r w:rsidRPr="00092880">
        <w:rPr>
          <w:rStyle w:val="Emphasis"/>
          <w:highlight w:val="green"/>
        </w:rPr>
        <w:t>capitalism has obtained autonomy from social life</w:t>
      </w:r>
      <w:r w:rsidRPr="00AA54FD">
        <w:rPr>
          <w:sz w:val="16"/>
        </w:rPr>
        <w:t xml:space="preserve">. Let’s </w:t>
      </w:r>
      <w:r w:rsidRPr="00092880">
        <w:rPr>
          <w:rStyle w:val="Emphasis"/>
          <w:highlight w:val="green"/>
        </w:rPr>
        <w:t>consider the political</w:t>
      </w:r>
      <w:r w:rsidRPr="000B30D3">
        <w:rPr>
          <w:rStyle w:val="Emphasis"/>
        </w:rPr>
        <w:t xml:space="preserve"> side of the same </w:t>
      </w:r>
      <w:r w:rsidRPr="00092880">
        <w:rPr>
          <w:rStyle w:val="Emphasis"/>
          <w:highlight w:val="green"/>
        </w:rPr>
        <w:t>problem: once upon a time</w:t>
      </w:r>
      <w:r w:rsidRPr="000B30D3">
        <w:rPr>
          <w:rStyle w:val="Emphasis"/>
        </w:rPr>
        <w:t xml:space="preserve"> when </w:t>
      </w:r>
      <w:r w:rsidRPr="00092880">
        <w:rPr>
          <w:rStyle w:val="Emphasis"/>
          <w:highlight w:val="green"/>
        </w:rPr>
        <w:t>society was suffering</w:t>
      </w:r>
      <w:r w:rsidRPr="000B30D3">
        <w:rPr>
          <w:rStyle w:val="Emphasis"/>
        </w:rPr>
        <w:t xml:space="preserve"> the blows of </w:t>
      </w:r>
      <w:r w:rsidRPr="00092880">
        <w:rPr>
          <w:rStyle w:val="Emphasis"/>
          <w:highlight w:val="green"/>
        </w:rPr>
        <w:t>recession, workers reacted with strikes</w:t>
      </w:r>
      <w:r w:rsidRPr="000B30D3">
        <w:rPr>
          <w:rStyle w:val="Emphasis"/>
        </w:rPr>
        <w:t xml:space="preserve">, struggle </w:t>
      </w:r>
      <w:r w:rsidRPr="00092880">
        <w:rPr>
          <w:rStyle w:val="Emphasis"/>
          <w:highlight w:val="green"/>
        </w:rPr>
        <w:t>and political organization</w:t>
      </w:r>
      <w:r w:rsidRPr="000B30D3">
        <w:rPr>
          <w:rStyle w:val="Emphasis"/>
        </w:rPr>
        <w:t xml:space="preserve">, and </w:t>
      </w:r>
      <w:r w:rsidRPr="00092880">
        <w:rPr>
          <w:rStyle w:val="Emphasis"/>
          <w:highlight w:val="green"/>
        </w:rPr>
        <w:t>forced state intervention</w:t>
      </w:r>
      <w:r w:rsidRPr="000B30D3">
        <w:rPr>
          <w:rStyle w:val="Emphasis"/>
        </w:rPr>
        <w:t xml:space="preserve"> in order </w:t>
      </w:r>
      <w:r w:rsidRPr="00092880">
        <w:rPr>
          <w:rStyle w:val="Emphasis"/>
          <w:highlight w:val="green"/>
        </w:rPr>
        <w:t>to increase demand</w:t>
      </w:r>
      <w:r w:rsidRPr="000B30D3">
        <w:rPr>
          <w:rStyle w:val="Emphasis"/>
        </w:rPr>
        <w:t xml:space="preserve">. Industrial growth needed mass consumption and social stability. What is impressive </w:t>
      </w:r>
      <w:r w:rsidRPr="00092880">
        <w:rPr>
          <w:rStyle w:val="Emphasis"/>
          <w:highlight w:val="green"/>
        </w:rPr>
        <w:t>in the ongoing crisis</w:t>
      </w:r>
      <w:r w:rsidRPr="000B30D3">
        <w:rPr>
          <w:rStyle w:val="Emphasis"/>
        </w:rPr>
        <w:t xml:space="preserve">, on the contrary, is </w:t>
      </w:r>
      <w:r w:rsidRPr="00092880">
        <w:rPr>
          <w:rStyle w:val="Emphasis"/>
          <w:highlight w:val="green"/>
        </w:rPr>
        <w:t>the widespread passivity of the workers, their inability to unionize</w:t>
      </w:r>
      <w:r w:rsidRPr="00AA54FD">
        <w:rPr>
          <w:sz w:val="16"/>
        </w:rPr>
        <w:t xml:space="preserve">. The political trend in Europe is </w:t>
      </w:r>
      <w:r w:rsidRPr="000B30D3">
        <w:rPr>
          <w:rStyle w:val="Emphasis"/>
        </w:rPr>
        <w:t>the meltdown of leftist parties and the labor movement</w:t>
      </w:r>
      <w:r w:rsidRPr="00AA54FD">
        <w:rPr>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92880">
        <w:rPr>
          <w:rStyle w:val="Emphasis"/>
          <w:highlight w:val="green"/>
        </w:rPr>
        <w:t>no</w:t>
      </w:r>
      <w:r w:rsidRPr="000B30D3">
        <w:rPr>
          <w:rStyle w:val="Emphasis"/>
        </w:rPr>
        <w:t xml:space="preserve"> organized </w:t>
      </w:r>
      <w:r w:rsidRPr="00092880">
        <w:rPr>
          <w:rStyle w:val="Emphasis"/>
          <w:highlight w:val="green"/>
        </w:rPr>
        <w:t>reaction has surfaced</w:t>
      </w:r>
      <w:r w:rsidRPr="00AA54FD">
        <w:rPr>
          <w:sz w:val="16"/>
        </w:rPr>
        <w:t xml:space="preserve">. People suffer and cry alone. </w:t>
      </w:r>
      <w:r w:rsidRPr="00092880">
        <w:rPr>
          <w:rStyle w:val="Emphasis"/>
          <w:highlight w:val="green"/>
        </w:rPr>
        <w:t>In the old time of industrial capitalism, the working class could fight against a target that was precisely identified: the boss</w:t>
      </w:r>
      <w:r w:rsidRPr="00AA54FD">
        <w:rPr>
          <w:sz w:val="16"/>
        </w:rPr>
        <w:t xml:space="preserve">, the entrepreneur who was the owner of </w:t>
      </w:r>
      <w:r w:rsidRPr="000B30D3">
        <w:rPr>
          <w:rStyle w:val="Emphasis"/>
        </w:rPr>
        <w:t>material things like the factory</w:t>
      </w:r>
      <w:r w:rsidRPr="00AA54FD">
        <w:rPr>
          <w:sz w:val="16"/>
        </w:rPr>
        <w:t xml:space="preserve">, and of the product of his laborers. </w:t>
      </w:r>
      <w:r w:rsidRPr="00092880">
        <w:rPr>
          <w:rStyle w:val="Emphasis"/>
          <w:highlight w:val="green"/>
        </w:rPr>
        <w:t>Nowadays the boss has vanished. He is fragmented into billions of financial segments</w:t>
      </w:r>
      <w:r w:rsidRPr="00AA54FD">
        <w:rPr>
          <w:sz w:val="16"/>
        </w:rPr>
        <w:t xml:space="preserve">, and disseminated into millions of financial agents scattered </w:t>
      </w:r>
      <w:r w:rsidRPr="00092880">
        <w:rPr>
          <w:rStyle w:val="Emphasis"/>
          <w:highlight w:val="green"/>
        </w:rPr>
        <w:t>all around the world</w:t>
      </w:r>
      <w:r w:rsidRPr="00AA54FD">
        <w:rPr>
          <w:sz w:val="16"/>
        </w:rPr>
        <w:t xml:space="preserve">. The workers themselves are part of recombinant financial capital. </w:t>
      </w:r>
      <w:r w:rsidRPr="00AA54FD">
        <w:rPr>
          <w:rStyle w:val="Emphasis"/>
        </w:rPr>
        <w:t>They are expecting future revenues from their pension</w:t>
      </w:r>
      <w:r w:rsidRPr="00AA54FD">
        <w:rPr>
          <w:sz w:val="16"/>
        </w:rPr>
        <w:t xml:space="preserve"> fund investments. They own stock options in the enterprise exploiting their labor. </w:t>
      </w:r>
      <w:r w:rsidRPr="00AA54FD">
        <w:rPr>
          <w:rStyle w:val="Emphasis"/>
        </w:rPr>
        <w:t>They are hooked up, like a fly in a spider web</w:t>
      </w:r>
      <w:r w:rsidRPr="00AA54FD">
        <w:rPr>
          <w:sz w:val="16"/>
        </w:rPr>
        <w:t xml:space="preserve">, and if they move, they get strangled, but if they don’t move, the spider will suck their life from them. </w:t>
      </w:r>
      <w:r w:rsidRPr="00AA54FD">
        <w:rPr>
          <w:rStyle w:val="Emphasis"/>
        </w:rPr>
        <w:t>Society may rot, fall apart, agonize</w:t>
      </w:r>
      <w:r w:rsidRPr="00AA54FD">
        <w:rPr>
          <w:sz w:val="16"/>
        </w:rPr>
        <w:t xml:space="preserve">. It is not going to affect the political and economic stability of capitalism. What is called economic recovery is a new round of social devastation. </w:t>
      </w:r>
      <w:proofErr w:type="gramStart"/>
      <w:r w:rsidRPr="00AA54FD">
        <w:rPr>
          <w:sz w:val="16"/>
        </w:rPr>
        <w:t>So</w:t>
      </w:r>
      <w:proofErr w:type="gramEnd"/>
      <w:r w:rsidRPr="00AA54FD">
        <w:rPr>
          <w:sz w:val="16"/>
        </w:rPr>
        <w:t xml:space="preserve"> </w:t>
      </w:r>
      <w:r w:rsidRPr="00AA54FD">
        <w:rPr>
          <w:rStyle w:val="Emphasis"/>
        </w:rPr>
        <w:t xml:space="preserve">the recession is over, </w:t>
      </w:r>
      <w:r w:rsidRPr="00AA54FD">
        <w:rPr>
          <w:rStyle w:val="Emphasis"/>
        </w:rPr>
        <w:lastRenderedPageBreak/>
        <w:t>capitalism is recovering</w:t>
      </w:r>
      <w:r w:rsidRPr="00AA54FD">
        <w:rPr>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AA54FD">
        <w:rPr>
          <w:sz w:val="16"/>
        </w:rPr>
        <w:t>personalised</w:t>
      </w:r>
      <w:proofErr w:type="spellEnd"/>
      <w:r w:rsidRPr="00AA54FD">
        <w:rPr>
          <w:sz w:val="16"/>
        </w:rPr>
        <w:t xml:space="preserve">. Fragments of impersonal nervous energy, recombined by the network. </w:t>
      </w:r>
      <w:r w:rsidRPr="00092880">
        <w:rPr>
          <w:rStyle w:val="Emphasis"/>
          <w:highlight w:val="green"/>
        </w:rPr>
        <w:t>The crisis is going to push forward technological change, and the substitution of human labor with machines</w:t>
      </w:r>
      <w:r w:rsidRPr="00AA54FD">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AA54FD">
        <w:rPr>
          <w:rStyle w:val="Emphasis"/>
        </w:rPr>
        <w:t>The human race does not need more goods, it needs a redistribution of existing goods, an intelligent application of technology and a worldwide cut in the lifetime dedicated to labor</w:t>
      </w:r>
      <w:r w:rsidRPr="00AA54FD">
        <w:rPr>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AA54FD">
        <w:rPr>
          <w:sz w:val="16"/>
        </w:rPr>
        <w:t>onomy</w:t>
      </w:r>
      <w:proofErr w:type="spellEnd"/>
      <w:r w:rsidRPr="00AA54FD">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AA54FD">
        <w:rPr>
          <w:sz w:val="16"/>
        </w:rPr>
        <w:t>self reliance</w:t>
      </w:r>
      <w:proofErr w:type="spellEnd"/>
      <w:r w:rsidRPr="00AA54FD">
        <w:rPr>
          <w:sz w:val="16"/>
        </w:rPr>
        <w:t>, occupation of territories in the cities, organization of self-defense.</w:t>
      </w:r>
    </w:p>
    <w:p w14:paraId="36F37AE1" w14:textId="2A8048DD" w:rsidR="00F15D8D" w:rsidRDefault="00F15D8D" w:rsidP="00F15D8D">
      <w:pPr>
        <w:pStyle w:val="Heading4"/>
      </w:pPr>
      <w:r>
        <w:t xml:space="preserve">Thus, the only alternative is to symbolically take the system hostage through </w:t>
      </w:r>
      <w:proofErr w:type="spellStart"/>
      <w:proofErr w:type="gramStart"/>
      <w:r>
        <w:t>it’s</w:t>
      </w:r>
      <w:proofErr w:type="spellEnd"/>
      <w:proofErr w:type="gramEnd"/>
      <w:r>
        <w:t xml:space="preserve"> own method of exhaustion. We do this through radical passivity and a method of the Wu Wei – only radical passivity can escape the infosphere. Its condo</w:t>
      </w:r>
    </w:p>
    <w:p w14:paraId="35BDE2FB" w14:textId="77777777" w:rsidR="00F15D8D" w:rsidRDefault="00F15D8D" w:rsidP="00F15D8D">
      <w:pPr>
        <w:rPr>
          <w:sz w:val="18"/>
          <w:szCs w:val="18"/>
        </w:rPr>
      </w:pPr>
      <w:r w:rsidRPr="00DC4702">
        <w:rPr>
          <w:rFonts w:eastAsiaTheme="majorEastAsia" w:cstheme="majorBidi"/>
          <w:b/>
          <w:iCs/>
          <w:sz w:val="26"/>
        </w:rPr>
        <w:t>Berardi 11</w:t>
      </w:r>
      <w:r>
        <w:t xml:space="preserve"> </w:t>
      </w:r>
      <w:r w:rsidRPr="00DC4702">
        <w:rPr>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50B97779" w14:textId="77777777" w:rsidR="00F15D8D" w:rsidRPr="00C00E97" w:rsidRDefault="00F15D8D" w:rsidP="00F15D8D">
      <w:pPr>
        <w:pStyle w:val="ListParagraph"/>
        <w:numPr>
          <w:ilvl w:val="0"/>
          <w:numId w:val="13"/>
        </w:numPr>
        <w:rPr>
          <w:sz w:val="18"/>
          <w:szCs w:val="18"/>
        </w:rPr>
      </w:pPr>
      <w:r w:rsidRPr="00C00E97">
        <w:rPr>
          <w:sz w:val="18"/>
          <w:szCs w:val="18"/>
        </w:rPr>
        <w:t>TW – mentions of suicide, not read, but it’s in the card if you chose to read it after the round</w:t>
      </w:r>
    </w:p>
    <w:p w14:paraId="762930F3" w14:textId="77777777" w:rsidR="00F15D8D" w:rsidRDefault="00F15D8D" w:rsidP="00F15D8D">
      <w:pPr>
        <w:rPr>
          <w:sz w:val="16"/>
        </w:rPr>
      </w:pPr>
      <w:r w:rsidRPr="00AA54FD">
        <w:rPr>
          <w:sz w:val="16"/>
        </w:rPr>
        <w:t>The process of collective subjectivation (</w:t>
      </w:r>
      <w:proofErr w:type="gramStart"/>
      <w:r w:rsidRPr="00AA54FD">
        <w:rPr>
          <w:sz w:val="16"/>
        </w:rPr>
        <w:t>i.e.</w:t>
      </w:r>
      <w:proofErr w:type="gramEnd"/>
      <w:r w:rsidRPr="00AA54FD">
        <w:rPr>
          <w:sz w:val="16"/>
        </w:rPr>
        <w:t xml:space="preserve"> social </w:t>
      </w:r>
      <w:proofErr w:type="spellStart"/>
      <w:r w:rsidRPr="00AA54FD">
        <w:rPr>
          <w:sz w:val="16"/>
        </w:rPr>
        <w:t>recomposition</w:t>
      </w:r>
      <w:proofErr w:type="spellEnd"/>
      <w:r w:rsidRPr="00AA54FD">
        <w:rPr>
          <w:sz w:val="16"/>
        </w:rPr>
        <w:t xml:space="preserve">) implies the development of a common language-affection which is essentially happening in the temporal dimension. The </w:t>
      </w:r>
      <w:proofErr w:type="spellStart"/>
      <w:r w:rsidRPr="00AA54FD">
        <w:rPr>
          <w:sz w:val="16"/>
        </w:rPr>
        <w:t>semiocapitalist</w:t>
      </w:r>
      <w:proofErr w:type="spellEnd"/>
      <w:r w:rsidRPr="00AA54FD">
        <w:rPr>
          <w:sz w:val="16"/>
        </w:rPr>
        <w:t xml:space="preserve"> acceleration of time has destroyed the social possibility of sensitive elaboration of the </w:t>
      </w:r>
      <w:proofErr w:type="spellStart"/>
      <w:r w:rsidRPr="00AA54FD">
        <w:rPr>
          <w:sz w:val="16"/>
        </w:rPr>
        <w:t>semio</w:t>
      </w:r>
      <w:proofErr w:type="spellEnd"/>
      <w:r w:rsidRPr="00AA54FD">
        <w:rPr>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905605">
        <w:rPr>
          <w:rStyle w:val="Emphasis"/>
          <w:highlight w:val="green"/>
        </w:rPr>
        <w:t>Exhaustion follows, and</w:t>
      </w:r>
      <w:r w:rsidRPr="00AA54FD">
        <w:rPr>
          <w:rStyle w:val="Emphasis"/>
        </w:rPr>
        <w:t xml:space="preserve"> exhaustion </w:t>
      </w:r>
      <w:r w:rsidRPr="00905605">
        <w:rPr>
          <w:rStyle w:val="Emphasis"/>
          <w:highlight w:val="green"/>
        </w:rPr>
        <w:t>is the only way of escape: Nothing, not even the system, can avoid</w:t>
      </w:r>
      <w:r w:rsidRPr="00DC4702">
        <w:rPr>
          <w:rStyle w:val="Emphasis"/>
        </w:rPr>
        <w:t xml:space="preserve"> the </w:t>
      </w:r>
      <w:r w:rsidRPr="00905605">
        <w:rPr>
          <w:rStyle w:val="Emphasis"/>
          <w:highlight w:val="green"/>
        </w:rPr>
        <w:t>symbolic obligation</w:t>
      </w:r>
      <w:r w:rsidRPr="00AA54FD">
        <w:rPr>
          <w:sz w:val="16"/>
        </w:rPr>
        <w:t xml:space="preserve">, and </w:t>
      </w:r>
      <w:r w:rsidRPr="00EC6F74">
        <w:rPr>
          <w:rStyle w:val="Emphasis"/>
          <w:highlight w:val="green"/>
        </w:rPr>
        <w:t>it is</w:t>
      </w:r>
      <w:r w:rsidRPr="00AA54FD">
        <w:rPr>
          <w:sz w:val="16"/>
        </w:rPr>
        <w:t xml:space="preserve"> in </w:t>
      </w:r>
      <w:r w:rsidRPr="00EC6F74">
        <w:rPr>
          <w:sz w:val="16"/>
        </w:rPr>
        <w:t>this trap</w:t>
      </w:r>
      <w:r w:rsidRPr="00DC4702">
        <w:rPr>
          <w:rStyle w:val="Emphasis"/>
        </w:rPr>
        <w:t xml:space="preserve"> that </w:t>
      </w:r>
      <w:r w:rsidRPr="00EC6F74">
        <w:rPr>
          <w:rStyle w:val="Emphasis"/>
          <w:highlight w:val="green"/>
        </w:rPr>
        <w:t>the only chance of</w:t>
      </w:r>
      <w:r w:rsidRPr="00DC4702">
        <w:rPr>
          <w:rStyle w:val="Emphasis"/>
        </w:rPr>
        <w:t xml:space="preserve"> a </w:t>
      </w:r>
      <w:r w:rsidRPr="00EC6F74">
        <w:rPr>
          <w:rStyle w:val="Emphasis"/>
          <w:highlight w:val="green"/>
        </w:rPr>
        <w:t>catastrophe for capital</w:t>
      </w:r>
      <w:r w:rsidRPr="00DC4702">
        <w:rPr>
          <w:rStyle w:val="Emphasis"/>
        </w:rPr>
        <w:t xml:space="preserve"> remains. </w:t>
      </w:r>
      <w:r w:rsidRPr="00EC6F74">
        <w:rPr>
          <w:rStyle w:val="Emphasis"/>
          <w:highlight w:val="green"/>
        </w:rPr>
        <w:t>The system turns on itself, as a scorpion does when</w:t>
      </w:r>
      <w:r w:rsidRPr="00DC4702">
        <w:rPr>
          <w:rStyle w:val="Emphasis"/>
        </w:rPr>
        <w:t xml:space="preserve"> </w:t>
      </w:r>
      <w:proofErr w:type="gramStart"/>
      <w:r w:rsidRPr="00DC4702">
        <w:rPr>
          <w:rStyle w:val="Emphasis"/>
        </w:rPr>
        <w:t>en</w:t>
      </w:r>
      <w:r w:rsidRPr="00EC6F74">
        <w:rPr>
          <w:rStyle w:val="Emphasis"/>
          <w:highlight w:val="green"/>
        </w:rPr>
        <w:t>circled</w:t>
      </w:r>
      <w:proofErr w:type="gramEnd"/>
      <w:r w:rsidRPr="00EC6F74">
        <w:rPr>
          <w:rStyle w:val="Emphasis"/>
          <w:highlight w:val="green"/>
        </w:rPr>
        <w:t xml:space="preserve"> by</w:t>
      </w:r>
      <w:r w:rsidRPr="00DC4702">
        <w:rPr>
          <w:rStyle w:val="Emphasis"/>
        </w:rPr>
        <w:t xml:space="preserve"> the challenge of </w:t>
      </w:r>
      <w:r w:rsidRPr="00EC6F74">
        <w:rPr>
          <w:rStyle w:val="Emphasis"/>
          <w:highlight w:val="green"/>
        </w:rPr>
        <w:t>death</w:t>
      </w:r>
      <w:r w:rsidRPr="00AA54FD">
        <w:rPr>
          <w:sz w:val="16"/>
        </w:rPr>
        <w:t xml:space="preserve">. For it is summoned to answer, if it is not to lose face, to what can only be death. </w:t>
      </w:r>
      <w:r w:rsidRPr="00DC4702">
        <w:rPr>
          <w:rStyle w:val="Emphasis"/>
        </w:rPr>
        <w:t>The system must</w:t>
      </w:r>
      <w:r w:rsidRPr="00AA54FD">
        <w:rPr>
          <w:sz w:val="16"/>
        </w:rPr>
        <w:t xml:space="preserve"> itself comm</w:t>
      </w:r>
      <w:r w:rsidRPr="00DC4702">
        <w:rPr>
          <w:rStyle w:val="Emphasis"/>
        </w:rPr>
        <w:t>it suicide in response to the multiplied challenge of death and suicide</w:t>
      </w:r>
      <w:r w:rsidRPr="00AA54FD">
        <w:rPr>
          <w:sz w:val="16"/>
        </w:rPr>
        <w:t xml:space="preserve">. </w:t>
      </w:r>
      <w:proofErr w:type="gramStart"/>
      <w:r w:rsidRPr="00AA54FD">
        <w:rPr>
          <w:sz w:val="16"/>
        </w:rPr>
        <w:t>So</w:t>
      </w:r>
      <w:proofErr w:type="gramEnd"/>
      <w:r w:rsidRPr="00AA54FD">
        <w:rPr>
          <w:sz w:val="16"/>
        </w:rPr>
        <w:t xml:space="preserve"> </w:t>
      </w:r>
      <w:r w:rsidRPr="00EC6F74">
        <w:rPr>
          <w:rStyle w:val="Emphasis"/>
          <w:highlight w:val="green"/>
        </w:rPr>
        <w:t xml:space="preserve">hostages are taken. On the symbolic </w:t>
      </w:r>
      <w:r w:rsidRPr="00AA54FD">
        <w:rPr>
          <w:sz w:val="16"/>
        </w:rPr>
        <w:t xml:space="preserve">or sacrificial </w:t>
      </w:r>
      <w:r w:rsidRPr="00DC4702">
        <w:rPr>
          <w:rStyle w:val="Emphasis"/>
        </w:rPr>
        <w:t>plane</w:t>
      </w:r>
      <w:r w:rsidRPr="00AA54FD">
        <w:rPr>
          <w:sz w:val="16"/>
        </w:rPr>
        <w:t xml:space="preserve">, from which </w:t>
      </w:r>
      <w:r w:rsidRPr="00DC4702">
        <w:rPr>
          <w:rStyle w:val="Emphasis"/>
        </w:rPr>
        <w:t>every moral consideration of the innocence of the victims is ruled out</w:t>
      </w:r>
      <w:r w:rsidRPr="00AA54FD">
        <w:rPr>
          <w:sz w:val="16"/>
        </w:rPr>
        <w:t xml:space="preserve"> the hostage is the substitute, </w:t>
      </w:r>
      <w:r w:rsidRPr="00EC6F74">
        <w:rPr>
          <w:rStyle w:val="Emphasis"/>
          <w:highlight w:val="green"/>
        </w:rPr>
        <w:t>the alter-ego of the terrorist</w:t>
      </w:r>
      <w:r w:rsidRPr="00DC4702">
        <w:rPr>
          <w:rStyle w:val="Emphasis"/>
        </w:rPr>
        <w:t>, the hostage’s death for the terrorist</w:t>
      </w:r>
      <w:r w:rsidRPr="00AA54FD">
        <w:rPr>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DC4702">
        <w:rPr>
          <w:rStyle w:val="Emphasis"/>
        </w:rPr>
        <w:t xml:space="preserve">Baudrillard wrote a short text titled The Spirit of Terrorism where he goes back to his own predictions and recognizes the emergence of a catastrophic age. </w:t>
      </w:r>
      <w:r w:rsidRPr="00EC6F74">
        <w:rPr>
          <w:rStyle w:val="Emphasis"/>
          <w:highlight w:val="green"/>
        </w:rPr>
        <w:t xml:space="preserve">When the code becomes the </w:t>
      </w:r>
      <w:proofErr w:type="gramStart"/>
      <w:r w:rsidRPr="00EC6F74">
        <w:rPr>
          <w:rStyle w:val="Emphasis"/>
          <w:highlight w:val="green"/>
        </w:rPr>
        <w:t>enemy</w:t>
      </w:r>
      <w:proofErr w:type="gramEnd"/>
      <w:r w:rsidRPr="00EC6F74">
        <w:rPr>
          <w:rStyle w:val="Emphasis"/>
          <w:highlight w:val="green"/>
        </w:rPr>
        <w:t xml:space="preserve"> the only strategy can be catastrophic</w:t>
      </w:r>
      <w:r w:rsidRPr="00AA54FD">
        <w:rPr>
          <w:sz w:val="16"/>
        </w:rPr>
        <w:t xml:space="preserve">: all the counterphobic ravings about exorcizing evil: it is because it is there, everywhere, </w:t>
      </w:r>
      <w:r w:rsidRPr="00DC4702">
        <w:rPr>
          <w:rStyle w:val="Emphasis"/>
        </w:rPr>
        <w:t>like an obscure object of desire</w:t>
      </w:r>
      <w:r w:rsidRPr="00AA54FD">
        <w:rPr>
          <w:sz w:val="16"/>
        </w:rPr>
        <w:t xml:space="preserve">. Without this deep-seated complicity, the event would not have had the resonance it has, and in </w:t>
      </w:r>
      <w:r w:rsidRPr="00DC4702">
        <w:rPr>
          <w:rStyle w:val="Emphasis"/>
        </w:rPr>
        <w:t>their symbolic strategy the terrorists doubtless</w:t>
      </w:r>
      <w:r w:rsidRPr="00AA54FD">
        <w:rPr>
          <w:sz w:val="16"/>
        </w:rPr>
        <w:t xml:space="preserve"> know that they </w:t>
      </w:r>
      <w:r w:rsidRPr="00DC4702">
        <w:rPr>
          <w:rStyle w:val="Emphasis"/>
        </w:rPr>
        <w:t>can count on this unavowable complicity</w:t>
      </w:r>
      <w:r w:rsidRPr="00AA54FD">
        <w:rPr>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EC6F74">
        <w:rPr>
          <w:rStyle w:val="Emphasis"/>
          <w:highlight w:val="green"/>
        </w:rPr>
        <w:t>the increase in</w:t>
      </w:r>
      <w:r w:rsidRPr="00DC4702">
        <w:rPr>
          <w:rStyle w:val="Emphasis"/>
        </w:rPr>
        <w:t xml:space="preserve"> the </w:t>
      </w:r>
      <w:r w:rsidRPr="00EC6F74">
        <w:rPr>
          <w:rStyle w:val="Emphasis"/>
          <w:highlight w:val="green"/>
        </w:rPr>
        <w:t>power heightens the will to destroy it</w:t>
      </w:r>
      <w:r w:rsidRPr="00AA54FD">
        <w:rPr>
          <w:sz w:val="16"/>
        </w:rPr>
        <w:t xml:space="preserve">. And it was party to its own destruction. When the two </w:t>
      </w:r>
      <w:r w:rsidRPr="00AA54FD">
        <w:rPr>
          <w:sz w:val="16"/>
        </w:rPr>
        <w:lastRenderedPageBreak/>
        <w:t xml:space="preserve">towers collapsed, you had the impression that </w:t>
      </w:r>
      <w:r w:rsidRPr="00DC4702">
        <w:rPr>
          <w:rStyle w:val="Emphasis"/>
        </w:rPr>
        <w:t>they were responding to the suicide of the suicide-planes with their own suicides.</w:t>
      </w:r>
      <w:r w:rsidRPr="00AA54FD">
        <w:rPr>
          <w:sz w:val="16"/>
        </w:rPr>
        <w:t xml:space="preserve"> It has been said that “</w:t>
      </w:r>
      <w:r w:rsidRPr="00DC4702">
        <w:rPr>
          <w:rStyle w:val="Emphasis"/>
        </w:rPr>
        <w:t>Even God cannot declare war on Himself.” Well, He can.</w:t>
      </w:r>
      <w:r w:rsidRPr="00AA54FD">
        <w:rPr>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EC6F74">
        <w:rPr>
          <w:rStyle w:val="Emphasis"/>
          <w:highlight w:val="green"/>
        </w:rPr>
        <w:t>exhaustion could</w:t>
      </w:r>
      <w:r w:rsidRPr="00DC4702">
        <w:rPr>
          <w:rStyle w:val="Emphasis"/>
        </w:rPr>
        <w:t xml:space="preserve"> also </w:t>
      </w:r>
      <w:r w:rsidRPr="00EC6F74">
        <w:rPr>
          <w:rStyle w:val="Emphasis"/>
          <w:highlight w:val="green"/>
        </w:rPr>
        <w:t>become the beginning of a</w:t>
      </w:r>
      <w:r w:rsidRPr="00DC4702">
        <w:rPr>
          <w:rStyle w:val="Emphasis"/>
        </w:rPr>
        <w:t xml:space="preserve"> slow </w:t>
      </w:r>
      <w:r w:rsidRPr="00EC6F74">
        <w:rPr>
          <w:rStyle w:val="Emphasis"/>
          <w:highlight w:val="green"/>
        </w:rPr>
        <w:t>movement towards a “</w:t>
      </w:r>
      <w:proofErr w:type="spellStart"/>
      <w:r w:rsidRPr="00EC6F74">
        <w:rPr>
          <w:rStyle w:val="Emphasis"/>
          <w:highlight w:val="green"/>
        </w:rPr>
        <w:t>wu</w:t>
      </w:r>
      <w:proofErr w:type="spellEnd"/>
      <w:r w:rsidRPr="00EC6F74">
        <w:rPr>
          <w:rStyle w:val="Emphasis"/>
          <w:highlight w:val="green"/>
        </w:rPr>
        <w:t xml:space="preserve"> </w:t>
      </w:r>
      <w:proofErr w:type="spellStart"/>
      <w:r w:rsidRPr="00EC6F74">
        <w:rPr>
          <w:rStyle w:val="Emphasis"/>
          <w:highlight w:val="green"/>
        </w:rPr>
        <w:t>wei</w:t>
      </w:r>
      <w:proofErr w:type="spellEnd"/>
      <w:r w:rsidRPr="00EC6F74">
        <w:rPr>
          <w:rStyle w:val="Emphasis"/>
          <w:highlight w:val="green"/>
        </w:rPr>
        <w:t>” civilization</w:t>
      </w:r>
      <w:r w:rsidRPr="00AA54FD">
        <w:rPr>
          <w:sz w:val="16"/>
        </w:rPr>
        <w:t xml:space="preserve">, based on the </w:t>
      </w:r>
      <w:r w:rsidRPr="00EC6F74">
        <w:rPr>
          <w:rStyle w:val="Emphasis"/>
          <w:highlight w:val="green"/>
        </w:rPr>
        <w:t>with</w:t>
      </w:r>
      <w:r w:rsidRPr="00AA54FD">
        <w:rPr>
          <w:sz w:val="16"/>
        </w:rPr>
        <w:t xml:space="preserve">drawal, and </w:t>
      </w:r>
      <w:r w:rsidRPr="00DC4702">
        <w:rPr>
          <w:rStyle w:val="Emphasis"/>
        </w:rPr>
        <w:t xml:space="preserve">frugal </w:t>
      </w:r>
      <w:r w:rsidRPr="00EC6F74">
        <w:rPr>
          <w:rStyle w:val="Emphasis"/>
          <w:highlight w:val="green"/>
        </w:rPr>
        <w:t>expectations of life and consumption</w:t>
      </w:r>
      <w:r w:rsidRPr="00DC4702">
        <w:rPr>
          <w:rStyle w:val="Emphasis"/>
        </w:rPr>
        <w:t xml:space="preserve">. Radicalism could abandon the mode of activism, and </w:t>
      </w:r>
      <w:r w:rsidRPr="00EC6F74">
        <w:rPr>
          <w:rStyle w:val="Emphasis"/>
          <w:highlight w:val="green"/>
        </w:rPr>
        <w:t>adopt the mode of passivity</w:t>
      </w:r>
      <w:r w:rsidRPr="00DC4702">
        <w:rPr>
          <w:rStyle w:val="Emphasis"/>
        </w:rPr>
        <w:t xml:space="preserve">. A </w:t>
      </w:r>
      <w:r w:rsidRPr="00EC6F74">
        <w:rPr>
          <w:rStyle w:val="Emphasis"/>
          <w:highlight w:val="green"/>
        </w:rPr>
        <w:t>radical passivity would definitely threaten the ethos of</w:t>
      </w:r>
      <w:r w:rsidRPr="00DC4702">
        <w:rPr>
          <w:rStyle w:val="Emphasis"/>
        </w:rPr>
        <w:t xml:space="preserve"> relentless </w:t>
      </w:r>
      <w:r w:rsidRPr="00EC6F74">
        <w:rPr>
          <w:rStyle w:val="Emphasis"/>
          <w:highlight w:val="green"/>
        </w:rPr>
        <w:t>productivity that neoliberal politics</w:t>
      </w:r>
      <w:r w:rsidRPr="00DC4702">
        <w:rPr>
          <w:rStyle w:val="Emphasis"/>
        </w:rPr>
        <w:t xml:space="preserve"> has </w:t>
      </w:r>
      <w:r w:rsidRPr="00EC6F74">
        <w:rPr>
          <w:rStyle w:val="Emphasis"/>
          <w:highlight w:val="green"/>
        </w:rPr>
        <w:t>impose</w:t>
      </w:r>
      <w:r w:rsidRPr="00DC4702">
        <w:rPr>
          <w:rStyle w:val="Emphasis"/>
        </w:rPr>
        <w:t>d</w:t>
      </w:r>
      <w:r w:rsidRPr="00AA54FD">
        <w:rPr>
          <w:sz w:val="16"/>
        </w:rPr>
        <w:t xml:space="preserve">. The mother of all the bubbles, the work bubble, would finally deflate. </w:t>
      </w:r>
      <w:r w:rsidRPr="00DC4702">
        <w:rPr>
          <w:rStyle w:val="Emphasis"/>
        </w:rPr>
        <w:t xml:space="preserve">We have been working too much during the last three or four centuries, and outrageously too much during the last thirty years. The current depression </w:t>
      </w:r>
      <w:r w:rsidRPr="00EC6F74">
        <w:rPr>
          <w:rStyle w:val="Emphasis"/>
          <w:highlight w:val="green"/>
        </w:rPr>
        <w:t>could be</w:t>
      </w:r>
      <w:r w:rsidRPr="00DC4702">
        <w:rPr>
          <w:rStyle w:val="Emphasis"/>
        </w:rPr>
        <w:t xml:space="preserve"> the beginning of </w:t>
      </w:r>
      <w:r w:rsidRPr="00EC6F74">
        <w:rPr>
          <w:rStyle w:val="Emphasis"/>
          <w:highlight w:val="green"/>
        </w:rPr>
        <w:t>a massive abandonment of competition, consumerist drive, and of dependence on work</w:t>
      </w:r>
      <w:r w:rsidRPr="00AA54FD">
        <w:rPr>
          <w:sz w:val="16"/>
        </w:rPr>
        <w:t xml:space="preserve">. Actually, </w:t>
      </w:r>
      <w:r w:rsidRPr="00DC4702">
        <w:rPr>
          <w:rStyle w:val="Emphasis"/>
        </w:rPr>
        <w:t>if we think of the geopolitical struggle of the first decade</w:t>
      </w:r>
      <w:r w:rsidRPr="00AA54FD">
        <w:rPr>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AA54FD">
        <w:rPr>
          <w:sz w:val="16"/>
        </w:rPr>
        <w:t>became</w:t>
      </w:r>
      <w:proofErr w:type="spellEnd"/>
      <w:proofErr w:type="gramEnd"/>
      <w:r w:rsidRPr="00AA54FD">
        <w:rPr>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EC6F74">
        <w:rPr>
          <w:rStyle w:val="Emphasis"/>
          <w:highlight w:val="green"/>
        </w:rPr>
        <w:t>Is it possible to divert this implosive trend from the direction of death</w:t>
      </w:r>
      <w:r w:rsidRPr="00AA54FD">
        <w:rPr>
          <w:sz w:val="16"/>
        </w:rPr>
        <w:t xml:space="preserve">, murder, and suicide, </w:t>
      </w:r>
      <w:r w:rsidRPr="00EC6F74">
        <w:rPr>
          <w:rStyle w:val="Emphasis"/>
          <w:highlight w:val="green"/>
        </w:rPr>
        <w:t>towards a new</w:t>
      </w:r>
      <w:r w:rsidRPr="000B30D3">
        <w:rPr>
          <w:rStyle w:val="Emphasis"/>
        </w:rPr>
        <w:t xml:space="preserve"> kind of </w:t>
      </w:r>
      <w:r w:rsidRPr="00EC6F74">
        <w:rPr>
          <w:rStyle w:val="Emphasis"/>
          <w:highlight w:val="green"/>
        </w:rPr>
        <w:t>autonomy</w:t>
      </w:r>
      <w:r w:rsidRPr="000B30D3">
        <w:rPr>
          <w:rStyle w:val="Emphasis"/>
        </w:rPr>
        <w:t>, social creativity and of life</w:t>
      </w:r>
      <w:r w:rsidRPr="00AA54FD">
        <w:rPr>
          <w:sz w:val="16"/>
        </w:rPr>
        <w:t xml:space="preserve">? I think that </w:t>
      </w:r>
      <w:r w:rsidRPr="00EC6F74">
        <w:rPr>
          <w:rStyle w:val="Emphasis"/>
          <w:highlight w:val="green"/>
        </w:rPr>
        <w:t>it is possible only if we start from exhaustion, if we</w:t>
      </w:r>
      <w:r w:rsidRPr="000B30D3">
        <w:rPr>
          <w:rStyle w:val="Emphasis"/>
        </w:rPr>
        <w:t xml:space="preserve"> emphasize the creative side of </w:t>
      </w:r>
      <w:r w:rsidRPr="00EC6F74">
        <w:rPr>
          <w:rStyle w:val="Emphasis"/>
          <w:highlight w:val="green"/>
        </w:rPr>
        <w:t>withdrawal</w:t>
      </w:r>
      <w:r w:rsidRPr="000B30D3">
        <w:rPr>
          <w:rStyle w:val="Emphasis"/>
        </w:rPr>
        <w:t xml:space="preserve">. </w:t>
      </w:r>
      <w:r w:rsidRPr="00AA54FD">
        <w:rPr>
          <w:sz w:val="16"/>
        </w:rPr>
        <w:t xml:space="preserve">The exchange between life and money could be deserted, and exhaustion could give way to a huge wave of withdrawal from the sphere of economic exchange. </w:t>
      </w:r>
      <w:r w:rsidRPr="000B30D3">
        <w:rPr>
          <w:rStyle w:val="Emphasis"/>
        </w:rPr>
        <w:t>A new refrain could emerge</w:t>
      </w:r>
      <w:r w:rsidRPr="00AA54FD">
        <w:rPr>
          <w:sz w:val="16"/>
        </w:rPr>
        <w:t xml:space="preserve"> in that moment, </w:t>
      </w:r>
      <w:r w:rsidRPr="000B30D3">
        <w:rPr>
          <w:rStyle w:val="Emphasis"/>
        </w:rPr>
        <w:t>and wipe out the law of economic growth</w:t>
      </w:r>
      <w:r w:rsidRPr="00AA54FD">
        <w:rPr>
          <w:sz w:val="16"/>
        </w:rPr>
        <w:t xml:space="preserve">. The </w:t>
      </w:r>
      <w:r w:rsidRPr="000B30D3">
        <w:rPr>
          <w:rStyle w:val="Emphasis"/>
        </w:rPr>
        <w:t>self-organization of</w:t>
      </w:r>
      <w:r w:rsidRPr="00AA54FD">
        <w:rPr>
          <w:sz w:val="16"/>
        </w:rPr>
        <w:t xml:space="preserve"> the </w:t>
      </w:r>
      <w:r w:rsidRPr="000B30D3">
        <w:rPr>
          <w:rStyle w:val="Emphasis"/>
        </w:rPr>
        <w:t>general intellect could abandon the law of accumulation and growth</w:t>
      </w:r>
      <w:r w:rsidRPr="00AA54FD">
        <w:rPr>
          <w:sz w:val="16"/>
        </w:rPr>
        <w:t xml:space="preserve">, and start a new concatenation, where collective intelligence is only subjected to the common good. The global recession started officially in September 2008 and lasted officially until the summer of 2009. </w:t>
      </w:r>
      <w:r w:rsidRPr="000B30D3">
        <w:rPr>
          <w:rStyle w:val="Emphasis"/>
        </w:rPr>
        <w:t>Since the summer of 2009 the official truth in the media, in political statements, in economic talk was: recovery</w:t>
      </w:r>
      <w:r w:rsidRPr="00AA54FD">
        <w:rPr>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0B30D3">
        <w:rPr>
          <w:rStyle w:val="Emphasis"/>
        </w:rPr>
        <w:t>Finance is no longer a mere tool of capitalist growth. The financialization of capitalism has made finance the very ground of accumulation</w:t>
      </w:r>
      <w:r w:rsidRPr="00AA54FD">
        <w:rPr>
          <w:sz w:val="16"/>
        </w:rPr>
        <w:t xml:space="preserve">, as Christian </w:t>
      </w:r>
      <w:proofErr w:type="spellStart"/>
      <w:r w:rsidRPr="00AA54FD">
        <w:rPr>
          <w:sz w:val="16"/>
        </w:rPr>
        <w:t>Marazzi</w:t>
      </w:r>
      <w:proofErr w:type="spellEnd"/>
      <w:r w:rsidRPr="00AA54FD">
        <w:rPr>
          <w:sz w:val="16"/>
        </w:rPr>
        <w:t xml:space="preserve"> (2010) has explained in recent works such as The Violence of Financial Capitalism. In the sphere of </w:t>
      </w:r>
      <w:proofErr w:type="spellStart"/>
      <w:r w:rsidRPr="00AA54FD">
        <w:rPr>
          <w:sz w:val="16"/>
        </w:rPr>
        <w:t>semiocapitalism</w:t>
      </w:r>
      <w:proofErr w:type="spellEnd"/>
      <w:r w:rsidRPr="00AA54FD">
        <w:rPr>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bookmarkEnd w:id="1"/>
    <w:p w14:paraId="574B9CDA" w14:textId="77777777" w:rsidR="00F15D8D" w:rsidRPr="00F15D8D" w:rsidRDefault="00F15D8D" w:rsidP="00F15D8D"/>
    <w:p w14:paraId="69698391" w14:textId="357C5319" w:rsidR="000D10E2" w:rsidRDefault="00F15D8D" w:rsidP="00F15D8D">
      <w:pPr>
        <w:pStyle w:val="Heading2"/>
      </w:pPr>
      <w:r>
        <w:lastRenderedPageBreak/>
        <w:t>3</w:t>
      </w:r>
    </w:p>
    <w:p w14:paraId="1A91DF15" w14:textId="56AF34B4" w:rsidR="00F15D8D" w:rsidRDefault="00B90B6A" w:rsidP="00F15D8D">
      <w:pPr>
        <w:pStyle w:val="Heading4"/>
        <w:rPr>
          <w:rFonts w:asciiTheme="minorHAnsi" w:hAnsiTheme="minorHAnsi" w:cstheme="minorHAnsi"/>
        </w:rPr>
      </w:pPr>
      <w:r>
        <w:rPr>
          <w:rFonts w:asciiTheme="minorHAnsi" w:hAnsiTheme="minorHAnsi" w:cstheme="minorHAnsi"/>
        </w:rPr>
        <w:t>T</w:t>
      </w:r>
      <w:r w:rsidR="00F15D8D" w:rsidRPr="007C620E">
        <w:rPr>
          <w:rFonts w:asciiTheme="minorHAnsi" w:hAnsiTheme="minorHAnsi" w:cstheme="minorHAnsi"/>
        </w:rPr>
        <w:t>he meta-ethic is substantive moral naturalism</w:t>
      </w:r>
      <w:r w:rsidR="00F15D8D">
        <w:rPr>
          <w:rFonts w:asciiTheme="minorHAnsi" w:hAnsiTheme="minorHAnsi" w:cstheme="minorHAnsi"/>
        </w:rPr>
        <w:t xml:space="preserve">. Prefer – </w:t>
      </w:r>
      <w:r w:rsidR="00F15D8D" w:rsidRPr="007C620E">
        <w:rPr>
          <w:rFonts w:asciiTheme="minorHAnsi" w:eastAsia="Times New Roman" w:hAnsiTheme="minorHAnsi" w:cstheme="minorHAnsi"/>
          <w:vanish/>
          <w:sz w:val="16"/>
          <w:szCs w:val="16"/>
        </w:rPr>
        <w:t>Bottom of Form</w:t>
      </w:r>
    </w:p>
    <w:p w14:paraId="6927EFE2" w14:textId="77777777" w:rsidR="00F15D8D" w:rsidRPr="000A064F" w:rsidRDefault="00F15D8D" w:rsidP="00F15D8D">
      <w:pPr>
        <w:pStyle w:val="Heading4"/>
      </w:pPr>
      <w:r w:rsidRPr="000A064F">
        <w:t>[1] Empiricism – naturalism is the only objective way to derive experiences for normative values based on the real world around us</w:t>
      </w:r>
    </w:p>
    <w:p w14:paraId="3C2AA757" w14:textId="77777777" w:rsidR="00F15D8D" w:rsidRPr="00C17E58" w:rsidRDefault="00F15D8D" w:rsidP="00F15D8D">
      <w:pPr>
        <w:pStyle w:val="Heading4"/>
        <w:rPr>
          <w:rFonts w:asciiTheme="minorHAnsi" w:hAnsiTheme="minorHAnsi" w:cstheme="minorHAnsi"/>
        </w:rPr>
      </w:pPr>
      <w:r w:rsidRPr="000A064F">
        <w:t>[2] All other theories collapse</w:t>
      </w:r>
      <w:r>
        <w:rPr>
          <w:rFonts w:asciiTheme="minorHAnsi" w:hAnsiTheme="minorHAnsi" w:cstheme="minorHAnsi"/>
        </w:rPr>
        <w:t xml:space="preserve"> – epistemological guidance is predisposed with a physical cognitive capacity to act which is reliant on the natural world.</w:t>
      </w:r>
    </w:p>
    <w:p w14:paraId="4B628035" w14:textId="77777777" w:rsidR="00F15D8D" w:rsidRPr="007C620E" w:rsidRDefault="00F15D8D" w:rsidP="00F15D8D">
      <w:pPr>
        <w:pStyle w:val="Heading4"/>
        <w:rPr>
          <w:rFonts w:asciiTheme="minorHAnsi" w:hAnsiTheme="minorHAnsi" w:cstheme="minorHAnsi"/>
        </w:rPr>
      </w:pPr>
      <w:r>
        <w:rPr>
          <w:rFonts w:asciiTheme="minorHAnsi" w:hAnsiTheme="minorHAnsi" w:cstheme="minorHAnsi"/>
        </w:rPr>
        <w:t>T</w:t>
      </w:r>
      <w:r w:rsidRPr="007C620E">
        <w:rPr>
          <w:rFonts w:asciiTheme="minorHAnsi" w:hAnsiTheme="minorHAnsi" w:cstheme="minorHAnsi"/>
        </w:rPr>
        <w:t>he standard is maximizing expected well-being. Prefer</w:t>
      </w:r>
      <w:r>
        <w:rPr>
          <w:rFonts w:asciiTheme="minorHAnsi" w:hAnsiTheme="minorHAnsi" w:cstheme="minorHAnsi"/>
        </w:rPr>
        <w:t xml:space="preserve"> – </w:t>
      </w:r>
    </w:p>
    <w:p w14:paraId="1CDD55A9" w14:textId="77777777" w:rsidR="00F15D8D" w:rsidRPr="00F46B5A" w:rsidRDefault="00F15D8D" w:rsidP="00F15D8D">
      <w:pPr>
        <w:pStyle w:val="Heading4"/>
      </w:pPr>
      <w:r w:rsidRPr="007C620E">
        <w:t>[</w:t>
      </w:r>
      <w:r>
        <w:t>1</w:t>
      </w:r>
      <w:r w:rsidRPr="007C620E">
        <w:t xml:space="preserve">] Actor specificity </w:t>
      </w:r>
      <w:r>
        <w:t>– G</w:t>
      </w:r>
      <w:r w:rsidRPr="007C620E">
        <w:t xml:space="preserve">overnments must aggregate </w:t>
      </w:r>
      <w:r>
        <w:t xml:space="preserve">with util </w:t>
      </w:r>
      <w:r w:rsidRPr="007C620E">
        <w:t xml:space="preserve">because their policies benefit some and harm others so </w:t>
      </w:r>
      <w:r>
        <w:t>side constraints freeze state action</w:t>
      </w:r>
      <w:r w:rsidRPr="007C620E">
        <w:t>. Actor spec comes first – different agents have different ethical standings</w:t>
      </w:r>
      <w:r>
        <w:t xml:space="preserve"> – takes out calc indicts because it proves the </w:t>
      </w:r>
      <w:proofErr w:type="spellStart"/>
      <w:r>
        <w:t>fwrk</w:t>
      </w:r>
      <w:proofErr w:type="spellEnd"/>
      <w:r>
        <w:t xml:space="preserve"> is empirically used.</w:t>
      </w:r>
    </w:p>
    <w:p w14:paraId="4B27AB45" w14:textId="77777777" w:rsidR="00F15D8D" w:rsidRPr="00E133B3" w:rsidRDefault="00F15D8D" w:rsidP="00F15D8D">
      <w:pPr>
        <w:pStyle w:val="Heading4"/>
        <w:rPr>
          <w:rFonts w:cs="Calibri"/>
        </w:rPr>
      </w:pPr>
      <w:r>
        <w:rPr>
          <w:rFonts w:asciiTheme="minorHAnsi" w:hAnsiTheme="minorHAnsi" w:cstheme="minorHAnsi"/>
        </w:rPr>
        <w:t>[5</w:t>
      </w:r>
      <w:r w:rsidRPr="007C620E">
        <w:rPr>
          <w:rFonts w:asciiTheme="minorHAnsi" w:hAnsiTheme="minorHAnsi" w:cstheme="minorHAnsi"/>
        </w:rPr>
        <w:t xml:space="preserve">] </w:t>
      </w:r>
      <w:r w:rsidRPr="00D93201">
        <w:rPr>
          <w:rFonts w:cs="Calibri"/>
          <w:u w:val="single"/>
        </w:rPr>
        <w:t>Extinction first</w:t>
      </w:r>
      <w:r w:rsidRPr="00E133B3">
        <w:rPr>
          <w:rFonts w:cs="Calibri"/>
        </w:rPr>
        <w:t xml:space="preserve"> –</w:t>
      </w:r>
      <w:r>
        <w:rPr>
          <w:rFonts w:cs="Calibri"/>
        </w:rPr>
        <w:t xml:space="preserve"> a)</w:t>
      </w:r>
      <w:r w:rsidRPr="00E133B3">
        <w:rPr>
          <w:rFonts w:cs="Calibri"/>
        </w:rPr>
        <w:t xml:space="preserve"> Forecloses future improvement – we can never improve society because our impact is irreversible</w:t>
      </w:r>
      <w:r>
        <w:rPr>
          <w:rFonts w:cs="Calibri"/>
        </w:rPr>
        <w:t xml:space="preserve"> b)</w:t>
      </w:r>
      <w:r w:rsidRPr="00E133B3">
        <w:rPr>
          <w:rFonts w:cs="Calibri"/>
        </w:rPr>
        <w:t xml:space="preserve"> Moral obligation – allowing people to die is unethical and should be prevented because it creates ethics towards other people</w:t>
      </w:r>
      <w:r>
        <w:rPr>
          <w:rFonts w:cs="Calibri"/>
        </w:rPr>
        <w:t xml:space="preserve"> c)</w:t>
      </w:r>
      <w:r w:rsidRPr="00E133B3">
        <w:rPr>
          <w:rFonts w:cs="Calibri"/>
        </w:rPr>
        <w:t xml:space="preserve"> Objectivity – body count is the most objective way to calculate impacts because comparing suffering is unethical.</w:t>
      </w:r>
    </w:p>
    <w:p w14:paraId="4BE255D3" w14:textId="77777777" w:rsidR="00F15D8D" w:rsidRPr="00711963" w:rsidRDefault="00F15D8D" w:rsidP="00F15D8D">
      <w:pPr>
        <w:pStyle w:val="Heading4"/>
      </w:pPr>
      <w:r>
        <w:t>T</w:t>
      </w:r>
      <w:r w:rsidRPr="00BE6C25">
        <w:t xml:space="preserve">he brain seeks </w:t>
      </w:r>
      <w:r w:rsidRPr="00711963">
        <w:t>pleasure</w:t>
      </w:r>
      <w:r>
        <w:t xml:space="preserve"> to initiate action – optogenetics proves.</w:t>
      </w:r>
    </w:p>
    <w:p w14:paraId="45035EBD" w14:textId="77777777" w:rsidR="00F15D8D" w:rsidRPr="00321890" w:rsidRDefault="00F15D8D" w:rsidP="00F15D8D">
      <w:pPr>
        <w:spacing w:after="0"/>
        <w:rPr>
          <w:rFonts w:asciiTheme="minorHAnsi" w:hAnsiTheme="minorHAnsi" w:cstheme="minorHAnsi"/>
        </w:rPr>
      </w:pPr>
      <w:r w:rsidRPr="00321890">
        <w:rPr>
          <w:rFonts w:asciiTheme="minorHAnsi" w:hAnsiTheme="minorHAnsi" w:cstheme="minorHAnsi"/>
          <w:b/>
          <w:sz w:val="26"/>
          <w:szCs w:val="26"/>
        </w:rPr>
        <w:t>Schaffer 17</w:t>
      </w:r>
      <w:r w:rsidRPr="00321890">
        <w:rPr>
          <w:rFonts w:asciiTheme="minorHAnsi" w:hAnsiTheme="minorHAnsi" w:cstheme="minorHAnsi"/>
        </w:rPr>
        <w:t xml:space="preserve"> </w:t>
      </w:r>
      <w:r w:rsidRPr="00321890">
        <w:rPr>
          <w:rFonts w:asciiTheme="minorHAnsi" w:hAnsiTheme="minorHAnsi" w:cstheme="minorHAnsi"/>
          <w:sz w:val="18"/>
          <w:szCs w:val="18"/>
        </w:rPr>
        <w:t xml:space="preserve">(MIT technology review, Amanda Schaffer is a freelance journalist who writes about science and medicine for Slate, the New York Times, and other publications. Neuroscientist Kay </w:t>
      </w:r>
      <w:proofErr w:type="spellStart"/>
      <w:r w:rsidRPr="00321890">
        <w:rPr>
          <w:rFonts w:asciiTheme="minorHAnsi" w:hAnsiTheme="minorHAnsi" w:cstheme="minorHAnsi"/>
          <w:sz w:val="18"/>
          <w:szCs w:val="18"/>
        </w:rPr>
        <w:t>Tye</w:t>
      </w:r>
      <w:proofErr w:type="spellEnd"/>
      <w:r w:rsidRPr="00321890">
        <w:rPr>
          <w:rFonts w:asciiTheme="minorHAnsi" w:hAnsiTheme="minorHAnsi" w:cstheme="minorHAnsi"/>
          <w:sz w:val="18"/>
          <w:szCs w:val="18"/>
        </w:rPr>
        <w:t xml:space="preserve"> tackles the physical basis of emotions and behavior. </w:t>
      </w:r>
      <w:r w:rsidRPr="00321890">
        <w:rPr>
          <w:rFonts w:asciiTheme="minorHAnsi" w:hAnsiTheme="minorHAnsi" w:cstheme="minorHAnsi"/>
        </w:rPr>
        <w:t>[</w:t>
      </w:r>
      <w:r w:rsidRPr="00321890">
        <w:rPr>
          <w:rStyle w:val="Emphasis"/>
          <w:rFonts w:asciiTheme="minorHAnsi" w:hAnsiTheme="minorHAnsi" w:cstheme="minorHAnsi"/>
          <w:szCs w:val="26"/>
        </w:rPr>
        <w:t xml:space="preserve">“How </w:t>
      </w:r>
      <w:r w:rsidRPr="00321890">
        <w:rPr>
          <w:rStyle w:val="Emphasis"/>
          <w:rFonts w:asciiTheme="minorHAnsi" w:hAnsiTheme="minorHAnsi" w:cstheme="minorHAnsi"/>
          <w:szCs w:val="26"/>
          <w:highlight w:val="green"/>
        </w:rPr>
        <w:t xml:space="preserve">the Brain Seeks Pleasure </w:t>
      </w:r>
      <w:r w:rsidRPr="00321890">
        <w:rPr>
          <w:rStyle w:val="Emphasis"/>
          <w:rFonts w:asciiTheme="minorHAnsi" w:hAnsiTheme="minorHAnsi" w:cstheme="minorHAnsi"/>
          <w:szCs w:val="26"/>
        </w:rPr>
        <w:t xml:space="preserve">and Avoids Pain” </w:t>
      </w:r>
      <w:r w:rsidRPr="00321890">
        <w:rPr>
          <w:rStyle w:val="Emphasis"/>
          <w:rFonts w:asciiTheme="minorHAnsi" w:hAnsiTheme="minorHAnsi" w:cstheme="minorHAnsi"/>
          <w:sz w:val="18"/>
          <w:szCs w:val="18"/>
        </w:rPr>
        <w:t xml:space="preserve"> </w:t>
      </w:r>
      <w:r w:rsidRPr="00321890">
        <w:rPr>
          <w:rFonts w:asciiTheme="minorHAnsi" w:hAnsiTheme="minorHAnsi" w:cstheme="minorHAnsi"/>
          <w:sz w:val="18"/>
          <w:szCs w:val="18"/>
        </w:rPr>
        <w:t xml:space="preserve">MIT research lab </w:t>
      </w:r>
      <w:hyperlink r:id="rId9" w:history="1">
        <w:r w:rsidRPr="00321890">
          <w:rPr>
            <w:rStyle w:val="Hyperlink"/>
            <w:rFonts w:asciiTheme="minorHAnsi" w:hAnsiTheme="minorHAnsi" w:cstheme="minorHAnsi"/>
            <w:sz w:val="18"/>
            <w:szCs w:val="18"/>
          </w:rPr>
          <w:t>https://www.technologyreview.com/2017/06/27/150948/how-the-brain-seeks-pleasure-and-avoids-pain/</w:t>
        </w:r>
      </w:hyperlink>
      <w:r w:rsidRPr="00321890">
        <w:rPr>
          <w:rFonts w:asciiTheme="minorHAnsi" w:hAnsiTheme="minorHAnsi" w:cstheme="minorHAnsi"/>
          <w:sz w:val="18"/>
          <w:szCs w:val="18"/>
        </w:rPr>
        <w:t xml:space="preserve"> 6/27/17] // </w:t>
      </w:r>
      <w:proofErr w:type="spellStart"/>
      <w:r w:rsidRPr="00321890">
        <w:rPr>
          <w:rFonts w:asciiTheme="minorHAnsi" w:hAnsiTheme="minorHAnsi" w:cstheme="minorHAnsi"/>
          <w:sz w:val="18"/>
          <w:szCs w:val="18"/>
        </w:rPr>
        <w:t>Mberhe</w:t>
      </w:r>
      <w:proofErr w:type="spellEnd"/>
    </w:p>
    <w:p w14:paraId="2D563F65" w14:textId="77777777" w:rsidR="00F15D8D" w:rsidRPr="00321890" w:rsidRDefault="00F15D8D" w:rsidP="00F15D8D">
      <w:pPr>
        <w:rPr>
          <w:rFonts w:asciiTheme="minorHAnsi" w:hAnsiTheme="minorHAnsi" w:cstheme="minorHAnsi"/>
          <w:sz w:val="8"/>
        </w:rPr>
      </w:pPr>
      <w:r w:rsidRPr="00321890">
        <w:rPr>
          <w:rFonts w:asciiTheme="minorHAnsi" w:hAnsiTheme="minorHAnsi" w:cstheme="minorHAnsi"/>
          <w:sz w:val="8"/>
        </w:rPr>
        <w:t xml:space="preserve">As a child, Kay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321890">
        <w:rPr>
          <w:rFonts w:asciiTheme="minorHAnsi" w:hAnsiTheme="minorHAnsi" w:cstheme="minorHAnsi"/>
          <w:sz w:val="8"/>
        </w:rPr>
        <w:t>Tye’s</w:t>
      </w:r>
      <w:proofErr w:type="spellEnd"/>
      <w:r w:rsidRPr="00321890">
        <w:rPr>
          <w:rFonts w:asciiTheme="minorHAnsi" w:hAnsiTheme="minorHAnsi" w:cstheme="minorHAnsi"/>
          <w:sz w:val="8"/>
        </w:rPr>
        <w:t xml:space="preserve"> father is a theoretical physicist known for his work on cosmic inflation and superstring theory.) Today, </w:t>
      </w:r>
      <w:proofErr w:type="spellStart"/>
      <w:r w:rsidRPr="00321890">
        <w:rPr>
          <w:rStyle w:val="StyleUnderline"/>
          <w:rFonts w:asciiTheme="minorHAnsi" w:hAnsiTheme="minorHAnsi" w:cstheme="minorHAnsi"/>
          <w:highlight w:val="green"/>
        </w:rPr>
        <w:t>Tye</w:t>
      </w:r>
      <w:proofErr w:type="spellEnd"/>
      <w:r w:rsidRPr="00321890">
        <w:rPr>
          <w:rStyle w:val="StyleUnderline"/>
          <w:rFonts w:asciiTheme="minorHAnsi" w:hAnsiTheme="minorHAnsi" w:cstheme="minorHAnsi"/>
          <w:highlight w:val="green"/>
        </w:rPr>
        <w:t xml:space="preserve"> </w:t>
      </w:r>
      <w:r w:rsidRPr="00321890">
        <w:rPr>
          <w:rStyle w:val="StyleUnderline"/>
          <w:rFonts w:asciiTheme="minorHAnsi" w:hAnsiTheme="minorHAnsi" w:cstheme="minorHAnsi"/>
        </w:rPr>
        <w:t xml:space="preserve">runs her own neuroscience lab at MIT. </w:t>
      </w:r>
      <w:r w:rsidRPr="00321890">
        <w:rPr>
          <w:rFonts w:asciiTheme="minorHAnsi" w:hAnsiTheme="minorHAnsi" w:cstheme="minorHAnsi"/>
          <w:sz w:val="8"/>
        </w:rPr>
        <w:t xml:space="preserve">Under large black lights reminiscent of a fashion shoot, she and her team at the </w:t>
      </w:r>
      <w:proofErr w:type="spellStart"/>
      <w:r w:rsidRPr="00321890">
        <w:rPr>
          <w:rFonts w:asciiTheme="minorHAnsi" w:hAnsiTheme="minorHAnsi" w:cstheme="minorHAnsi"/>
          <w:sz w:val="8"/>
        </w:rPr>
        <w:t>Picower</w:t>
      </w:r>
      <w:proofErr w:type="spellEnd"/>
      <w:r w:rsidRPr="00321890">
        <w:rPr>
          <w:rFonts w:asciiTheme="minorHAnsi" w:hAnsiTheme="minorHAnsi" w:cstheme="minorHAnsi"/>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321890">
        <w:rPr>
          <w:rStyle w:val="StyleUnderline"/>
          <w:rFonts w:asciiTheme="minorHAnsi" w:hAnsiTheme="minorHAnsi" w:cstheme="minorHAnsi"/>
        </w:rPr>
        <w:t>Tye</w:t>
      </w:r>
      <w:proofErr w:type="spellEnd"/>
      <w:r w:rsidRPr="00321890">
        <w:rPr>
          <w:rStyle w:val="StyleUnderline"/>
          <w:rFonts w:asciiTheme="minorHAnsi" w:hAnsiTheme="minorHAnsi" w:cstheme="minorHAnsi"/>
        </w:rPr>
        <w:t xml:space="preserve"> has been at the forefront of efforts to pinpoint the sources of anxiety and other emotions in the brain by analyzing how groups of neurons work together in circuits to process information</w:t>
      </w:r>
      <w:r w:rsidRPr="00321890">
        <w:rPr>
          <w:rFonts w:asciiTheme="minorHAnsi" w:hAnsiTheme="minorHAnsi" w:cstheme="minorHAnsi"/>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321890">
        <w:rPr>
          <w:rStyle w:val="StyleUnderline"/>
          <w:rFonts w:asciiTheme="minorHAnsi" w:hAnsiTheme="minorHAnsi" w:cstheme="minorHAnsi"/>
        </w:rPr>
        <w:t xml:space="preserve">she has also </w:t>
      </w:r>
      <w:r w:rsidRPr="00321890">
        <w:rPr>
          <w:rStyle w:val="StyleUnderline"/>
          <w:rFonts w:asciiTheme="minorHAnsi" w:hAnsiTheme="minorHAnsi" w:cstheme="minorHAnsi"/>
          <w:highlight w:val="green"/>
        </w:rPr>
        <w:t xml:space="preserve">made </w:t>
      </w:r>
      <w:r w:rsidRPr="00321890">
        <w:rPr>
          <w:rStyle w:val="StyleUnderline"/>
          <w:rFonts w:asciiTheme="minorHAnsi" w:hAnsiTheme="minorHAnsi" w:cstheme="minorHAnsi"/>
        </w:rPr>
        <w:t xml:space="preserve">crucial </w:t>
      </w:r>
      <w:r w:rsidRPr="00321890">
        <w:rPr>
          <w:rStyle w:val="StyleUnderline"/>
          <w:rFonts w:asciiTheme="minorHAnsi" w:hAnsiTheme="minorHAnsi" w:cstheme="minorHAnsi"/>
          <w:highlight w:val="green"/>
        </w:rPr>
        <w:t xml:space="preserve">advances in </w:t>
      </w:r>
      <w:r w:rsidRPr="00321890">
        <w:rPr>
          <w:rStyle w:val="StyleUnderline"/>
          <w:rFonts w:asciiTheme="minorHAnsi" w:hAnsiTheme="minorHAnsi" w:cstheme="minorHAnsi"/>
        </w:rPr>
        <w:t xml:space="preserve">a technique, called </w:t>
      </w:r>
      <w:r w:rsidRPr="00321890">
        <w:rPr>
          <w:rStyle w:val="StyleUnderline"/>
          <w:rFonts w:asciiTheme="minorHAnsi" w:hAnsiTheme="minorHAnsi" w:cstheme="minorHAnsi"/>
          <w:highlight w:val="green"/>
        </w:rPr>
        <w:t>optogenetics</w:t>
      </w:r>
      <w:r w:rsidRPr="00321890">
        <w:rPr>
          <w:rStyle w:val="StyleUnderline"/>
          <w:rFonts w:asciiTheme="minorHAnsi" w:hAnsiTheme="minorHAnsi" w:cstheme="minorHAnsi"/>
        </w:rPr>
        <w:t xml:space="preserve">, that allows researchers </w:t>
      </w:r>
      <w:r w:rsidRPr="00321890">
        <w:rPr>
          <w:rStyle w:val="StyleUnderline"/>
          <w:rFonts w:asciiTheme="minorHAnsi" w:hAnsiTheme="minorHAnsi" w:cstheme="minorHAnsi"/>
          <w:highlight w:val="green"/>
        </w:rPr>
        <w:t>to activate</w:t>
      </w:r>
      <w:r w:rsidRPr="00321890">
        <w:rPr>
          <w:rStyle w:val="StyleUnderline"/>
          <w:rFonts w:asciiTheme="minorHAnsi" w:hAnsiTheme="minorHAnsi" w:cstheme="minorHAnsi"/>
        </w:rPr>
        <w:t xml:space="preserve"> or suppress </w:t>
      </w:r>
      <w:r w:rsidRPr="00321890">
        <w:rPr>
          <w:rStyle w:val="StyleUnderline"/>
          <w:rFonts w:asciiTheme="minorHAnsi" w:hAnsiTheme="minorHAnsi" w:cstheme="minorHAnsi"/>
          <w:highlight w:val="green"/>
        </w:rPr>
        <w:t xml:space="preserve">particular neural circuits </w:t>
      </w:r>
      <w:r w:rsidRPr="00321890">
        <w:rPr>
          <w:rStyle w:val="StyleUnderline"/>
          <w:rFonts w:asciiTheme="minorHAnsi" w:hAnsiTheme="minorHAnsi" w:cstheme="minorHAnsi"/>
        </w:rPr>
        <w:t>in lab animals using light.</w:t>
      </w:r>
      <w:r w:rsidRPr="00321890">
        <w:rPr>
          <w:rFonts w:asciiTheme="minorHAnsi" w:hAnsiTheme="minorHAnsi" w:cstheme="minorHAnsi"/>
          <w:sz w:val="8"/>
        </w:rPr>
        <w:t xml:space="preserve"> Optogenetics was developed by Stanford neuroscientist and psychiatrist Karl ­</w:t>
      </w:r>
      <w:proofErr w:type="spellStart"/>
      <w:r w:rsidRPr="00321890">
        <w:rPr>
          <w:rFonts w:asciiTheme="minorHAnsi" w:hAnsiTheme="minorHAnsi" w:cstheme="minorHAnsi"/>
          <w:sz w:val="8"/>
        </w:rPr>
        <w:t>Deisseroth</w:t>
      </w:r>
      <w:proofErr w:type="spellEnd"/>
      <w:r w:rsidRPr="00321890">
        <w:rPr>
          <w:rFonts w:asciiTheme="minorHAnsi" w:hAnsiTheme="minorHAnsi" w:cstheme="minorHAnsi"/>
          <w:sz w:val="8"/>
        </w:rPr>
        <w:t xml:space="preserve">, and it represented a breakthrough in efforts to determine the role of specific parts of the brain. While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was working in his laboratory as a postdoc, she demonstrated, for the first time, that it was possible to pinpoint and control specific groups of neurons that were sending signals to specific target neurons. </w:t>
      </w:r>
      <w:r w:rsidRPr="00321890">
        <w:rPr>
          <w:rStyle w:val="Emphasis"/>
          <w:rFonts w:asciiTheme="minorHAnsi" w:hAnsiTheme="minorHAnsi" w:cstheme="minorHAnsi"/>
          <w:highlight w:val="green"/>
        </w:rPr>
        <w:t>This</w:t>
      </w:r>
      <w:r w:rsidRPr="00321890">
        <w:rPr>
          <w:rStyle w:val="Emphasis"/>
          <w:rFonts w:asciiTheme="minorHAnsi" w:hAnsiTheme="minorHAnsi" w:cstheme="minorHAnsi"/>
        </w:rPr>
        <w:t xml:space="preserve"> fine-grained approach </w:t>
      </w:r>
      <w:r w:rsidRPr="00321890">
        <w:rPr>
          <w:rStyle w:val="Emphasis"/>
          <w:rFonts w:asciiTheme="minorHAnsi" w:hAnsiTheme="minorHAnsi" w:cstheme="minorHAnsi"/>
          <w:highlight w:val="green"/>
        </w:rPr>
        <w:t xml:space="preserve">is important because drugs that treat conditions like anxiety </w:t>
      </w:r>
      <w:r w:rsidRPr="00321890">
        <w:rPr>
          <w:rStyle w:val="Emphasis"/>
          <w:rFonts w:asciiTheme="minorHAnsi" w:hAnsiTheme="minorHAnsi" w:cstheme="minorHAnsi"/>
        </w:rPr>
        <w:t xml:space="preserve">currently </w:t>
      </w:r>
      <w:r w:rsidRPr="00321890">
        <w:rPr>
          <w:rStyle w:val="Emphasis"/>
          <w:rFonts w:asciiTheme="minorHAnsi" w:hAnsiTheme="minorHAnsi" w:cstheme="minorHAnsi"/>
          <w:highlight w:val="green"/>
        </w:rPr>
        <w:t>do not target</w:t>
      </w:r>
      <w:r w:rsidRPr="00321890">
        <w:rPr>
          <w:rStyle w:val="Emphasis"/>
          <w:rFonts w:asciiTheme="minorHAnsi" w:hAnsiTheme="minorHAnsi" w:cstheme="minorHAnsi"/>
        </w:rPr>
        <w:t xml:space="preserve"> specific </w:t>
      </w:r>
      <w:r w:rsidRPr="00321890">
        <w:rPr>
          <w:rStyle w:val="Emphasis"/>
          <w:rFonts w:asciiTheme="minorHAnsi" w:hAnsiTheme="minorHAnsi" w:cstheme="minorHAnsi"/>
          <w:highlight w:val="green"/>
        </w:rPr>
        <w:t>circuits</w:t>
      </w:r>
      <w:r w:rsidRPr="00321890">
        <w:rPr>
          <w:rFonts w:asciiTheme="minorHAnsi" w:hAnsiTheme="minorHAnsi" w:cstheme="minorHAnsi"/>
          <w:sz w:val="8"/>
        </w:rPr>
        <w:t xml:space="preserve">, let alone individual neurons; rather, they operate throughout the brain, which often leads to undesirable side effects. </w:t>
      </w:r>
      <w:proofErr w:type="spellStart"/>
      <w:r w:rsidRPr="00321890">
        <w:rPr>
          <w:rFonts w:asciiTheme="minorHAnsi" w:hAnsiTheme="minorHAnsi" w:cstheme="minorHAnsi"/>
          <w:sz w:val="8"/>
        </w:rPr>
        <w:t>Tye’s</w:t>
      </w:r>
      <w:proofErr w:type="spellEnd"/>
      <w:r w:rsidRPr="00321890">
        <w:rPr>
          <w:rFonts w:asciiTheme="minorHAnsi" w:hAnsiTheme="minorHAnsi" w:cstheme="minorHAnsi"/>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321890">
        <w:rPr>
          <w:rFonts w:asciiTheme="minorHAnsi" w:hAnsiTheme="minorHAnsi" w:cstheme="minorHAnsi"/>
          <w:sz w:val="8"/>
        </w:rPr>
        <w:t>Kwoon</w:t>
      </w:r>
      <w:proofErr w:type="spellEnd"/>
      <w:r w:rsidRPr="00321890">
        <w:rPr>
          <w:rFonts w:asciiTheme="minorHAnsi" w:hAnsiTheme="minorHAnsi" w:cstheme="minorHAnsi"/>
          <w:sz w:val="8"/>
        </w:rPr>
        <w:t xml:space="preserve">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and Henry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joined the lab of Suzanne </w:t>
      </w:r>
      <w:proofErr w:type="spellStart"/>
      <w:r w:rsidRPr="00321890">
        <w:rPr>
          <w:rFonts w:asciiTheme="minorHAnsi" w:hAnsiTheme="minorHAnsi" w:cstheme="minorHAnsi"/>
          <w:sz w:val="8"/>
        </w:rPr>
        <w:t>Corkin</w:t>
      </w:r>
      <w:proofErr w:type="spellEnd"/>
      <w:r w:rsidRPr="00321890">
        <w:rPr>
          <w:rFonts w:asciiTheme="minorHAnsi" w:hAnsiTheme="minorHAnsi" w:cstheme="minorHAnsi"/>
          <w:sz w:val="8"/>
        </w:rPr>
        <w:t xml:space="preserve">, who was working with H.M., one of the most famous patients in the history of neuroscience. H.M., whose name was revealed to be Henry </w:t>
      </w:r>
      <w:proofErr w:type="spellStart"/>
      <w:r w:rsidRPr="00321890">
        <w:rPr>
          <w:rFonts w:asciiTheme="minorHAnsi" w:hAnsiTheme="minorHAnsi" w:cstheme="minorHAnsi"/>
          <w:sz w:val="8"/>
        </w:rPr>
        <w:t>Molaison</w:t>
      </w:r>
      <w:proofErr w:type="spellEnd"/>
      <w:r w:rsidRPr="00321890">
        <w:rPr>
          <w:rFonts w:asciiTheme="minorHAnsi" w:hAnsiTheme="minorHAnsi" w:cstheme="minorHAnsi"/>
          <w:sz w:val="8"/>
        </w:rPr>
        <w:t xml:space="preserve"> upon his death in 2008, suffered from profound amnesia after a lobotomy to treat seizures; studying his condition allowed researchers to probe the neural underpinnings of memory. One of </w:t>
      </w:r>
      <w:proofErr w:type="spellStart"/>
      <w:r w:rsidRPr="00321890">
        <w:rPr>
          <w:rFonts w:asciiTheme="minorHAnsi" w:hAnsiTheme="minorHAnsi" w:cstheme="minorHAnsi"/>
          <w:sz w:val="8"/>
        </w:rPr>
        <w:t>Tye’s</w:t>
      </w:r>
      <w:proofErr w:type="spellEnd"/>
      <w:r w:rsidRPr="00321890">
        <w:rPr>
          <w:rFonts w:asciiTheme="minorHAnsi" w:hAnsiTheme="minorHAnsi" w:cstheme="minorHAnsi"/>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wanted to make sure she was “looking around,” thinking about who she was and who she wanted to be. </w:t>
      </w:r>
      <w:proofErr w:type="gramStart"/>
      <w:r w:rsidRPr="00321890">
        <w:rPr>
          <w:rFonts w:asciiTheme="minorHAnsi" w:hAnsiTheme="minorHAnsi" w:cstheme="minorHAnsi"/>
          <w:sz w:val="8"/>
        </w:rPr>
        <w:t>So</w:t>
      </w:r>
      <w:proofErr w:type="gramEnd"/>
      <w:r w:rsidRPr="00321890">
        <w:rPr>
          <w:rFonts w:asciiTheme="minorHAnsi" w:hAnsiTheme="minorHAnsi" w:cstheme="minorHAnsi"/>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321890">
        <w:rPr>
          <w:rFonts w:asciiTheme="minorHAnsi" w:hAnsiTheme="minorHAnsi" w:cstheme="minorHAnsi"/>
          <w:sz w:val="8"/>
        </w:rPr>
        <w:t>Janak</w:t>
      </w:r>
      <w:proofErr w:type="spellEnd"/>
      <w:r w:rsidRPr="00321890">
        <w:rPr>
          <w:rFonts w:asciiTheme="minorHAnsi" w:hAnsiTheme="minorHAnsi" w:cstheme="minorHAnsi"/>
          <w:sz w:val="8"/>
        </w:rPr>
        <w:t xml:space="preserve">, who became her advisor, and earned a PhD in neuroscience at the University of California, San Francisco, in 2008. A surprise in the amygdala </w:t>
      </w:r>
      <w:proofErr w:type="gramStart"/>
      <w:r w:rsidRPr="00321890">
        <w:rPr>
          <w:rFonts w:asciiTheme="minorHAnsi" w:hAnsiTheme="minorHAnsi" w:cstheme="minorHAnsi"/>
          <w:sz w:val="8"/>
        </w:rPr>
        <w:t>In</w:t>
      </w:r>
      <w:proofErr w:type="gramEnd"/>
      <w:r w:rsidRPr="00321890">
        <w:rPr>
          <w:rFonts w:asciiTheme="minorHAnsi" w:hAnsiTheme="minorHAnsi" w:cstheme="minorHAnsi"/>
          <w:sz w:val="8"/>
        </w:rPr>
        <w:t xml:space="preserve"> 2009,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joined </w:t>
      </w:r>
      <w:proofErr w:type="spellStart"/>
      <w:r w:rsidRPr="00321890">
        <w:rPr>
          <w:rFonts w:asciiTheme="minorHAnsi" w:hAnsiTheme="minorHAnsi" w:cstheme="minorHAnsi"/>
          <w:sz w:val="8"/>
        </w:rPr>
        <w:t>Deisseroth’s</w:t>
      </w:r>
      <w:proofErr w:type="spellEnd"/>
      <w:r w:rsidRPr="00321890">
        <w:rPr>
          <w:rFonts w:asciiTheme="minorHAnsi" w:hAnsiTheme="minorHAnsi" w:cstheme="minorHAnsi"/>
          <w:sz w:val="8"/>
        </w:rPr>
        <w:t xml:space="preserve"> lab at Stanford. </w:t>
      </w:r>
      <w:proofErr w:type="spellStart"/>
      <w:r w:rsidRPr="00321890">
        <w:rPr>
          <w:rFonts w:asciiTheme="minorHAnsi" w:hAnsiTheme="minorHAnsi" w:cstheme="minorHAnsi"/>
          <w:sz w:val="8"/>
        </w:rPr>
        <w:t>Deisseroth</w:t>
      </w:r>
      <w:proofErr w:type="spellEnd"/>
      <w:r w:rsidRPr="00321890">
        <w:rPr>
          <w:rFonts w:asciiTheme="minorHAnsi" w:hAnsiTheme="minorHAnsi" w:cstheme="minorHAnsi"/>
          <w:sz w:val="8"/>
        </w:rPr>
        <w:t xml:space="preserve"> had already developed optogenetics, which gave researchers a much more precise way to identify the contributions of individual neurons within a circuit. Along with others in the lab,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321890">
        <w:rPr>
          <w:rFonts w:asciiTheme="minorHAnsi" w:hAnsiTheme="minorHAnsi" w:cstheme="minorHAnsi"/>
          <w:sz w:val="8"/>
        </w:rPr>
        <w:t>amygdalar</w:t>
      </w:r>
      <w:proofErr w:type="spellEnd"/>
      <w:r w:rsidRPr="00321890">
        <w:rPr>
          <w:rFonts w:asciiTheme="minorHAnsi" w:hAnsiTheme="minorHAnsi" w:cstheme="minorHAnsi"/>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w:t>
      </w:r>
      <w:r w:rsidRPr="00321890">
        <w:rPr>
          <w:rFonts w:asciiTheme="minorHAnsi" w:hAnsiTheme="minorHAnsi" w:cstheme="minorHAnsi"/>
          <w:sz w:val="8"/>
        </w:rPr>
        <w:lastRenderedPageBreak/>
        <w:t xml:space="preserve">“Are you sure you’re using the </w:t>
      </w:r>
      <w:proofErr w:type="gramStart"/>
      <w:r w:rsidRPr="00321890">
        <w:rPr>
          <w:rFonts w:asciiTheme="minorHAnsi" w:hAnsiTheme="minorHAnsi" w:cstheme="minorHAnsi"/>
          <w:sz w:val="8"/>
        </w:rPr>
        <w:t>tool</w:t>
      </w:r>
      <w:proofErr w:type="gramEnd"/>
      <w:r w:rsidRPr="00321890">
        <w:rPr>
          <w:rFonts w:asciiTheme="minorHAnsi" w:hAnsiTheme="minorHAnsi" w:cstheme="minorHAnsi"/>
          <w:sz w:val="8"/>
        </w:rPr>
        <w:t xml:space="preserve"> right? What’s going on?” she recalls. But after meticulous validation, in 2011,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came to MIT as an assistant professor of brain and cognitive sciences at the </w:t>
      </w:r>
      <w:proofErr w:type="spellStart"/>
      <w:r w:rsidRPr="00321890">
        <w:rPr>
          <w:rFonts w:asciiTheme="minorHAnsi" w:hAnsiTheme="minorHAnsi" w:cstheme="minorHAnsi"/>
          <w:sz w:val="8"/>
        </w:rPr>
        <w:t>Picower</w:t>
      </w:r>
      <w:proofErr w:type="spellEnd"/>
      <w:r w:rsidRPr="00321890">
        <w:rPr>
          <w:rFonts w:asciiTheme="minorHAnsi" w:hAnsiTheme="minorHAnsi" w:cstheme="minorHAnsi"/>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proposed that neighboring neurons in the amygdala can have opposite effects on animals’ behavior, depending on the targets to which they send signals. Threats and rewards </w:t>
      </w:r>
      <w:proofErr w:type="gramStart"/>
      <w:r w:rsidRPr="00321890">
        <w:rPr>
          <w:rFonts w:asciiTheme="minorHAnsi" w:hAnsiTheme="minorHAnsi" w:cstheme="minorHAnsi"/>
          <w:sz w:val="8"/>
        </w:rPr>
        <w:t>At</w:t>
      </w:r>
      <w:proofErr w:type="gramEnd"/>
      <w:r w:rsidRPr="00321890">
        <w:rPr>
          <w:rFonts w:asciiTheme="minorHAnsi" w:hAnsiTheme="minorHAnsi" w:cstheme="minorHAnsi"/>
          <w:sz w:val="8"/>
        </w:rPr>
        <w:t xml:space="preserve"> the time, most researchers studying the amygdala still tended to focus mainly on its role in fear. Yet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321890">
        <w:rPr>
          <w:rStyle w:val="StyleUnderline"/>
          <w:rFonts w:asciiTheme="minorHAnsi" w:hAnsiTheme="minorHAnsi" w:cstheme="minorHAnsi"/>
          <w:highlight w:val="green"/>
        </w:rPr>
        <w:t>Tye</w:t>
      </w:r>
      <w:proofErr w:type="spellEnd"/>
      <w:r w:rsidRPr="00321890">
        <w:rPr>
          <w:rStyle w:val="StyleUnderline"/>
          <w:rFonts w:asciiTheme="minorHAnsi" w:hAnsiTheme="minorHAnsi" w:cstheme="minorHAnsi"/>
          <w:highlight w:val="green"/>
        </w:rPr>
        <w:t xml:space="preserve"> discovered</w:t>
      </w:r>
      <w:r w:rsidRPr="00321890">
        <w:rPr>
          <w:rStyle w:val="StyleUnderline"/>
          <w:rFonts w:asciiTheme="minorHAnsi" w:hAnsiTheme="minorHAnsi" w:cstheme="minorHAnsi"/>
        </w:rPr>
        <w:t xml:space="preserve"> that different neural </w:t>
      </w:r>
      <w:r w:rsidRPr="00321890">
        <w:rPr>
          <w:rStyle w:val="StyleUnderline"/>
          <w:rFonts w:asciiTheme="minorHAnsi" w:hAnsiTheme="minorHAnsi" w:cstheme="minorHAnsi"/>
          <w:highlight w:val="green"/>
        </w:rPr>
        <w:t>connections</w:t>
      </w:r>
      <w:r w:rsidRPr="00321890">
        <w:rPr>
          <w:rStyle w:val="StyleUnderline"/>
          <w:rFonts w:asciiTheme="minorHAnsi" w:hAnsiTheme="minorHAnsi" w:cstheme="minorHAnsi"/>
        </w:rPr>
        <w:t xml:space="preserve"> in mice </w:t>
      </w:r>
      <w:r w:rsidRPr="00321890">
        <w:rPr>
          <w:rStyle w:val="StyleUnderline"/>
          <w:rFonts w:asciiTheme="minorHAnsi" w:hAnsiTheme="minorHAnsi" w:cstheme="minorHAnsi"/>
          <w:highlight w:val="green"/>
        </w:rPr>
        <w:t xml:space="preserve">were reinforced </w:t>
      </w:r>
      <w:r w:rsidRPr="00321890">
        <w:rPr>
          <w:rStyle w:val="StyleUnderline"/>
          <w:rFonts w:asciiTheme="minorHAnsi" w:hAnsiTheme="minorHAnsi" w:cstheme="minorHAnsi"/>
        </w:rPr>
        <w:t xml:space="preserve">depending </w:t>
      </w:r>
      <w:r w:rsidRPr="00321890">
        <w:rPr>
          <w:rStyle w:val="StyleUnderline"/>
          <w:rFonts w:asciiTheme="minorHAnsi" w:hAnsiTheme="minorHAnsi" w:cstheme="minorHAnsi"/>
          <w:highlight w:val="green"/>
        </w:rPr>
        <w:t>on whether</w:t>
      </w:r>
      <w:r w:rsidRPr="00321890">
        <w:rPr>
          <w:rStyle w:val="StyleUnderline"/>
          <w:rFonts w:asciiTheme="minorHAnsi" w:hAnsiTheme="minorHAnsi" w:cstheme="minorHAnsi"/>
        </w:rPr>
        <w:t xml:space="preserve"> a particular </w:t>
      </w:r>
      <w:r w:rsidRPr="00321890">
        <w:rPr>
          <w:rStyle w:val="StyleUnderline"/>
          <w:rFonts w:asciiTheme="minorHAnsi" w:hAnsiTheme="minorHAnsi" w:cstheme="minorHAnsi"/>
          <w:highlight w:val="green"/>
        </w:rPr>
        <w:t>stimulus was linked to a reward or</w:t>
      </w:r>
      <w:r w:rsidRPr="00321890">
        <w:rPr>
          <w:rStyle w:val="StyleUnderline"/>
          <w:rFonts w:asciiTheme="minorHAnsi" w:hAnsiTheme="minorHAnsi" w:cstheme="minorHAnsi"/>
        </w:rPr>
        <w:t xml:space="preserve"> a </w:t>
      </w:r>
      <w:r w:rsidRPr="00321890">
        <w:rPr>
          <w:rStyle w:val="StyleUnderline"/>
          <w:rFonts w:asciiTheme="minorHAnsi" w:hAnsiTheme="minorHAnsi" w:cstheme="minorHAnsi"/>
          <w:highlight w:val="green"/>
        </w:rPr>
        <w:t>threat</w:t>
      </w:r>
      <w:r w:rsidRPr="00321890">
        <w:rPr>
          <w:rFonts w:asciiTheme="minorHAnsi" w:hAnsiTheme="minorHAnsi" w:cstheme="minorHAnsi"/>
          <w:sz w:val="8"/>
        </w:rPr>
        <w:t xml:space="preserve">. When mice learned to associate a sound with a treat of sugar, she found stronger synaptic input to the </w:t>
      </w:r>
      <w:r w:rsidRPr="00321890">
        <w:rPr>
          <w:rStyle w:val="Emphasis"/>
          <w:rFonts w:asciiTheme="minorHAnsi" w:hAnsiTheme="minorHAnsi" w:cstheme="minorHAnsi"/>
        </w:rPr>
        <w:t xml:space="preserve">neurons in the basolateral amygdala that were sending information to the nucleus </w:t>
      </w:r>
      <w:proofErr w:type="spellStart"/>
      <w:r w:rsidRPr="00321890">
        <w:rPr>
          <w:rStyle w:val="Emphasis"/>
          <w:rFonts w:asciiTheme="minorHAnsi" w:hAnsiTheme="minorHAnsi" w:cstheme="minorHAnsi"/>
        </w:rPr>
        <w:t>accumbens</w:t>
      </w:r>
      <w:proofErr w:type="spellEnd"/>
      <w:r w:rsidRPr="00321890">
        <w:rPr>
          <w:rStyle w:val="Emphasis"/>
          <w:rFonts w:asciiTheme="minorHAnsi" w:hAnsiTheme="minorHAnsi" w:cstheme="minorHAnsi"/>
        </w:rPr>
        <w:t>, which is part of the brain’s reward circuitry</w:t>
      </w:r>
      <w:r w:rsidRPr="00321890">
        <w:rPr>
          <w:rFonts w:asciiTheme="minorHAnsi" w:hAnsiTheme="minorHAnsi" w:cstheme="minorHAnsi"/>
          <w:sz w:val="8"/>
        </w:rPr>
        <w:t xml:space="preserve">. On the other hand, when mice learned to associate the sound with mild electric shocks to their feet, </w:t>
      </w:r>
      <w:r w:rsidRPr="00321890">
        <w:rPr>
          <w:rStyle w:val="Emphasis"/>
          <w:rFonts w:asciiTheme="minorHAnsi" w:hAnsiTheme="minorHAnsi" w:cstheme="minorHAnsi"/>
          <w:highlight w:val="green"/>
        </w:rPr>
        <w:t>input signals grew stronger in circuits leading from</w:t>
      </w:r>
      <w:r w:rsidRPr="00321890">
        <w:rPr>
          <w:rStyle w:val="Emphasis"/>
          <w:rFonts w:asciiTheme="minorHAnsi" w:hAnsiTheme="minorHAnsi" w:cstheme="minorHAnsi"/>
        </w:rPr>
        <w:t xml:space="preserve"> the basolateral amygdala to the </w:t>
      </w:r>
      <w:proofErr w:type="spellStart"/>
      <w:r w:rsidRPr="00321890">
        <w:rPr>
          <w:rStyle w:val="Emphasis"/>
          <w:rFonts w:asciiTheme="minorHAnsi" w:hAnsiTheme="minorHAnsi" w:cstheme="minorHAnsi"/>
        </w:rPr>
        <w:t>centromedial</w:t>
      </w:r>
      <w:proofErr w:type="spellEnd"/>
      <w:r w:rsidRPr="00321890">
        <w:rPr>
          <w:rStyle w:val="Emphasis"/>
          <w:rFonts w:asciiTheme="minorHAnsi" w:hAnsiTheme="minorHAnsi" w:cstheme="minorHAnsi"/>
        </w:rPr>
        <w:t xml:space="preserve"> amygdala, which is involved in</w:t>
      </w:r>
      <w:r w:rsidRPr="00321890">
        <w:rPr>
          <w:rStyle w:val="Emphasis"/>
          <w:rFonts w:asciiTheme="minorHAnsi" w:hAnsiTheme="minorHAnsi" w:cstheme="minorHAnsi"/>
          <w:highlight w:val="green"/>
        </w:rPr>
        <w:t xml:space="preserve"> pain and fear</w:t>
      </w:r>
      <w:r w:rsidRPr="00321890">
        <w:rPr>
          <w:rFonts w:asciiTheme="minorHAnsi" w:hAnsiTheme="minorHAnsi" w:cstheme="minorHAnsi"/>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321890">
        <w:rPr>
          <w:rFonts w:asciiTheme="minorHAnsi" w:hAnsiTheme="minorHAnsi" w:cstheme="minorHAnsi"/>
          <w:sz w:val="8"/>
        </w:rPr>
        <w:t>Tye</w:t>
      </w:r>
      <w:proofErr w:type="spellEnd"/>
      <w:r w:rsidRPr="00321890">
        <w:rPr>
          <w:rFonts w:asciiTheme="minorHAnsi" w:hAnsiTheme="minorHAnsi" w:cstheme="minorHAnsi"/>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60CACB26" w14:textId="77777777" w:rsidR="00F15D8D" w:rsidRPr="00F106EB" w:rsidRDefault="00F15D8D" w:rsidP="00F15D8D"/>
    <w:p w14:paraId="7D8CB893" w14:textId="77777777" w:rsidR="00F15D8D" w:rsidRPr="00F15D8D" w:rsidRDefault="00F15D8D" w:rsidP="00F15D8D"/>
    <w:p w14:paraId="01411D2A" w14:textId="43E03CAF" w:rsidR="00F15D8D" w:rsidRDefault="00F15D8D" w:rsidP="00F15D8D">
      <w:pPr>
        <w:pStyle w:val="Heading2"/>
      </w:pPr>
      <w:r>
        <w:lastRenderedPageBreak/>
        <w:t>4</w:t>
      </w:r>
    </w:p>
    <w:p w14:paraId="5E201256" w14:textId="77777777" w:rsidR="00F15D8D" w:rsidRDefault="00F15D8D" w:rsidP="00F15D8D">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0F6C5C10" w14:textId="77777777" w:rsidR="00F15D8D" w:rsidRPr="00004468" w:rsidRDefault="00F15D8D" w:rsidP="00F15D8D">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0" w:history="1">
        <w:r w:rsidRPr="00051040">
          <w:rPr>
            <w:rStyle w:val="Hyperlink"/>
          </w:rPr>
          <w:t>https://www.worldbank.org/en/news/feature/2021/06/08/the-global-economy-on-track-for-strong-but-uneven-growth-as-covid-19-still-weighs</w:t>
        </w:r>
      </w:hyperlink>
      <w:r>
        <w:t xml:space="preserve"> </w:t>
      </w:r>
    </w:p>
    <w:p w14:paraId="4B149E17" w14:textId="77777777" w:rsidR="00F15D8D" w:rsidRPr="00C01178" w:rsidRDefault="00F15D8D" w:rsidP="00F15D8D">
      <w:pPr>
        <w:rPr>
          <w:sz w:val="16"/>
        </w:rPr>
      </w:pPr>
      <w:r w:rsidRPr="00C01178">
        <w:rPr>
          <w:sz w:val="16"/>
        </w:rPr>
        <w:t xml:space="preserve">A year and a half since the onset of the COVID-19 pandemic, </w:t>
      </w:r>
      <w:r w:rsidRPr="00C01178">
        <w:rPr>
          <w:u w:val="single"/>
        </w:rPr>
        <w:t xml:space="preserve">the </w:t>
      </w:r>
      <w:r w:rsidRPr="003872D4">
        <w:rPr>
          <w:highlight w:val="cyan"/>
          <w:u w:val="single"/>
        </w:rPr>
        <w:t xml:space="preserve">global economy </w:t>
      </w:r>
      <w:r w:rsidRPr="00C01178">
        <w:rPr>
          <w:u w:val="single"/>
        </w:rPr>
        <w:t xml:space="preserve">is </w:t>
      </w:r>
      <w:r w:rsidRPr="003872D4">
        <w:rPr>
          <w:highlight w:val="cyan"/>
          <w:u w:val="single"/>
        </w:rPr>
        <w:t xml:space="preserve">poised to stage </w:t>
      </w:r>
      <w:r w:rsidRPr="00C01178">
        <w:rPr>
          <w:u w:val="single"/>
        </w:rPr>
        <w:t xml:space="preserve">its </w:t>
      </w:r>
      <w:r w:rsidRPr="003872D4">
        <w:rPr>
          <w:highlight w:val="cyan"/>
          <w:u w:val="single"/>
        </w:rPr>
        <w:t xml:space="preserve">most </w:t>
      </w:r>
      <w:r w:rsidRPr="003872D4">
        <w:rPr>
          <w:b/>
          <w:bCs/>
          <w:highlight w:val="cyan"/>
          <w:u w:val="single"/>
        </w:rPr>
        <w:t>robust post-recession recovery</w:t>
      </w:r>
      <w:r w:rsidRPr="003872D4">
        <w:rPr>
          <w:highlight w:val="cyan"/>
          <w:u w:val="single"/>
        </w:rPr>
        <w:t xml:space="preserve"> in 80 years </w:t>
      </w:r>
      <w:r w:rsidRPr="00C01178">
        <w:rPr>
          <w:u w:val="single"/>
        </w:rPr>
        <w:t>in 2021.</w:t>
      </w:r>
      <w:r w:rsidRPr="00C01178">
        <w:rPr>
          <w:sz w:val="16"/>
        </w:rPr>
        <w:t xml:space="preserve"> But the </w:t>
      </w:r>
      <w:r w:rsidRPr="003872D4">
        <w:rPr>
          <w:highlight w:val="cyan"/>
          <w:u w:val="single"/>
        </w:rPr>
        <w:t>rebound</w:t>
      </w:r>
      <w:r w:rsidRPr="003872D4">
        <w:rPr>
          <w:sz w:val="16"/>
          <w:highlight w:val="cyan"/>
        </w:rPr>
        <w:t xml:space="preserve"> </w:t>
      </w:r>
      <w:r w:rsidRPr="00C01178">
        <w:rPr>
          <w:sz w:val="16"/>
        </w:rPr>
        <w:t xml:space="preserve">is </w:t>
      </w:r>
      <w:r w:rsidRPr="003872D4">
        <w:rPr>
          <w:highlight w:val="cyan"/>
          <w:u w:val="single"/>
        </w:rPr>
        <w:t xml:space="preserve">expected to be </w:t>
      </w:r>
      <w:r w:rsidRPr="003872D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3872D4">
        <w:rPr>
          <w:highlight w:val="cyan"/>
          <w:u w:val="single"/>
        </w:rPr>
        <w:t xml:space="preserve">growth </w:t>
      </w:r>
      <w:r w:rsidRPr="00C01178">
        <w:rPr>
          <w:u w:val="single"/>
        </w:rPr>
        <w:t xml:space="preserve">is </w:t>
      </w:r>
      <w:r w:rsidRPr="003872D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3872D4">
        <w:rPr>
          <w:highlight w:val="cyan"/>
          <w:u w:val="single"/>
        </w:rPr>
        <w:t xml:space="preserve">Despite </w:t>
      </w:r>
      <w:r w:rsidRPr="00C01178">
        <w:rPr>
          <w:u w:val="single"/>
        </w:rPr>
        <w:t xml:space="preserve">this year’s </w:t>
      </w:r>
      <w:r w:rsidRPr="003872D4">
        <w:rPr>
          <w:highlight w:val="cyan"/>
          <w:u w:val="single"/>
        </w:rPr>
        <w:t>pickup</w:t>
      </w:r>
      <w:r w:rsidRPr="00C01178">
        <w:rPr>
          <w:u w:val="single"/>
        </w:rPr>
        <w:t xml:space="preserve">, the </w:t>
      </w:r>
      <w:r w:rsidRPr="003872D4">
        <w:rPr>
          <w:highlight w:val="cyan"/>
          <w:u w:val="single"/>
        </w:rPr>
        <w:t xml:space="preserve">level of global GDP </w:t>
      </w:r>
      <w:r w:rsidRPr="00C01178">
        <w:rPr>
          <w:u w:val="single"/>
        </w:rPr>
        <w:t xml:space="preserve">in 2021 </w:t>
      </w:r>
      <w:r w:rsidRPr="003872D4">
        <w:rPr>
          <w:highlight w:val="cyan"/>
          <w:u w:val="single"/>
        </w:rPr>
        <w:t>is expected to be</w:t>
      </w:r>
      <w:r w:rsidRPr="003872D4">
        <w:rPr>
          <w:b/>
          <w:bCs/>
          <w:highlight w:val="cyan"/>
          <w:u w:val="single"/>
        </w:rPr>
        <w:t xml:space="preserve"> 3.2% below</w:t>
      </w:r>
      <w:r w:rsidRPr="003872D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3872D4">
        <w:rPr>
          <w:highlight w:val="cyan"/>
          <w:u w:val="single"/>
        </w:rPr>
        <w:t xml:space="preserve">As </w:t>
      </w:r>
      <w:r w:rsidRPr="00C01178">
        <w:rPr>
          <w:u w:val="single"/>
        </w:rPr>
        <w:t xml:space="preserve">the </w:t>
      </w:r>
      <w:r w:rsidRPr="003872D4">
        <w:rPr>
          <w:b/>
          <w:bCs/>
          <w:highlight w:val="cyan"/>
          <w:u w:val="single"/>
        </w:rPr>
        <w:t>pandemic continues to flare</w:t>
      </w:r>
      <w:r w:rsidRPr="00C01178">
        <w:rPr>
          <w:u w:val="single"/>
        </w:rPr>
        <w:t xml:space="preserve">, it will shape the path of global economic activity. </w:t>
      </w:r>
    </w:p>
    <w:p w14:paraId="7101AEBF" w14:textId="77777777" w:rsidR="00F15D8D" w:rsidRDefault="00F15D8D" w:rsidP="00F15D8D">
      <w:pPr>
        <w:pStyle w:val="Heading4"/>
      </w:pPr>
      <w:r>
        <w:t xml:space="preserve">Strikes </w:t>
      </w:r>
      <w:r>
        <w:rPr>
          <w:u w:val="single"/>
        </w:rPr>
        <w:t>hurt</w:t>
      </w:r>
      <w:r>
        <w:t xml:space="preserve"> the Economy – two warrants:</w:t>
      </w:r>
    </w:p>
    <w:p w14:paraId="6899BFC8" w14:textId="77777777" w:rsidR="00F15D8D" w:rsidRDefault="00F15D8D" w:rsidP="00F15D8D">
      <w:pPr>
        <w:pStyle w:val="Heading4"/>
      </w:pPr>
      <w:r>
        <w:t xml:space="preserve">1] They hurt critical </w:t>
      </w:r>
      <w:r>
        <w:rPr>
          <w:u w:val="single"/>
        </w:rPr>
        <w:t>core industries</w:t>
      </w:r>
      <w:r>
        <w:t xml:space="preserve"> that is necessary for economic growth</w:t>
      </w:r>
    </w:p>
    <w:p w14:paraId="6D5F5929" w14:textId="77777777" w:rsidR="00F15D8D" w:rsidRPr="00004468" w:rsidRDefault="00F15D8D" w:rsidP="00F15D8D">
      <w:r w:rsidRPr="00224F03">
        <w:rPr>
          <w:rStyle w:val="Style13ptBold"/>
        </w:rPr>
        <w:t>McElroy 19</w:t>
      </w:r>
      <w:r>
        <w:t xml:space="preserve"> </w:t>
      </w:r>
      <w:r w:rsidRPr="00224F03">
        <w:t>John McElroy 10-25-2019 "</w:t>
      </w:r>
      <w:r w:rsidRPr="003872D4">
        <w:rPr>
          <w:highlight w:val="cyan"/>
          <w:u w:val="single"/>
        </w:rPr>
        <w:t>Strikes</w:t>
      </w:r>
      <w:r w:rsidRPr="003872D4">
        <w:rPr>
          <w:highlight w:val="cyan"/>
        </w:rPr>
        <w:t xml:space="preserve"> </w:t>
      </w:r>
      <w:r w:rsidRPr="00224F03">
        <w:t>Hurt Everybody"</w:t>
      </w:r>
      <w:r>
        <w:t xml:space="preserve"> </w:t>
      </w:r>
      <w:hyperlink r:id="rId11" w:history="1">
        <w:r w:rsidRPr="00051040">
          <w:rPr>
            <w:rStyle w:val="Hyperlink"/>
          </w:rPr>
          <w:t>https://www.wardsauto.com/ideaxchange/strikes-hurt-everybody</w:t>
        </w:r>
      </w:hyperlink>
      <w:r>
        <w:t xml:space="preserve"> (MPA at McCombs school of Business)</w:t>
      </w:r>
    </w:p>
    <w:p w14:paraId="7DEC5D3F" w14:textId="77777777" w:rsidR="00F15D8D" w:rsidRPr="00C01178" w:rsidRDefault="00F15D8D" w:rsidP="00F15D8D">
      <w:pPr>
        <w:rPr>
          <w:sz w:val="16"/>
        </w:rPr>
      </w:pPr>
      <w:r w:rsidRPr="00C01178">
        <w:rPr>
          <w:u w:val="single"/>
        </w:rPr>
        <w:t xml:space="preserve">This </w:t>
      </w:r>
      <w:r w:rsidRPr="003872D4">
        <w:rPr>
          <w:highlight w:val="cyan"/>
          <w:u w:val="single"/>
        </w:rPr>
        <w:t xml:space="preserve">creates a </w:t>
      </w:r>
      <w:r w:rsidRPr="003872D4">
        <w:rPr>
          <w:b/>
          <w:bCs/>
          <w:highlight w:val="cyan"/>
          <w:u w:val="single"/>
        </w:rPr>
        <w:t>poisonous relationship</w:t>
      </w:r>
      <w:r w:rsidRPr="003872D4">
        <w:rPr>
          <w:highlight w:val="cyan"/>
          <w:u w:val="single"/>
        </w:rPr>
        <w:t xml:space="preserve"> between </w:t>
      </w:r>
      <w:r w:rsidRPr="00C01178">
        <w:rPr>
          <w:u w:val="single"/>
        </w:rPr>
        <w:t xml:space="preserve">the </w:t>
      </w:r>
      <w:r w:rsidRPr="003872D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3872D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3872D4">
        <w:rPr>
          <w:b/>
          <w:bCs/>
          <w:highlight w:val="cyan"/>
          <w:u w:val="single"/>
          <w:bdr w:val="single" w:sz="4" w:space="0" w:color="auto"/>
        </w:rPr>
        <w:t>GM loses market share during strikes and never gets it back</w:t>
      </w:r>
      <w:r w:rsidRPr="00C01178">
        <w:rPr>
          <w:u w:val="single"/>
        </w:rPr>
        <w:t xml:space="preserve">. GM </w:t>
      </w:r>
      <w:r w:rsidRPr="003872D4">
        <w:rPr>
          <w:highlight w:val="cyan"/>
          <w:u w:val="single"/>
        </w:rPr>
        <w:t xml:space="preserve">lost two percentage points </w:t>
      </w:r>
      <w:r w:rsidRPr="00C01178">
        <w:rPr>
          <w:u w:val="single"/>
        </w:rPr>
        <w:t xml:space="preserve">during the 1998 strike, which in today’s market </w:t>
      </w:r>
      <w:r w:rsidRPr="003872D4">
        <w:rPr>
          <w:highlight w:val="cyan"/>
          <w:u w:val="single"/>
        </w:rPr>
        <w:t xml:space="preserve">would represent </w:t>
      </w:r>
      <w:r w:rsidRPr="003872D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3872D4">
        <w:rPr>
          <w:highlight w:val="cyan"/>
          <w:u w:val="single"/>
        </w:rPr>
        <w:t xml:space="preserve">a sure-fire path to </w:t>
      </w:r>
      <w:r w:rsidRPr="003872D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3872D4">
        <w:rPr>
          <w:highlight w:val="cyan"/>
          <w:u w:val="single"/>
        </w:rPr>
        <w:t xml:space="preserve">strikes </w:t>
      </w:r>
      <w:r w:rsidRPr="00C01178">
        <w:rPr>
          <w:u w:val="single"/>
        </w:rPr>
        <w:t xml:space="preserve">don’t just hurt the people walking the picket lines or the company they’re striking against. They </w:t>
      </w:r>
      <w:r w:rsidRPr="003872D4">
        <w:rPr>
          <w:highlight w:val="cyan"/>
          <w:u w:val="single"/>
        </w:rPr>
        <w:t xml:space="preserve">hurt </w:t>
      </w:r>
      <w:r w:rsidRPr="003872D4">
        <w:rPr>
          <w:b/>
          <w:bCs/>
          <w:highlight w:val="cyan"/>
          <w:u w:val="single"/>
        </w:rPr>
        <w:t>suppliers, car dealers and the communities located near the plants.</w:t>
      </w:r>
      <w:r w:rsidRPr="003872D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3872D4">
        <w:rPr>
          <w:highlight w:val="cyan"/>
          <w:u w:val="single"/>
        </w:rPr>
        <w:t xml:space="preserve">if </w:t>
      </w:r>
      <w:r w:rsidRPr="00C01178">
        <w:rPr>
          <w:u w:val="single"/>
        </w:rPr>
        <w:t xml:space="preserve">the </w:t>
      </w:r>
      <w:r w:rsidRPr="003872D4">
        <w:rPr>
          <w:highlight w:val="cyan"/>
          <w:u w:val="single"/>
        </w:rPr>
        <w:t xml:space="preserve">strike were prolonged it could knock the state </w:t>
      </w:r>
      <w:r w:rsidRPr="00C01178">
        <w:rPr>
          <w:u w:val="single"/>
        </w:rPr>
        <w:t xml:space="preserve">of Michigan – home to GM and the UAW – </w:t>
      </w:r>
      <w:r w:rsidRPr="003872D4">
        <w:rPr>
          <w:b/>
          <w:bCs/>
          <w:highlight w:val="cyan"/>
          <w:u w:val="single"/>
        </w:rPr>
        <w:t>into a recession.</w:t>
      </w:r>
      <w:r w:rsidRPr="003872D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6FC234B1" w14:textId="77777777" w:rsidR="00F15D8D" w:rsidRDefault="00F15D8D" w:rsidP="00F15D8D">
      <w:pPr>
        <w:pStyle w:val="Heading4"/>
      </w:pPr>
      <w:r>
        <w:t xml:space="preserve">2] Strikes create a stigmatization effect over labor and consumption that </w:t>
      </w:r>
      <w:r>
        <w:rPr>
          <w:u w:val="single"/>
        </w:rPr>
        <w:t>devastates</w:t>
      </w:r>
      <w:r>
        <w:t xml:space="preserve"> the Economy</w:t>
      </w:r>
    </w:p>
    <w:p w14:paraId="086C5F6B" w14:textId="77777777" w:rsidR="00F15D8D" w:rsidRPr="00004468" w:rsidRDefault="00F15D8D" w:rsidP="00F15D8D">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40953BC0" w14:textId="77777777" w:rsidR="00F15D8D" w:rsidRPr="00C01178" w:rsidRDefault="00F15D8D" w:rsidP="00F15D8D">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3872D4">
        <w:rPr>
          <w:highlight w:val="cyan"/>
          <w:u w:val="single"/>
        </w:rPr>
        <w:t xml:space="preserve">114 strikes </w:t>
      </w:r>
      <w:r w:rsidRPr="00C01178">
        <w:rPr>
          <w:u w:val="single"/>
        </w:rPr>
        <w:t xml:space="preserve">in 2013 and 88 strikes in 2014, which </w:t>
      </w:r>
      <w:r w:rsidRPr="003872D4">
        <w:rPr>
          <w:highlight w:val="cyan"/>
          <w:u w:val="single"/>
        </w:rPr>
        <w:t xml:space="preserve">cost the country </w:t>
      </w:r>
      <w:r w:rsidRPr="00C01178">
        <w:rPr>
          <w:u w:val="single"/>
        </w:rPr>
        <w:t xml:space="preserve">about </w:t>
      </w:r>
      <w:r w:rsidRPr="003872D4">
        <w:rPr>
          <w:b/>
          <w:bCs/>
          <w:highlight w:val="cyan"/>
          <w:u w:val="single"/>
        </w:rPr>
        <w:t>R6.1 billion</w:t>
      </w:r>
      <w:r w:rsidRPr="003872D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3872D4">
        <w:rPr>
          <w:highlight w:val="cyan"/>
          <w:u w:val="single"/>
        </w:rPr>
        <w:t xml:space="preserve">strikes </w:t>
      </w:r>
      <w:r w:rsidRPr="00C01178">
        <w:rPr>
          <w:u w:val="single"/>
        </w:rPr>
        <w:t xml:space="preserve">(and those not mentioned here) were </w:t>
      </w:r>
      <w:proofErr w:type="spellStart"/>
      <w:r w:rsidRPr="003872D4">
        <w:rPr>
          <w:highlight w:val="cyan"/>
          <w:u w:val="single"/>
        </w:rPr>
        <w:t>characterised</w:t>
      </w:r>
      <w:proofErr w:type="spellEnd"/>
      <w:r w:rsidRPr="003872D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3872D4">
        <w:rPr>
          <w:b/>
          <w:bCs/>
          <w:highlight w:val="cyan"/>
          <w:u w:val="single"/>
        </w:rPr>
        <w:t>take long to resolve.</w:t>
      </w:r>
      <w:r w:rsidRPr="003872D4">
        <w:rPr>
          <w:highlight w:val="cyan"/>
          <w:u w:val="single"/>
        </w:rPr>
        <w:t xml:space="preserve"> </w:t>
      </w:r>
      <w:r w:rsidRPr="00C01178">
        <w:rPr>
          <w:u w:val="single"/>
        </w:rPr>
        <w:t xml:space="preserve">Generally, a lengthy strike has a </w:t>
      </w:r>
      <w:r w:rsidRPr="003872D4">
        <w:rPr>
          <w:b/>
          <w:bCs/>
          <w:highlight w:val="cyan"/>
          <w:u w:val="single"/>
        </w:rPr>
        <w:t>negative effect on employment</w:t>
      </w:r>
      <w:r w:rsidRPr="00C01178">
        <w:rPr>
          <w:b/>
          <w:bCs/>
          <w:u w:val="single"/>
        </w:rPr>
        <w:t xml:space="preserve">, </w:t>
      </w:r>
      <w:r w:rsidRPr="003872D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3872D4">
        <w:rPr>
          <w:highlight w:val="cyan"/>
          <w:u w:val="single"/>
        </w:rPr>
        <w:t xml:space="preserve">have </w:t>
      </w:r>
      <w:r w:rsidRPr="00C01178">
        <w:rPr>
          <w:u w:val="single"/>
        </w:rPr>
        <w:t xml:space="preserve">a major </w:t>
      </w:r>
      <w:r w:rsidRPr="003872D4">
        <w:rPr>
          <w:highlight w:val="cyan"/>
          <w:u w:val="single"/>
        </w:rPr>
        <w:t xml:space="preserve">setback on </w:t>
      </w:r>
      <w:r w:rsidRPr="00C01178">
        <w:rPr>
          <w:u w:val="single"/>
        </w:rPr>
        <w:t xml:space="preserve">the </w:t>
      </w:r>
      <w:r w:rsidRPr="003872D4">
        <w:rPr>
          <w:highlight w:val="cyan"/>
          <w:u w:val="single"/>
        </w:rPr>
        <w:t xml:space="preserve">growth </w:t>
      </w:r>
      <w:r w:rsidRPr="00C01178">
        <w:rPr>
          <w:u w:val="single"/>
        </w:rPr>
        <w:t xml:space="preserve">of the economy </w:t>
      </w:r>
      <w:r w:rsidRPr="003872D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3872D4">
        <w:rPr>
          <w:highlight w:val="cyan"/>
          <w:u w:val="single"/>
        </w:rPr>
        <w:t xml:space="preserve">attracting potential investors </w:t>
      </w:r>
      <w:r w:rsidRPr="00C01178">
        <w:rPr>
          <w:u w:val="single"/>
        </w:rPr>
        <w:t xml:space="preserve">to invest in the country. However, this might be </w:t>
      </w:r>
      <w:r w:rsidRPr="003872D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3872D4">
        <w:rPr>
          <w:highlight w:val="cyan"/>
          <w:u w:val="single"/>
        </w:rPr>
        <w:t xml:space="preserve">investment may not </w:t>
      </w:r>
      <w:proofErr w:type="spellStart"/>
      <w:r w:rsidRPr="003872D4">
        <w:rPr>
          <w:highlight w:val="cyan"/>
          <w:u w:val="single"/>
        </w:rPr>
        <w:t>materialise</w:t>
      </w:r>
      <w:proofErr w:type="spellEnd"/>
      <w:r w:rsidRPr="003872D4">
        <w:rPr>
          <w:highlight w:val="cyan"/>
          <w:u w:val="single"/>
        </w:rPr>
        <w:t xml:space="preserve"> if </w:t>
      </w:r>
      <w:r w:rsidRPr="00C01178">
        <w:rPr>
          <w:u w:val="single"/>
        </w:rPr>
        <w:t xml:space="preserve">the </w:t>
      </w:r>
      <w:proofErr w:type="spellStart"/>
      <w:r w:rsidRPr="003872D4">
        <w:rPr>
          <w:highlight w:val="cyan"/>
          <w:u w:val="single"/>
        </w:rPr>
        <w:t>labour</w:t>
      </w:r>
      <w:proofErr w:type="spellEnd"/>
      <w:r w:rsidRPr="003872D4">
        <w:rPr>
          <w:highlight w:val="cyan"/>
          <w:u w:val="single"/>
        </w:rPr>
        <w:t xml:space="preserve"> environment </w:t>
      </w:r>
      <w:r w:rsidRPr="003872D4">
        <w:rPr>
          <w:b/>
          <w:bCs/>
          <w:highlight w:val="cyan"/>
          <w:u w:val="single"/>
        </w:rPr>
        <w:t>is not fertile</w:t>
      </w:r>
      <w:r w:rsidRPr="003872D4">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3872D4">
        <w:rPr>
          <w:b/>
          <w:bCs/>
          <w:highlight w:val="cyan"/>
          <w:u w:val="single"/>
        </w:rPr>
        <w:t>GDP declined by 0.72 and 0.78%</w:t>
      </w:r>
      <w:r w:rsidRPr="00C01178">
        <w:rPr>
          <w:u w:val="single"/>
        </w:rPr>
        <w:t>.32</w:t>
      </w:r>
    </w:p>
    <w:p w14:paraId="38221136" w14:textId="77777777" w:rsidR="00F15D8D" w:rsidRDefault="00F15D8D" w:rsidP="00F15D8D">
      <w:pPr>
        <w:pStyle w:val="Heading4"/>
      </w:pPr>
      <w:r>
        <w:t xml:space="preserve">Err Negative – over-estimate the effect on Strikes on the economy since traditional economic measures </w:t>
      </w:r>
      <w:r>
        <w:rPr>
          <w:u w:val="single"/>
        </w:rPr>
        <w:t>underestimate</w:t>
      </w:r>
      <w:r>
        <w:t xml:space="preserve"> the damage.</w:t>
      </w:r>
    </w:p>
    <w:p w14:paraId="0DFB2401" w14:textId="77777777" w:rsidR="00F15D8D" w:rsidRPr="00004468" w:rsidRDefault="00F15D8D" w:rsidP="00F15D8D">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2"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76A0F69A" w14:textId="77777777" w:rsidR="00F15D8D" w:rsidRPr="00EF06CE" w:rsidRDefault="00F15D8D" w:rsidP="00F15D8D">
      <w:pPr>
        <w:rPr>
          <w:sz w:val="16"/>
        </w:rPr>
      </w:pPr>
      <w:r w:rsidRPr="00EF06CE">
        <w:rPr>
          <w:sz w:val="16"/>
        </w:rPr>
        <w:lastRenderedPageBreak/>
        <w:t xml:space="preserve">Strikes ­ </w:t>
      </w:r>
      <w:r w:rsidRPr="003872D4">
        <w:rPr>
          <w:highlight w:val="cyan"/>
          <w:u w:val="single"/>
        </w:rPr>
        <w:t>Simple statistics</w:t>
      </w:r>
      <w:r w:rsidRPr="003872D4">
        <w:rPr>
          <w:sz w:val="16"/>
          <w:highlight w:val="cyan"/>
        </w:rPr>
        <w:t xml:space="preserve"> </w:t>
      </w:r>
      <w:r w:rsidRPr="00EF06CE">
        <w:rPr>
          <w:sz w:val="16"/>
        </w:rPr>
        <w:t xml:space="preserve">on strike activity </w:t>
      </w:r>
      <w:r w:rsidRPr="003872D4">
        <w:rPr>
          <w:highlight w:val="cyan"/>
          <w:u w:val="single"/>
        </w:rPr>
        <w:t>suggest</w:t>
      </w:r>
      <w:r w:rsidRPr="003872D4">
        <w:rPr>
          <w:sz w:val="16"/>
          <w:highlight w:val="cyan"/>
        </w:rPr>
        <w:t xml:space="preserve"> </w:t>
      </w:r>
      <w:r w:rsidRPr="00EF06CE">
        <w:rPr>
          <w:sz w:val="16"/>
        </w:rPr>
        <w:t xml:space="preserve">that </w:t>
      </w:r>
      <w:r w:rsidRPr="003872D4">
        <w:rPr>
          <w:highlight w:val="cyan"/>
          <w:u w:val="single"/>
        </w:rPr>
        <w:t>strikes</w:t>
      </w:r>
      <w:r w:rsidRPr="003872D4">
        <w:rPr>
          <w:sz w:val="16"/>
          <w:highlight w:val="cyan"/>
        </w:rPr>
        <w:t xml:space="preserve"> </w:t>
      </w:r>
      <w:r w:rsidRPr="00EF06CE">
        <w:rPr>
          <w:sz w:val="16"/>
        </w:rPr>
        <w:t xml:space="preserve">are relatively rare and the associated aggregate </w:t>
      </w:r>
      <w:r w:rsidRPr="003872D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3872D4">
        <w:rPr>
          <w:highlight w:val="cyan"/>
          <w:u w:val="single"/>
        </w:rPr>
        <w:t xml:space="preserve">these data </w:t>
      </w:r>
      <w:r w:rsidRPr="003872D4">
        <w:rPr>
          <w:b/>
          <w:bCs/>
          <w:highlight w:val="cyan"/>
          <w:u w:val="single"/>
          <w:bdr w:val="single" w:sz="4" w:space="0" w:color="auto"/>
        </w:rPr>
        <w:t>can be misleading</w:t>
      </w:r>
      <w:r w:rsidRPr="003872D4">
        <w:rPr>
          <w:sz w:val="16"/>
          <w:highlight w:val="cyan"/>
          <w:bdr w:val="single" w:sz="4" w:space="0" w:color="auto"/>
        </w:rPr>
        <w:t xml:space="preserve"> </w:t>
      </w:r>
      <w:r w:rsidRPr="003872D4">
        <w:rPr>
          <w:b/>
          <w:bCs/>
          <w:highlight w:val="cyan"/>
          <w:u w:val="single"/>
          <w:bdr w:val="single" w:sz="4" w:space="0" w:color="auto"/>
        </w:rPr>
        <w:t>as a measure of the costliness of a strike.</w:t>
      </w:r>
      <w:r w:rsidRPr="003872D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3872D4">
        <w:rPr>
          <w:highlight w:val="cyan"/>
          <w:u w:val="single"/>
        </w:rPr>
        <w:t xml:space="preserve">amount lost </w:t>
      </w:r>
      <w:r w:rsidRPr="003872D4">
        <w:rPr>
          <w:b/>
          <w:bCs/>
          <w:highlight w:val="cyan"/>
          <w:u w:val="single"/>
        </w:rPr>
        <w:t>can be understated</w:t>
      </w:r>
      <w:r w:rsidRPr="003872D4">
        <w:rPr>
          <w:highlight w:val="cyan"/>
          <w:u w:val="single"/>
        </w:rPr>
        <w:t xml:space="preserve"> </w:t>
      </w:r>
      <w:r w:rsidRPr="00EF06CE">
        <w:rPr>
          <w:u w:val="single"/>
        </w:rPr>
        <w:t xml:space="preserve">by the data if </w:t>
      </w:r>
      <w:r w:rsidRPr="003872D4">
        <w:rPr>
          <w:highlight w:val="cyan"/>
          <w:u w:val="single"/>
        </w:rPr>
        <w:t xml:space="preserve">production in associated industries </w:t>
      </w:r>
      <w:r w:rsidRPr="00EF06CE">
        <w:rPr>
          <w:u w:val="single"/>
        </w:rPr>
        <w:t xml:space="preserve">( </w:t>
      </w:r>
      <w:r w:rsidRPr="003872D4">
        <w:rPr>
          <w:highlight w:val="cyan"/>
          <w:u w:val="single"/>
        </w:rPr>
        <w:t>those that buy</w:t>
      </w:r>
      <w:r w:rsidRPr="00EF06CE">
        <w:rPr>
          <w:u w:val="single"/>
        </w:rPr>
        <w:t xml:space="preserve"> inputs from the struck industry </w:t>
      </w:r>
      <w:r w:rsidRPr="003872D4">
        <w:rPr>
          <w:highlight w:val="cyan"/>
          <w:u w:val="single"/>
        </w:rPr>
        <w:t xml:space="preserve">or sell products to it) </w:t>
      </w:r>
      <w:r w:rsidRPr="003872D4">
        <w:rPr>
          <w:b/>
          <w:bCs/>
          <w:highlight w:val="cyan"/>
          <w:u w:val="single"/>
        </w:rPr>
        <w:t>is disrupted</w:t>
      </w:r>
      <w:r w:rsidRPr="00EF06CE">
        <w:rPr>
          <w:u w:val="single"/>
        </w:rPr>
        <w:t xml:space="preserve">. As a broad generalization, the </w:t>
      </w:r>
      <w:r w:rsidRPr="003872D4">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3872D4">
        <w:rPr>
          <w:highlight w:val="cyan"/>
          <w:u w:val="single"/>
        </w:rPr>
        <w:t xml:space="preserve">are likely to be greater </w:t>
      </w:r>
      <w:r w:rsidRPr="003872D4">
        <w:rPr>
          <w:b/>
          <w:bCs/>
          <w:highlight w:val="cyan"/>
          <w:u w:val="single"/>
        </w:rPr>
        <w:t>when services are involved</w:t>
      </w:r>
      <w:r w:rsidRPr="003872D4">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182173A6" w14:textId="77777777" w:rsidR="00F15D8D" w:rsidRDefault="00F15D8D" w:rsidP="00F15D8D">
      <w:pPr>
        <w:pStyle w:val="Heading4"/>
      </w:pPr>
      <w:r>
        <w:t xml:space="preserve">Economic Collapse goes </w:t>
      </w:r>
      <w:r>
        <w:rPr>
          <w:u w:val="single"/>
        </w:rPr>
        <w:t>Nuclear</w:t>
      </w:r>
      <w:r>
        <w:t>.</w:t>
      </w:r>
    </w:p>
    <w:p w14:paraId="565E6AF7" w14:textId="77777777" w:rsidR="00F15D8D" w:rsidRPr="00CC4109" w:rsidRDefault="00F15D8D" w:rsidP="00F15D8D">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7F3A6064" w14:textId="77777777" w:rsidR="00F15D8D" w:rsidRPr="00004468" w:rsidRDefault="00F15D8D" w:rsidP="00F15D8D">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872D4">
        <w:rPr>
          <w:rStyle w:val="Emphasis"/>
          <w:sz w:val="24"/>
          <w:highlight w:val="cyan"/>
        </w:rPr>
        <w:t>decisions</w:t>
      </w:r>
      <w:r w:rsidRPr="00CC4109">
        <w:rPr>
          <w:rStyle w:val="Emphasis"/>
          <w:sz w:val="24"/>
        </w:rPr>
        <w:t xml:space="preserve"> </w:t>
      </w:r>
      <w:r w:rsidRPr="003872D4">
        <w:rPr>
          <w:rStyle w:val="Emphasis"/>
          <w:sz w:val="24"/>
          <w:highlight w:val="cyan"/>
        </w:rPr>
        <w:t>for</w:t>
      </w:r>
      <w:r w:rsidRPr="00CC4109">
        <w:rPr>
          <w:rStyle w:val="Emphasis"/>
          <w:sz w:val="24"/>
        </w:rPr>
        <w:t xml:space="preserve"> </w:t>
      </w:r>
      <w:r w:rsidRPr="003872D4">
        <w:rPr>
          <w:rStyle w:val="Emphasis"/>
          <w:sz w:val="24"/>
          <w:highlight w:val="cyan"/>
        </w:rPr>
        <w:t>war</w:t>
      </w:r>
      <w:r w:rsidRPr="00CC4109">
        <w:rPr>
          <w:rStyle w:val="Emphasis"/>
          <w:sz w:val="24"/>
        </w:rPr>
        <w:t xml:space="preserve"> and peace are </w:t>
      </w:r>
      <w:r w:rsidRPr="003872D4">
        <w:rPr>
          <w:rStyle w:val="Emphasis"/>
          <w:sz w:val="24"/>
          <w:highlight w:val="cyan"/>
        </w:rPr>
        <w:t>taken</w:t>
      </w:r>
      <w:r w:rsidRPr="00CC4109">
        <w:rPr>
          <w:rStyle w:val="Emphasis"/>
          <w:sz w:val="24"/>
        </w:rPr>
        <w:t xml:space="preserve"> </w:t>
      </w:r>
      <w:r w:rsidRPr="003872D4">
        <w:rPr>
          <w:rStyle w:val="Emphasis"/>
          <w:sz w:val="24"/>
          <w:highlight w:val="cyan"/>
        </w:rPr>
        <w:t>by</w:t>
      </w:r>
      <w:r w:rsidRPr="00CC4109">
        <w:rPr>
          <w:rStyle w:val="Emphasis"/>
          <w:sz w:val="24"/>
        </w:rPr>
        <w:t xml:space="preserve"> very </w:t>
      </w:r>
      <w:r w:rsidRPr="003872D4">
        <w:rPr>
          <w:rStyle w:val="Emphasis"/>
          <w:sz w:val="24"/>
          <w:highlight w:val="cyan"/>
        </w:rPr>
        <w:t>few people, who act on</w:t>
      </w:r>
      <w:r w:rsidRPr="00CC4109">
        <w:rPr>
          <w:rStyle w:val="Emphasis"/>
          <w:sz w:val="24"/>
        </w:rPr>
        <w:t xml:space="preserve"> the basis of their </w:t>
      </w:r>
      <w:r w:rsidRPr="003872D4">
        <w:rPr>
          <w:rStyle w:val="Emphasis"/>
          <w:sz w:val="24"/>
          <w:highlight w:val="cyan"/>
        </w:rPr>
        <w:t>future</w:t>
      </w:r>
      <w:r w:rsidRPr="00CC4109">
        <w:rPr>
          <w:rStyle w:val="Emphasis"/>
          <w:sz w:val="24"/>
        </w:rPr>
        <w:t xml:space="preserve"> </w:t>
      </w:r>
      <w:r w:rsidRPr="003872D4">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3872D4">
        <w:rPr>
          <w:rStyle w:val="StyleUnderline"/>
          <w:sz w:val="24"/>
          <w:highlight w:val="cyan"/>
        </w:rPr>
        <w:t>If</w:t>
      </w:r>
      <w:r w:rsidRPr="00CC4109">
        <w:rPr>
          <w:rStyle w:val="StyleUnderline"/>
          <w:sz w:val="24"/>
        </w:rPr>
        <w:t xml:space="preserve"> </w:t>
      </w:r>
      <w:r w:rsidRPr="003872D4">
        <w:rPr>
          <w:rStyle w:val="StyleUnderline"/>
          <w:sz w:val="24"/>
          <w:highlight w:val="cyan"/>
        </w:rPr>
        <w:t>leaders</w:t>
      </w:r>
      <w:r w:rsidRPr="00CC4109">
        <w:rPr>
          <w:rStyle w:val="StyleUnderline"/>
          <w:sz w:val="24"/>
        </w:rPr>
        <w:t xml:space="preserve"> on either side of the Atlantic begin to </w:t>
      </w:r>
      <w:r w:rsidRPr="003872D4">
        <w:rPr>
          <w:rStyle w:val="StyleUnderline"/>
          <w:sz w:val="24"/>
          <w:highlight w:val="cyan"/>
        </w:rPr>
        <w:t>seriously</w:t>
      </w:r>
      <w:r w:rsidRPr="00CC4109">
        <w:rPr>
          <w:rStyle w:val="StyleUnderline"/>
          <w:sz w:val="24"/>
        </w:rPr>
        <w:t xml:space="preserve"> fear or </w:t>
      </w:r>
      <w:r w:rsidRPr="003872D4">
        <w:rPr>
          <w:rStyle w:val="StyleUnderline"/>
          <w:sz w:val="24"/>
          <w:highlight w:val="cyan"/>
        </w:rPr>
        <w:t>anticipate</w:t>
      </w:r>
      <w:r w:rsidRPr="00CC4109">
        <w:rPr>
          <w:rStyle w:val="StyleUnderline"/>
          <w:sz w:val="24"/>
        </w:rPr>
        <w:t xml:space="preserve"> their own nation’s </w:t>
      </w:r>
      <w:r w:rsidRPr="003872D4">
        <w:rPr>
          <w:rStyle w:val="StyleUnderline"/>
          <w:sz w:val="24"/>
          <w:highlight w:val="cyan"/>
        </w:rPr>
        <w:t>decline</w:t>
      </w:r>
      <w:r w:rsidRPr="00CC4109">
        <w:rPr>
          <w:rStyle w:val="StyleUnderline"/>
          <w:sz w:val="24"/>
        </w:rPr>
        <w:t xml:space="preserve"> </w:t>
      </w:r>
      <w:r w:rsidRPr="003872D4">
        <w:rPr>
          <w:rStyle w:val="StyleUnderline"/>
          <w:sz w:val="24"/>
          <w:highlight w:val="cyan"/>
        </w:rPr>
        <w:t>then</w:t>
      </w:r>
      <w:r w:rsidRPr="00CC4109">
        <w:rPr>
          <w:rStyle w:val="StyleUnderline"/>
          <w:sz w:val="24"/>
        </w:rPr>
        <w:t xml:space="preserve"> </w:t>
      </w:r>
      <w:r w:rsidRPr="003872D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3872D4">
        <w:rPr>
          <w:rStyle w:val="StyleUnderline"/>
          <w:sz w:val="24"/>
          <w:highlight w:val="cyan"/>
        </w:rPr>
        <w:t>contemplate</w:t>
      </w:r>
      <w:r w:rsidRPr="00CC4109">
        <w:rPr>
          <w:rStyle w:val="StyleUnderline"/>
          <w:sz w:val="24"/>
        </w:rPr>
        <w:t xml:space="preserve"> the </w:t>
      </w:r>
      <w:r w:rsidRPr="003872D4">
        <w:rPr>
          <w:rStyle w:val="StyleUnderline"/>
          <w:sz w:val="24"/>
          <w:highlight w:val="cyan"/>
        </w:rPr>
        <w:t>use of force to gain</w:t>
      </w:r>
      <w:r w:rsidRPr="00CC4109">
        <w:rPr>
          <w:rStyle w:val="StyleUnderline"/>
          <w:sz w:val="24"/>
        </w:rPr>
        <w:t xml:space="preserve"> respect or </w:t>
      </w:r>
      <w:r w:rsidRPr="003872D4">
        <w:rPr>
          <w:rStyle w:val="StyleUnderline"/>
          <w:sz w:val="24"/>
          <w:highlight w:val="cyan"/>
        </w:rPr>
        <w:t>credibility</w:t>
      </w:r>
      <w:r w:rsidRPr="00CC4109">
        <w:rPr>
          <w:rStyle w:val="StyleUnderline"/>
          <w:sz w:val="24"/>
        </w:rPr>
        <w:t xml:space="preserve">, adopt protectionist policies, </w:t>
      </w:r>
      <w:r w:rsidRPr="003872D4">
        <w:rPr>
          <w:rStyle w:val="StyleUnderline"/>
          <w:sz w:val="24"/>
          <w:highlight w:val="cyan"/>
        </w:rPr>
        <w:t>and</w:t>
      </w:r>
      <w:r w:rsidRPr="00CC4109">
        <w:rPr>
          <w:rStyle w:val="StyleUnderline"/>
          <w:sz w:val="24"/>
        </w:rPr>
        <w:t xml:space="preserve"> ultimately </w:t>
      </w:r>
      <w:r w:rsidRPr="003872D4">
        <w:rPr>
          <w:rStyle w:val="StyleUnderline"/>
          <w:sz w:val="24"/>
          <w:highlight w:val="cyan"/>
        </w:rPr>
        <w:t>refuse to be deterred by</w:t>
      </w:r>
      <w:r w:rsidRPr="00CC4109">
        <w:rPr>
          <w:rStyle w:val="StyleUnderline"/>
          <w:sz w:val="24"/>
        </w:rPr>
        <w:t xml:space="preserve"> either </w:t>
      </w:r>
      <w:r w:rsidRPr="003872D4">
        <w:rPr>
          <w:rStyle w:val="StyleUnderline"/>
          <w:sz w:val="24"/>
          <w:highlight w:val="cyan"/>
        </w:rPr>
        <w:t>nuclear</w:t>
      </w:r>
      <w:r w:rsidRPr="00CC4109">
        <w:rPr>
          <w:rStyle w:val="StyleUnderline"/>
          <w:sz w:val="24"/>
        </w:rPr>
        <w:t xml:space="preserve"> </w:t>
      </w:r>
      <w:r w:rsidRPr="003872D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3872D4">
        <w:rPr>
          <w:rStyle w:val="Emphasis"/>
          <w:sz w:val="24"/>
          <w:highlight w:val="cyan"/>
        </w:rPr>
        <w:t>dangerous</w:t>
      </w:r>
      <w:r w:rsidRPr="00CC4109">
        <w:rPr>
          <w:rStyle w:val="Emphasis"/>
          <w:sz w:val="24"/>
        </w:rPr>
        <w:t xml:space="preserve"> </w:t>
      </w:r>
      <w:r w:rsidRPr="003872D4">
        <w:rPr>
          <w:rStyle w:val="Emphasis"/>
          <w:sz w:val="24"/>
          <w:highlight w:val="cyan"/>
        </w:rPr>
        <w:t>shift</w:t>
      </w:r>
      <w:r w:rsidRPr="00CC4109">
        <w:rPr>
          <w:rStyle w:val="Emphasis"/>
          <w:sz w:val="24"/>
        </w:rPr>
        <w:t xml:space="preserve"> </w:t>
      </w:r>
      <w:r w:rsidRPr="003872D4">
        <w:rPr>
          <w:rStyle w:val="Emphasis"/>
          <w:sz w:val="24"/>
          <w:highlight w:val="cyan"/>
        </w:rPr>
        <w:t>could</w:t>
      </w:r>
      <w:r w:rsidRPr="00CC4109">
        <w:rPr>
          <w:rStyle w:val="Emphasis"/>
          <w:sz w:val="24"/>
        </w:rPr>
        <w:t xml:space="preserve"> </w:t>
      </w:r>
      <w:r w:rsidRPr="003872D4">
        <w:rPr>
          <w:rStyle w:val="Emphasis"/>
          <w:sz w:val="24"/>
          <w:highlight w:val="cyan"/>
        </w:rPr>
        <w:t>happen</w:t>
      </w:r>
      <w:r w:rsidRPr="00CC4109">
        <w:rPr>
          <w:rStyle w:val="Emphasis"/>
          <w:sz w:val="24"/>
        </w:rPr>
        <w:t xml:space="preserve"> </w:t>
      </w:r>
      <w:r w:rsidRPr="003872D4">
        <w:rPr>
          <w:rStyle w:val="Emphasis"/>
          <w:sz w:val="24"/>
          <w:highlight w:val="cya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3872D4">
        <w:rPr>
          <w:rStyle w:val="Emphasis"/>
          <w:sz w:val="24"/>
          <w:highlight w:val="cyan"/>
        </w:rPr>
        <w:t>greatest</w:t>
      </w:r>
      <w:r w:rsidRPr="00CC4109">
        <w:rPr>
          <w:rStyle w:val="Emphasis"/>
          <w:sz w:val="24"/>
        </w:rPr>
        <w:t xml:space="preserve"> </w:t>
      </w:r>
      <w:r w:rsidRPr="003872D4">
        <w:rPr>
          <w:rStyle w:val="Emphasis"/>
          <w:sz w:val="24"/>
          <w:highlight w:val="cyan"/>
        </w:rPr>
        <w:t xml:space="preserve">risk is </w:t>
      </w:r>
      <w:r w:rsidRPr="00CC4109">
        <w:rPr>
          <w:rStyle w:val="Emphasis"/>
          <w:sz w:val="24"/>
        </w:rPr>
        <w:t xml:space="preserve">not that a territorial dispute leads to war under present circumstances but that </w:t>
      </w:r>
      <w:r w:rsidRPr="003872D4">
        <w:rPr>
          <w:rStyle w:val="Emphasis"/>
          <w:sz w:val="24"/>
          <w:highlight w:val="cyan"/>
        </w:rPr>
        <w:t>changes</w:t>
      </w:r>
      <w:r w:rsidRPr="00CC4109">
        <w:rPr>
          <w:rStyle w:val="Emphasis"/>
          <w:sz w:val="24"/>
        </w:rPr>
        <w:t xml:space="preserve"> </w:t>
      </w:r>
      <w:r w:rsidRPr="003872D4">
        <w:rPr>
          <w:rStyle w:val="Emphasis"/>
          <w:sz w:val="24"/>
          <w:highlight w:val="cyan"/>
        </w:rPr>
        <w:t>in</w:t>
      </w:r>
      <w:r w:rsidRPr="00CC4109">
        <w:rPr>
          <w:rStyle w:val="Emphasis"/>
          <w:sz w:val="24"/>
        </w:rPr>
        <w:t xml:space="preserve"> the world </w:t>
      </w:r>
      <w:r w:rsidRPr="003872D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 xml:space="preserve">transnational production networks, provoking </w:t>
      </w:r>
      <w:r w:rsidRPr="00CC4109">
        <w:rPr>
          <w:rStyle w:val="StyleUnderline"/>
          <w:sz w:val="24"/>
        </w:rPr>
        <w:lastRenderedPageBreak/>
        <w:t>social distress, and exacerbating nationalist emotions.</w:t>
      </w:r>
      <w:r w:rsidRPr="00CC4109">
        <w:rPr>
          <w:sz w:val="16"/>
        </w:rPr>
        <w:t xml:space="preserve"> </w:t>
      </w:r>
      <w:r w:rsidRPr="00CC4109">
        <w:rPr>
          <w:rStyle w:val="StyleUnderline"/>
          <w:sz w:val="24"/>
        </w:rPr>
        <w:t xml:space="preserve">This could have </w:t>
      </w:r>
      <w:r w:rsidRPr="003872D4">
        <w:rPr>
          <w:rStyle w:val="StyleUnderline"/>
          <w:sz w:val="24"/>
          <w:highlight w:val="cyan"/>
        </w:rPr>
        <w:t xml:space="preserve">unforeseen consequences in the field of security, </w:t>
      </w:r>
      <w:r w:rsidRPr="003872D4">
        <w:rPr>
          <w:rStyle w:val="StyleUnderline"/>
          <w:bCs/>
          <w:sz w:val="24"/>
          <w:highlight w:val="cyan"/>
        </w:rPr>
        <w:t>with nuclear deterrence</w:t>
      </w:r>
      <w:r w:rsidRPr="003872D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3872D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3872D4">
        <w:rPr>
          <w:rStyle w:val="StyleUnderline"/>
          <w:sz w:val="24"/>
          <w:highlight w:val="cyan"/>
        </w:rPr>
        <w:t>third party</w:t>
      </w:r>
      <w:proofErr w:type="gramEnd"/>
      <w:r w:rsidRPr="003872D4">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3872D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3872D4">
        <w:rPr>
          <w:rStyle w:val="StyleUnderline"/>
          <w:bCs/>
          <w:sz w:val="24"/>
          <w:highlight w:val="cyan"/>
          <w:bdr w:val="single" w:sz="4" w:space="0" w:color="auto"/>
        </w:rPr>
        <w:t>to</w:t>
      </w:r>
      <w:r w:rsidRPr="00CC4109">
        <w:rPr>
          <w:rStyle w:val="StyleUnderline"/>
          <w:bCs/>
          <w:sz w:val="24"/>
          <w:bdr w:val="single" w:sz="4" w:space="0" w:color="auto"/>
        </w:rPr>
        <w:t xml:space="preserve"> </w:t>
      </w:r>
      <w:r w:rsidRPr="003872D4">
        <w:rPr>
          <w:rStyle w:val="StyleUnderline"/>
          <w:bCs/>
          <w:sz w:val="24"/>
          <w:highlight w:val="cyan"/>
          <w:bdr w:val="single" w:sz="4" w:space="0" w:color="auto"/>
        </w:rPr>
        <w:t>intervene</w:t>
      </w:r>
      <w:r w:rsidRPr="00CC4109">
        <w:rPr>
          <w:sz w:val="16"/>
        </w:rPr>
        <w:t xml:space="preserve">. </w:t>
      </w:r>
    </w:p>
    <w:p w14:paraId="7D90D449" w14:textId="77777777" w:rsidR="00F15D8D" w:rsidRPr="008A2EEF" w:rsidRDefault="00F15D8D" w:rsidP="00F15D8D"/>
    <w:p w14:paraId="0C84CFAF" w14:textId="77777777" w:rsidR="00F15D8D" w:rsidRPr="00F15D8D" w:rsidRDefault="00F15D8D" w:rsidP="00F15D8D"/>
    <w:p w14:paraId="52D8ABA9" w14:textId="6697D23E" w:rsidR="000D10E2" w:rsidRDefault="000D10E2" w:rsidP="000D10E2">
      <w:pPr>
        <w:pStyle w:val="Heading2"/>
      </w:pPr>
      <w:r>
        <w:lastRenderedPageBreak/>
        <w:t>Case</w:t>
      </w:r>
    </w:p>
    <w:bookmarkEnd w:id="0"/>
    <w:p w14:paraId="18CA5BA5" w14:textId="77777777" w:rsidR="000D10E2" w:rsidRDefault="000D10E2" w:rsidP="000D10E2">
      <w:pPr>
        <w:pStyle w:val="Heading4"/>
      </w:pPr>
      <w:r>
        <w:t xml:space="preserve">The </w:t>
      </w:r>
      <w:proofErr w:type="spellStart"/>
      <w:r>
        <w:t>affs</w:t>
      </w:r>
      <w:proofErr w:type="spellEnd"/>
      <w:r>
        <w:t xml:space="preserve"> notions of freedom through striking are </w:t>
      </w:r>
      <w:proofErr w:type="spellStart"/>
      <w:r>
        <w:t>self defeating</w:t>
      </w:r>
      <w:proofErr w:type="spellEnd"/>
      <w:r>
        <w:t xml:space="preserve"> and totalizing as they treat everyone the same, </w:t>
      </w:r>
      <w:proofErr w:type="gramStart"/>
      <w:r>
        <w:t>Only</w:t>
      </w:r>
      <w:proofErr w:type="gramEnd"/>
      <w:r>
        <w:t xml:space="preserve"> through labor can the </w:t>
      </w:r>
      <w:proofErr w:type="spellStart"/>
      <w:r>
        <w:t>self recognize</w:t>
      </w:r>
      <w:proofErr w:type="spellEnd"/>
      <w:r>
        <w:t xml:space="preserve"> </w:t>
      </w:r>
      <w:proofErr w:type="spellStart"/>
      <w:r>
        <w:t>it’s</w:t>
      </w:r>
      <w:proofErr w:type="spellEnd"/>
      <w:r>
        <w:t xml:space="preserve"> existence, Achtenberg 16 </w:t>
      </w:r>
    </w:p>
    <w:p w14:paraId="262A8F14" w14:textId="5D3E4C15" w:rsidR="000D10E2" w:rsidRPr="00F81196" w:rsidRDefault="000D10E2" w:rsidP="000D10E2">
      <w:r w:rsidRPr="00F81196">
        <w:t>Achtenberg, Deborah, 2016-12-31, "Essential Vulnerabilities,", https://library.oapen.org/bitstream/handle/20.500.12657/29703/1000242.pdf?sequence=1&amp;isAllowed=y</w:t>
      </w:r>
    </w:p>
    <w:p w14:paraId="49BFA657" w14:textId="77777777" w:rsidR="000D10E2" w:rsidRDefault="000D10E2" w:rsidP="000D10E2">
      <w:pPr>
        <w:rPr>
          <w:sz w:val="14"/>
        </w:rPr>
      </w:pPr>
      <w:r w:rsidRPr="00F81196">
        <w:rPr>
          <w:u w:val="single"/>
        </w:rPr>
        <w:t>What is this, however, but freedom</w:t>
      </w:r>
      <w:r w:rsidRPr="00F81196">
        <w:rPr>
          <w:sz w:val="14"/>
        </w:rPr>
        <w:t xml:space="preserve">? </w:t>
      </w:r>
      <w:r w:rsidRPr="00F81196">
        <w:rPr>
          <w:highlight w:val="yellow"/>
          <w:u w:val="single"/>
        </w:rPr>
        <w:t>According to Levinas, “freedom denotes the mode of remaining the same in the midst of the other</w:t>
      </w:r>
      <w:r w:rsidRPr="00F81196">
        <w:rPr>
          <w:u w:val="single"/>
        </w:rPr>
        <w:t>” (TI 45/16). “Such is the definition of freedom</w:t>
      </w:r>
      <w:r w:rsidRPr="00F81196">
        <w:rPr>
          <w:sz w:val="14"/>
        </w:rPr>
        <w:t>,” Levinas says, “to maintain oneself against the other, despite every relation with the other to ensure the autarchy of an I [</w:t>
      </w:r>
      <w:proofErr w:type="spellStart"/>
      <w:r w:rsidRPr="00F81196">
        <w:rPr>
          <w:sz w:val="14"/>
        </w:rPr>
        <w:t>moi</w:t>
      </w:r>
      <w:proofErr w:type="spellEnd"/>
      <w:r w:rsidRPr="00F81196">
        <w:rPr>
          <w:sz w:val="14"/>
        </w:rPr>
        <w:t xml:space="preserve">]” (TI 46/16). Separation is freedom, then, since separation is accomplished in enjoyment and enjoyment is taking in contents but remaining distinct from them. In enjoying contents, I make them my own. I transmute the other into the same. </w:t>
      </w:r>
      <w:r w:rsidRPr="00F81196">
        <w:rPr>
          <w:u w:val="single"/>
        </w:rPr>
        <w:t>Such “</w:t>
      </w:r>
      <w:r w:rsidRPr="00F81196">
        <w:rPr>
          <w:highlight w:val="yellow"/>
          <w:u w:val="single"/>
        </w:rPr>
        <w:t>imperialism</w:t>
      </w:r>
      <w:r w:rsidRPr="00F81196">
        <w:rPr>
          <w:u w:val="single"/>
        </w:rPr>
        <w:t xml:space="preserve"> of the same </w:t>
      </w:r>
      <w:r w:rsidRPr="00F81196">
        <w:rPr>
          <w:highlight w:val="yellow"/>
          <w:u w:val="single"/>
        </w:rPr>
        <w:t>is the whole essence of freedom</w:t>
      </w:r>
      <w:r w:rsidRPr="00F81196">
        <w:rPr>
          <w:sz w:val="14"/>
        </w:rPr>
        <w:t xml:space="preserve">” (TI 87/59). </w:t>
      </w:r>
      <w:r w:rsidRPr="00F81196">
        <w:rPr>
          <w:u w:val="single"/>
        </w:rPr>
        <w:t>How, concretely, do I maintain myself as a self (a psychism, an ego) while living from what is not myself?</w:t>
      </w:r>
      <w:r w:rsidRPr="00F81196">
        <w:rPr>
          <w:sz w:val="14"/>
        </w:rPr>
        <w:t xml:space="preserve"> That is, </w:t>
      </w:r>
      <w:r w:rsidRPr="00F81196">
        <w:rPr>
          <w:u w:val="single"/>
        </w:rPr>
        <w:t>how do I, concretely, maintain my freedom</w:t>
      </w:r>
      <w:r w:rsidRPr="00F81196">
        <w:rPr>
          <w:sz w:val="14"/>
        </w:rPr>
        <w:t xml:space="preserve">? I do so in a home. A home both protects me from what is outside and enables me to connect to and utilize it. In a home, I withdraw from the elements in which I have been immersed—elements that are indefinite (apeiron) and thus threatening—and recollect myself. Interiority, in other words, is accomplished in a home. The home breaks “the plenum of the element” (TI 156/130), and it does so without isolating me. The dwelling remains open to the element from which it separates. It is both removal and connection (TI 156/131). The window concretely makes the ambiguity of removal and connection possible. Enjoyment is sensibility. It is prior to consciousness and comprehension: “‘anterior’ to the crystallization of consciousness, I and non-I, into subject and object” (TI 188/162). Its function is not objectification, not even a “fumbling objectification [objectivation qui se </w:t>
      </w:r>
      <w:proofErr w:type="spellStart"/>
      <w:r w:rsidRPr="00F81196">
        <w:rPr>
          <w:sz w:val="14"/>
        </w:rPr>
        <w:t>cherche</w:t>
      </w:r>
      <w:proofErr w:type="spellEnd"/>
      <w:r w:rsidRPr="00F81196">
        <w:rPr>
          <w:sz w:val="14"/>
        </w:rPr>
        <w:t xml:space="preserve">]” (TI 187/161), but a “transcendental function” (TI 188/163). Enjoyment is “by essence satisfied” (TI 187/161). It is an “immediate relation” (TI 158/131). In it, sensibility is “steeped in the element” (TI 158/131) and “‘possesses’ without taking” (TI 158/131). Enjoyment can, however, move into objectification with vision or the gaze: “objectification operates in the gaze in a privileged way” (TI 188/163). </w:t>
      </w:r>
      <w:r w:rsidRPr="00F81196">
        <w:rPr>
          <w:highlight w:val="yellow"/>
          <w:u w:val="single"/>
        </w:rPr>
        <w:t xml:space="preserve">Vision and representation move into grasp, specifically, into </w:t>
      </w:r>
      <w:r w:rsidRPr="00F81196">
        <w:rPr>
          <w:u w:val="single"/>
        </w:rPr>
        <w:t xml:space="preserve">touch and </w:t>
      </w:r>
      <w:r w:rsidRPr="00F81196">
        <w:rPr>
          <w:highlight w:val="yellow"/>
          <w:u w:val="single"/>
        </w:rPr>
        <w:t>labor</w:t>
      </w:r>
      <w:r w:rsidRPr="00F81196">
        <w:rPr>
          <w:u w:val="single"/>
        </w:rPr>
        <w:t xml:space="preserve">: “The connection between vision and touch, between representation and </w:t>
      </w:r>
      <w:r w:rsidRPr="00F81196">
        <w:rPr>
          <w:highlight w:val="yellow"/>
          <w:u w:val="single"/>
        </w:rPr>
        <w:t>labor, remains essential</w:t>
      </w:r>
      <w:r w:rsidRPr="00F81196">
        <w:rPr>
          <w:u w:val="single"/>
        </w:rPr>
        <w:t>.</w:t>
      </w:r>
      <w:r w:rsidRPr="00F81196">
        <w:rPr>
          <w:sz w:val="14"/>
        </w:rPr>
        <w:t xml:space="preserve"> Vision moves into grasp” (TI 191/165). Unlike enjoyment, vision is not transcendental but is horizonal or perspectival: “Vision opens upon a perspective, upon a horizon, and describes a traversable distance, in- freedom 63 </w:t>
      </w:r>
      <w:proofErr w:type="spellStart"/>
      <w:r w:rsidRPr="00F81196">
        <w:rPr>
          <w:sz w:val="14"/>
        </w:rPr>
        <w:t>vites</w:t>
      </w:r>
      <w:proofErr w:type="spellEnd"/>
      <w:r w:rsidRPr="00F81196">
        <w:rPr>
          <w:sz w:val="14"/>
        </w:rPr>
        <w:t xml:space="preserve"> the hand to movement and to contact, and ensures them” (TI 191/165). Concretely, when I look through the window of a home, I am not immersed in elements but gain some distance on them so that I can grasp the elemental and labor (TI 158/131). The laboring hand that grasps, Levinas says, “takes and comprehends” (</w:t>
      </w:r>
      <w:proofErr w:type="spellStart"/>
      <w:r w:rsidRPr="00F81196">
        <w:rPr>
          <w:sz w:val="14"/>
        </w:rPr>
        <w:t>prend</w:t>
      </w:r>
      <w:proofErr w:type="spellEnd"/>
      <w:r w:rsidRPr="00F81196">
        <w:rPr>
          <w:sz w:val="14"/>
        </w:rPr>
        <w:t xml:space="preserve"> et </w:t>
      </w:r>
      <w:proofErr w:type="spellStart"/>
      <w:r w:rsidRPr="00F81196">
        <w:rPr>
          <w:sz w:val="14"/>
        </w:rPr>
        <w:t>comprend</w:t>
      </w:r>
      <w:proofErr w:type="spellEnd"/>
      <w:r w:rsidRPr="00F81196">
        <w:rPr>
          <w:sz w:val="14"/>
        </w:rPr>
        <w:t xml:space="preserve">) (TI 161/135). The hand that comprehends “is mastery, domination, disposition,” and these “do not belong to the order of sensibility” (TI 161/135). In grasping or comprehending, the hand postpones the future through possessing, storing, protecting, and so on: “Possession masters, suspends, postpones the unforeseeable future of the element—its independence, its being” (TI 158/132). </w:t>
      </w:r>
      <w:r w:rsidRPr="00F81196">
        <w:rPr>
          <w:highlight w:val="yellow"/>
          <w:u w:val="single"/>
        </w:rPr>
        <w:t>Labor “in its possessive grasp suspends the independence of the elements</w:t>
      </w:r>
      <w:r w:rsidRPr="00F81196">
        <w:rPr>
          <w:u w:val="single"/>
        </w:rPr>
        <w:t xml:space="preserve">” (TI 158/132). The suspension is comprehension or ontology: “in this suspension possession </w:t>
      </w:r>
      <w:r w:rsidRPr="00F81196">
        <w:rPr>
          <w:highlight w:val="yellow"/>
          <w:u w:val="single"/>
        </w:rPr>
        <w:t>comprehends the being of the existent</w:t>
      </w:r>
      <w:r w:rsidRPr="00F81196">
        <w:rPr>
          <w:u w:val="single"/>
        </w:rPr>
        <w:t>”</w:t>
      </w:r>
      <w:r w:rsidRPr="00F81196">
        <w:rPr>
          <w:sz w:val="14"/>
        </w:rPr>
        <w:t xml:space="preserve"> (TI 158/132). “The thing evinces this hold or comprehension—this ontology” (TI 158/132). The postponement or separation takes place in the body, which is “the very regime in which separation holds sway” (TI 163/137). But there, as with enjoyment, there is an ambiguity in the mastery of freedom: “To be a body is on the one hand to stand [se </w:t>
      </w:r>
      <w:proofErr w:type="spellStart"/>
      <w:r w:rsidRPr="00F81196">
        <w:rPr>
          <w:sz w:val="14"/>
        </w:rPr>
        <w:t>tenir</w:t>
      </w:r>
      <w:proofErr w:type="spellEnd"/>
      <w:r w:rsidRPr="00F81196">
        <w:rPr>
          <w:sz w:val="14"/>
        </w:rPr>
        <w:t xml:space="preserve">], to be master of oneself, and, on the other hand, to stand on the earth, to be in the other, and thus to be encumbered by one’s body” (TI 164/138). The ambiguity is simultaneously one “of sovereignty and of submission” (TI 164/138). This simultaneous ambiguity is consciousness: “The ambiguity of the body is consciousness” (TI 165/139). Comprehension and consciousness, then, evince a higher degree of freedom on the atheist stage. Enjoyment is the ambiguity of independence through dependence on another. Comprehension or consciousness is the increased freedom of postponement and comprehension which ambiguously takes place within suffering. The freedom found within consciousness, comprehension, and ontology delineates clearly the second stage of development according to Levinas as well as taking us into the central concepts of Totality and Infinity. The first stage is the stage of the il y a or immersion in the totality, in which there is no clear distinction between I and not-I. The second stage is the stage of atheism or interiority, in which there is objectification and ontology. Ontology, as Levinas says in a crucial passage, is the intelligence of beings, which promotes freedom by reducing the other to the same. Intelligence is “the logos of being—that is, a way of approaching the known being such that its alterity with regard to the knowing being vanishes. The process of cognition is at this stage identified with the freedom of the knowing being encountering nothing which, other with respect to it, could limit it” (TI 42/12). “Ontology, which reduces the other to the same, promotes freedom—the freedom that is the identification of the same, not allowing itself to be alienated by the other” (TI 64 freedom 42/13). Ontology, then, postpones being that affects it, objectifies being and reduces it to the same. Consciousness is not mere reflection or reception but is, from the very first, active and resistant. The resistance takes place through enjoyment, postponement, objectification, and reduction of the other to the same. What I enjoy becomes me (my contents, my contentment). What I comprehend is brought into my horizon (my perspective). This, for Levinas, is freedom on the atheist stage. It takes place first through enjoyment and then through comprehension, intelligence, or knowledge. Knowledge is the height of this type of freedom: “If freedom denotes the mode of remaining the same in the midst of the other, knowledge, where an existent is given by interposition of impersonal Being, contains the ultimate sense of freedom” (TI 45/16). But there is a way of relating besides knowledge and a level of development beyond interiority, namely, the social stage on which I accept that there is something—someone—other than me, separate from me, radically exterior to me. Hence the subtitle of the book, An Essay on Exteriority. By sociality, Levinas means relating to </w:t>
      </w:r>
      <w:proofErr w:type="spellStart"/>
      <w:proofErr w:type="gramStart"/>
      <w:r w:rsidRPr="00F81196">
        <w:rPr>
          <w:sz w:val="14"/>
        </w:rPr>
        <w:t>an other</w:t>
      </w:r>
      <w:proofErr w:type="spellEnd"/>
      <w:proofErr w:type="gramEnd"/>
      <w:r w:rsidRPr="00F81196">
        <w:rPr>
          <w:sz w:val="14"/>
        </w:rPr>
        <w:t xml:space="preserve"> without assuming the other to myself, that is, without either enjoying the other, and thus transmuting the other into </w:t>
      </w:r>
      <w:r w:rsidRPr="00F81196">
        <w:rPr>
          <w:sz w:val="14"/>
        </w:rPr>
        <w:lastRenderedPageBreak/>
        <w:t xml:space="preserve">my contents, or knowing the other by bringing the other into my own horizon. On the social stage, I do not reduce the other to the same but welcome the other, where welcoming is not sensibility or comprehension but a different type of response. With sociality, I cease ontologizing. I do not see the other as an object. Instead, sociality is metaphysics: “Metaphysics, transcendence, the welcoming of the other by the same, of the Other by me” (TI 43/13). Metaphysics is transcendental not atheistic. It welcomes the other rather than being all about the self. It is exteriority not interiority or immersion. With sociality, metaphysics, transcendence, exteriority, we attain a new level of freedom, a grounded or founded freedom not an arbitrary one. It is because Levinas believes there is a metaphysical stage that he can be a philosopher of the other. Metaphysics “is concretely produced as the calling into question of the same by the other” (TI 43/13). What is called into question, more specifically, is my freedom. Ontology, we have seen, reduces the other to the same and promotes freedom. Metaphysics “calls into question the freedom of the exercise of ontology” (TI 43/13). Metaphysics is critique: “critique does not reduce the other to the same as does ontology, but calls into question the exercise of the same” (TI 43/13). The calling into question cannot occur within the free </w:t>
      </w:r>
      <w:proofErr w:type="spellStart"/>
      <w:r w:rsidRPr="00F81196">
        <w:rPr>
          <w:sz w:val="14"/>
        </w:rPr>
        <w:t>self turned</w:t>
      </w:r>
      <w:proofErr w:type="spellEnd"/>
      <w:r w:rsidRPr="00F81196">
        <w:rPr>
          <w:sz w:val="14"/>
        </w:rPr>
        <w:t xml:space="preserve"> in on itself. Instead, the other brings it about: “A calling into question of the same—which cannot occur within the egoist spontaneity of the same—is brought about by the other” (TI 43/13). freedom 65 </w:t>
      </w:r>
      <w:r w:rsidRPr="00F81196">
        <w:rPr>
          <w:highlight w:val="yellow"/>
          <w:u w:val="single"/>
        </w:rPr>
        <w:t>Reason is the manifestation of arbitrary freedom since</w:t>
      </w:r>
      <w:r w:rsidRPr="00F81196">
        <w:rPr>
          <w:u w:val="single"/>
        </w:rPr>
        <w:t xml:space="preserve">, as Levinas regularly maintains, </w:t>
      </w:r>
      <w:r w:rsidRPr="00F81196">
        <w:rPr>
          <w:highlight w:val="yellow"/>
          <w:u w:val="single"/>
        </w:rPr>
        <w:t>thought and reason know themselves</w:t>
      </w:r>
      <w:r w:rsidRPr="00F81196">
        <w:rPr>
          <w:u w:val="single"/>
        </w:rPr>
        <w:t>: “That reason in the last analysis would be the manifestation of a freedom, neutralizing the other and encompassing him, can come as no surprise once it was laid down that sovereign reason knows only itself</w:t>
      </w:r>
      <w:r w:rsidRPr="00F81196">
        <w:rPr>
          <w:sz w:val="14"/>
        </w:rPr>
        <w:t xml:space="preserve"> ” (TI 43/14). </w:t>
      </w:r>
      <w:r w:rsidRPr="00F81196">
        <w:rPr>
          <w:u w:val="single"/>
        </w:rPr>
        <w:t>The manner in which this arbitrary freedom of the interiority stage takes place is through understanding the other by way of a concept or a theme</w:t>
      </w:r>
      <w:r w:rsidRPr="00F81196">
        <w:rPr>
          <w:sz w:val="14"/>
        </w:rPr>
        <w:t>, through understanding the other as an object. I reduce the other to the same, and in so doing produce my arbitrary freedom “by interposition of a middle and neutral term that ensures the intelligence of being” (TI 43/13).</w:t>
      </w:r>
    </w:p>
    <w:p w14:paraId="585D3AA9" w14:textId="77777777" w:rsidR="000D10E2" w:rsidRDefault="000D10E2" w:rsidP="000D10E2">
      <w:pPr>
        <w:rPr>
          <w:sz w:val="14"/>
        </w:rPr>
      </w:pPr>
    </w:p>
    <w:p w14:paraId="01440696" w14:textId="77777777" w:rsidR="003C7311" w:rsidRPr="00F601E6" w:rsidRDefault="003C7311" w:rsidP="00F601E6"/>
    <w:sectPr w:rsidR="003C731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0E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188"/>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0B6A"/>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D8D"/>
    <w:rsid w:val="00F201E7"/>
    <w:rsid w:val="00F204E0"/>
    <w:rsid w:val="00F20B16"/>
    <w:rsid w:val="00F21C79"/>
    <w:rsid w:val="00F238C9"/>
    <w:rsid w:val="00F23CA5"/>
    <w:rsid w:val="00F277AA"/>
    <w:rsid w:val="00F31955"/>
    <w:rsid w:val="00F34C06"/>
    <w:rsid w:val="00F422FF"/>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0B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0B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0B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0B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B90B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0B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0B6A"/>
  </w:style>
  <w:style w:type="character" w:customStyle="1" w:styleId="Heading1Char">
    <w:name w:val="Heading 1 Char"/>
    <w:aliases w:val="Pocket Char"/>
    <w:basedOn w:val="DefaultParagraphFont"/>
    <w:link w:val="Heading1"/>
    <w:uiPriority w:val="9"/>
    <w:rsid w:val="00B90B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0B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0B6A"/>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B90B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90B6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Style,Intense Emphasis111,Intense Emphasis1111,c,B,Bo,cite,It"/>
    <w:basedOn w:val="DefaultParagraphFont"/>
    <w:uiPriority w:val="1"/>
    <w:qFormat/>
    <w:rsid w:val="00B90B6A"/>
    <w:rPr>
      <w:b w:val="0"/>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
    <w:basedOn w:val="DefaultParagraphFont"/>
    <w:link w:val="textbold"/>
    <w:uiPriority w:val="20"/>
    <w:qFormat/>
    <w:rsid w:val="00B90B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0B6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90B6A"/>
    <w:rPr>
      <w:color w:val="auto"/>
      <w:u w:val="none"/>
    </w:rPr>
  </w:style>
  <w:style w:type="paragraph" w:styleId="DocumentMap">
    <w:name w:val="Document Map"/>
    <w:basedOn w:val="Normal"/>
    <w:link w:val="DocumentMapChar"/>
    <w:uiPriority w:val="99"/>
    <w:semiHidden/>
    <w:unhideWhenUsed/>
    <w:rsid w:val="00B90B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0B6A"/>
    <w:rPr>
      <w:rFonts w:ascii="Lucida Grande" w:hAnsi="Lucida Grande" w:cs="Lucida Grande"/>
    </w:rPr>
  </w:style>
  <w:style w:type="paragraph" w:styleId="ListParagraph">
    <w:name w:val="List Paragraph"/>
    <w:basedOn w:val="Normal"/>
    <w:uiPriority w:val="99"/>
    <w:unhideWhenUsed/>
    <w:qFormat/>
    <w:rsid w:val="000D10E2"/>
    <w:pPr>
      <w:ind w:left="720"/>
      <w:contextualSpacing/>
    </w:pPr>
  </w:style>
  <w:style w:type="character" w:styleId="UnresolvedMention">
    <w:name w:val="Unresolved Mention"/>
    <w:basedOn w:val="DefaultParagraphFont"/>
    <w:uiPriority w:val="99"/>
    <w:semiHidden/>
    <w:unhideWhenUsed/>
    <w:rsid w:val="000D10E2"/>
    <w:rPr>
      <w:color w:val="605E5C"/>
      <w:shd w:val="clear" w:color="auto" w:fill="E1DFDD"/>
    </w:rPr>
  </w:style>
  <w:style w:type="paragraph" w:customStyle="1" w:styleId="textbold">
    <w:name w:val="text bold"/>
    <w:basedOn w:val="Normal"/>
    <w:link w:val="Emphasis"/>
    <w:uiPriority w:val="20"/>
    <w:qFormat/>
    <w:rsid w:val="00F15D8D"/>
    <w:pPr>
      <w:ind w:left="720"/>
      <w:jc w:val="both"/>
    </w:pPr>
    <w:rPr>
      <w:b/>
      <w:iCs/>
      <w:u w:val="single"/>
    </w:rPr>
  </w:style>
  <w:style w:type="paragraph" w:customStyle="1" w:styleId="Card">
    <w:name w:val="Card"/>
    <w:aliases w:val="No Spacing,No Spacing2,Medium Grid 21,No Spacing31,No Spacing22,No Spacing3,Dont use,No Spacing41,No Spacing111112,Note Level 2,Debate Text,No Spacing23,Read stuff,Tags,tag,tags,Tag and Cite,nonunderlined,No Spacing1111,card,No Spacing112"/>
    <w:basedOn w:val="Heading1"/>
    <w:link w:val="Hyperlink"/>
    <w:autoRedefine/>
    <w:uiPriority w:val="99"/>
    <w:qFormat/>
    <w:rsid w:val="00F15D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aliases w:val="8 pt font,Citation Char Char1 Char Char Char Char Char,Cut,Small 1,Citation Char Char Char1,Read Char Char1"/>
    <w:basedOn w:val="DefaultParagraphFont"/>
    <w:uiPriority w:val="22"/>
    <w:qFormat/>
    <w:rsid w:val="00F15D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310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su.indstate.edu/conant/ecn351/ch11/chapter11.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rdsauto.com/ideaxchange/strikes-hurt-everybody" TargetMode="External"/><Relationship Id="rId5" Type="http://schemas.openxmlformats.org/officeDocument/2006/relationships/numbering" Target="numbering.xml"/><Relationship Id="rId10" Type="http://schemas.openxmlformats.org/officeDocument/2006/relationships/hyperlink" Target="https://www.worldbank.org/en/news/feature/2021/06/08/the-global-economy-on-track-for-strong-but-uneven-growth-as-covid-19-still-weighs"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14</Pages>
  <Words>9481</Words>
  <Characters>54044</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2021-10-27T18:12:00Z</dcterms:created>
  <dcterms:modified xsi:type="dcterms:W3CDTF">2021-10-28T17:45:00Z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