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36BA6" w14:textId="0201FCEE" w:rsidR="00895007" w:rsidRPr="00CD4E1B" w:rsidRDefault="00895007" w:rsidP="00895007">
      <w:pPr>
        <w:pStyle w:val="Heading2"/>
        <w:rPr>
          <w:rFonts w:asciiTheme="majorHAnsi" w:hAnsiTheme="majorHAnsi" w:cstheme="majorHAnsi"/>
        </w:rPr>
      </w:pPr>
      <w:r w:rsidRPr="00CD4E1B">
        <w:rPr>
          <w:rFonts w:asciiTheme="majorHAnsi" w:hAnsiTheme="majorHAnsi" w:cstheme="majorHAnsi"/>
        </w:rPr>
        <w:t>1</w:t>
      </w:r>
    </w:p>
    <w:p w14:paraId="39144363"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Our Interpretation is the affirmative should instrumentally defend the resolution – </w:t>
      </w:r>
      <w:r w:rsidRPr="00CD4E1B">
        <w:rPr>
          <w:rFonts w:asciiTheme="majorHAnsi" w:hAnsiTheme="majorHAnsi" w:cstheme="majorHAnsi"/>
          <w:u w:val="single"/>
        </w:rPr>
        <w:t>hold the line</w:t>
      </w:r>
      <w:r w:rsidRPr="00CD4E1B">
        <w:rPr>
          <w:rFonts w:asciiTheme="majorHAnsi" w:hAnsiTheme="majorHAnsi" w:cstheme="majorHAnsi"/>
        </w:rPr>
        <w:t xml:space="preserve">, CX and the 1AC </w:t>
      </w:r>
      <w:r w:rsidRPr="00CD4E1B">
        <w:rPr>
          <w:rFonts w:asciiTheme="majorHAnsi" w:hAnsiTheme="majorHAnsi" w:cstheme="majorHAnsi"/>
          <w:u w:val="single"/>
        </w:rPr>
        <w:t>prove</w:t>
      </w:r>
      <w:r w:rsidRPr="00CD4E1B">
        <w:rPr>
          <w:rFonts w:asciiTheme="majorHAnsi" w:hAnsiTheme="majorHAnsi" w:cstheme="majorHAnsi"/>
        </w:rPr>
        <w:t xml:space="preserve"> there’s no I-meet – anything new in the 1AR is either </w:t>
      </w:r>
      <w:r w:rsidRPr="00CD4E1B">
        <w:rPr>
          <w:rFonts w:asciiTheme="majorHAnsi" w:hAnsiTheme="majorHAnsi" w:cstheme="majorHAnsi"/>
          <w:u w:val="single"/>
        </w:rPr>
        <w:t>extra-T</w:t>
      </w:r>
      <w:r w:rsidRPr="00CD4E1B">
        <w:rPr>
          <w:rFonts w:asciiTheme="majorHAnsi" w:hAnsiTheme="majorHAnsi" w:cstheme="majorHAnsi"/>
        </w:rPr>
        <w:t xml:space="preserve"> since it includes the non-topical parts of the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or </w:t>
      </w:r>
      <w:r w:rsidRPr="00CD4E1B">
        <w:rPr>
          <w:rFonts w:asciiTheme="majorHAnsi" w:hAnsiTheme="majorHAnsi" w:cstheme="majorHAnsi"/>
          <w:u w:val="single"/>
        </w:rPr>
        <w:t>effects-T</w:t>
      </w:r>
      <w:r w:rsidRPr="00CD4E1B">
        <w:rPr>
          <w:rFonts w:asciiTheme="majorHAnsi" w:hAnsiTheme="majorHAnsi" w:cstheme="majorHAnsi"/>
        </w:rPr>
        <w:t xml:space="preserve"> since it’s a future result of the advocacy which both link to our offense.</w:t>
      </w:r>
    </w:p>
    <w:p w14:paraId="596A0275"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“Resolved” means to enact </w:t>
      </w:r>
      <w:r w:rsidRPr="00CD4E1B">
        <w:rPr>
          <w:rFonts w:asciiTheme="majorHAnsi" w:hAnsiTheme="majorHAnsi" w:cstheme="majorHAnsi"/>
          <w:u w:val="single"/>
        </w:rPr>
        <w:t>by law</w:t>
      </w:r>
      <w:r w:rsidRPr="00CD4E1B">
        <w:rPr>
          <w:rFonts w:asciiTheme="majorHAnsi" w:hAnsiTheme="majorHAnsi" w:cstheme="majorHAnsi"/>
        </w:rPr>
        <w:t>.</w:t>
      </w:r>
    </w:p>
    <w:p w14:paraId="52ED2602" w14:textId="77777777" w:rsidR="00895007" w:rsidRPr="00CD4E1B" w:rsidRDefault="00895007" w:rsidP="00895007">
      <w:pPr>
        <w:rPr>
          <w:rFonts w:asciiTheme="majorHAnsi" w:hAnsiTheme="majorHAnsi" w:cstheme="majorHAnsi"/>
        </w:rPr>
      </w:pPr>
      <w:r w:rsidRPr="00CD4E1B">
        <w:rPr>
          <w:rStyle w:val="Style13ptBold"/>
          <w:rFonts w:asciiTheme="majorHAnsi" w:hAnsiTheme="majorHAnsi" w:cstheme="majorHAnsi"/>
        </w:rPr>
        <w:t>Words &amp; Phrases ’64</w:t>
      </w:r>
      <w:r w:rsidRPr="00CD4E1B">
        <w:rPr>
          <w:rFonts w:asciiTheme="majorHAnsi" w:hAnsiTheme="majorHAnsi" w:cstheme="majorHAnsi"/>
        </w:rPr>
        <w:t xml:space="preserve"> </w:t>
      </w:r>
    </w:p>
    <w:p w14:paraId="6ED7FCF4" w14:textId="77777777" w:rsidR="00895007" w:rsidRPr="00CD4E1B" w:rsidRDefault="00895007" w:rsidP="00895007">
      <w:pPr>
        <w:rPr>
          <w:rFonts w:asciiTheme="majorHAnsi" w:hAnsiTheme="majorHAnsi" w:cstheme="majorHAnsi"/>
        </w:rPr>
      </w:pPr>
      <w:r w:rsidRPr="00CD4E1B">
        <w:rPr>
          <w:rFonts w:asciiTheme="majorHAnsi" w:hAnsiTheme="majorHAnsi" w:cstheme="majorHAnsi"/>
          <w:sz w:val="16"/>
          <w:szCs w:val="16"/>
        </w:rPr>
        <w:t>(Words and Phrases; 1964; Permanent Edition)</w:t>
      </w:r>
    </w:p>
    <w:p w14:paraId="6F1021DC" w14:textId="5C284FE8" w:rsidR="00895007" w:rsidRPr="00CD4E1B" w:rsidRDefault="00895007" w:rsidP="00895007">
      <w:pPr>
        <w:rPr>
          <w:rFonts w:asciiTheme="majorHAnsi" w:hAnsiTheme="majorHAnsi" w:cstheme="majorHAnsi"/>
          <w:sz w:val="12"/>
          <w:szCs w:val="16"/>
        </w:rPr>
      </w:pPr>
      <w:r w:rsidRPr="00CD4E1B">
        <w:rPr>
          <w:rFonts w:asciiTheme="majorHAnsi" w:hAnsiTheme="majorHAnsi" w:cstheme="majorHAnsi"/>
          <w:u w:val="single"/>
        </w:rPr>
        <w:t>Definition of the word “</w:t>
      </w:r>
      <w:r w:rsidRPr="00CD4E1B">
        <w:rPr>
          <w:rFonts w:asciiTheme="majorHAnsi" w:hAnsiTheme="majorHAnsi" w:cstheme="majorHAnsi"/>
          <w:highlight w:val="green"/>
          <w:u w:val="single"/>
        </w:rPr>
        <w:t>resolve</w:t>
      </w:r>
      <w:r w:rsidRPr="00CD4E1B">
        <w:rPr>
          <w:rFonts w:asciiTheme="majorHAnsi" w:hAnsiTheme="majorHAnsi" w:cstheme="majorHAnsi"/>
          <w:u w:val="single"/>
        </w:rPr>
        <w:t xml:space="preserve">,” given by Webster </w:t>
      </w:r>
      <w:r w:rsidRPr="00CD4E1B">
        <w:rPr>
          <w:rFonts w:asciiTheme="majorHAnsi" w:hAnsiTheme="majorHAnsi" w:cstheme="majorHAnsi"/>
          <w:highlight w:val="green"/>
          <w:u w:val="single"/>
        </w:rPr>
        <w:t>is</w:t>
      </w:r>
      <w:r w:rsidRPr="00CD4E1B">
        <w:rPr>
          <w:rFonts w:asciiTheme="majorHAnsi" w:hAnsiTheme="majorHAnsi" w:cstheme="majorHAnsi"/>
          <w:u w:val="single"/>
        </w:rPr>
        <w:t xml:space="preserve"> “</w:t>
      </w:r>
      <w:r w:rsidRPr="00CD4E1B">
        <w:rPr>
          <w:rStyle w:val="StyleUnderline"/>
          <w:rFonts w:asciiTheme="majorHAnsi" w:hAnsiTheme="majorHAnsi" w:cstheme="majorHAnsi"/>
        </w:rPr>
        <w:t>to express an opinion or determination by resolution or vote</w:t>
      </w:r>
      <w:r w:rsidRPr="00CD4E1B">
        <w:rPr>
          <w:rFonts w:asciiTheme="majorHAnsi" w:hAnsiTheme="majorHAnsi" w:cstheme="majorHAnsi"/>
          <w:sz w:val="12"/>
        </w:rPr>
        <w:t xml:space="preserve">; </w:t>
      </w:r>
      <w:r w:rsidRPr="00CD4E1B">
        <w:rPr>
          <w:rFonts w:asciiTheme="majorHAnsi" w:hAnsiTheme="majorHAnsi" w:cstheme="majorHAnsi"/>
          <w:u w:val="single"/>
        </w:rPr>
        <w:t xml:space="preserve">as ‘it was resolved </w:t>
      </w:r>
      <w:r w:rsidRPr="00CD4E1B">
        <w:rPr>
          <w:rStyle w:val="Emphasis"/>
          <w:rFonts w:asciiTheme="majorHAnsi" w:hAnsiTheme="majorHAnsi" w:cstheme="majorHAnsi"/>
        </w:rPr>
        <w:t>by the legislature</w:t>
      </w:r>
      <w:r w:rsidRPr="00CD4E1B">
        <w:rPr>
          <w:rFonts w:asciiTheme="majorHAnsi" w:hAnsiTheme="majorHAnsi" w:cstheme="majorHAnsi"/>
          <w:sz w:val="12"/>
        </w:rPr>
        <w:t xml:space="preserve">;” It is of similar force to the word “enact,” which is </w:t>
      </w:r>
      <w:r w:rsidRPr="00CD4E1B">
        <w:rPr>
          <w:rFonts w:asciiTheme="majorHAnsi" w:hAnsiTheme="majorHAnsi" w:cstheme="majorHAnsi"/>
          <w:u w:val="single"/>
        </w:rPr>
        <w:t>defined</w:t>
      </w:r>
      <w:r w:rsidRPr="00CD4E1B">
        <w:rPr>
          <w:rFonts w:asciiTheme="majorHAnsi" w:hAnsiTheme="majorHAnsi" w:cstheme="majorHAnsi"/>
          <w:sz w:val="12"/>
        </w:rPr>
        <w:t xml:space="preserve"> by Bouvier </w:t>
      </w:r>
      <w:r w:rsidRPr="00CD4E1B">
        <w:rPr>
          <w:rFonts w:asciiTheme="majorHAnsi" w:hAnsiTheme="majorHAnsi" w:cstheme="majorHAnsi"/>
          <w:u w:val="single"/>
        </w:rPr>
        <w:t xml:space="preserve">as </w:t>
      </w:r>
      <w:r w:rsidRPr="00CD4E1B">
        <w:rPr>
          <w:rStyle w:val="Emphasis"/>
          <w:rFonts w:asciiTheme="majorHAnsi" w:hAnsiTheme="majorHAnsi" w:cstheme="majorHAnsi"/>
        </w:rPr>
        <w:t xml:space="preserve">meaning </w:t>
      </w:r>
      <w:r w:rsidRPr="00CD4E1B">
        <w:rPr>
          <w:rStyle w:val="Emphasis"/>
          <w:rFonts w:asciiTheme="majorHAnsi" w:hAnsiTheme="majorHAnsi" w:cstheme="majorHAnsi"/>
          <w:highlight w:val="green"/>
        </w:rPr>
        <w:t>“to establish by law”</w:t>
      </w:r>
      <w:r w:rsidRPr="00CD4E1B">
        <w:rPr>
          <w:rFonts w:asciiTheme="majorHAnsi" w:hAnsiTheme="majorHAnsi" w:cstheme="majorHAnsi"/>
          <w:sz w:val="12"/>
          <w:szCs w:val="16"/>
        </w:rPr>
        <w:t>.</w:t>
      </w:r>
    </w:p>
    <w:p w14:paraId="1BFBC1BD"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Recognition is defined as </w:t>
      </w:r>
      <w:r w:rsidRPr="00CD4E1B">
        <w:rPr>
          <w:rFonts w:asciiTheme="majorHAnsi" w:hAnsiTheme="majorHAnsi" w:cstheme="majorHAnsi"/>
          <w:u w:val="single"/>
        </w:rPr>
        <w:t>legal authority</w:t>
      </w:r>
      <w:r w:rsidRPr="00CD4E1B">
        <w:rPr>
          <w:rFonts w:asciiTheme="majorHAnsi" w:hAnsiTheme="majorHAnsi" w:cstheme="majorHAnsi"/>
        </w:rPr>
        <w:t xml:space="preserve"> in the context of international law.  </w:t>
      </w:r>
    </w:p>
    <w:p w14:paraId="2444295B" w14:textId="77777777" w:rsidR="00895007" w:rsidRPr="00CD4E1B" w:rsidRDefault="00895007" w:rsidP="00895007">
      <w:pPr>
        <w:rPr>
          <w:rFonts w:asciiTheme="majorHAnsi" w:hAnsiTheme="majorHAnsi" w:cstheme="majorHAnsi"/>
        </w:rPr>
      </w:pPr>
      <w:r w:rsidRPr="00CD4E1B">
        <w:rPr>
          <w:rFonts w:asciiTheme="majorHAnsi" w:eastAsiaTheme="majorEastAsia" w:hAnsiTheme="majorHAnsi" w:cstheme="majorHAnsi"/>
          <w:b/>
          <w:bCs/>
          <w:sz w:val="26"/>
          <w:szCs w:val="26"/>
        </w:rPr>
        <w:t>Britannica N.D</w:t>
      </w:r>
      <w:r w:rsidRPr="00CD4E1B">
        <w:rPr>
          <w:rFonts w:asciiTheme="majorHAnsi" w:hAnsiTheme="majorHAnsi" w:cstheme="majorHAnsi"/>
        </w:rPr>
        <w:t>, world- renowned encyclopedia//</w:t>
      </w:r>
      <w:proofErr w:type="spellStart"/>
      <w:r w:rsidRPr="00CD4E1B">
        <w:rPr>
          <w:rFonts w:asciiTheme="majorHAnsi" w:hAnsiTheme="majorHAnsi" w:cstheme="majorHAnsi"/>
        </w:rPr>
        <w:t>Aanya</w:t>
      </w:r>
      <w:proofErr w:type="spellEnd"/>
      <w:r w:rsidRPr="00CD4E1B">
        <w:rPr>
          <w:rFonts w:asciiTheme="majorHAnsi" w:hAnsiTheme="majorHAnsi" w:cstheme="majorHAnsi"/>
        </w:rPr>
        <w:t xml:space="preserve"> https://www.britannica.com/topic/recognition-international-law</w:t>
      </w:r>
    </w:p>
    <w:p w14:paraId="65F35CA7" w14:textId="77777777" w:rsidR="00895007" w:rsidRPr="00CD4E1B" w:rsidRDefault="00895007" w:rsidP="00895007">
      <w:pPr>
        <w:rPr>
          <w:rFonts w:asciiTheme="majorHAnsi" w:hAnsiTheme="majorHAnsi" w:cstheme="majorHAnsi"/>
        </w:rPr>
      </w:pPr>
      <w:r w:rsidRPr="00CD4E1B">
        <w:rPr>
          <w:rFonts w:asciiTheme="majorHAnsi" w:hAnsiTheme="majorHAnsi" w:cstheme="majorHAnsi"/>
        </w:rPr>
        <w:t xml:space="preserve">Recognition is </w:t>
      </w:r>
      <w:r w:rsidRPr="00CD4E1B">
        <w:rPr>
          <w:rStyle w:val="StyleUnderline"/>
          <w:rFonts w:asciiTheme="majorHAnsi" w:hAnsiTheme="majorHAnsi" w:cstheme="majorHAnsi"/>
          <w:highlight w:val="green"/>
        </w:rPr>
        <w:t>a process where</w:t>
      </w:r>
      <w:r w:rsidRPr="00CD4E1B">
        <w:rPr>
          <w:rFonts w:asciiTheme="majorHAnsi" w:hAnsiTheme="majorHAnsi" w:cstheme="majorHAnsi"/>
        </w:rPr>
        <w:t xml:space="preserve">by </w:t>
      </w:r>
      <w:r w:rsidRPr="00CD4E1B">
        <w:rPr>
          <w:rStyle w:val="StyleUnderline"/>
          <w:rFonts w:asciiTheme="majorHAnsi" w:hAnsiTheme="majorHAnsi" w:cstheme="majorHAnsi"/>
          <w:highlight w:val="green"/>
        </w:rPr>
        <w:t>certain facts are</w:t>
      </w:r>
      <w:r w:rsidRPr="00CD4E1B">
        <w:rPr>
          <w:rStyle w:val="StyleUnderline"/>
          <w:rFonts w:asciiTheme="majorHAnsi" w:hAnsiTheme="majorHAnsi" w:cstheme="majorHAnsi"/>
        </w:rPr>
        <w:t xml:space="preserve"> accepted and </w:t>
      </w:r>
      <w:r w:rsidRPr="00CD4E1B">
        <w:rPr>
          <w:rStyle w:val="StyleUnderline"/>
          <w:rFonts w:asciiTheme="majorHAnsi" w:hAnsiTheme="majorHAnsi" w:cstheme="majorHAnsi"/>
          <w:highlight w:val="green"/>
        </w:rPr>
        <w:t>endowed with</w:t>
      </w:r>
      <w:r w:rsidRPr="00CD4E1B">
        <w:rPr>
          <w:rFonts w:asciiTheme="majorHAnsi" w:hAnsiTheme="majorHAnsi" w:cstheme="majorHAnsi"/>
        </w:rPr>
        <w:t xml:space="preserve"> a </w:t>
      </w:r>
      <w:r w:rsidRPr="00CD4E1B">
        <w:rPr>
          <w:rStyle w:val="StyleUnderline"/>
          <w:rFonts w:asciiTheme="majorHAnsi" w:hAnsiTheme="majorHAnsi" w:cstheme="majorHAnsi"/>
          <w:highlight w:val="green"/>
        </w:rPr>
        <w:t>certain legal status</w:t>
      </w:r>
      <w:r w:rsidRPr="00CD4E1B">
        <w:rPr>
          <w:rFonts w:asciiTheme="majorHAnsi" w:hAnsiTheme="majorHAnsi" w:cstheme="majorHAnsi"/>
        </w:rPr>
        <w:t>, such as statehood, sovereignty over newly acquired territory, or the international effects of the grant of nationality.</w:t>
      </w:r>
    </w:p>
    <w:p w14:paraId="44364F48" w14:textId="77777777" w:rsidR="00895007" w:rsidRPr="00CD4E1B" w:rsidRDefault="00895007" w:rsidP="00895007">
      <w:pPr>
        <w:rPr>
          <w:rFonts w:asciiTheme="majorHAnsi" w:hAnsiTheme="majorHAnsi" w:cstheme="majorHAnsi"/>
        </w:rPr>
      </w:pPr>
      <w:r w:rsidRPr="00CD4E1B">
        <w:rPr>
          <w:rFonts w:asciiTheme="majorHAnsi" w:eastAsiaTheme="majorEastAsia" w:hAnsiTheme="majorHAnsi" w:cstheme="majorHAnsi"/>
          <w:b/>
          <w:bCs/>
          <w:sz w:val="26"/>
          <w:szCs w:val="26"/>
        </w:rPr>
        <w:t xml:space="preserve">Recognition means policy action. Merriam-Webster N.D. </w:t>
      </w:r>
      <w:r w:rsidRPr="00CD4E1B">
        <w:rPr>
          <w:rFonts w:asciiTheme="majorHAnsi" w:hAnsiTheme="majorHAnsi" w:cstheme="majorHAnsi"/>
        </w:rPr>
        <w:t>//</w:t>
      </w:r>
      <w:proofErr w:type="spellStart"/>
      <w:r w:rsidRPr="00CD4E1B">
        <w:rPr>
          <w:rFonts w:asciiTheme="majorHAnsi" w:hAnsiTheme="majorHAnsi" w:cstheme="majorHAnsi"/>
        </w:rPr>
        <w:t>Aanya</w:t>
      </w:r>
      <w:proofErr w:type="spellEnd"/>
      <w:r w:rsidRPr="00CD4E1B">
        <w:rPr>
          <w:rFonts w:asciiTheme="majorHAnsi" w:hAnsiTheme="majorHAnsi" w:cstheme="majorHAnsi"/>
        </w:rPr>
        <w:t xml:space="preserve"> https://www.merriam-webster.com/dictionary/recognize</w:t>
      </w:r>
    </w:p>
    <w:p w14:paraId="728C441C" w14:textId="77777777" w:rsidR="00895007" w:rsidRPr="00CD4E1B" w:rsidRDefault="00895007" w:rsidP="00895007">
      <w:pPr>
        <w:rPr>
          <w:rFonts w:asciiTheme="majorHAnsi" w:hAnsiTheme="majorHAnsi" w:cstheme="majorHAnsi"/>
        </w:rPr>
      </w:pPr>
      <w:r w:rsidRPr="00CD4E1B">
        <w:rPr>
          <w:rStyle w:val="StyleUnderline"/>
          <w:rFonts w:asciiTheme="majorHAnsi" w:hAnsiTheme="majorHAnsi" w:cstheme="majorHAnsi"/>
          <w:highlight w:val="green"/>
        </w:rPr>
        <w:t>to accept</w:t>
      </w:r>
      <w:r w:rsidRPr="00CD4E1B">
        <w:rPr>
          <w:rStyle w:val="StyleUnderline"/>
          <w:rFonts w:asciiTheme="majorHAnsi" w:hAnsiTheme="majorHAnsi" w:cstheme="majorHAnsi"/>
        </w:rPr>
        <w:t xml:space="preserve"> and approve of (something) </w:t>
      </w:r>
      <w:r w:rsidRPr="00CD4E1B">
        <w:rPr>
          <w:rStyle w:val="StyleUnderline"/>
          <w:rFonts w:asciiTheme="majorHAnsi" w:hAnsiTheme="majorHAnsi" w:cstheme="majorHAnsi"/>
          <w:highlight w:val="green"/>
        </w:rPr>
        <w:t>as having legal</w:t>
      </w:r>
      <w:r w:rsidRPr="00CD4E1B">
        <w:rPr>
          <w:rStyle w:val="StyleUnderline"/>
          <w:rFonts w:asciiTheme="majorHAnsi" w:hAnsiTheme="majorHAnsi" w:cstheme="majorHAnsi"/>
        </w:rPr>
        <w:t xml:space="preserve"> or official </w:t>
      </w:r>
      <w:r w:rsidRPr="00CD4E1B">
        <w:rPr>
          <w:rStyle w:val="StyleUnderline"/>
          <w:rFonts w:asciiTheme="majorHAnsi" w:hAnsiTheme="majorHAnsi" w:cstheme="majorHAnsi"/>
          <w:highlight w:val="green"/>
        </w:rPr>
        <w:t>authority</w:t>
      </w:r>
      <w:r w:rsidRPr="00CD4E1B">
        <w:rPr>
          <w:rStyle w:val="StyleUnderline"/>
          <w:rFonts w:asciiTheme="majorHAnsi" w:hAnsiTheme="majorHAnsi" w:cstheme="majorHAnsi"/>
        </w:rPr>
        <w:t xml:space="preserve"> ‘</w:t>
      </w:r>
      <w:r w:rsidRPr="00CD4E1B">
        <w:rPr>
          <w:rFonts w:asciiTheme="majorHAnsi" w:hAnsiTheme="majorHAnsi" w:cstheme="majorHAnsi"/>
        </w:rPr>
        <w:t>The U.S. government has now recognized the newly formed country.’ ‘They refused to recognize the treaty.’</w:t>
      </w:r>
    </w:p>
    <w:p w14:paraId="122A4E85"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“Ought to be” indicates a state of affairs and obligates an actor with the ability to bring about that state of affairs.</w:t>
      </w:r>
    </w:p>
    <w:p w14:paraId="7C12EE0C" w14:textId="77777777" w:rsidR="00895007" w:rsidRPr="00CD4E1B" w:rsidRDefault="00895007" w:rsidP="00895007">
      <w:pPr>
        <w:rPr>
          <w:rFonts w:asciiTheme="majorHAnsi" w:hAnsiTheme="majorHAnsi" w:cstheme="majorHAnsi"/>
        </w:rPr>
      </w:pPr>
      <w:proofErr w:type="spellStart"/>
      <w:r w:rsidRPr="00CD4E1B">
        <w:rPr>
          <w:rStyle w:val="Style13ptBold"/>
          <w:rFonts w:asciiTheme="majorHAnsi" w:hAnsiTheme="majorHAnsi" w:cstheme="majorHAnsi"/>
        </w:rPr>
        <w:t>Hage</w:t>
      </w:r>
      <w:proofErr w:type="spellEnd"/>
      <w:r w:rsidRPr="00CD4E1B">
        <w:rPr>
          <w:rStyle w:val="Style13ptBold"/>
          <w:rFonts w:asciiTheme="majorHAnsi" w:hAnsiTheme="majorHAnsi" w:cstheme="majorHAnsi"/>
        </w:rPr>
        <w:t xml:space="preserve"> 01</w:t>
      </w:r>
      <w:r w:rsidRPr="00CD4E1B">
        <w:rPr>
          <w:rFonts w:asciiTheme="majorHAnsi" w:hAnsiTheme="majorHAnsi" w:cstheme="majorHAnsi"/>
        </w:rPr>
        <w:t xml:space="preserve"> Jaap [Maastricht University, Law, Faculty Member, chair of Jurisprudence (Legal Theory) at the University of Maastricht (Netherlands)] “Contrary to Duty Obligations: A Study in Legal Ontology” in Bart </w:t>
      </w:r>
      <w:proofErr w:type="spellStart"/>
      <w:r w:rsidRPr="00CD4E1B">
        <w:rPr>
          <w:rFonts w:asciiTheme="majorHAnsi" w:hAnsiTheme="majorHAnsi" w:cstheme="majorHAnsi"/>
        </w:rPr>
        <w:t>Verheij</w:t>
      </w:r>
      <w:proofErr w:type="spellEnd"/>
      <w:r w:rsidRPr="00CD4E1B">
        <w:rPr>
          <w:rFonts w:asciiTheme="majorHAnsi" w:hAnsiTheme="majorHAnsi" w:cstheme="majorHAnsi"/>
        </w:rPr>
        <w:t xml:space="preserve">, Arno R. </w:t>
      </w:r>
      <w:proofErr w:type="spellStart"/>
      <w:r w:rsidRPr="00CD4E1B">
        <w:rPr>
          <w:rFonts w:asciiTheme="majorHAnsi" w:hAnsiTheme="majorHAnsi" w:cstheme="majorHAnsi"/>
        </w:rPr>
        <w:t>Lodder</w:t>
      </w:r>
      <w:proofErr w:type="spellEnd"/>
      <w:r w:rsidRPr="00CD4E1B">
        <w:rPr>
          <w:rFonts w:asciiTheme="majorHAnsi" w:hAnsiTheme="majorHAnsi" w:cstheme="majorHAnsi"/>
        </w:rPr>
        <w:t xml:space="preserve">, Ronald P. Loui and Antoinette J. </w:t>
      </w:r>
      <w:proofErr w:type="spellStart"/>
      <w:r w:rsidRPr="00CD4E1B">
        <w:rPr>
          <w:rFonts w:asciiTheme="majorHAnsi" w:hAnsiTheme="majorHAnsi" w:cstheme="majorHAnsi"/>
        </w:rPr>
        <w:t>Muntjewerff</w:t>
      </w:r>
      <w:proofErr w:type="spellEnd"/>
      <w:r w:rsidRPr="00CD4E1B">
        <w:rPr>
          <w:rFonts w:asciiTheme="majorHAnsi" w:hAnsiTheme="majorHAnsi" w:cstheme="majorHAnsi"/>
        </w:rPr>
        <w:t xml:space="preserve"> (eds.), Legal Knowledge and Information Systems. </w:t>
      </w:r>
      <w:proofErr w:type="spellStart"/>
      <w:r w:rsidRPr="00CD4E1B">
        <w:rPr>
          <w:rFonts w:asciiTheme="majorHAnsi" w:hAnsiTheme="majorHAnsi" w:cstheme="majorHAnsi"/>
        </w:rPr>
        <w:t>Jurix</w:t>
      </w:r>
      <w:proofErr w:type="spellEnd"/>
      <w:r w:rsidRPr="00CD4E1B">
        <w:rPr>
          <w:rFonts w:asciiTheme="majorHAnsi" w:hAnsiTheme="majorHAnsi" w:cstheme="majorHAnsi"/>
        </w:rPr>
        <w:t xml:space="preserve"> 2001: The Fourteenth Annual Conference. Amsterdam: IOS Press, 2001, pp. 89-102. IB</w:t>
      </w:r>
    </w:p>
    <w:p w14:paraId="7D43493A" w14:textId="77777777" w:rsidR="00895007" w:rsidRPr="00CD4E1B" w:rsidRDefault="00895007" w:rsidP="00895007">
      <w:pPr>
        <w:rPr>
          <w:rFonts w:asciiTheme="majorHAnsi" w:hAnsiTheme="majorHAnsi" w:cstheme="majorHAnsi"/>
          <w:b/>
          <w:iCs/>
          <w:u w:val="single"/>
          <w:bdr w:val="single" w:sz="4" w:space="0" w:color="auto"/>
        </w:rPr>
      </w:pPr>
      <w:r w:rsidRPr="00CD4E1B">
        <w:rPr>
          <w:rFonts w:asciiTheme="majorHAnsi" w:hAnsiTheme="majorHAnsi" w:cstheme="majorHAnsi"/>
        </w:rPr>
        <w:t xml:space="preserve">On the other interpretation, </w:t>
      </w:r>
      <w:r w:rsidRPr="00CD4E1B">
        <w:rPr>
          <w:rStyle w:val="Emphasis"/>
          <w:rFonts w:asciiTheme="majorHAnsi" w:hAnsiTheme="majorHAnsi" w:cstheme="majorHAnsi"/>
          <w:highlight w:val="green"/>
        </w:rPr>
        <w:t>ought-to-be norms prescribe</w:t>
      </w:r>
      <w:r w:rsidRPr="00CD4E1B">
        <w:rPr>
          <w:rStyle w:val="Emphasis"/>
          <w:rFonts w:asciiTheme="majorHAnsi" w:hAnsiTheme="majorHAnsi" w:cstheme="majorHAnsi"/>
        </w:rPr>
        <w:t xml:space="preserve"> to see to it that </w:t>
      </w:r>
      <w:r w:rsidRPr="00CD4E1B">
        <w:rPr>
          <w:rStyle w:val="StyleUnderline"/>
          <w:rFonts w:asciiTheme="majorHAnsi" w:hAnsiTheme="majorHAnsi" w:cstheme="majorHAnsi"/>
          <w:highlight w:val="green"/>
        </w:rPr>
        <w:t>the obligatory state of affairs is achieved</w:t>
      </w:r>
      <w:r w:rsidRPr="00CD4E1B">
        <w:rPr>
          <w:rStyle w:val="StyleUnderline"/>
          <w:rFonts w:asciiTheme="majorHAnsi" w:hAnsiTheme="majorHAnsi" w:cstheme="majorHAnsi"/>
        </w:rPr>
        <w:t xml:space="preserve"> or maintained</w:t>
      </w:r>
      <w:r w:rsidRPr="00CD4E1B">
        <w:rPr>
          <w:rFonts w:asciiTheme="majorHAnsi" w:hAnsiTheme="majorHAnsi" w:cstheme="majorHAnsi"/>
        </w:rPr>
        <w:t xml:space="preserve">, depending on whether the ideal state in question already obtains. Briefly stated. the obligation is to see to it that the obligatory state of affairs obtains. On this interpretation, </w:t>
      </w:r>
      <w:r w:rsidRPr="00CD4E1B">
        <w:rPr>
          <w:rStyle w:val="Emphasis"/>
          <w:rFonts w:asciiTheme="majorHAnsi" w:hAnsiTheme="majorHAnsi" w:cstheme="majorHAnsi"/>
          <w:highlight w:val="green"/>
        </w:rPr>
        <w:t xml:space="preserve">the ought to be norm </w:t>
      </w:r>
      <w:r w:rsidRPr="00CD4E1B">
        <w:rPr>
          <w:rStyle w:val="StyleUnderline"/>
          <w:rFonts w:asciiTheme="majorHAnsi" w:hAnsiTheme="majorHAnsi" w:cstheme="majorHAnsi"/>
          <w:highlight w:val="green"/>
        </w:rPr>
        <w:t xml:space="preserve">is ‘really' an ought-to-do norm </w:t>
      </w:r>
      <w:r w:rsidRPr="00CD4E1B">
        <w:rPr>
          <w:rStyle w:val="StyleUnderline"/>
          <w:rFonts w:asciiTheme="majorHAnsi" w:hAnsiTheme="majorHAnsi" w:cstheme="majorHAnsi"/>
        </w:rPr>
        <w:t>in disguise</w:t>
      </w:r>
      <w:r w:rsidRPr="00CD4E1B">
        <w:rPr>
          <w:rStyle w:val="Emphasis"/>
          <w:rFonts w:asciiTheme="majorHAnsi" w:hAnsiTheme="majorHAnsi" w:cstheme="majorHAnsi"/>
        </w:rPr>
        <w:t xml:space="preserve">, it is an </w:t>
      </w:r>
      <w:r w:rsidRPr="00CD4E1B">
        <w:rPr>
          <w:rStyle w:val="StyleUnderline"/>
          <w:rFonts w:asciiTheme="majorHAnsi" w:hAnsiTheme="majorHAnsi" w:cstheme="majorHAnsi"/>
        </w:rPr>
        <w:t>incomplete ought-to-do norm,</w:t>
      </w:r>
      <w:r w:rsidRPr="00CD4E1B">
        <w:rPr>
          <w:rStyle w:val="Emphasis"/>
          <w:rFonts w:asciiTheme="majorHAnsi" w:hAnsiTheme="majorHAnsi" w:cstheme="majorHAnsi"/>
        </w:rPr>
        <w:t xml:space="preserve"> because it leaves the actor unspecified. This deficiency can be remedied, however, by saying that </w:t>
      </w:r>
      <w:r w:rsidRPr="00CD4E1B">
        <w:rPr>
          <w:rStyle w:val="Emphasis"/>
          <w:rFonts w:asciiTheme="majorHAnsi" w:hAnsiTheme="majorHAnsi" w:cstheme="majorHAnsi"/>
          <w:highlight w:val="green"/>
        </w:rPr>
        <w:t xml:space="preserve">the actors </w:t>
      </w:r>
      <w:r w:rsidRPr="00CD4E1B">
        <w:rPr>
          <w:rStyle w:val="StyleUnderline"/>
          <w:rFonts w:asciiTheme="majorHAnsi" w:hAnsiTheme="majorHAnsi" w:cstheme="majorHAnsi"/>
          <w:highlight w:val="green"/>
        </w:rPr>
        <w:t>are those</w:t>
      </w:r>
      <w:r w:rsidRPr="00CD4E1B">
        <w:rPr>
          <w:rStyle w:val="StyleUnderline"/>
          <w:rFonts w:asciiTheme="majorHAnsi" w:hAnsiTheme="majorHAnsi" w:cstheme="majorHAnsi"/>
        </w:rPr>
        <w:t xml:space="preserve"> who are </w:t>
      </w:r>
      <w:r w:rsidRPr="00CD4E1B">
        <w:rPr>
          <w:rStyle w:val="StyleUnderline"/>
          <w:rFonts w:asciiTheme="majorHAnsi" w:hAnsiTheme="majorHAnsi" w:cstheme="majorHAnsi"/>
          <w:highlight w:val="green"/>
        </w:rPr>
        <w:t xml:space="preserve">responsible for seeing </w:t>
      </w:r>
      <w:r w:rsidRPr="00CD4E1B">
        <w:rPr>
          <w:rStyle w:val="StyleUnderline"/>
          <w:rFonts w:asciiTheme="majorHAnsi" w:hAnsiTheme="majorHAnsi" w:cstheme="majorHAnsi"/>
        </w:rPr>
        <w:t xml:space="preserve">to it </w:t>
      </w:r>
      <w:r w:rsidRPr="00CD4E1B">
        <w:rPr>
          <w:rStyle w:val="StyleUnderline"/>
          <w:rFonts w:asciiTheme="majorHAnsi" w:hAnsiTheme="majorHAnsi" w:cstheme="majorHAnsi"/>
          <w:highlight w:val="green"/>
        </w:rPr>
        <w:t>that the obligatory state of affairs is achieved</w:t>
      </w:r>
      <w:r w:rsidRPr="00CD4E1B">
        <w:rPr>
          <w:rStyle w:val="StyleUnderline"/>
          <w:rFonts w:asciiTheme="majorHAnsi" w:hAnsiTheme="majorHAnsi" w:cstheme="majorHAnsi"/>
        </w:rPr>
        <w:t xml:space="preserve"> or maintained.</w:t>
      </w:r>
    </w:p>
    <w:p w14:paraId="195D347A"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lastRenderedPageBreak/>
        <w:t>Just implies a legal interpretation.</w:t>
      </w:r>
    </w:p>
    <w:p w14:paraId="27B2F048" w14:textId="77777777" w:rsidR="00895007" w:rsidRPr="00CD4E1B" w:rsidRDefault="00895007" w:rsidP="00895007">
      <w:pPr>
        <w:rPr>
          <w:rFonts w:asciiTheme="majorHAnsi" w:hAnsiTheme="majorHAnsi" w:cstheme="majorHAnsi"/>
        </w:rPr>
      </w:pPr>
      <w:r w:rsidRPr="00CD4E1B">
        <w:rPr>
          <w:rFonts w:asciiTheme="majorHAnsi" w:hAnsiTheme="majorHAnsi" w:cstheme="majorHAnsi"/>
        </w:rPr>
        <w:t xml:space="preserve">Us Legal, Inc., "Just Law and Legal Definition,", </w:t>
      </w:r>
      <w:hyperlink r:id="rId9" w:history="1">
        <w:r w:rsidRPr="00CD4E1B">
          <w:rPr>
            <w:rStyle w:val="Hyperlink"/>
            <w:rFonts w:asciiTheme="majorHAnsi" w:hAnsiTheme="majorHAnsi" w:cstheme="majorHAnsi"/>
          </w:rPr>
          <w:t>https://definitions.uslegal.com/j/just/</w:t>
        </w:r>
      </w:hyperlink>
      <w:r w:rsidRPr="00CD4E1B">
        <w:rPr>
          <w:rFonts w:asciiTheme="majorHAnsi" w:hAnsiTheme="majorHAnsi" w:cstheme="majorHAnsi"/>
        </w:rPr>
        <w:t xml:space="preserve"> //</w:t>
      </w:r>
      <w:proofErr w:type="spellStart"/>
      <w:r w:rsidRPr="00CD4E1B">
        <w:rPr>
          <w:rFonts w:asciiTheme="majorHAnsi" w:hAnsiTheme="majorHAnsi" w:cstheme="majorHAnsi"/>
        </w:rPr>
        <w:t>Aanya</w:t>
      </w:r>
      <w:proofErr w:type="spellEnd"/>
    </w:p>
    <w:p w14:paraId="16B8CA55" w14:textId="77777777" w:rsidR="00895007" w:rsidRPr="00CD4E1B" w:rsidRDefault="00895007" w:rsidP="00895007">
      <w:pPr>
        <w:rPr>
          <w:rFonts w:asciiTheme="majorHAnsi" w:hAnsiTheme="majorHAnsi" w:cstheme="majorHAnsi"/>
          <w:sz w:val="16"/>
        </w:rPr>
      </w:pPr>
      <w:r w:rsidRPr="00CD4E1B">
        <w:rPr>
          <w:rFonts w:asciiTheme="majorHAnsi" w:hAnsiTheme="majorHAnsi" w:cstheme="majorHAnsi"/>
          <w:sz w:val="16"/>
        </w:rPr>
        <w:t xml:space="preserve">The literal meaning of the term 'just' is </w:t>
      </w:r>
      <w:r w:rsidRPr="00CD4E1B">
        <w:rPr>
          <w:rFonts w:asciiTheme="majorHAnsi" w:hAnsiTheme="majorHAnsi" w:cstheme="majorHAnsi"/>
          <w:highlight w:val="cyan"/>
          <w:u w:val="single"/>
        </w:rPr>
        <w:t>fair,</w:t>
      </w:r>
      <w:r w:rsidRPr="00CD4E1B">
        <w:rPr>
          <w:rFonts w:asciiTheme="majorHAnsi" w:hAnsiTheme="majorHAnsi" w:cstheme="majorHAnsi"/>
          <w:u w:val="single"/>
        </w:rPr>
        <w:t xml:space="preserve"> impartial, evenhanded, candid, or reasonable. It can also mean right </w:t>
      </w:r>
      <w:r w:rsidRPr="00CD4E1B">
        <w:rPr>
          <w:rStyle w:val="Emphasis"/>
          <w:rFonts w:asciiTheme="majorHAnsi" w:hAnsiTheme="majorHAnsi" w:cstheme="majorHAnsi"/>
        </w:rPr>
        <w:t xml:space="preserve">or </w:t>
      </w:r>
      <w:r w:rsidRPr="00CD4E1B">
        <w:rPr>
          <w:rFonts w:asciiTheme="majorHAnsi" w:hAnsiTheme="majorHAnsi" w:cstheme="majorHAnsi"/>
          <w:u w:val="single"/>
        </w:rPr>
        <w:t xml:space="preserve">fair </w:t>
      </w:r>
      <w:r w:rsidRPr="00CD4E1B">
        <w:rPr>
          <w:rFonts w:asciiTheme="majorHAnsi" w:hAnsiTheme="majorHAnsi" w:cstheme="majorHAnsi"/>
          <w:highlight w:val="cyan"/>
          <w:u w:val="single"/>
        </w:rPr>
        <w:t>according to law</w:t>
      </w:r>
      <w:r w:rsidRPr="00CD4E1B">
        <w:rPr>
          <w:rFonts w:asciiTheme="majorHAnsi" w:hAnsiTheme="majorHAnsi" w:cstheme="majorHAnsi"/>
          <w:u w:val="single"/>
        </w:rPr>
        <w:t>.</w:t>
      </w:r>
      <w:r w:rsidRPr="00CD4E1B">
        <w:rPr>
          <w:rFonts w:asciiTheme="majorHAnsi" w:hAnsiTheme="majorHAnsi" w:cstheme="majorHAnsi"/>
          <w:sz w:val="16"/>
        </w:rPr>
        <w:t xml:space="preserve"> The term can be defined in a wider sense to mean </w:t>
      </w:r>
      <w:r w:rsidRPr="00CD4E1B">
        <w:rPr>
          <w:rFonts w:asciiTheme="majorHAnsi" w:hAnsiTheme="majorHAnsi" w:cstheme="majorHAnsi"/>
          <w:highlight w:val="cyan"/>
          <w:u w:val="single"/>
        </w:rPr>
        <w:t>ethically, morally and legally correct</w:t>
      </w:r>
      <w:r w:rsidRPr="00CD4E1B">
        <w:rPr>
          <w:rFonts w:asciiTheme="majorHAnsi" w:hAnsiTheme="majorHAnsi" w:cstheme="majorHAnsi"/>
          <w:u w:val="single"/>
        </w:rPr>
        <w:t xml:space="preserve"> or right; lawful</w:t>
      </w:r>
      <w:r w:rsidRPr="00CD4E1B">
        <w:rPr>
          <w:rFonts w:asciiTheme="majorHAnsi" w:hAnsiTheme="majorHAnsi" w:cstheme="majorHAnsi"/>
          <w:sz w:val="16"/>
        </w:rPr>
        <w:t>. Depending upon conformity to or in opposition to law all human actions are either just or unjust. Anything just would be in perfect harmony with the rights of others.</w:t>
      </w:r>
    </w:p>
    <w:p w14:paraId="118E5266" w14:textId="77777777" w:rsidR="00895007" w:rsidRPr="00CD4E1B" w:rsidRDefault="00895007" w:rsidP="00895007">
      <w:pPr>
        <w:rPr>
          <w:rFonts w:asciiTheme="majorHAnsi" w:hAnsiTheme="majorHAnsi" w:cstheme="majorHAnsi"/>
          <w:sz w:val="12"/>
          <w:szCs w:val="16"/>
        </w:rPr>
      </w:pPr>
    </w:p>
    <w:p w14:paraId="58EFF3A0"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w:t>
      </w:r>
      <w:r w:rsidRPr="00CD4E1B">
        <w:rPr>
          <w:rFonts w:asciiTheme="majorHAnsi" w:hAnsiTheme="majorHAnsi" w:cstheme="majorHAnsi"/>
          <w:highlight w:val="green"/>
        </w:rPr>
        <w:t>4</w:t>
      </w:r>
      <w:r w:rsidRPr="00CD4E1B">
        <w:rPr>
          <w:rFonts w:asciiTheme="majorHAnsi" w:hAnsiTheme="majorHAnsi" w:cstheme="majorHAnsi"/>
        </w:rPr>
        <w:t>] Standards to Prefer:</w:t>
      </w:r>
    </w:p>
    <w:p w14:paraId="086220F6"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First - </w:t>
      </w:r>
      <w:r w:rsidRPr="00CD4E1B">
        <w:rPr>
          <w:rFonts w:asciiTheme="majorHAnsi" w:hAnsiTheme="majorHAnsi" w:cstheme="majorHAnsi"/>
          <w:u w:val="single"/>
        </w:rPr>
        <w:t>Fairness</w:t>
      </w:r>
      <w:r w:rsidRPr="00CD4E1B">
        <w:rPr>
          <w:rFonts w:asciiTheme="majorHAnsi" w:hAnsiTheme="majorHAnsi" w:cstheme="majorHAnsi"/>
        </w:rPr>
        <w:t xml:space="preserve"> – </w:t>
      </w:r>
      <w:r w:rsidRPr="00CD4E1B">
        <w:rPr>
          <w:rFonts w:asciiTheme="majorHAnsi" w:hAnsiTheme="majorHAnsi" w:cstheme="majorHAnsi"/>
          <w:u w:val="single"/>
        </w:rPr>
        <w:t>radically re-contextualizing</w:t>
      </w:r>
      <w:r w:rsidRPr="00CD4E1B">
        <w:rPr>
          <w:rFonts w:asciiTheme="majorHAnsi" w:hAnsiTheme="majorHAnsi" w:cstheme="majorHAnsi"/>
        </w:rPr>
        <w:t xml:space="preserve"> the resolution lets them defend </w:t>
      </w:r>
      <w:r w:rsidRPr="00CD4E1B">
        <w:rPr>
          <w:rFonts w:asciiTheme="majorHAnsi" w:hAnsiTheme="majorHAnsi" w:cstheme="majorHAnsi"/>
          <w:u w:val="single"/>
        </w:rPr>
        <w:t>any</w:t>
      </w:r>
      <w:r w:rsidRPr="00CD4E1B">
        <w:rPr>
          <w:rFonts w:asciiTheme="majorHAnsi" w:hAnsiTheme="majorHAnsi" w:cstheme="majorHAnsi"/>
        </w:rPr>
        <w:t xml:space="preserve"> method </w:t>
      </w:r>
      <w:r w:rsidRPr="00CD4E1B">
        <w:rPr>
          <w:rFonts w:asciiTheme="majorHAnsi" w:hAnsiTheme="majorHAnsi" w:cstheme="majorHAnsi"/>
          <w:u w:val="single"/>
        </w:rPr>
        <w:t>tangentially related</w:t>
      </w:r>
      <w:r w:rsidRPr="00CD4E1B">
        <w:rPr>
          <w:rFonts w:asciiTheme="majorHAnsi" w:hAnsiTheme="majorHAnsi" w:cstheme="majorHAnsi"/>
        </w:rPr>
        <w:t xml:space="preserve"> to the topic exploding Limits, which </w:t>
      </w:r>
      <w:r w:rsidRPr="00CD4E1B">
        <w:rPr>
          <w:rFonts w:asciiTheme="majorHAnsi" w:hAnsiTheme="majorHAnsi" w:cstheme="majorHAnsi"/>
          <w:u w:val="single"/>
        </w:rPr>
        <w:t>erases neg ground</w:t>
      </w:r>
      <w:r w:rsidRPr="00CD4E1B">
        <w:rPr>
          <w:rFonts w:asciiTheme="majorHAnsi" w:hAnsiTheme="majorHAnsi" w:cstheme="majorHAnsi"/>
        </w:rPr>
        <w:t xml:space="preserve"> via perms and renders </w:t>
      </w:r>
      <w:r w:rsidRPr="00CD4E1B">
        <w:rPr>
          <w:rFonts w:asciiTheme="majorHAnsi" w:hAnsiTheme="majorHAnsi" w:cstheme="majorHAnsi"/>
          <w:u w:val="single"/>
        </w:rPr>
        <w:t>research burdens</w:t>
      </w:r>
      <w:r w:rsidRPr="00CD4E1B">
        <w:rPr>
          <w:rFonts w:asciiTheme="majorHAnsi" w:hAnsiTheme="majorHAnsi" w:cstheme="majorHAnsi"/>
        </w:rPr>
        <w:t xml:space="preserve"> untenable by </w:t>
      </w:r>
      <w:r w:rsidRPr="00CD4E1B">
        <w:rPr>
          <w:rFonts w:asciiTheme="majorHAnsi" w:hAnsiTheme="majorHAnsi" w:cstheme="majorHAnsi"/>
          <w:u w:val="single"/>
        </w:rPr>
        <w:t>eviscerating</w:t>
      </w:r>
      <w:r w:rsidRPr="00CD4E1B">
        <w:rPr>
          <w:rFonts w:asciiTheme="majorHAnsi" w:hAnsiTheme="majorHAnsi" w:cstheme="majorHAnsi"/>
        </w:rPr>
        <w:t xml:space="preserve"> predictable limits. Procedural questions </w:t>
      </w:r>
      <w:r w:rsidRPr="00CD4E1B">
        <w:rPr>
          <w:rFonts w:asciiTheme="majorHAnsi" w:hAnsiTheme="majorHAnsi" w:cstheme="majorHAnsi"/>
          <w:u w:val="single"/>
        </w:rPr>
        <w:t>come first</w:t>
      </w:r>
      <w:r w:rsidRPr="00CD4E1B">
        <w:rPr>
          <w:rFonts w:asciiTheme="majorHAnsi" w:hAnsiTheme="majorHAnsi" w:cstheme="majorHAnsi"/>
        </w:rPr>
        <w:t xml:space="preserve"> – debate is a </w:t>
      </w:r>
      <w:r w:rsidRPr="00CD4E1B">
        <w:rPr>
          <w:rFonts w:asciiTheme="majorHAnsi" w:hAnsiTheme="majorHAnsi" w:cstheme="majorHAnsi"/>
          <w:u w:val="single"/>
        </w:rPr>
        <w:t>game</w:t>
      </w:r>
      <w:r w:rsidRPr="00CD4E1B">
        <w:rPr>
          <w:rFonts w:asciiTheme="majorHAnsi" w:hAnsiTheme="majorHAnsi" w:cstheme="majorHAnsi"/>
        </w:rPr>
        <w:t xml:space="preserve"> and it makes no sense to skew a </w:t>
      </w:r>
      <w:r w:rsidRPr="00CD4E1B">
        <w:rPr>
          <w:rFonts w:asciiTheme="majorHAnsi" w:hAnsiTheme="majorHAnsi" w:cstheme="majorHAnsi"/>
          <w:u w:val="single"/>
        </w:rPr>
        <w:t>competitive activity</w:t>
      </w:r>
      <w:r w:rsidRPr="00CD4E1B">
        <w:rPr>
          <w:rFonts w:asciiTheme="majorHAnsi" w:hAnsiTheme="majorHAnsi" w:cstheme="majorHAnsi"/>
        </w:rPr>
        <w:t xml:space="preserve"> as it requires </w:t>
      </w:r>
      <w:r w:rsidRPr="00CD4E1B">
        <w:rPr>
          <w:rFonts w:asciiTheme="majorHAnsi" w:hAnsiTheme="majorHAnsi" w:cstheme="majorHAnsi"/>
          <w:u w:val="single"/>
        </w:rPr>
        <w:t>effective negation</w:t>
      </w:r>
      <w:r w:rsidRPr="00CD4E1B">
        <w:rPr>
          <w:rFonts w:asciiTheme="majorHAnsi" w:hAnsiTheme="majorHAnsi" w:cstheme="majorHAnsi"/>
        </w:rPr>
        <w:t xml:space="preserve"> which incentivizes argument </w:t>
      </w:r>
      <w:r w:rsidRPr="00CD4E1B">
        <w:rPr>
          <w:rFonts w:asciiTheme="majorHAnsi" w:hAnsiTheme="majorHAnsi" w:cstheme="majorHAnsi"/>
          <w:u w:val="single"/>
        </w:rPr>
        <w:t>refinement</w:t>
      </w:r>
      <w:r w:rsidRPr="00CD4E1B">
        <w:rPr>
          <w:rFonts w:asciiTheme="majorHAnsi" w:hAnsiTheme="majorHAnsi" w:cstheme="majorHAnsi"/>
        </w:rPr>
        <w:t xml:space="preserve">, but skewed burdens </w:t>
      </w:r>
      <w:r w:rsidRPr="00CD4E1B">
        <w:rPr>
          <w:rFonts w:asciiTheme="majorHAnsi" w:hAnsiTheme="majorHAnsi" w:cstheme="majorHAnsi"/>
          <w:u w:val="single"/>
        </w:rPr>
        <w:t>deck</w:t>
      </w:r>
      <w:r w:rsidRPr="00CD4E1B">
        <w:rPr>
          <w:rFonts w:asciiTheme="majorHAnsi" w:hAnsiTheme="majorHAnsi" w:cstheme="majorHAnsi"/>
        </w:rPr>
        <w:t xml:space="preserve"> pedagogical engagement.</w:t>
      </w:r>
    </w:p>
    <w:p w14:paraId="4A48065E" w14:textId="77777777" w:rsidR="00CD4E1B" w:rsidRPr="00CD4E1B" w:rsidRDefault="00CD4E1B" w:rsidP="00CD4E1B">
      <w:pPr>
        <w:pStyle w:val="Heading4"/>
        <w:rPr>
          <w:rFonts w:asciiTheme="majorHAnsi" w:hAnsiTheme="majorHAnsi" w:cstheme="majorHAnsi"/>
        </w:rPr>
      </w:pPr>
      <w:r w:rsidRPr="00CD4E1B">
        <w:rPr>
          <w:rFonts w:asciiTheme="majorHAnsi" w:hAnsiTheme="majorHAnsi" w:cstheme="majorHAnsi"/>
        </w:rPr>
        <w:t xml:space="preserve">Voting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doesn’t access </w:t>
      </w:r>
      <w:r w:rsidRPr="00CD4E1B">
        <w:rPr>
          <w:rFonts w:asciiTheme="majorHAnsi" w:hAnsiTheme="majorHAnsi" w:cstheme="majorHAnsi"/>
          <w:u w:val="single"/>
        </w:rPr>
        <w:t>social change</w:t>
      </w:r>
      <w:r w:rsidRPr="00CD4E1B">
        <w:rPr>
          <w:rFonts w:asciiTheme="majorHAnsi" w:hAnsiTheme="majorHAnsi" w:cstheme="majorHAnsi"/>
        </w:rPr>
        <w:t xml:space="preserve">, but voting neg resolves our </w:t>
      </w:r>
      <w:r w:rsidRPr="00CD4E1B">
        <w:rPr>
          <w:rFonts w:asciiTheme="majorHAnsi" w:hAnsiTheme="majorHAnsi" w:cstheme="majorHAnsi"/>
          <w:u w:val="single"/>
        </w:rPr>
        <w:t>procedural impacts</w:t>
      </w:r>
      <w:r w:rsidRPr="00CD4E1B">
        <w:rPr>
          <w:rFonts w:asciiTheme="majorHAnsi" w:hAnsiTheme="majorHAnsi" w:cstheme="majorHAnsi"/>
        </w:rPr>
        <w:t>.</w:t>
      </w:r>
    </w:p>
    <w:p w14:paraId="48291047" w14:textId="77777777" w:rsidR="00CD4E1B" w:rsidRPr="00CD4E1B" w:rsidRDefault="00CD4E1B" w:rsidP="00CD4E1B">
      <w:pPr>
        <w:rPr>
          <w:rFonts w:asciiTheme="majorHAnsi" w:hAnsiTheme="majorHAnsi" w:cstheme="majorHAnsi"/>
        </w:rPr>
      </w:pPr>
      <w:r w:rsidRPr="00CD4E1B">
        <w:rPr>
          <w:rStyle w:val="Style13ptBold"/>
          <w:rFonts w:asciiTheme="majorHAnsi" w:hAnsiTheme="majorHAnsi" w:cstheme="majorHAnsi"/>
        </w:rPr>
        <w:t>Ritter ‘13</w:t>
      </w:r>
      <w:r w:rsidRPr="00CD4E1B">
        <w:rPr>
          <w:rFonts w:asciiTheme="majorHAnsi" w:hAnsiTheme="majorHAnsi" w:cstheme="majorHAnsi"/>
        </w:rPr>
        <w:t xml:space="preserve"> </w:t>
      </w:r>
      <w:r w:rsidRPr="00CD4E1B">
        <w:rPr>
          <w:rFonts w:asciiTheme="majorHAnsi" w:hAnsiTheme="majorHAnsi" w:cstheme="majorHAnsi"/>
          <w:sz w:val="16"/>
          <w:szCs w:val="16"/>
        </w:rPr>
        <w:t xml:space="preserve">(Michael J; JD from U Texas Law; 2013; “Overcoming </w:t>
      </w:r>
      <w:proofErr w:type="gramStart"/>
      <w:r w:rsidRPr="00CD4E1B">
        <w:rPr>
          <w:rFonts w:asciiTheme="majorHAnsi" w:hAnsiTheme="majorHAnsi" w:cstheme="majorHAnsi"/>
          <w:sz w:val="16"/>
          <w:szCs w:val="16"/>
        </w:rPr>
        <w:t>The</w:t>
      </w:r>
      <w:proofErr w:type="gramEnd"/>
      <w:r w:rsidRPr="00CD4E1B">
        <w:rPr>
          <w:rFonts w:asciiTheme="majorHAnsi" w:hAnsiTheme="majorHAnsi" w:cstheme="majorHAnsi"/>
          <w:sz w:val="16"/>
          <w:szCs w:val="16"/>
        </w:rPr>
        <w:t xml:space="preserve"> Fiction of “Social Change Through Debate”: What’s To Learn from 2pac’s Changes?”; National Journal of Speech and Debate, Vol. 2, Issue 1)</w:t>
      </w:r>
    </w:p>
    <w:p w14:paraId="6A623C3F" w14:textId="77777777" w:rsidR="00CD4E1B" w:rsidRPr="00CD4E1B" w:rsidRDefault="00CD4E1B" w:rsidP="00CD4E1B">
      <w:pPr>
        <w:rPr>
          <w:rFonts w:asciiTheme="majorHAnsi" w:hAnsiTheme="majorHAnsi" w:cstheme="majorHAnsi"/>
          <w:sz w:val="16"/>
        </w:rPr>
      </w:pPr>
      <w:r w:rsidRPr="00CD4E1B">
        <w:rPr>
          <w:rStyle w:val="StyleUnderline"/>
          <w:rFonts w:asciiTheme="majorHAnsi" w:hAnsiTheme="majorHAnsi" w:cstheme="majorHAnsi"/>
          <w:highlight w:val="green"/>
        </w:rPr>
        <w:t xml:space="preserve">The </w:t>
      </w:r>
      <w:r w:rsidRPr="00CD4E1B">
        <w:rPr>
          <w:rStyle w:val="Emphasis"/>
          <w:rFonts w:asciiTheme="majorHAnsi" w:hAnsiTheme="majorHAnsi" w:cstheme="majorHAnsi"/>
          <w:highlight w:val="green"/>
        </w:rPr>
        <w:t>structure</w:t>
      </w:r>
      <w:r w:rsidRPr="00CD4E1B">
        <w:rPr>
          <w:rStyle w:val="StyleUnderline"/>
          <w:rFonts w:asciiTheme="majorHAnsi" w:hAnsiTheme="majorHAnsi" w:cstheme="majorHAnsi"/>
          <w:highlight w:val="green"/>
        </w:rPr>
        <w:t xml:space="preserve"> of competitive</w:t>
      </w:r>
      <w:r w:rsidRPr="00CD4E1B">
        <w:rPr>
          <w:rFonts w:asciiTheme="majorHAnsi" w:hAnsiTheme="majorHAnsi" w:cstheme="majorHAnsi"/>
          <w:sz w:val="16"/>
        </w:rPr>
        <w:t xml:space="preserve"> interscholastic </w:t>
      </w:r>
      <w:r w:rsidRPr="00CD4E1B">
        <w:rPr>
          <w:rStyle w:val="StyleUnderline"/>
          <w:rFonts w:asciiTheme="majorHAnsi" w:hAnsiTheme="majorHAnsi" w:cstheme="majorHAnsi"/>
          <w:highlight w:val="green"/>
        </w:rPr>
        <w:t>debate renders any</w:t>
      </w:r>
      <w:r w:rsidRPr="00CD4E1B">
        <w:rPr>
          <w:rStyle w:val="StyleUnderline"/>
          <w:rFonts w:asciiTheme="majorHAnsi" w:hAnsiTheme="majorHAnsi" w:cstheme="majorHAnsi"/>
        </w:rPr>
        <w:t xml:space="preserve"> message communicated in a</w:t>
      </w:r>
      <w:r w:rsidRPr="00CD4E1B">
        <w:rPr>
          <w:rFonts w:asciiTheme="majorHAnsi" w:hAnsiTheme="majorHAnsi" w:cstheme="majorHAnsi"/>
          <w:sz w:val="16"/>
        </w:rPr>
        <w:t xml:space="preserve"> debate </w:t>
      </w:r>
      <w:r w:rsidRPr="00CD4E1B">
        <w:rPr>
          <w:rStyle w:val="StyleUnderline"/>
          <w:rFonts w:asciiTheme="majorHAnsi" w:hAnsiTheme="majorHAnsi" w:cstheme="majorHAnsi"/>
          <w:highlight w:val="green"/>
        </w:rPr>
        <w:t>round</w:t>
      </w:r>
      <w:r w:rsidRPr="00CD4E1B">
        <w:rPr>
          <w:rFonts w:asciiTheme="majorHAnsi" w:hAnsiTheme="majorHAnsi" w:cstheme="majorHAnsi"/>
          <w:sz w:val="16"/>
        </w:rPr>
        <w:t xml:space="preserve"> virtually </w:t>
      </w:r>
      <w:r w:rsidRPr="00CD4E1B">
        <w:rPr>
          <w:rStyle w:val="Emphasis"/>
          <w:rFonts w:asciiTheme="majorHAnsi" w:hAnsiTheme="majorHAnsi" w:cstheme="majorHAnsi"/>
          <w:highlight w:val="green"/>
        </w:rPr>
        <w:t>incapable of</w:t>
      </w:r>
      <w:r w:rsidRPr="00CD4E1B">
        <w:rPr>
          <w:rStyle w:val="Emphasis"/>
          <w:rFonts w:asciiTheme="majorHAnsi" w:hAnsiTheme="majorHAnsi" w:cstheme="majorHAnsi"/>
        </w:rPr>
        <w:t xml:space="preserve"> creating</w:t>
      </w:r>
      <w:r w:rsidRPr="00CD4E1B">
        <w:rPr>
          <w:rFonts w:asciiTheme="majorHAnsi" w:hAnsiTheme="majorHAnsi" w:cstheme="majorHAnsi"/>
          <w:sz w:val="16"/>
        </w:rPr>
        <w:t xml:space="preserve"> any </w:t>
      </w:r>
      <w:r w:rsidRPr="00CD4E1B">
        <w:rPr>
          <w:rStyle w:val="Emphasis"/>
          <w:rFonts w:asciiTheme="majorHAnsi" w:hAnsiTheme="majorHAnsi" w:cstheme="majorHAnsi"/>
          <w:highlight w:val="green"/>
        </w:rPr>
        <w:t>social change</w:t>
      </w:r>
      <w:r w:rsidRPr="00CD4E1B">
        <w:rPr>
          <w:rStyle w:val="StyleUnderline"/>
          <w:rFonts w:asciiTheme="majorHAnsi" w:hAnsiTheme="majorHAnsi" w:cstheme="majorHAnsi"/>
        </w:rPr>
        <w:t>, either in the debate community or</w:t>
      </w:r>
      <w:r w:rsidRPr="00CD4E1B">
        <w:rPr>
          <w:rFonts w:asciiTheme="majorHAnsi" w:hAnsiTheme="majorHAnsi" w:cstheme="majorHAnsi"/>
          <w:sz w:val="16"/>
        </w:rPr>
        <w:t xml:space="preserve"> in general </w:t>
      </w:r>
      <w:r w:rsidRPr="00CD4E1B">
        <w:rPr>
          <w:rStyle w:val="StyleUnderline"/>
          <w:rFonts w:asciiTheme="majorHAnsi" w:hAnsiTheme="majorHAnsi" w:cstheme="majorHAnsi"/>
        </w:rPr>
        <w:t>society</w:t>
      </w:r>
      <w:r w:rsidRPr="00CD4E1B">
        <w:rPr>
          <w:rFonts w:asciiTheme="majorHAnsi" w:hAnsiTheme="majorHAnsi" w:cstheme="majorHAnsi"/>
          <w:sz w:val="16"/>
        </w:rPr>
        <w:t xml:space="preserve">. And to the extent that the fiction of social change through debate can be proven or disproven through empirical studies or surveys, </w:t>
      </w:r>
      <w:r w:rsidRPr="00CD4E1B">
        <w:rPr>
          <w:rStyle w:val="StyleUnderline"/>
          <w:rFonts w:asciiTheme="majorHAnsi" w:hAnsiTheme="majorHAnsi" w:cstheme="majorHAnsi"/>
        </w:rPr>
        <w:t>academics</w:t>
      </w:r>
      <w:r w:rsidRPr="00CD4E1B">
        <w:rPr>
          <w:rFonts w:asciiTheme="majorHAnsi" w:hAnsiTheme="majorHAnsi" w:cstheme="majorHAnsi"/>
          <w:sz w:val="16"/>
        </w:rPr>
        <w:t xml:space="preserve"> instead </w:t>
      </w:r>
      <w:r w:rsidRPr="00CD4E1B">
        <w:rPr>
          <w:rStyle w:val="StyleUnderline"/>
          <w:rFonts w:asciiTheme="majorHAnsi" w:hAnsiTheme="majorHAnsi" w:cstheme="majorHAnsi"/>
        </w:rPr>
        <w:t>have analyzed debate with</w:t>
      </w:r>
      <w:r w:rsidRPr="00CD4E1B">
        <w:rPr>
          <w:rFonts w:asciiTheme="majorHAnsi" w:hAnsiTheme="majorHAnsi" w:cstheme="majorHAnsi"/>
          <w:sz w:val="16"/>
        </w:rPr>
        <w:t xml:space="preserve"> </w:t>
      </w:r>
      <w:r w:rsidRPr="00CD4E1B">
        <w:rPr>
          <w:rStyle w:val="Emphasis"/>
          <w:rFonts w:asciiTheme="majorHAnsi" w:hAnsiTheme="majorHAnsi" w:cstheme="majorHAnsi"/>
        </w:rPr>
        <w:t>nonapplicable</w:t>
      </w:r>
      <w:r w:rsidRPr="00CD4E1B">
        <w:rPr>
          <w:rFonts w:asciiTheme="majorHAnsi" w:hAnsiTheme="majorHAnsi" w:cstheme="majorHAnsi"/>
          <w:sz w:val="16"/>
        </w:rPr>
        <w:t xml:space="preserve"> rhetorical</w:t>
      </w:r>
      <w:r w:rsidRPr="00CD4E1B">
        <w:rPr>
          <w:rStyle w:val="StyleUnderline"/>
          <w:rFonts w:asciiTheme="majorHAnsi" w:hAnsiTheme="majorHAnsi" w:cstheme="majorHAnsi"/>
        </w:rPr>
        <w:t xml:space="preserve"> </w:t>
      </w:r>
      <w:r w:rsidRPr="00CD4E1B">
        <w:rPr>
          <w:rStyle w:val="Emphasis"/>
          <w:rFonts w:asciiTheme="majorHAnsi" w:hAnsiTheme="majorHAnsi" w:cstheme="majorHAnsi"/>
          <w:highlight w:val="green"/>
        </w:rPr>
        <w:t>theory</w:t>
      </w:r>
      <w:r w:rsidRPr="00CD4E1B">
        <w:rPr>
          <w:rStyle w:val="StyleUnderline"/>
          <w:rFonts w:asciiTheme="majorHAnsi" w:hAnsiTheme="majorHAnsi" w:cstheme="majorHAnsi"/>
        </w:rPr>
        <w:t xml:space="preserve"> that </w:t>
      </w:r>
      <w:r w:rsidRPr="00CD4E1B">
        <w:rPr>
          <w:rStyle w:val="StyleUnderline"/>
          <w:rFonts w:asciiTheme="majorHAnsi" w:hAnsiTheme="majorHAnsi" w:cstheme="majorHAnsi"/>
          <w:highlight w:val="green"/>
        </w:rPr>
        <w:t>fails to account for</w:t>
      </w:r>
      <w:r w:rsidRPr="00CD4E1B">
        <w:rPr>
          <w:rStyle w:val="StyleUnderline"/>
          <w:rFonts w:asciiTheme="majorHAnsi" w:hAnsiTheme="majorHAnsi" w:cstheme="majorHAnsi"/>
        </w:rPr>
        <w:t xml:space="preserve"> the </w:t>
      </w:r>
      <w:r w:rsidRPr="00CD4E1B">
        <w:rPr>
          <w:rStyle w:val="Emphasis"/>
          <w:rFonts w:asciiTheme="majorHAnsi" w:hAnsiTheme="majorHAnsi" w:cstheme="majorHAnsi"/>
          <w:highlight w:val="green"/>
        </w:rPr>
        <w:t>unique aspects</w:t>
      </w:r>
      <w:r w:rsidRPr="00CD4E1B">
        <w:rPr>
          <w:rStyle w:val="StyleUnderline"/>
          <w:rFonts w:asciiTheme="majorHAnsi" w:hAnsiTheme="majorHAnsi" w:cstheme="majorHAnsi"/>
          <w:highlight w:val="green"/>
        </w:rPr>
        <w:t xml:space="preserve"> of competitive</w:t>
      </w:r>
      <w:r w:rsidRPr="00CD4E1B">
        <w:rPr>
          <w:rFonts w:asciiTheme="majorHAnsi" w:hAnsiTheme="majorHAnsi" w:cstheme="majorHAnsi"/>
          <w:sz w:val="16"/>
        </w:rPr>
        <w:t xml:space="preserve"> interscholastic </w:t>
      </w:r>
      <w:r w:rsidRPr="00CD4E1B">
        <w:rPr>
          <w:rStyle w:val="StyleUnderline"/>
          <w:rFonts w:asciiTheme="majorHAnsi" w:hAnsiTheme="majorHAnsi" w:cstheme="majorHAnsi"/>
          <w:highlight w:val="green"/>
        </w:rPr>
        <w:t>debate</w:t>
      </w:r>
      <w:r w:rsidRPr="00CD4E1B">
        <w:rPr>
          <w:rFonts w:asciiTheme="majorHAnsi" w:hAnsiTheme="majorHAnsi" w:cstheme="majorHAnsi"/>
          <w:sz w:val="16"/>
        </w:rPr>
        <w:t xml:space="preserve">. Rather, the current debate relating to activism and competitive interscholastic debate concerns the following: “What is the best model to promote social change?” But </w:t>
      </w:r>
      <w:r w:rsidRPr="00CD4E1B">
        <w:rPr>
          <w:rStyle w:val="StyleUnderline"/>
          <w:rFonts w:asciiTheme="majorHAnsi" w:hAnsiTheme="majorHAnsi" w:cstheme="majorHAnsi"/>
        </w:rPr>
        <w:t>a more fundamental question</w:t>
      </w:r>
      <w:r w:rsidRPr="00CD4E1B">
        <w:rPr>
          <w:rFonts w:asciiTheme="majorHAnsi" w:hAnsiTheme="majorHAnsi" w:cstheme="majorHAnsi"/>
          <w:sz w:val="16"/>
        </w:rPr>
        <w:t xml:space="preserve"> that must be addressed first </w:t>
      </w:r>
      <w:r w:rsidRPr="00CD4E1B">
        <w:rPr>
          <w:rStyle w:val="StyleUnderline"/>
          <w:rFonts w:asciiTheme="majorHAnsi" w:hAnsiTheme="majorHAnsi" w:cstheme="majorHAnsi"/>
        </w:rPr>
        <w:t>is: “Can debate cause social change?” Despite</w:t>
      </w:r>
      <w:r w:rsidRPr="00CD4E1B">
        <w:rPr>
          <w:rFonts w:asciiTheme="majorHAnsi" w:hAnsiTheme="majorHAnsi" w:cstheme="majorHAnsi"/>
          <w:sz w:val="16"/>
        </w:rPr>
        <w:t xml:space="preserve"> over </w:t>
      </w:r>
      <w:r w:rsidRPr="00CD4E1B">
        <w:rPr>
          <w:rStyle w:val="StyleUnderline"/>
          <w:rFonts w:asciiTheme="majorHAnsi" w:hAnsiTheme="majorHAnsi" w:cstheme="majorHAnsi"/>
        </w:rPr>
        <w:t>two decades of opportunity to conduct</w:t>
      </w:r>
      <w:r w:rsidRPr="00CD4E1B">
        <w:rPr>
          <w:rFonts w:asciiTheme="majorHAnsi" w:hAnsiTheme="majorHAnsi" w:cstheme="majorHAnsi"/>
          <w:sz w:val="16"/>
        </w:rPr>
        <w:t xml:space="preserve"> and publish empirical </w:t>
      </w:r>
      <w:r w:rsidRPr="00CD4E1B">
        <w:rPr>
          <w:rStyle w:val="StyleUnderline"/>
          <w:rFonts w:asciiTheme="majorHAnsi" w:hAnsiTheme="majorHAnsi" w:cstheme="majorHAnsi"/>
        </w:rPr>
        <w:t>studies</w:t>
      </w:r>
      <w:r w:rsidRPr="00CD4E1B">
        <w:rPr>
          <w:rFonts w:asciiTheme="majorHAnsi" w:hAnsiTheme="majorHAnsi" w:cstheme="majorHAnsi"/>
          <w:sz w:val="16"/>
        </w:rPr>
        <w:t xml:space="preserve"> or surveys, academic </w:t>
      </w:r>
      <w:r w:rsidRPr="00CD4E1B">
        <w:rPr>
          <w:rStyle w:val="StyleUnderline"/>
          <w:rFonts w:asciiTheme="majorHAnsi" w:hAnsiTheme="majorHAnsi" w:cstheme="majorHAnsi"/>
          <w:highlight w:val="green"/>
        </w:rPr>
        <w:t>proponents</w:t>
      </w:r>
      <w:r w:rsidRPr="00CD4E1B">
        <w:rPr>
          <w:rFonts w:asciiTheme="majorHAnsi" w:hAnsiTheme="majorHAnsi" w:cstheme="majorHAnsi"/>
          <w:sz w:val="16"/>
        </w:rPr>
        <w:t xml:space="preserve"> of the fiction that debate can create social change </w:t>
      </w:r>
      <w:r w:rsidRPr="00CD4E1B">
        <w:rPr>
          <w:rStyle w:val="StyleUnderline"/>
          <w:rFonts w:asciiTheme="majorHAnsi" w:hAnsiTheme="majorHAnsi" w:cstheme="majorHAnsi"/>
          <w:highlight w:val="green"/>
        </w:rPr>
        <w:t xml:space="preserve">have </w:t>
      </w:r>
      <w:r w:rsidRPr="00CD4E1B">
        <w:rPr>
          <w:rStyle w:val="Emphasis"/>
          <w:rFonts w:asciiTheme="majorHAnsi" w:hAnsiTheme="majorHAnsi" w:cstheme="majorHAnsi"/>
          <w:highlight w:val="green"/>
        </w:rPr>
        <w:t>chosen not to prove</w:t>
      </w:r>
      <w:r w:rsidRPr="00CD4E1B">
        <w:rPr>
          <w:rStyle w:val="StyleUnderline"/>
          <w:rFonts w:asciiTheme="majorHAnsi" w:hAnsiTheme="majorHAnsi" w:cstheme="majorHAnsi"/>
          <w:highlight w:val="green"/>
        </w:rPr>
        <w:t xml:space="preserve"> this</w:t>
      </w:r>
      <w:r w:rsidRPr="00CD4E1B">
        <w:rPr>
          <w:rFonts w:asciiTheme="majorHAnsi" w:hAnsiTheme="majorHAnsi" w:cstheme="majorHAnsi"/>
          <w:sz w:val="16"/>
        </w:rPr>
        <w:t xml:space="preserve"> fundamental </w:t>
      </w:r>
      <w:r w:rsidRPr="00CD4E1B">
        <w:rPr>
          <w:rStyle w:val="StyleUnderline"/>
          <w:rFonts w:asciiTheme="majorHAnsi" w:hAnsiTheme="majorHAnsi" w:cstheme="majorHAnsi"/>
          <w:highlight w:val="green"/>
        </w:rPr>
        <w:t>assumption</w:t>
      </w:r>
      <w:r w:rsidRPr="00CD4E1B">
        <w:rPr>
          <w:rStyle w:val="StyleUnderline"/>
          <w:rFonts w:asciiTheme="majorHAnsi" w:hAnsiTheme="majorHAnsi" w:cstheme="majorHAnsi"/>
        </w:rPr>
        <w:t>, which</w:t>
      </w:r>
      <w:r w:rsidRPr="00CD4E1B">
        <w:rPr>
          <w:rFonts w:asciiTheme="majorHAnsi" w:hAnsiTheme="majorHAnsi" w:cstheme="majorHAnsi"/>
          <w:sz w:val="16"/>
        </w:rPr>
        <w:t>—as this article argues—</w:t>
      </w:r>
      <w:r w:rsidRPr="00CD4E1B">
        <w:rPr>
          <w:rStyle w:val="StyleUnderline"/>
          <w:rFonts w:asciiTheme="majorHAnsi" w:hAnsiTheme="majorHAnsi" w:cstheme="majorHAnsi"/>
        </w:rPr>
        <w:t>is</w:t>
      </w:r>
      <w:r w:rsidRPr="00CD4E1B">
        <w:rPr>
          <w:rFonts w:asciiTheme="majorHAnsi" w:hAnsiTheme="majorHAnsi" w:cstheme="majorHAnsi"/>
          <w:sz w:val="16"/>
        </w:rPr>
        <w:t xml:space="preserve"> merely a </w:t>
      </w:r>
      <w:r w:rsidRPr="00CD4E1B">
        <w:rPr>
          <w:rStyle w:val="StyleUnderline"/>
          <w:rFonts w:asciiTheme="majorHAnsi" w:hAnsiTheme="majorHAnsi" w:cstheme="majorHAnsi"/>
        </w:rPr>
        <w:t xml:space="preserve">fiction that is </w:t>
      </w:r>
      <w:r w:rsidRPr="00CD4E1B">
        <w:rPr>
          <w:rStyle w:val="Emphasis"/>
          <w:rFonts w:asciiTheme="majorHAnsi" w:hAnsiTheme="majorHAnsi" w:cstheme="majorHAnsi"/>
        </w:rPr>
        <w:t>harmful in</w:t>
      </w:r>
      <w:r w:rsidRPr="00CD4E1B">
        <w:rPr>
          <w:rFonts w:asciiTheme="majorHAnsi" w:hAnsiTheme="majorHAnsi" w:cstheme="majorHAnsi"/>
          <w:sz w:val="16"/>
        </w:rPr>
        <w:t xml:space="preserve"> most, if not </w:t>
      </w:r>
      <w:r w:rsidRPr="00CD4E1B">
        <w:rPr>
          <w:rStyle w:val="Emphasis"/>
          <w:rFonts w:asciiTheme="majorHAnsi" w:hAnsiTheme="majorHAnsi" w:cstheme="majorHAnsi"/>
        </w:rPr>
        <w:t>all, respects</w:t>
      </w:r>
      <w:r w:rsidRPr="00CD4E1B">
        <w:rPr>
          <w:rStyle w:val="StyleUnderline"/>
          <w:rFonts w:asciiTheme="majorHAnsi" w:hAnsiTheme="majorHAnsi" w:cstheme="majorHAnsi"/>
        </w:rPr>
        <w:t xml:space="preserve">. </w:t>
      </w:r>
      <w:r w:rsidRPr="00CD4E1B">
        <w:rPr>
          <w:rStyle w:val="StyleUnderline"/>
          <w:rFonts w:asciiTheme="majorHAnsi" w:hAnsiTheme="majorHAnsi" w:cstheme="majorHAnsi"/>
          <w:highlight w:val="green"/>
        </w:rPr>
        <w:t>The position that</w:t>
      </w:r>
      <w:r w:rsidRPr="00CD4E1B">
        <w:rPr>
          <w:rStyle w:val="StyleUnderline"/>
          <w:rFonts w:asciiTheme="majorHAnsi" w:hAnsiTheme="majorHAnsi" w:cstheme="majorHAnsi"/>
        </w:rPr>
        <w:t xml:space="preserve"> competitive</w:t>
      </w:r>
      <w:r w:rsidRPr="00CD4E1B">
        <w:rPr>
          <w:rFonts w:asciiTheme="majorHAnsi" w:hAnsiTheme="majorHAnsi" w:cstheme="majorHAnsi"/>
          <w:sz w:val="16"/>
        </w:rPr>
        <w:t xml:space="preserve"> interscholastic </w:t>
      </w:r>
      <w:r w:rsidRPr="00CD4E1B">
        <w:rPr>
          <w:rStyle w:val="StyleUnderline"/>
          <w:rFonts w:asciiTheme="majorHAnsi" w:hAnsiTheme="majorHAnsi" w:cstheme="majorHAnsi"/>
          <w:highlight w:val="green"/>
        </w:rPr>
        <w:t>debate can create</w:t>
      </w:r>
      <w:r w:rsidRPr="00CD4E1B">
        <w:rPr>
          <w:rStyle w:val="StyleUnderline"/>
          <w:rFonts w:asciiTheme="majorHAnsi" w:hAnsiTheme="majorHAnsi" w:cstheme="majorHAnsi"/>
        </w:rPr>
        <w:t xml:space="preserve"> social </w:t>
      </w:r>
      <w:r w:rsidRPr="00CD4E1B">
        <w:rPr>
          <w:rStyle w:val="StyleUnderline"/>
          <w:rFonts w:asciiTheme="majorHAnsi" w:hAnsiTheme="majorHAnsi" w:cstheme="majorHAnsi"/>
          <w:highlight w:val="green"/>
        </w:rPr>
        <w:t>change is</w:t>
      </w:r>
      <w:r w:rsidRPr="00CD4E1B">
        <w:rPr>
          <w:rFonts w:asciiTheme="majorHAnsi" w:hAnsiTheme="majorHAnsi" w:cstheme="majorHAnsi"/>
          <w:sz w:val="16"/>
          <w:highlight w:val="green"/>
        </w:rPr>
        <w:t xml:space="preserve"> </w:t>
      </w:r>
      <w:r w:rsidRPr="00CD4E1B">
        <w:rPr>
          <w:rStyle w:val="Emphasis"/>
          <w:rFonts w:asciiTheme="majorHAnsi" w:hAnsiTheme="majorHAnsi" w:cstheme="majorHAnsi"/>
        </w:rPr>
        <w:t>more</w:t>
      </w:r>
      <w:r w:rsidRPr="00CD4E1B">
        <w:rPr>
          <w:rFonts w:asciiTheme="majorHAnsi" w:hAnsiTheme="majorHAnsi" w:cstheme="majorHAnsi"/>
          <w:sz w:val="16"/>
        </w:rPr>
        <w:t xml:space="preserve"> properly characterized as a </w:t>
      </w:r>
      <w:r w:rsidRPr="00CD4E1B">
        <w:rPr>
          <w:rStyle w:val="Emphasis"/>
          <w:rFonts w:asciiTheme="majorHAnsi" w:hAnsiTheme="majorHAnsi" w:cstheme="majorHAnsi"/>
          <w:highlight w:val="green"/>
        </w:rPr>
        <w:t>fiction</w:t>
      </w:r>
      <w:r w:rsidRPr="00CD4E1B">
        <w:rPr>
          <w:rStyle w:val="Emphasis"/>
          <w:rFonts w:asciiTheme="majorHAnsi" w:hAnsiTheme="majorHAnsi" w:cstheme="majorHAnsi"/>
        </w:rPr>
        <w:t xml:space="preserve"> than</w:t>
      </w:r>
      <w:r w:rsidRPr="00CD4E1B">
        <w:rPr>
          <w:rFonts w:asciiTheme="majorHAnsi" w:hAnsiTheme="majorHAnsi" w:cstheme="majorHAnsi"/>
          <w:sz w:val="16"/>
        </w:rPr>
        <w:t xml:space="preserve"> an </w:t>
      </w:r>
      <w:r w:rsidRPr="00CD4E1B">
        <w:rPr>
          <w:rStyle w:val="Emphasis"/>
          <w:rFonts w:asciiTheme="majorHAnsi" w:hAnsiTheme="majorHAnsi" w:cstheme="majorHAnsi"/>
        </w:rPr>
        <w:t>argument</w:t>
      </w:r>
      <w:r w:rsidRPr="00CD4E1B">
        <w:rPr>
          <w:rFonts w:asciiTheme="majorHAnsi" w:hAnsiTheme="majorHAnsi" w:cstheme="majorHAnsi"/>
          <w:sz w:val="16"/>
        </w:rPr>
        <w:t xml:space="preserve">. A fiction is an invented or fabricated idea purporting to be factual but is not provable by any human senses or rational thinking capability or is unproven by valid statistical studies.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CD4E1B">
        <w:rPr>
          <w:rStyle w:val="StyleUnderline"/>
          <w:rFonts w:asciiTheme="majorHAnsi" w:hAnsiTheme="majorHAnsi" w:cstheme="majorHAnsi"/>
        </w:rPr>
        <w:t>competitive debate is premised upon the assumption that debate is argumentation</w:t>
      </w:r>
      <w:r w:rsidRPr="00CD4E1B">
        <w:rPr>
          <w:rFonts w:asciiTheme="majorHAnsi" w:hAnsiTheme="majorHAnsi" w:cstheme="majorHAnsi"/>
          <w:sz w:val="16"/>
        </w:rPr>
        <w:t xml:space="preserve">. Because </w:t>
      </w:r>
      <w:r w:rsidRPr="00CD4E1B">
        <w:rPr>
          <w:rStyle w:val="StyleUnderline"/>
          <w:rFonts w:asciiTheme="majorHAnsi" w:hAnsiTheme="majorHAnsi" w:cstheme="majorHAnsi"/>
        </w:rPr>
        <w:t>fictions</w:t>
      </w:r>
      <w:r w:rsidRPr="00CD4E1B">
        <w:rPr>
          <w:rFonts w:asciiTheme="majorHAnsi" w:hAnsiTheme="majorHAnsi" w:cstheme="majorHAnsi"/>
          <w:sz w:val="16"/>
        </w:rPr>
        <w:t xml:space="preserve"> are necessarily not true or </w:t>
      </w:r>
      <w:r w:rsidRPr="00CD4E1B">
        <w:rPr>
          <w:rStyle w:val="StyleUnderline"/>
          <w:rFonts w:asciiTheme="majorHAnsi" w:hAnsiTheme="majorHAnsi" w:cstheme="majorHAnsi"/>
        </w:rPr>
        <w:t>cannot be proven</w:t>
      </w:r>
      <w:r w:rsidRPr="00CD4E1B">
        <w:rPr>
          <w:rFonts w:asciiTheme="majorHAnsi" w:hAnsiTheme="majorHAnsi" w:cstheme="majorHAnsi"/>
          <w:sz w:val="16"/>
        </w:rPr>
        <w:t xml:space="preserve"> true </w:t>
      </w:r>
      <w:r w:rsidRPr="00CD4E1B">
        <w:rPr>
          <w:rStyle w:val="StyleUnderline"/>
          <w:rFonts w:asciiTheme="majorHAnsi" w:hAnsiTheme="majorHAnsi" w:cstheme="majorHAnsi"/>
        </w:rPr>
        <w:t>by any means of argumentation, the</w:t>
      </w:r>
      <w:r w:rsidRPr="00CD4E1B">
        <w:rPr>
          <w:rFonts w:asciiTheme="majorHAnsi" w:hAnsiTheme="majorHAnsi" w:cstheme="majorHAnsi"/>
          <w:sz w:val="16"/>
        </w:rPr>
        <w:t xml:space="preserve"> competitive interscholastic </w:t>
      </w:r>
      <w:r w:rsidRPr="00CD4E1B">
        <w:rPr>
          <w:rStyle w:val="StyleUnderline"/>
          <w:rFonts w:asciiTheme="majorHAnsi" w:hAnsiTheme="majorHAnsi" w:cstheme="majorHAnsi"/>
        </w:rPr>
        <w:t>debate community should be</w:t>
      </w:r>
      <w:r w:rsidRPr="00CD4E1B">
        <w:rPr>
          <w:rFonts w:asciiTheme="majorHAnsi" w:hAnsiTheme="majorHAnsi" w:cstheme="majorHAnsi"/>
          <w:sz w:val="16"/>
        </w:rPr>
        <w:t xml:space="preserve"> incredibly </w:t>
      </w:r>
      <w:r w:rsidRPr="00CD4E1B">
        <w:rPr>
          <w:rStyle w:val="Emphasis"/>
          <w:rFonts w:asciiTheme="majorHAnsi" w:hAnsiTheme="majorHAnsi" w:cstheme="majorHAnsi"/>
        </w:rPr>
        <w:t>critical of those fictions</w:t>
      </w:r>
      <w:r w:rsidRPr="00CD4E1B">
        <w:rPr>
          <w:rFonts w:asciiTheme="majorHAnsi" w:hAnsiTheme="majorHAnsi" w:cstheme="majorHAnsi"/>
          <w:sz w:val="16"/>
        </w:rPr>
        <w:t xml:space="preserve"> and adopt them only if they promote the activity and its purposes</w:t>
      </w:r>
    </w:p>
    <w:p w14:paraId="37973D0F" w14:textId="77777777" w:rsidR="00895007" w:rsidRPr="00CD4E1B" w:rsidRDefault="00895007" w:rsidP="00895007">
      <w:pPr>
        <w:rPr>
          <w:rFonts w:asciiTheme="majorHAnsi" w:hAnsiTheme="majorHAnsi" w:cstheme="majorHAnsi"/>
        </w:rPr>
      </w:pPr>
    </w:p>
    <w:p w14:paraId="400E2B10"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lastRenderedPageBreak/>
        <w:t xml:space="preserve">Fairness turns the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 1] Solutions to status quo unfairness should not be to remove them for all but work to ensure that fairness in </w:t>
      </w:r>
      <w:r w:rsidRPr="00CD4E1B">
        <w:rPr>
          <w:rFonts w:asciiTheme="majorHAnsi" w:hAnsiTheme="majorHAnsi" w:cstheme="majorHAnsi"/>
          <w:u w:val="single"/>
        </w:rPr>
        <w:t>every instance</w:t>
      </w:r>
      <w:r w:rsidRPr="00CD4E1B">
        <w:rPr>
          <w:rFonts w:asciiTheme="majorHAnsi" w:hAnsiTheme="majorHAnsi" w:cstheme="majorHAnsi"/>
        </w:rPr>
        <w:t xml:space="preserve"> is remedied and 2] An unlimited topic </w:t>
      </w:r>
      <w:r w:rsidRPr="00CD4E1B">
        <w:rPr>
          <w:rFonts w:asciiTheme="majorHAnsi" w:hAnsiTheme="majorHAnsi" w:cstheme="majorHAnsi"/>
          <w:u w:val="single"/>
        </w:rPr>
        <w:t>hurts</w:t>
      </w:r>
      <w:r w:rsidRPr="00CD4E1B">
        <w:rPr>
          <w:rFonts w:asciiTheme="majorHAnsi" w:hAnsiTheme="majorHAnsi" w:cstheme="majorHAnsi"/>
        </w:rPr>
        <w:t xml:space="preserve"> low-income and minority debaters by allowing big schools infinite capacity to break non-T </w:t>
      </w:r>
      <w:proofErr w:type="spellStart"/>
      <w:r w:rsidRPr="00CD4E1B">
        <w:rPr>
          <w:rFonts w:asciiTheme="majorHAnsi" w:hAnsiTheme="majorHAnsi" w:cstheme="majorHAnsi"/>
        </w:rPr>
        <w:t>Affs</w:t>
      </w:r>
      <w:proofErr w:type="spellEnd"/>
      <w:r w:rsidRPr="00CD4E1B">
        <w:rPr>
          <w:rFonts w:asciiTheme="majorHAnsi" w:hAnsiTheme="majorHAnsi" w:cstheme="majorHAnsi"/>
        </w:rPr>
        <w:t xml:space="preserve"> – for people who </w:t>
      </w:r>
      <w:r w:rsidRPr="00CD4E1B">
        <w:rPr>
          <w:rFonts w:asciiTheme="majorHAnsi" w:hAnsiTheme="majorHAnsi" w:cstheme="majorHAnsi"/>
          <w:u w:val="single"/>
        </w:rPr>
        <w:t>can’t afford</w:t>
      </w:r>
      <w:r w:rsidRPr="00CD4E1B">
        <w:rPr>
          <w:rFonts w:asciiTheme="majorHAnsi" w:hAnsiTheme="majorHAnsi" w:cstheme="majorHAnsi"/>
        </w:rPr>
        <w:t xml:space="preserve"> to work on debate full-time due to income concerns, their </w:t>
      </w:r>
      <w:proofErr w:type="spellStart"/>
      <w:r w:rsidRPr="00CD4E1B">
        <w:rPr>
          <w:rFonts w:asciiTheme="majorHAnsi" w:hAnsiTheme="majorHAnsi" w:cstheme="majorHAnsi"/>
        </w:rPr>
        <w:t>interp</w:t>
      </w:r>
      <w:proofErr w:type="spellEnd"/>
      <w:r w:rsidRPr="00CD4E1B">
        <w:rPr>
          <w:rFonts w:asciiTheme="majorHAnsi" w:hAnsiTheme="majorHAnsi" w:cstheme="majorHAnsi"/>
        </w:rPr>
        <w:t xml:space="preserve"> says unless you prep out </w:t>
      </w:r>
      <w:r w:rsidRPr="00CD4E1B">
        <w:rPr>
          <w:rFonts w:asciiTheme="majorHAnsi" w:hAnsiTheme="majorHAnsi" w:cstheme="majorHAnsi"/>
          <w:u w:val="single"/>
        </w:rPr>
        <w:t xml:space="preserve">every possible </w:t>
      </w:r>
      <w:proofErr w:type="spellStart"/>
      <w:r w:rsidRPr="00CD4E1B">
        <w:rPr>
          <w:rFonts w:asciiTheme="majorHAnsi" w:hAnsiTheme="majorHAnsi" w:cstheme="majorHAnsi"/>
          <w:u w:val="single"/>
        </w:rPr>
        <w:t>Aff</w:t>
      </w:r>
      <w:proofErr w:type="spellEnd"/>
      <w:r w:rsidRPr="00CD4E1B">
        <w:rPr>
          <w:rFonts w:asciiTheme="majorHAnsi" w:hAnsiTheme="majorHAnsi" w:cstheme="majorHAnsi"/>
        </w:rPr>
        <w:t>, you will always lose.</w:t>
      </w:r>
    </w:p>
    <w:p w14:paraId="7A96CAA4" w14:textId="77777777" w:rsidR="00895007" w:rsidRPr="00CD4E1B" w:rsidRDefault="00895007" w:rsidP="00895007">
      <w:pPr>
        <w:rPr>
          <w:rFonts w:asciiTheme="majorHAnsi" w:hAnsiTheme="majorHAnsi" w:cstheme="majorHAnsi"/>
        </w:rPr>
      </w:pPr>
    </w:p>
    <w:p w14:paraId="05E900E0"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Fairness, </w:t>
      </w:r>
      <w:r w:rsidRPr="00CD4E1B">
        <w:rPr>
          <w:rFonts w:asciiTheme="majorHAnsi" w:hAnsiTheme="majorHAnsi" w:cstheme="majorHAnsi"/>
        </w:rPr>
        <w:tab/>
      </w:r>
    </w:p>
    <w:p w14:paraId="56D33843"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1] </w:t>
      </w:r>
      <w:proofErr w:type="spellStart"/>
      <w:r w:rsidRPr="00CD4E1B">
        <w:rPr>
          <w:rFonts w:asciiTheme="majorHAnsi" w:hAnsiTheme="majorHAnsi" w:cstheme="majorHAnsi"/>
        </w:rPr>
        <w:t>its</w:t>
      </w:r>
      <w:proofErr w:type="spellEnd"/>
      <w:r w:rsidRPr="00CD4E1B">
        <w:rPr>
          <w:rFonts w:asciiTheme="majorHAnsi" w:hAnsiTheme="majorHAnsi" w:cstheme="majorHAnsi"/>
        </w:rPr>
        <w:t xml:space="preserve"> an independent impact and prior to the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intrinsically true in the context of a competitive activity, before you feel comfortable voting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you should determine the fair basis to adjudicate substance its contradictory to vote on fairness bad you have no obligation to evaluate their arguments or conclude the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is a good idea, which proves the lack of fairness renders the activity incoherent</w:t>
      </w:r>
    </w:p>
    <w:p w14:paraId="00224699"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2] Scope, it’s the only impact you can solve for, voting for them doesn’t resolve </w:t>
      </w:r>
      <w:proofErr w:type="spellStart"/>
      <w:r w:rsidRPr="00CD4E1B">
        <w:rPr>
          <w:rFonts w:asciiTheme="majorHAnsi" w:hAnsiTheme="majorHAnsi" w:cstheme="majorHAnsi"/>
        </w:rPr>
        <w:t>antiasianness</w:t>
      </w:r>
      <w:proofErr w:type="spellEnd"/>
      <w:r w:rsidRPr="00CD4E1B">
        <w:rPr>
          <w:rFonts w:asciiTheme="majorHAnsi" w:hAnsiTheme="majorHAnsi" w:cstheme="majorHAnsi"/>
        </w:rPr>
        <w:t xml:space="preserve"> in debate but voting for T remedies procedural inequalities caused by their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w:t>
      </w:r>
    </w:p>
    <w:p w14:paraId="3DFB1068"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40422E28"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Precision first—anything else justifies the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arbitrarily jettisoning words in the resolution which decks </w:t>
      </w:r>
      <w:r w:rsidRPr="00CD4E1B">
        <w:rPr>
          <w:rFonts w:asciiTheme="majorHAnsi" w:hAnsiTheme="majorHAnsi" w:cstheme="majorHAnsi"/>
          <w:u w:val="single"/>
        </w:rPr>
        <w:t>predictable limits</w:t>
      </w:r>
      <w:r w:rsidRPr="00CD4E1B">
        <w:rPr>
          <w:rFonts w:asciiTheme="majorHAnsi" w:hAnsiTheme="majorHAnsi" w:cstheme="majorHAnsi"/>
        </w:rPr>
        <w:t xml:space="preserve">. 1AR </w:t>
      </w:r>
      <w:proofErr w:type="spellStart"/>
      <w:r w:rsidRPr="00CD4E1B">
        <w:rPr>
          <w:rFonts w:asciiTheme="majorHAnsi" w:hAnsiTheme="majorHAnsi" w:cstheme="majorHAnsi"/>
        </w:rPr>
        <w:t>counterinterps</w:t>
      </w:r>
      <w:proofErr w:type="spellEnd"/>
      <w:r w:rsidRPr="00CD4E1B">
        <w:rPr>
          <w:rFonts w:asciiTheme="majorHAnsi" w:hAnsiTheme="majorHAnsi" w:cstheme="majorHAnsi"/>
        </w:rPr>
        <w:t xml:space="preserve"> predicated on their ethical theory miss the boat—they must counter-define terms.</w:t>
      </w:r>
    </w:p>
    <w:p w14:paraId="63B141CB" w14:textId="77777777" w:rsidR="00895007" w:rsidRPr="00CD4E1B" w:rsidRDefault="00895007" w:rsidP="00895007">
      <w:pPr>
        <w:rPr>
          <w:rFonts w:asciiTheme="majorHAnsi" w:hAnsiTheme="majorHAnsi" w:cstheme="majorHAnsi"/>
        </w:rPr>
      </w:pPr>
    </w:p>
    <w:p w14:paraId="2235F312"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Second - </w:t>
      </w:r>
      <w:r w:rsidRPr="00CD4E1B">
        <w:rPr>
          <w:rFonts w:asciiTheme="majorHAnsi" w:hAnsiTheme="majorHAnsi" w:cstheme="majorHAnsi"/>
          <w:u w:val="single"/>
        </w:rPr>
        <w:t>Clash</w:t>
      </w:r>
      <w:r w:rsidRPr="00CD4E1B">
        <w:rPr>
          <w:rFonts w:asciiTheme="majorHAnsi" w:hAnsiTheme="majorHAnsi" w:cstheme="majorHAnsi"/>
        </w:rPr>
        <w:t xml:space="preserve"> – picking </w:t>
      </w:r>
      <w:r w:rsidRPr="00CD4E1B">
        <w:rPr>
          <w:rFonts w:asciiTheme="majorHAnsi" w:hAnsiTheme="majorHAnsi" w:cstheme="majorHAnsi"/>
          <w:u w:val="single"/>
        </w:rPr>
        <w:t>any grounds</w:t>
      </w:r>
      <w:r w:rsidRPr="00CD4E1B">
        <w:rPr>
          <w:rFonts w:asciiTheme="majorHAnsi" w:hAnsiTheme="majorHAnsi" w:cstheme="majorHAnsi"/>
        </w:rPr>
        <w:t xml:space="preserve"> for debate precludes the </w:t>
      </w:r>
      <w:r w:rsidRPr="00CD4E1B">
        <w:rPr>
          <w:rFonts w:asciiTheme="majorHAnsi" w:hAnsiTheme="majorHAnsi" w:cstheme="majorHAnsi"/>
          <w:u w:val="single"/>
        </w:rPr>
        <w:t>only</w:t>
      </w:r>
      <w:r w:rsidRPr="00CD4E1B">
        <w:rPr>
          <w:rFonts w:asciiTheme="majorHAnsi" w:hAnsiTheme="majorHAnsi" w:cstheme="majorHAnsi"/>
        </w:rPr>
        <w:t xml:space="preserve"> common point of engagement, which obviates </w:t>
      </w:r>
      <w:r w:rsidRPr="00CD4E1B">
        <w:rPr>
          <w:rFonts w:asciiTheme="majorHAnsi" w:hAnsiTheme="majorHAnsi" w:cstheme="majorHAnsi"/>
          <w:u w:val="single"/>
        </w:rPr>
        <w:t>preround research</w:t>
      </w:r>
      <w:r w:rsidRPr="00CD4E1B">
        <w:rPr>
          <w:rFonts w:asciiTheme="majorHAnsi" w:hAnsiTheme="majorHAnsi" w:cstheme="majorHAnsi"/>
        </w:rPr>
        <w:t xml:space="preserve"> and incentivizes </w:t>
      </w:r>
      <w:r w:rsidRPr="00CD4E1B">
        <w:rPr>
          <w:rFonts w:asciiTheme="majorHAnsi" w:hAnsiTheme="majorHAnsi" w:cstheme="majorHAnsi"/>
          <w:u w:val="single"/>
        </w:rPr>
        <w:t>retreat from</w:t>
      </w:r>
      <w:r w:rsidRPr="00CD4E1B">
        <w:rPr>
          <w:rFonts w:asciiTheme="majorHAnsi" w:hAnsiTheme="majorHAnsi" w:cstheme="majorHAnsi"/>
        </w:rPr>
        <w:t xml:space="preserve"> controversy by eliminating any </w:t>
      </w:r>
      <w:r w:rsidRPr="00CD4E1B">
        <w:rPr>
          <w:rFonts w:asciiTheme="majorHAnsi" w:hAnsiTheme="majorHAnsi" w:cstheme="majorHAnsi"/>
          <w:u w:val="single"/>
        </w:rPr>
        <w:t>effective clash</w:t>
      </w:r>
      <w:r w:rsidRPr="00CD4E1B">
        <w:rPr>
          <w:rFonts w:asciiTheme="majorHAnsi" w:hAnsiTheme="majorHAnsi" w:cstheme="majorHAnsi"/>
        </w:rPr>
        <w:t xml:space="preserve">. Only the process of negation distinguishes </w:t>
      </w:r>
      <w:r w:rsidRPr="00CD4E1B">
        <w:rPr>
          <w:rFonts w:asciiTheme="majorHAnsi" w:hAnsiTheme="majorHAnsi" w:cstheme="majorHAnsi"/>
          <w:u w:val="single"/>
        </w:rPr>
        <w:t>debate</w:t>
      </w:r>
      <w:r w:rsidRPr="00CD4E1B">
        <w:rPr>
          <w:rFonts w:asciiTheme="majorHAnsi" w:hAnsiTheme="majorHAnsi" w:cstheme="majorHAnsi"/>
        </w:rPr>
        <w:t xml:space="preserve"> and </w:t>
      </w:r>
      <w:r w:rsidRPr="00CD4E1B">
        <w:rPr>
          <w:rFonts w:asciiTheme="majorHAnsi" w:hAnsiTheme="majorHAnsi" w:cstheme="majorHAnsi"/>
          <w:u w:val="single"/>
        </w:rPr>
        <w:t>discussion</w:t>
      </w:r>
      <w:r w:rsidRPr="00CD4E1B">
        <w:rPr>
          <w:rFonts w:asciiTheme="majorHAnsi" w:hAnsiTheme="majorHAnsi" w:cstheme="majorHAnsi"/>
        </w:rPr>
        <w:t xml:space="preserve"> by necessitating </w:t>
      </w:r>
      <w:r w:rsidRPr="00CD4E1B">
        <w:rPr>
          <w:rFonts w:asciiTheme="majorHAnsi" w:hAnsiTheme="majorHAnsi" w:cstheme="majorHAnsi"/>
          <w:u w:val="single"/>
        </w:rPr>
        <w:t>iterative testing</w:t>
      </w:r>
      <w:r w:rsidRPr="00CD4E1B">
        <w:rPr>
          <w:rFonts w:asciiTheme="majorHAnsi" w:hAnsiTheme="majorHAnsi" w:cstheme="majorHAnsi"/>
        </w:rPr>
        <w:t xml:space="preserve"> and </w:t>
      </w:r>
      <w:r w:rsidRPr="00CD4E1B">
        <w:rPr>
          <w:rFonts w:asciiTheme="majorHAnsi" w:hAnsiTheme="majorHAnsi" w:cstheme="majorHAnsi"/>
          <w:u w:val="single"/>
        </w:rPr>
        <w:t>effective engagement</w:t>
      </w:r>
      <w:r w:rsidRPr="00CD4E1B">
        <w:rPr>
          <w:rFonts w:asciiTheme="majorHAnsi" w:hAnsiTheme="majorHAnsi" w:cstheme="majorHAnsi"/>
        </w:rPr>
        <w:t xml:space="preserve">, but an absence of </w:t>
      </w:r>
      <w:r w:rsidRPr="00CD4E1B">
        <w:rPr>
          <w:rFonts w:asciiTheme="majorHAnsi" w:hAnsiTheme="majorHAnsi" w:cstheme="majorHAnsi"/>
          <w:u w:val="single"/>
        </w:rPr>
        <w:t>constant refinement</w:t>
      </w:r>
      <w:r w:rsidRPr="00CD4E1B">
        <w:rPr>
          <w:rFonts w:asciiTheme="majorHAnsi" w:hAnsiTheme="majorHAnsi" w:cstheme="majorHAnsi"/>
        </w:rPr>
        <w:t xml:space="preserve"> dooms </w:t>
      </w:r>
      <w:r w:rsidRPr="00CD4E1B">
        <w:rPr>
          <w:rFonts w:asciiTheme="majorHAnsi" w:hAnsiTheme="majorHAnsi" w:cstheme="majorHAnsi"/>
          <w:u w:val="single"/>
        </w:rPr>
        <w:t>revolutionary potential</w:t>
      </w:r>
      <w:r w:rsidRPr="00CD4E1B">
        <w:rPr>
          <w:rFonts w:asciiTheme="majorHAnsi" w:hAnsiTheme="majorHAnsi" w:cstheme="majorHAnsi"/>
        </w:rPr>
        <w:t xml:space="preserve">. </w:t>
      </w:r>
    </w:p>
    <w:p w14:paraId="0ABAC9B7" w14:textId="77777777" w:rsidR="00895007" w:rsidRPr="00CD4E1B" w:rsidRDefault="00895007" w:rsidP="00895007">
      <w:pPr>
        <w:rPr>
          <w:rFonts w:asciiTheme="majorHAnsi" w:hAnsiTheme="majorHAnsi" w:cstheme="majorHAnsi"/>
        </w:rPr>
      </w:pPr>
    </w:p>
    <w:p w14:paraId="3AD93298"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lastRenderedPageBreak/>
        <w:t xml:space="preserve">Third – </w:t>
      </w:r>
      <w:r w:rsidRPr="00CD4E1B">
        <w:rPr>
          <w:rFonts w:asciiTheme="majorHAnsi" w:hAnsiTheme="majorHAnsi" w:cstheme="majorHAnsi"/>
          <w:u w:val="single"/>
        </w:rPr>
        <w:t>SSD</w:t>
      </w:r>
      <w:r w:rsidRPr="00CD4E1B">
        <w:rPr>
          <w:rFonts w:asciiTheme="majorHAnsi" w:hAnsiTheme="majorHAnsi" w:cstheme="majorHAnsi"/>
        </w:rPr>
        <w:t xml:space="preserve"> – their model that allows them to </w:t>
      </w:r>
      <w:r w:rsidRPr="00CD4E1B">
        <w:rPr>
          <w:rFonts w:asciiTheme="majorHAnsi" w:hAnsiTheme="majorHAnsi" w:cstheme="majorHAnsi"/>
          <w:u w:val="single"/>
        </w:rPr>
        <w:t>side-step</w:t>
      </w:r>
      <w:r w:rsidRPr="00CD4E1B">
        <w:rPr>
          <w:rFonts w:asciiTheme="majorHAnsi" w:hAnsiTheme="majorHAnsi" w:cstheme="majorHAnsi"/>
        </w:rPr>
        <w:t xml:space="preserve"> the topic on both the </w:t>
      </w:r>
      <w:proofErr w:type="spellStart"/>
      <w:r w:rsidRPr="00CD4E1B">
        <w:rPr>
          <w:rFonts w:asciiTheme="majorHAnsi" w:hAnsiTheme="majorHAnsi" w:cstheme="majorHAnsi"/>
          <w:u w:val="single"/>
        </w:rPr>
        <w:t>Aff</w:t>
      </w:r>
      <w:proofErr w:type="spellEnd"/>
      <w:r w:rsidRPr="00CD4E1B">
        <w:rPr>
          <w:rFonts w:asciiTheme="majorHAnsi" w:hAnsiTheme="majorHAnsi" w:cstheme="majorHAnsi"/>
        </w:rPr>
        <w:t xml:space="preserve"> and </w:t>
      </w:r>
      <w:r w:rsidRPr="00CD4E1B">
        <w:rPr>
          <w:rFonts w:asciiTheme="majorHAnsi" w:hAnsiTheme="majorHAnsi" w:cstheme="majorHAnsi"/>
          <w:u w:val="single"/>
        </w:rPr>
        <w:t>Neg</w:t>
      </w:r>
      <w:r w:rsidRPr="00CD4E1B">
        <w:rPr>
          <w:rFonts w:asciiTheme="majorHAnsi" w:hAnsiTheme="majorHAnsi" w:cstheme="majorHAnsi"/>
        </w:rPr>
        <w:t xml:space="preserve"> hurts debate as a site of </w:t>
      </w:r>
      <w:r w:rsidRPr="00CD4E1B">
        <w:rPr>
          <w:rFonts w:asciiTheme="majorHAnsi" w:hAnsiTheme="majorHAnsi" w:cstheme="majorHAnsi"/>
          <w:u w:val="single"/>
        </w:rPr>
        <w:t>role experimentation</w:t>
      </w:r>
      <w:r w:rsidRPr="00CD4E1B">
        <w:rPr>
          <w:rFonts w:asciiTheme="majorHAnsi" w:hAnsiTheme="majorHAnsi" w:cstheme="majorHAnsi"/>
        </w:rPr>
        <w:t xml:space="preserve"> – choosing to individually engage </w:t>
      </w:r>
      <w:r w:rsidRPr="00CD4E1B">
        <w:rPr>
          <w:rFonts w:asciiTheme="majorHAnsi" w:hAnsiTheme="majorHAnsi" w:cstheme="majorHAnsi"/>
          <w:u w:val="single"/>
        </w:rPr>
        <w:t>both sides</w:t>
      </w:r>
      <w:r w:rsidRPr="00CD4E1B">
        <w:rPr>
          <w:rFonts w:asciiTheme="majorHAnsi" w:hAnsiTheme="majorHAnsi" w:cstheme="majorHAnsi"/>
        </w:rPr>
        <w:t xml:space="preserve"> </w:t>
      </w:r>
      <w:proofErr w:type="gramStart"/>
      <w:r w:rsidRPr="00CD4E1B">
        <w:rPr>
          <w:rFonts w:asciiTheme="majorHAnsi" w:hAnsiTheme="majorHAnsi" w:cstheme="majorHAnsi"/>
        </w:rPr>
        <w:t>solves</w:t>
      </w:r>
      <w:proofErr w:type="gramEnd"/>
      <w:r w:rsidRPr="00CD4E1B">
        <w:rPr>
          <w:rFonts w:asciiTheme="majorHAnsi" w:hAnsiTheme="majorHAnsi" w:cstheme="majorHAnsi"/>
        </w:rPr>
        <w:t xml:space="preserve"> </w:t>
      </w:r>
      <w:r w:rsidRPr="00CD4E1B">
        <w:rPr>
          <w:rFonts w:asciiTheme="majorHAnsi" w:hAnsiTheme="majorHAnsi" w:cstheme="majorHAnsi"/>
          <w:u w:val="single"/>
        </w:rPr>
        <w:t>argument refinement</w:t>
      </w:r>
      <w:r w:rsidRPr="00CD4E1B">
        <w:rPr>
          <w:rFonts w:asciiTheme="majorHAnsi" w:hAnsiTheme="majorHAnsi" w:cstheme="majorHAnsi"/>
        </w:rPr>
        <w:t xml:space="preserve"> and </w:t>
      </w:r>
      <w:r w:rsidRPr="00CD4E1B">
        <w:rPr>
          <w:rFonts w:asciiTheme="majorHAnsi" w:hAnsiTheme="majorHAnsi" w:cstheme="majorHAnsi"/>
          <w:u w:val="single"/>
        </w:rPr>
        <w:t>self-reflexivity</w:t>
      </w:r>
      <w:r w:rsidRPr="00CD4E1B">
        <w:rPr>
          <w:rFonts w:asciiTheme="majorHAnsi" w:hAnsiTheme="majorHAnsi" w:cstheme="majorHAnsi"/>
        </w:rPr>
        <w:t xml:space="preserve"> breeding constantly evolving methodology which is key to activist resistance BUT side-stepping it ingrains </w:t>
      </w:r>
      <w:r w:rsidRPr="00CD4E1B">
        <w:rPr>
          <w:rFonts w:asciiTheme="majorHAnsi" w:hAnsiTheme="majorHAnsi" w:cstheme="majorHAnsi"/>
          <w:u w:val="single"/>
        </w:rPr>
        <w:t>ideological dogmatism</w:t>
      </w:r>
      <w:r w:rsidRPr="00CD4E1B">
        <w:rPr>
          <w:rFonts w:asciiTheme="majorHAnsi" w:hAnsiTheme="majorHAnsi" w:cstheme="majorHAnsi"/>
        </w:rPr>
        <w:t xml:space="preserve"> by imposing artificial lines in the sand for what not to experiment replicating imperial ideologies about exclusion.</w:t>
      </w:r>
    </w:p>
    <w:p w14:paraId="2150F002" w14:textId="77777777" w:rsidR="00895007" w:rsidRPr="00CD4E1B" w:rsidRDefault="00895007" w:rsidP="00895007">
      <w:pPr>
        <w:rPr>
          <w:rFonts w:asciiTheme="majorHAnsi" w:hAnsiTheme="majorHAnsi" w:cstheme="majorHAnsi"/>
        </w:rPr>
      </w:pPr>
    </w:p>
    <w:p w14:paraId="4C0426FF" w14:textId="37EF1E8A"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Legislative demands are necessary in mobilizing Asian American movements – otherwise their micropolitical strategy </w:t>
      </w:r>
      <w:proofErr w:type="spellStart"/>
      <w:r w:rsidRPr="00CD4E1B">
        <w:rPr>
          <w:rFonts w:asciiTheme="majorHAnsi" w:hAnsiTheme="majorHAnsi" w:cstheme="majorHAnsi"/>
        </w:rPr>
        <w:t>fials</w:t>
      </w:r>
      <w:proofErr w:type="spellEnd"/>
    </w:p>
    <w:p w14:paraId="5658F447" w14:textId="77777777" w:rsidR="00895007" w:rsidRPr="00CD4E1B" w:rsidRDefault="00895007" w:rsidP="00895007">
      <w:pPr>
        <w:rPr>
          <w:rFonts w:asciiTheme="majorHAnsi" w:hAnsiTheme="majorHAnsi" w:cstheme="majorHAnsi"/>
          <w:b/>
          <w:bCs/>
          <w:sz w:val="26"/>
        </w:rPr>
      </w:pPr>
      <w:r w:rsidRPr="00CD4E1B">
        <w:rPr>
          <w:rStyle w:val="Style13ptBold"/>
          <w:rFonts w:asciiTheme="majorHAnsi" w:hAnsiTheme="majorHAnsi" w:cstheme="majorHAnsi"/>
        </w:rPr>
        <w:t xml:space="preserve">McCann 12 </w:t>
      </w:r>
      <w:r w:rsidRPr="00CD4E1B">
        <w:rPr>
          <w:rFonts w:asciiTheme="majorHAnsi" w:hAnsiTheme="majorHAnsi" w:cstheme="majorHAnsi"/>
        </w:rPr>
        <w:t xml:space="preserve">(Michael McCann, </w:t>
      </w:r>
      <w:r w:rsidRPr="00CD4E1B">
        <w:rPr>
          <w:rFonts w:asciiTheme="majorHAnsi" w:hAnsiTheme="majorHAnsi" w:cstheme="majorHAnsi"/>
          <w:i/>
          <w:szCs w:val="20"/>
        </w:rPr>
        <w:t>Inclusion, Exclusion, and the Politics of Rights Mobilization: Reflections on the Asian American Experience</w:t>
      </w:r>
      <w:r w:rsidRPr="00CD4E1B">
        <w:rPr>
          <w:rFonts w:asciiTheme="majorHAnsi" w:hAnsiTheme="majorHAnsi" w:cstheme="majorHAnsi"/>
          <w:szCs w:val="20"/>
        </w:rPr>
        <w:t xml:space="preserve">, Seattle Journal for Social Justice Vol 11, </w:t>
      </w:r>
      <w:hyperlink r:id="rId10" w:history="1">
        <w:r w:rsidRPr="00CD4E1B">
          <w:rPr>
            <w:rStyle w:val="Hyperlink"/>
            <w:rFonts w:asciiTheme="majorHAnsi" w:hAnsiTheme="majorHAnsi" w:cstheme="majorHAnsi"/>
            <w:szCs w:val="20"/>
          </w:rPr>
          <w:t>http://digitalcommons.law.seattleu.edu/sjsj/vol11/iss1/9</w:t>
        </w:r>
      </w:hyperlink>
      <w:r w:rsidRPr="00CD4E1B">
        <w:rPr>
          <w:rFonts w:asciiTheme="majorHAnsi" w:hAnsiTheme="majorHAnsi" w:cstheme="majorHAnsi"/>
          <w:szCs w:val="20"/>
        </w:rPr>
        <w:t xml:space="preserve">) </w:t>
      </w:r>
      <w:proofErr w:type="spellStart"/>
      <w:r w:rsidRPr="00CD4E1B">
        <w:rPr>
          <w:rFonts w:asciiTheme="majorHAnsi" w:hAnsiTheme="majorHAnsi" w:cstheme="majorHAnsi"/>
          <w:szCs w:val="20"/>
        </w:rPr>
        <w:t>klmd</w:t>
      </w:r>
      <w:proofErr w:type="spellEnd"/>
    </w:p>
    <w:p w14:paraId="2DA03A5C" w14:textId="77777777" w:rsidR="00895007" w:rsidRPr="00CD4E1B" w:rsidRDefault="00895007" w:rsidP="00895007">
      <w:pPr>
        <w:rPr>
          <w:rFonts w:asciiTheme="majorHAnsi" w:hAnsiTheme="majorHAnsi" w:cstheme="majorHAnsi"/>
        </w:rPr>
      </w:pPr>
      <w:r w:rsidRPr="00CD4E1B">
        <w:rPr>
          <w:rStyle w:val="StyleUnderline"/>
          <w:rFonts w:asciiTheme="majorHAnsi" w:hAnsiTheme="majorHAnsi" w:cstheme="majorHAnsi"/>
          <w:highlight w:val="cyan"/>
        </w:rPr>
        <w:t>LEARNING FROM THE ASIAN AMERICAN EXPERIENCE</w:t>
      </w:r>
      <w:r w:rsidRPr="00CD4E1B">
        <w:rPr>
          <w:rFonts w:asciiTheme="majorHAnsi" w:hAnsiTheme="majorHAnsi" w:cstheme="majorHAnsi"/>
        </w:rPr>
        <w:t xml:space="preserve"> It is tempting to draw from my comments so </w:t>
      </w:r>
      <w:proofErr w:type="gramStart"/>
      <w:r w:rsidRPr="00CD4E1B">
        <w:rPr>
          <w:rFonts w:asciiTheme="majorHAnsi" w:hAnsiTheme="majorHAnsi" w:cstheme="majorHAnsi"/>
        </w:rPr>
        <w:t>far</w:t>
      </w:r>
      <w:proofErr w:type="gramEnd"/>
      <w:r w:rsidRPr="00CD4E1B">
        <w:rPr>
          <w:rFonts w:asciiTheme="majorHAnsi" w:hAnsiTheme="majorHAnsi" w:cstheme="majorHAnsi"/>
        </w:rPr>
        <w:t xml:space="preserve"> a fairly cynical view of law and rights. </w:t>
      </w:r>
      <w:r w:rsidRPr="00CD4E1B">
        <w:rPr>
          <w:rStyle w:val="StyleUnderline"/>
          <w:rFonts w:asciiTheme="majorHAnsi" w:hAnsiTheme="majorHAnsi" w:cstheme="majorHAnsi"/>
        </w:rPr>
        <w:t xml:space="preserve">In short, </w:t>
      </w:r>
      <w:r w:rsidRPr="00CD4E1B">
        <w:rPr>
          <w:rStyle w:val="StyleUnderline"/>
          <w:rFonts w:asciiTheme="majorHAnsi" w:hAnsiTheme="majorHAnsi" w:cstheme="majorHAnsi"/>
          <w:highlight w:val="cyan"/>
        </w:rPr>
        <w:t>law and rights</w:t>
      </w:r>
      <w:r w:rsidRPr="00CD4E1B">
        <w:rPr>
          <w:rStyle w:val="StyleUnderline"/>
          <w:rFonts w:asciiTheme="majorHAnsi" w:hAnsiTheme="majorHAnsi" w:cstheme="majorHAnsi"/>
        </w:rPr>
        <w:t xml:space="preserve"> simply </w:t>
      </w:r>
      <w:r w:rsidRPr="00CD4E1B">
        <w:rPr>
          <w:rStyle w:val="StyleUnderline"/>
          <w:rFonts w:asciiTheme="majorHAnsi" w:hAnsiTheme="majorHAnsi" w:cstheme="majorHAnsi"/>
          <w:highlight w:val="cyan"/>
        </w:rPr>
        <w:t>reflect contests over power</w:t>
      </w:r>
      <w:r w:rsidRPr="00CD4E1B">
        <w:rPr>
          <w:rStyle w:val="StyleUnderline"/>
          <w:rFonts w:asciiTheme="majorHAnsi" w:hAnsiTheme="majorHAnsi" w:cstheme="majorHAnsi"/>
        </w:rPr>
        <w:t>, at any moment just registering the ongoing trench war over who gets what and, specifically, who is included and excluded from full protection by the legal agents of dominant groups</w:t>
      </w:r>
      <w:r w:rsidRPr="00CD4E1B">
        <w:rPr>
          <w:rFonts w:asciiTheme="majorHAnsi" w:hAnsiTheme="majorHAnsi" w:cstheme="majorHAnsi"/>
        </w:rPr>
        <w:t xml:space="preserve">. </w:t>
      </w:r>
      <w:r w:rsidRPr="00CD4E1B">
        <w:rPr>
          <w:rStyle w:val="StyleUnderline"/>
          <w:rFonts w:asciiTheme="majorHAnsi" w:hAnsiTheme="majorHAnsi" w:cstheme="majorHAnsi"/>
        </w:rPr>
        <w:t xml:space="preserve">I think </w:t>
      </w:r>
      <w:r w:rsidRPr="00CD4E1B">
        <w:rPr>
          <w:rStyle w:val="StyleUnderline"/>
          <w:rFonts w:asciiTheme="majorHAnsi" w:hAnsiTheme="majorHAnsi" w:cstheme="majorHAnsi"/>
          <w:highlight w:val="cyan"/>
        </w:rPr>
        <w:t>there is</w:t>
      </w:r>
      <w:r w:rsidRPr="00CD4E1B">
        <w:rPr>
          <w:rStyle w:val="StyleUnderline"/>
          <w:rFonts w:asciiTheme="majorHAnsi" w:hAnsiTheme="majorHAnsi" w:cstheme="majorHAnsi"/>
        </w:rPr>
        <w:t xml:space="preserve"> much </w:t>
      </w:r>
      <w:r w:rsidRPr="00CD4E1B">
        <w:rPr>
          <w:rStyle w:val="StyleUnderline"/>
          <w:rFonts w:asciiTheme="majorHAnsi" w:hAnsiTheme="majorHAnsi" w:cstheme="majorHAnsi"/>
          <w:highlight w:val="cyan"/>
        </w:rPr>
        <w:t>truth in</w:t>
      </w:r>
      <w:r w:rsidRPr="00CD4E1B">
        <w:rPr>
          <w:rStyle w:val="StyleUnderline"/>
          <w:rFonts w:asciiTheme="majorHAnsi" w:hAnsiTheme="majorHAnsi" w:cstheme="majorHAnsi"/>
        </w:rPr>
        <w:t xml:space="preserve"> such </w:t>
      </w:r>
      <w:r w:rsidRPr="00CD4E1B">
        <w:rPr>
          <w:rStyle w:val="StyleUnderline"/>
          <w:rFonts w:asciiTheme="majorHAnsi" w:hAnsiTheme="majorHAnsi" w:cstheme="majorHAnsi"/>
          <w:highlight w:val="cyan"/>
        </w:rPr>
        <w:t>a skeptical view</w:t>
      </w:r>
      <w:r w:rsidRPr="00CD4E1B">
        <w:rPr>
          <w:rStyle w:val="StyleUnderline"/>
          <w:rFonts w:asciiTheme="majorHAnsi" w:hAnsiTheme="majorHAnsi" w:cstheme="majorHAnsi"/>
        </w:rPr>
        <w:t xml:space="preserve">, </w:t>
      </w:r>
      <w:r w:rsidRPr="00CD4E1B">
        <w:rPr>
          <w:rStyle w:val="Emphasis"/>
          <w:rFonts w:asciiTheme="majorHAnsi" w:hAnsiTheme="majorHAnsi" w:cstheme="majorHAnsi"/>
          <w:highlight w:val="cyan"/>
        </w:rPr>
        <w:t>bu</w:t>
      </w:r>
      <w:r w:rsidRPr="00CD4E1B">
        <w:rPr>
          <w:rStyle w:val="Emphasis"/>
          <w:rFonts w:asciiTheme="majorHAnsi" w:hAnsiTheme="majorHAnsi" w:cstheme="majorHAnsi"/>
        </w:rPr>
        <w:t xml:space="preserve">t I also think </w:t>
      </w:r>
      <w:r w:rsidRPr="00CD4E1B">
        <w:rPr>
          <w:rStyle w:val="Emphasis"/>
          <w:rFonts w:asciiTheme="majorHAnsi" w:hAnsiTheme="majorHAnsi" w:cstheme="majorHAnsi"/>
          <w:highlight w:val="cyan"/>
        </w:rPr>
        <w:t>it is simplistic</w:t>
      </w:r>
      <w:r w:rsidRPr="00CD4E1B">
        <w:rPr>
          <w:rFonts w:asciiTheme="majorHAnsi" w:hAnsiTheme="majorHAnsi" w:cstheme="majorHAnsi"/>
          <w:highlight w:val="cyan"/>
        </w:rPr>
        <w:t>.</w:t>
      </w:r>
      <w:r w:rsidRPr="00CD4E1B">
        <w:rPr>
          <w:rFonts w:asciiTheme="majorHAnsi" w:hAnsiTheme="majorHAnsi" w:cstheme="majorHAnsi"/>
        </w:rPr>
        <w:t xml:space="preserve"> </w:t>
      </w:r>
      <w:r w:rsidRPr="00CD4E1B">
        <w:rPr>
          <w:rStyle w:val="StyleUnderline"/>
          <w:rFonts w:asciiTheme="majorHAnsi" w:hAnsiTheme="majorHAnsi" w:cstheme="majorHAnsi"/>
          <w:highlight w:val="cyan"/>
        </w:rPr>
        <w:t>Framing struggles over power</w:t>
      </w:r>
      <w:r w:rsidRPr="00CD4E1B">
        <w:rPr>
          <w:rStyle w:val="StyleUnderline"/>
          <w:rFonts w:asciiTheme="majorHAnsi" w:hAnsiTheme="majorHAnsi" w:cstheme="majorHAnsi"/>
        </w:rPr>
        <w:t xml:space="preserve">, position, and interest </w:t>
      </w:r>
      <w:r w:rsidRPr="00CD4E1B">
        <w:rPr>
          <w:rStyle w:val="StyleUnderline"/>
          <w:rFonts w:asciiTheme="majorHAnsi" w:hAnsiTheme="majorHAnsi" w:cstheme="majorHAnsi"/>
          <w:highlight w:val="cyan"/>
        </w:rPr>
        <w:t>as claims of rights can impart a historically grounded ethical dimension to struggle</w:t>
      </w:r>
      <w:r w:rsidRPr="00CD4E1B">
        <w:rPr>
          <w:rFonts w:asciiTheme="majorHAnsi" w:hAnsiTheme="majorHAnsi" w:cstheme="majorHAnsi"/>
        </w:rPr>
        <w:t xml:space="preserve">. </w:t>
      </w:r>
      <w:r w:rsidRPr="00CD4E1B">
        <w:rPr>
          <w:rStyle w:val="StyleUnderline"/>
          <w:rFonts w:asciiTheme="majorHAnsi" w:hAnsiTheme="majorHAnsi" w:cstheme="majorHAnsi"/>
          <w:highlight w:val="cyan"/>
        </w:rPr>
        <w:t>This framework can</w:t>
      </w:r>
      <w:r w:rsidRPr="00CD4E1B">
        <w:rPr>
          <w:rStyle w:val="StyleUnderline"/>
          <w:rFonts w:asciiTheme="majorHAnsi" w:hAnsiTheme="majorHAnsi" w:cstheme="majorHAnsi"/>
        </w:rPr>
        <w:t xml:space="preserve"> then </w:t>
      </w:r>
      <w:r w:rsidRPr="00CD4E1B">
        <w:rPr>
          <w:rStyle w:val="StyleUnderline"/>
          <w:rFonts w:asciiTheme="majorHAnsi" w:hAnsiTheme="majorHAnsi" w:cstheme="majorHAnsi"/>
          <w:highlight w:val="cyan"/>
        </w:rPr>
        <w:t>open the possibility for changing relationships of power</w:t>
      </w:r>
      <w:r w:rsidRPr="00CD4E1B">
        <w:rPr>
          <w:rStyle w:val="StyleUnderline"/>
          <w:rFonts w:asciiTheme="majorHAnsi" w:hAnsiTheme="majorHAnsi" w:cstheme="majorHAnsi"/>
        </w:rPr>
        <w:t xml:space="preserve">, in part </w:t>
      </w:r>
      <w:r w:rsidRPr="00CD4E1B">
        <w:rPr>
          <w:rStyle w:val="StyleUnderline"/>
          <w:rFonts w:asciiTheme="majorHAnsi" w:hAnsiTheme="majorHAnsi" w:cstheme="majorHAnsi"/>
          <w:highlight w:val="cyan"/>
        </w:rPr>
        <w:t xml:space="preserve">by </w:t>
      </w:r>
      <w:r w:rsidRPr="00CD4E1B">
        <w:rPr>
          <w:rStyle w:val="StyleUnderline"/>
          <w:rFonts w:asciiTheme="majorHAnsi" w:hAnsiTheme="majorHAnsi" w:cstheme="majorHAnsi"/>
        </w:rPr>
        <w:t xml:space="preserve">mobilizing the </w:t>
      </w:r>
      <w:r w:rsidRPr="00CD4E1B">
        <w:rPr>
          <w:rStyle w:val="StyleUnderline"/>
          <w:rFonts w:asciiTheme="majorHAnsi" w:hAnsiTheme="majorHAnsi" w:cstheme="majorHAnsi"/>
          <w:highlight w:val="cyan"/>
        </w:rPr>
        <w:t>official legal establishment</w:t>
      </w:r>
      <w:r w:rsidRPr="00CD4E1B">
        <w:rPr>
          <w:rStyle w:val="StyleUnderline"/>
          <w:rFonts w:asciiTheme="majorHAnsi" w:hAnsiTheme="majorHAnsi" w:cstheme="majorHAnsi"/>
        </w:rPr>
        <w:t>, but even more by potentially mobilizing citizens and organizations in civil society who stand up to challenge either the abuses of rights or the uses of rights to justify abuse, as in these two historical cases</w:t>
      </w:r>
      <w:r w:rsidRPr="00CD4E1B">
        <w:rPr>
          <w:rFonts w:asciiTheme="majorHAnsi" w:hAnsiTheme="majorHAnsi" w:cstheme="majorHAnsi"/>
        </w:rPr>
        <w:t xml:space="preserve">. Rights are words, often written on paper, but they become materially powerful when people, ordinary and extraordinary, invest in them meaning and faith through action to challenge the unjust and often arbitrary practices of dominant groups through and beyond states. And that is just the message preached and exemplified by Gordon </w:t>
      </w:r>
      <w:proofErr w:type="spellStart"/>
      <w:r w:rsidRPr="00CD4E1B">
        <w:rPr>
          <w:rFonts w:asciiTheme="majorHAnsi" w:hAnsiTheme="majorHAnsi" w:cstheme="majorHAnsi"/>
        </w:rPr>
        <w:t>Hirabayashi</w:t>
      </w:r>
      <w:proofErr w:type="spellEnd"/>
      <w:r w:rsidRPr="00CD4E1B">
        <w:rPr>
          <w:rFonts w:asciiTheme="majorHAnsi" w:hAnsiTheme="majorHAnsi" w:cstheme="majorHAnsi"/>
        </w:rPr>
        <w:t xml:space="preserve">: </w:t>
      </w:r>
      <w:r w:rsidRPr="00CD4E1B">
        <w:rPr>
          <w:rStyle w:val="Emphasis"/>
          <w:rFonts w:asciiTheme="majorHAnsi" w:hAnsiTheme="majorHAnsi" w:cstheme="majorHAnsi"/>
          <w:highlight w:val="cyan"/>
        </w:rPr>
        <w:t>rights</w:t>
      </w:r>
      <w:r w:rsidRPr="00CD4E1B">
        <w:rPr>
          <w:rStyle w:val="Emphasis"/>
          <w:rFonts w:asciiTheme="majorHAnsi" w:hAnsiTheme="majorHAnsi" w:cstheme="majorHAnsi"/>
        </w:rPr>
        <w:t xml:space="preserve"> </w:t>
      </w:r>
      <w:r w:rsidRPr="00CD4E1B">
        <w:rPr>
          <w:rStyle w:val="Emphasis"/>
          <w:rFonts w:asciiTheme="majorHAnsi" w:hAnsiTheme="majorHAnsi" w:cstheme="majorHAnsi"/>
          <w:highlight w:val="cyan"/>
        </w:rPr>
        <w:t>must be mobilized and demanded routinely for them to matter in guiding governmental and social power</w:t>
      </w:r>
      <w:r w:rsidRPr="00CD4E1B">
        <w:rPr>
          <w:rFonts w:asciiTheme="majorHAnsi" w:hAnsiTheme="majorHAnsi" w:cstheme="majorHAnsi"/>
        </w:rPr>
        <w:t xml:space="preserve">. “As fine a document as the Constitution is,” Gordon </w:t>
      </w:r>
      <w:proofErr w:type="spellStart"/>
      <w:r w:rsidRPr="00CD4E1B">
        <w:rPr>
          <w:rFonts w:asciiTheme="majorHAnsi" w:hAnsiTheme="majorHAnsi" w:cstheme="majorHAnsi"/>
        </w:rPr>
        <w:t>Hirabayashi</w:t>
      </w:r>
      <w:proofErr w:type="spellEnd"/>
      <w:r w:rsidRPr="00CD4E1B">
        <w:rPr>
          <w:rFonts w:asciiTheme="majorHAnsi" w:hAnsiTheme="majorHAnsi" w:cstheme="majorHAnsi"/>
        </w:rPr>
        <w:t xml:space="preserve"> famously told a reporter, </w:t>
      </w:r>
      <w:proofErr w:type="gramStart"/>
      <w:r w:rsidRPr="00CD4E1B">
        <w:rPr>
          <w:rFonts w:asciiTheme="majorHAnsi" w:hAnsiTheme="majorHAnsi" w:cstheme="majorHAnsi"/>
        </w:rPr>
        <w:t>“it</w:t>
      </w:r>
      <w:proofErr w:type="gramEnd"/>
      <w:r w:rsidRPr="00CD4E1B">
        <w:rPr>
          <w:rFonts w:asciiTheme="majorHAnsi" w:hAnsiTheme="majorHAnsi" w:cstheme="majorHAnsi"/>
        </w:rPr>
        <w:t xml:space="preserve"> is nothing but a scrap of paper if citizens are not willing to defend it.”23 </w:t>
      </w:r>
      <w:r w:rsidRPr="00CD4E1B">
        <w:rPr>
          <w:rStyle w:val="StyleUnderline"/>
          <w:rFonts w:asciiTheme="majorHAnsi" w:hAnsiTheme="majorHAnsi" w:cstheme="majorHAnsi"/>
        </w:rPr>
        <w:t xml:space="preserve">Such mobilization of rights in the cause of justice is hardly easy or natural, however, and Gordon’s legacy exemplifies what the struggle takes. For one thing, </w:t>
      </w:r>
      <w:r w:rsidRPr="00CD4E1B">
        <w:rPr>
          <w:rStyle w:val="Emphasis"/>
          <w:rFonts w:asciiTheme="majorHAnsi" w:hAnsiTheme="majorHAnsi" w:cstheme="majorHAnsi"/>
          <w:highlight w:val="cyan"/>
        </w:rPr>
        <w:t>rights mobilization requires personal virtues of courage and willingness to make personal sacrifice</w:t>
      </w:r>
      <w:r w:rsidRPr="00CD4E1B">
        <w:rPr>
          <w:rStyle w:val="StyleUnderline"/>
          <w:rFonts w:asciiTheme="majorHAnsi" w:hAnsiTheme="majorHAnsi" w:cstheme="majorHAnsi"/>
          <w:highlight w:val="cyan"/>
        </w:rPr>
        <w:t>s</w:t>
      </w:r>
      <w:r w:rsidRPr="00CD4E1B">
        <w:rPr>
          <w:rFonts w:asciiTheme="majorHAnsi" w:hAnsiTheme="majorHAnsi" w:cstheme="majorHAnsi"/>
        </w:rPr>
        <w:t>.</w:t>
      </w:r>
      <w:r w:rsidRPr="00CD4E1B">
        <w:rPr>
          <w:rStyle w:val="StyleUnderline"/>
          <w:rFonts w:asciiTheme="majorHAnsi" w:hAnsiTheme="majorHAnsi" w:cstheme="majorHAnsi"/>
        </w:rPr>
        <w:t xml:space="preserve"> Gordon displayed such selfless bravery in his refusal to accept the order of internment, a defiant challenge to the illegitimate government denial of basic rights to him and other Japanese Americans</w:t>
      </w:r>
      <w:r w:rsidRPr="00CD4E1B">
        <w:rPr>
          <w:rFonts w:asciiTheme="majorHAnsi" w:hAnsiTheme="majorHAnsi" w:cstheme="majorHAnsi"/>
        </w:rPr>
        <w:t xml:space="preserve">. In waging his campaigns against criminalizing subjugation, he also had to resist the pressures of others in his community who discouraged “rocking the boat” and making a bad situation worse by challenging government injustice. Gordon made a “lonely stand” in his initial resistance.24 </w:t>
      </w:r>
      <w:r w:rsidRPr="00CD4E1B">
        <w:rPr>
          <w:rStyle w:val="StyleUnderline"/>
          <w:rFonts w:asciiTheme="majorHAnsi" w:hAnsiTheme="majorHAnsi" w:cstheme="majorHAnsi"/>
          <w:highlight w:val="cyan"/>
        </w:rPr>
        <w:t>Young Filipino American activists in the 1970</w:t>
      </w:r>
      <w:r w:rsidRPr="00CD4E1B">
        <w:rPr>
          <w:rStyle w:val="StyleUnderline"/>
          <w:rFonts w:asciiTheme="majorHAnsi" w:hAnsiTheme="majorHAnsi" w:cstheme="majorHAnsi"/>
        </w:rPr>
        <w:t xml:space="preserve">s, including </w:t>
      </w:r>
      <w:proofErr w:type="spellStart"/>
      <w:r w:rsidRPr="00CD4E1B">
        <w:rPr>
          <w:rStyle w:val="StyleUnderline"/>
          <w:rFonts w:asciiTheme="majorHAnsi" w:hAnsiTheme="majorHAnsi" w:cstheme="majorHAnsi"/>
        </w:rPr>
        <w:t>Silme</w:t>
      </w:r>
      <w:proofErr w:type="spellEnd"/>
      <w:r w:rsidRPr="00CD4E1B">
        <w:rPr>
          <w:rStyle w:val="StyleUnderline"/>
          <w:rFonts w:asciiTheme="majorHAnsi" w:hAnsiTheme="majorHAnsi" w:cstheme="majorHAnsi"/>
        </w:rPr>
        <w:t xml:space="preserve"> Domingo and Gene Viernes, </w:t>
      </w:r>
      <w:r w:rsidRPr="00CD4E1B">
        <w:rPr>
          <w:rStyle w:val="StyleUnderline"/>
          <w:rFonts w:asciiTheme="majorHAnsi" w:hAnsiTheme="majorHAnsi" w:cstheme="majorHAnsi"/>
          <w:highlight w:val="cyan"/>
        </w:rPr>
        <w:t>displayed</w:t>
      </w:r>
      <w:r w:rsidRPr="00CD4E1B">
        <w:rPr>
          <w:rStyle w:val="StyleUnderline"/>
          <w:rFonts w:asciiTheme="majorHAnsi" w:hAnsiTheme="majorHAnsi" w:cstheme="majorHAnsi"/>
        </w:rPr>
        <w:t xml:space="preserve"> that same type of </w:t>
      </w:r>
      <w:r w:rsidRPr="00CD4E1B">
        <w:rPr>
          <w:rStyle w:val="StyleUnderline"/>
          <w:rFonts w:asciiTheme="majorHAnsi" w:hAnsiTheme="majorHAnsi" w:cstheme="majorHAnsi"/>
          <w:highlight w:val="cyan"/>
        </w:rPr>
        <w:t>independent courage</w:t>
      </w:r>
      <w:r w:rsidRPr="00CD4E1B">
        <w:rPr>
          <w:rStyle w:val="StyleUnderline"/>
          <w:rFonts w:asciiTheme="majorHAnsi" w:hAnsiTheme="majorHAnsi" w:cstheme="majorHAnsi"/>
        </w:rPr>
        <w:t xml:space="preserve"> and persistence in the face of many obstacles and dangers</w:t>
      </w:r>
      <w:r w:rsidRPr="00CD4E1B">
        <w:rPr>
          <w:rFonts w:asciiTheme="majorHAnsi" w:hAnsiTheme="majorHAnsi" w:cstheme="majorHAnsi"/>
        </w:rPr>
        <w:t xml:space="preserve">. Indeed, they not only challenged powerful corporations and the American legal </w:t>
      </w:r>
      <w:r w:rsidRPr="00CD4E1B">
        <w:rPr>
          <w:rFonts w:asciiTheme="majorHAnsi" w:hAnsiTheme="majorHAnsi" w:cstheme="majorHAnsi"/>
        </w:rPr>
        <w:lastRenderedPageBreak/>
        <w:t xml:space="preserve">establishment that protected their unjust practices, but the young activists boldly opposed a dictator (who declared martial law) as well as his elite supporters in the American government.25 </w:t>
      </w:r>
      <w:r w:rsidRPr="00CD4E1B">
        <w:rPr>
          <w:rStyle w:val="StyleUnderline"/>
          <w:rFonts w:asciiTheme="majorHAnsi" w:hAnsiTheme="majorHAnsi" w:cstheme="majorHAnsi"/>
        </w:rPr>
        <w:t xml:space="preserve">The young reformers also persisted when other workers, especially senior </w:t>
      </w:r>
      <w:proofErr w:type="spellStart"/>
      <w:r w:rsidRPr="00CD4E1B">
        <w:rPr>
          <w:rStyle w:val="StyleUnderline"/>
          <w:rFonts w:asciiTheme="majorHAnsi" w:hAnsiTheme="majorHAnsi" w:cstheme="majorHAnsi"/>
        </w:rPr>
        <w:t>manongs</w:t>
      </w:r>
      <w:proofErr w:type="spellEnd"/>
      <w:r w:rsidRPr="00CD4E1B">
        <w:rPr>
          <w:rFonts w:asciiTheme="majorHAnsi" w:hAnsiTheme="majorHAnsi" w:cstheme="majorHAnsi"/>
        </w:rPr>
        <w:t xml:space="preserve">, 26 </w:t>
      </w:r>
      <w:r w:rsidRPr="00CD4E1B">
        <w:rPr>
          <w:rStyle w:val="StyleUnderline"/>
          <w:rFonts w:asciiTheme="majorHAnsi" w:hAnsiTheme="majorHAnsi" w:cstheme="majorHAnsi"/>
        </w:rPr>
        <w:t>were wary about defiant challenges to the status quo</w:t>
      </w:r>
      <w:r w:rsidRPr="00CD4E1B">
        <w:rPr>
          <w:rFonts w:asciiTheme="majorHAnsi" w:hAnsiTheme="majorHAnsi" w:cstheme="majorHAnsi"/>
        </w:rPr>
        <w:t xml:space="preserve">. Gordon was willing to go to prison; Gene and </w:t>
      </w:r>
      <w:proofErr w:type="spellStart"/>
      <w:r w:rsidRPr="00CD4E1B">
        <w:rPr>
          <w:rFonts w:asciiTheme="majorHAnsi" w:hAnsiTheme="majorHAnsi" w:cstheme="majorHAnsi"/>
        </w:rPr>
        <w:t>Silme</w:t>
      </w:r>
      <w:proofErr w:type="spellEnd"/>
      <w:r w:rsidRPr="00CD4E1B">
        <w:rPr>
          <w:rFonts w:asciiTheme="majorHAnsi" w:hAnsiTheme="majorHAnsi" w:cstheme="majorHAnsi"/>
        </w:rPr>
        <w:t xml:space="preserve"> lost their lives to assassins. </w:t>
      </w:r>
      <w:r w:rsidRPr="00CD4E1B">
        <w:rPr>
          <w:rStyle w:val="StyleUnderline"/>
          <w:rFonts w:asciiTheme="majorHAnsi" w:hAnsiTheme="majorHAnsi" w:cstheme="majorHAnsi"/>
          <w:highlight w:val="cyan"/>
        </w:rPr>
        <w:t>Defiant action to demand rights can be risky</w:t>
      </w:r>
      <w:r w:rsidRPr="00CD4E1B">
        <w:rPr>
          <w:rStyle w:val="StyleUnderline"/>
          <w:rFonts w:asciiTheme="majorHAnsi" w:hAnsiTheme="majorHAnsi" w:cstheme="majorHAnsi"/>
        </w:rPr>
        <w:t xml:space="preserve"> business, and often requires such commitment and willingness to make sacrifices for larger causes. </w:t>
      </w:r>
      <w:r w:rsidRPr="00CD4E1B">
        <w:rPr>
          <w:rStyle w:val="Emphasis"/>
          <w:rFonts w:asciiTheme="majorHAnsi" w:hAnsiTheme="majorHAnsi" w:cstheme="majorHAnsi"/>
          <w:highlight w:val="cyan"/>
        </w:rPr>
        <w:t>Personal courage and persistence alone are rarely sufficient.</w:t>
      </w:r>
      <w:r w:rsidRPr="00CD4E1B">
        <w:rPr>
          <w:rFonts w:asciiTheme="majorHAnsi" w:hAnsiTheme="majorHAnsi" w:cstheme="majorHAnsi"/>
          <w:highlight w:val="cyan"/>
        </w:rPr>
        <w:t xml:space="preserve"> </w:t>
      </w:r>
      <w:r w:rsidRPr="00CD4E1B">
        <w:rPr>
          <w:rStyle w:val="Emphasis"/>
          <w:rFonts w:asciiTheme="majorHAnsi" w:hAnsiTheme="majorHAnsi" w:cstheme="majorHAnsi"/>
          <w:highlight w:val="cyan"/>
        </w:rPr>
        <w:t>Struggles for rights also require organizational support, financial resources, and allied experts, usually including cause-oriented lawyers</w:t>
      </w:r>
      <w:r w:rsidRPr="00CD4E1B">
        <w:rPr>
          <w:rStyle w:val="Emphasis"/>
          <w:rFonts w:asciiTheme="majorHAnsi" w:hAnsiTheme="majorHAnsi" w:cstheme="majorHAnsi"/>
        </w:rPr>
        <w:t>.</w:t>
      </w:r>
      <w:r w:rsidRPr="00CD4E1B">
        <w:rPr>
          <w:rFonts w:asciiTheme="majorHAnsi" w:hAnsiTheme="majorHAnsi" w:cstheme="majorHAnsi"/>
        </w:rPr>
        <w:t xml:space="preserve"> Indeed, struggles for rights typically require movements that enlist many forms of organized support. </w:t>
      </w:r>
      <w:r w:rsidRPr="00CD4E1B">
        <w:rPr>
          <w:rStyle w:val="StyleUnderline"/>
          <w:rFonts w:asciiTheme="majorHAnsi" w:hAnsiTheme="majorHAnsi" w:cstheme="majorHAnsi"/>
        </w:rPr>
        <w:t>The struggle for the ruling on coram nobis and legislated reparations during the 1980s, in particular, illustrates the important role of committed lawyers, community mobilization, and organizational alliance, both within and beyond the Japanese American communities</w:t>
      </w:r>
      <w:r w:rsidRPr="00CD4E1B">
        <w:rPr>
          <w:rFonts w:asciiTheme="majorHAnsi" w:hAnsiTheme="majorHAnsi" w:cstheme="majorHAnsi"/>
        </w:rPr>
        <w:t xml:space="preserve">. The Filipino Americans workers who initially fought for citizenship and workplace organizing rights, and later for workplace justice and democracy in the Philippines, likewise understood the political imperative to build a movement within the union, as well as within the broader Filipino community and beyond, including among diverse progressive organizations. </w:t>
      </w:r>
      <w:r w:rsidRPr="00CD4E1B">
        <w:rPr>
          <w:rStyle w:val="StyleUnderline"/>
          <w:rFonts w:asciiTheme="majorHAnsi" w:hAnsiTheme="majorHAnsi" w:cstheme="majorHAnsi"/>
        </w:rPr>
        <w:t xml:space="preserve">Finally, each of these legacies illustrates that </w:t>
      </w:r>
      <w:r w:rsidRPr="00CD4E1B">
        <w:rPr>
          <w:rStyle w:val="StyleUnderline"/>
          <w:rFonts w:asciiTheme="majorHAnsi" w:hAnsiTheme="majorHAnsi" w:cstheme="majorHAnsi"/>
          <w:highlight w:val="cyan"/>
        </w:rPr>
        <w:t xml:space="preserve">struggles </w:t>
      </w:r>
      <w:r w:rsidRPr="00CD4E1B">
        <w:rPr>
          <w:rStyle w:val="StyleUnderline"/>
          <w:rFonts w:asciiTheme="majorHAnsi" w:hAnsiTheme="majorHAnsi" w:cstheme="majorHAnsi"/>
        </w:rPr>
        <w:t>for rights must be willing to go beyond exclusive reliance on litigation to produce change</w:t>
      </w:r>
      <w:r w:rsidRPr="00CD4E1B">
        <w:rPr>
          <w:rFonts w:asciiTheme="majorHAnsi" w:hAnsiTheme="majorHAnsi" w:cstheme="majorHAnsi"/>
        </w:rPr>
        <w:t>. In each campaign, efforts to mobilize media support</w:t>
      </w:r>
      <w:r w:rsidRPr="00CD4E1B">
        <w:rPr>
          <w:rStyle w:val="Emphasis"/>
          <w:rFonts w:asciiTheme="majorHAnsi" w:hAnsiTheme="majorHAnsi" w:cstheme="majorHAnsi"/>
        </w:rPr>
        <w:t xml:space="preserve">, to </w:t>
      </w:r>
      <w:r w:rsidRPr="00CD4E1B">
        <w:rPr>
          <w:rStyle w:val="Emphasis"/>
          <w:rFonts w:asciiTheme="majorHAnsi" w:hAnsiTheme="majorHAnsi" w:cstheme="majorHAnsi"/>
          <w:highlight w:val="cyan"/>
        </w:rPr>
        <w:t>influence public opinion, and to lobby members of government, the business community, and the academy were critical to success</w:t>
      </w:r>
      <w:r w:rsidRPr="00CD4E1B">
        <w:rPr>
          <w:rFonts w:asciiTheme="majorHAnsi" w:hAnsiTheme="majorHAnsi" w:cstheme="majorHAnsi"/>
        </w:rPr>
        <w:t>. Struggles over rights are most productive when they can convince dominant groups that it is both a matter of public principle and in the political interest of the majority, including the dominant group, to do the right thing.27 As Gordon put it, “I never look at my case as just my own, or just as a Japanese American case. It is an American case, with principles that affect the fundamental human rights of all Americans,” and, I might add, all peoples.28</w:t>
      </w:r>
    </w:p>
    <w:p w14:paraId="76EBAAD8" w14:textId="77777777" w:rsidR="00895007" w:rsidRPr="00CD4E1B" w:rsidRDefault="00895007" w:rsidP="00895007">
      <w:pPr>
        <w:pStyle w:val="Heading4"/>
        <w:rPr>
          <w:rStyle w:val="Style13ptBold"/>
          <w:rFonts w:asciiTheme="majorHAnsi" w:hAnsiTheme="majorHAnsi" w:cstheme="majorHAnsi"/>
          <w:b/>
          <w:bCs w:val="0"/>
        </w:rPr>
      </w:pPr>
      <w:r w:rsidRPr="00CD4E1B">
        <w:rPr>
          <w:rStyle w:val="Style13ptBold"/>
          <w:rFonts w:asciiTheme="majorHAnsi" w:hAnsiTheme="majorHAnsi" w:cstheme="majorHAnsi"/>
          <w:bCs w:val="0"/>
        </w:rPr>
        <w:t>State engagement is uniquely key for Asian American agency – their strategy is best when posited through institutional engagement</w:t>
      </w:r>
    </w:p>
    <w:p w14:paraId="4A060EFD" w14:textId="77777777" w:rsidR="00895007" w:rsidRPr="00CD4E1B" w:rsidRDefault="00895007" w:rsidP="00895007">
      <w:pPr>
        <w:rPr>
          <w:rFonts w:asciiTheme="majorHAnsi" w:hAnsiTheme="majorHAnsi" w:cstheme="majorHAnsi"/>
        </w:rPr>
      </w:pPr>
      <w:r w:rsidRPr="00CD4E1B">
        <w:rPr>
          <w:rStyle w:val="Style13ptBold"/>
          <w:rFonts w:asciiTheme="majorHAnsi" w:hAnsiTheme="majorHAnsi" w:cstheme="majorHAnsi"/>
        </w:rPr>
        <w:t>Lien 10</w:t>
      </w:r>
      <w:r w:rsidRPr="00CD4E1B">
        <w:rPr>
          <w:rFonts w:asciiTheme="majorHAnsi" w:hAnsiTheme="majorHAnsi" w:cstheme="majorHAnsi"/>
        </w:rPr>
        <w:t xml:space="preserve"> (Pei-</w:t>
      </w:r>
      <w:proofErr w:type="spellStart"/>
      <w:r w:rsidRPr="00CD4E1B">
        <w:rPr>
          <w:rFonts w:asciiTheme="majorHAnsi" w:hAnsiTheme="majorHAnsi" w:cstheme="majorHAnsi"/>
        </w:rPr>
        <w:t>te</w:t>
      </w:r>
      <w:proofErr w:type="spellEnd"/>
      <w:r w:rsidRPr="00CD4E1B">
        <w:rPr>
          <w:rFonts w:asciiTheme="majorHAnsi" w:hAnsiTheme="majorHAnsi" w:cstheme="majorHAnsi"/>
        </w:rPr>
        <w:t xml:space="preserve"> – Professor of Political Science, UC – Santa Barbara – Making of Asian America: Through Political Participation, p. xii-xiii) </w:t>
      </w:r>
      <w:proofErr w:type="spellStart"/>
      <w:r w:rsidRPr="00CD4E1B">
        <w:rPr>
          <w:rFonts w:asciiTheme="majorHAnsi" w:hAnsiTheme="majorHAnsi" w:cstheme="majorHAnsi"/>
        </w:rPr>
        <w:t>klmd</w:t>
      </w:r>
      <w:proofErr w:type="spellEnd"/>
    </w:p>
    <w:p w14:paraId="6579D6C0" w14:textId="77777777" w:rsidR="00895007" w:rsidRPr="00CD4E1B" w:rsidRDefault="00895007" w:rsidP="00895007">
      <w:pPr>
        <w:rPr>
          <w:rStyle w:val="StyleUnderline"/>
          <w:rFonts w:asciiTheme="majorHAnsi" w:hAnsiTheme="majorHAnsi" w:cstheme="majorHAnsi"/>
        </w:rPr>
      </w:pPr>
      <w:r w:rsidRPr="00CD4E1B">
        <w:rPr>
          <w:rFonts w:asciiTheme="majorHAnsi" w:hAnsiTheme="majorHAnsi" w:cstheme="majorHAnsi"/>
        </w:rPr>
        <w:t xml:space="preserve">One thesis of the project is that, </w:t>
      </w:r>
      <w:r w:rsidRPr="00CD4E1B">
        <w:rPr>
          <w:rStyle w:val="StyleUnderline"/>
          <w:rFonts w:asciiTheme="majorHAnsi" w:hAnsiTheme="majorHAnsi" w:cstheme="majorHAnsi"/>
        </w:rPr>
        <w:t>contrary to a triangulated group image of cultural docility, socioeconomic success, and political complacency</w:t>
      </w:r>
      <w:r w:rsidRPr="00CD4E1B">
        <w:rPr>
          <w:rStyle w:val="Emphasis"/>
          <w:rFonts w:asciiTheme="majorHAnsi" w:hAnsiTheme="majorHAnsi" w:cstheme="majorHAnsi"/>
          <w:highlight w:val="cyan"/>
        </w:rPr>
        <w:t>, peoples of Asian descent have always been able to interact with a transpacific system of multiple forms of repression to bargain for their best possible space in American society and polity</w:t>
      </w:r>
      <w:r w:rsidRPr="00CD4E1B">
        <w:rPr>
          <w:rStyle w:val="StyleUnderline"/>
          <w:rFonts w:asciiTheme="majorHAnsi" w:hAnsiTheme="majorHAnsi" w:cstheme="majorHAnsi"/>
        </w:rPr>
        <w:t xml:space="preserve">. </w:t>
      </w:r>
      <w:r w:rsidRPr="00CD4E1B">
        <w:rPr>
          <w:rStyle w:val="StyleUnderline"/>
          <w:rFonts w:asciiTheme="majorHAnsi" w:hAnsiTheme="majorHAnsi" w:cstheme="majorHAnsi"/>
          <w:highlight w:val="cyan"/>
        </w:rPr>
        <w:t>Rather than being passive</w:t>
      </w:r>
      <w:r w:rsidRPr="00CD4E1B">
        <w:rPr>
          <w:rStyle w:val="StyleUnderline"/>
          <w:rFonts w:asciiTheme="majorHAnsi" w:hAnsiTheme="majorHAnsi" w:cstheme="majorHAnsi"/>
        </w:rPr>
        <w:t xml:space="preserve"> objects of social forces, </w:t>
      </w:r>
      <w:r w:rsidRPr="00CD4E1B">
        <w:rPr>
          <w:rStyle w:val="StyleUnderline"/>
          <w:rFonts w:asciiTheme="majorHAnsi" w:hAnsiTheme="majorHAnsi" w:cstheme="majorHAnsi"/>
          <w:highlight w:val="cyan"/>
        </w:rPr>
        <w:t>Asian American men and women have been pragmatic and calculating actors who have adopted a multifaceted style of politics to maximize their chances of survival and their interests</w:t>
      </w:r>
      <w:r w:rsidRPr="00CD4E1B">
        <w:rPr>
          <w:rFonts w:asciiTheme="majorHAnsi" w:hAnsiTheme="majorHAnsi" w:cstheme="majorHAnsi"/>
        </w:rPr>
        <w:t xml:space="preserve">. Prior to the eras of modern civil rights and electoral politics, </w:t>
      </w:r>
      <w:r w:rsidRPr="00CD4E1B">
        <w:rPr>
          <w:rStyle w:val="StyleUnderline"/>
          <w:rFonts w:asciiTheme="majorHAnsi" w:hAnsiTheme="majorHAnsi" w:cstheme="majorHAnsi"/>
        </w:rPr>
        <w:t xml:space="preserve">they manifested </w:t>
      </w:r>
      <w:r w:rsidRPr="00CD4E1B">
        <w:rPr>
          <w:rStyle w:val="StyleUnderline"/>
          <w:rFonts w:asciiTheme="majorHAnsi" w:hAnsiTheme="majorHAnsi" w:cstheme="majorHAnsi"/>
          <w:highlight w:val="cyan"/>
        </w:rPr>
        <w:t>a variety of political strategies</w:t>
      </w:r>
      <w:r w:rsidRPr="00CD4E1B">
        <w:rPr>
          <w:rStyle w:val="StyleUnderline"/>
          <w:rFonts w:asciiTheme="majorHAnsi" w:hAnsiTheme="majorHAnsi" w:cstheme="majorHAnsi"/>
        </w:rPr>
        <w:t xml:space="preserve"> ranging from active resistance to accommodation, of tactics ranging from protest to litigation, </w:t>
      </w:r>
      <w:r w:rsidRPr="00CD4E1B">
        <w:rPr>
          <w:rStyle w:val="StyleUnderline"/>
          <w:rFonts w:asciiTheme="majorHAnsi" w:hAnsiTheme="majorHAnsi" w:cstheme="majorHAnsi"/>
          <w:highlight w:val="cyan"/>
        </w:rPr>
        <w:t>and of styles encompassing both the left and the right ends of the political spectrum</w:t>
      </w:r>
      <w:r w:rsidRPr="00CD4E1B">
        <w:rPr>
          <w:rStyle w:val="StyleUnderline"/>
          <w:rFonts w:asciiTheme="majorHAnsi" w:hAnsiTheme="majorHAnsi" w:cstheme="majorHAnsi"/>
        </w:rPr>
        <w:t xml:space="preserve">. </w:t>
      </w:r>
      <w:r w:rsidRPr="00CD4E1B">
        <w:rPr>
          <w:rFonts w:asciiTheme="majorHAnsi" w:hAnsiTheme="majorHAnsi" w:cstheme="majorHAnsi"/>
        </w:rPr>
        <w:t xml:space="preserve">Their explicit forms of political expression reflected the confluence of a complex dynamic between internal community structure and external legal, social, political, and international context. </w:t>
      </w:r>
      <w:r w:rsidRPr="00CD4E1B">
        <w:rPr>
          <w:rStyle w:val="StyleUnderline"/>
          <w:rFonts w:asciiTheme="majorHAnsi" w:hAnsiTheme="majorHAnsi" w:cstheme="majorHAnsi"/>
          <w:highlight w:val="cyan"/>
        </w:rPr>
        <w:t>Their participation</w:t>
      </w:r>
      <w:r w:rsidRPr="00CD4E1B">
        <w:rPr>
          <w:rStyle w:val="StyleUnderline"/>
          <w:rFonts w:asciiTheme="majorHAnsi" w:hAnsiTheme="majorHAnsi" w:cstheme="majorHAnsi"/>
        </w:rPr>
        <w:t xml:space="preserve"> not only </w:t>
      </w:r>
      <w:r w:rsidRPr="00CD4E1B">
        <w:rPr>
          <w:rStyle w:val="StyleUnderline"/>
          <w:rFonts w:asciiTheme="majorHAnsi" w:hAnsiTheme="majorHAnsi" w:cstheme="majorHAnsi"/>
          <w:highlight w:val="cyan"/>
        </w:rPr>
        <w:t>earned them a rightful place to</w:t>
      </w:r>
      <w:r w:rsidRPr="00CD4E1B">
        <w:rPr>
          <w:rStyle w:val="StyleUnderline"/>
          <w:rFonts w:asciiTheme="majorHAnsi" w:hAnsiTheme="majorHAnsi" w:cstheme="majorHAnsi"/>
        </w:rPr>
        <w:t xml:space="preserve"> survive and </w:t>
      </w:r>
      <w:r w:rsidRPr="00CD4E1B">
        <w:rPr>
          <w:rStyle w:val="StyleUnderline"/>
          <w:rFonts w:asciiTheme="majorHAnsi" w:hAnsiTheme="majorHAnsi" w:cstheme="majorHAnsi"/>
          <w:highlight w:val="cyan"/>
        </w:rPr>
        <w:t>thrive in America</w:t>
      </w:r>
      <w:r w:rsidRPr="00CD4E1B">
        <w:rPr>
          <w:rStyle w:val="StyleUnderline"/>
          <w:rFonts w:asciiTheme="majorHAnsi" w:hAnsiTheme="majorHAnsi" w:cstheme="majorHAnsi"/>
        </w:rPr>
        <w:t xml:space="preserve"> but helped transform the identity of both the foreign- and the U.S.-born generations into one that is both ethnic and American</w:t>
      </w:r>
      <w:r w:rsidRPr="00CD4E1B">
        <w:rPr>
          <w:rFonts w:asciiTheme="majorHAnsi" w:hAnsiTheme="majorHAnsi" w:cstheme="majorHAnsi"/>
        </w:rPr>
        <w:t xml:space="preserve">.¶ Based primarily on theories of racial </w:t>
      </w:r>
      <w:r w:rsidRPr="00CD4E1B">
        <w:rPr>
          <w:rFonts w:asciiTheme="majorHAnsi" w:hAnsiTheme="majorHAnsi" w:cstheme="majorHAnsi"/>
        </w:rPr>
        <w:lastRenderedPageBreak/>
        <w:t xml:space="preserve">formation and </w:t>
      </w:r>
      <w:proofErr w:type="spellStart"/>
      <w:r w:rsidRPr="00CD4E1B">
        <w:rPr>
          <w:rFonts w:asciiTheme="majorHAnsi" w:hAnsiTheme="majorHAnsi" w:cstheme="majorHAnsi"/>
        </w:rPr>
        <w:t>panethnicization</w:t>
      </w:r>
      <w:proofErr w:type="spellEnd"/>
      <w:r w:rsidRPr="00CD4E1B">
        <w:rPr>
          <w:rFonts w:asciiTheme="majorHAnsi" w:hAnsiTheme="majorHAnsi" w:cstheme="majorHAnsi"/>
        </w:rPr>
        <w:t xml:space="preserve">, I argue in Chapter 2 that it takes a strand of coalition-building movements for liberation, justice, and empowerment at the organizational level in the post-1965 era to transform the ethnic-specific group identity into one that is </w:t>
      </w:r>
      <w:proofErr w:type="spellStart"/>
      <w:r w:rsidRPr="00CD4E1B">
        <w:rPr>
          <w:rFonts w:asciiTheme="majorHAnsi" w:hAnsiTheme="majorHAnsi" w:cstheme="majorHAnsi"/>
        </w:rPr>
        <w:t>panethnic</w:t>
      </w:r>
      <w:proofErr w:type="spellEnd"/>
      <w:r w:rsidRPr="00CD4E1B">
        <w:rPr>
          <w:rFonts w:asciiTheme="majorHAnsi" w:hAnsiTheme="majorHAnsi" w:cstheme="majorHAnsi"/>
        </w:rPr>
        <w:t xml:space="preserve"> in nature. The chapter depicts the onerous birth and growth of the pas-Asian American community and identity into one that is </w:t>
      </w:r>
      <w:proofErr w:type="spellStart"/>
      <w:r w:rsidRPr="00CD4E1B">
        <w:rPr>
          <w:rFonts w:asciiTheme="majorHAnsi" w:hAnsiTheme="majorHAnsi" w:cstheme="majorHAnsi"/>
        </w:rPr>
        <w:t>panethnic</w:t>
      </w:r>
      <w:proofErr w:type="spellEnd"/>
      <w:r w:rsidRPr="00CD4E1B">
        <w:rPr>
          <w:rFonts w:asciiTheme="majorHAnsi" w:hAnsiTheme="majorHAnsi" w:cstheme="majorHAnsi"/>
        </w:rPr>
        <w:t xml:space="preserve"> in nature. The chapter depicts the onerous birth and growth of the pan-Asian American community and identity after 1965, in arenas moving from the margins to the mainstreams of American politics as well as from ethnic-specific group politics to </w:t>
      </w:r>
      <w:proofErr w:type="spellStart"/>
      <w:r w:rsidRPr="00CD4E1B">
        <w:rPr>
          <w:rFonts w:asciiTheme="majorHAnsi" w:hAnsiTheme="majorHAnsi" w:cstheme="majorHAnsi"/>
        </w:rPr>
        <w:t>panethnic</w:t>
      </w:r>
      <w:proofErr w:type="spellEnd"/>
      <w:r w:rsidRPr="00CD4E1B">
        <w:rPr>
          <w:rFonts w:asciiTheme="majorHAnsi" w:hAnsiTheme="majorHAnsi" w:cstheme="majorHAnsi"/>
        </w:rPr>
        <w:t xml:space="preserve"> and transnational politics. </w:t>
      </w:r>
      <w:r w:rsidRPr="00CD4E1B">
        <w:rPr>
          <w:rStyle w:val="StyleUnderline"/>
          <w:rFonts w:asciiTheme="majorHAnsi" w:hAnsiTheme="majorHAnsi" w:cstheme="majorHAnsi"/>
          <w:highlight w:val="cyan"/>
        </w:rPr>
        <w:t>These transformations were made possible by the drastic expansion of</w:t>
      </w:r>
      <w:r w:rsidRPr="00CD4E1B">
        <w:rPr>
          <w:rStyle w:val="StyleUnderline"/>
          <w:rFonts w:asciiTheme="majorHAnsi" w:hAnsiTheme="majorHAnsi" w:cstheme="majorHAnsi"/>
        </w:rPr>
        <w:t xml:space="preserve"> the community </w:t>
      </w:r>
      <w:r w:rsidRPr="00CD4E1B">
        <w:rPr>
          <w:rStyle w:val="StyleUnderline"/>
          <w:rFonts w:asciiTheme="majorHAnsi" w:hAnsiTheme="majorHAnsi" w:cstheme="majorHAnsi"/>
          <w:highlight w:val="cyan"/>
        </w:rPr>
        <w:t>population</w:t>
      </w:r>
      <w:r w:rsidRPr="00CD4E1B">
        <w:rPr>
          <w:rStyle w:val="StyleUnderline"/>
          <w:rFonts w:asciiTheme="majorHAnsi" w:hAnsiTheme="majorHAnsi" w:cstheme="majorHAnsi"/>
        </w:rPr>
        <w:t xml:space="preserve"> base since the passage of the 1965 U.S. Immigration Act, but they were also made more difficult by the subsequent rise in the diversification and fragmentation of the population. Nevertheless, </w:t>
      </w:r>
      <w:r w:rsidRPr="00CD4E1B">
        <w:rPr>
          <w:rStyle w:val="StyleUnderline"/>
          <w:rFonts w:asciiTheme="majorHAnsi" w:hAnsiTheme="majorHAnsi" w:cstheme="majorHAnsi"/>
          <w:highlight w:val="cyan"/>
        </w:rPr>
        <w:t>concurrent changes in the domestic sociopolitical and global economic context threatening the primary identity and interests of the localized community created organizing momentum for a more coherent community, which demography alone does not predict.</w:t>
      </w:r>
    </w:p>
    <w:p w14:paraId="0E307199" w14:textId="77777777" w:rsidR="00895007" w:rsidRPr="00CD4E1B" w:rsidRDefault="00895007" w:rsidP="00895007">
      <w:pPr>
        <w:rPr>
          <w:rFonts w:asciiTheme="majorHAnsi" w:hAnsiTheme="majorHAnsi" w:cstheme="majorHAnsi"/>
        </w:rPr>
      </w:pPr>
    </w:p>
    <w:p w14:paraId="7382B8FF"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Framework solves their offense – the recognition posited by the 1ac has already been introduced into the debate space – we just need to prove their political praxis can be done in conjunction with legal engagement – solves the </w:t>
      </w:r>
      <w:proofErr w:type="spellStart"/>
      <w:r w:rsidRPr="00CD4E1B">
        <w:rPr>
          <w:rFonts w:asciiTheme="majorHAnsi" w:hAnsiTheme="majorHAnsi" w:cstheme="majorHAnsi"/>
        </w:rPr>
        <w:t>aff</w:t>
      </w:r>
      <w:proofErr w:type="spellEnd"/>
    </w:p>
    <w:p w14:paraId="78FFF43D" w14:textId="77777777" w:rsidR="00895007" w:rsidRPr="00CD4E1B" w:rsidRDefault="00895007" w:rsidP="00895007">
      <w:pPr>
        <w:rPr>
          <w:rFonts w:asciiTheme="majorHAnsi" w:hAnsiTheme="majorHAnsi" w:cstheme="majorHAnsi"/>
        </w:rPr>
      </w:pPr>
      <w:proofErr w:type="spellStart"/>
      <w:r w:rsidRPr="00CD4E1B">
        <w:rPr>
          <w:rStyle w:val="Style13ptBold"/>
          <w:rFonts w:asciiTheme="majorHAnsi" w:hAnsiTheme="majorHAnsi" w:cstheme="majorHAnsi"/>
        </w:rPr>
        <w:t>Woan</w:t>
      </w:r>
      <w:proofErr w:type="spellEnd"/>
      <w:r w:rsidRPr="00CD4E1B">
        <w:rPr>
          <w:rStyle w:val="Style13ptBold"/>
          <w:rFonts w:asciiTheme="majorHAnsi" w:hAnsiTheme="majorHAnsi" w:cstheme="majorHAnsi"/>
        </w:rPr>
        <w:t xml:space="preserve"> ‘8</w:t>
      </w:r>
      <w:r w:rsidRPr="00CD4E1B">
        <w:rPr>
          <w:rFonts w:asciiTheme="majorHAnsi" w:hAnsiTheme="majorHAnsi" w:cstheme="majorHAnsi"/>
        </w:rPr>
        <w:t xml:space="preserve"> (Sunny </w:t>
      </w:r>
      <w:proofErr w:type="spellStart"/>
      <w:r w:rsidRPr="00CD4E1B">
        <w:rPr>
          <w:rFonts w:asciiTheme="majorHAnsi" w:hAnsiTheme="majorHAnsi" w:cstheme="majorHAnsi"/>
        </w:rPr>
        <w:t>Woan</w:t>
      </w:r>
      <w:proofErr w:type="spellEnd"/>
      <w:r w:rsidRPr="00CD4E1B">
        <w:rPr>
          <w:rFonts w:asciiTheme="majorHAnsi" w:hAnsiTheme="majorHAnsi" w:cstheme="majorHAnsi"/>
        </w:rPr>
        <w:t xml:space="preserve">, White Sexual Imperialism: A Theory of Asian Feminist Jurisprudence, Washington and Lee Journal of Civil Rights and Social Justice Volume 14 Issue 2, </w:t>
      </w:r>
      <w:hyperlink r:id="rId11" w:history="1">
        <w:r w:rsidRPr="00CD4E1B">
          <w:rPr>
            <w:rStyle w:val="Hyperlink"/>
            <w:rFonts w:asciiTheme="majorHAnsi" w:hAnsiTheme="majorHAnsi" w:cstheme="majorHAnsi"/>
          </w:rPr>
          <w:t>https://scholarlycommons.law.wlu.edu/crsj/vol14/iss2/5</w:t>
        </w:r>
      </w:hyperlink>
      <w:r w:rsidRPr="00CD4E1B">
        <w:rPr>
          <w:rFonts w:asciiTheme="majorHAnsi" w:hAnsiTheme="majorHAnsi" w:cstheme="majorHAnsi"/>
        </w:rPr>
        <w:t xml:space="preserve">) </w:t>
      </w:r>
      <w:proofErr w:type="spellStart"/>
      <w:r w:rsidRPr="00CD4E1B">
        <w:rPr>
          <w:rFonts w:asciiTheme="majorHAnsi" w:hAnsiTheme="majorHAnsi" w:cstheme="majorHAnsi"/>
        </w:rPr>
        <w:t>klmd</w:t>
      </w:r>
      <w:proofErr w:type="spellEnd"/>
    </w:p>
    <w:p w14:paraId="0E49ADB1" w14:textId="77777777" w:rsidR="00895007" w:rsidRPr="00CD4E1B" w:rsidRDefault="00895007" w:rsidP="00895007">
      <w:pPr>
        <w:rPr>
          <w:rStyle w:val="StyleUnderline"/>
          <w:rFonts w:asciiTheme="majorHAnsi" w:hAnsiTheme="majorHAnsi" w:cstheme="majorHAnsi"/>
        </w:rPr>
      </w:pPr>
      <w:r w:rsidRPr="00CD4E1B">
        <w:rPr>
          <w:rStyle w:val="StyleUnderline"/>
          <w:rFonts w:asciiTheme="majorHAnsi" w:hAnsiTheme="majorHAnsi" w:cstheme="majorHAnsi"/>
          <w:highlight w:val="cyan"/>
        </w:rPr>
        <w:t xml:space="preserve">Where Do We Go </w:t>
      </w:r>
      <w:proofErr w:type="gramStart"/>
      <w:r w:rsidRPr="00CD4E1B">
        <w:rPr>
          <w:rStyle w:val="StyleUnderline"/>
          <w:rFonts w:asciiTheme="majorHAnsi" w:hAnsiTheme="majorHAnsi" w:cstheme="majorHAnsi"/>
          <w:highlight w:val="cyan"/>
        </w:rPr>
        <w:t>From</w:t>
      </w:r>
      <w:proofErr w:type="gramEnd"/>
      <w:r w:rsidRPr="00CD4E1B">
        <w:rPr>
          <w:rStyle w:val="StyleUnderline"/>
          <w:rFonts w:asciiTheme="majorHAnsi" w:hAnsiTheme="majorHAnsi" w:cstheme="majorHAnsi"/>
          <w:highlight w:val="cyan"/>
        </w:rPr>
        <w:t xml:space="preserve"> Here?</w:t>
      </w:r>
      <w:r w:rsidRPr="00CD4E1B">
        <w:rPr>
          <w:rFonts w:asciiTheme="majorHAnsi" w:hAnsiTheme="majorHAnsi" w:cstheme="majorHAnsi"/>
        </w:rPr>
        <w:t xml:space="preserve"> The U.S. recognizes the profound harms that the institution of slavery caused during the early parts of American history which still endure today. Yet what about imperialism? Students read of it from textbooks in neutral language. No sense of penance comes with the recounts of U.S. occupation in Asia. </w:t>
      </w:r>
      <w:r w:rsidRPr="00CD4E1B">
        <w:rPr>
          <w:rStyle w:val="StyleUnderline"/>
          <w:rFonts w:asciiTheme="majorHAnsi" w:hAnsiTheme="majorHAnsi" w:cstheme="majorHAnsi"/>
          <w:highlight w:val="cyan"/>
        </w:rPr>
        <w:t>Considering the general trends of the Asian and diasporic Asian communities</w:t>
      </w:r>
      <w:r w:rsidRPr="00CD4E1B">
        <w:rPr>
          <w:rStyle w:val="StyleUnderline"/>
          <w:rFonts w:asciiTheme="majorHAnsi" w:hAnsiTheme="majorHAnsi" w:cstheme="majorHAnsi"/>
        </w:rPr>
        <w:t xml:space="preserve"> enumerated in this essay,</w:t>
      </w:r>
      <w:r w:rsidRPr="00CD4E1B">
        <w:rPr>
          <w:rFonts w:asciiTheme="majorHAnsi" w:hAnsiTheme="majorHAnsi" w:cstheme="majorHAnsi"/>
        </w:rPr>
        <w:t xml:space="preserve"> chiefly, severe </w:t>
      </w:r>
      <w:r w:rsidRPr="00CD4E1B">
        <w:rPr>
          <w:rStyle w:val="StyleUnderline"/>
          <w:rFonts w:asciiTheme="majorHAnsi" w:hAnsiTheme="majorHAnsi" w:cstheme="majorHAnsi"/>
        </w:rPr>
        <w:t>underreporting of violent crimes inflicted upon them and a lack of scholarship examining the role imperialism played in the subjugation of Asian women, it comes as no surprise that history, through America's eyes, would white-wash the imperialized experience Asians endure even well into this century</w:t>
      </w:r>
      <w:r w:rsidRPr="00CD4E1B">
        <w:rPr>
          <w:rFonts w:asciiTheme="majorHAnsi" w:hAnsiTheme="majorHAnsi" w:cstheme="majorHAnsi"/>
        </w:rPr>
        <w:t xml:space="preserve">. Asian men feel emasculated from the American media's portrayal of them as effeminate, and many </w:t>
      </w:r>
      <w:r w:rsidRPr="00CD4E1B">
        <w:rPr>
          <w:rStyle w:val="StyleUnderline"/>
          <w:rFonts w:asciiTheme="majorHAnsi" w:hAnsiTheme="majorHAnsi" w:cstheme="majorHAnsi"/>
        </w:rPr>
        <w:t>Asian women's subconscious preference for dating White men over Asian men-a trend which has become increasingly popular</w:t>
      </w:r>
      <w:r w:rsidRPr="00CD4E1B">
        <w:rPr>
          <w:rFonts w:asciiTheme="majorHAnsi" w:hAnsiTheme="majorHAnsi" w:cstheme="majorHAnsi"/>
        </w:rPr>
        <w:t>. White men display the "Asian fetish" syndrome, a symptom of not only the desire for male dominance, but also the imported stereotype that Asian women want to be dominated. The mail-order bride industry flourishes, capitalizing on the "Asian fetish</w:t>
      </w:r>
      <w:r w:rsidRPr="00CD4E1B">
        <w:rPr>
          <w:rStyle w:val="StyleUnderline"/>
          <w:rFonts w:asciiTheme="majorHAnsi" w:hAnsiTheme="majorHAnsi" w:cstheme="majorHAnsi"/>
        </w:rPr>
        <w:t xml:space="preserve">." Then, the overrepresentation of Asian women in pornography </w:t>
      </w:r>
      <w:proofErr w:type="gramStart"/>
      <w:r w:rsidRPr="00CD4E1B">
        <w:rPr>
          <w:rStyle w:val="StyleUnderline"/>
          <w:rFonts w:asciiTheme="majorHAnsi" w:hAnsiTheme="majorHAnsi" w:cstheme="majorHAnsi"/>
        </w:rPr>
        <w:t>perpetuate</w:t>
      </w:r>
      <w:proofErr w:type="gramEnd"/>
      <w:r w:rsidRPr="00CD4E1B">
        <w:rPr>
          <w:rStyle w:val="StyleUnderline"/>
          <w:rFonts w:asciiTheme="majorHAnsi" w:hAnsiTheme="majorHAnsi" w:cstheme="majorHAnsi"/>
        </w:rPr>
        <w:t xml:space="preserve"> the entire cycle of White sexual imperialism as experienced by Asian women today</w:t>
      </w:r>
      <w:r w:rsidRPr="00CD4E1B">
        <w:rPr>
          <w:rFonts w:asciiTheme="majorHAnsi" w:hAnsiTheme="majorHAnsi" w:cstheme="majorHAnsi"/>
        </w:rPr>
        <w:t xml:space="preserve">. </w:t>
      </w:r>
      <w:r w:rsidRPr="00CD4E1B">
        <w:rPr>
          <w:rStyle w:val="StyleUnderline"/>
          <w:rFonts w:asciiTheme="majorHAnsi" w:hAnsiTheme="majorHAnsi" w:cstheme="majorHAnsi"/>
          <w:highlight w:val="cyan"/>
        </w:rPr>
        <w:t>The action</w:t>
      </w:r>
      <w:r w:rsidRPr="00CD4E1B">
        <w:rPr>
          <w:rStyle w:val="StyleUnderline"/>
          <w:rFonts w:asciiTheme="majorHAnsi" w:hAnsiTheme="majorHAnsi" w:cstheme="majorHAnsi"/>
        </w:rPr>
        <w:t xml:space="preserve"> this Article </w:t>
      </w:r>
      <w:r w:rsidRPr="00CD4E1B">
        <w:rPr>
          <w:rStyle w:val="StyleUnderline"/>
          <w:rFonts w:asciiTheme="majorHAnsi" w:hAnsiTheme="majorHAnsi" w:cstheme="majorHAnsi"/>
          <w:highlight w:val="cyan"/>
        </w:rPr>
        <w:t>calls for</w:t>
      </w:r>
      <w:r w:rsidRPr="00CD4E1B">
        <w:rPr>
          <w:rStyle w:val="StyleUnderline"/>
          <w:rFonts w:asciiTheme="majorHAnsi" w:hAnsiTheme="majorHAnsi" w:cstheme="majorHAnsi"/>
        </w:rPr>
        <w:t xml:space="preserve"> is </w:t>
      </w:r>
      <w:r w:rsidRPr="00CD4E1B">
        <w:rPr>
          <w:rStyle w:val="StyleUnderline"/>
          <w:rFonts w:asciiTheme="majorHAnsi" w:hAnsiTheme="majorHAnsi" w:cstheme="majorHAnsi"/>
          <w:highlight w:val="cyan"/>
        </w:rPr>
        <w:t xml:space="preserve">humble, but significant: </w:t>
      </w:r>
      <w:r w:rsidRPr="00CD4E1B">
        <w:rPr>
          <w:rStyle w:val="Emphasis"/>
          <w:rFonts w:asciiTheme="majorHAnsi" w:hAnsiTheme="majorHAnsi" w:cstheme="majorHAnsi"/>
          <w:highlight w:val="cyan"/>
        </w:rPr>
        <w:t>recognition</w:t>
      </w:r>
      <w:r w:rsidRPr="00CD4E1B">
        <w:rPr>
          <w:rStyle w:val="StyleUnderline"/>
          <w:rFonts w:asciiTheme="majorHAnsi" w:hAnsiTheme="majorHAnsi" w:cstheme="majorHAnsi"/>
        </w:rPr>
        <w:t xml:space="preserve">. </w:t>
      </w:r>
      <w:r w:rsidRPr="00CD4E1B">
        <w:rPr>
          <w:rStyle w:val="Emphasis"/>
          <w:rFonts w:asciiTheme="majorHAnsi" w:hAnsiTheme="majorHAnsi" w:cstheme="majorHAnsi"/>
          <w:highlight w:val="cyan"/>
        </w:rPr>
        <w:t>Recognize the pervasiveness of White sexual imperialism</w:t>
      </w:r>
      <w:r w:rsidRPr="00CD4E1B">
        <w:rPr>
          <w:rFonts w:asciiTheme="majorHAnsi" w:hAnsiTheme="majorHAnsi" w:cstheme="majorHAnsi"/>
          <w:highlight w:val="cyan"/>
        </w:rPr>
        <w:t xml:space="preserve">, </w:t>
      </w:r>
      <w:r w:rsidRPr="00CD4E1B">
        <w:rPr>
          <w:rStyle w:val="StyleUnderline"/>
          <w:rFonts w:asciiTheme="majorHAnsi" w:hAnsiTheme="majorHAnsi" w:cstheme="majorHAnsi"/>
          <w:highlight w:val="cyan"/>
        </w:rPr>
        <w:t>understand its roots</w:t>
      </w:r>
      <w:r w:rsidRPr="00CD4E1B">
        <w:rPr>
          <w:rStyle w:val="StyleUnderline"/>
          <w:rFonts w:asciiTheme="majorHAnsi" w:hAnsiTheme="majorHAnsi" w:cstheme="majorHAnsi"/>
        </w:rPr>
        <w:t xml:space="preserve"> and where the branches pan out, and see how firmly implanted it is in the lives of those in the Asian communit</w:t>
      </w:r>
      <w:r w:rsidRPr="00CD4E1B">
        <w:rPr>
          <w:rFonts w:asciiTheme="majorHAnsi" w:hAnsiTheme="majorHAnsi" w:cstheme="majorHAnsi"/>
        </w:rPr>
        <w:t xml:space="preserve">y. </w:t>
      </w:r>
      <w:r w:rsidRPr="00CD4E1B">
        <w:rPr>
          <w:rStyle w:val="Emphasis"/>
          <w:rFonts w:asciiTheme="majorHAnsi" w:hAnsiTheme="majorHAnsi" w:cstheme="majorHAnsi"/>
          <w:highlight w:val="cyan"/>
        </w:rPr>
        <w:t>The author asks for little more for now: merely recognition. "Oppressed groups need the law,"</w:t>
      </w:r>
      <w:r w:rsidRPr="00CD4E1B">
        <w:rPr>
          <w:rStyle w:val="StyleUnderline"/>
          <w:rFonts w:asciiTheme="majorHAnsi" w:hAnsiTheme="majorHAnsi" w:cstheme="majorHAnsi"/>
        </w:rPr>
        <w:t xml:space="preserve"> s</w:t>
      </w:r>
      <w:r w:rsidRPr="00CD4E1B">
        <w:rPr>
          <w:rFonts w:asciiTheme="majorHAnsi" w:hAnsiTheme="majorHAnsi" w:cstheme="majorHAnsi"/>
        </w:rPr>
        <w:t xml:space="preserve">aid Professor Cynthia 216 Bowman. Thus, </w:t>
      </w:r>
      <w:r w:rsidRPr="00CD4E1B">
        <w:rPr>
          <w:rStyle w:val="Emphasis"/>
          <w:rFonts w:asciiTheme="majorHAnsi" w:hAnsiTheme="majorHAnsi" w:cstheme="majorHAnsi"/>
          <w:highlight w:val="cyan"/>
        </w:rPr>
        <w:t>recognition of White sexual imperialism begins with the law.</w:t>
      </w:r>
      <w:r w:rsidRPr="00CD4E1B">
        <w:rPr>
          <w:rFonts w:asciiTheme="majorHAnsi" w:hAnsiTheme="majorHAnsi" w:cstheme="majorHAnsi"/>
        </w:rPr>
        <w:t xml:space="preserve"> 213 See </w:t>
      </w:r>
      <w:proofErr w:type="gramStart"/>
      <w:r w:rsidRPr="00CD4E1B">
        <w:rPr>
          <w:rFonts w:asciiTheme="majorHAnsi" w:hAnsiTheme="majorHAnsi" w:cstheme="majorHAnsi"/>
        </w:rPr>
        <w:t>supra Part III</w:t>
      </w:r>
      <w:proofErr w:type="gramEnd"/>
      <w:r w:rsidRPr="00CD4E1B">
        <w:rPr>
          <w:rFonts w:asciiTheme="majorHAnsi" w:hAnsiTheme="majorHAnsi" w:cstheme="majorHAnsi"/>
        </w:rPr>
        <w:t xml:space="preserve">.A. 1 (discussing case where Japanese women were raped, tortured, </w:t>
      </w:r>
      <w:r w:rsidRPr="00CD4E1B">
        <w:rPr>
          <w:rFonts w:asciiTheme="majorHAnsi" w:hAnsiTheme="majorHAnsi" w:cstheme="majorHAnsi"/>
        </w:rPr>
        <w:lastRenderedPageBreak/>
        <w:t xml:space="preserve">and sold into sexual slavery during World War I). V. Conclusion </w:t>
      </w:r>
      <w:proofErr w:type="gramStart"/>
      <w:r w:rsidRPr="00CD4E1B">
        <w:rPr>
          <w:rStyle w:val="StyleUnderline"/>
          <w:rFonts w:asciiTheme="majorHAnsi" w:hAnsiTheme="majorHAnsi" w:cstheme="majorHAnsi"/>
        </w:rPr>
        <w:t>The</w:t>
      </w:r>
      <w:proofErr w:type="gramEnd"/>
      <w:r w:rsidRPr="00CD4E1B">
        <w:rPr>
          <w:rStyle w:val="StyleUnderline"/>
          <w:rFonts w:asciiTheme="majorHAnsi" w:hAnsiTheme="majorHAnsi" w:cstheme="majorHAnsi"/>
        </w:rPr>
        <w:t xml:space="preserve"> Western world's desire for imperialistic domination over Asia relates to its desire for sexual domination over Asian women. In Asian feminist jurisprudence, the theoretical principle of White sexual imperialism explains the inequality Asian and diasporic Asian women face today</w:t>
      </w:r>
      <w:r w:rsidRPr="00CD4E1B">
        <w:rPr>
          <w:rFonts w:asciiTheme="majorHAnsi" w:hAnsiTheme="majorHAnsi" w:cstheme="majorHAnsi"/>
        </w:rPr>
        <w:t xml:space="preserve">. </w:t>
      </w:r>
      <w:r w:rsidRPr="00CD4E1B">
        <w:rPr>
          <w:rStyle w:val="StyleUnderline"/>
          <w:rFonts w:asciiTheme="majorHAnsi" w:hAnsiTheme="majorHAnsi" w:cstheme="majorHAnsi"/>
        </w:rPr>
        <w:t>Without first undermining the White sexual imperialist regime, Asian feminists cannot effectively achieve sexual-racial equality for Asian and diasporic Asian women</w:t>
      </w:r>
      <w:r w:rsidRPr="00CD4E1B">
        <w:rPr>
          <w:rFonts w:asciiTheme="majorHAnsi" w:hAnsiTheme="majorHAnsi" w:cstheme="majorHAnsi"/>
          <w:highlight w:val="cyan"/>
        </w:rPr>
        <w:t xml:space="preserve">. </w:t>
      </w:r>
      <w:r w:rsidRPr="00CD4E1B">
        <w:rPr>
          <w:rStyle w:val="Emphasis"/>
          <w:rFonts w:asciiTheme="majorHAnsi" w:hAnsiTheme="majorHAnsi" w:cstheme="majorHAnsi"/>
          <w:highlight w:val="cyan"/>
        </w:rPr>
        <w:t>Without first undermining the White sexual imperialist regime, violent crimes against Asian victims will continue to be largely perpetrated by White men</w:t>
      </w:r>
      <w:r w:rsidRPr="00CD4E1B">
        <w:rPr>
          <w:rStyle w:val="Emphasis"/>
          <w:rFonts w:asciiTheme="majorHAnsi" w:hAnsiTheme="majorHAnsi" w:cstheme="majorHAnsi"/>
        </w:rPr>
        <w:t xml:space="preserve"> </w:t>
      </w:r>
      <w:r w:rsidRPr="00CD4E1B">
        <w:rPr>
          <w:rFonts w:asciiTheme="majorHAnsi" w:hAnsiTheme="majorHAnsi" w:cstheme="majorHAnsi"/>
        </w:rPr>
        <w:t xml:space="preserve">and, moreover, </w:t>
      </w:r>
      <w:r w:rsidRPr="00CD4E1B">
        <w:rPr>
          <w:rStyle w:val="StyleUnderline"/>
          <w:rFonts w:asciiTheme="majorHAnsi" w:hAnsiTheme="majorHAnsi" w:cstheme="majorHAnsi"/>
        </w:rPr>
        <w:t>women of Asian descent will find no peace from the hyper-sexed stereotype</w:t>
      </w:r>
      <w:r w:rsidRPr="00CD4E1B">
        <w:rPr>
          <w:rFonts w:asciiTheme="majorHAnsi" w:hAnsiTheme="majorHAnsi" w:cstheme="majorHAnsi"/>
        </w:rPr>
        <w:t xml:space="preserve">s. </w:t>
      </w:r>
      <w:r w:rsidRPr="00CD4E1B">
        <w:rPr>
          <w:rStyle w:val="Emphasis"/>
          <w:rFonts w:asciiTheme="majorHAnsi" w:hAnsiTheme="majorHAnsi" w:cstheme="majorHAnsi"/>
          <w:highlight w:val="cyan"/>
        </w:rPr>
        <w:t>Knowledge of social conditions as a vehicle for consciousness-raising shows women their situation in way that affirms they can change it</w:t>
      </w:r>
      <w:r w:rsidRPr="00CD4E1B">
        <w:rPr>
          <w:rFonts w:asciiTheme="majorHAnsi" w:hAnsiTheme="majorHAnsi" w:cstheme="majorHAnsi"/>
          <w:highlight w:val="cyan"/>
        </w:rPr>
        <w:t>.</w:t>
      </w:r>
      <w:r w:rsidRPr="00CD4E1B">
        <w:rPr>
          <w:rFonts w:asciiTheme="majorHAnsi" w:hAnsiTheme="majorHAnsi" w:cstheme="majorHAnsi"/>
        </w:rPr>
        <w:t xml:space="preserve">217 Thus, </w:t>
      </w:r>
      <w:r w:rsidRPr="00CD4E1B">
        <w:rPr>
          <w:rStyle w:val="StyleUnderline"/>
          <w:rFonts w:asciiTheme="majorHAnsi" w:hAnsiTheme="majorHAnsi" w:cstheme="majorHAnsi"/>
        </w:rPr>
        <w:t>knowledge of White sexual imperialism as a vehicle for consciousness-raising shows Asian feminists just how deep they must dig to uproot the systemic inequalit</w:t>
      </w:r>
      <w:r w:rsidRPr="00CD4E1B">
        <w:rPr>
          <w:rFonts w:asciiTheme="majorHAnsi" w:hAnsiTheme="majorHAnsi" w:cstheme="majorHAnsi"/>
        </w:rPr>
        <w:t>y. While much literature has focused on sexual violence against White women, Blacks and Latinas</w:t>
      </w:r>
      <w:r w:rsidRPr="00CD4E1B">
        <w:rPr>
          <w:rStyle w:val="StyleUnderline"/>
          <w:rFonts w:asciiTheme="majorHAnsi" w:hAnsiTheme="majorHAnsi" w:cstheme="majorHAnsi"/>
        </w:rPr>
        <w:t>, very few studies have looked at sexual violence against Asian women.</w:t>
      </w:r>
      <w:r w:rsidRPr="00CD4E1B">
        <w:rPr>
          <w:rFonts w:asciiTheme="majorHAnsi" w:hAnsiTheme="majorHAnsi" w:cstheme="majorHAnsi"/>
        </w:rPr>
        <w:t xml:space="preserve">218 </w:t>
      </w:r>
      <w:r w:rsidRPr="00CD4E1B">
        <w:rPr>
          <w:rStyle w:val="StyleUnderline"/>
          <w:rFonts w:asciiTheme="majorHAnsi" w:hAnsiTheme="majorHAnsi" w:cstheme="majorHAnsi"/>
          <w:highlight w:val="cyan"/>
        </w:rPr>
        <w:t>This Article urges continued and active scholarship in Asian feminist jurisprudence</w:t>
      </w:r>
      <w:r w:rsidRPr="00CD4E1B">
        <w:rPr>
          <w:rStyle w:val="StyleUnderline"/>
          <w:rFonts w:asciiTheme="majorHAnsi" w:hAnsiTheme="majorHAnsi" w:cstheme="majorHAnsi"/>
        </w:rPr>
        <w:t xml:space="preserve">, particularly </w:t>
      </w:r>
      <w:r w:rsidRPr="00CD4E1B">
        <w:rPr>
          <w:rStyle w:val="StyleUnderline"/>
          <w:rFonts w:asciiTheme="majorHAnsi" w:hAnsiTheme="majorHAnsi" w:cstheme="majorHAnsi"/>
          <w:highlight w:val="cyan"/>
        </w:rPr>
        <w:t>through the fisheye lens of</w:t>
      </w:r>
      <w:r w:rsidRPr="00CD4E1B">
        <w:rPr>
          <w:rStyle w:val="StyleUnderline"/>
          <w:rFonts w:asciiTheme="majorHAnsi" w:hAnsiTheme="majorHAnsi" w:cstheme="majorHAnsi"/>
        </w:rPr>
        <w:t xml:space="preserve"> White sexual imperialism. Understanding </w:t>
      </w:r>
      <w:r w:rsidRPr="00CD4E1B">
        <w:rPr>
          <w:rStyle w:val="StyleUnderline"/>
          <w:rFonts w:asciiTheme="majorHAnsi" w:hAnsiTheme="majorHAnsi" w:cstheme="majorHAnsi"/>
          <w:highlight w:val="cyan"/>
        </w:rPr>
        <w:t>intersectionality</w:t>
      </w:r>
      <w:r w:rsidRPr="00CD4E1B">
        <w:rPr>
          <w:rStyle w:val="StyleUnderline"/>
          <w:rFonts w:asciiTheme="majorHAnsi" w:hAnsiTheme="majorHAnsi" w:cstheme="majorHAnsi"/>
        </w:rPr>
        <w:t xml:space="preserve"> issues with the historical dimension of colonialism will help expose otherwise latent forces that work at conserving injurious sex and race disparities. </w:t>
      </w:r>
    </w:p>
    <w:p w14:paraId="3B991793"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 xml:space="preserve">The </w:t>
      </w:r>
      <w:proofErr w:type="spellStart"/>
      <w:r w:rsidRPr="00CD4E1B">
        <w:rPr>
          <w:rFonts w:asciiTheme="majorHAnsi" w:hAnsiTheme="majorHAnsi" w:cstheme="majorHAnsi"/>
        </w:rPr>
        <w:t>aff’s</w:t>
      </w:r>
      <w:proofErr w:type="spellEnd"/>
      <w:r w:rsidRPr="00CD4E1B">
        <w:rPr>
          <w:rFonts w:asciiTheme="majorHAnsi" w:hAnsiTheme="majorHAnsi" w:cstheme="majorHAnsi"/>
        </w:rPr>
        <w:t xml:space="preserve"> caricatures can be utilized to access institutional power and representation – they have it backwards – coalitional activists agree</w:t>
      </w:r>
    </w:p>
    <w:p w14:paraId="7B2A25AF" w14:textId="77777777" w:rsidR="00895007" w:rsidRPr="00CD4E1B" w:rsidRDefault="00895007" w:rsidP="00895007">
      <w:pPr>
        <w:rPr>
          <w:rFonts w:asciiTheme="majorHAnsi" w:hAnsiTheme="majorHAnsi" w:cstheme="majorHAnsi"/>
        </w:rPr>
      </w:pPr>
      <w:r w:rsidRPr="00CD4E1B">
        <w:rPr>
          <w:rFonts w:asciiTheme="majorHAnsi" w:hAnsiTheme="majorHAnsi" w:cstheme="majorHAnsi"/>
        </w:rPr>
        <w:t xml:space="preserve">Choi ’16 (Jennifer Choi, </w:t>
      </w:r>
      <w:r w:rsidRPr="00CD4E1B">
        <w:rPr>
          <w:rFonts w:asciiTheme="majorHAnsi" w:hAnsiTheme="majorHAnsi" w:cstheme="majorHAnsi"/>
          <w:i/>
        </w:rPr>
        <w:t>Owning our Power: Asian Americans and Civic Engagement,</w:t>
      </w:r>
      <w:r w:rsidRPr="00CD4E1B">
        <w:rPr>
          <w:rFonts w:asciiTheme="majorHAnsi" w:hAnsiTheme="majorHAnsi" w:cstheme="majorHAnsi"/>
        </w:rPr>
        <w:t xml:space="preserve"> </w:t>
      </w:r>
      <w:hyperlink r:id="rId12" w:history="1">
        <w:r w:rsidRPr="00CD4E1B">
          <w:rPr>
            <w:rStyle w:val="Hyperlink"/>
            <w:rFonts w:asciiTheme="majorHAnsi" w:hAnsiTheme="majorHAnsi" w:cstheme="majorHAnsi"/>
          </w:rPr>
          <w:t>https://aapip.org/our-stories/owning-our-power-asian-americans-and-civic-engagement</w:t>
        </w:r>
      </w:hyperlink>
      <w:r w:rsidRPr="00CD4E1B">
        <w:rPr>
          <w:rFonts w:asciiTheme="majorHAnsi" w:hAnsiTheme="majorHAnsi" w:cstheme="majorHAnsi"/>
        </w:rPr>
        <w:t xml:space="preserve">) </w:t>
      </w:r>
      <w:proofErr w:type="spellStart"/>
      <w:r w:rsidRPr="00CD4E1B">
        <w:rPr>
          <w:rFonts w:asciiTheme="majorHAnsi" w:hAnsiTheme="majorHAnsi" w:cstheme="majorHAnsi"/>
        </w:rPr>
        <w:t>klmd</w:t>
      </w:r>
      <w:proofErr w:type="spellEnd"/>
    </w:p>
    <w:p w14:paraId="1AF4AF20" w14:textId="465B6097" w:rsidR="00895007" w:rsidRPr="00CD4E1B" w:rsidRDefault="00895007" w:rsidP="00895007">
      <w:pPr>
        <w:rPr>
          <w:rStyle w:val="StyleUnderline"/>
          <w:rFonts w:asciiTheme="majorHAnsi" w:hAnsiTheme="majorHAnsi" w:cstheme="majorHAnsi"/>
        </w:rPr>
      </w:pPr>
      <w:r w:rsidRPr="00CD4E1B">
        <w:rPr>
          <w:rStyle w:val="Emphasis"/>
          <w:rFonts w:asciiTheme="majorHAnsi" w:hAnsiTheme="majorHAnsi" w:cstheme="majorHAnsi"/>
        </w:rPr>
        <w:t xml:space="preserve">As </w:t>
      </w:r>
      <w:r w:rsidRPr="00CD4E1B">
        <w:rPr>
          <w:rStyle w:val="Emphasis"/>
          <w:rFonts w:asciiTheme="majorHAnsi" w:hAnsiTheme="majorHAnsi" w:cstheme="majorHAnsi"/>
          <w:highlight w:val="cyan"/>
        </w:rPr>
        <w:t>a new co-chair of AAPIP’s</w:t>
      </w:r>
      <w:r w:rsidRPr="00CD4E1B">
        <w:rPr>
          <w:rFonts w:asciiTheme="majorHAnsi" w:hAnsiTheme="majorHAnsi" w:cstheme="majorHAnsi"/>
        </w:rPr>
        <w:t xml:space="preserve"> Chicago chapter, </w:t>
      </w:r>
      <w:r w:rsidRPr="00CD4E1B">
        <w:rPr>
          <w:rStyle w:val="StyleUnderline"/>
          <w:rFonts w:asciiTheme="majorHAnsi" w:hAnsiTheme="majorHAnsi" w:cstheme="majorHAnsi"/>
        </w:rPr>
        <w:t xml:space="preserve">I was tasked </w:t>
      </w:r>
      <w:r w:rsidRPr="00CD4E1B">
        <w:rPr>
          <w:rStyle w:val="StyleUnderline"/>
          <w:rFonts w:asciiTheme="majorHAnsi" w:hAnsiTheme="majorHAnsi" w:cstheme="majorHAnsi"/>
          <w:highlight w:val="cyan"/>
        </w:rPr>
        <w:t>to assist</w:t>
      </w:r>
      <w:r w:rsidRPr="00CD4E1B">
        <w:rPr>
          <w:rStyle w:val="StyleUnderline"/>
          <w:rFonts w:asciiTheme="majorHAnsi" w:hAnsiTheme="majorHAnsi" w:cstheme="majorHAnsi"/>
        </w:rPr>
        <w:t xml:space="preserve"> my partner-in-crime and co-chair </w:t>
      </w:r>
      <w:proofErr w:type="spellStart"/>
      <w:r w:rsidRPr="00CD4E1B">
        <w:rPr>
          <w:rStyle w:val="StyleUnderline"/>
          <w:rFonts w:asciiTheme="majorHAnsi" w:hAnsiTheme="majorHAnsi" w:cstheme="majorHAnsi"/>
        </w:rPr>
        <w:t>Hina</w:t>
      </w:r>
      <w:proofErr w:type="spellEnd"/>
      <w:r w:rsidRPr="00CD4E1B">
        <w:rPr>
          <w:rStyle w:val="StyleUnderline"/>
          <w:rFonts w:asciiTheme="majorHAnsi" w:hAnsiTheme="majorHAnsi" w:cstheme="majorHAnsi"/>
        </w:rPr>
        <w:t xml:space="preserve"> Mahmood in hosting a community briefing </w:t>
      </w:r>
      <w:r w:rsidRPr="00CD4E1B">
        <w:rPr>
          <w:rStyle w:val="StyleUnderline"/>
          <w:rFonts w:asciiTheme="majorHAnsi" w:hAnsiTheme="majorHAnsi" w:cstheme="majorHAnsi"/>
          <w:highlight w:val="cyan"/>
        </w:rPr>
        <w:t>exploring what the Asian American community could do to build Asian American political power</w:t>
      </w:r>
      <w:r w:rsidRPr="00CD4E1B">
        <w:rPr>
          <w:rStyle w:val="StyleUnderline"/>
          <w:rFonts w:asciiTheme="majorHAnsi" w:hAnsiTheme="majorHAnsi" w:cstheme="majorHAnsi"/>
        </w:rPr>
        <w:t xml:space="preserve"> in the 2016 general election and beyond</w:t>
      </w:r>
      <w:r w:rsidRPr="00CD4E1B">
        <w:rPr>
          <w:rFonts w:asciiTheme="majorHAnsi" w:hAnsiTheme="majorHAnsi" w:cstheme="majorHAnsi"/>
        </w:rPr>
        <w:t xml:space="preserve">. We held a two-hour event on August 23, 2016 that </w:t>
      </w:r>
      <w:r w:rsidRPr="00CD4E1B">
        <w:rPr>
          <w:rStyle w:val="StyleUnderline"/>
          <w:rFonts w:asciiTheme="majorHAnsi" w:hAnsiTheme="majorHAnsi" w:cstheme="majorHAnsi"/>
        </w:rPr>
        <w:t>featured two panels:</w:t>
      </w:r>
      <w:r w:rsidRPr="00CD4E1B">
        <w:rPr>
          <w:rFonts w:asciiTheme="majorHAnsi" w:hAnsiTheme="majorHAnsi" w:cstheme="majorHAnsi"/>
        </w:rPr>
        <w:t xml:space="preserve"> </w:t>
      </w:r>
      <w:r w:rsidRPr="00CD4E1B">
        <w:rPr>
          <w:rStyle w:val="StyleUnderline"/>
          <w:rFonts w:asciiTheme="majorHAnsi" w:hAnsiTheme="majorHAnsi" w:cstheme="majorHAnsi"/>
        </w:rPr>
        <w:t xml:space="preserve">the first featuring two </w:t>
      </w:r>
      <w:r w:rsidRPr="00CD4E1B">
        <w:rPr>
          <w:rStyle w:val="StyleUnderline"/>
          <w:rFonts w:asciiTheme="majorHAnsi" w:hAnsiTheme="majorHAnsi" w:cstheme="majorHAnsi"/>
          <w:highlight w:val="cyan"/>
        </w:rPr>
        <w:t>Asian American candidates</w:t>
      </w:r>
      <w:r w:rsidRPr="00CD4E1B">
        <w:rPr>
          <w:rStyle w:val="StyleUnderline"/>
          <w:rFonts w:asciiTheme="majorHAnsi" w:hAnsiTheme="majorHAnsi" w:cstheme="majorHAnsi"/>
        </w:rPr>
        <w:t xml:space="preserve"> and their experiences </w:t>
      </w:r>
      <w:r w:rsidRPr="00CD4E1B">
        <w:rPr>
          <w:rStyle w:val="StyleUnderline"/>
          <w:rFonts w:asciiTheme="majorHAnsi" w:hAnsiTheme="majorHAnsi" w:cstheme="majorHAnsi"/>
          <w:highlight w:val="cyan"/>
        </w:rPr>
        <w:t>running for state legislative office; and</w:t>
      </w:r>
      <w:r w:rsidRPr="00CD4E1B">
        <w:rPr>
          <w:rStyle w:val="StyleUnderline"/>
          <w:rFonts w:asciiTheme="majorHAnsi" w:hAnsiTheme="majorHAnsi" w:cstheme="majorHAnsi"/>
        </w:rPr>
        <w:t xml:space="preserve"> the second featuring </w:t>
      </w:r>
      <w:r w:rsidRPr="00CD4E1B">
        <w:rPr>
          <w:rStyle w:val="Emphasis"/>
          <w:rFonts w:asciiTheme="majorHAnsi" w:hAnsiTheme="majorHAnsi" w:cstheme="majorHAnsi"/>
          <w:highlight w:val="cyan"/>
        </w:rPr>
        <w:t>various tools Asian American constituents can utilize to build political power for our communities beyond throwing one’s own hat in the race</w:t>
      </w:r>
      <w:r w:rsidRPr="00CD4E1B">
        <w:rPr>
          <w:rStyle w:val="StyleUnderline"/>
          <w:rFonts w:asciiTheme="majorHAnsi" w:hAnsiTheme="majorHAnsi" w:cstheme="majorHAnsi"/>
        </w:rPr>
        <w:t>.</w:t>
      </w:r>
      <w:r w:rsidRPr="00CD4E1B">
        <w:rPr>
          <w:rFonts w:asciiTheme="majorHAnsi" w:hAnsiTheme="majorHAnsi" w:cstheme="majorHAnsi"/>
        </w:rPr>
        <w:t xml:space="preserve"> </w:t>
      </w:r>
      <w:r w:rsidRPr="00CD4E1B">
        <w:rPr>
          <w:rStyle w:val="StyleUnderline"/>
          <w:rFonts w:asciiTheme="majorHAnsi" w:hAnsiTheme="majorHAnsi" w:cstheme="majorHAnsi"/>
        </w:rPr>
        <w:t>Tuyet Le</w:t>
      </w:r>
      <w:r w:rsidRPr="00CD4E1B">
        <w:rPr>
          <w:rFonts w:asciiTheme="majorHAnsi" w:hAnsiTheme="majorHAnsi" w:cstheme="majorHAnsi"/>
        </w:rPr>
        <w:t xml:space="preserve">, Executive Director of Asian Americans Advancing Justice in Chicago (Advancing Justice | Chicago), </w:t>
      </w:r>
      <w:r w:rsidRPr="00CD4E1B">
        <w:rPr>
          <w:rStyle w:val="StyleUnderline"/>
          <w:rFonts w:asciiTheme="majorHAnsi" w:hAnsiTheme="majorHAnsi" w:cstheme="majorHAnsi"/>
          <w:highlight w:val="cyan"/>
        </w:rPr>
        <w:t>set the stage from a</w:t>
      </w:r>
      <w:r w:rsidRPr="00CD4E1B">
        <w:rPr>
          <w:rStyle w:val="StyleUnderline"/>
          <w:rFonts w:asciiTheme="majorHAnsi" w:hAnsiTheme="majorHAnsi" w:cstheme="majorHAnsi"/>
        </w:rPr>
        <w:t xml:space="preserve">n </w:t>
      </w:r>
      <w:r w:rsidRPr="00CD4E1B">
        <w:rPr>
          <w:rStyle w:val="StyleUnderline"/>
          <w:rFonts w:asciiTheme="majorHAnsi" w:hAnsiTheme="majorHAnsi" w:cstheme="majorHAnsi"/>
          <w:highlight w:val="cyan"/>
        </w:rPr>
        <w:t>historical</w:t>
      </w:r>
      <w:r w:rsidRPr="00CD4E1B">
        <w:rPr>
          <w:rStyle w:val="StyleUnderline"/>
          <w:rFonts w:asciiTheme="majorHAnsi" w:hAnsiTheme="majorHAnsi" w:cstheme="majorHAnsi"/>
        </w:rPr>
        <w:t xml:space="preserve"> and current </w:t>
      </w:r>
      <w:r w:rsidRPr="00CD4E1B">
        <w:rPr>
          <w:rStyle w:val="StyleUnderline"/>
          <w:rFonts w:asciiTheme="majorHAnsi" w:hAnsiTheme="majorHAnsi" w:cstheme="majorHAnsi"/>
          <w:highlight w:val="cyan"/>
        </w:rPr>
        <w:t>landscape</w:t>
      </w:r>
      <w:r w:rsidRPr="00CD4E1B">
        <w:rPr>
          <w:rStyle w:val="StyleUnderline"/>
          <w:rFonts w:asciiTheme="majorHAnsi" w:hAnsiTheme="majorHAnsi" w:cstheme="majorHAnsi"/>
        </w:rPr>
        <w:t xml:space="preserve"> analysis perspective that framed </w:t>
      </w:r>
      <w:r w:rsidRPr="00CD4E1B">
        <w:rPr>
          <w:rStyle w:val="Emphasis"/>
          <w:rFonts w:asciiTheme="majorHAnsi" w:hAnsiTheme="majorHAnsi" w:cstheme="majorHAnsi"/>
          <w:highlight w:val="cyan"/>
        </w:rPr>
        <w:t>the growing Asian immigrant population (and thereby political influence opportunities</w:t>
      </w:r>
      <w:r w:rsidRPr="00CD4E1B">
        <w:rPr>
          <w:rStyle w:val="StyleUnderline"/>
          <w:rFonts w:asciiTheme="majorHAnsi" w:hAnsiTheme="majorHAnsi" w:cstheme="majorHAnsi"/>
          <w:highlight w:val="cyan"/>
        </w:rPr>
        <w:t>)</w:t>
      </w:r>
      <w:r w:rsidRPr="00CD4E1B">
        <w:rPr>
          <w:rFonts w:asciiTheme="majorHAnsi" w:hAnsiTheme="majorHAnsi" w:cstheme="majorHAnsi"/>
          <w:highlight w:val="cyan"/>
        </w:rPr>
        <w:t xml:space="preserve"> </w:t>
      </w:r>
      <w:r w:rsidRPr="00CD4E1B">
        <w:rPr>
          <w:rStyle w:val="StyleUnderline"/>
          <w:rFonts w:asciiTheme="majorHAnsi" w:hAnsiTheme="majorHAnsi" w:cstheme="majorHAnsi"/>
          <w:highlight w:val="cyan"/>
        </w:rPr>
        <w:t>in Chicago</w:t>
      </w:r>
      <w:r w:rsidRPr="00CD4E1B">
        <w:rPr>
          <w:rFonts w:asciiTheme="majorHAnsi" w:hAnsiTheme="majorHAnsi" w:cstheme="majorHAnsi"/>
        </w:rPr>
        <w:t xml:space="preserve">. This included much of the important research on Asian Americans and the local political landscape that Advancing Justice | Chicago has sponsored. I </w:t>
      </w:r>
      <w:r w:rsidRPr="00CD4E1B">
        <w:rPr>
          <w:rStyle w:val="StyleUnderline"/>
          <w:rFonts w:asciiTheme="majorHAnsi" w:hAnsiTheme="majorHAnsi" w:cstheme="majorHAnsi"/>
        </w:rPr>
        <w:t>never really considered myself as civically engaged from a political standpoint, but I have always owed my career trajectory to my colleagues and friends in the local Asian American community</w:t>
      </w:r>
      <w:r w:rsidRPr="00CD4E1B">
        <w:rPr>
          <w:rFonts w:asciiTheme="majorHAnsi" w:hAnsiTheme="majorHAnsi" w:cstheme="majorHAnsi"/>
        </w:rPr>
        <w:t xml:space="preserve">. I grew my career as one of the pioneering local Asian American artists in Chicago back in the ‘90’s. Eventually I transitioned into the non-profit sector starting with an Asian immigrant domestic violence agency called KAN-WIN. The rest is history – from my involvement with Asian Giving Circle and with AAPIP. It </w:t>
      </w:r>
      <w:r w:rsidRPr="00CD4E1B">
        <w:rPr>
          <w:rStyle w:val="StyleUnderline"/>
          <w:rFonts w:asciiTheme="majorHAnsi" w:hAnsiTheme="majorHAnsi" w:cstheme="majorHAnsi"/>
        </w:rPr>
        <w:t xml:space="preserve">was a poignant moment to see many of the same faces of those I have worked alongside on various issues affecting the Asian American community over the years, </w:t>
      </w:r>
      <w:r w:rsidRPr="00CD4E1B">
        <w:rPr>
          <w:rStyle w:val="StyleUnderline"/>
          <w:rFonts w:asciiTheme="majorHAnsi" w:hAnsiTheme="majorHAnsi" w:cstheme="majorHAnsi"/>
          <w:highlight w:val="cyan"/>
        </w:rPr>
        <w:t>reflecting on the powerful moment our community is experiencing now</w:t>
      </w:r>
      <w:r w:rsidRPr="00CD4E1B">
        <w:rPr>
          <w:rStyle w:val="StyleUnderline"/>
          <w:rFonts w:asciiTheme="majorHAnsi" w:hAnsiTheme="majorHAnsi" w:cstheme="majorHAnsi"/>
        </w:rPr>
        <w:t xml:space="preserve">. As a result of our state primary elections, </w:t>
      </w:r>
      <w:r w:rsidRPr="00CD4E1B">
        <w:rPr>
          <w:rStyle w:val="Emphasis"/>
          <w:rFonts w:asciiTheme="majorHAnsi" w:hAnsiTheme="majorHAnsi" w:cstheme="majorHAnsi"/>
          <w:highlight w:val="cyan"/>
        </w:rPr>
        <w:t>we now have the first Asian American elected to the Illinois General Assembly</w:t>
      </w:r>
      <w:r w:rsidRPr="00CD4E1B">
        <w:rPr>
          <w:rStyle w:val="StyleUnderline"/>
          <w:rFonts w:asciiTheme="majorHAnsi" w:hAnsiTheme="majorHAnsi" w:cstheme="majorHAnsi"/>
        </w:rPr>
        <w:t xml:space="preserve">, and the first Asian American who would be elected to a countywide board in Cook </w:t>
      </w:r>
      <w:r w:rsidRPr="00CD4E1B">
        <w:rPr>
          <w:rStyle w:val="StyleUnderline"/>
          <w:rFonts w:asciiTheme="majorHAnsi" w:hAnsiTheme="majorHAnsi" w:cstheme="majorHAnsi"/>
        </w:rPr>
        <w:lastRenderedPageBreak/>
        <w:t>County</w:t>
      </w:r>
      <w:r w:rsidRPr="00CD4E1B">
        <w:rPr>
          <w:rFonts w:asciiTheme="majorHAnsi" w:hAnsiTheme="majorHAnsi" w:cstheme="majorHAnsi"/>
        </w:rPr>
        <w:t xml:space="preserve">. A few tools shared and discussed included Get Out the Vote voter education campaigns, poll watching and volunteering, Automatic Voter Registration, and redistricting reform. </w:t>
      </w:r>
      <w:r w:rsidRPr="00CD4E1B">
        <w:rPr>
          <w:rStyle w:val="StyleUnderline"/>
          <w:rFonts w:asciiTheme="majorHAnsi" w:hAnsiTheme="majorHAnsi" w:cstheme="majorHAnsi"/>
        </w:rPr>
        <w:t xml:space="preserve">For decades </w:t>
      </w:r>
      <w:r w:rsidRPr="00CD4E1B">
        <w:rPr>
          <w:rStyle w:val="Emphasis"/>
          <w:rFonts w:asciiTheme="majorHAnsi" w:hAnsiTheme="majorHAnsi" w:cstheme="majorHAnsi"/>
          <w:highlight w:val="cyan"/>
        </w:rPr>
        <w:t>we have been considered the “model minority” and</w:t>
      </w:r>
      <w:r w:rsidRPr="00CD4E1B">
        <w:rPr>
          <w:rStyle w:val="StyleUnderline"/>
          <w:rFonts w:asciiTheme="majorHAnsi" w:hAnsiTheme="majorHAnsi" w:cstheme="majorHAnsi"/>
          <w:highlight w:val="cyan"/>
        </w:rPr>
        <w:t>,</w:t>
      </w:r>
      <w:r w:rsidRPr="00CD4E1B">
        <w:rPr>
          <w:rStyle w:val="StyleUnderline"/>
          <w:rFonts w:asciiTheme="majorHAnsi" w:hAnsiTheme="majorHAnsi" w:cstheme="majorHAnsi"/>
        </w:rPr>
        <w:t xml:space="preserve"> for the most part, have been ignored, </w:t>
      </w:r>
      <w:r w:rsidRPr="00CD4E1B">
        <w:rPr>
          <w:rStyle w:val="Emphasis"/>
          <w:rFonts w:asciiTheme="majorHAnsi" w:hAnsiTheme="majorHAnsi" w:cstheme="majorHAnsi"/>
        </w:rPr>
        <w:t xml:space="preserve">all </w:t>
      </w:r>
      <w:r w:rsidRPr="00CD4E1B">
        <w:rPr>
          <w:rStyle w:val="Emphasis"/>
          <w:rFonts w:asciiTheme="majorHAnsi" w:hAnsiTheme="majorHAnsi" w:cstheme="majorHAnsi"/>
          <w:highlight w:val="cyan"/>
        </w:rPr>
        <w:t>while fostering our own emerging leaders in the Asian American communit</w:t>
      </w:r>
      <w:r w:rsidRPr="00CD4E1B">
        <w:rPr>
          <w:rStyle w:val="Emphasis"/>
          <w:rFonts w:asciiTheme="majorHAnsi" w:hAnsiTheme="majorHAnsi" w:cstheme="majorHAnsi"/>
        </w:rPr>
        <w:t>y</w:t>
      </w:r>
      <w:r w:rsidRPr="00CD4E1B">
        <w:rPr>
          <w:rStyle w:val="StyleUnderline"/>
          <w:rFonts w:asciiTheme="majorHAnsi" w:hAnsiTheme="majorHAnsi" w:cstheme="majorHAnsi"/>
        </w:rPr>
        <w:t>. For us, t</w:t>
      </w:r>
      <w:r w:rsidRPr="00CD4E1B">
        <w:rPr>
          <w:rStyle w:val="Emphasis"/>
          <w:rFonts w:asciiTheme="majorHAnsi" w:hAnsiTheme="majorHAnsi" w:cstheme="majorHAnsi"/>
          <w:highlight w:val="cyan"/>
        </w:rPr>
        <w:t>his is an opportunity to become decision-makers at the table and shake things up, instead of a “would-be, safe and silent” supporter of the status qu</w:t>
      </w:r>
      <w:r w:rsidRPr="00CD4E1B">
        <w:rPr>
          <w:rStyle w:val="StyleUnderline"/>
          <w:rFonts w:asciiTheme="majorHAnsi" w:hAnsiTheme="majorHAnsi" w:cstheme="majorHAnsi"/>
          <w:highlight w:val="cyan"/>
        </w:rPr>
        <w:t>o.</w:t>
      </w:r>
      <w:r w:rsidRPr="00CD4E1B">
        <w:rPr>
          <w:rStyle w:val="StyleUnderline"/>
          <w:rFonts w:asciiTheme="majorHAnsi" w:hAnsiTheme="majorHAnsi" w:cstheme="majorHAnsi"/>
        </w:rPr>
        <w:t xml:space="preserve"> There was a lot of excitement and gratitude in the room, and I look forward to the next empowering chapter ahead.</w:t>
      </w:r>
    </w:p>
    <w:p w14:paraId="0FF8C280" w14:textId="77777777" w:rsidR="00895007" w:rsidRPr="00CD4E1B" w:rsidRDefault="00895007" w:rsidP="00895007">
      <w:pPr>
        <w:pStyle w:val="Heading4"/>
        <w:spacing w:before="0"/>
        <w:rPr>
          <w:rFonts w:asciiTheme="majorHAnsi" w:hAnsiTheme="majorHAnsi" w:cstheme="majorHAnsi"/>
        </w:rPr>
      </w:pPr>
      <w:r w:rsidRPr="00CD4E1B">
        <w:rPr>
          <w:rFonts w:asciiTheme="majorHAnsi" w:hAnsiTheme="majorHAnsi" w:cstheme="majorHAnsi"/>
        </w:rPr>
        <w:t xml:space="preserve">Fiat is not "coercive </w:t>
      </w:r>
      <w:proofErr w:type="spellStart"/>
      <w:r w:rsidRPr="00CD4E1B">
        <w:rPr>
          <w:rFonts w:asciiTheme="majorHAnsi" w:hAnsiTheme="majorHAnsi" w:cstheme="majorHAnsi"/>
        </w:rPr>
        <w:t>mimeticism</w:t>
      </w:r>
      <w:proofErr w:type="spellEnd"/>
      <w:r w:rsidRPr="00CD4E1B">
        <w:rPr>
          <w:rFonts w:asciiTheme="majorHAnsi" w:hAnsiTheme="majorHAnsi" w:cstheme="majorHAnsi"/>
        </w:rPr>
        <w:t>" but a pragmatic engagement with the law that embraces multiple consciousness – that’s to material changes, no matter how small. Independently, affirming the "Asian American" as a static category is bad BUT deconstruction thru pragmatic struggle solves.</w:t>
      </w:r>
    </w:p>
    <w:p w14:paraId="554A6EEE" w14:textId="77777777" w:rsidR="00895007" w:rsidRPr="00CD4E1B" w:rsidRDefault="00895007" w:rsidP="00895007">
      <w:pPr>
        <w:pStyle w:val="NormalWeb"/>
        <w:spacing w:before="15" w:after="180"/>
        <w:rPr>
          <w:rFonts w:asciiTheme="majorHAnsi" w:hAnsiTheme="majorHAnsi" w:cstheme="majorHAnsi"/>
        </w:rPr>
      </w:pPr>
      <w:r w:rsidRPr="00CD4E1B">
        <w:rPr>
          <w:rFonts w:asciiTheme="majorHAnsi" w:hAnsiTheme="majorHAnsi" w:cstheme="majorHAnsi"/>
          <w:b/>
          <w:bCs/>
          <w:sz w:val="26"/>
          <w:szCs w:val="26"/>
        </w:rPr>
        <w:t>Chang, 93</w:t>
      </w:r>
      <w:r w:rsidRPr="00CD4E1B">
        <w:rPr>
          <w:rFonts w:asciiTheme="majorHAnsi" w:hAnsiTheme="majorHAnsi" w:cstheme="majorHAnsi"/>
          <w:sz w:val="22"/>
        </w:rPr>
        <w:t> </w:t>
      </w:r>
      <w:r w:rsidRPr="00CD4E1B">
        <w:rPr>
          <w:rFonts w:asciiTheme="majorHAnsi" w:hAnsiTheme="majorHAnsi" w:cstheme="majorHAnsi"/>
          <w:b/>
          <w:bCs/>
          <w:sz w:val="20"/>
          <w:szCs w:val="20"/>
        </w:rPr>
        <w:t xml:space="preserve">(Robert S. Chang, serves on the advisory board of Berkeley’s Asian American Law, October 1993, accessed on 2-13-2021, </w:t>
      </w:r>
      <w:r w:rsidRPr="00CD4E1B">
        <w:rPr>
          <w:rFonts w:asciiTheme="majorHAnsi" w:hAnsiTheme="majorHAnsi" w:cstheme="majorHAnsi"/>
          <w:b/>
          <w:bCs/>
          <w:i/>
          <w:iCs/>
          <w:sz w:val="22"/>
        </w:rPr>
        <w:t>California Law Review</w:t>
      </w:r>
      <w:r w:rsidRPr="00CD4E1B">
        <w:rPr>
          <w:rFonts w:asciiTheme="majorHAnsi" w:hAnsiTheme="majorHAnsi" w:cstheme="majorHAnsi"/>
          <w:b/>
          <w:bCs/>
          <w:sz w:val="20"/>
          <w:szCs w:val="20"/>
        </w:rPr>
        <w:t xml:space="preserve">, "Toward an Asian American Legal Scholarship: Critical Race Theory, Post-structuralism, and Narrative Space", https://digitalcommons.law.seattleu.edu/faculty/411/) //lex </w:t>
      </w:r>
      <w:proofErr w:type="spellStart"/>
      <w:r w:rsidRPr="00CD4E1B">
        <w:rPr>
          <w:rFonts w:asciiTheme="majorHAnsi" w:hAnsiTheme="majorHAnsi" w:cstheme="majorHAnsi"/>
          <w:b/>
          <w:bCs/>
          <w:sz w:val="20"/>
          <w:szCs w:val="20"/>
        </w:rPr>
        <w:t>dy</w:t>
      </w:r>
      <w:proofErr w:type="spellEnd"/>
    </w:p>
    <w:p w14:paraId="238E96C6" w14:textId="77777777" w:rsidR="00895007" w:rsidRPr="00CD4E1B" w:rsidRDefault="00895007" w:rsidP="00895007">
      <w:pPr>
        <w:rPr>
          <w:rFonts w:asciiTheme="majorHAnsi" w:hAnsiTheme="majorHAnsi" w:cstheme="majorHAnsi"/>
        </w:rPr>
      </w:pPr>
      <w:r w:rsidRPr="00CD4E1B">
        <w:rPr>
          <w:rStyle w:val="StyleUnderline"/>
          <w:rFonts w:asciiTheme="majorHAnsi" w:hAnsiTheme="majorHAnsi" w:cstheme="majorHAnsi"/>
        </w:rPr>
        <w:t xml:space="preserve">We see, then, that though there is power in affirming </w:t>
      </w:r>
      <w:r w:rsidRPr="00CD4E1B">
        <w:rPr>
          <w:rStyle w:val="Emphasis"/>
          <w:rFonts w:asciiTheme="majorHAnsi" w:hAnsiTheme="majorHAnsi" w:cstheme="majorHAnsi"/>
          <w:highlight w:val="green"/>
        </w:rPr>
        <w:t>the category Asian American</w:t>
      </w:r>
      <w:r w:rsidRPr="00CD4E1B">
        <w:rPr>
          <w:rStyle w:val="StyleUnderline"/>
          <w:rFonts w:asciiTheme="majorHAnsi" w:hAnsiTheme="majorHAnsi" w:cstheme="majorHAnsi"/>
        </w:rPr>
        <w:t xml:space="preserve">, the category </w:t>
      </w:r>
      <w:r w:rsidRPr="00CD4E1B">
        <w:rPr>
          <w:rStyle w:val="Emphasis"/>
          <w:rFonts w:asciiTheme="majorHAnsi" w:hAnsiTheme="majorHAnsi" w:cstheme="majorHAnsi"/>
          <w:highlight w:val="green"/>
        </w:rPr>
        <w:t>is</w:t>
      </w:r>
      <w:r w:rsidRPr="00CD4E1B">
        <w:rPr>
          <w:rStyle w:val="StyleUnderline"/>
          <w:rFonts w:asciiTheme="majorHAnsi" w:hAnsiTheme="majorHAnsi" w:cstheme="majorHAnsi"/>
        </w:rPr>
        <w:t xml:space="preserve"> also </w:t>
      </w:r>
      <w:r w:rsidRPr="00CD4E1B">
        <w:rPr>
          <w:rStyle w:val="Emphasis"/>
          <w:rFonts w:asciiTheme="majorHAnsi" w:hAnsiTheme="majorHAnsi" w:cstheme="majorHAnsi"/>
          <w:highlight w:val="green"/>
        </w:rPr>
        <w:t>limiting</w:t>
      </w:r>
      <w:r w:rsidRPr="00CD4E1B">
        <w:rPr>
          <w:rStyle w:val="StyleUnderline"/>
          <w:rFonts w:asciiTheme="majorHAnsi" w:hAnsiTheme="majorHAnsi" w:cstheme="majorHAnsi"/>
        </w:rPr>
        <w:t xml:space="preserve">, especially </w:t>
      </w:r>
      <w:r w:rsidRPr="00CD4E1B">
        <w:rPr>
          <w:rStyle w:val="Emphasis"/>
          <w:rFonts w:asciiTheme="majorHAnsi" w:hAnsiTheme="majorHAnsi" w:cstheme="majorHAnsi"/>
          <w:highlight w:val="green"/>
        </w:rPr>
        <w:t>because it remains defined in terms of the dominant group</w:t>
      </w:r>
      <w:r w:rsidRPr="00CD4E1B">
        <w:rPr>
          <w:rStyle w:val="StyleUnderline"/>
          <w:rFonts w:asciiTheme="majorHAnsi" w:hAnsiTheme="majorHAnsi" w:cstheme="majorHAnsi"/>
        </w:rPr>
        <w:t xml:space="preserve">.414 </w:t>
      </w:r>
      <w:r w:rsidRPr="00CD4E1B">
        <w:rPr>
          <w:rStyle w:val="Emphasis"/>
          <w:rFonts w:asciiTheme="majorHAnsi" w:hAnsiTheme="majorHAnsi" w:cstheme="majorHAnsi"/>
        </w:rPr>
        <w:t xml:space="preserve">As long as our identity is defined </w:t>
      </w:r>
      <w:proofErr w:type="spellStart"/>
      <w:r w:rsidRPr="00CD4E1B">
        <w:rPr>
          <w:rStyle w:val="Emphasis"/>
          <w:rFonts w:asciiTheme="majorHAnsi" w:hAnsiTheme="majorHAnsi" w:cstheme="majorHAnsi"/>
        </w:rPr>
        <w:t>oppositionally</w:t>
      </w:r>
      <w:proofErr w:type="spellEnd"/>
      <w:r w:rsidRPr="00CD4E1B">
        <w:rPr>
          <w:rStyle w:val="StyleUnderline"/>
          <w:rFonts w:asciiTheme="majorHAnsi" w:hAnsiTheme="majorHAnsi" w:cstheme="majorHAnsi"/>
        </w:rPr>
        <w:t xml:space="preserve"> or in contradistinction to others, </w:t>
      </w:r>
      <w:r w:rsidRPr="00CD4E1B">
        <w:rPr>
          <w:rStyle w:val="Emphasis"/>
          <w:rFonts w:asciiTheme="majorHAnsi" w:hAnsiTheme="majorHAnsi" w:cstheme="majorHAnsi"/>
        </w:rPr>
        <w:t>we are</w:t>
      </w:r>
      <w:r w:rsidRPr="00CD4E1B">
        <w:rPr>
          <w:rStyle w:val="StyleUnderline"/>
          <w:rFonts w:asciiTheme="majorHAnsi" w:hAnsiTheme="majorHAnsi" w:cstheme="majorHAnsi"/>
        </w:rPr>
        <w:t xml:space="preserve"> still </w:t>
      </w:r>
      <w:r w:rsidRPr="00CD4E1B">
        <w:rPr>
          <w:rStyle w:val="Emphasis"/>
          <w:rFonts w:asciiTheme="majorHAnsi" w:hAnsiTheme="majorHAnsi" w:cstheme="majorHAnsi"/>
        </w:rPr>
        <w:t>enslaved</w:t>
      </w:r>
      <w:r w:rsidRPr="00CD4E1B">
        <w:rPr>
          <w:rStyle w:val="StyleUnderline"/>
          <w:rFonts w:asciiTheme="majorHAnsi" w:hAnsiTheme="majorHAnsi" w:cstheme="majorHAnsi"/>
        </w:rPr>
        <w:t xml:space="preserve"> to a degree. That the term "Asian American" can be an oppressive categorization is the starting point of the third branch of Asian American Legal Scholarship-post-structuralism-which deconstructs the category "Asian American," emancipating us from its limits. Only when we are free of it can we be free to give ourselves our own identity.415</w:t>
      </w:r>
      <w:r w:rsidRPr="00CD4E1B">
        <w:rPr>
          <w:rFonts w:asciiTheme="majorHAnsi" w:hAnsiTheme="majorHAnsi" w:cstheme="majorHAnsi"/>
        </w:rPr>
        <w:t xml:space="preserve"> Only in this way can we be free to embrace our identity rather than having our identity thrust upon us from the outside.416 The question becomes whether Asian American Legal Scholarship can survive this post-structural deconstruction of the category "Asian American."417 </w:t>
      </w:r>
      <w:r w:rsidRPr="00CD4E1B">
        <w:rPr>
          <w:rStyle w:val="StyleUnderline"/>
          <w:rFonts w:asciiTheme="majorHAnsi" w:hAnsiTheme="majorHAnsi" w:cstheme="majorHAnsi"/>
        </w:rPr>
        <w:t xml:space="preserve">If a full post-structural critique deconstructs all categories, including race, then once the category "Asian American" is deconstructed, so the question goes, how can it any longer serve as a useful category? This critique misunderstands deconstruction. Part of the problem lies in the word "deconstruction" which implies a breaking down or breaking apart.418 </w:t>
      </w:r>
      <w:r w:rsidRPr="00CD4E1B">
        <w:rPr>
          <w:rStyle w:val="Emphasis"/>
          <w:rFonts w:asciiTheme="majorHAnsi" w:hAnsiTheme="majorHAnsi" w:cstheme="majorHAnsi"/>
          <w:highlight w:val="green"/>
        </w:rPr>
        <w:t>Deconstruction</w:t>
      </w:r>
      <w:r w:rsidRPr="00CD4E1B">
        <w:rPr>
          <w:rStyle w:val="StyleUnderline"/>
          <w:rFonts w:asciiTheme="majorHAnsi" w:hAnsiTheme="majorHAnsi" w:cstheme="majorHAnsi"/>
        </w:rPr>
        <w:t xml:space="preserve"> does no such thing. It </w:t>
      </w:r>
      <w:r w:rsidRPr="00CD4E1B">
        <w:rPr>
          <w:rStyle w:val="Emphasis"/>
          <w:rFonts w:asciiTheme="majorHAnsi" w:hAnsiTheme="majorHAnsi" w:cstheme="majorHAnsi"/>
          <w:highlight w:val="green"/>
        </w:rPr>
        <w:t>reveals things to be historically situated and socially constructed</w:t>
      </w:r>
      <w:r w:rsidRPr="00CD4E1B">
        <w:rPr>
          <w:rStyle w:val="StyleUnderline"/>
          <w:rFonts w:asciiTheme="majorHAnsi" w:hAnsiTheme="majorHAnsi" w:cstheme="majorHAnsi"/>
        </w:rPr>
        <w:t xml:space="preserve">, but this realization in no way changes the current construction of the category except to remove any foundational claims.419 </w:t>
      </w:r>
      <w:r w:rsidRPr="00CD4E1B">
        <w:rPr>
          <w:rStyle w:val="Emphasis"/>
          <w:rFonts w:asciiTheme="majorHAnsi" w:hAnsiTheme="majorHAnsi" w:cstheme="majorHAnsi"/>
        </w:rPr>
        <w:t>Deconstruction simply reveals the potential for change</w:t>
      </w:r>
      <w:r w:rsidRPr="00CD4E1B">
        <w:rPr>
          <w:rStyle w:val="StyleUnderline"/>
          <w:rFonts w:asciiTheme="majorHAnsi" w:hAnsiTheme="majorHAnsi" w:cstheme="majorHAnsi"/>
        </w:rPr>
        <w:t xml:space="preserve">; a category could be constructed differently in the future, or perhaps our present could be reconstructed differently by revising or reinterpreting our past.420 To reiterate, </w:t>
      </w:r>
      <w:r w:rsidRPr="00CD4E1B">
        <w:rPr>
          <w:rStyle w:val="Emphasis"/>
          <w:rFonts w:asciiTheme="majorHAnsi" w:hAnsiTheme="majorHAnsi" w:cstheme="majorHAnsi"/>
        </w:rPr>
        <w:t>in no way does deconstructing</w:t>
      </w:r>
      <w:r w:rsidRPr="00CD4E1B">
        <w:rPr>
          <w:rStyle w:val="StyleUnderline"/>
          <w:rFonts w:asciiTheme="majorHAnsi" w:hAnsiTheme="majorHAnsi" w:cstheme="majorHAnsi"/>
        </w:rPr>
        <w:t xml:space="preserve"> the category "</w:t>
      </w:r>
      <w:r w:rsidRPr="00CD4E1B">
        <w:rPr>
          <w:rStyle w:val="Emphasis"/>
          <w:rFonts w:asciiTheme="majorHAnsi" w:hAnsiTheme="majorHAnsi" w:cstheme="majorHAnsi"/>
        </w:rPr>
        <w:t>Asian American" change the fact that</w:t>
      </w:r>
      <w:r w:rsidRPr="00CD4E1B">
        <w:rPr>
          <w:rStyle w:val="StyleUnderline"/>
          <w:rFonts w:asciiTheme="majorHAnsi" w:hAnsiTheme="majorHAnsi" w:cstheme="majorHAnsi"/>
        </w:rPr>
        <w:t xml:space="preserve"> I am an Asian American. </w:t>
      </w:r>
      <w:r w:rsidRPr="00CD4E1B">
        <w:rPr>
          <w:rStyle w:val="Emphasis"/>
          <w:rFonts w:asciiTheme="majorHAnsi" w:hAnsiTheme="majorHAnsi" w:cstheme="majorHAnsi"/>
          <w:highlight w:val="green"/>
        </w:rPr>
        <w:t>My context has constructed me as Asian American</w:t>
      </w:r>
      <w:r w:rsidRPr="00CD4E1B">
        <w:rPr>
          <w:rStyle w:val="StyleUnderline"/>
          <w:rFonts w:asciiTheme="majorHAnsi" w:hAnsiTheme="majorHAnsi" w:cstheme="majorHAnsi"/>
        </w:rPr>
        <w:t xml:space="preserve">. This </w:t>
      </w:r>
      <w:r w:rsidRPr="00CD4E1B">
        <w:rPr>
          <w:rStyle w:val="Emphasis"/>
          <w:rFonts w:asciiTheme="majorHAnsi" w:hAnsiTheme="majorHAnsi" w:cstheme="majorHAnsi"/>
        </w:rPr>
        <w:t>understanding of contextual situatedness enables</w:t>
      </w:r>
      <w:r w:rsidRPr="00CD4E1B">
        <w:rPr>
          <w:rStyle w:val="StyleUnderline"/>
          <w:rFonts w:asciiTheme="majorHAnsi" w:hAnsiTheme="majorHAnsi" w:cstheme="majorHAnsi"/>
        </w:rPr>
        <w:t xml:space="preserve"> Post-structural </w:t>
      </w:r>
      <w:r w:rsidRPr="00CD4E1B">
        <w:rPr>
          <w:rStyle w:val="Emphasis"/>
          <w:rFonts w:asciiTheme="majorHAnsi" w:hAnsiTheme="majorHAnsi" w:cstheme="majorHAnsi"/>
          <w:highlight w:val="green"/>
        </w:rPr>
        <w:t>Asian American Legal Scholarship</w:t>
      </w:r>
      <w:r w:rsidRPr="00CD4E1B">
        <w:rPr>
          <w:rStyle w:val="Emphasis"/>
          <w:rFonts w:asciiTheme="majorHAnsi" w:hAnsiTheme="majorHAnsi" w:cstheme="majorHAnsi"/>
        </w:rPr>
        <w:t xml:space="preserve"> to </w:t>
      </w:r>
      <w:r w:rsidRPr="00CD4E1B">
        <w:rPr>
          <w:rStyle w:val="Emphasis"/>
          <w:rFonts w:asciiTheme="majorHAnsi" w:hAnsiTheme="majorHAnsi" w:cstheme="majorHAnsi"/>
          <w:highlight w:val="green"/>
        </w:rPr>
        <w:t>use multiple consciousness as</w:t>
      </w:r>
      <w:r w:rsidRPr="00CD4E1B">
        <w:rPr>
          <w:rStyle w:val="Emphasis"/>
          <w:rFonts w:asciiTheme="majorHAnsi" w:hAnsiTheme="majorHAnsi" w:cstheme="majorHAnsi"/>
        </w:rPr>
        <w:t xml:space="preserve"> a </w:t>
      </w:r>
      <w:r w:rsidRPr="00CD4E1B">
        <w:rPr>
          <w:rStyle w:val="Emphasis"/>
          <w:rFonts w:asciiTheme="majorHAnsi" w:hAnsiTheme="majorHAnsi" w:cstheme="majorHAnsi"/>
          <w:highlight w:val="green"/>
        </w:rPr>
        <w:t>method to</w:t>
      </w:r>
      <w:r w:rsidRPr="00CD4E1B">
        <w:rPr>
          <w:rStyle w:val="Emphasis"/>
          <w:rFonts w:asciiTheme="majorHAnsi" w:hAnsiTheme="majorHAnsi" w:cstheme="majorHAnsi"/>
        </w:rPr>
        <w:t xml:space="preserve"> understand and </w:t>
      </w:r>
      <w:r w:rsidRPr="00CD4E1B">
        <w:rPr>
          <w:rStyle w:val="Emphasis"/>
          <w:rFonts w:asciiTheme="majorHAnsi" w:hAnsiTheme="majorHAnsi" w:cstheme="majorHAnsi"/>
          <w:highlight w:val="green"/>
        </w:rPr>
        <w:t>participate</w:t>
      </w:r>
      <w:r w:rsidRPr="00CD4E1B">
        <w:rPr>
          <w:rStyle w:val="StyleUnderline"/>
          <w:rFonts w:asciiTheme="majorHAnsi" w:hAnsiTheme="majorHAnsi" w:cstheme="majorHAnsi"/>
        </w:rPr>
        <w:t xml:space="preserve"> in Stages One, Two, and Three without inconsistency.421 </w:t>
      </w:r>
      <w:r w:rsidRPr="00CD4E1B">
        <w:rPr>
          <w:rStyle w:val="Emphasis"/>
          <w:rFonts w:asciiTheme="majorHAnsi" w:hAnsiTheme="majorHAnsi" w:cstheme="majorHAnsi"/>
        </w:rPr>
        <w:t xml:space="preserve">It is able to do this </w:t>
      </w:r>
      <w:r w:rsidRPr="00CD4E1B">
        <w:rPr>
          <w:rStyle w:val="Emphasis"/>
          <w:rFonts w:asciiTheme="majorHAnsi" w:hAnsiTheme="majorHAnsi" w:cstheme="majorHAnsi"/>
          <w:highlight w:val="green"/>
        </w:rPr>
        <w:t xml:space="preserve">because it understands law as </w:t>
      </w:r>
      <w:r w:rsidRPr="00CD4E1B">
        <w:rPr>
          <w:rStyle w:val="StyleUnderline"/>
          <w:rFonts w:asciiTheme="majorHAnsi" w:hAnsiTheme="majorHAnsi" w:cstheme="majorHAnsi"/>
        </w:rPr>
        <w:t>a</w:t>
      </w:r>
      <w:r w:rsidRPr="00CD4E1B">
        <w:rPr>
          <w:rStyle w:val="Emphasis"/>
          <w:rFonts w:asciiTheme="majorHAnsi" w:hAnsiTheme="majorHAnsi" w:cstheme="majorHAnsi"/>
          <w:highlight w:val="green"/>
        </w:rPr>
        <w:t xml:space="preserve"> contextual </w:t>
      </w:r>
      <w:r w:rsidRPr="00CD4E1B">
        <w:rPr>
          <w:rStyle w:val="StyleUnderline"/>
          <w:rFonts w:asciiTheme="majorHAnsi" w:hAnsiTheme="majorHAnsi" w:cstheme="majorHAnsi"/>
        </w:rPr>
        <w:t>practice that has certain rules</w:t>
      </w:r>
      <w:r w:rsidRPr="00CD4E1B">
        <w:rPr>
          <w:rStyle w:val="Emphasis"/>
          <w:rFonts w:asciiTheme="majorHAnsi" w:hAnsiTheme="majorHAnsi" w:cstheme="majorHAnsi"/>
        </w:rPr>
        <w:t xml:space="preserve">. Even </w:t>
      </w:r>
      <w:r w:rsidRPr="00CD4E1B">
        <w:rPr>
          <w:rStyle w:val="Emphasis"/>
          <w:rFonts w:asciiTheme="majorHAnsi" w:hAnsiTheme="majorHAnsi" w:cstheme="majorHAnsi"/>
          <w:highlight w:val="green"/>
        </w:rPr>
        <w:t>while it criticizes</w:t>
      </w:r>
      <w:r w:rsidRPr="00CD4E1B">
        <w:rPr>
          <w:rStyle w:val="Emphasis"/>
          <w:rFonts w:asciiTheme="majorHAnsi" w:hAnsiTheme="majorHAnsi" w:cstheme="majorHAnsi"/>
        </w:rPr>
        <w:t xml:space="preserve"> and tries to undermine </w:t>
      </w:r>
      <w:r w:rsidRPr="00CD4E1B">
        <w:rPr>
          <w:rStyle w:val="StyleUnderline"/>
          <w:rFonts w:asciiTheme="majorHAnsi" w:hAnsiTheme="majorHAnsi" w:cstheme="majorHAnsi"/>
        </w:rPr>
        <w:t>those</w:t>
      </w:r>
      <w:r w:rsidRPr="00CD4E1B">
        <w:rPr>
          <w:rStyle w:val="Emphasis"/>
          <w:rFonts w:asciiTheme="majorHAnsi" w:hAnsiTheme="majorHAnsi" w:cstheme="majorHAnsi"/>
          <w:highlight w:val="green"/>
        </w:rPr>
        <w:t xml:space="preserve"> rules, it can engage in</w:t>
      </w:r>
      <w:r w:rsidRPr="00CD4E1B">
        <w:rPr>
          <w:rStyle w:val="Emphasis"/>
          <w:rFonts w:asciiTheme="majorHAnsi" w:hAnsiTheme="majorHAnsi" w:cstheme="majorHAnsi"/>
        </w:rPr>
        <w:t xml:space="preserve"> civil rights </w:t>
      </w:r>
      <w:r w:rsidRPr="00CD4E1B">
        <w:rPr>
          <w:rStyle w:val="Emphasis"/>
          <w:rFonts w:asciiTheme="majorHAnsi" w:hAnsiTheme="majorHAnsi" w:cstheme="majorHAnsi"/>
          <w:highlight w:val="green"/>
        </w:rPr>
        <w:t>struggles because it understands that removal of oppression is beneficial, even</w:t>
      </w:r>
      <w:r w:rsidRPr="00CD4E1B">
        <w:rPr>
          <w:rStyle w:val="StyleUnderline"/>
          <w:rFonts w:asciiTheme="majorHAnsi" w:hAnsiTheme="majorHAnsi" w:cstheme="majorHAnsi"/>
        </w:rPr>
        <w:t xml:space="preserve"> if it must come </w:t>
      </w:r>
      <w:r w:rsidRPr="00CD4E1B">
        <w:rPr>
          <w:rStyle w:val="Emphasis"/>
          <w:rFonts w:asciiTheme="majorHAnsi" w:hAnsiTheme="majorHAnsi" w:cstheme="majorHAnsi"/>
          <w:highlight w:val="green"/>
        </w:rPr>
        <w:t>in stages</w:t>
      </w:r>
      <w:r w:rsidRPr="00CD4E1B">
        <w:rPr>
          <w:rStyle w:val="StyleUnderline"/>
          <w:rFonts w:asciiTheme="majorHAnsi" w:hAnsiTheme="majorHAnsi" w:cstheme="majorHAnsi"/>
        </w:rPr>
        <w:t>. Mari</w:t>
      </w:r>
      <w:r w:rsidRPr="00CD4E1B">
        <w:rPr>
          <w:rFonts w:asciiTheme="majorHAnsi" w:hAnsiTheme="majorHAnsi" w:cstheme="majorHAnsi"/>
        </w:rPr>
        <w:t xml:space="preserve"> Matsuda's article, Voices of America: Accent, Antidiscrimination Law, </w:t>
      </w:r>
      <w:r w:rsidRPr="00CD4E1B">
        <w:rPr>
          <w:rFonts w:asciiTheme="majorHAnsi" w:hAnsiTheme="majorHAnsi" w:cstheme="majorHAnsi"/>
        </w:rPr>
        <w:lastRenderedPageBreak/>
        <w:t xml:space="preserve">and a Jurisprudence for the Last Reconstruction, 422 is an example of multiple consciousness at work. </w:t>
      </w:r>
      <w:r w:rsidRPr="00CD4E1B">
        <w:rPr>
          <w:rStyle w:val="StyleUnderline"/>
          <w:rFonts w:asciiTheme="majorHAnsi" w:hAnsiTheme="majorHAnsi" w:cstheme="majorHAnsi"/>
        </w:rPr>
        <w:t xml:space="preserve">She says at the end of her article, "I have written to persuade readers of good will to adopt legal rules and ethical positions that promote linguistic pluralism. I have used existing </w:t>
      </w:r>
      <w:r w:rsidRPr="00CD4E1B">
        <w:rPr>
          <w:rStyle w:val="Emphasis"/>
          <w:rFonts w:asciiTheme="majorHAnsi" w:hAnsiTheme="majorHAnsi" w:cstheme="majorHAnsi"/>
        </w:rPr>
        <w:t>legal doctrine</w:t>
      </w:r>
      <w:r w:rsidRPr="00CD4E1B">
        <w:rPr>
          <w:rStyle w:val="StyleUnderline"/>
          <w:rFonts w:asciiTheme="majorHAnsi" w:hAnsiTheme="majorHAnsi" w:cstheme="majorHAnsi"/>
        </w:rPr>
        <w:t xml:space="preserve">, traditional </w:t>
      </w:r>
      <w:r w:rsidRPr="00CD4E1B">
        <w:rPr>
          <w:rStyle w:val="Emphasis"/>
          <w:rFonts w:asciiTheme="majorHAnsi" w:hAnsiTheme="majorHAnsi" w:cstheme="majorHAnsi"/>
        </w:rPr>
        <w:t>liberal theory, and new critical theories</w:t>
      </w:r>
      <w:r w:rsidRPr="00CD4E1B">
        <w:rPr>
          <w:rStyle w:val="StyleUnderline"/>
          <w:rFonts w:asciiTheme="majorHAnsi" w:hAnsiTheme="majorHAnsi" w:cstheme="majorHAnsi"/>
        </w:rPr>
        <w:t xml:space="preserve"> in this effort."423 She </w:t>
      </w:r>
      <w:r w:rsidRPr="00CD4E1B">
        <w:rPr>
          <w:rStyle w:val="Emphasis"/>
          <w:rFonts w:asciiTheme="majorHAnsi" w:hAnsiTheme="majorHAnsi" w:cstheme="majorHAnsi"/>
        </w:rPr>
        <w:t>recognizes the inherent contradictions</w:t>
      </w:r>
      <w:r w:rsidRPr="00CD4E1B">
        <w:rPr>
          <w:rStyle w:val="StyleUnderline"/>
          <w:rFonts w:asciiTheme="majorHAnsi" w:hAnsiTheme="majorHAnsi" w:cstheme="majorHAnsi"/>
        </w:rPr>
        <w:t xml:space="preserve">, the internal inconsistencies </w:t>
      </w:r>
      <w:r w:rsidRPr="00CD4E1B">
        <w:rPr>
          <w:rStyle w:val="Emphasis"/>
          <w:rFonts w:asciiTheme="majorHAnsi" w:hAnsiTheme="majorHAnsi" w:cstheme="majorHAnsi"/>
        </w:rPr>
        <w:t>of doing all three</w:t>
      </w:r>
      <w:r w:rsidRPr="00CD4E1B">
        <w:rPr>
          <w:rStyle w:val="StyleUnderline"/>
          <w:rFonts w:asciiTheme="majorHAnsi" w:hAnsiTheme="majorHAnsi" w:cstheme="majorHAnsi"/>
        </w:rPr>
        <w:t xml:space="preserve">, yet she is able to do it because an </w:t>
      </w:r>
      <w:r w:rsidRPr="00CD4E1B">
        <w:rPr>
          <w:rStyle w:val="Emphasis"/>
          <w:rFonts w:asciiTheme="majorHAnsi" w:hAnsiTheme="majorHAnsi" w:cstheme="majorHAnsi"/>
          <w:highlight w:val="green"/>
        </w:rPr>
        <w:t>Asian American Legal Scholarship</w:t>
      </w:r>
      <w:r w:rsidRPr="00CD4E1B">
        <w:rPr>
          <w:rStyle w:val="StyleUnderline"/>
          <w:rFonts w:asciiTheme="majorHAnsi" w:hAnsiTheme="majorHAnsi" w:cstheme="majorHAnsi"/>
        </w:rPr>
        <w:t xml:space="preserve"> has a pragmatic face. It </w:t>
      </w:r>
      <w:r w:rsidRPr="00CD4E1B">
        <w:rPr>
          <w:rStyle w:val="Emphasis"/>
          <w:rFonts w:asciiTheme="majorHAnsi" w:hAnsiTheme="majorHAnsi" w:cstheme="majorHAnsi"/>
          <w:highlight w:val="green"/>
        </w:rPr>
        <w:t>has a multiple consciousness that can assume various guises.</w:t>
      </w:r>
      <w:r w:rsidRPr="00CD4E1B">
        <w:rPr>
          <w:rStyle w:val="StyleUnderline"/>
          <w:rFonts w:asciiTheme="majorHAnsi" w:hAnsiTheme="majorHAnsi" w:cstheme="majorHAnsi"/>
        </w:rPr>
        <w:t xml:space="preserve"> It assumes these guises </w:t>
      </w:r>
      <w:r w:rsidRPr="00CD4E1B">
        <w:rPr>
          <w:rStyle w:val="Emphasis"/>
          <w:rFonts w:asciiTheme="majorHAnsi" w:hAnsiTheme="majorHAnsi" w:cstheme="majorHAnsi"/>
          <w:highlight w:val="green"/>
        </w:rPr>
        <w:t>with a final goal</w:t>
      </w:r>
      <w:r w:rsidRPr="00CD4E1B">
        <w:rPr>
          <w:rStyle w:val="StyleUnderline"/>
          <w:rFonts w:asciiTheme="majorHAnsi" w:hAnsiTheme="majorHAnsi" w:cstheme="majorHAnsi"/>
        </w:rPr>
        <w:t xml:space="preserve"> in mind: </w:t>
      </w:r>
      <w:r w:rsidRPr="00CD4E1B">
        <w:rPr>
          <w:rStyle w:val="Emphasis"/>
          <w:rFonts w:asciiTheme="majorHAnsi" w:hAnsiTheme="majorHAnsi" w:cstheme="majorHAnsi"/>
          <w:highlight w:val="green"/>
        </w:rPr>
        <w:t>liberation</w:t>
      </w:r>
      <w:r w:rsidRPr="00CD4E1B">
        <w:rPr>
          <w:rStyle w:val="StyleUnderline"/>
          <w:rFonts w:asciiTheme="majorHAnsi" w:hAnsiTheme="majorHAnsi" w:cstheme="majorHAnsi"/>
        </w:rPr>
        <w:t xml:space="preserve">. </w:t>
      </w:r>
      <w:r w:rsidRPr="00CD4E1B">
        <w:rPr>
          <w:rFonts w:asciiTheme="majorHAnsi" w:hAnsiTheme="majorHAnsi" w:cstheme="majorHAnsi"/>
        </w:rPr>
        <w:t>Tremendous diversity exists within the category "Asian American." And tremendous diversity exists among the disempowered. We must remember, though, that it is only through solidarity that we will one day be free to express our diversity.</w:t>
      </w:r>
    </w:p>
    <w:p w14:paraId="303AFC81" w14:textId="77777777" w:rsidR="00895007" w:rsidRPr="00CD4E1B" w:rsidRDefault="00895007" w:rsidP="00895007">
      <w:pPr>
        <w:rPr>
          <w:rFonts w:asciiTheme="majorHAnsi" w:hAnsiTheme="majorHAnsi" w:cstheme="majorHAnsi"/>
        </w:rPr>
      </w:pPr>
    </w:p>
    <w:p w14:paraId="61F59AC8" w14:textId="6194EA9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TVA – [</w:t>
      </w:r>
      <w:r w:rsidRPr="00CD4E1B">
        <w:rPr>
          <w:rFonts w:asciiTheme="majorHAnsi" w:hAnsiTheme="majorHAnsi" w:cstheme="majorHAnsi"/>
          <w:highlight w:val="green"/>
        </w:rPr>
        <w:t xml:space="preserve">Affirm </w:t>
      </w:r>
      <w:proofErr w:type="gramStart"/>
      <w:r w:rsidRPr="00CD4E1B">
        <w:rPr>
          <w:rFonts w:asciiTheme="majorHAnsi" w:hAnsiTheme="majorHAnsi" w:cstheme="majorHAnsi"/>
          <w:highlight w:val="green"/>
        </w:rPr>
        <w:t>a</w:t>
      </w:r>
      <w:proofErr w:type="gramEnd"/>
      <w:r w:rsidRPr="00CD4E1B">
        <w:rPr>
          <w:rFonts w:asciiTheme="majorHAnsi" w:hAnsiTheme="majorHAnsi" w:cstheme="majorHAnsi"/>
          <w:highlight w:val="green"/>
        </w:rPr>
        <w:t xml:space="preserve"> </w:t>
      </w:r>
      <w:r w:rsidRPr="00CD4E1B">
        <w:rPr>
          <w:rFonts w:asciiTheme="majorHAnsi" w:hAnsiTheme="majorHAnsi" w:cstheme="majorHAnsi"/>
        </w:rPr>
        <w:t xml:space="preserve">unconditional right to strike for </w:t>
      </w:r>
      <w:proofErr w:type="spellStart"/>
      <w:r w:rsidRPr="00CD4E1B">
        <w:rPr>
          <w:rFonts w:asciiTheme="majorHAnsi" w:hAnsiTheme="majorHAnsi" w:cstheme="majorHAnsi"/>
        </w:rPr>
        <w:t>asian</w:t>
      </w:r>
      <w:proofErr w:type="spellEnd"/>
      <w:r w:rsidRPr="00CD4E1B">
        <w:rPr>
          <w:rFonts w:asciiTheme="majorHAnsi" w:hAnsiTheme="majorHAnsi" w:cstheme="majorHAnsi"/>
        </w:rPr>
        <w:t xml:space="preserve"> people that attempts to declare radicality with the system, solves all of your offense]</w:t>
      </w:r>
    </w:p>
    <w:p w14:paraId="28F88C35" w14:textId="65EA209C" w:rsidR="00895007" w:rsidRPr="00CD4E1B" w:rsidRDefault="00895007" w:rsidP="00895007">
      <w:pPr>
        <w:rPr>
          <w:rFonts w:asciiTheme="majorHAnsi" w:hAnsiTheme="majorHAnsi" w:cstheme="majorHAnsi"/>
        </w:rPr>
      </w:pPr>
      <w:r w:rsidRPr="00CD4E1B">
        <w:rPr>
          <w:rFonts w:asciiTheme="majorHAnsi" w:hAnsiTheme="majorHAnsi" w:cstheme="majorHAnsi"/>
        </w:rPr>
        <w:t xml:space="preserve">1AC chow and freeman are </w:t>
      </w:r>
      <w:proofErr w:type="spellStart"/>
      <w:r w:rsidRPr="00CD4E1B">
        <w:rPr>
          <w:rFonts w:asciiTheme="majorHAnsi" w:hAnsiTheme="majorHAnsi" w:cstheme="majorHAnsi"/>
        </w:rPr>
        <w:t>tvas</w:t>
      </w:r>
      <w:proofErr w:type="spellEnd"/>
      <w:r w:rsidRPr="00CD4E1B">
        <w:rPr>
          <w:rFonts w:asciiTheme="majorHAnsi" w:hAnsiTheme="majorHAnsi" w:cstheme="majorHAnsi"/>
        </w:rPr>
        <w:t xml:space="preserve">—proves that you can defend material action with a </w:t>
      </w:r>
      <w:proofErr w:type="spellStart"/>
      <w:r w:rsidRPr="00CD4E1B">
        <w:rPr>
          <w:rFonts w:asciiTheme="majorHAnsi" w:hAnsiTheme="majorHAnsi" w:cstheme="majorHAnsi"/>
        </w:rPr>
        <w:t>realiton</w:t>
      </w:r>
      <w:proofErr w:type="spellEnd"/>
      <w:r w:rsidRPr="00CD4E1B">
        <w:rPr>
          <w:rFonts w:asciiTheme="majorHAnsi" w:hAnsiTheme="majorHAnsi" w:cstheme="majorHAnsi"/>
        </w:rPr>
        <w:t xml:space="preserve"> to the topic but still access </w:t>
      </w:r>
      <w:proofErr w:type="spellStart"/>
      <w:r w:rsidRPr="00CD4E1B">
        <w:rPr>
          <w:rFonts w:asciiTheme="majorHAnsi" w:hAnsiTheme="majorHAnsi" w:cstheme="majorHAnsi"/>
        </w:rPr>
        <w:t>ur</w:t>
      </w:r>
      <w:proofErr w:type="spellEnd"/>
      <w:r w:rsidRPr="00CD4E1B">
        <w:rPr>
          <w:rFonts w:asciiTheme="majorHAnsi" w:hAnsiTheme="majorHAnsi" w:cstheme="majorHAnsi"/>
        </w:rPr>
        <w:t xml:space="preserve"> lit base.</w:t>
      </w:r>
      <w:r w:rsidR="00D2001F">
        <w:rPr>
          <w:rFonts w:asciiTheme="majorHAnsi" w:hAnsiTheme="majorHAnsi" w:cstheme="majorHAnsi"/>
        </w:rPr>
        <w:t>—lines in the card said unions turned to LEGAL ACTION</w:t>
      </w:r>
    </w:p>
    <w:p w14:paraId="263FD428" w14:textId="77777777" w:rsidR="00895007" w:rsidRPr="00CD4E1B" w:rsidRDefault="00895007" w:rsidP="00895007">
      <w:pPr>
        <w:pStyle w:val="Heading4"/>
        <w:rPr>
          <w:rFonts w:asciiTheme="majorHAnsi" w:hAnsiTheme="majorHAnsi" w:cstheme="majorHAnsi"/>
          <w:bCs w:val="0"/>
        </w:rPr>
      </w:pPr>
      <w:r w:rsidRPr="00CD4E1B">
        <w:rPr>
          <w:rFonts w:asciiTheme="majorHAnsi" w:hAnsiTheme="majorHAnsi" w:cstheme="majorHAnsi"/>
        </w:rPr>
        <w:t xml:space="preserve">TVA is terminal defense – proves our models aren’t </w:t>
      </w:r>
      <w:r w:rsidRPr="00CD4E1B">
        <w:rPr>
          <w:rFonts w:asciiTheme="majorHAnsi" w:hAnsiTheme="majorHAnsi" w:cstheme="majorHAnsi"/>
          <w:u w:val="single"/>
        </w:rPr>
        <w:t>mutually exclusive</w:t>
      </w:r>
      <w:r w:rsidRPr="00CD4E1B">
        <w:rPr>
          <w:rFonts w:asciiTheme="majorHAnsi" w:hAnsiTheme="majorHAnsi" w:cstheme="majorHAnsi"/>
        </w:rPr>
        <w:t xml:space="preserve"> - any response to the </w:t>
      </w:r>
      <w:r w:rsidRPr="00CD4E1B">
        <w:rPr>
          <w:rFonts w:asciiTheme="majorHAnsi" w:hAnsiTheme="majorHAnsi" w:cstheme="majorHAnsi"/>
          <w:u w:val="single"/>
        </w:rPr>
        <w:t>substance</w:t>
      </w:r>
      <w:r w:rsidRPr="00CD4E1B">
        <w:rPr>
          <w:rFonts w:asciiTheme="majorHAnsi" w:hAnsiTheme="majorHAnsi" w:cstheme="majorHAnsi"/>
        </w:rPr>
        <w:t xml:space="preserve"> of the TVA is </w:t>
      </w:r>
      <w:r w:rsidRPr="00CD4E1B">
        <w:rPr>
          <w:rFonts w:asciiTheme="majorHAnsi" w:hAnsiTheme="majorHAnsi" w:cstheme="majorHAnsi"/>
          <w:u w:val="single"/>
        </w:rPr>
        <w:t>offense</w:t>
      </w:r>
      <w:r w:rsidRPr="00CD4E1B">
        <w:rPr>
          <w:rFonts w:asciiTheme="majorHAnsi" w:hAnsiTheme="majorHAnsi" w:cstheme="majorHAnsi"/>
        </w:rPr>
        <w:t xml:space="preserve"> for us because it proves our model allows for </w:t>
      </w:r>
      <w:r w:rsidRPr="00CD4E1B">
        <w:rPr>
          <w:rFonts w:asciiTheme="majorHAnsi" w:hAnsiTheme="majorHAnsi" w:cstheme="majorHAnsi"/>
          <w:u w:val="single"/>
        </w:rPr>
        <w:t>clear contestation</w:t>
      </w:r>
      <w:r w:rsidRPr="00CD4E1B">
        <w:rPr>
          <w:rFonts w:asciiTheme="majorHAnsi" w:hAnsiTheme="majorHAnsi" w:cstheme="majorHAnsi"/>
        </w:rPr>
        <w:t xml:space="preserve">. Form over Content doesn’t take it out since we don’t </w:t>
      </w:r>
      <w:r w:rsidRPr="00CD4E1B">
        <w:rPr>
          <w:rFonts w:asciiTheme="majorHAnsi" w:hAnsiTheme="majorHAnsi" w:cstheme="majorHAnsi"/>
          <w:u w:val="single"/>
        </w:rPr>
        <w:t>restrict Form</w:t>
      </w:r>
      <w:r w:rsidRPr="00CD4E1B">
        <w:rPr>
          <w:rFonts w:asciiTheme="majorHAnsi" w:hAnsiTheme="majorHAnsi" w:cstheme="majorHAnsi"/>
        </w:rPr>
        <w:t xml:space="preserve">, just the substantive burden of the </w:t>
      </w:r>
      <w:proofErr w:type="spellStart"/>
      <w:r w:rsidRPr="00CD4E1B">
        <w:rPr>
          <w:rFonts w:asciiTheme="majorHAnsi" w:hAnsiTheme="majorHAnsi" w:cstheme="majorHAnsi"/>
        </w:rPr>
        <w:t>Aff</w:t>
      </w:r>
      <w:proofErr w:type="spellEnd"/>
      <w:r w:rsidRPr="00CD4E1B">
        <w:rPr>
          <w:rFonts w:asciiTheme="majorHAnsi" w:hAnsiTheme="majorHAnsi" w:cstheme="majorHAnsi"/>
        </w:rPr>
        <w:t>.</w:t>
      </w:r>
    </w:p>
    <w:p w14:paraId="79BAD2C7" w14:textId="77777777" w:rsidR="00895007" w:rsidRPr="00CD4E1B" w:rsidRDefault="00895007" w:rsidP="00895007">
      <w:pPr>
        <w:pStyle w:val="Heading4"/>
        <w:jc w:val="both"/>
        <w:rPr>
          <w:rFonts w:asciiTheme="majorHAnsi" w:hAnsiTheme="majorHAnsi" w:cstheme="majorHAnsi"/>
        </w:rPr>
      </w:pPr>
      <w:r w:rsidRPr="00CD4E1B">
        <w:rPr>
          <w:rFonts w:asciiTheme="majorHAnsi" w:hAnsiTheme="majorHAnsi" w:cstheme="majorHAnsi"/>
        </w:rPr>
        <w:t xml:space="preserve">Prefer Competing Interpretations – reasonability is </w:t>
      </w:r>
      <w:r w:rsidRPr="00CD4E1B">
        <w:rPr>
          <w:rFonts w:asciiTheme="majorHAnsi" w:hAnsiTheme="majorHAnsi" w:cstheme="majorHAnsi"/>
          <w:u w:val="single"/>
        </w:rPr>
        <w:t>arbitrary</w:t>
      </w:r>
      <w:r w:rsidRPr="00CD4E1B">
        <w:rPr>
          <w:rFonts w:asciiTheme="majorHAnsi" w:hAnsiTheme="majorHAnsi" w:cstheme="majorHAnsi"/>
        </w:rPr>
        <w:t xml:space="preserve"> and causes a </w:t>
      </w:r>
      <w:r w:rsidRPr="00CD4E1B">
        <w:rPr>
          <w:rFonts w:asciiTheme="majorHAnsi" w:hAnsiTheme="majorHAnsi" w:cstheme="majorHAnsi"/>
          <w:u w:val="single"/>
        </w:rPr>
        <w:t>race to the bottom</w:t>
      </w:r>
      <w:r w:rsidRPr="00CD4E1B">
        <w:rPr>
          <w:rFonts w:asciiTheme="majorHAnsi" w:hAnsiTheme="majorHAnsi" w:cstheme="majorHAnsi"/>
        </w:rPr>
        <w:t xml:space="preserve">. This means reject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Impact Turns predicated on </w:t>
      </w:r>
      <w:r w:rsidRPr="00CD4E1B">
        <w:rPr>
          <w:rFonts w:asciiTheme="majorHAnsi" w:hAnsiTheme="majorHAnsi" w:cstheme="majorHAnsi"/>
          <w:u w:val="single"/>
        </w:rPr>
        <w:t>their theory</w:t>
      </w:r>
      <w:r w:rsidRPr="00CD4E1B">
        <w:rPr>
          <w:rFonts w:asciiTheme="majorHAnsi" w:hAnsiTheme="majorHAnsi" w:cstheme="majorHAnsi"/>
        </w:rPr>
        <w:t xml:space="preserve"> since we weren’t able to adequately prepare for it.</w:t>
      </w:r>
    </w:p>
    <w:p w14:paraId="7537DDA7" w14:textId="77777777" w:rsidR="00895007" w:rsidRPr="00CD4E1B" w:rsidRDefault="00895007" w:rsidP="00895007">
      <w:pPr>
        <w:rPr>
          <w:rFonts w:asciiTheme="majorHAnsi" w:hAnsiTheme="majorHAnsi" w:cstheme="majorHAnsi"/>
        </w:rPr>
      </w:pPr>
    </w:p>
    <w:p w14:paraId="3A9562B6" w14:textId="77777777" w:rsidR="00895007" w:rsidRPr="00CD4E1B" w:rsidRDefault="00895007" w:rsidP="00895007">
      <w:pPr>
        <w:rPr>
          <w:rFonts w:asciiTheme="majorHAnsi" w:hAnsiTheme="majorHAnsi" w:cstheme="majorHAnsi"/>
        </w:rPr>
      </w:pPr>
    </w:p>
    <w:p w14:paraId="69E042D8" w14:textId="0925C752" w:rsidR="0023523F" w:rsidRPr="00CD4E1B" w:rsidRDefault="00895007" w:rsidP="00895007">
      <w:pPr>
        <w:pStyle w:val="Heading2"/>
        <w:rPr>
          <w:rFonts w:asciiTheme="majorHAnsi" w:hAnsiTheme="majorHAnsi" w:cstheme="majorHAnsi"/>
        </w:rPr>
      </w:pPr>
      <w:r w:rsidRPr="00CD4E1B">
        <w:rPr>
          <w:rFonts w:asciiTheme="majorHAnsi" w:hAnsiTheme="majorHAnsi" w:cstheme="majorHAnsi"/>
        </w:rPr>
        <w:lastRenderedPageBreak/>
        <w:t>Case</w:t>
      </w:r>
    </w:p>
    <w:p w14:paraId="354A1EFF" w14:textId="77777777" w:rsidR="00895007" w:rsidRPr="00CD4E1B" w:rsidRDefault="00895007" w:rsidP="00895007">
      <w:pPr>
        <w:pStyle w:val="Heading4"/>
        <w:rPr>
          <w:rFonts w:asciiTheme="majorHAnsi" w:hAnsiTheme="majorHAnsi" w:cstheme="majorHAnsi"/>
        </w:rPr>
      </w:pPr>
      <w:r w:rsidRPr="00CD4E1B">
        <w:rPr>
          <w:rFonts w:asciiTheme="majorHAnsi" w:hAnsiTheme="majorHAnsi" w:cstheme="majorHAnsi"/>
        </w:rPr>
        <w:t>The affirmative essentializes the model minority experience---that results in homogenization and recreation of a Eurocentric standpoint---turns case.</w:t>
      </w:r>
    </w:p>
    <w:p w14:paraId="7793E4A4" w14:textId="77777777" w:rsidR="00895007" w:rsidRPr="00CD4E1B" w:rsidRDefault="00895007" w:rsidP="00895007">
      <w:pPr>
        <w:rPr>
          <w:rFonts w:asciiTheme="majorHAnsi" w:hAnsiTheme="majorHAnsi" w:cstheme="majorHAnsi"/>
          <w:sz w:val="16"/>
          <w:szCs w:val="16"/>
        </w:rPr>
      </w:pPr>
      <w:proofErr w:type="spellStart"/>
      <w:r w:rsidRPr="00CD4E1B">
        <w:rPr>
          <w:rStyle w:val="Style13ptBold"/>
          <w:rFonts w:asciiTheme="majorHAnsi" w:hAnsiTheme="majorHAnsi" w:cstheme="majorHAnsi"/>
        </w:rPr>
        <w:t>Osajima</w:t>
      </w:r>
      <w:proofErr w:type="spellEnd"/>
      <w:r w:rsidRPr="00CD4E1B">
        <w:rPr>
          <w:rStyle w:val="Style13ptBold"/>
          <w:rFonts w:asciiTheme="majorHAnsi" w:hAnsiTheme="majorHAnsi" w:cstheme="majorHAnsi"/>
        </w:rPr>
        <w:t xml:space="preserve"> 98</w:t>
      </w:r>
      <w:r w:rsidRPr="00CD4E1B">
        <w:rPr>
          <w:rFonts w:asciiTheme="majorHAnsi" w:hAnsiTheme="majorHAnsi" w:cstheme="majorHAnsi"/>
        </w:rPr>
        <w:t xml:space="preserve"> </w:t>
      </w:r>
      <w:r w:rsidRPr="00CD4E1B">
        <w:rPr>
          <w:rFonts w:asciiTheme="majorHAnsi" w:hAnsiTheme="majorHAnsi" w:cstheme="majorHAnsi"/>
          <w:sz w:val="16"/>
          <w:szCs w:val="16"/>
        </w:rPr>
        <w:t>– a professor and Director of the Race and Ethnic Studies Program at the University of Redlands (Keith, “Pedagogical Considerations in Asian American Studies”, Oct, 1998, Journal of Asian American Studies Volume 1, Number 3, Project Muse)</w:t>
      </w:r>
    </w:p>
    <w:p w14:paraId="7FB756C5" w14:textId="77777777" w:rsidR="00895007" w:rsidRPr="00CD4E1B" w:rsidRDefault="00895007" w:rsidP="00895007">
      <w:pPr>
        <w:rPr>
          <w:rStyle w:val="StyleUnderline"/>
          <w:rFonts w:asciiTheme="majorHAnsi" w:hAnsiTheme="majorHAnsi" w:cstheme="majorHAnsi"/>
        </w:rPr>
      </w:pPr>
      <w:r w:rsidRPr="00CD4E1B">
        <w:rPr>
          <w:rFonts w:asciiTheme="majorHAnsi" w:hAnsiTheme="majorHAnsi" w:cstheme="majorHAnsi"/>
          <w:sz w:val="16"/>
        </w:rPr>
        <w:t xml:space="preserve">Teaching Asian American Studies--Theoretical Reconsiderations </w:t>
      </w:r>
      <w:r w:rsidRPr="00CD4E1B">
        <w:rPr>
          <w:rFonts w:asciiTheme="majorHAnsi" w:hAnsiTheme="majorHAnsi" w:cstheme="majorHAnsi"/>
          <w:sz w:val="16"/>
          <w:szCs w:val="16"/>
        </w:rPr>
        <w:t>Teaching courses on Asian Americans requires that we respond to the challenges brought forth by changing those demographic, political, and institutional contexts shaping the field</w:t>
      </w:r>
      <w:r w:rsidRPr="00CD4E1B">
        <w:rPr>
          <w:rFonts w:asciiTheme="majorHAnsi" w:hAnsiTheme="majorHAnsi" w:cstheme="majorHAnsi"/>
          <w:sz w:val="16"/>
        </w:rPr>
        <w:t xml:space="preserve">. Recent theoretical discussions on the direction of Asian American </w:t>
      </w:r>
      <w:r w:rsidRPr="00CD4E1B">
        <w:rPr>
          <w:rStyle w:val="StyleUnderline"/>
          <w:rFonts w:asciiTheme="majorHAnsi" w:hAnsiTheme="majorHAnsi" w:cstheme="majorHAnsi"/>
        </w:rPr>
        <w:t>studies</w:t>
      </w:r>
      <w:r w:rsidRPr="00CD4E1B">
        <w:rPr>
          <w:rFonts w:asciiTheme="majorHAnsi" w:hAnsiTheme="majorHAnsi" w:cstheme="majorHAnsi"/>
          <w:sz w:val="16"/>
        </w:rPr>
        <w:t xml:space="preserve"> provide some guidance in [End Page 273] fashioning a response. They broadly </w:t>
      </w:r>
      <w:r w:rsidRPr="00CD4E1B">
        <w:rPr>
          <w:rFonts w:asciiTheme="majorHAnsi" w:hAnsiTheme="majorHAnsi" w:cstheme="majorHAnsi"/>
          <w:sz w:val="16"/>
          <w:szCs w:val="16"/>
        </w:rPr>
        <w:t>suggest that we rethink the "essentialist tendencies" that have strongly informed the development of the field and teaching of our classes.</w:t>
      </w:r>
      <w:r w:rsidRPr="00CD4E1B">
        <w:rPr>
          <w:rStyle w:val="IntenseEmphasis"/>
          <w:rFonts w:asciiTheme="majorHAnsi" w:hAnsiTheme="majorHAnsi" w:cstheme="majorHAnsi"/>
        </w:rPr>
        <w:t xml:space="preserve"> </w:t>
      </w:r>
      <w:r w:rsidRPr="00CD4E1B">
        <w:rPr>
          <w:rStyle w:val="IntenseEmphasis"/>
          <w:rFonts w:asciiTheme="majorHAnsi" w:hAnsiTheme="majorHAnsi" w:cstheme="majorHAnsi"/>
          <w:highlight w:val="green"/>
        </w:rPr>
        <w:t>Essentialism</w:t>
      </w:r>
      <w:r w:rsidRPr="00CD4E1B">
        <w:rPr>
          <w:rStyle w:val="IntenseEmphasis"/>
          <w:rFonts w:asciiTheme="majorHAnsi" w:hAnsiTheme="majorHAnsi" w:cstheme="majorHAnsi"/>
        </w:rPr>
        <w:t xml:space="preserve"> refers to efforts that </w:t>
      </w:r>
      <w:r w:rsidRPr="00CD4E1B">
        <w:rPr>
          <w:rStyle w:val="IntenseEmphasis"/>
          <w:rFonts w:asciiTheme="majorHAnsi" w:hAnsiTheme="majorHAnsi" w:cstheme="majorHAnsi"/>
          <w:highlight w:val="green"/>
        </w:rPr>
        <w:t>reduce</w:t>
      </w:r>
      <w:r w:rsidRPr="00CD4E1B">
        <w:rPr>
          <w:rStyle w:val="IntenseEmphasis"/>
          <w:rFonts w:asciiTheme="majorHAnsi" w:hAnsiTheme="majorHAnsi" w:cstheme="majorHAnsi"/>
        </w:rPr>
        <w:t xml:space="preserve"> the complex and diverse </w:t>
      </w:r>
      <w:r w:rsidRPr="00CD4E1B">
        <w:rPr>
          <w:rStyle w:val="IntenseEmphasis"/>
          <w:rFonts w:asciiTheme="majorHAnsi" w:hAnsiTheme="majorHAnsi" w:cstheme="majorHAnsi"/>
          <w:highlight w:val="green"/>
        </w:rPr>
        <w:t>experiences of Asian Americans into a few</w:t>
      </w:r>
      <w:r w:rsidRPr="00CD4E1B">
        <w:rPr>
          <w:rStyle w:val="IntenseEmphasis"/>
          <w:rFonts w:asciiTheme="majorHAnsi" w:hAnsiTheme="majorHAnsi" w:cstheme="majorHAnsi"/>
        </w:rPr>
        <w:t xml:space="preserve"> governing </w:t>
      </w:r>
      <w:r w:rsidRPr="00CD4E1B">
        <w:rPr>
          <w:rStyle w:val="IntenseEmphasis"/>
          <w:rFonts w:asciiTheme="majorHAnsi" w:hAnsiTheme="majorHAnsi" w:cstheme="majorHAnsi"/>
          <w:highlight w:val="green"/>
        </w:rPr>
        <w:t>themes</w:t>
      </w:r>
      <w:r w:rsidRPr="00CD4E1B">
        <w:rPr>
          <w:rStyle w:val="IntenseEmphasis"/>
          <w:rFonts w:asciiTheme="majorHAnsi" w:hAnsiTheme="majorHAnsi" w:cstheme="majorHAnsi"/>
        </w:rPr>
        <w:t>, patterns, narratives, or unifying concepts.</w:t>
      </w:r>
      <w:r w:rsidRPr="00CD4E1B">
        <w:rPr>
          <w:rFonts w:asciiTheme="majorHAnsi" w:hAnsiTheme="majorHAnsi" w:cstheme="majorHAnsi"/>
          <w:sz w:val="16"/>
        </w:rPr>
        <w:t xml:space="preserve"> In Asian American literature, for example, Lisa Lowe argued that </w:t>
      </w:r>
      <w:r w:rsidRPr="00CD4E1B">
        <w:rPr>
          <w:rFonts w:asciiTheme="majorHAnsi" w:hAnsiTheme="majorHAnsi" w:cstheme="majorHAnsi"/>
          <w:sz w:val="16"/>
          <w:szCs w:val="16"/>
        </w:rPr>
        <w:t>there has been a tendency to</w:t>
      </w:r>
      <w:r w:rsidRPr="00CD4E1B">
        <w:rPr>
          <w:rStyle w:val="StyleUnderline"/>
          <w:rFonts w:asciiTheme="majorHAnsi" w:hAnsiTheme="majorHAnsi" w:cstheme="majorHAnsi"/>
        </w:rPr>
        <w:t xml:space="preserve"> reduce the complexity of Asian experiences into </w:t>
      </w:r>
      <w:r w:rsidRPr="00CD4E1B">
        <w:rPr>
          <w:rStyle w:val="StyleUnderline"/>
          <w:rFonts w:asciiTheme="majorHAnsi" w:hAnsiTheme="majorHAnsi" w:cstheme="majorHAnsi"/>
          <w:highlight w:val="green"/>
        </w:rPr>
        <w:t>essentialist patterns</w:t>
      </w:r>
      <w:r w:rsidRPr="00CD4E1B">
        <w:rPr>
          <w:rStyle w:val="StyleUnderline"/>
          <w:rFonts w:asciiTheme="majorHAnsi" w:hAnsiTheme="majorHAnsi" w:cstheme="majorHAnsi"/>
        </w:rPr>
        <w:t xml:space="preserve"> of generational conflict and filial relations</w:t>
      </w:r>
      <w:r w:rsidRPr="00CD4E1B">
        <w:rPr>
          <w:rFonts w:asciiTheme="majorHAnsi" w:hAnsiTheme="majorHAnsi" w:cstheme="majorHAnsi"/>
          <w:sz w:val="16"/>
        </w:rPr>
        <w:t xml:space="preserve">. 14 Shirley </w:t>
      </w:r>
      <w:proofErr w:type="spellStart"/>
      <w:r w:rsidRPr="00CD4E1B">
        <w:rPr>
          <w:rFonts w:asciiTheme="majorHAnsi" w:hAnsiTheme="majorHAnsi" w:cstheme="majorHAnsi"/>
          <w:sz w:val="16"/>
        </w:rPr>
        <w:t>Hune</w:t>
      </w:r>
      <w:proofErr w:type="spellEnd"/>
      <w:r w:rsidRPr="00CD4E1B">
        <w:rPr>
          <w:rFonts w:asciiTheme="majorHAnsi" w:hAnsiTheme="majorHAnsi" w:cstheme="majorHAnsi"/>
          <w:sz w:val="16"/>
        </w:rPr>
        <w:t xml:space="preserve"> observes that </w:t>
      </w:r>
      <w:r w:rsidRPr="00CD4E1B">
        <w:rPr>
          <w:rFonts w:asciiTheme="majorHAnsi" w:hAnsiTheme="majorHAnsi" w:cstheme="majorHAnsi"/>
          <w:sz w:val="16"/>
          <w:szCs w:val="16"/>
        </w:rPr>
        <w:t xml:space="preserve">the presentation of Asian American history is often dominated by a victimization paradigm, where the main narrative portrays Asians as victimized by the racial oppression of whites. 15 </w:t>
      </w:r>
      <w:r w:rsidRPr="00CD4E1B">
        <w:rPr>
          <w:rStyle w:val="StyleUnderline"/>
          <w:rFonts w:asciiTheme="majorHAnsi" w:hAnsiTheme="majorHAnsi" w:cstheme="majorHAnsi"/>
        </w:rPr>
        <w:t xml:space="preserve">In the social sciences, the Asian American experience has often been reduced to </w:t>
      </w:r>
      <w:r w:rsidRPr="00CD4E1B">
        <w:rPr>
          <w:rStyle w:val="IntenseEmphasis"/>
          <w:rFonts w:asciiTheme="majorHAnsi" w:hAnsiTheme="majorHAnsi" w:cstheme="majorHAnsi"/>
          <w:highlight w:val="green"/>
        </w:rPr>
        <w:t>simplistic push-pull migration models</w:t>
      </w:r>
      <w:r w:rsidRPr="00CD4E1B">
        <w:rPr>
          <w:rStyle w:val="StyleUnderline"/>
          <w:rFonts w:asciiTheme="majorHAnsi" w:hAnsiTheme="majorHAnsi" w:cstheme="majorHAnsi"/>
        </w:rPr>
        <w:t>, or universal patterns of assimilation, or developmental models of identity.</w:t>
      </w:r>
      <w:r w:rsidRPr="00CD4E1B">
        <w:rPr>
          <w:rFonts w:asciiTheme="majorHAnsi" w:hAnsiTheme="majorHAnsi" w:cstheme="majorHAnsi"/>
        </w:rPr>
        <w:t xml:space="preserve"> </w:t>
      </w:r>
      <w:r w:rsidRPr="00CD4E1B">
        <w:rPr>
          <w:rFonts w:asciiTheme="majorHAnsi" w:hAnsiTheme="majorHAnsi" w:cstheme="majorHAnsi"/>
          <w:sz w:val="16"/>
        </w:rPr>
        <w:t xml:space="preserve">Those critics argue that </w:t>
      </w:r>
      <w:r w:rsidRPr="00CD4E1B">
        <w:rPr>
          <w:rStyle w:val="IntenseEmphasis"/>
          <w:rFonts w:asciiTheme="majorHAnsi" w:hAnsiTheme="majorHAnsi" w:cstheme="majorHAnsi"/>
        </w:rPr>
        <w:t xml:space="preserve">essentialism </w:t>
      </w:r>
      <w:r w:rsidRPr="00CD4E1B">
        <w:rPr>
          <w:rStyle w:val="IntenseEmphasis"/>
          <w:rFonts w:asciiTheme="majorHAnsi" w:hAnsiTheme="majorHAnsi" w:cstheme="majorHAnsi"/>
          <w:sz w:val="28"/>
          <w:szCs w:val="28"/>
          <w:highlight w:val="green"/>
        </w:rPr>
        <w:t>oversimplifies and homogenizes</w:t>
      </w:r>
      <w:r w:rsidRPr="00CD4E1B">
        <w:rPr>
          <w:rStyle w:val="StyleUnderline"/>
          <w:rFonts w:asciiTheme="majorHAnsi" w:hAnsiTheme="majorHAnsi" w:cstheme="majorHAnsi"/>
        </w:rPr>
        <w:t xml:space="preserve"> the Asian American experience and </w:t>
      </w:r>
      <w:r w:rsidRPr="00CD4E1B">
        <w:rPr>
          <w:rStyle w:val="StyleUnderline"/>
          <w:rFonts w:asciiTheme="majorHAnsi" w:hAnsiTheme="majorHAnsi" w:cstheme="majorHAnsi"/>
          <w:highlight w:val="green"/>
        </w:rPr>
        <w:t>fails to analyze</w:t>
      </w:r>
      <w:r w:rsidRPr="00CD4E1B">
        <w:rPr>
          <w:rStyle w:val="StyleUnderline"/>
          <w:rFonts w:asciiTheme="majorHAnsi" w:hAnsiTheme="majorHAnsi" w:cstheme="majorHAnsi"/>
        </w:rPr>
        <w:t xml:space="preserve"> adequately the complexity and </w:t>
      </w:r>
      <w:r w:rsidRPr="00CD4E1B">
        <w:rPr>
          <w:rStyle w:val="StyleUnderline"/>
          <w:rFonts w:asciiTheme="majorHAnsi" w:hAnsiTheme="majorHAnsi" w:cstheme="majorHAnsi"/>
          <w:highlight w:val="green"/>
        </w:rPr>
        <w:t>diversity</w:t>
      </w:r>
      <w:r w:rsidRPr="00CD4E1B">
        <w:rPr>
          <w:rStyle w:val="StyleUnderline"/>
          <w:rFonts w:asciiTheme="majorHAnsi" w:hAnsiTheme="majorHAnsi" w:cstheme="majorHAnsi"/>
        </w:rPr>
        <w:t xml:space="preserve"> that has accompanied demographic change.</w:t>
      </w:r>
      <w:r w:rsidRPr="00CD4E1B">
        <w:rPr>
          <w:rFonts w:asciiTheme="majorHAnsi" w:hAnsiTheme="majorHAnsi" w:cstheme="majorHAnsi"/>
          <w:sz w:val="16"/>
        </w:rPr>
        <w:t xml:space="preserve"> Organizing our classes around such </w:t>
      </w:r>
      <w:r w:rsidRPr="00CD4E1B">
        <w:rPr>
          <w:rStyle w:val="IntenseEmphasis"/>
          <w:rFonts w:asciiTheme="majorHAnsi" w:hAnsiTheme="majorHAnsi" w:cstheme="majorHAnsi"/>
          <w:highlight w:val="green"/>
        </w:rPr>
        <w:t>essentializing</w:t>
      </w:r>
      <w:r w:rsidRPr="00CD4E1B">
        <w:rPr>
          <w:rFonts w:asciiTheme="majorHAnsi" w:hAnsiTheme="majorHAnsi" w:cstheme="majorHAnsi"/>
          <w:sz w:val="16"/>
        </w:rPr>
        <w:t xml:space="preserve"> schemas </w:t>
      </w:r>
      <w:r w:rsidRPr="00CD4E1B">
        <w:rPr>
          <w:rStyle w:val="IntenseEmphasis"/>
          <w:rFonts w:asciiTheme="majorHAnsi" w:hAnsiTheme="majorHAnsi" w:cstheme="majorHAnsi"/>
          <w:highlight w:val="green"/>
        </w:rPr>
        <w:t>limit</w:t>
      </w:r>
      <w:r w:rsidRPr="00CD4E1B">
        <w:rPr>
          <w:rStyle w:val="IntenseEmphasis"/>
          <w:rFonts w:asciiTheme="majorHAnsi" w:hAnsiTheme="majorHAnsi" w:cstheme="majorHAnsi"/>
        </w:rPr>
        <w:t xml:space="preserve"> our </w:t>
      </w:r>
      <w:r w:rsidRPr="00CD4E1B">
        <w:rPr>
          <w:rStyle w:val="IntenseEmphasis"/>
          <w:rFonts w:asciiTheme="majorHAnsi" w:hAnsiTheme="majorHAnsi" w:cstheme="majorHAnsi"/>
          <w:highlight w:val="green"/>
        </w:rPr>
        <w:t>ability to deal with</w:t>
      </w:r>
      <w:r w:rsidRPr="00CD4E1B">
        <w:rPr>
          <w:rStyle w:val="IntenseEmphasis"/>
          <w:rFonts w:asciiTheme="majorHAnsi" w:hAnsiTheme="majorHAnsi" w:cstheme="majorHAnsi"/>
        </w:rPr>
        <w:t xml:space="preserve"> the </w:t>
      </w:r>
      <w:r w:rsidRPr="00CD4E1B">
        <w:rPr>
          <w:rStyle w:val="IntenseEmphasis"/>
          <w:rFonts w:asciiTheme="majorHAnsi" w:hAnsiTheme="majorHAnsi" w:cstheme="majorHAnsi"/>
          <w:highlight w:val="green"/>
        </w:rPr>
        <w:t>nuance</w:t>
      </w:r>
      <w:r w:rsidRPr="00CD4E1B">
        <w:rPr>
          <w:rStyle w:val="IntenseEmphasis"/>
          <w:rFonts w:asciiTheme="majorHAnsi" w:hAnsiTheme="majorHAnsi" w:cstheme="majorHAnsi"/>
        </w:rPr>
        <w:t xml:space="preserve"> and complexity of the Asian American experience. The search for </w:t>
      </w:r>
      <w:r w:rsidRPr="00CD4E1B">
        <w:rPr>
          <w:rStyle w:val="IntenseEmphasis"/>
          <w:rFonts w:asciiTheme="majorHAnsi" w:hAnsiTheme="majorHAnsi" w:cstheme="majorHAnsi"/>
          <w:highlight w:val="green"/>
        </w:rPr>
        <w:t>unifying themes</w:t>
      </w:r>
      <w:r w:rsidRPr="00CD4E1B">
        <w:rPr>
          <w:rStyle w:val="IntenseEmphasis"/>
          <w:rFonts w:asciiTheme="majorHAnsi" w:hAnsiTheme="majorHAnsi" w:cstheme="majorHAnsi"/>
        </w:rPr>
        <w:t xml:space="preserve"> problematically excludes issues and unwittingly </w:t>
      </w:r>
      <w:r w:rsidRPr="00CD4E1B">
        <w:rPr>
          <w:rStyle w:val="IntenseEmphasis"/>
          <w:rFonts w:asciiTheme="majorHAnsi" w:hAnsiTheme="majorHAnsi" w:cstheme="majorHAnsi"/>
          <w:sz w:val="24"/>
          <w:highlight w:val="green"/>
        </w:rPr>
        <w:t>reinforces</w:t>
      </w:r>
      <w:r w:rsidRPr="00CD4E1B">
        <w:rPr>
          <w:rStyle w:val="IntenseEmphasis"/>
          <w:rFonts w:asciiTheme="majorHAnsi" w:hAnsiTheme="majorHAnsi" w:cstheme="majorHAnsi"/>
        </w:rPr>
        <w:t xml:space="preserve"> traditional, </w:t>
      </w:r>
      <w:r w:rsidRPr="00CD4E1B">
        <w:rPr>
          <w:rStyle w:val="IntenseEmphasis"/>
          <w:rFonts w:asciiTheme="majorHAnsi" w:hAnsiTheme="majorHAnsi" w:cstheme="majorHAnsi"/>
          <w:sz w:val="28"/>
          <w:szCs w:val="28"/>
          <w:highlight w:val="green"/>
        </w:rPr>
        <w:t>Eurocentric</w:t>
      </w:r>
      <w:r w:rsidRPr="00CD4E1B">
        <w:rPr>
          <w:rStyle w:val="IntenseEmphasis"/>
          <w:rFonts w:asciiTheme="majorHAnsi" w:hAnsiTheme="majorHAnsi" w:cstheme="majorHAnsi"/>
        </w:rPr>
        <w:t xml:space="preserve">, disciplinary </w:t>
      </w:r>
      <w:r w:rsidRPr="00CD4E1B">
        <w:rPr>
          <w:rStyle w:val="IntenseEmphasis"/>
          <w:rFonts w:asciiTheme="majorHAnsi" w:hAnsiTheme="majorHAnsi" w:cstheme="majorHAnsi"/>
          <w:highlight w:val="green"/>
        </w:rPr>
        <w:t>approaches to inquiry</w:t>
      </w:r>
      <w:r w:rsidRPr="00CD4E1B">
        <w:rPr>
          <w:rStyle w:val="IntenseEmphasis"/>
          <w:rFonts w:asciiTheme="majorHAnsi" w:hAnsiTheme="majorHAnsi" w:cstheme="majorHAnsi"/>
        </w:rPr>
        <w:t>.</w:t>
      </w:r>
      <w:r w:rsidRPr="00CD4E1B">
        <w:rPr>
          <w:rFonts w:asciiTheme="majorHAnsi" w:hAnsiTheme="majorHAnsi" w:cstheme="majorHAnsi"/>
          <w:sz w:val="16"/>
        </w:rPr>
        <w:t xml:space="preserve"> Elaine Kim describes the dilemma well in her candid assessment of her own approach to literary analysis: I looked for unifying thematic threads and tidy resolutions that might ease the pain of displacement and heal the exile, heedless of what might be missing from this homogenizing approach and oblivious to the parallels between what I was doing and the dominant culture attempts to reduce Asian American experiences to developmental narratives about a movement from "primitive," "Eastern," and foreign immigrant to "civilized," Western, and "Americanized" loyal citizen. 16 </w:t>
      </w:r>
      <w:r w:rsidRPr="00CD4E1B">
        <w:rPr>
          <w:rFonts w:asciiTheme="majorHAnsi" w:hAnsiTheme="majorHAnsi" w:cstheme="majorHAnsi"/>
          <w:sz w:val="16"/>
          <w:szCs w:val="16"/>
        </w:rPr>
        <w:t>To counter the hold of reductionist, homogenizing paradigms, Asian Americanists identify a number of ways to expand and add complexity to how we think about Asian America.</w:t>
      </w:r>
      <w:r w:rsidRPr="00CD4E1B">
        <w:rPr>
          <w:rStyle w:val="IntenseEmphasis"/>
          <w:rFonts w:asciiTheme="majorHAnsi" w:hAnsiTheme="majorHAnsi" w:cstheme="majorHAnsi"/>
        </w:rPr>
        <w:t xml:space="preserve"> </w:t>
      </w:r>
      <w:r w:rsidRPr="00CD4E1B">
        <w:rPr>
          <w:rFonts w:asciiTheme="majorHAnsi" w:hAnsiTheme="majorHAnsi" w:cstheme="majorHAnsi"/>
          <w:sz w:val="16"/>
        </w:rPr>
        <w:t xml:space="preserve">Peter </w:t>
      </w:r>
      <w:proofErr w:type="spellStart"/>
      <w:r w:rsidRPr="00CD4E1B">
        <w:rPr>
          <w:rStyle w:val="IntenseEmphasis"/>
          <w:rFonts w:asciiTheme="majorHAnsi" w:hAnsiTheme="majorHAnsi" w:cstheme="majorHAnsi"/>
          <w:highlight w:val="green"/>
        </w:rPr>
        <w:t>Kwong</w:t>
      </w:r>
      <w:proofErr w:type="spellEnd"/>
      <w:r w:rsidRPr="00CD4E1B">
        <w:rPr>
          <w:rFonts w:asciiTheme="majorHAnsi" w:hAnsiTheme="majorHAnsi" w:cstheme="majorHAnsi"/>
          <w:sz w:val="16"/>
        </w:rPr>
        <w:t xml:space="preserve">, for example, </w:t>
      </w:r>
      <w:r w:rsidRPr="00CD4E1B">
        <w:rPr>
          <w:rStyle w:val="IntenseEmphasis"/>
          <w:rFonts w:asciiTheme="majorHAnsi" w:hAnsiTheme="majorHAnsi" w:cstheme="majorHAnsi"/>
          <w:highlight w:val="green"/>
        </w:rPr>
        <w:t xml:space="preserve">revisits the </w:t>
      </w:r>
      <w:r w:rsidRPr="00CD4E1B">
        <w:rPr>
          <w:rStyle w:val="IntenseEmphasis"/>
          <w:rFonts w:asciiTheme="majorHAnsi" w:hAnsiTheme="majorHAnsi" w:cstheme="majorHAnsi"/>
          <w:sz w:val="28"/>
          <w:szCs w:val="28"/>
          <w:highlight w:val="green"/>
        </w:rPr>
        <w:t xml:space="preserve">call for more attention to </w:t>
      </w:r>
      <w:r w:rsidRPr="00CD4E1B">
        <w:rPr>
          <w:rStyle w:val="IntenseEmphasis"/>
          <w:rFonts w:asciiTheme="majorHAnsi" w:hAnsiTheme="majorHAnsi" w:cstheme="majorHAnsi"/>
          <w:color w:val="000000" w:themeColor="text1"/>
          <w:sz w:val="28"/>
          <w:szCs w:val="28"/>
          <w:highlight w:val="green"/>
          <w14:textOutline w14:w="0" w14:cap="flat" w14:cmpd="sng" w14:algn="ctr">
            <w14:noFill/>
            <w14:prstDash w14:val="solid"/>
            <w14:round/>
          </w14:textOutline>
        </w:rPr>
        <w:t>class dynamics</w:t>
      </w:r>
      <w:r w:rsidRPr="00CD4E1B">
        <w:rPr>
          <w:rFonts w:asciiTheme="majorHAnsi" w:hAnsiTheme="majorHAnsi" w:cstheme="majorHAnsi"/>
          <w:sz w:val="16"/>
        </w:rPr>
        <w:t>. 17 He argues that a focus [End Page 274] on class will help us t</w:t>
      </w:r>
      <w:r w:rsidRPr="00CD4E1B">
        <w:rPr>
          <w:rStyle w:val="IntenseEmphasis"/>
          <w:rFonts w:asciiTheme="majorHAnsi" w:hAnsiTheme="majorHAnsi" w:cstheme="majorHAnsi"/>
        </w:rPr>
        <w:t>o see and understand the conflicts between the "uptown" middle- and upper-class Asians and the "downtown" working-class Asians</w:t>
      </w:r>
      <w:r w:rsidRPr="00CD4E1B">
        <w:rPr>
          <w:rFonts w:asciiTheme="majorHAnsi" w:hAnsiTheme="majorHAnsi" w:cstheme="majorHAnsi"/>
          <w:sz w:val="16"/>
        </w:rPr>
        <w:t xml:space="preserve">. 18 Patricia Limerick adds that attention to </w:t>
      </w:r>
      <w:r w:rsidRPr="00CD4E1B">
        <w:rPr>
          <w:rStyle w:val="IntenseEmphasis"/>
          <w:rFonts w:asciiTheme="majorHAnsi" w:hAnsiTheme="majorHAnsi" w:cstheme="majorHAnsi"/>
        </w:rPr>
        <w:t>class would deepen our understanding of relations between racial groups</w:t>
      </w:r>
      <w:r w:rsidRPr="00CD4E1B">
        <w:rPr>
          <w:rFonts w:asciiTheme="majorHAnsi" w:hAnsiTheme="majorHAnsi" w:cstheme="majorHAnsi"/>
          <w:sz w:val="16"/>
        </w:rPr>
        <w:t xml:space="preserve">. We would have to "reckon with the events of 1933, when </w:t>
      </w:r>
      <w:r w:rsidRPr="00CD4E1B">
        <w:rPr>
          <w:rFonts w:asciiTheme="majorHAnsi" w:hAnsiTheme="majorHAnsi" w:cstheme="majorHAnsi"/>
          <w:sz w:val="16"/>
          <w:szCs w:val="16"/>
        </w:rPr>
        <w:t>Mexican agricultural workers went on strike against Japanese berry growers . . . who were themselves working hard against the unjust disadvantages of the California Alien Land Law." 19</w:t>
      </w:r>
      <w:r w:rsidRPr="00CD4E1B">
        <w:rPr>
          <w:rStyle w:val="IntenseEmphasis"/>
          <w:rFonts w:asciiTheme="majorHAnsi" w:hAnsiTheme="majorHAnsi" w:cstheme="majorHAnsi"/>
        </w:rPr>
        <w:t xml:space="preserve"> </w:t>
      </w:r>
      <w:r w:rsidRPr="00CD4E1B">
        <w:rPr>
          <w:rFonts w:asciiTheme="majorHAnsi" w:hAnsiTheme="majorHAnsi" w:cstheme="majorHAnsi"/>
          <w:sz w:val="16"/>
        </w:rPr>
        <w:t xml:space="preserve">Along similar lines, we see expansion of Asian American studies in the area of gender issues. </w:t>
      </w:r>
      <w:r w:rsidRPr="00CD4E1B">
        <w:rPr>
          <w:rFonts w:asciiTheme="majorHAnsi" w:hAnsiTheme="majorHAnsi" w:cstheme="majorHAnsi"/>
          <w:sz w:val="16"/>
          <w:szCs w:val="16"/>
        </w:rPr>
        <w:t>The work on Asian American women is substantial and growing.</w:t>
      </w:r>
      <w:r w:rsidRPr="00CD4E1B">
        <w:rPr>
          <w:rFonts w:asciiTheme="majorHAnsi" w:hAnsiTheme="majorHAnsi" w:cstheme="majorHAnsi"/>
          <w:sz w:val="16"/>
        </w:rPr>
        <w:t xml:space="preserve"> Recently, this work has been augmented by a focus on issues of sexuality and queer studies. </w:t>
      </w:r>
      <w:r w:rsidRPr="00CD4E1B">
        <w:rPr>
          <w:rFonts w:asciiTheme="majorHAnsi" w:hAnsiTheme="majorHAnsi" w:cstheme="majorHAnsi"/>
          <w:sz w:val="16"/>
          <w:szCs w:val="16"/>
        </w:rPr>
        <w:t>This is an important breakthrough, bringing into view topics that have been "regularly shrouded in particular forms of silence in the Asian American community."</w:t>
      </w:r>
      <w:r w:rsidRPr="00CD4E1B">
        <w:rPr>
          <w:rFonts w:asciiTheme="majorHAnsi" w:hAnsiTheme="majorHAnsi" w:cstheme="majorHAnsi"/>
          <w:sz w:val="16"/>
        </w:rPr>
        <w:t xml:space="preserve"> 20 Central to work in this area are feminist and postmodern theoretical insights that examine how our subjectivities and identities are socially constructed within contexts of powerful discourses that define and shape social reality. </w:t>
      </w:r>
      <w:r w:rsidRPr="00CD4E1B">
        <w:rPr>
          <w:rStyle w:val="IntenseEmphasis"/>
          <w:rFonts w:asciiTheme="majorHAnsi" w:hAnsiTheme="majorHAnsi" w:cstheme="majorHAnsi"/>
        </w:rPr>
        <w:t xml:space="preserve">Rather than treat identity as a fixed, singular entity, Asian Americanists working here urge us to see how our </w:t>
      </w:r>
      <w:r w:rsidRPr="00CD4E1B">
        <w:rPr>
          <w:rStyle w:val="IntenseEmphasis"/>
          <w:rFonts w:asciiTheme="majorHAnsi" w:hAnsiTheme="majorHAnsi" w:cstheme="majorHAnsi"/>
          <w:highlight w:val="green"/>
        </w:rPr>
        <w:t>identities are multiple and fluid</w:t>
      </w:r>
      <w:r w:rsidRPr="00CD4E1B">
        <w:rPr>
          <w:rStyle w:val="IntenseEmphasis"/>
          <w:rFonts w:asciiTheme="majorHAnsi" w:hAnsiTheme="majorHAnsi" w:cstheme="majorHAnsi"/>
        </w:rPr>
        <w:t>, situated and heterogeneous.</w:t>
      </w:r>
      <w:r w:rsidRPr="00CD4E1B">
        <w:rPr>
          <w:rFonts w:asciiTheme="majorHAnsi" w:hAnsiTheme="majorHAnsi" w:cstheme="majorHAnsi"/>
          <w:sz w:val="16"/>
          <w:szCs w:val="16"/>
        </w:rPr>
        <w:t xml:space="preserve"> An </w:t>
      </w:r>
      <w:proofErr w:type="gramStart"/>
      <w:r w:rsidRPr="00CD4E1B">
        <w:rPr>
          <w:rFonts w:asciiTheme="majorHAnsi" w:hAnsiTheme="majorHAnsi" w:cstheme="majorHAnsi"/>
          <w:sz w:val="16"/>
          <w:szCs w:val="16"/>
        </w:rPr>
        <w:t>expanded Asian American studies</w:t>
      </w:r>
      <w:proofErr w:type="gramEnd"/>
      <w:r w:rsidRPr="00CD4E1B">
        <w:rPr>
          <w:rFonts w:asciiTheme="majorHAnsi" w:hAnsiTheme="majorHAnsi" w:cstheme="majorHAnsi"/>
          <w:sz w:val="16"/>
          <w:szCs w:val="16"/>
        </w:rPr>
        <w:t xml:space="preserve"> is also moving away from dichotomous categorizations which create problematic boundaries and limitations in our analyses</w:t>
      </w:r>
      <w:r w:rsidRPr="00CD4E1B">
        <w:rPr>
          <w:rFonts w:asciiTheme="majorHAnsi" w:hAnsiTheme="majorHAnsi" w:cstheme="majorHAnsi"/>
          <w:sz w:val="16"/>
        </w:rPr>
        <w:t xml:space="preserve">. For example, Shirley </w:t>
      </w:r>
      <w:proofErr w:type="spellStart"/>
      <w:r w:rsidRPr="00CD4E1B">
        <w:rPr>
          <w:rFonts w:asciiTheme="majorHAnsi" w:hAnsiTheme="majorHAnsi" w:cstheme="majorHAnsi"/>
          <w:sz w:val="16"/>
          <w:szCs w:val="16"/>
        </w:rPr>
        <w:t>Hune</w:t>
      </w:r>
      <w:proofErr w:type="spellEnd"/>
      <w:r w:rsidRPr="00CD4E1B">
        <w:rPr>
          <w:rFonts w:asciiTheme="majorHAnsi" w:hAnsiTheme="majorHAnsi" w:cstheme="majorHAnsi"/>
          <w:sz w:val="16"/>
          <w:szCs w:val="16"/>
        </w:rPr>
        <w:t xml:space="preserve"> challenges us to adopt more complex views of racism to counter the dichotomous black/white model. She wrote: "A binary paradigm is inadequate in a multiracial context. What is needed is a framework that incorporates multiple racial groups and explores the complexity of current </w:t>
      </w:r>
      <w:r w:rsidRPr="00CD4E1B">
        <w:rPr>
          <w:rFonts w:asciiTheme="majorHAnsi" w:hAnsiTheme="majorHAnsi" w:cstheme="majorHAnsi"/>
          <w:sz w:val="16"/>
          <w:szCs w:val="16"/>
        </w:rPr>
        <w:lastRenderedPageBreak/>
        <w:t>and future inter-group dynamics." 21 Michael Omi and Howard Winant's work on "racial formations" has been particularly influential in this area. 22 Their attention to the historical, political, and discursive processes by which meanings of race and racism are contested and constructed has helped to break from static conceptualizations.</w:t>
      </w:r>
      <w:r w:rsidRPr="00CD4E1B">
        <w:rPr>
          <w:rFonts w:asciiTheme="majorHAnsi" w:hAnsiTheme="majorHAnsi" w:cstheme="majorHAnsi"/>
          <w:sz w:val="16"/>
        </w:rPr>
        <w:t xml:space="preserve"> Sau-ling Wong's notion of "denationalization," breaks from a domestic/foreign dichotomy that sometimes separates and draws rigid lines between the experiences of Asians in the United States and their experiences and ties to Asia. 23 She [End Page 275] argues that </w:t>
      </w:r>
      <w:r w:rsidRPr="00CD4E1B">
        <w:rPr>
          <w:rStyle w:val="StyleUnderline"/>
          <w:rFonts w:asciiTheme="majorHAnsi" w:hAnsiTheme="majorHAnsi" w:cstheme="majorHAnsi"/>
        </w:rPr>
        <w:t>we must locate the Asian American experience as part of a "global scattering of peoples of Asian origin"</w:t>
      </w:r>
      <w:r w:rsidRPr="00CD4E1B">
        <w:rPr>
          <w:rFonts w:asciiTheme="majorHAnsi" w:hAnsiTheme="majorHAnsi" w:cstheme="majorHAnsi"/>
          <w:sz w:val="16"/>
        </w:rPr>
        <w:t xml:space="preserve">--what she refers to as a "diasporic perspective." 24 </w:t>
      </w:r>
      <w:r w:rsidRPr="00CD4E1B">
        <w:rPr>
          <w:rStyle w:val="StyleUnderline"/>
          <w:rFonts w:asciiTheme="majorHAnsi" w:hAnsiTheme="majorHAnsi" w:cstheme="majorHAnsi"/>
        </w:rPr>
        <w:t xml:space="preserve">Underscoring many of the calls for an </w:t>
      </w:r>
      <w:proofErr w:type="gramStart"/>
      <w:r w:rsidRPr="00CD4E1B">
        <w:rPr>
          <w:rStyle w:val="StyleUnderline"/>
          <w:rFonts w:asciiTheme="majorHAnsi" w:hAnsiTheme="majorHAnsi" w:cstheme="majorHAnsi"/>
        </w:rPr>
        <w:t>expanded and complex Asian American studies</w:t>
      </w:r>
      <w:proofErr w:type="gramEnd"/>
      <w:r w:rsidRPr="00CD4E1B">
        <w:rPr>
          <w:rStyle w:val="StyleUnderline"/>
          <w:rFonts w:asciiTheme="majorHAnsi" w:hAnsiTheme="majorHAnsi" w:cstheme="majorHAnsi"/>
        </w:rPr>
        <w:t xml:space="preserve"> is a renewed emphasis on cross-disciplinary approaches to inquiry.</w:t>
      </w:r>
    </w:p>
    <w:p w14:paraId="40C29E49" w14:textId="77777777" w:rsidR="00D2001F" w:rsidRPr="00C70C49" w:rsidRDefault="00D2001F" w:rsidP="00D2001F">
      <w:pPr>
        <w:pStyle w:val="Heading4"/>
        <w:rPr>
          <w:rFonts w:asciiTheme="majorHAnsi" w:hAnsiTheme="majorHAnsi"/>
        </w:rPr>
      </w:pPr>
      <w:r w:rsidRPr="00C70C49">
        <w:rPr>
          <w:rFonts w:asciiTheme="majorHAnsi" w:hAnsiTheme="majorHAnsi"/>
        </w:rPr>
        <w:t xml:space="preserve">Performance is not a mode of resistance – it gives too much power to the audience because the performer is structurally blocked from controlling the (re)presentation of their representations. </w:t>
      </w:r>
    </w:p>
    <w:p w14:paraId="053F25CC" w14:textId="77777777" w:rsidR="00D2001F" w:rsidRPr="00C70C49" w:rsidRDefault="00D2001F" w:rsidP="00D2001F">
      <w:pPr>
        <w:rPr>
          <w:rFonts w:asciiTheme="majorHAnsi" w:hAnsiTheme="majorHAnsi"/>
        </w:rPr>
      </w:pPr>
      <w:r w:rsidRPr="00C70C49">
        <w:rPr>
          <w:rStyle w:val="Style13ptBold"/>
          <w:rFonts w:asciiTheme="majorHAnsi" w:hAnsiTheme="majorHAnsi"/>
        </w:rPr>
        <w:t>Phelan 96</w:t>
      </w:r>
      <w:r w:rsidRPr="00C70C49">
        <w:rPr>
          <w:rFonts w:asciiTheme="majorHAnsi" w:hAnsiTheme="majorHAnsi"/>
        </w:rPr>
        <w:t xml:space="preserve">—chair of New York University's Department of Performance Studies (Peggy, </w:t>
      </w:r>
      <w:proofErr w:type="gramStart"/>
      <w:r w:rsidRPr="00C70C49">
        <w:rPr>
          <w:rFonts w:asciiTheme="majorHAnsi" w:hAnsiTheme="majorHAnsi"/>
        </w:rPr>
        <w:t>Unmarked</w:t>
      </w:r>
      <w:proofErr w:type="gramEnd"/>
      <w:r w:rsidRPr="00C70C49">
        <w:rPr>
          <w:rFonts w:asciiTheme="majorHAnsi" w:hAnsiTheme="majorHAnsi"/>
        </w:rPr>
        <w:t>: the politics of performance, ed published in the Taylor &amp; Francis e-Library, 2005, 146-9) 146</w:t>
      </w:r>
    </w:p>
    <w:p w14:paraId="6299BD54" w14:textId="77777777" w:rsidR="00D2001F" w:rsidRPr="001D2B40" w:rsidRDefault="00D2001F" w:rsidP="00D2001F">
      <w:pPr>
        <w:rPr>
          <w:rFonts w:asciiTheme="majorHAnsi" w:hAnsiTheme="majorHAnsi"/>
          <w:sz w:val="14"/>
        </w:rPr>
      </w:pPr>
      <w:r w:rsidRPr="007922CE">
        <w:rPr>
          <w:rStyle w:val="StyleUnderline"/>
          <w:rFonts w:asciiTheme="majorHAnsi" w:hAnsiTheme="majorHAnsi"/>
          <w:highlight w:val="cyan"/>
        </w:rPr>
        <w:t>Performance’s only life is in the present</w:t>
      </w:r>
      <w:r w:rsidRPr="007922CE">
        <w:rPr>
          <w:rFonts w:asciiTheme="majorHAnsi" w:hAnsiTheme="majorHAnsi"/>
          <w:sz w:val="14"/>
        </w:rPr>
        <w:t xml:space="preserve">. </w:t>
      </w:r>
      <w:r w:rsidRPr="007922CE">
        <w:rPr>
          <w:rStyle w:val="Emphasis"/>
          <w:rFonts w:asciiTheme="majorHAnsi" w:hAnsiTheme="majorHAnsi"/>
          <w:highlight w:val="cyan"/>
        </w:rPr>
        <w:t>Performance cannot be</w:t>
      </w:r>
      <w:r w:rsidRPr="007922CE">
        <w:rPr>
          <w:rStyle w:val="Emphasis"/>
          <w:rFonts w:asciiTheme="majorHAnsi" w:hAnsiTheme="majorHAnsi"/>
        </w:rPr>
        <w:t xml:space="preserve"> saved, recorded, </w:t>
      </w:r>
      <w:r w:rsidRPr="007922CE">
        <w:rPr>
          <w:rStyle w:val="Emphasis"/>
          <w:rFonts w:asciiTheme="majorHAnsi" w:hAnsiTheme="majorHAnsi"/>
          <w:highlight w:val="cyan"/>
        </w:rPr>
        <w:t>documented, or</w:t>
      </w:r>
      <w:r w:rsidRPr="007922CE">
        <w:rPr>
          <w:rStyle w:val="Emphasis"/>
          <w:rFonts w:asciiTheme="majorHAnsi" w:hAnsiTheme="majorHAnsi"/>
        </w:rPr>
        <w:t xml:space="preserve"> otherwise </w:t>
      </w:r>
      <w:r w:rsidRPr="007922CE">
        <w:rPr>
          <w:rStyle w:val="Emphasis"/>
          <w:rFonts w:asciiTheme="majorHAnsi" w:hAnsiTheme="majorHAnsi"/>
          <w:highlight w:val="cyan"/>
        </w:rPr>
        <w:t xml:space="preserve">participate in the </w:t>
      </w:r>
      <w:r w:rsidRPr="007922CE">
        <w:rPr>
          <w:rStyle w:val="Emphasis"/>
          <w:rFonts w:asciiTheme="majorHAnsi" w:hAnsiTheme="majorHAnsi"/>
          <w:highlight w:val="cyan"/>
          <w:bdr w:val="single" w:sz="4" w:space="0" w:color="auto"/>
        </w:rPr>
        <w:t>circulation of representations of representations</w:t>
      </w:r>
      <w:r w:rsidRPr="007922CE">
        <w:rPr>
          <w:rStyle w:val="Emphasis"/>
          <w:rFonts w:asciiTheme="majorHAnsi" w:hAnsiTheme="majorHAnsi"/>
          <w:highlight w:val="cyan"/>
        </w:rPr>
        <w:t>: once it does so, it becomes something other than performance</w:t>
      </w:r>
      <w:r w:rsidRPr="007922CE">
        <w:rPr>
          <w:rStyle w:val="StyleUnderline"/>
          <w:rFonts w:asciiTheme="majorHAnsi" w:hAnsiTheme="majorHAnsi"/>
        </w:rPr>
        <w:t xml:space="preserve">. </w:t>
      </w:r>
      <w:r w:rsidRPr="007922CE">
        <w:rPr>
          <w:rStyle w:val="StyleUnderline"/>
          <w:rFonts w:asciiTheme="majorHAnsi" w:hAnsiTheme="majorHAnsi"/>
          <w:highlight w:val="cyan"/>
        </w:rPr>
        <w:t xml:space="preserve">To the degree that performance attempts to </w:t>
      </w:r>
      <w:r w:rsidRPr="007922CE">
        <w:rPr>
          <w:rStyle w:val="Emphasis"/>
          <w:rFonts w:asciiTheme="majorHAnsi" w:hAnsiTheme="majorHAnsi"/>
          <w:highlight w:val="cyan"/>
        </w:rPr>
        <w:t>enter</w:t>
      </w:r>
      <w:r w:rsidRPr="007922CE">
        <w:rPr>
          <w:rStyle w:val="Emphasis"/>
          <w:rFonts w:asciiTheme="majorHAnsi" w:hAnsiTheme="majorHAnsi"/>
        </w:rPr>
        <w:t xml:space="preserve"> </w:t>
      </w:r>
      <w:r w:rsidRPr="007922CE">
        <w:rPr>
          <w:rStyle w:val="Emphasis"/>
          <w:rFonts w:asciiTheme="majorHAnsi" w:hAnsiTheme="majorHAnsi"/>
          <w:highlight w:val="cyan"/>
        </w:rPr>
        <w:t xml:space="preserve">the </w:t>
      </w:r>
      <w:r w:rsidRPr="007922CE">
        <w:rPr>
          <w:rStyle w:val="Emphasis"/>
          <w:rFonts w:asciiTheme="majorHAnsi" w:hAnsiTheme="majorHAnsi"/>
          <w:highlight w:val="cyan"/>
          <w:bdr w:val="single" w:sz="4" w:space="0" w:color="auto"/>
        </w:rPr>
        <w:t>economy of reproduction</w:t>
      </w:r>
      <w:r w:rsidRPr="007922CE">
        <w:rPr>
          <w:rStyle w:val="Emphasis"/>
          <w:rFonts w:asciiTheme="majorHAnsi" w:hAnsiTheme="majorHAnsi"/>
          <w:highlight w:val="cyan"/>
        </w:rPr>
        <w:t xml:space="preserve"> it betrays</w:t>
      </w:r>
      <w:r w:rsidRPr="007922CE">
        <w:rPr>
          <w:rStyle w:val="Emphasis"/>
          <w:rFonts w:asciiTheme="majorHAnsi" w:hAnsiTheme="majorHAnsi"/>
        </w:rPr>
        <w:t xml:space="preserve"> and lessens </w:t>
      </w:r>
      <w:r w:rsidRPr="007922CE">
        <w:rPr>
          <w:rStyle w:val="Emphasis"/>
          <w:rFonts w:asciiTheme="majorHAnsi" w:hAnsiTheme="majorHAnsi"/>
          <w:highlight w:val="cyan"/>
        </w:rPr>
        <w:t>the promise</w:t>
      </w:r>
      <w:r w:rsidRPr="007922CE">
        <w:rPr>
          <w:rStyle w:val="Emphasis"/>
          <w:rFonts w:asciiTheme="majorHAnsi" w:hAnsiTheme="majorHAnsi"/>
        </w:rPr>
        <w:t xml:space="preserve"> of its own ontology</w:t>
      </w:r>
      <w:r w:rsidRPr="007922CE">
        <w:rPr>
          <w:rFonts w:asciiTheme="majorHAnsi" w:hAnsiTheme="majorHAnsi"/>
          <w:sz w:val="14"/>
        </w:rPr>
        <w:t xml:space="preserve">. Performance’s being, like the ontology of </w:t>
      </w:r>
      <w:proofErr w:type="spellStart"/>
      <w:r w:rsidRPr="007922CE">
        <w:rPr>
          <w:rFonts w:asciiTheme="majorHAnsi" w:hAnsiTheme="majorHAnsi"/>
          <w:sz w:val="14"/>
        </w:rPr>
        <w:t>subjectivityproposed</w:t>
      </w:r>
      <w:proofErr w:type="spellEnd"/>
      <w:r w:rsidRPr="007922CE">
        <w:rPr>
          <w:rFonts w:asciiTheme="majorHAnsi" w:hAnsiTheme="majorHAnsi"/>
          <w:sz w:val="14"/>
        </w:rPr>
        <w:t xml:space="preserve"> here, becomes itself through disappearance. </w:t>
      </w:r>
      <w:r w:rsidRPr="007922CE">
        <w:rPr>
          <w:rStyle w:val="StyleUnderline"/>
          <w:rFonts w:asciiTheme="majorHAnsi" w:hAnsiTheme="majorHAnsi"/>
          <w:highlight w:val="cyan"/>
        </w:rPr>
        <w:t>The pressures</w:t>
      </w:r>
      <w:r w:rsidRPr="007922CE">
        <w:rPr>
          <w:rStyle w:val="StyleUnderline"/>
          <w:rFonts w:asciiTheme="majorHAnsi" w:hAnsiTheme="majorHAnsi"/>
        </w:rPr>
        <w:t xml:space="preserve"> brought to bear on performance </w:t>
      </w:r>
      <w:r w:rsidRPr="007922CE">
        <w:rPr>
          <w:rStyle w:val="StyleUnderline"/>
          <w:rFonts w:asciiTheme="majorHAnsi" w:hAnsiTheme="majorHAnsi"/>
          <w:highlight w:val="cyan"/>
        </w:rPr>
        <w:t>to succumb to</w:t>
      </w:r>
      <w:r w:rsidRPr="007922CE">
        <w:rPr>
          <w:rFonts w:asciiTheme="majorHAnsi" w:hAnsiTheme="majorHAnsi"/>
          <w:sz w:val="14"/>
        </w:rPr>
        <w:t xml:space="preserve"> </w:t>
      </w:r>
      <w:proofErr w:type="spellStart"/>
      <w:r w:rsidRPr="007922CE">
        <w:rPr>
          <w:rFonts w:asciiTheme="majorHAnsi" w:hAnsiTheme="majorHAnsi"/>
          <w:sz w:val="14"/>
        </w:rPr>
        <w:t>thelaws</w:t>
      </w:r>
      <w:proofErr w:type="spellEnd"/>
      <w:r w:rsidRPr="007922CE">
        <w:rPr>
          <w:rFonts w:asciiTheme="majorHAnsi" w:hAnsiTheme="majorHAnsi"/>
          <w:sz w:val="14"/>
        </w:rPr>
        <w:t xml:space="preserve"> of </w:t>
      </w:r>
      <w:r w:rsidRPr="007922CE">
        <w:rPr>
          <w:rStyle w:val="Emphasis"/>
          <w:rFonts w:asciiTheme="majorHAnsi" w:hAnsiTheme="majorHAnsi"/>
          <w:highlight w:val="cyan"/>
        </w:rPr>
        <w:t>the reproductive economy</w:t>
      </w:r>
      <w:r w:rsidRPr="007922CE">
        <w:rPr>
          <w:rFonts w:asciiTheme="majorHAnsi" w:hAnsiTheme="majorHAnsi"/>
          <w:sz w:val="14"/>
          <w:highlight w:val="cyan"/>
        </w:rPr>
        <w:t xml:space="preserve"> </w:t>
      </w:r>
      <w:r w:rsidRPr="007922CE">
        <w:rPr>
          <w:rStyle w:val="StyleUnderline"/>
          <w:rFonts w:asciiTheme="majorHAnsi" w:hAnsiTheme="majorHAnsi"/>
          <w:highlight w:val="cyan"/>
        </w:rPr>
        <w:t>are enormous</w:t>
      </w:r>
      <w:r w:rsidRPr="007922CE">
        <w:rPr>
          <w:rFonts w:asciiTheme="majorHAnsi" w:hAnsiTheme="majorHAnsi"/>
          <w:sz w:val="14"/>
        </w:rPr>
        <w:t xml:space="preserve">. </w:t>
      </w:r>
      <w:r w:rsidRPr="007922CE">
        <w:rPr>
          <w:rStyle w:val="StyleUnderline"/>
          <w:rFonts w:asciiTheme="majorHAnsi" w:hAnsiTheme="majorHAnsi"/>
        </w:rPr>
        <w:t>For only rarely in this culture is the “now” to which performance addresses its deepest questions</w:t>
      </w:r>
      <w:r w:rsidRPr="007922CE">
        <w:rPr>
          <w:rFonts w:asciiTheme="majorHAnsi" w:hAnsiTheme="majorHAnsi"/>
          <w:sz w:val="14"/>
        </w:rPr>
        <w:t xml:space="preserve"> </w:t>
      </w:r>
      <w:r w:rsidRPr="007922CE">
        <w:rPr>
          <w:rStyle w:val="StyleUnderline"/>
          <w:rFonts w:asciiTheme="majorHAnsi" w:hAnsiTheme="majorHAnsi"/>
        </w:rPr>
        <w:t>valued</w:t>
      </w:r>
      <w:r w:rsidRPr="007922CE">
        <w:rPr>
          <w:rFonts w:asciiTheme="majorHAnsi" w:hAnsiTheme="majorHAnsi"/>
          <w:sz w:val="14"/>
        </w:rPr>
        <w:t xml:space="preserve">. (This is why the now is supplemented and </w:t>
      </w:r>
      <w:proofErr w:type="spellStart"/>
      <w:r w:rsidRPr="007922CE">
        <w:rPr>
          <w:rFonts w:asciiTheme="majorHAnsi" w:hAnsiTheme="majorHAnsi"/>
          <w:sz w:val="14"/>
        </w:rPr>
        <w:t>buttressedby</w:t>
      </w:r>
      <w:proofErr w:type="spellEnd"/>
      <w:r w:rsidRPr="007922CE">
        <w:rPr>
          <w:rFonts w:asciiTheme="majorHAnsi" w:hAnsiTheme="majorHAnsi"/>
          <w:sz w:val="14"/>
        </w:rPr>
        <w:t xml:space="preserve"> the documenting camera, the video archive.) Performance </w:t>
      </w:r>
      <w:proofErr w:type="spellStart"/>
      <w:r w:rsidRPr="007922CE">
        <w:rPr>
          <w:rFonts w:asciiTheme="majorHAnsi" w:hAnsiTheme="majorHAnsi"/>
          <w:sz w:val="14"/>
        </w:rPr>
        <w:t>occursover</w:t>
      </w:r>
      <w:proofErr w:type="spellEnd"/>
      <w:r w:rsidRPr="007922CE">
        <w:rPr>
          <w:rFonts w:asciiTheme="majorHAnsi" w:hAnsiTheme="majorHAnsi"/>
          <w:sz w:val="14"/>
        </w:rPr>
        <w:t xml:space="preserve"> a time which will not be repeated. It can be performed again, </w:t>
      </w:r>
      <w:proofErr w:type="spellStart"/>
      <w:r w:rsidRPr="007922CE">
        <w:rPr>
          <w:rFonts w:asciiTheme="majorHAnsi" w:hAnsiTheme="majorHAnsi"/>
          <w:sz w:val="14"/>
        </w:rPr>
        <w:t>butthis</w:t>
      </w:r>
      <w:proofErr w:type="spellEnd"/>
      <w:r w:rsidRPr="007922CE">
        <w:rPr>
          <w:rFonts w:asciiTheme="majorHAnsi" w:hAnsiTheme="majorHAnsi"/>
          <w:sz w:val="14"/>
        </w:rPr>
        <w:t xml:space="preserve"> repetition itself marks it as “different.” </w:t>
      </w:r>
      <w:r w:rsidRPr="007922CE">
        <w:rPr>
          <w:rStyle w:val="StyleUnderline"/>
          <w:rFonts w:asciiTheme="majorHAnsi" w:hAnsiTheme="majorHAnsi"/>
        </w:rPr>
        <w:t xml:space="preserve">The document of a performance then is only a spur to memory, an encouragement of memory to become present. </w:t>
      </w:r>
      <w:r w:rsidRPr="007922CE">
        <w:rPr>
          <w:rFonts w:asciiTheme="majorHAnsi" w:hAnsiTheme="majorHAnsi"/>
          <w:sz w:val="14"/>
        </w:rPr>
        <w:t xml:space="preserve">The other arts, especially painting and photography, are </w:t>
      </w:r>
      <w:proofErr w:type="spellStart"/>
      <w:r w:rsidRPr="007922CE">
        <w:rPr>
          <w:rFonts w:asciiTheme="majorHAnsi" w:hAnsiTheme="majorHAnsi"/>
          <w:sz w:val="14"/>
        </w:rPr>
        <w:t>drawnincreasingly</w:t>
      </w:r>
      <w:proofErr w:type="spellEnd"/>
      <w:r w:rsidRPr="007922CE">
        <w:rPr>
          <w:rFonts w:asciiTheme="majorHAnsi" w:hAnsiTheme="majorHAnsi"/>
          <w:sz w:val="14"/>
        </w:rPr>
        <w:t xml:space="preserve"> toward performance. The French-born artist Sophie </w:t>
      </w:r>
      <w:proofErr w:type="spellStart"/>
      <w:r w:rsidRPr="007922CE">
        <w:rPr>
          <w:rFonts w:asciiTheme="majorHAnsi" w:hAnsiTheme="majorHAnsi"/>
          <w:sz w:val="14"/>
        </w:rPr>
        <w:t>Calle,for</w:t>
      </w:r>
      <w:proofErr w:type="spellEnd"/>
      <w:r w:rsidRPr="007922CE">
        <w:rPr>
          <w:rFonts w:asciiTheme="majorHAnsi" w:hAnsiTheme="majorHAnsi"/>
          <w:sz w:val="14"/>
        </w:rPr>
        <w:t xml:space="preserve"> example, has photographed the galleries of the Isabella </w:t>
      </w:r>
      <w:proofErr w:type="spellStart"/>
      <w:r w:rsidRPr="007922CE">
        <w:rPr>
          <w:rFonts w:asciiTheme="majorHAnsi" w:hAnsiTheme="majorHAnsi"/>
          <w:sz w:val="14"/>
        </w:rPr>
        <w:t>StewartGardner</w:t>
      </w:r>
      <w:proofErr w:type="spellEnd"/>
      <w:r w:rsidRPr="007922CE">
        <w:rPr>
          <w:rFonts w:asciiTheme="majorHAnsi" w:hAnsiTheme="majorHAnsi"/>
          <w:sz w:val="14"/>
        </w:rPr>
        <w:t xml:space="preserve"> Museum in Boston. Several valuable paintings were stolen </w:t>
      </w:r>
      <w:proofErr w:type="spellStart"/>
      <w:r w:rsidRPr="007922CE">
        <w:rPr>
          <w:rFonts w:asciiTheme="majorHAnsi" w:hAnsiTheme="majorHAnsi"/>
          <w:sz w:val="14"/>
        </w:rPr>
        <w:t>fromthe</w:t>
      </w:r>
      <w:proofErr w:type="spellEnd"/>
      <w:r w:rsidRPr="007922CE">
        <w:rPr>
          <w:rFonts w:asciiTheme="majorHAnsi" w:hAnsiTheme="majorHAnsi"/>
          <w:sz w:val="14"/>
        </w:rPr>
        <w:t xml:space="preserve"> museum in 1990. Calle interviewed various visitors and </w:t>
      </w:r>
      <w:proofErr w:type="spellStart"/>
      <w:r w:rsidRPr="007922CE">
        <w:rPr>
          <w:rFonts w:asciiTheme="majorHAnsi" w:hAnsiTheme="majorHAnsi"/>
          <w:sz w:val="14"/>
        </w:rPr>
        <w:t>membersof</w:t>
      </w:r>
      <w:proofErr w:type="spellEnd"/>
      <w:r w:rsidRPr="007922CE">
        <w:rPr>
          <w:rFonts w:asciiTheme="majorHAnsi" w:hAnsiTheme="majorHAnsi"/>
          <w:sz w:val="14"/>
        </w:rPr>
        <w:t xml:space="preserve"> the muse um </w:t>
      </w:r>
      <w:proofErr w:type="gramStart"/>
      <w:r w:rsidRPr="007922CE">
        <w:rPr>
          <w:rFonts w:asciiTheme="majorHAnsi" w:hAnsiTheme="majorHAnsi"/>
          <w:sz w:val="14"/>
        </w:rPr>
        <w:t>staff</w:t>
      </w:r>
      <w:proofErr w:type="gramEnd"/>
      <w:r w:rsidRPr="007922CE">
        <w:rPr>
          <w:rFonts w:asciiTheme="majorHAnsi" w:hAnsiTheme="majorHAnsi"/>
          <w:sz w:val="14"/>
        </w:rPr>
        <w:t xml:space="preserve">, asking them to describe the stolen paintings. She then transcribed these texts and placed them next to the photographs of the galleries. Her work suggests that the descriptions and memories of the paintings constitute their continuing “presence,” despite the absence of the paintings themselves. </w:t>
      </w:r>
      <w:r w:rsidRPr="007922CE">
        <w:rPr>
          <w:rStyle w:val="StyleUnderline"/>
          <w:rFonts w:asciiTheme="majorHAnsi" w:hAnsiTheme="majorHAnsi"/>
        </w:rPr>
        <w:t xml:space="preserve">Calle gestures toward a notion of the interactive exchange between </w:t>
      </w:r>
      <w:r w:rsidRPr="007922CE">
        <w:rPr>
          <w:rFonts w:asciiTheme="majorHAnsi" w:hAnsiTheme="majorHAnsi"/>
          <w:sz w:val="14"/>
        </w:rPr>
        <w:t>the</w:t>
      </w:r>
      <w:r w:rsidRPr="007922CE">
        <w:rPr>
          <w:rStyle w:val="StyleUnderline"/>
          <w:rFonts w:asciiTheme="majorHAnsi" w:hAnsiTheme="majorHAnsi"/>
        </w:rPr>
        <w:t xml:space="preserve"> art </w:t>
      </w:r>
      <w:r w:rsidRPr="007922CE">
        <w:rPr>
          <w:rFonts w:asciiTheme="majorHAnsi" w:hAnsiTheme="majorHAnsi"/>
          <w:sz w:val="14"/>
        </w:rPr>
        <w:t>object</w:t>
      </w:r>
      <w:r w:rsidRPr="007922CE">
        <w:rPr>
          <w:rStyle w:val="StyleUnderline"/>
          <w:rFonts w:asciiTheme="majorHAnsi" w:hAnsiTheme="majorHAnsi"/>
        </w:rPr>
        <w:t xml:space="preserve"> and the viewer</w:t>
      </w:r>
      <w:r w:rsidRPr="007922CE">
        <w:rPr>
          <w:rFonts w:asciiTheme="majorHAnsi" w:hAnsiTheme="majorHAnsi"/>
          <w:sz w:val="14"/>
        </w:rPr>
        <w:t xml:space="preserve">. </w:t>
      </w:r>
      <w:r w:rsidRPr="007922CE">
        <w:rPr>
          <w:rStyle w:val="StyleUnderline"/>
          <w:rFonts w:asciiTheme="majorHAnsi" w:hAnsiTheme="majorHAnsi"/>
        </w:rPr>
        <w:t>While such exchanges are</w:t>
      </w:r>
      <w:r w:rsidRPr="007922CE">
        <w:rPr>
          <w:rFonts w:asciiTheme="majorHAnsi" w:hAnsiTheme="majorHAnsi"/>
          <w:sz w:val="14"/>
        </w:rPr>
        <w:t xml:space="preserve"> often recorded as </w:t>
      </w:r>
      <w:r w:rsidRPr="007922CE">
        <w:rPr>
          <w:rStyle w:val="StyleUnderline"/>
          <w:rFonts w:asciiTheme="majorHAnsi" w:hAnsiTheme="majorHAnsi"/>
        </w:rPr>
        <w:t>the stated goals</w:t>
      </w:r>
      <w:r w:rsidRPr="007922CE">
        <w:rPr>
          <w:rFonts w:asciiTheme="majorHAnsi" w:hAnsiTheme="majorHAnsi"/>
          <w:sz w:val="14"/>
        </w:rPr>
        <w:t xml:space="preserve"> of museums and galleries</w:t>
      </w:r>
      <w:r w:rsidRPr="007922CE">
        <w:rPr>
          <w:rFonts w:asciiTheme="majorHAnsi" w:hAnsiTheme="majorHAnsi"/>
          <w:sz w:val="14"/>
          <w:highlight w:val="cyan"/>
        </w:rPr>
        <w:t xml:space="preserve">, </w:t>
      </w:r>
      <w:r w:rsidRPr="007922CE">
        <w:rPr>
          <w:rStyle w:val="Emphasis"/>
          <w:rFonts w:asciiTheme="majorHAnsi" w:hAnsiTheme="majorHAnsi"/>
          <w:highlight w:val="cyan"/>
        </w:rPr>
        <w:t>the institutional effect</w:t>
      </w:r>
      <w:r w:rsidRPr="007922CE">
        <w:rPr>
          <w:rFonts w:asciiTheme="majorHAnsi" w:hAnsiTheme="majorHAnsi"/>
          <w:sz w:val="14"/>
        </w:rPr>
        <w:t xml:space="preserve"> of the gallery often </w:t>
      </w:r>
      <w:r w:rsidRPr="007922CE">
        <w:rPr>
          <w:rStyle w:val="Emphasis"/>
          <w:rFonts w:asciiTheme="majorHAnsi" w:hAnsiTheme="majorHAnsi"/>
          <w:highlight w:val="cyan"/>
        </w:rPr>
        <w:t xml:space="preserve">seems to put the masterpiece under </w:t>
      </w:r>
      <w:r w:rsidRPr="007922CE">
        <w:rPr>
          <w:rStyle w:val="Emphasis"/>
          <w:rFonts w:asciiTheme="majorHAnsi" w:hAnsiTheme="majorHAnsi"/>
          <w:highlight w:val="cyan"/>
          <w:bdr w:val="single" w:sz="4" w:space="0" w:color="auto"/>
        </w:rPr>
        <w:t>house</w:t>
      </w:r>
      <w:r w:rsidRPr="007922CE">
        <w:rPr>
          <w:rStyle w:val="Emphasis"/>
          <w:rFonts w:asciiTheme="majorHAnsi" w:hAnsiTheme="majorHAnsi"/>
          <w:bdr w:val="single" w:sz="4" w:space="0" w:color="auto"/>
        </w:rPr>
        <w:t xml:space="preserve"> </w:t>
      </w:r>
      <w:r w:rsidRPr="007922CE">
        <w:rPr>
          <w:rStyle w:val="Emphasis"/>
          <w:rFonts w:asciiTheme="majorHAnsi" w:hAnsiTheme="majorHAnsi"/>
          <w:highlight w:val="cyan"/>
          <w:bdr w:val="single" w:sz="4" w:space="0" w:color="auto"/>
        </w:rPr>
        <w:t>arrest</w:t>
      </w:r>
      <w:r w:rsidRPr="007922CE">
        <w:rPr>
          <w:rFonts w:asciiTheme="majorHAnsi" w:hAnsiTheme="majorHAnsi"/>
          <w:sz w:val="14"/>
          <w:highlight w:val="cyan"/>
        </w:rPr>
        <w:t xml:space="preserve">, </w:t>
      </w:r>
      <w:r w:rsidRPr="007922CE">
        <w:rPr>
          <w:rStyle w:val="Emphasis"/>
          <w:rFonts w:asciiTheme="majorHAnsi" w:hAnsiTheme="majorHAnsi"/>
          <w:highlight w:val="cyan"/>
        </w:rPr>
        <w:t>controlling all conflicting</w:t>
      </w:r>
      <w:r w:rsidRPr="007922CE">
        <w:rPr>
          <w:rStyle w:val="Emphasis"/>
          <w:rFonts w:asciiTheme="majorHAnsi" w:hAnsiTheme="majorHAnsi"/>
        </w:rPr>
        <w:t xml:space="preserve"> and unprofessional </w:t>
      </w:r>
      <w:r w:rsidRPr="007922CE">
        <w:rPr>
          <w:rStyle w:val="Emphasis"/>
          <w:rFonts w:asciiTheme="majorHAnsi" w:hAnsiTheme="majorHAnsi"/>
          <w:highlight w:val="cyan"/>
        </w:rPr>
        <w:t>commentary about it</w:t>
      </w:r>
      <w:r w:rsidRPr="007922CE">
        <w:rPr>
          <w:rFonts w:asciiTheme="majorHAnsi" w:hAnsiTheme="majorHAnsi"/>
          <w:sz w:val="14"/>
        </w:rPr>
        <w:t xml:space="preserve">. The speech act of memory and description (Austin’s constative utterance) becomes a performative expression when Calle places these commentaries within the </w:t>
      </w:r>
      <w:r w:rsidRPr="007922CE">
        <w:rPr>
          <w:rFonts w:asciiTheme="majorHAnsi" w:hAnsiTheme="majorHAnsi"/>
          <w:sz w:val="14"/>
          <w:szCs w:val="14"/>
        </w:rPr>
        <w:t xml:space="preserve">147 </w:t>
      </w:r>
      <w:proofErr w:type="gramStart"/>
      <w:r w:rsidRPr="007922CE">
        <w:rPr>
          <w:rFonts w:asciiTheme="majorHAnsi" w:hAnsiTheme="majorHAnsi"/>
          <w:sz w:val="14"/>
          <w:szCs w:val="14"/>
        </w:rPr>
        <w:t>representation</w:t>
      </w:r>
      <w:proofErr w:type="gramEnd"/>
      <w:r w:rsidRPr="007922CE">
        <w:rPr>
          <w:rFonts w:asciiTheme="majorHAnsi" w:hAnsiTheme="majorHAnsi"/>
          <w:sz w:val="14"/>
          <w:szCs w:val="14"/>
        </w:rPr>
        <w:t xml:space="preserve"> of the museum. The descriptions fill in, and thus supplement (add to, defer, and displace) the stolen paintings. The </w:t>
      </w:r>
      <w:proofErr w:type="spellStart"/>
      <w:r w:rsidRPr="007922CE">
        <w:rPr>
          <w:rFonts w:asciiTheme="majorHAnsi" w:hAnsiTheme="majorHAnsi"/>
          <w:sz w:val="14"/>
          <w:szCs w:val="14"/>
        </w:rPr>
        <w:t>factthat</w:t>
      </w:r>
      <w:proofErr w:type="spellEnd"/>
      <w:r w:rsidRPr="007922CE">
        <w:rPr>
          <w:rFonts w:asciiTheme="majorHAnsi" w:hAnsiTheme="majorHAnsi"/>
          <w:sz w:val="14"/>
          <w:szCs w:val="14"/>
        </w:rPr>
        <w:t xml:space="preserve"> these descriptions vary considerably—even at times wildly—</w:t>
      </w:r>
      <w:proofErr w:type="spellStart"/>
      <w:r w:rsidRPr="007922CE">
        <w:rPr>
          <w:rFonts w:asciiTheme="majorHAnsi" w:hAnsiTheme="majorHAnsi"/>
          <w:sz w:val="14"/>
          <w:szCs w:val="14"/>
        </w:rPr>
        <w:t>onlylends</w:t>
      </w:r>
      <w:proofErr w:type="spellEnd"/>
      <w:r w:rsidRPr="007922CE">
        <w:rPr>
          <w:rFonts w:asciiTheme="majorHAnsi" w:hAnsiTheme="majorHAnsi"/>
          <w:sz w:val="14"/>
          <w:szCs w:val="14"/>
        </w:rPr>
        <w:t xml:space="preserve"> credence to the fact that the interaction between the art </w:t>
      </w:r>
      <w:proofErr w:type="spellStart"/>
      <w:r w:rsidRPr="007922CE">
        <w:rPr>
          <w:rFonts w:asciiTheme="majorHAnsi" w:hAnsiTheme="majorHAnsi"/>
          <w:sz w:val="14"/>
          <w:szCs w:val="14"/>
        </w:rPr>
        <w:t>objectand</w:t>
      </w:r>
      <w:proofErr w:type="spellEnd"/>
      <w:r w:rsidRPr="007922CE">
        <w:rPr>
          <w:rFonts w:asciiTheme="majorHAnsi" w:hAnsiTheme="majorHAnsi"/>
          <w:sz w:val="14"/>
          <w:szCs w:val="14"/>
        </w:rPr>
        <w:t xml:space="preserve"> the spectator is, essentially, performative—and therefore </w:t>
      </w:r>
      <w:proofErr w:type="spellStart"/>
      <w:r w:rsidRPr="007922CE">
        <w:rPr>
          <w:rFonts w:asciiTheme="majorHAnsi" w:hAnsiTheme="majorHAnsi"/>
          <w:sz w:val="14"/>
          <w:szCs w:val="14"/>
        </w:rPr>
        <w:t>resistantto</w:t>
      </w:r>
      <w:proofErr w:type="spellEnd"/>
      <w:r w:rsidRPr="007922CE">
        <w:rPr>
          <w:rFonts w:asciiTheme="majorHAnsi" w:hAnsiTheme="majorHAnsi"/>
          <w:sz w:val="14"/>
          <w:szCs w:val="14"/>
        </w:rPr>
        <w:t xml:space="preserve"> the claims of validity and accuracy endemic to the discourse of reproduction. While the art historian of painting must ask if </w:t>
      </w:r>
      <w:proofErr w:type="spellStart"/>
      <w:r w:rsidRPr="007922CE">
        <w:rPr>
          <w:rFonts w:asciiTheme="majorHAnsi" w:hAnsiTheme="majorHAnsi"/>
          <w:sz w:val="14"/>
          <w:szCs w:val="14"/>
        </w:rPr>
        <w:t>thereproduction</w:t>
      </w:r>
      <w:proofErr w:type="spellEnd"/>
      <w:r w:rsidRPr="007922CE">
        <w:rPr>
          <w:rFonts w:asciiTheme="majorHAnsi" w:hAnsiTheme="majorHAnsi"/>
          <w:sz w:val="14"/>
          <w:szCs w:val="14"/>
        </w:rPr>
        <w:t xml:space="preserve"> is accurate and clear, Calle asks where seeing and </w:t>
      </w:r>
      <w:proofErr w:type="spellStart"/>
      <w:r w:rsidRPr="007922CE">
        <w:rPr>
          <w:rFonts w:asciiTheme="majorHAnsi" w:hAnsiTheme="majorHAnsi"/>
          <w:sz w:val="14"/>
          <w:szCs w:val="14"/>
        </w:rPr>
        <w:t>memoryforget</w:t>
      </w:r>
      <w:proofErr w:type="spellEnd"/>
      <w:r w:rsidRPr="007922CE">
        <w:rPr>
          <w:rFonts w:asciiTheme="majorHAnsi" w:hAnsiTheme="majorHAnsi"/>
          <w:sz w:val="14"/>
          <w:szCs w:val="14"/>
        </w:rPr>
        <w:t xml:space="preserve"> the object itself and enter the subject’s own set of </w:t>
      </w:r>
      <w:proofErr w:type="spellStart"/>
      <w:r w:rsidRPr="007922CE">
        <w:rPr>
          <w:rFonts w:asciiTheme="majorHAnsi" w:hAnsiTheme="majorHAnsi"/>
          <w:sz w:val="14"/>
          <w:szCs w:val="14"/>
        </w:rPr>
        <w:t>personalmeanings</w:t>
      </w:r>
      <w:proofErr w:type="spellEnd"/>
      <w:r w:rsidRPr="007922CE">
        <w:rPr>
          <w:rFonts w:asciiTheme="majorHAnsi" w:hAnsiTheme="majorHAnsi"/>
          <w:sz w:val="14"/>
          <w:szCs w:val="14"/>
        </w:rPr>
        <w:t xml:space="preserve"> and associations. Further her work suggests that the forgetting(or stealing) of the object is a fundamental energy of its </w:t>
      </w:r>
      <w:proofErr w:type="spellStart"/>
      <w:r w:rsidRPr="007922CE">
        <w:rPr>
          <w:rFonts w:asciiTheme="majorHAnsi" w:hAnsiTheme="majorHAnsi"/>
          <w:sz w:val="14"/>
          <w:szCs w:val="14"/>
        </w:rPr>
        <w:t>descriptiverecovering</w:t>
      </w:r>
      <w:proofErr w:type="spellEnd"/>
      <w:r w:rsidRPr="007922CE">
        <w:rPr>
          <w:rFonts w:asciiTheme="majorHAnsi" w:hAnsiTheme="majorHAnsi"/>
          <w:sz w:val="14"/>
          <w:szCs w:val="14"/>
        </w:rPr>
        <w:t xml:space="preserve">. The description itself does not reproduce the object, it </w:t>
      </w:r>
      <w:proofErr w:type="spellStart"/>
      <w:r w:rsidRPr="007922CE">
        <w:rPr>
          <w:rFonts w:asciiTheme="majorHAnsi" w:hAnsiTheme="majorHAnsi"/>
          <w:sz w:val="14"/>
          <w:szCs w:val="14"/>
        </w:rPr>
        <w:t>ratherhelps</w:t>
      </w:r>
      <w:proofErr w:type="spellEnd"/>
      <w:r w:rsidRPr="007922CE">
        <w:rPr>
          <w:rFonts w:asciiTheme="majorHAnsi" w:hAnsiTheme="majorHAnsi"/>
          <w:sz w:val="14"/>
          <w:szCs w:val="14"/>
        </w:rPr>
        <w:t xml:space="preserve"> us to restage and restate the effort to remember what is lost. </w:t>
      </w:r>
      <w:proofErr w:type="spellStart"/>
      <w:r w:rsidRPr="007922CE">
        <w:rPr>
          <w:rFonts w:asciiTheme="majorHAnsi" w:hAnsiTheme="majorHAnsi"/>
          <w:sz w:val="14"/>
          <w:szCs w:val="14"/>
        </w:rPr>
        <w:t>Thedescriptions</w:t>
      </w:r>
      <w:proofErr w:type="spellEnd"/>
      <w:r w:rsidRPr="007922CE">
        <w:rPr>
          <w:rFonts w:asciiTheme="majorHAnsi" w:hAnsiTheme="majorHAnsi"/>
          <w:sz w:val="14"/>
          <w:szCs w:val="14"/>
        </w:rPr>
        <w:t xml:space="preserve"> remind us how loss acquires meaning and </w:t>
      </w:r>
      <w:proofErr w:type="spellStart"/>
      <w:r w:rsidRPr="007922CE">
        <w:rPr>
          <w:rFonts w:asciiTheme="majorHAnsi" w:hAnsiTheme="majorHAnsi"/>
          <w:sz w:val="14"/>
          <w:szCs w:val="14"/>
        </w:rPr>
        <w:t>generatesrecovery</w:t>
      </w:r>
      <w:proofErr w:type="spellEnd"/>
      <w:r w:rsidRPr="007922CE">
        <w:rPr>
          <w:rFonts w:asciiTheme="majorHAnsi" w:hAnsiTheme="majorHAnsi"/>
          <w:sz w:val="14"/>
          <w:szCs w:val="14"/>
        </w:rPr>
        <w:t xml:space="preserve">—not only of and for the object, but for the one who </w:t>
      </w:r>
      <w:proofErr w:type="spellStart"/>
      <w:r w:rsidRPr="007922CE">
        <w:rPr>
          <w:rFonts w:asciiTheme="majorHAnsi" w:hAnsiTheme="majorHAnsi"/>
          <w:sz w:val="14"/>
          <w:szCs w:val="14"/>
        </w:rPr>
        <w:t>remembers.The</w:t>
      </w:r>
      <w:proofErr w:type="spellEnd"/>
      <w:r w:rsidRPr="007922CE">
        <w:rPr>
          <w:rFonts w:asciiTheme="majorHAnsi" w:hAnsiTheme="majorHAnsi"/>
          <w:sz w:val="14"/>
          <w:szCs w:val="14"/>
        </w:rPr>
        <w:t xml:space="preserve"> disappearance of the object is fundamental to performance; </w:t>
      </w:r>
      <w:proofErr w:type="spellStart"/>
      <w:r w:rsidRPr="007922CE">
        <w:rPr>
          <w:rFonts w:asciiTheme="majorHAnsi" w:hAnsiTheme="majorHAnsi"/>
          <w:sz w:val="14"/>
          <w:szCs w:val="14"/>
        </w:rPr>
        <w:t>itrehearses</w:t>
      </w:r>
      <w:proofErr w:type="spellEnd"/>
      <w:r w:rsidRPr="007922CE">
        <w:rPr>
          <w:rFonts w:asciiTheme="majorHAnsi" w:hAnsiTheme="majorHAnsi"/>
          <w:sz w:val="14"/>
          <w:szCs w:val="14"/>
        </w:rPr>
        <w:t xml:space="preserve"> and repeats the disappearance of the subject who longs </w:t>
      </w:r>
      <w:proofErr w:type="spellStart"/>
      <w:r w:rsidRPr="007922CE">
        <w:rPr>
          <w:rFonts w:asciiTheme="majorHAnsi" w:hAnsiTheme="majorHAnsi"/>
          <w:sz w:val="14"/>
          <w:szCs w:val="14"/>
        </w:rPr>
        <w:t>alwaysto</w:t>
      </w:r>
      <w:proofErr w:type="spellEnd"/>
      <w:r w:rsidRPr="007922CE">
        <w:rPr>
          <w:rFonts w:asciiTheme="majorHAnsi" w:hAnsiTheme="majorHAnsi"/>
          <w:sz w:val="14"/>
          <w:szCs w:val="14"/>
        </w:rPr>
        <w:t xml:space="preserve"> be remembered. For her contribution to the Dislocations show at the Museum of Modern Art in New York in 1991, Calle used the same idea but this time she asked curators, guards, and restorers to describe paintings that were on loan from the permanent collection. She also asked them to draw small pictures of their memories of the paintings. She then arranged the texts and pictures according to the exact dimensions of the circulating paintings and placed them on the wall where the actual paintings usually hang. Calle calls her piece Ghosts, and as the visitor discovers Calle’s work spread throughout the museum, it is as if Calle’s own eye is following and tracking the viewer as she makes her way through the museum.1 Moreover, Calle’s work seems to disappear because it is dispersed throughout the “permanent collection”—a collection which circulates despite its “permanence.” Calle’s artistic contribution is a kind of self-concealment in which she offers the words of others about other works of art under her own artistic signature. By making visible her attempt to offer what she does not have, what cannot be seen, Calle subverts the goal of museum display. She exposes what the museum does not have and cannot offer and uses that absence to generate her own work. By placing memories in the place of paintings, Calle asks that the ghosts of memory be seen as equivalent to “the permanent collection” of “great works.” One senses that if she asked the same people over and over about the same paintings, each time they would describe a slightly different painting. In this sense, Calle demonstrates the performative quality of all seeing. 148 </w:t>
      </w:r>
      <w:r w:rsidRPr="007922CE">
        <w:rPr>
          <w:rFonts w:asciiTheme="majorHAnsi" w:hAnsiTheme="majorHAnsi"/>
          <w:sz w:val="14"/>
        </w:rPr>
        <w:t xml:space="preserve">I </w:t>
      </w:r>
      <w:r w:rsidRPr="007922CE">
        <w:rPr>
          <w:rStyle w:val="StyleUnderline"/>
          <w:rFonts w:asciiTheme="majorHAnsi" w:hAnsiTheme="majorHAnsi"/>
        </w:rPr>
        <w:t xml:space="preserve">Performance in a strict </w:t>
      </w:r>
      <w:r w:rsidRPr="007922CE">
        <w:rPr>
          <w:rStyle w:val="StyleUnderline"/>
          <w:rFonts w:asciiTheme="majorHAnsi" w:hAnsiTheme="majorHAnsi"/>
        </w:rPr>
        <w:lastRenderedPageBreak/>
        <w:t>ontological sense is nonreproductive</w:t>
      </w:r>
      <w:r w:rsidRPr="007922CE">
        <w:rPr>
          <w:rFonts w:asciiTheme="majorHAnsi" w:hAnsiTheme="majorHAnsi"/>
          <w:sz w:val="14"/>
        </w:rPr>
        <w:t xml:space="preserve">. It is this quality which makes performance the runt of the litter of contemporary art. </w:t>
      </w:r>
      <w:r w:rsidRPr="007922CE">
        <w:rPr>
          <w:rStyle w:val="StyleUnderline"/>
          <w:rFonts w:asciiTheme="majorHAnsi" w:hAnsiTheme="majorHAnsi"/>
          <w:highlight w:val="cyan"/>
        </w:rPr>
        <w:t xml:space="preserve">Performance </w:t>
      </w:r>
      <w:r w:rsidRPr="007922CE">
        <w:rPr>
          <w:rStyle w:val="Emphasis"/>
          <w:rFonts w:asciiTheme="majorHAnsi" w:hAnsiTheme="majorHAnsi"/>
          <w:highlight w:val="cyan"/>
        </w:rPr>
        <w:t>clogs the smooth machinery of</w:t>
      </w:r>
      <w:r w:rsidRPr="007922CE">
        <w:rPr>
          <w:rStyle w:val="Emphasis"/>
          <w:rFonts w:asciiTheme="majorHAnsi" w:hAnsiTheme="majorHAnsi"/>
        </w:rPr>
        <w:t xml:space="preserve"> </w:t>
      </w:r>
      <w:r w:rsidRPr="007922CE">
        <w:rPr>
          <w:rStyle w:val="Emphasis"/>
          <w:rFonts w:asciiTheme="majorHAnsi" w:hAnsiTheme="majorHAnsi"/>
          <w:highlight w:val="cyan"/>
        </w:rPr>
        <w:t>reproductive representation</w:t>
      </w:r>
      <w:r w:rsidRPr="007922CE">
        <w:rPr>
          <w:rStyle w:val="StyleUnderline"/>
          <w:rFonts w:asciiTheme="majorHAnsi" w:hAnsiTheme="majorHAnsi"/>
          <w:highlight w:val="cyan"/>
        </w:rPr>
        <w:t xml:space="preserve"> necessary to the </w:t>
      </w:r>
      <w:r w:rsidRPr="007922CE">
        <w:rPr>
          <w:rStyle w:val="Emphasis"/>
          <w:rFonts w:asciiTheme="majorHAnsi" w:hAnsiTheme="majorHAnsi"/>
          <w:highlight w:val="cyan"/>
        </w:rPr>
        <w:t>circulation of capital</w:t>
      </w:r>
      <w:r w:rsidRPr="007922CE">
        <w:rPr>
          <w:rFonts w:asciiTheme="majorHAnsi" w:hAnsiTheme="majorHAnsi"/>
          <w:sz w:val="14"/>
        </w:rPr>
        <w:t xml:space="preserve">. Perhaps nowhere was the affinity between the ideology of capitalism and art made more manifest than in the debates about the funding policies for the National Endowment for the Arts (NEA).2 Targeting both photography and performance art, conservative politicians sought to prevent endorsing the “real” bodies implicated and made visible by these art forms. Performance implicates the real through the presence of living bodies. In performance art spectatorship there is an element of consumption: there are no left-overs, the gazing spectator must try to take everything in. Without a copy, live performance plunges into visibility—in a maniacally charged present—and disappears into memory, into the realm of invisibility and the unconscious where it eludes regulation and control. Performance resists the balanced circulations of finance. It saves nothing; it only spends. While photography is vulnerable to charges of counterfeiting and copying, performance art is vulnerable to charges of valuelessness and emptiness. Performance indicates the possibility of revaluing that emptiness; this potential revaluation gives performance art its distinctive oppositional edge.3 To attempt to write about the </w:t>
      </w:r>
      <w:proofErr w:type="spellStart"/>
      <w:r w:rsidRPr="007922CE">
        <w:rPr>
          <w:rFonts w:asciiTheme="majorHAnsi" w:hAnsiTheme="majorHAnsi"/>
          <w:sz w:val="14"/>
        </w:rPr>
        <w:t>undocumentable</w:t>
      </w:r>
      <w:proofErr w:type="spellEnd"/>
      <w:r w:rsidRPr="007922CE">
        <w:rPr>
          <w:rFonts w:asciiTheme="majorHAnsi" w:hAnsiTheme="majorHAnsi"/>
          <w:sz w:val="14"/>
        </w:rPr>
        <w:t xml:space="preserve"> event of performance is to invoke the rules of the written document and thereby alter the event itself. Just as quantum physics discovered that macro-instruments cannot measure microscopic particles without transforming those particles, so too must performance critics realize that the labor to write about performance (and thus to “preserve” it) is also a labor that fundamentally alters the event. It does no good, however, to simply refuse to write about performance because of this inescapable transformation. The challenge raised by the ontological claims of performance for writing is to re-mark again the performative possibilities of writing itself. The act of writing toward disappearance, rather than the act of writing toward preservation, must remember that the after-effect of disappearance is the experience of subjectivity itself. This is the project of Roland Barthes in both Camera Lucida and Roland Barthes by Roland Barthes. It is also his project in Empire of Signs, but in this </w:t>
      </w:r>
      <w:proofErr w:type="gramStart"/>
      <w:r w:rsidRPr="007922CE">
        <w:rPr>
          <w:rFonts w:asciiTheme="majorHAnsi" w:hAnsiTheme="majorHAnsi"/>
          <w:sz w:val="14"/>
        </w:rPr>
        <w:t>book</w:t>
      </w:r>
      <w:proofErr w:type="gramEnd"/>
      <w:r w:rsidRPr="007922CE">
        <w:rPr>
          <w:rFonts w:asciiTheme="majorHAnsi" w:hAnsiTheme="majorHAnsi"/>
          <w:sz w:val="14"/>
        </w:rPr>
        <w:t xml:space="preserve"> he takes the memory of a city in which he no longer is, a city from which he disappears, as the motivation for the search for a disappearing performative writing. The trace left by that script is the meeting-point of a mutual disappearance; shared subjectivity is possible for Barthes because two people can recognize the same Impossible. To live for a love whose goal is to share the Impossible is both a humbling project and an exceedingly ambitious one, for it seeks to find connection only in that which is no longer there. Memory. Sight. Love. It must involve a full seeing of the </w:t>
      </w:r>
      <w:proofErr w:type="gramStart"/>
      <w:r w:rsidRPr="007922CE">
        <w:rPr>
          <w:rFonts w:asciiTheme="majorHAnsi" w:hAnsiTheme="majorHAnsi"/>
          <w:sz w:val="14"/>
        </w:rPr>
        <w:t>Other’s</w:t>
      </w:r>
      <w:proofErr w:type="gramEnd"/>
      <w:r w:rsidRPr="007922CE">
        <w:rPr>
          <w:rFonts w:asciiTheme="majorHAnsi" w:hAnsiTheme="majorHAnsi"/>
          <w:sz w:val="14"/>
        </w:rPr>
        <w:t xml:space="preserve"> absence (the ambitious part), a seeing which also entails the acknowledgment of the Other’s presence (the humbling part). For to acknowledge the Other’s (always partial) presence is to acknowledge one’s own (always partial) absence. In the field of linguistics, the performative speech act shares with the ontology of performance the inability to be reproduced or repeated. “Being an individual and historical act, a performative utterance cannot be repeated. Each reproduction is a new act performed by someone who is qualified. Otherwise, the reproduction of the performative utterance by someone else necessarily transforms it into a constative utterance.”4 149 Writing, an activity which relies on the reproduction of the Same(the three letters cat will repeatedly signify the four-legged furry </w:t>
      </w:r>
      <w:proofErr w:type="spellStart"/>
      <w:r w:rsidRPr="007922CE">
        <w:rPr>
          <w:rFonts w:asciiTheme="majorHAnsi" w:hAnsiTheme="majorHAnsi"/>
          <w:sz w:val="14"/>
        </w:rPr>
        <w:t>animalwith</w:t>
      </w:r>
      <w:proofErr w:type="spellEnd"/>
      <w:r w:rsidRPr="007922CE">
        <w:rPr>
          <w:rFonts w:asciiTheme="majorHAnsi" w:hAnsiTheme="majorHAnsi"/>
          <w:sz w:val="14"/>
        </w:rPr>
        <w:t xml:space="preserve"> whiskers) for the production of meaning, can broach the frame of performance but cannot mimic an art that is nonreproductive. </w:t>
      </w:r>
      <w:proofErr w:type="spellStart"/>
      <w:r w:rsidRPr="007922CE">
        <w:rPr>
          <w:rFonts w:asciiTheme="majorHAnsi" w:hAnsiTheme="majorHAnsi"/>
          <w:sz w:val="14"/>
        </w:rPr>
        <w:t>Themimicry</w:t>
      </w:r>
      <w:proofErr w:type="spellEnd"/>
      <w:r w:rsidRPr="007922CE">
        <w:rPr>
          <w:rFonts w:asciiTheme="majorHAnsi" w:hAnsiTheme="majorHAnsi"/>
          <w:sz w:val="14"/>
        </w:rPr>
        <w:t xml:space="preserve"> of speech and writing, </w:t>
      </w:r>
      <w:r w:rsidRPr="007922CE">
        <w:rPr>
          <w:rStyle w:val="StyleUnderline"/>
          <w:rFonts w:asciiTheme="majorHAnsi" w:hAnsiTheme="majorHAnsi"/>
          <w:highlight w:val="cyan"/>
        </w:rPr>
        <w:t>the strange process by which we put words in each other’s mouths</w:t>
      </w:r>
      <w:r w:rsidRPr="007922CE">
        <w:rPr>
          <w:rStyle w:val="StyleUnderline"/>
          <w:rFonts w:asciiTheme="majorHAnsi" w:hAnsiTheme="majorHAnsi"/>
        </w:rPr>
        <w:t xml:space="preserve"> and others’ words in our own, </w:t>
      </w:r>
      <w:r w:rsidRPr="007922CE">
        <w:rPr>
          <w:rStyle w:val="StyleUnderline"/>
          <w:rFonts w:asciiTheme="majorHAnsi" w:hAnsiTheme="majorHAnsi"/>
          <w:highlight w:val="cyan"/>
        </w:rPr>
        <w:t xml:space="preserve">relies on a </w:t>
      </w:r>
      <w:r w:rsidRPr="007922CE">
        <w:rPr>
          <w:rStyle w:val="Emphasis"/>
          <w:rFonts w:asciiTheme="majorHAnsi" w:hAnsiTheme="majorHAnsi"/>
          <w:highlight w:val="cyan"/>
        </w:rPr>
        <w:t>substitutional economy in</w:t>
      </w:r>
      <w:r w:rsidRPr="007922CE">
        <w:rPr>
          <w:rStyle w:val="Emphasis"/>
          <w:rFonts w:asciiTheme="majorHAnsi" w:hAnsiTheme="majorHAnsi"/>
        </w:rPr>
        <w:t xml:space="preserve"> </w:t>
      </w:r>
      <w:r w:rsidRPr="007922CE">
        <w:rPr>
          <w:rStyle w:val="Emphasis"/>
          <w:rFonts w:asciiTheme="majorHAnsi" w:hAnsiTheme="majorHAnsi"/>
          <w:highlight w:val="cyan"/>
        </w:rPr>
        <w:t xml:space="preserve">which equivalencies are </w:t>
      </w:r>
      <w:r w:rsidRPr="007922CE">
        <w:rPr>
          <w:rStyle w:val="Emphasis"/>
          <w:rFonts w:asciiTheme="majorHAnsi" w:hAnsiTheme="majorHAnsi"/>
        </w:rPr>
        <w:t xml:space="preserve">assumed and </w:t>
      </w:r>
      <w:r w:rsidRPr="007922CE">
        <w:rPr>
          <w:rStyle w:val="Emphasis"/>
          <w:rFonts w:asciiTheme="majorHAnsi" w:hAnsiTheme="majorHAnsi"/>
          <w:highlight w:val="cyan"/>
        </w:rPr>
        <w:t>re-established</w:t>
      </w:r>
      <w:r w:rsidRPr="007922CE">
        <w:rPr>
          <w:rFonts w:asciiTheme="majorHAnsi" w:hAnsiTheme="majorHAnsi"/>
          <w:sz w:val="14"/>
        </w:rPr>
        <w:t xml:space="preserve">. </w:t>
      </w:r>
      <w:r w:rsidRPr="007922CE">
        <w:rPr>
          <w:rStyle w:val="StyleUnderline"/>
          <w:rFonts w:asciiTheme="majorHAnsi" w:hAnsiTheme="majorHAnsi"/>
          <w:highlight w:val="cyan"/>
        </w:rPr>
        <w:t>Performance</w:t>
      </w:r>
      <w:r w:rsidRPr="007922CE">
        <w:rPr>
          <w:rStyle w:val="StyleUnderline"/>
          <w:rFonts w:asciiTheme="majorHAnsi" w:hAnsiTheme="majorHAnsi"/>
        </w:rPr>
        <w:t xml:space="preserve"> refuses this system of exchange and </w:t>
      </w:r>
      <w:r w:rsidRPr="007922CE">
        <w:rPr>
          <w:rStyle w:val="StyleUnderline"/>
          <w:rFonts w:asciiTheme="majorHAnsi" w:hAnsiTheme="majorHAnsi"/>
          <w:highlight w:val="cyan"/>
        </w:rPr>
        <w:t xml:space="preserve">resists the </w:t>
      </w:r>
      <w:r w:rsidRPr="007922CE">
        <w:rPr>
          <w:rStyle w:val="Emphasis"/>
          <w:rFonts w:asciiTheme="majorHAnsi" w:hAnsiTheme="majorHAnsi"/>
          <w:highlight w:val="cyan"/>
        </w:rPr>
        <w:t>circulatory economy</w:t>
      </w:r>
      <w:r w:rsidRPr="007922CE">
        <w:rPr>
          <w:rStyle w:val="StyleUnderline"/>
          <w:rFonts w:asciiTheme="majorHAnsi" w:hAnsiTheme="majorHAnsi"/>
        </w:rPr>
        <w:t xml:space="preserve"> fundamental to it</w:t>
      </w:r>
      <w:r w:rsidRPr="007922CE">
        <w:rPr>
          <w:rFonts w:asciiTheme="majorHAnsi" w:hAnsiTheme="majorHAnsi"/>
          <w:sz w:val="14"/>
        </w:rPr>
        <w:t xml:space="preserve">. </w:t>
      </w:r>
      <w:r w:rsidRPr="007922CE">
        <w:rPr>
          <w:rStyle w:val="Emphasis"/>
          <w:rFonts w:asciiTheme="majorHAnsi" w:hAnsiTheme="majorHAnsi"/>
          <w:highlight w:val="cyan"/>
        </w:rPr>
        <w:t xml:space="preserve">Performance honors the idea that a limited number of people in a specific time/space </w:t>
      </w:r>
      <w:r w:rsidRPr="007922CE">
        <w:rPr>
          <w:rStyle w:val="Emphasis"/>
          <w:rFonts w:asciiTheme="majorHAnsi" w:hAnsiTheme="majorHAnsi"/>
        </w:rPr>
        <w:t xml:space="preserve">frame </w:t>
      </w:r>
      <w:r w:rsidRPr="007922CE">
        <w:rPr>
          <w:rStyle w:val="Emphasis"/>
          <w:rFonts w:asciiTheme="majorHAnsi" w:hAnsiTheme="majorHAnsi"/>
          <w:highlight w:val="cyan"/>
        </w:rPr>
        <w:t xml:space="preserve">can have an experience of value which </w:t>
      </w:r>
      <w:r w:rsidRPr="007922CE">
        <w:rPr>
          <w:rStyle w:val="Emphasis"/>
          <w:rFonts w:asciiTheme="majorHAnsi" w:hAnsiTheme="majorHAnsi"/>
          <w:highlight w:val="cyan"/>
          <w:bdr w:val="single" w:sz="4" w:space="0" w:color="auto"/>
        </w:rPr>
        <w:t>leaves no visible trace afterward</w:t>
      </w:r>
      <w:r w:rsidRPr="007922CE">
        <w:rPr>
          <w:rFonts w:asciiTheme="majorHAnsi" w:hAnsiTheme="majorHAnsi"/>
          <w:sz w:val="14"/>
          <w:highlight w:val="cyan"/>
        </w:rPr>
        <w:t>.</w:t>
      </w:r>
      <w:r w:rsidRPr="007922CE">
        <w:rPr>
          <w:rFonts w:asciiTheme="majorHAnsi" w:hAnsiTheme="majorHAnsi"/>
          <w:sz w:val="14"/>
        </w:rPr>
        <w:t xml:space="preserve"> </w:t>
      </w:r>
      <w:r w:rsidRPr="007922CE">
        <w:rPr>
          <w:rStyle w:val="StyleUnderline"/>
          <w:rFonts w:asciiTheme="majorHAnsi" w:hAnsiTheme="majorHAnsi"/>
          <w:highlight w:val="cyan"/>
        </w:rPr>
        <w:t>Writing about it</w:t>
      </w:r>
      <w:r w:rsidRPr="007922CE">
        <w:rPr>
          <w:rFonts w:asciiTheme="majorHAnsi" w:hAnsiTheme="majorHAnsi"/>
          <w:sz w:val="14"/>
        </w:rPr>
        <w:t xml:space="preserve"> necessarily </w:t>
      </w:r>
      <w:r w:rsidRPr="007922CE">
        <w:rPr>
          <w:rStyle w:val="StyleUnderline"/>
          <w:rFonts w:asciiTheme="majorHAnsi" w:hAnsiTheme="majorHAnsi"/>
          <w:highlight w:val="cyan"/>
        </w:rPr>
        <w:t>cancels the “</w:t>
      </w:r>
      <w:proofErr w:type="spellStart"/>
      <w:r w:rsidRPr="007922CE">
        <w:rPr>
          <w:rStyle w:val="StyleUnderline"/>
          <w:rFonts w:asciiTheme="majorHAnsi" w:hAnsiTheme="majorHAnsi"/>
          <w:highlight w:val="cyan"/>
        </w:rPr>
        <w:t>tracelessness</w:t>
      </w:r>
      <w:proofErr w:type="spellEnd"/>
      <w:r w:rsidRPr="007922CE">
        <w:rPr>
          <w:rFonts w:asciiTheme="majorHAnsi" w:hAnsiTheme="majorHAnsi"/>
          <w:sz w:val="14"/>
        </w:rPr>
        <w:t xml:space="preserve">” </w:t>
      </w:r>
      <w:r w:rsidRPr="007922CE">
        <w:rPr>
          <w:rStyle w:val="StyleUnderline"/>
          <w:rFonts w:asciiTheme="majorHAnsi" w:hAnsiTheme="majorHAnsi"/>
        </w:rPr>
        <w:t xml:space="preserve">inaugurated within this performative promise. </w:t>
      </w:r>
      <w:r w:rsidRPr="007922CE">
        <w:rPr>
          <w:rStyle w:val="Emphasis"/>
          <w:rFonts w:asciiTheme="majorHAnsi" w:hAnsiTheme="majorHAnsi"/>
          <w:highlight w:val="cyan"/>
        </w:rPr>
        <w:t>Performance’s independence from mass reproduction</w:t>
      </w:r>
      <w:r w:rsidRPr="007922CE">
        <w:rPr>
          <w:rFonts w:asciiTheme="majorHAnsi" w:hAnsiTheme="majorHAnsi"/>
          <w:sz w:val="14"/>
        </w:rPr>
        <w:t xml:space="preserve">, technologically, economically, and </w:t>
      </w:r>
      <w:r w:rsidRPr="007922CE">
        <w:rPr>
          <w:rStyle w:val="Emphasis"/>
          <w:rFonts w:asciiTheme="majorHAnsi" w:hAnsiTheme="majorHAnsi"/>
          <w:highlight w:val="cyan"/>
        </w:rPr>
        <w:t>linguistically</w:t>
      </w:r>
      <w:r w:rsidRPr="007922CE">
        <w:rPr>
          <w:rFonts w:asciiTheme="majorHAnsi" w:hAnsiTheme="majorHAnsi"/>
          <w:sz w:val="14"/>
          <w:highlight w:val="cyan"/>
        </w:rPr>
        <w:t xml:space="preserve">, </w:t>
      </w:r>
      <w:r w:rsidRPr="007922CE">
        <w:rPr>
          <w:rStyle w:val="Emphasis"/>
          <w:rFonts w:asciiTheme="majorHAnsi" w:hAnsiTheme="majorHAnsi"/>
          <w:highlight w:val="cyan"/>
        </w:rPr>
        <w:t>is its greatest strength</w:t>
      </w:r>
      <w:r w:rsidRPr="007922CE">
        <w:rPr>
          <w:rStyle w:val="Emphasis"/>
          <w:rFonts w:asciiTheme="majorHAnsi" w:hAnsiTheme="majorHAnsi"/>
        </w:rPr>
        <w:t>.</w:t>
      </w:r>
      <w:r w:rsidRPr="007922CE">
        <w:rPr>
          <w:rFonts w:asciiTheme="majorHAnsi" w:hAnsiTheme="majorHAnsi"/>
          <w:sz w:val="14"/>
        </w:rPr>
        <w:t xml:space="preserve"> But buffeted by the encroaching ideologies of </w:t>
      </w:r>
      <w:proofErr w:type="spellStart"/>
      <w:r w:rsidRPr="007922CE">
        <w:rPr>
          <w:rFonts w:asciiTheme="majorHAnsi" w:hAnsiTheme="majorHAnsi"/>
          <w:sz w:val="14"/>
        </w:rPr>
        <w:t>capitaland</w:t>
      </w:r>
      <w:proofErr w:type="spellEnd"/>
      <w:r w:rsidRPr="007922CE">
        <w:rPr>
          <w:rFonts w:asciiTheme="majorHAnsi" w:hAnsiTheme="majorHAnsi"/>
          <w:sz w:val="14"/>
        </w:rPr>
        <w:t xml:space="preserve"> reproduction, it frequently devalues this strength. Writing </w:t>
      </w:r>
      <w:proofErr w:type="spellStart"/>
      <w:r w:rsidRPr="007922CE">
        <w:rPr>
          <w:rFonts w:asciiTheme="majorHAnsi" w:hAnsiTheme="majorHAnsi"/>
          <w:sz w:val="14"/>
        </w:rPr>
        <w:t>aboutperformance</w:t>
      </w:r>
      <w:proofErr w:type="spellEnd"/>
      <w:r w:rsidRPr="007922CE">
        <w:rPr>
          <w:rFonts w:asciiTheme="majorHAnsi" w:hAnsiTheme="majorHAnsi"/>
          <w:sz w:val="14"/>
        </w:rPr>
        <w:t xml:space="preserve"> often, unwittingly, encourages this weakness and falls </w:t>
      </w:r>
      <w:proofErr w:type="spellStart"/>
      <w:r w:rsidRPr="007922CE">
        <w:rPr>
          <w:rFonts w:asciiTheme="majorHAnsi" w:hAnsiTheme="majorHAnsi"/>
          <w:sz w:val="14"/>
        </w:rPr>
        <w:t>inbehind</w:t>
      </w:r>
      <w:proofErr w:type="spellEnd"/>
      <w:r w:rsidRPr="007922CE">
        <w:rPr>
          <w:rFonts w:asciiTheme="majorHAnsi" w:hAnsiTheme="majorHAnsi"/>
          <w:sz w:val="14"/>
        </w:rPr>
        <w:t xml:space="preserve"> the drive of the document/</w:t>
      </w:r>
      <w:proofErr w:type="spellStart"/>
      <w:r w:rsidRPr="007922CE">
        <w:rPr>
          <w:rFonts w:asciiTheme="majorHAnsi" w:hAnsiTheme="majorHAnsi"/>
          <w:sz w:val="14"/>
        </w:rPr>
        <w:t>ary</w:t>
      </w:r>
      <w:proofErr w:type="spellEnd"/>
      <w:r w:rsidRPr="007922CE">
        <w:rPr>
          <w:rFonts w:asciiTheme="majorHAnsi" w:hAnsiTheme="majorHAnsi"/>
          <w:sz w:val="14"/>
        </w:rPr>
        <w:t xml:space="preserve">. </w:t>
      </w:r>
      <w:r w:rsidRPr="007922CE">
        <w:rPr>
          <w:rStyle w:val="StyleUnderline"/>
          <w:rFonts w:asciiTheme="majorHAnsi" w:hAnsiTheme="majorHAnsi"/>
        </w:rPr>
        <w:t>Performance’s challenge</w:t>
      </w:r>
      <w:r w:rsidRPr="007922CE">
        <w:rPr>
          <w:rFonts w:asciiTheme="majorHAnsi" w:hAnsiTheme="majorHAnsi"/>
          <w:sz w:val="14"/>
        </w:rPr>
        <w:t xml:space="preserve"> to </w:t>
      </w:r>
      <w:proofErr w:type="spellStart"/>
      <w:r w:rsidRPr="007922CE">
        <w:rPr>
          <w:rFonts w:asciiTheme="majorHAnsi" w:hAnsiTheme="majorHAnsi"/>
          <w:sz w:val="14"/>
        </w:rPr>
        <w:t>writing</w:t>
      </w:r>
      <w:r w:rsidRPr="007922CE">
        <w:rPr>
          <w:rStyle w:val="StyleUnderline"/>
          <w:rFonts w:asciiTheme="majorHAnsi" w:hAnsiTheme="majorHAnsi"/>
        </w:rPr>
        <w:t>is</w:t>
      </w:r>
      <w:proofErr w:type="spellEnd"/>
      <w:r w:rsidRPr="007922CE">
        <w:rPr>
          <w:rStyle w:val="StyleUnderline"/>
          <w:rFonts w:asciiTheme="majorHAnsi" w:hAnsiTheme="majorHAnsi"/>
        </w:rPr>
        <w:t xml:space="preserve"> to discover a way for repeated words to become performative utterances, rather than,</w:t>
      </w:r>
      <w:r w:rsidRPr="007922CE">
        <w:rPr>
          <w:rFonts w:asciiTheme="majorHAnsi" w:hAnsiTheme="majorHAnsi"/>
          <w:sz w:val="14"/>
        </w:rPr>
        <w:t xml:space="preserve"> as </w:t>
      </w:r>
      <w:proofErr w:type="spellStart"/>
      <w:r w:rsidRPr="007922CE">
        <w:rPr>
          <w:rFonts w:asciiTheme="majorHAnsi" w:hAnsiTheme="majorHAnsi"/>
          <w:sz w:val="14"/>
        </w:rPr>
        <w:t>Benveniste</w:t>
      </w:r>
      <w:proofErr w:type="spellEnd"/>
      <w:r w:rsidRPr="007922CE">
        <w:rPr>
          <w:rFonts w:asciiTheme="majorHAnsi" w:hAnsiTheme="majorHAnsi"/>
          <w:sz w:val="14"/>
        </w:rPr>
        <w:t xml:space="preserve"> warned, </w:t>
      </w:r>
      <w:r w:rsidRPr="007922CE">
        <w:rPr>
          <w:rStyle w:val="StyleUnderline"/>
          <w:rFonts w:asciiTheme="majorHAnsi" w:hAnsiTheme="majorHAnsi"/>
        </w:rPr>
        <w:t>constative utterances</w:t>
      </w:r>
      <w:r w:rsidRPr="007922CE">
        <w:rPr>
          <w:rFonts w:asciiTheme="majorHAnsi" w:hAnsiTheme="majorHAnsi"/>
          <w:sz w:val="14"/>
        </w:rPr>
        <w:t>.</w:t>
      </w:r>
    </w:p>
    <w:p w14:paraId="3788B2B0" w14:textId="77777777" w:rsidR="00895007" w:rsidRPr="00CD4E1B" w:rsidRDefault="00895007" w:rsidP="00895007">
      <w:pPr>
        <w:rPr>
          <w:rFonts w:asciiTheme="majorHAnsi" w:hAnsiTheme="majorHAnsi" w:cstheme="majorHAnsi"/>
        </w:rPr>
      </w:pPr>
    </w:p>
    <w:p w14:paraId="442E11E4" w14:textId="77777777" w:rsidR="00895007" w:rsidRPr="00CD4E1B" w:rsidRDefault="00895007" w:rsidP="00895007">
      <w:pPr>
        <w:pStyle w:val="Heading4"/>
        <w:rPr>
          <w:rStyle w:val="Style13ptBold"/>
          <w:rFonts w:asciiTheme="majorHAnsi" w:hAnsiTheme="majorHAnsi" w:cstheme="majorHAnsi"/>
        </w:rPr>
      </w:pPr>
      <w:r w:rsidRPr="00CD4E1B">
        <w:rPr>
          <w:rFonts w:asciiTheme="majorHAnsi" w:hAnsiTheme="majorHAnsi" w:cstheme="majorHAnsi"/>
        </w:rPr>
        <w:t xml:space="preserve">Resistance via the ballot can only instill an </w:t>
      </w:r>
      <w:r w:rsidRPr="00CD4E1B">
        <w:rPr>
          <w:rFonts w:asciiTheme="majorHAnsi" w:hAnsiTheme="majorHAnsi" w:cstheme="majorHAnsi"/>
          <w:u w:val="single"/>
        </w:rPr>
        <w:t xml:space="preserve">adaptive politics of being </w:t>
      </w:r>
      <w:r w:rsidRPr="00CD4E1B">
        <w:rPr>
          <w:rFonts w:asciiTheme="majorHAnsi" w:hAnsiTheme="majorHAnsi" w:cstheme="majorHAnsi"/>
        </w:rPr>
        <w:t xml:space="preserve">and effaces the institutional constraints that </w:t>
      </w:r>
      <w:r w:rsidRPr="00CD4E1B">
        <w:rPr>
          <w:rFonts w:asciiTheme="majorHAnsi" w:hAnsiTheme="majorHAnsi" w:cstheme="majorHAnsi"/>
          <w:u w:val="single"/>
        </w:rPr>
        <w:t>reproduce structural violence</w:t>
      </w:r>
      <w:r w:rsidRPr="00CD4E1B">
        <w:rPr>
          <w:rFonts w:asciiTheme="majorHAnsi" w:hAnsiTheme="majorHAnsi" w:cstheme="majorHAnsi"/>
        </w:rPr>
        <w:t xml:space="preserve"> </w:t>
      </w:r>
    </w:p>
    <w:p w14:paraId="3671272E" w14:textId="77777777" w:rsidR="00895007" w:rsidRPr="00CD4E1B" w:rsidRDefault="00895007" w:rsidP="00895007">
      <w:pPr>
        <w:rPr>
          <w:rFonts w:asciiTheme="majorHAnsi" w:hAnsiTheme="majorHAnsi" w:cstheme="majorHAnsi"/>
        </w:rPr>
      </w:pPr>
      <w:r w:rsidRPr="00CD4E1B">
        <w:rPr>
          <w:rStyle w:val="Style13ptBold"/>
          <w:rFonts w:asciiTheme="majorHAnsi" w:hAnsiTheme="majorHAnsi" w:cstheme="majorHAnsi"/>
        </w:rPr>
        <w:t>Brown 95</w:t>
      </w:r>
      <w:r w:rsidRPr="00CD4E1B">
        <w:rPr>
          <w:rFonts w:asciiTheme="majorHAnsi" w:hAnsiTheme="majorHAnsi" w:cstheme="majorHAnsi"/>
        </w:rPr>
        <w:t xml:space="preserve">—prof at UC Berkeley (Wendy, States of Injury, 21-3) </w:t>
      </w:r>
    </w:p>
    <w:p w14:paraId="2DF8D0E6" w14:textId="24A81767" w:rsidR="00895007" w:rsidRDefault="00895007" w:rsidP="00895007">
      <w:pPr>
        <w:rPr>
          <w:rStyle w:val="Emphasis"/>
          <w:rFonts w:asciiTheme="majorHAnsi" w:hAnsiTheme="majorHAnsi" w:cstheme="majorHAnsi"/>
        </w:rPr>
      </w:pPr>
      <w:r w:rsidRPr="00CD4E1B">
        <w:rPr>
          <w:rStyle w:val="StyleUnderline"/>
          <w:rFonts w:asciiTheme="majorHAnsi" w:hAnsiTheme="majorHAnsi" w:cstheme="majorHAnsi"/>
          <w:highlight w:val="yellow"/>
        </w:rPr>
        <w:t>For some</w:t>
      </w:r>
      <w:r w:rsidRPr="00CD4E1B">
        <w:rPr>
          <w:rFonts w:asciiTheme="majorHAnsi" w:hAnsiTheme="majorHAnsi" w:cstheme="majorHAnsi"/>
        </w:rPr>
        <w:t xml:space="preserve">, fueled by opprobrium toward regulatory norms or other </w:t>
      </w:r>
      <w:proofErr w:type="spellStart"/>
      <w:r w:rsidRPr="00CD4E1B">
        <w:rPr>
          <w:rFonts w:asciiTheme="majorHAnsi" w:hAnsiTheme="majorHAnsi" w:cstheme="majorHAnsi"/>
        </w:rPr>
        <w:t>mo</w:t>
      </w:r>
      <w:proofErr w:type="spellEnd"/>
      <w:r w:rsidRPr="00CD4E1B">
        <w:rPr>
          <w:rFonts w:asciiTheme="majorHAnsi" w:hAnsiTheme="majorHAnsi" w:cstheme="majorHAnsi"/>
        </w:rPr>
        <w:t xml:space="preserve">- </w:t>
      </w:r>
      <w:proofErr w:type="spellStart"/>
      <w:r w:rsidRPr="00CD4E1B">
        <w:rPr>
          <w:rFonts w:asciiTheme="majorHAnsi" w:hAnsiTheme="majorHAnsi" w:cstheme="majorHAnsi"/>
        </w:rPr>
        <w:t>dalities</w:t>
      </w:r>
      <w:proofErr w:type="spellEnd"/>
      <w:r w:rsidRPr="00CD4E1B">
        <w:rPr>
          <w:rFonts w:asciiTheme="majorHAnsi" w:hAnsiTheme="majorHAnsi" w:cstheme="majorHAnsi"/>
        </w:rPr>
        <w:t xml:space="preserve"> of domination, </w:t>
      </w:r>
      <w:r w:rsidRPr="00CD4E1B">
        <w:rPr>
          <w:rStyle w:val="StyleUnderline"/>
          <w:rFonts w:asciiTheme="majorHAnsi" w:hAnsiTheme="majorHAnsi" w:cstheme="majorHAnsi"/>
        </w:rPr>
        <w:t>the language of "</w:t>
      </w:r>
      <w:r w:rsidRPr="00CD4E1B">
        <w:rPr>
          <w:rStyle w:val="StyleUnderline"/>
          <w:rFonts w:asciiTheme="majorHAnsi" w:hAnsiTheme="majorHAnsi" w:cstheme="majorHAnsi"/>
          <w:highlight w:val="yellow"/>
        </w:rPr>
        <w:t>resistance" has taken up</w:t>
      </w:r>
      <w:r w:rsidRPr="00CD4E1B">
        <w:rPr>
          <w:rFonts w:asciiTheme="majorHAnsi" w:hAnsiTheme="majorHAnsi" w:cstheme="majorHAnsi"/>
        </w:rPr>
        <w:t xml:space="preserve"> the </w:t>
      </w:r>
      <w:r w:rsidRPr="00CD4E1B">
        <w:rPr>
          <w:rStyle w:val="StyleUnderline"/>
          <w:rFonts w:asciiTheme="majorHAnsi" w:hAnsiTheme="majorHAnsi" w:cstheme="majorHAnsi"/>
          <w:highlight w:val="yellow"/>
        </w:rPr>
        <w:t>ground</w:t>
      </w:r>
      <w:r w:rsidRPr="00CD4E1B">
        <w:rPr>
          <w:rFonts w:asciiTheme="majorHAnsi" w:hAnsiTheme="majorHAnsi" w:cstheme="majorHAnsi"/>
        </w:rPr>
        <w:t xml:space="preserve"> vacated by a more expansive practice of freedom. </w:t>
      </w:r>
      <w:r w:rsidRPr="00CD4E1B">
        <w:rPr>
          <w:rStyle w:val="StyleUnderline"/>
          <w:rFonts w:asciiTheme="majorHAnsi" w:hAnsiTheme="majorHAnsi" w:cstheme="majorHAnsi"/>
          <w:highlight w:val="yellow"/>
        </w:rPr>
        <w:t>For others,</w:t>
      </w:r>
      <w:r w:rsidRPr="00CD4E1B">
        <w:rPr>
          <w:rStyle w:val="StyleUnderline"/>
          <w:rFonts w:asciiTheme="majorHAnsi" w:hAnsiTheme="majorHAnsi" w:cstheme="majorHAnsi"/>
        </w:rPr>
        <w:t xml:space="preserve"> </w:t>
      </w:r>
      <w:r w:rsidRPr="00CD4E1B">
        <w:rPr>
          <w:rStyle w:val="StyleUnderline"/>
          <w:rFonts w:asciiTheme="majorHAnsi" w:hAnsiTheme="majorHAnsi" w:cstheme="majorHAnsi"/>
          <w:highlight w:val="yellow"/>
        </w:rPr>
        <w:t>it is</w:t>
      </w:r>
      <w:r w:rsidRPr="00CD4E1B">
        <w:rPr>
          <w:rStyle w:val="StyleUnderline"/>
          <w:rFonts w:asciiTheme="majorHAnsi" w:hAnsiTheme="majorHAnsi" w:cstheme="majorHAnsi"/>
        </w:rPr>
        <w:t xml:space="preserve"> the discourse of “</w:t>
      </w:r>
      <w:r w:rsidRPr="00CD4E1B">
        <w:rPr>
          <w:rStyle w:val="StyleUnderline"/>
          <w:rFonts w:asciiTheme="majorHAnsi" w:hAnsiTheme="majorHAnsi" w:cstheme="majorHAnsi"/>
          <w:highlight w:val="yellow"/>
        </w:rPr>
        <w:t>empowerment</w:t>
      </w:r>
      <w:r w:rsidRPr="00CD4E1B">
        <w:rPr>
          <w:rStyle w:val="StyleUnderline"/>
          <w:rFonts w:asciiTheme="majorHAnsi" w:hAnsiTheme="majorHAnsi" w:cstheme="majorHAnsi"/>
        </w:rPr>
        <w:t>”</w:t>
      </w:r>
      <w:r w:rsidRPr="00CD4E1B">
        <w:rPr>
          <w:rFonts w:asciiTheme="majorHAnsi" w:hAnsiTheme="majorHAnsi" w:cstheme="majorHAnsi"/>
        </w:rPr>
        <w:t xml:space="preserve"> that carries the ghost of freedom's valence ¶ 22¶. </w:t>
      </w:r>
      <w:r w:rsidRPr="00CD4E1B">
        <w:rPr>
          <w:rStyle w:val="StyleUnderline"/>
          <w:rFonts w:asciiTheme="majorHAnsi" w:hAnsiTheme="majorHAnsi" w:cstheme="majorHAnsi"/>
          <w:highlight w:val="yellow"/>
        </w:rPr>
        <w:t>Yet</w:t>
      </w:r>
      <w:r w:rsidRPr="00CD4E1B">
        <w:rPr>
          <w:rFonts w:asciiTheme="majorHAnsi" w:hAnsiTheme="majorHAnsi" w:cstheme="majorHAnsi"/>
        </w:rPr>
        <w:t xml:space="preserve"> as many have noted, </w:t>
      </w:r>
      <w:r w:rsidRPr="00CD4E1B">
        <w:rPr>
          <w:rStyle w:val="StyleUnderline"/>
          <w:rFonts w:asciiTheme="majorHAnsi" w:hAnsiTheme="majorHAnsi" w:cstheme="majorHAnsi"/>
          <w:highlight w:val="yellow"/>
        </w:rPr>
        <w:t>insofar as resistance is an effect of the regime it opposes</w:t>
      </w:r>
      <w:r w:rsidRPr="00CD4E1B">
        <w:rPr>
          <w:rFonts w:asciiTheme="majorHAnsi" w:hAnsiTheme="majorHAnsi" w:cstheme="majorHAnsi"/>
        </w:rPr>
        <w:t xml:space="preserve"> on the one hand, </w:t>
      </w:r>
      <w:r w:rsidRPr="00CD4E1B">
        <w:rPr>
          <w:rStyle w:val="StyleUnderline"/>
          <w:rFonts w:asciiTheme="majorHAnsi" w:hAnsiTheme="majorHAnsi" w:cstheme="majorHAnsi"/>
        </w:rPr>
        <w:t xml:space="preserve">and insofar as its practitioners often seek to </w:t>
      </w:r>
      <w:r w:rsidRPr="00CD4E1B">
        <w:rPr>
          <w:rStyle w:val="Emphasis"/>
          <w:rFonts w:asciiTheme="majorHAnsi" w:hAnsiTheme="majorHAnsi" w:cstheme="majorHAnsi"/>
        </w:rPr>
        <w:t>void it of normativity</w:t>
      </w:r>
      <w:r w:rsidRPr="00CD4E1B">
        <w:rPr>
          <w:rStyle w:val="StyleUnderline"/>
          <w:rFonts w:asciiTheme="majorHAnsi" w:hAnsiTheme="majorHAnsi" w:cstheme="majorHAnsi"/>
        </w:rPr>
        <w:t xml:space="preserve"> to differentiate it from the (regulatory) nature of what it opposes </w:t>
      </w:r>
      <w:r w:rsidRPr="00CD4E1B">
        <w:rPr>
          <w:rFonts w:asciiTheme="majorHAnsi" w:hAnsiTheme="majorHAnsi" w:cstheme="majorHAnsi"/>
        </w:rPr>
        <w:t xml:space="preserve">on the other, </w:t>
      </w:r>
      <w:r w:rsidRPr="00CD4E1B">
        <w:rPr>
          <w:rStyle w:val="StyleUnderline"/>
          <w:rFonts w:asciiTheme="majorHAnsi" w:hAnsiTheme="majorHAnsi" w:cstheme="majorHAnsi"/>
          <w:highlight w:val="yellow"/>
        </w:rPr>
        <w:t>it is</w:t>
      </w:r>
      <w:r w:rsidRPr="00CD4E1B">
        <w:rPr>
          <w:rStyle w:val="StyleUnderline"/>
          <w:rFonts w:asciiTheme="majorHAnsi" w:hAnsiTheme="majorHAnsi" w:cstheme="majorHAnsi"/>
        </w:rPr>
        <w:t xml:space="preserve"> at best</w:t>
      </w:r>
      <w:r w:rsidRPr="00CD4E1B">
        <w:rPr>
          <w:rFonts w:asciiTheme="majorHAnsi" w:hAnsiTheme="majorHAnsi" w:cstheme="majorHAnsi"/>
        </w:rPr>
        <w:t xml:space="preserve"> politically </w:t>
      </w:r>
      <w:r w:rsidRPr="00CD4E1B">
        <w:rPr>
          <w:rStyle w:val="StyleUnderline"/>
          <w:rFonts w:asciiTheme="majorHAnsi" w:hAnsiTheme="majorHAnsi" w:cstheme="majorHAnsi"/>
        </w:rPr>
        <w:t xml:space="preserve">rebellious; at worst, </w:t>
      </w:r>
      <w:r w:rsidRPr="00CD4E1B">
        <w:rPr>
          <w:rStyle w:val="StyleUnderline"/>
          <w:rFonts w:asciiTheme="majorHAnsi" w:hAnsiTheme="majorHAnsi" w:cstheme="majorHAnsi"/>
          <w:highlight w:val="yellow"/>
        </w:rPr>
        <w:t>politically amorphous</w:t>
      </w:r>
      <w:r w:rsidRPr="00CD4E1B">
        <w:rPr>
          <w:rFonts w:asciiTheme="majorHAnsi" w:hAnsiTheme="majorHAnsi" w:cstheme="majorHAnsi"/>
        </w:rPr>
        <w:t xml:space="preserve">. </w:t>
      </w:r>
      <w:r w:rsidRPr="00CD4E1B">
        <w:rPr>
          <w:rStyle w:val="Emphasis"/>
          <w:rFonts w:asciiTheme="majorHAnsi" w:hAnsiTheme="majorHAnsi" w:cstheme="majorHAnsi"/>
          <w:highlight w:val="yellow"/>
        </w:rPr>
        <w:t>Resistance stands against</w:t>
      </w:r>
      <w:r w:rsidRPr="00CD4E1B">
        <w:rPr>
          <w:rFonts w:asciiTheme="majorHAnsi" w:hAnsiTheme="majorHAnsi" w:cstheme="majorHAnsi"/>
          <w:highlight w:val="yellow"/>
        </w:rPr>
        <w:t xml:space="preserve">, </w:t>
      </w:r>
      <w:r w:rsidRPr="00CD4E1B">
        <w:rPr>
          <w:rStyle w:val="Emphasis"/>
          <w:rFonts w:asciiTheme="majorHAnsi" w:hAnsiTheme="majorHAnsi" w:cstheme="majorHAnsi"/>
        </w:rPr>
        <w:t xml:space="preserve">not for; </w:t>
      </w:r>
      <w:r w:rsidRPr="00CD4E1B">
        <w:rPr>
          <w:rStyle w:val="StyleUnderline"/>
          <w:rFonts w:asciiTheme="majorHAnsi" w:hAnsiTheme="majorHAnsi" w:cstheme="majorHAnsi"/>
          <w:highlight w:val="yellow"/>
        </w:rPr>
        <w:t>it is re-action</w:t>
      </w:r>
      <w:r w:rsidRPr="00CD4E1B">
        <w:rPr>
          <w:rStyle w:val="StyleUnderline"/>
          <w:rFonts w:asciiTheme="majorHAnsi" w:hAnsiTheme="majorHAnsi" w:cstheme="majorHAnsi"/>
        </w:rPr>
        <w:t xml:space="preserve"> </w:t>
      </w:r>
      <w:r w:rsidRPr="00CD4E1B">
        <w:rPr>
          <w:rFonts w:asciiTheme="majorHAnsi" w:hAnsiTheme="majorHAnsi" w:cstheme="majorHAnsi"/>
        </w:rPr>
        <w:t xml:space="preserve">to domination, rarely willing to admit to a desire for it, </w:t>
      </w:r>
      <w:r w:rsidRPr="00CD4E1B">
        <w:rPr>
          <w:rStyle w:val="StyleUnderline"/>
          <w:rFonts w:asciiTheme="majorHAnsi" w:hAnsiTheme="majorHAnsi" w:cstheme="majorHAnsi"/>
        </w:rPr>
        <w:t>and</w:t>
      </w:r>
      <w:r w:rsidRPr="00CD4E1B">
        <w:rPr>
          <w:rFonts w:asciiTheme="majorHAnsi" w:hAnsiTheme="majorHAnsi" w:cstheme="majorHAnsi"/>
        </w:rPr>
        <w:t xml:space="preserve"> it is </w:t>
      </w:r>
      <w:r w:rsidRPr="00CD4E1B">
        <w:rPr>
          <w:rStyle w:val="Emphasis"/>
          <w:rFonts w:asciiTheme="majorHAnsi" w:hAnsiTheme="majorHAnsi" w:cstheme="majorHAnsi"/>
        </w:rPr>
        <w:t xml:space="preserve">neutral with regard to </w:t>
      </w:r>
      <w:r w:rsidRPr="00CD4E1B">
        <w:rPr>
          <w:rStyle w:val="Emphasis"/>
          <w:rFonts w:asciiTheme="majorHAnsi" w:hAnsiTheme="majorHAnsi" w:cstheme="majorHAnsi"/>
        </w:rPr>
        <w:lastRenderedPageBreak/>
        <w:t>possible political direction</w:t>
      </w:r>
      <w:r w:rsidRPr="00CD4E1B">
        <w:rPr>
          <w:rFonts w:asciiTheme="majorHAnsi" w:hAnsiTheme="majorHAnsi" w:cstheme="majorHAnsi"/>
        </w:rPr>
        <w:t xml:space="preserve">. Resistance is in no way constrained to a radical or emancipatory aim. a fact that emerges clearly as soon as one analogizes Foucault's notion of resistance to its companion terms in Freud or Nietzsche. Yet in some ways this point is less a critique of Foucault, who especially in his later years made clear that his political commitments were not identical with his theoretical ones (and un- apologetically revised the latter), than a sign of his misappropriation. For Foucault, resistance marks the presence of power and expands our under- standing of its mechanics, but it is in this regard an analytical strategy rather than an expressly political one. "Where there is power, there is resistance, and yet. or rather consequently, this </w:t>
      </w:r>
      <w:r w:rsidRPr="00CD4E1B">
        <w:rPr>
          <w:rStyle w:val="StyleUnderline"/>
          <w:rFonts w:asciiTheme="majorHAnsi" w:hAnsiTheme="majorHAnsi" w:cstheme="majorHAnsi"/>
        </w:rPr>
        <w:t>resistance is never in a position of exteriority to power</w:t>
      </w:r>
      <w:r w:rsidRPr="00CD4E1B">
        <w:rPr>
          <w:rFonts w:asciiTheme="majorHAnsi" w:hAnsiTheme="majorHAnsi" w:cstheme="majorHAnsi"/>
        </w:rPr>
        <w:t>. . . . (</w:t>
      </w:r>
      <w:r w:rsidRPr="00CD4E1B">
        <w:rPr>
          <w:rStyle w:val="StyleUnderline"/>
          <w:rFonts w:asciiTheme="majorHAnsi" w:hAnsiTheme="majorHAnsi" w:cstheme="majorHAnsi"/>
        </w:rPr>
        <w:t>T]he strictly relational character of power relationships</w:t>
      </w:r>
      <w:r w:rsidRPr="00CD4E1B">
        <w:rPr>
          <w:rFonts w:asciiTheme="majorHAnsi" w:hAnsiTheme="majorHAnsi" w:cstheme="majorHAnsi"/>
        </w:rPr>
        <w:t xml:space="preserve"> . . . </w:t>
      </w:r>
      <w:r w:rsidRPr="00CD4E1B">
        <w:rPr>
          <w:rStyle w:val="StyleUnderline"/>
          <w:rFonts w:asciiTheme="majorHAnsi" w:hAnsiTheme="majorHAnsi" w:cstheme="majorHAnsi"/>
        </w:rPr>
        <w:t xml:space="preserve">depends upon a multiplicity of points of </w:t>
      </w:r>
      <w:proofErr w:type="spellStart"/>
      <w:r w:rsidRPr="00CD4E1B">
        <w:rPr>
          <w:rStyle w:val="StyleUnderline"/>
          <w:rFonts w:asciiTheme="majorHAnsi" w:hAnsiTheme="majorHAnsi" w:cstheme="majorHAnsi"/>
        </w:rPr>
        <w:t>resis</w:t>
      </w:r>
      <w:proofErr w:type="spellEnd"/>
      <w:r w:rsidRPr="00CD4E1B">
        <w:rPr>
          <w:rStyle w:val="StyleUnderline"/>
          <w:rFonts w:asciiTheme="majorHAnsi" w:hAnsiTheme="majorHAnsi" w:cstheme="majorHAnsi"/>
        </w:rPr>
        <w:t xml:space="preserve">- </w:t>
      </w:r>
      <w:proofErr w:type="spellStart"/>
      <w:r w:rsidRPr="00CD4E1B">
        <w:rPr>
          <w:rStyle w:val="StyleUnderline"/>
          <w:rFonts w:asciiTheme="majorHAnsi" w:hAnsiTheme="majorHAnsi" w:cstheme="majorHAnsi"/>
        </w:rPr>
        <w:t>tance</w:t>
      </w:r>
      <w:proofErr w:type="spellEnd"/>
      <w:r w:rsidRPr="00CD4E1B">
        <w:rPr>
          <w:rStyle w:val="StyleUnderline"/>
          <w:rFonts w:asciiTheme="majorHAnsi" w:hAnsiTheme="majorHAnsi" w:cstheme="majorHAnsi"/>
        </w:rPr>
        <w:t>: these play the role of adversary, target, support, or handle in power relations</w:t>
      </w:r>
      <w:r w:rsidRPr="00CD4E1B">
        <w:rPr>
          <w:rFonts w:asciiTheme="majorHAnsi" w:hAnsiTheme="majorHAnsi" w:cstheme="majorHAnsi"/>
        </w:rPr>
        <w:t xml:space="preserve">.*39 This appreciation of the extent to which </w:t>
      </w:r>
      <w:r w:rsidRPr="00CD4E1B">
        <w:rPr>
          <w:rStyle w:val="Emphasis"/>
          <w:rFonts w:asciiTheme="majorHAnsi" w:hAnsiTheme="majorHAnsi" w:cstheme="majorHAnsi"/>
        </w:rPr>
        <w:t>resistance is by no means inherently subversive of power</w:t>
      </w:r>
      <w:r w:rsidRPr="00CD4E1B">
        <w:rPr>
          <w:rFonts w:asciiTheme="majorHAnsi" w:hAnsiTheme="majorHAnsi" w:cstheme="majorHAnsi"/>
        </w:rPr>
        <w:t xml:space="preserve"> also reminds us that it is only by recourse to a very non-</w:t>
      </w:r>
      <w:proofErr w:type="spellStart"/>
      <w:r w:rsidRPr="00CD4E1B">
        <w:rPr>
          <w:rFonts w:asciiTheme="majorHAnsi" w:hAnsiTheme="majorHAnsi" w:cstheme="majorHAnsi"/>
        </w:rPr>
        <w:t>Foucaultian</w:t>
      </w:r>
      <w:proofErr w:type="spellEnd"/>
      <w:r w:rsidRPr="00CD4E1B">
        <w:rPr>
          <w:rFonts w:asciiTheme="majorHAnsi" w:hAnsiTheme="majorHAnsi" w:cstheme="majorHAnsi"/>
        </w:rPr>
        <w:t xml:space="preserve"> moral evaluation of power as bad or that which is to be overcome that it is possible to equate resistance with that which is good, progressive, or seeking an end to domination. ¶ If popular and academic notions of resistance attach, however weakly at times, to a tradition of protest, the other contemporary substitute for a discourse of freedom—“empowerment”—would seem to correspond more closely to a tradition of idealist reconciliation. </w:t>
      </w:r>
      <w:r w:rsidRPr="00CD4E1B">
        <w:rPr>
          <w:rStyle w:val="StyleUnderline"/>
          <w:rFonts w:asciiTheme="majorHAnsi" w:hAnsiTheme="majorHAnsi" w:cstheme="majorHAnsi"/>
        </w:rPr>
        <w:t xml:space="preserve">The language of resistance implicitly acknowledges the extent to which </w:t>
      </w:r>
      <w:r w:rsidRPr="00CD4E1B">
        <w:rPr>
          <w:rStyle w:val="Emphasis"/>
          <w:rFonts w:asciiTheme="majorHAnsi" w:hAnsiTheme="majorHAnsi" w:cstheme="majorHAnsi"/>
        </w:rPr>
        <w:t>protest always transpires inside the regime</w:t>
      </w:r>
      <w:r w:rsidRPr="00CD4E1B">
        <w:rPr>
          <w:rFonts w:asciiTheme="majorHAnsi" w:hAnsiTheme="majorHAnsi" w:cstheme="majorHAnsi"/>
        </w:rPr>
        <w:t>; “</w:t>
      </w:r>
      <w:r w:rsidRPr="00CD4E1B">
        <w:rPr>
          <w:rStyle w:val="StyleUnderline"/>
          <w:rFonts w:asciiTheme="majorHAnsi" w:hAnsiTheme="majorHAnsi" w:cstheme="majorHAnsi"/>
        </w:rPr>
        <w:t>empowerment</w:t>
      </w:r>
      <w:r w:rsidRPr="00CD4E1B">
        <w:rPr>
          <w:rFonts w:asciiTheme="majorHAnsi" w:hAnsiTheme="majorHAnsi" w:cstheme="majorHAnsi"/>
        </w:rPr>
        <w:t xml:space="preserve">,” </w:t>
      </w:r>
      <w:r w:rsidRPr="00CD4E1B">
        <w:rPr>
          <w:rStyle w:val="StyleUnderline"/>
          <w:rFonts w:asciiTheme="majorHAnsi" w:hAnsiTheme="majorHAnsi" w:cstheme="majorHAnsi"/>
        </w:rPr>
        <w:t>in contrast, registers the possibility of generating one’s capacities</w:t>
      </w:r>
      <w:r w:rsidRPr="00CD4E1B">
        <w:rPr>
          <w:rFonts w:asciiTheme="majorHAnsi" w:hAnsiTheme="majorHAnsi" w:cstheme="majorHAnsi"/>
        </w:rPr>
        <w:t xml:space="preserve">, one’s “self-esteem,” one’s life course, without capitulating to constraints by particular regimes of power. </w:t>
      </w:r>
      <w:r w:rsidRPr="00CD4E1B">
        <w:rPr>
          <w:rStyle w:val="StyleUnderline"/>
          <w:rFonts w:asciiTheme="majorHAnsi" w:hAnsiTheme="majorHAnsi" w:cstheme="majorHAnsi"/>
        </w:rPr>
        <w:t>But in so doing</w:t>
      </w:r>
      <w:r w:rsidRPr="00CD4E1B">
        <w:rPr>
          <w:rFonts w:asciiTheme="majorHAnsi" w:hAnsiTheme="majorHAnsi" w:cstheme="majorHAnsi"/>
        </w:rPr>
        <w:t xml:space="preserve">, contemporary </w:t>
      </w:r>
      <w:r w:rsidRPr="00CD4E1B">
        <w:rPr>
          <w:rStyle w:val="StyleUnderline"/>
          <w:rFonts w:asciiTheme="majorHAnsi" w:hAnsiTheme="majorHAnsi" w:cstheme="majorHAnsi"/>
        </w:rPr>
        <w:t xml:space="preserve">discourses of </w:t>
      </w:r>
      <w:r w:rsidRPr="00CD4E1B">
        <w:rPr>
          <w:rStyle w:val="StyleUnderline"/>
          <w:rFonts w:asciiTheme="majorHAnsi" w:hAnsiTheme="majorHAnsi" w:cstheme="majorHAnsi"/>
          <w:highlight w:val="yellow"/>
        </w:rPr>
        <w:t xml:space="preserve">empowerment </w:t>
      </w:r>
      <w:r w:rsidRPr="00CD4E1B">
        <w:rPr>
          <w:rStyle w:val="StyleUnderline"/>
          <w:rFonts w:asciiTheme="majorHAnsi" w:hAnsiTheme="majorHAnsi" w:cstheme="majorHAnsi"/>
        </w:rPr>
        <w:t xml:space="preserve">too often </w:t>
      </w:r>
      <w:r w:rsidRPr="00CD4E1B">
        <w:rPr>
          <w:rStyle w:val="StyleUnderline"/>
          <w:rFonts w:asciiTheme="majorHAnsi" w:hAnsiTheme="majorHAnsi" w:cstheme="majorHAnsi"/>
          <w:highlight w:val="yellow"/>
        </w:rPr>
        <w:t xml:space="preserve">signal an oddly </w:t>
      </w:r>
      <w:r w:rsidRPr="00CD4E1B">
        <w:rPr>
          <w:rStyle w:val="Emphasis"/>
          <w:rFonts w:asciiTheme="majorHAnsi" w:hAnsiTheme="majorHAnsi" w:cstheme="majorHAnsi"/>
          <w:highlight w:val="yellow"/>
        </w:rPr>
        <w:t xml:space="preserve">adaptive </w:t>
      </w:r>
      <w:r w:rsidRPr="00CD4E1B">
        <w:rPr>
          <w:rStyle w:val="Emphasis"/>
          <w:rFonts w:asciiTheme="majorHAnsi" w:hAnsiTheme="majorHAnsi" w:cstheme="majorHAnsi"/>
        </w:rPr>
        <w:t xml:space="preserve">and harmonious </w:t>
      </w:r>
      <w:r w:rsidRPr="00CD4E1B">
        <w:rPr>
          <w:rStyle w:val="Emphasis"/>
          <w:rFonts w:asciiTheme="majorHAnsi" w:hAnsiTheme="majorHAnsi" w:cstheme="majorHAnsi"/>
          <w:highlight w:val="yellow"/>
        </w:rPr>
        <w:t xml:space="preserve">relationship with domination </w:t>
      </w:r>
      <w:r w:rsidRPr="00CD4E1B">
        <w:rPr>
          <w:rStyle w:val="StyleUnderline"/>
          <w:rFonts w:asciiTheme="majorHAnsi" w:hAnsiTheme="majorHAnsi" w:cstheme="majorHAnsi"/>
          <w:highlight w:val="yellow"/>
        </w:rPr>
        <w:t>insofar as they locate an individual’s sense of worth</w:t>
      </w:r>
      <w:r w:rsidRPr="00CD4E1B">
        <w:rPr>
          <w:rFonts w:asciiTheme="majorHAnsi" w:hAnsiTheme="majorHAnsi" w:cstheme="majorHAnsi"/>
        </w:rPr>
        <w:t xml:space="preserve"> and capacity </w:t>
      </w:r>
      <w:r w:rsidRPr="00CD4E1B">
        <w:rPr>
          <w:rStyle w:val="StyleUnderline"/>
          <w:rFonts w:asciiTheme="majorHAnsi" w:hAnsiTheme="majorHAnsi" w:cstheme="majorHAnsi"/>
          <w:highlight w:val="yellow"/>
        </w:rPr>
        <w:t>in the register of individual feelings</w:t>
      </w:r>
      <w:r w:rsidRPr="00CD4E1B">
        <w:rPr>
          <w:rFonts w:asciiTheme="majorHAnsi" w:hAnsiTheme="majorHAnsi" w:cstheme="majorHAnsi"/>
          <w:highlight w:val="yellow"/>
        </w:rPr>
        <w:t xml:space="preserve">, </w:t>
      </w:r>
      <w:r w:rsidRPr="00CD4E1B">
        <w:rPr>
          <w:rStyle w:val="StyleUnderline"/>
          <w:rFonts w:asciiTheme="majorHAnsi" w:hAnsiTheme="majorHAnsi" w:cstheme="majorHAnsi"/>
          <w:highlight w:val="yellow"/>
        </w:rPr>
        <w:t>a register</w:t>
      </w:r>
      <w:r w:rsidRPr="00CD4E1B">
        <w:rPr>
          <w:rStyle w:val="StyleUnderline"/>
          <w:rFonts w:asciiTheme="majorHAnsi" w:hAnsiTheme="majorHAnsi" w:cstheme="majorHAnsi"/>
        </w:rPr>
        <w:t xml:space="preserve"> </w:t>
      </w:r>
      <w:r w:rsidRPr="00CD4E1B">
        <w:rPr>
          <w:rFonts w:asciiTheme="majorHAnsi" w:hAnsiTheme="majorHAnsi" w:cstheme="majorHAnsi"/>
        </w:rPr>
        <w:t>implicitly</w:t>
      </w:r>
      <w:r w:rsidRPr="00CD4E1B">
        <w:rPr>
          <w:rStyle w:val="StyleUnderline"/>
          <w:rFonts w:asciiTheme="majorHAnsi" w:hAnsiTheme="majorHAnsi" w:cstheme="majorHAnsi"/>
        </w:rPr>
        <w:t xml:space="preserve"> </w:t>
      </w:r>
      <w:r w:rsidRPr="00CD4E1B">
        <w:rPr>
          <w:rStyle w:val="StyleUnderline"/>
          <w:rFonts w:asciiTheme="majorHAnsi" w:hAnsiTheme="majorHAnsi" w:cstheme="majorHAnsi"/>
          <w:highlight w:val="yellow"/>
        </w:rPr>
        <w:t xml:space="preserve">located on </w:t>
      </w:r>
      <w:r w:rsidRPr="00CD4E1B">
        <w:rPr>
          <w:rFonts w:asciiTheme="majorHAnsi" w:hAnsiTheme="majorHAnsi" w:cstheme="majorHAnsi"/>
        </w:rPr>
        <w:t>some- thing of</w:t>
      </w:r>
      <w:r w:rsidRPr="00CD4E1B">
        <w:rPr>
          <w:rStyle w:val="StyleUnderline"/>
          <w:rFonts w:asciiTheme="majorHAnsi" w:hAnsiTheme="majorHAnsi" w:cstheme="majorHAnsi"/>
        </w:rPr>
        <w:t xml:space="preserve"> </w:t>
      </w:r>
      <w:proofErr w:type="spellStart"/>
      <w:proofErr w:type="gramStart"/>
      <w:r w:rsidRPr="00CD4E1B">
        <w:rPr>
          <w:rStyle w:val="StyleUnderline"/>
          <w:rFonts w:asciiTheme="majorHAnsi" w:hAnsiTheme="majorHAnsi" w:cstheme="majorHAnsi"/>
          <w:highlight w:val="yellow"/>
        </w:rPr>
        <w:t>an other</w:t>
      </w:r>
      <w:proofErr w:type="spellEnd"/>
      <w:proofErr w:type="gramEnd"/>
      <w:r w:rsidRPr="00CD4E1B">
        <w:rPr>
          <w:rStyle w:val="StyleUnderline"/>
          <w:rFonts w:asciiTheme="majorHAnsi" w:hAnsiTheme="majorHAnsi" w:cstheme="majorHAnsi"/>
          <w:highlight w:val="yellow"/>
        </w:rPr>
        <w:t xml:space="preserve"> worldly plane vis-a-vis social and political power</w:t>
      </w:r>
      <w:r w:rsidRPr="00CD4E1B">
        <w:rPr>
          <w:rFonts w:asciiTheme="majorHAnsi" w:hAnsiTheme="majorHAnsi" w:cstheme="majorHAnsi"/>
        </w:rPr>
        <w:t xml:space="preserve">. In this regard, </w:t>
      </w:r>
      <w:r w:rsidRPr="00CD4E1B">
        <w:rPr>
          <w:rStyle w:val="StyleUnderline"/>
          <w:rFonts w:asciiTheme="majorHAnsi" w:hAnsiTheme="majorHAnsi" w:cstheme="majorHAnsi"/>
          <w:highlight w:val="yellow"/>
        </w:rPr>
        <w:t xml:space="preserve">despite its apparent </w:t>
      </w:r>
      <w:r w:rsidRPr="00CD4E1B">
        <w:rPr>
          <w:rStyle w:val="Emphasis"/>
          <w:rFonts w:asciiTheme="majorHAnsi" w:hAnsiTheme="majorHAnsi" w:cstheme="majorHAnsi"/>
          <w:highlight w:val="yellow"/>
        </w:rPr>
        <w:t>locution of resistance</w:t>
      </w:r>
      <w:r w:rsidRPr="00CD4E1B">
        <w:rPr>
          <w:rStyle w:val="StyleUnderline"/>
          <w:rFonts w:asciiTheme="majorHAnsi" w:hAnsiTheme="majorHAnsi" w:cstheme="majorHAnsi"/>
          <w:highlight w:val="yellow"/>
        </w:rPr>
        <w:t xml:space="preserve"> to subjection</w:t>
      </w:r>
      <w:r w:rsidRPr="00CD4E1B">
        <w:rPr>
          <w:rFonts w:asciiTheme="majorHAnsi" w:hAnsiTheme="majorHAnsi" w:cstheme="majorHAnsi"/>
        </w:rPr>
        <w:t xml:space="preserve">, </w:t>
      </w:r>
      <w:proofErr w:type="spellStart"/>
      <w:r w:rsidRPr="00CD4E1B">
        <w:rPr>
          <w:rFonts w:asciiTheme="majorHAnsi" w:hAnsiTheme="majorHAnsi" w:cstheme="majorHAnsi"/>
        </w:rPr>
        <w:t>contem</w:t>
      </w:r>
      <w:proofErr w:type="spellEnd"/>
      <w:r w:rsidRPr="00CD4E1B">
        <w:rPr>
          <w:rFonts w:asciiTheme="majorHAnsi" w:hAnsiTheme="majorHAnsi" w:cstheme="majorHAnsi"/>
        </w:rPr>
        <w:t xml:space="preserve">- </w:t>
      </w:r>
      <w:proofErr w:type="spellStart"/>
      <w:r w:rsidRPr="00CD4E1B">
        <w:rPr>
          <w:rFonts w:asciiTheme="majorHAnsi" w:hAnsiTheme="majorHAnsi" w:cstheme="majorHAnsi"/>
        </w:rPr>
        <w:t>porary</w:t>
      </w:r>
      <w:proofErr w:type="spellEnd"/>
      <w:r w:rsidRPr="00CD4E1B">
        <w:rPr>
          <w:rFonts w:asciiTheme="majorHAnsi" w:hAnsiTheme="majorHAnsi" w:cstheme="majorHAnsi"/>
        </w:rPr>
        <w:t xml:space="preserve"> </w:t>
      </w:r>
      <w:r w:rsidRPr="00CD4E1B">
        <w:rPr>
          <w:rStyle w:val="StyleUnderline"/>
          <w:rFonts w:asciiTheme="majorHAnsi" w:hAnsiTheme="majorHAnsi" w:cstheme="majorHAnsi"/>
          <w:highlight w:val="yellow"/>
        </w:rPr>
        <w:t xml:space="preserve">discourses of empowerment partake strongly of </w:t>
      </w:r>
      <w:r w:rsidRPr="00CD4E1B">
        <w:rPr>
          <w:rStyle w:val="Emphasis"/>
          <w:rFonts w:asciiTheme="majorHAnsi" w:hAnsiTheme="majorHAnsi" w:cstheme="majorHAnsi"/>
          <w:highlight w:val="yellow"/>
        </w:rPr>
        <w:t>liberal solipsism</w:t>
      </w:r>
      <w:r w:rsidRPr="00CD4E1B">
        <w:rPr>
          <w:rFonts w:asciiTheme="majorHAnsi" w:hAnsiTheme="majorHAnsi" w:cstheme="majorHAnsi"/>
        </w:rPr>
        <w:t xml:space="preserve">—the radical decontextualization of the subject characteristic of¶ 23¶ liberal discourse that is key to the fictional sovereign individualism of liberalism. Moreover, </w:t>
      </w:r>
      <w:r w:rsidRPr="00CD4E1B">
        <w:rPr>
          <w:rStyle w:val="StyleUnderline"/>
          <w:rFonts w:asciiTheme="majorHAnsi" w:hAnsiTheme="majorHAnsi" w:cstheme="majorHAnsi"/>
        </w:rPr>
        <w:t xml:space="preserve">in its almost exclusive focus on subjects’ </w:t>
      </w:r>
      <w:proofErr w:type="spellStart"/>
      <w:r w:rsidRPr="00CD4E1B">
        <w:rPr>
          <w:rStyle w:val="StyleUnderline"/>
          <w:rFonts w:asciiTheme="majorHAnsi" w:hAnsiTheme="majorHAnsi" w:cstheme="majorHAnsi"/>
        </w:rPr>
        <w:t>emotionalbearing</w:t>
      </w:r>
      <w:proofErr w:type="spellEnd"/>
      <w:r w:rsidRPr="00CD4E1B">
        <w:rPr>
          <w:rFonts w:asciiTheme="majorHAnsi" w:hAnsiTheme="majorHAnsi" w:cstheme="majorHAnsi"/>
        </w:rPr>
        <w:t xml:space="preserve"> and self-regard, </w:t>
      </w:r>
      <w:r w:rsidRPr="00CD4E1B">
        <w:rPr>
          <w:rStyle w:val="StyleUnderline"/>
          <w:rFonts w:asciiTheme="majorHAnsi" w:hAnsiTheme="majorHAnsi" w:cstheme="majorHAnsi"/>
        </w:rPr>
        <w:t>empowerment is a formulation that converges with a regime’s own legitimacy needs in masking the power of the regime</w:t>
      </w:r>
      <w:r w:rsidRPr="00CD4E1B">
        <w:rPr>
          <w:rFonts w:asciiTheme="majorHAnsi" w:hAnsiTheme="majorHAnsi" w:cstheme="majorHAnsi"/>
        </w:rPr>
        <w:t xml:space="preserve">.¶ This is not to suggest that talk of empowerment is always only illusion or delusion. It is to argue, rather, that while the notion of empowerment articulates that feature of freedom concerned with action, with being more than the consumer subject figured in discourses of rights and eco- nomic democracy, </w:t>
      </w:r>
      <w:r w:rsidRPr="00CD4E1B">
        <w:rPr>
          <w:rStyle w:val="StyleUnderline"/>
          <w:rFonts w:asciiTheme="majorHAnsi" w:hAnsiTheme="majorHAnsi" w:cstheme="majorHAnsi"/>
        </w:rPr>
        <w:t xml:space="preserve">contemporary </w:t>
      </w:r>
      <w:r w:rsidRPr="00CD4E1B">
        <w:rPr>
          <w:rStyle w:val="StyleUnderline"/>
          <w:rFonts w:asciiTheme="majorHAnsi" w:hAnsiTheme="majorHAnsi" w:cstheme="majorHAnsi"/>
          <w:highlight w:val="yellow"/>
        </w:rPr>
        <w:t>deployments</w:t>
      </w:r>
      <w:r w:rsidRPr="00CD4E1B">
        <w:rPr>
          <w:rFonts w:asciiTheme="majorHAnsi" w:hAnsiTheme="majorHAnsi" w:cstheme="majorHAnsi"/>
        </w:rPr>
        <w:t xml:space="preserve"> of that notion also </w:t>
      </w:r>
      <w:r w:rsidRPr="00CD4E1B">
        <w:rPr>
          <w:rStyle w:val="StyleUnderline"/>
          <w:rFonts w:asciiTheme="majorHAnsi" w:hAnsiTheme="majorHAnsi" w:cstheme="majorHAnsi"/>
          <w:highlight w:val="yellow"/>
        </w:rPr>
        <w:t>draw so heavily on</w:t>
      </w:r>
      <w:r w:rsidRPr="00CD4E1B">
        <w:rPr>
          <w:rStyle w:val="StyleUnderline"/>
          <w:rFonts w:asciiTheme="majorHAnsi" w:hAnsiTheme="majorHAnsi" w:cstheme="majorHAnsi"/>
        </w:rPr>
        <w:t xml:space="preserve"> an </w:t>
      </w:r>
      <w:proofErr w:type="spellStart"/>
      <w:r w:rsidRPr="00CD4E1B">
        <w:rPr>
          <w:rStyle w:val="StyleUnderline"/>
          <w:rFonts w:asciiTheme="majorHAnsi" w:hAnsiTheme="majorHAnsi" w:cstheme="majorHAnsi"/>
        </w:rPr>
        <w:t>undeconstructed</w:t>
      </w:r>
      <w:proofErr w:type="spellEnd"/>
      <w:r w:rsidRPr="00CD4E1B">
        <w:rPr>
          <w:rStyle w:val="StyleUnderline"/>
          <w:rFonts w:asciiTheme="majorHAnsi" w:hAnsiTheme="majorHAnsi" w:cstheme="majorHAnsi"/>
        </w:rPr>
        <w:t xml:space="preserve"> </w:t>
      </w:r>
      <w:r w:rsidRPr="00CD4E1B">
        <w:rPr>
          <w:rStyle w:val="StyleUnderline"/>
          <w:rFonts w:asciiTheme="majorHAnsi" w:hAnsiTheme="majorHAnsi" w:cstheme="majorHAnsi"/>
          <w:highlight w:val="yellow"/>
        </w:rPr>
        <w:t xml:space="preserve">subjectivity that they </w:t>
      </w:r>
      <w:r w:rsidRPr="00CD4E1B">
        <w:rPr>
          <w:rStyle w:val="Emphasis"/>
          <w:rFonts w:asciiTheme="majorHAnsi" w:hAnsiTheme="majorHAnsi" w:cstheme="majorHAnsi"/>
          <w:highlight w:val="yellow"/>
        </w:rPr>
        <w:t>risk establishing a wide chasm between the (experience of) empowerment and an actual capacity to shape the terms of political, social, or economic life.</w:t>
      </w:r>
      <w:r w:rsidRPr="00CD4E1B">
        <w:rPr>
          <w:rStyle w:val="Emphasis"/>
          <w:rFonts w:asciiTheme="majorHAnsi" w:hAnsiTheme="majorHAnsi" w:cstheme="majorHAnsi"/>
        </w:rPr>
        <w:t xml:space="preserve"> Indeed, </w:t>
      </w:r>
      <w:r w:rsidRPr="00CD4E1B">
        <w:rPr>
          <w:rStyle w:val="Emphasis"/>
          <w:rFonts w:asciiTheme="majorHAnsi" w:hAnsiTheme="majorHAnsi" w:cstheme="majorHAnsi"/>
          <w:highlight w:val="yellow"/>
          <w:bdr w:val="single" w:sz="4" w:space="0" w:color="auto"/>
        </w:rPr>
        <w:t>the possibility that one can “feel empowered” without being so forms an important element of legitimacy for the antidemocratic dimensions of liberalism</w:t>
      </w:r>
      <w:r w:rsidRPr="00CD4E1B">
        <w:rPr>
          <w:rStyle w:val="Emphasis"/>
          <w:rFonts w:asciiTheme="majorHAnsi" w:hAnsiTheme="majorHAnsi" w:cstheme="majorHAnsi"/>
        </w:rPr>
        <w:t>.</w:t>
      </w:r>
    </w:p>
    <w:p w14:paraId="30A40F99" w14:textId="77777777" w:rsidR="00CD4E1B" w:rsidRPr="00CD4E1B" w:rsidRDefault="00CD4E1B" w:rsidP="00CD4E1B">
      <w:pPr>
        <w:pStyle w:val="Heading4"/>
        <w:rPr>
          <w:rFonts w:asciiTheme="majorHAnsi" w:hAnsiTheme="majorHAnsi" w:cstheme="majorHAnsi"/>
        </w:rPr>
      </w:pPr>
      <w:bookmarkStart w:id="0" w:name="_Hlk481226561"/>
      <w:r w:rsidRPr="00CD4E1B">
        <w:rPr>
          <w:rFonts w:asciiTheme="majorHAnsi" w:hAnsiTheme="majorHAnsi" w:cstheme="majorHAnsi"/>
        </w:rPr>
        <w:t xml:space="preserve">The AFF imagines that bringing the suffering body into the debate space becomes a prophylactic for violence. Othered bodies are </w:t>
      </w:r>
      <w:proofErr w:type="spellStart"/>
      <w:r w:rsidRPr="00CD4E1B">
        <w:rPr>
          <w:rFonts w:asciiTheme="majorHAnsi" w:hAnsiTheme="majorHAnsi" w:cstheme="majorHAnsi"/>
        </w:rPr>
        <w:t>vamiprically</w:t>
      </w:r>
      <w:proofErr w:type="spellEnd"/>
      <w:r w:rsidRPr="00CD4E1B">
        <w:rPr>
          <w:rFonts w:asciiTheme="majorHAnsi" w:hAnsiTheme="majorHAnsi" w:cstheme="majorHAnsi"/>
        </w:rPr>
        <w:t xml:space="preserve"> drained of life, turning the case</w:t>
      </w:r>
    </w:p>
    <w:p w14:paraId="20F737BA" w14:textId="77777777" w:rsidR="00CD4E1B" w:rsidRPr="00CD4E1B" w:rsidRDefault="00CD4E1B" w:rsidP="00CD4E1B">
      <w:pPr>
        <w:rPr>
          <w:rStyle w:val="Style13ptBold"/>
          <w:rFonts w:asciiTheme="majorHAnsi" w:hAnsiTheme="majorHAnsi" w:cstheme="majorHAnsi"/>
        </w:rPr>
      </w:pPr>
      <w:r w:rsidRPr="00CD4E1B">
        <w:rPr>
          <w:rStyle w:val="Style13ptBold"/>
          <w:rFonts w:asciiTheme="majorHAnsi" w:hAnsiTheme="majorHAnsi" w:cstheme="majorHAnsi"/>
        </w:rPr>
        <w:t>Berlant 98</w:t>
      </w:r>
    </w:p>
    <w:p w14:paraId="47219790" w14:textId="77777777" w:rsidR="00CD4E1B" w:rsidRPr="00CD4E1B" w:rsidRDefault="00CD4E1B" w:rsidP="00CD4E1B">
      <w:pPr>
        <w:rPr>
          <w:rFonts w:asciiTheme="majorHAnsi" w:hAnsiTheme="majorHAnsi" w:cstheme="majorHAnsi"/>
        </w:rPr>
      </w:pPr>
      <w:r w:rsidRPr="00CD4E1B">
        <w:rPr>
          <w:rFonts w:asciiTheme="majorHAnsi" w:hAnsiTheme="majorHAnsi" w:cstheme="majorHAnsi"/>
        </w:rPr>
        <w:lastRenderedPageBreak/>
        <w:t>(Lauren, George M. Pullman Professor, Department of English, University of Chicago, “Poor Eliza,” American Literature, Vol. 70, No. 3, No More Separate Spheres! (Sep., 1998), Duke University Press, pg. 635-668)</w:t>
      </w:r>
    </w:p>
    <w:p w14:paraId="6EC0439B" w14:textId="77777777" w:rsidR="00CD4E1B" w:rsidRPr="00CD4E1B" w:rsidRDefault="00CD4E1B" w:rsidP="00CD4E1B">
      <w:pPr>
        <w:rPr>
          <w:rFonts w:asciiTheme="majorHAnsi" w:hAnsiTheme="majorHAnsi" w:cstheme="majorHAnsi"/>
          <w:b/>
          <w:u w:val="single"/>
        </w:rPr>
      </w:pPr>
      <w:r w:rsidRPr="00CD4E1B">
        <w:rPr>
          <w:rFonts w:asciiTheme="majorHAnsi" w:hAnsiTheme="majorHAnsi" w:cstheme="majorHAnsi"/>
          <w:sz w:val="12"/>
        </w:rPr>
        <w:t xml:space="preserve">What distinguishes these critical texts are the startling ways they struggle to encounter the Uncle Tom form without reproducing it, declining to pay the inheritance tax. The </w:t>
      </w:r>
      <w:proofErr w:type="spellStart"/>
      <w:r w:rsidRPr="00CD4E1B">
        <w:rPr>
          <w:rFonts w:asciiTheme="majorHAnsi" w:hAnsiTheme="majorHAnsi" w:cstheme="majorHAnsi"/>
          <w:sz w:val="12"/>
        </w:rPr>
        <w:t>postsentimental</w:t>
      </w:r>
      <w:proofErr w:type="spellEnd"/>
      <w:r w:rsidRPr="00CD4E1B">
        <w:rPr>
          <w:rFonts w:asciiTheme="majorHAnsi" w:hAnsiTheme="majorHAnsi" w:cstheme="majorHAnsi"/>
          <w:sz w:val="12"/>
        </w:rPr>
        <w:t xml:space="preserve">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w:t>
      </w:r>
      <w:r w:rsidRPr="00CD4E1B">
        <w:rPr>
          <w:rStyle w:val="StyleUnderline"/>
          <w:rFonts w:asciiTheme="majorHAnsi" w:hAnsiTheme="majorHAnsi" w:cstheme="majorHAnsi"/>
          <w:highlight w:val="cyan"/>
        </w:rPr>
        <w:t xml:space="preserve">In </w:t>
      </w:r>
      <w:r w:rsidRPr="00CD4E1B">
        <w:rPr>
          <w:rStyle w:val="StyleUnderline"/>
          <w:rFonts w:asciiTheme="majorHAnsi" w:hAnsiTheme="majorHAnsi" w:cstheme="majorHAnsi"/>
        </w:rPr>
        <w:t xml:space="preserve">its traditional and </w:t>
      </w:r>
      <w:r w:rsidRPr="00CD4E1B">
        <w:rPr>
          <w:rStyle w:val="StyleUnderline"/>
          <w:rFonts w:asciiTheme="majorHAnsi" w:hAnsiTheme="majorHAnsi" w:cstheme="majorHAnsi"/>
          <w:highlight w:val="cyan"/>
        </w:rPr>
        <w:t>political modalities, the sentimental promises</w:t>
      </w:r>
      <w:r w:rsidRPr="00CD4E1B">
        <w:rPr>
          <w:rStyle w:val="StyleUnderline"/>
          <w:rFonts w:asciiTheme="majorHAnsi" w:hAnsiTheme="majorHAnsi" w:cstheme="majorHAnsi"/>
        </w:rPr>
        <w:t xml:space="preserve"> that in a just world a consensus will already </w:t>
      </w:r>
      <w:r w:rsidRPr="00CD4E1B">
        <w:rPr>
          <w:rStyle w:val="StyleUnderline"/>
          <w:rFonts w:asciiTheme="majorHAnsi" w:hAnsiTheme="majorHAnsi" w:cstheme="majorHAnsi"/>
          <w:highlight w:val="cyan"/>
        </w:rPr>
        <w:t xml:space="preserve">exist about </w:t>
      </w:r>
      <w:r w:rsidRPr="00CD4E1B">
        <w:rPr>
          <w:rStyle w:val="StyleUnderline"/>
          <w:rFonts w:asciiTheme="majorHAnsi" w:hAnsiTheme="majorHAnsi" w:cstheme="majorHAnsi"/>
        </w:rPr>
        <w:t xml:space="preserve">what constitutes uplift, amelioration, and </w:t>
      </w:r>
      <w:r w:rsidRPr="00CD4E1B">
        <w:rPr>
          <w:rStyle w:val="StyleUnderline"/>
          <w:rFonts w:asciiTheme="majorHAnsi" w:hAnsiTheme="majorHAnsi" w:cstheme="majorHAnsi"/>
          <w:highlight w:val="cyan"/>
        </w:rPr>
        <w:t>emancipation</w:t>
      </w:r>
      <w:r w:rsidRPr="00CD4E1B">
        <w:rPr>
          <w:rStyle w:val="StyleUnderline"/>
          <w:rFonts w:asciiTheme="majorHAnsi" w:hAnsiTheme="majorHAnsi" w:cstheme="majorHAnsi"/>
        </w:rPr>
        <w:t>, those horizons toward which empathy powerfully directs itself.</w:t>
      </w:r>
      <w:r w:rsidRPr="00CD4E1B">
        <w:rPr>
          <w:rFonts w:asciiTheme="majorHAnsi" w:hAnsiTheme="majorHAnsi" w:cstheme="majorHAnsi"/>
          <w:sz w:val="12"/>
        </w:rPr>
        <w:t xml:space="preserve"> </w:t>
      </w:r>
      <w:r w:rsidRPr="00CD4E1B">
        <w:rPr>
          <w:rStyle w:val="StyleUnderline"/>
          <w:rFonts w:asciiTheme="majorHAnsi" w:hAnsiTheme="majorHAnsi" w:cstheme="majorHAnsi"/>
          <w:highlight w:val="cyan"/>
        </w:rPr>
        <w:t>Identification with suffering</w:t>
      </w:r>
      <w:r w:rsidRPr="00CD4E1B">
        <w:rPr>
          <w:rStyle w:val="StyleUnderline"/>
          <w:rFonts w:asciiTheme="majorHAnsi" w:hAnsiTheme="majorHAnsi" w:cstheme="majorHAnsi"/>
        </w:rPr>
        <w:t xml:space="preserve">, the ethical response to the sentimental plot, </w:t>
      </w:r>
      <w:r w:rsidRPr="00CD4E1B">
        <w:rPr>
          <w:rStyle w:val="StyleUnderline"/>
          <w:rFonts w:asciiTheme="majorHAnsi" w:hAnsiTheme="majorHAnsi" w:cstheme="majorHAnsi"/>
          <w:highlight w:val="cyan"/>
        </w:rPr>
        <w:t xml:space="preserve">leads to its repetition </w:t>
      </w:r>
      <w:r w:rsidRPr="00CD4E1B">
        <w:rPr>
          <w:rStyle w:val="StyleUnderline"/>
          <w:rFonts w:asciiTheme="majorHAnsi" w:hAnsiTheme="majorHAnsi" w:cstheme="majorHAnsi"/>
        </w:rPr>
        <w:t xml:space="preserve">in the audience </w:t>
      </w:r>
      <w:r w:rsidRPr="00CD4E1B">
        <w:rPr>
          <w:rStyle w:val="StyleUnderline"/>
          <w:rFonts w:asciiTheme="majorHAnsi" w:hAnsiTheme="majorHAnsi" w:cstheme="majorHAnsi"/>
          <w:highlight w:val="cyan"/>
        </w:rPr>
        <w:t xml:space="preserve">and </w:t>
      </w:r>
      <w:r w:rsidRPr="00CD4E1B">
        <w:rPr>
          <w:rStyle w:val="StyleUnderline"/>
          <w:rFonts w:asciiTheme="majorHAnsi" w:hAnsiTheme="majorHAnsi" w:cstheme="majorHAnsi"/>
        </w:rPr>
        <w:t xml:space="preserve">thus to </w:t>
      </w:r>
      <w:r w:rsidRPr="00CD4E1B">
        <w:rPr>
          <w:rStyle w:val="StyleUnderline"/>
          <w:rFonts w:asciiTheme="majorHAnsi" w:hAnsiTheme="majorHAnsi" w:cstheme="majorHAnsi"/>
          <w:highlight w:val="cyan"/>
        </w:rPr>
        <w:t xml:space="preserve">a </w:t>
      </w:r>
      <w:r w:rsidRPr="00CD4E1B">
        <w:rPr>
          <w:rStyle w:val="StyleUnderline"/>
          <w:rFonts w:asciiTheme="majorHAnsi" w:hAnsiTheme="majorHAnsi" w:cstheme="majorHAnsi"/>
        </w:rPr>
        <w:t>generally held vie</w:t>
      </w:r>
      <w:r w:rsidRPr="00CD4E1B">
        <w:rPr>
          <w:rStyle w:val="StyleUnderline"/>
          <w:rFonts w:asciiTheme="majorHAnsi" w:hAnsiTheme="majorHAnsi" w:cstheme="majorHAnsi"/>
          <w:highlight w:val="cyan"/>
        </w:rPr>
        <w:t xml:space="preserve">w about what transformations would bring the good life </w:t>
      </w:r>
      <w:r w:rsidRPr="00CD4E1B">
        <w:rPr>
          <w:rStyle w:val="StyleUnderline"/>
          <w:rFonts w:asciiTheme="majorHAnsi" w:hAnsiTheme="majorHAnsi" w:cstheme="majorHAnsi"/>
        </w:rPr>
        <w:t xml:space="preserve">into being. </w:t>
      </w:r>
      <w:r w:rsidRPr="00CD4E1B">
        <w:rPr>
          <w:rStyle w:val="StyleUnderline"/>
          <w:rFonts w:asciiTheme="majorHAnsi" w:hAnsiTheme="majorHAnsi" w:cstheme="majorHAnsi"/>
          <w:highlight w:val="cyan"/>
        </w:rPr>
        <w:t xml:space="preserve">This </w:t>
      </w:r>
      <w:r w:rsidRPr="00CD4E1B">
        <w:rPr>
          <w:rStyle w:val="StyleUnderline"/>
          <w:rFonts w:asciiTheme="majorHAnsi" w:hAnsiTheme="majorHAnsi" w:cstheme="majorHAnsi"/>
        </w:rPr>
        <w:t>presumption</w:t>
      </w:r>
      <w:r w:rsidRPr="00CD4E1B">
        <w:rPr>
          <w:rFonts w:asciiTheme="majorHAnsi" w:hAnsiTheme="majorHAnsi" w:cstheme="majorHAnsi"/>
          <w:sz w:val="12"/>
        </w:rPr>
        <w:t xml:space="preserve">, that the terms of consent are trans- historical once true feeling is shared, </w:t>
      </w:r>
      <w:r w:rsidRPr="00CD4E1B">
        <w:rPr>
          <w:rStyle w:val="StyleUnderline"/>
          <w:rFonts w:asciiTheme="majorHAnsi" w:hAnsiTheme="majorHAnsi" w:cstheme="majorHAnsi"/>
          <w:highlight w:val="cyan"/>
        </w:rPr>
        <w:t>explains</w:t>
      </w:r>
      <w:r w:rsidRPr="00CD4E1B">
        <w:rPr>
          <w:rFonts w:asciiTheme="majorHAnsi" w:hAnsiTheme="majorHAnsi" w:cstheme="majorHAnsi"/>
          <w:sz w:val="12"/>
        </w:rPr>
        <w:t xml:space="preserve"> in part </w:t>
      </w:r>
      <w:r w:rsidRPr="00CD4E1B">
        <w:rPr>
          <w:rStyle w:val="StyleUnderline"/>
          <w:rFonts w:asciiTheme="majorHAnsi" w:hAnsiTheme="majorHAnsi" w:cstheme="majorHAnsi"/>
          <w:highlight w:val="cyan"/>
        </w:rPr>
        <w:t>why emotions</w:t>
      </w:r>
      <w:r w:rsidRPr="00CD4E1B">
        <w:rPr>
          <w:rStyle w:val="StyleUnderline"/>
          <w:rFonts w:asciiTheme="majorHAnsi" w:hAnsiTheme="majorHAnsi" w:cstheme="majorHAnsi"/>
        </w:rPr>
        <w:t xml:space="preserve">, especially painful ones, </w:t>
      </w:r>
      <w:r w:rsidRPr="00CD4E1B">
        <w:rPr>
          <w:rStyle w:val="StyleUnderline"/>
          <w:rFonts w:asciiTheme="majorHAnsi" w:hAnsiTheme="majorHAnsi" w:cstheme="majorHAnsi"/>
          <w:highlight w:val="cyan"/>
        </w:rPr>
        <w:t xml:space="preserve">are </w:t>
      </w:r>
      <w:r w:rsidRPr="00CD4E1B">
        <w:rPr>
          <w:rStyle w:val="StyleUnderline"/>
          <w:rFonts w:asciiTheme="majorHAnsi" w:hAnsiTheme="majorHAnsi" w:cstheme="majorHAnsi"/>
        </w:rPr>
        <w:t xml:space="preserve">so </w:t>
      </w:r>
      <w:r w:rsidRPr="00CD4E1B">
        <w:rPr>
          <w:rStyle w:val="StyleUnderline"/>
          <w:rFonts w:asciiTheme="majorHAnsi" w:hAnsiTheme="majorHAnsi" w:cstheme="majorHAnsi"/>
          <w:highlight w:val="cyan"/>
        </w:rPr>
        <w:t>central to the</w:t>
      </w:r>
      <w:r w:rsidRPr="00CD4E1B">
        <w:rPr>
          <w:rStyle w:val="StyleUnderline"/>
          <w:rFonts w:asciiTheme="majorHAnsi" w:hAnsiTheme="majorHAnsi" w:cstheme="majorHAnsi"/>
        </w:rPr>
        <w:t xml:space="preserve"> world-building aspects of sentimental </w:t>
      </w:r>
      <w:r w:rsidRPr="00CD4E1B">
        <w:rPr>
          <w:rStyle w:val="StyleUnderline"/>
          <w:rFonts w:asciiTheme="majorHAnsi" w:hAnsiTheme="majorHAnsi" w:cstheme="majorHAnsi"/>
          <w:highlight w:val="cyan"/>
        </w:rPr>
        <w:t>alliance</w:t>
      </w:r>
      <w:r w:rsidRPr="00CD4E1B">
        <w:rPr>
          <w:rStyle w:val="StyleUnderline"/>
          <w:rFonts w:asciiTheme="majorHAnsi" w:hAnsiTheme="majorHAnsi" w:cstheme="majorHAnsi"/>
        </w:rPr>
        <w:t>.</w:t>
      </w:r>
      <w:r w:rsidRPr="00CD4E1B">
        <w:rPr>
          <w:rFonts w:asciiTheme="majorHAnsi" w:hAnsiTheme="majorHAnsi" w:cstheme="majorHAnsi"/>
          <w:sz w:val="12"/>
        </w:rPr>
        <w:t xml:space="preserve"> </w:t>
      </w:r>
      <w:proofErr w:type="spellStart"/>
      <w:r w:rsidRPr="00CD4E1B">
        <w:rPr>
          <w:rFonts w:asciiTheme="majorHAnsi" w:hAnsiTheme="majorHAnsi" w:cstheme="majorHAnsi"/>
          <w:sz w:val="12"/>
        </w:rPr>
        <w:t>Postsentimental</w:t>
      </w:r>
      <w:proofErr w:type="spellEnd"/>
      <w:r w:rsidRPr="00CD4E1B">
        <w:rPr>
          <w:rFonts w:asciiTheme="majorHAnsi" w:hAnsiTheme="majorHAnsi" w:cstheme="majorHAnsi"/>
          <w:sz w:val="12"/>
        </w:rPr>
        <w:t xml:space="preserve"> texts withdraw from the contract that presumes consent to the conventionally desired outcomes of identification and empathy. </w:t>
      </w:r>
      <w:r w:rsidRPr="00CD4E1B">
        <w:rPr>
          <w:rStyle w:val="StyleUnderline"/>
          <w:rFonts w:asciiTheme="majorHAnsi" w:hAnsiTheme="majorHAnsi" w:cstheme="majorHAnsi"/>
        </w:rPr>
        <w:t xml:space="preserve">The desire for </w:t>
      </w:r>
      <w:proofErr w:type="spellStart"/>
      <w:r w:rsidRPr="00CD4E1B">
        <w:rPr>
          <w:rStyle w:val="StyleUnderline"/>
          <w:rFonts w:asciiTheme="majorHAnsi" w:hAnsiTheme="majorHAnsi" w:cstheme="majorHAnsi"/>
        </w:rPr>
        <w:t>unconflictedness</w:t>
      </w:r>
      <w:proofErr w:type="spellEnd"/>
      <w:r w:rsidRPr="00CD4E1B">
        <w:rPr>
          <w:rStyle w:val="StyleUnderline"/>
          <w:rFonts w:asciiTheme="majorHAnsi" w:hAnsiTheme="majorHAnsi" w:cstheme="majorHAnsi"/>
        </w:rPr>
        <w:t xml:space="preserve"> might very well motivate the sacrifice of surprising ideas to the norms of the world against which this rhetoric is being deployed.</w:t>
      </w:r>
      <w:r w:rsidRPr="00CD4E1B">
        <w:rPr>
          <w:rFonts w:asciiTheme="majorHAnsi" w:hAnsiTheme="majorHAnsi" w:cstheme="majorHAnsi"/>
          <w:sz w:val="12"/>
        </w:rPr>
        <w:t xml:space="preserve"> What, if anything, then, can be built from the very different knowledge/experience of subaltern pain? What can memory do to create conditions for freedom and justice without reconfirming the terms of ordinary subordination? More than a critique of feeling as such, </w:t>
      </w:r>
      <w:r w:rsidRPr="00CD4E1B">
        <w:rPr>
          <w:rStyle w:val="StyleUnderline"/>
          <w:rFonts w:asciiTheme="majorHAnsi" w:hAnsiTheme="majorHAnsi" w:cstheme="majorHAnsi"/>
        </w:rPr>
        <w:t xml:space="preserve">the </w:t>
      </w:r>
      <w:proofErr w:type="spellStart"/>
      <w:r w:rsidRPr="00CD4E1B">
        <w:rPr>
          <w:rStyle w:val="StyleUnderline"/>
          <w:rFonts w:asciiTheme="majorHAnsi" w:hAnsiTheme="majorHAnsi" w:cstheme="majorHAnsi"/>
        </w:rPr>
        <w:t>postsentimental</w:t>
      </w:r>
      <w:proofErr w:type="spellEnd"/>
      <w:r w:rsidRPr="00CD4E1B">
        <w:rPr>
          <w:rStyle w:val="StyleUnderline"/>
          <w:rFonts w:asciiTheme="majorHAnsi" w:hAnsiTheme="majorHAnsi" w:cstheme="majorHAnsi"/>
        </w:rPr>
        <w:t xml:space="preserve"> modality</w:t>
      </w:r>
      <w:r w:rsidRPr="00CD4E1B">
        <w:rPr>
          <w:rFonts w:asciiTheme="majorHAnsi" w:hAnsiTheme="majorHAnsi" w:cstheme="majorHAnsi"/>
          <w:sz w:val="12"/>
        </w:rPr>
        <w:t xml:space="preserve"> also </w:t>
      </w:r>
      <w:r w:rsidRPr="00CD4E1B">
        <w:rPr>
          <w:rStyle w:val="StyleUnderline"/>
          <w:rFonts w:asciiTheme="majorHAnsi" w:hAnsiTheme="majorHAnsi" w:cstheme="majorHAnsi"/>
        </w:rPr>
        <w:t>challenges what</w:t>
      </w:r>
      <w:r w:rsidRPr="00CD4E1B">
        <w:rPr>
          <w:rFonts w:asciiTheme="majorHAnsi" w:hAnsiTheme="majorHAnsi" w:cstheme="majorHAnsi"/>
          <w:sz w:val="12"/>
        </w:rPr>
        <w:t xml:space="preserve"> literature and </w:t>
      </w:r>
      <w:r w:rsidRPr="00CD4E1B">
        <w:rPr>
          <w:rStyle w:val="StyleUnderline"/>
          <w:rFonts w:asciiTheme="majorHAnsi" w:hAnsiTheme="majorHAnsi" w:cstheme="majorHAnsi"/>
        </w:rPr>
        <w:t>storytelling have come to stand for in the creation of sentimental national subjects</w:t>
      </w:r>
      <w:r w:rsidRPr="00CD4E1B">
        <w:rPr>
          <w:rFonts w:asciiTheme="majorHAnsi" w:hAnsiTheme="majorHAnsi" w:cstheme="majorHAnsi"/>
          <w:sz w:val="12"/>
        </w:rPr>
        <w:t xml:space="preserve">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w:t>
      </w:r>
      <w:proofErr w:type="spellStart"/>
      <w:r w:rsidRPr="00CD4E1B">
        <w:rPr>
          <w:rFonts w:asciiTheme="majorHAnsi" w:hAnsiTheme="majorHAnsi" w:cstheme="majorHAnsi"/>
          <w:sz w:val="12"/>
        </w:rPr>
        <w:t>postracist</w:t>
      </w:r>
      <w:proofErr w:type="spellEnd"/>
      <w:r w:rsidRPr="00CD4E1B">
        <w:rPr>
          <w:rFonts w:asciiTheme="majorHAnsi" w:hAnsiTheme="majorHAnsi" w:cstheme="majorHAnsi"/>
          <w:sz w:val="12"/>
        </w:rPr>
        <w:t xml:space="preserve"> nation. I cited Baldwin's text to open this piece not to endorse its absolute truth but to figure its frustrated opposition to the sentimental optimism that equates the formal achievement of empathy on a mass scale with the general project of democracy.  </w:t>
      </w:r>
      <w:r w:rsidRPr="00CD4E1B">
        <w:rPr>
          <w:rStyle w:val="StyleUnderline"/>
          <w:rFonts w:asciiTheme="majorHAnsi" w:hAnsiTheme="majorHAnsi" w:cstheme="majorHAnsi"/>
        </w:rPr>
        <w:t xml:space="preserve">Baldwin's special contribution to what </w:t>
      </w:r>
      <w:r w:rsidRPr="00CD4E1B">
        <w:rPr>
          <w:rStyle w:val="StyleUnderline"/>
          <w:rFonts w:asciiTheme="majorHAnsi" w:hAnsiTheme="majorHAnsi" w:cstheme="majorHAnsi"/>
          <w:highlight w:val="cyan"/>
        </w:rPr>
        <w:t>sentimentality</w:t>
      </w:r>
      <w:r w:rsidRPr="00CD4E1B">
        <w:rPr>
          <w:rStyle w:val="StyleUnderline"/>
          <w:rFonts w:asciiTheme="majorHAnsi" w:hAnsiTheme="majorHAnsi" w:cstheme="majorHAnsi"/>
        </w:rPr>
        <w:t xml:space="preserve"> can mean </w:t>
      </w:r>
      <w:r w:rsidRPr="00CD4E1B">
        <w:rPr>
          <w:rStyle w:val="StyleUnderline"/>
          <w:rFonts w:asciiTheme="majorHAnsi" w:hAnsiTheme="majorHAnsi" w:cstheme="majorHAnsi"/>
          <w:highlight w:val="cyan"/>
        </w:rPr>
        <w:t xml:space="preserve">has been </w:t>
      </w:r>
      <w:r w:rsidRPr="00CD4E1B">
        <w:rPr>
          <w:rStyle w:val="StyleUnderline"/>
          <w:rFonts w:asciiTheme="majorHAnsi" w:hAnsiTheme="majorHAnsi" w:cstheme="majorHAnsi"/>
        </w:rPr>
        <w:t>lost in the social-problem machinery of mass society, in which the production of tears where anger or nothing might have been became more urgent with the coming to cultural dominance of the Holocaust and trauma as models for having and remembering collective social experience</w:t>
      </w:r>
      <w:r w:rsidRPr="00CD4E1B">
        <w:rPr>
          <w:rFonts w:asciiTheme="majorHAnsi" w:hAnsiTheme="majorHAnsi" w:cstheme="majorHAnsi"/>
          <w:sz w:val="12"/>
        </w:rPr>
        <w:t xml:space="preserve">.20 Currently, as </w:t>
      </w:r>
      <w:r w:rsidRPr="00CD4E1B">
        <w:rPr>
          <w:rStyle w:val="StyleUnderline"/>
          <w:rFonts w:asciiTheme="majorHAnsi" w:hAnsiTheme="majorHAnsi" w:cstheme="majorHAnsi"/>
        </w:rPr>
        <w:t xml:space="preserve">in traditional sentimentality, the authenticity of overwhelming </w:t>
      </w:r>
      <w:r w:rsidRPr="00CD4E1B">
        <w:rPr>
          <w:rStyle w:val="StyleUnderline"/>
          <w:rFonts w:asciiTheme="majorHAnsi" w:hAnsiTheme="majorHAnsi" w:cstheme="majorHAnsi"/>
          <w:highlight w:val="cyan"/>
        </w:rPr>
        <w:t>pain</w:t>
      </w:r>
      <w:r w:rsidRPr="00CD4E1B">
        <w:rPr>
          <w:rStyle w:val="StyleUnderline"/>
          <w:rFonts w:asciiTheme="majorHAnsi" w:hAnsiTheme="majorHAnsi" w:cstheme="majorHAnsi"/>
        </w:rPr>
        <w:t xml:space="preserve"> that can be textually performed and shared </w:t>
      </w:r>
      <w:r w:rsidRPr="00CD4E1B">
        <w:rPr>
          <w:rStyle w:val="StyleUnderline"/>
          <w:rFonts w:asciiTheme="majorHAnsi" w:hAnsiTheme="majorHAnsi" w:cstheme="majorHAnsi"/>
          <w:highlight w:val="cyan"/>
        </w:rPr>
        <w:t xml:space="preserve">is disseminated as a prophylactic against </w:t>
      </w:r>
      <w:r w:rsidRPr="00CD4E1B">
        <w:rPr>
          <w:rStyle w:val="StyleUnderline"/>
          <w:rFonts w:asciiTheme="majorHAnsi" w:hAnsiTheme="majorHAnsi" w:cstheme="majorHAnsi"/>
        </w:rPr>
        <w:t xml:space="preserve">the reproduction of a shocking and numbing mass </w:t>
      </w:r>
      <w:r w:rsidRPr="00CD4E1B">
        <w:rPr>
          <w:rStyle w:val="StyleUnderline"/>
          <w:rFonts w:asciiTheme="majorHAnsi" w:hAnsiTheme="majorHAnsi" w:cstheme="majorHAnsi"/>
          <w:highlight w:val="cyan"/>
        </w:rPr>
        <w:t>violence</w:t>
      </w:r>
      <w:r w:rsidRPr="00CD4E1B">
        <w:rPr>
          <w:rStyle w:val="StyleUnderline"/>
          <w:rFonts w:asciiTheme="majorHAnsi" w:hAnsiTheme="majorHAnsi" w:cstheme="majorHAnsi"/>
        </w:rPr>
        <w:t>.</w:t>
      </w:r>
      <w:r w:rsidRPr="00CD4E1B">
        <w:rPr>
          <w:rFonts w:asciiTheme="majorHAnsi" w:hAnsiTheme="majorHAnsi" w:cstheme="majorHAnsi"/>
          <w:sz w:val="12"/>
        </w:rPr>
        <w:t xml:space="preserve"> Baldwin asserts that </w:t>
      </w:r>
      <w:r w:rsidRPr="00CD4E1B">
        <w:rPr>
          <w:rStyle w:val="StyleUnderline"/>
          <w:rFonts w:asciiTheme="majorHAnsi" w:hAnsiTheme="majorHAnsi" w:cstheme="majorHAnsi"/>
          <w:highlight w:val="cyan"/>
        </w:rPr>
        <w:t xml:space="preserve">the overvaluation of </w:t>
      </w:r>
      <w:r w:rsidRPr="00CD4E1B">
        <w:rPr>
          <w:rStyle w:val="StyleUnderline"/>
          <w:rFonts w:asciiTheme="majorHAnsi" w:hAnsiTheme="majorHAnsi" w:cstheme="majorHAnsi"/>
        </w:rPr>
        <w:t xml:space="preserve">such </w:t>
      </w:r>
      <w:r w:rsidRPr="00CD4E1B">
        <w:rPr>
          <w:rStyle w:val="StyleUnderline"/>
          <w:rFonts w:asciiTheme="majorHAnsi" w:hAnsiTheme="majorHAnsi" w:cstheme="majorHAnsi"/>
          <w:highlight w:val="cyan"/>
        </w:rPr>
        <w:t xml:space="preserve">redemptive feeling is </w:t>
      </w:r>
      <w:r w:rsidRPr="00CD4E1B">
        <w:rPr>
          <w:rStyle w:val="StyleUnderline"/>
          <w:rFonts w:asciiTheme="majorHAnsi" w:hAnsiTheme="majorHAnsi" w:cstheme="majorHAnsi"/>
        </w:rPr>
        <w:t xml:space="preserve">precisely </w:t>
      </w:r>
      <w:r w:rsidRPr="00CD4E1B">
        <w:rPr>
          <w:rStyle w:val="StyleUnderline"/>
          <w:rFonts w:asciiTheme="majorHAnsi" w:hAnsiTheme="majorHAnsi" w:cstheme="majorHAnsi"/>
          <w:highlight w:val="cyan"/>
        </w:rPr>
        <w:t>a condition of that violence</w:t>
      </w:r>
      <w:r w:rsidRPr="00CD4E1B">
        <w:rPr>
          <w:rFonts w:asciiTheme="majorHAnsi" w:hAnsiTheme="majorHAnsi" w:cstheme="majorHAnsi"/>
          <w:b/>
          <w:sz w:val="12"/>
          <w:highlight w:val="cyan"/>
        </w:rPr>
        <w:t>.</w:t>
      </w:r>
      <w:r w:rsidRPr="00CD4E1B">
        <w:rPr>
          <w:rFonts w:asciiTheme="majorHAnsi" w:hAnsiTheme="majorHAnsi" w:cstheme="majorHAnsi"/>
          <w:sz w:val="12"/>
        </w:rPr>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w:t>
      </w:r>
      <w:r w:rsidRPr="00CD4E1B">
        <w:rPr>
          <w:rStyle w:val="StyleUnderline"/>
          <w:rFonts w:asciiTheme="majorHAnsi" w:hAnsiTheme="majorHAnsi" w:cstheme="majorHAnsi"/>
          <w:highlight w:val="cyan"/>
        </w:rPr>
        <w:t xml:space="preserve">They cut the complexity of </w:t>
      </w:r>
      <w:r w:rsidRPr="00CD4E1B">
        <w:rPr>
          <w:rStyle w:val="StyleUnderline"/>
          <w:rFonts w:asciiTheme="majorHAnsi" w:hAnsiTheme="majorHAnsi" w:cstheme="majorHAnsi"/>
        </w:rPr>
        <w:t xml:space="preserve">human </w:t>
      </w:r>
      <w:r w:rsidRPr="00CD4E1B">
        <w:rPr>
          <w:rStyle w:val="StyleUnderline"/>
          <w:rFonts w:asciiTheme="majorHAnsi" w:hAnsiTheme="majorHAnsi" w:cstheme="majorHAnsi"/>
          <w:highlight w:val="cyan"/>
        </w:rPr>
        <w:t>motives</w:t>
      </w:r>
      <w:r w:rsidRPr="00CD4E1B">
        <w:rPr>
          <w:rStyle w:val="StyleUnderline"/>
          <w:rFonts w:asciiTheme="majorHAnsi" w:hAnsiTheme="majorHAnsi" w:cstheme="majorHAnsi"/>
        </w:rPr>
        <w:t xml:space="preserve"> and self-understanding </w:t>
      </w:r>
      <w:r w:rsidRPr="00CD4E1B">
        <w:rPr>
          <w:rStyle w:val="StyleUnderline"/>
          <w:rFonts w:asciiTheme="majorHAnsi" w:hAnsiTheme="majorHAnsi" w:cstheme="majorHAnsi"/>
          <w:highlight w:val="cyan"/>
        </w:rPr>
        <w:t>"down to size" by preferring "a lie more palatable than the truth"</w:t>
      </w:r>
      <w:r w:rsidRPr="00CD4E1B">
        <w:rPr>
          <w:rStyle w:val="StyleUnderline"/>
          <w:rFonts w:asciiTheme="majorHAnsi" w:hAnsiTheme="majorHAnsi" w:cstheme="majorHAnsi"/>
        </w:rPr>
        <w:t xml:space="preserve"> about the social and material effects the liberal pedagogy of optimism has, or doesn't have, on "man's" capacity to produce a world of authentic truth, justice, and freedom</w:t>
      </w:r>
      <w:r w:rsidRPr="00CD4E1B">
        <w:rPr>
          <w:rFonts w:asciiTheme="majorHAnsi" w:hAnsiTheme="majorHAnsi" w:cstheme="majorHAnsi"/>
          <w:sz w:val="12"/>
        </w:rPr>
        <w:t xml:space="preserve">.21 Indeed, "truth" is the keyword for Baldwin. He defines it as "a devotion to the human being, his freedom and fulfillment: freedom which cannot be legislated, fulfillment which cannot be charted."22 In contrast, Stowe's totalitarian religiosity, her </w:t>
      </w:r>
      <w:r w:rsidRPr="00CD4E1B">
        <w:rPr>
          <w:rStyle w:val="StyleUnderline"/>
          <w:rFonts w:asciiTheme="majorHAnsi" w:hAnsiTheme="majorHAnsi" w:cstheme="majorHAnsi"/>
        </w:rPr>
        <w:t xml:space="preserve">insistence </w:t>
      </w:r>
      <w:r w:rsidRPr="00CD4E1B">
        <w:rPr>
          <w:rStyle w:val="StyleUnderline"/>
          <w:rFonts w:asciiTheme="majorHAnsi" w:hAnsiTheme="majorHAnsi" w:cstheme="majorHAnsi"/>
          <w:highlight w:val="cyan"/>
        </w:rPr>
        <w:t xml:space="preserve">that </w:t>
      </w:r>
      <w:proofErr w:type="gramStart"/>
      <w:r w:rsidRPr="00CD4E1B">
        <w:rPr>
          <w:rStyle w:val="StyleUnderline"/>
          <w:rFonts w:asciiTheme="majorHAnsi" w:hAnsiTheme="majorHAnsi" w:cstheme="majorHAnsi"/>
          <w:highlight w:val="cyan"/>
        </w:rPr>
        <w:t>subjects</w:t>
      </w:r>
      <w:proofErr w:type="gramEnd"/>
      <w:r w:rsidRPr="00CD4E1B">
        <w:rPr>
          <w:rStyle w:val="StyleUnderline"/>
          <w:rFonts w:asciiTheme="majorHAnsi" w:hAnsiTheme="majorHAnsi" w:cstheme="majorHAnsi"/>
          <w:highlight w:val="cyan"/>
        </w:rPr>
        <w:t xml:space="preserve"> "bargain" for</w:t>
      </w:r>
      <w:r w:rsidRPr="00CD4E1B">
        <w:rPr>
          <w:rFonts w:asciiTheme="majorHAnsi" w:hAnsiTheme="majorHAnsi" w:cstheme="majorHAnsi"/>
          <w:sz w:val="12"/>
        </w:rPr>
        <w:t xml:space="preserve"> heavenly </w:t>
      </w:r>
      <w:r w:rsidRPr="00CD4E1B">
        <w:rPr>
          <w:rStyle w:val="StyleUnderline"/>
          <w:rFonts w:asciiTheme="majorHAnsi" w:hAnsiTheme="majorHAnsi" w:cstheme="majorHAnsi"/>
          <w:highlight w:val="cyan"/>
        </w:rPr>
        <w:t xml:space="preserve">redemption with </w:t>
      </w:r>
      <w:r w:rsidRPr="00CD4E1B">
        <w:rPr>
          <w:rStyle w:val="StyleUnderline"/>
          <w:rFonts w:asciiTheme="majorHAnsi" w:hAnsiTheme="majorHAnsi" w:cstheme="majorHAnsi"/>
        </w:rPr>
        <w:t>their own</w:t>
      </w:r>
      <w:r w:rsidRPr="00CD4E1B">
        <w:rPr>
          <w:rFonts w:asciiTheme="majorHAnsi" w:hAnsiTheme="majorHAnsi" w:cstheme="majorHAnsi"/>
          <w:sz w:val="12"/>
        </w:rPr>
        <w:t xml:space="preserve"> physical and spiritual </w:t>
      </w:r>
      <w:r w:rsidRPr="00CD4E1B">
        <w:rPr>
          <w:rStyle w:val="StyleUnderline"/>
          <w:rFonts w:asciiTheme="majorHAnsi" w:hAnsiTheme="majorHAnsi" w:cstheme="majorHAnsi"/>
          <w:highlight w:val="cyan"/>
        </w:rPr>
        <w:t>mortification</w:t>
      </w:r>
      <w:r w:rsidRPr="00CD4E1B">
        <w:rPr>
          <w:rStyle w:val="StyleUnderline"/>
          <w:rFonts w:asciiTheme="majorHAnsi" w:hAnsiTheme="majorHAnsi" w:cstheme="majorHAnsi"/>
        </w:rPr>
        <w:t xml:space="preserve">, </w:t>
      </w:r>
      <w:r w:rsidRPr="00CD4E1B">
        <w:rPr>
          <w:rStyle w:val="StyleUnderline"/>
          <w:rFonts w:asciiTheme="majorHAnsi" w:hAnsiTheme="majorHAnsi" w:cstheme="majorHAnsi"/>
          <w:highlight w:val="cyan"/>
        </w:rPr>
        <w:t>merely</w:t>
      </w:r>
      <w:r w:rsidRPr="00CD4E1B">
        <w:rPr>
          <w:rStyle w:val="StyleUnderline"/>
          <w:rFonts w:asciiTheme="majorHAnsi" w:hAnsiTheme="majorHAnsi" w:cstheme="majorHAnsi"/>
        </w:rPr>
        <w:t xml:space="preserve"> and violently </w:t>
      </w:r>
      <w:r w:rsidRPr="00CD4E1B">
        <w:rPr>
          <w:rStyle w:val="StyleUnderline"/>
          <w:rFonts w:asciiTheme="majorHAnsi" w:hAnsiTheme="majorHAnsi" w:cstheme="majorHAnsi"/>
          <w:highlight w:val="cyan"/>
        </w:rPr>
        <w:t xml:space="preserve">confirms the </w:t>
      </w:r>
      <w:r w:rsidRPr="00CD4E1B">
        <w:rPr>
          <w:rStyle w:val="StyleUnderline"/>
          <w:rFonts w:asciiTheme="majorHAnsi" w:hAnsiTheme="majorHAnsi" w:cstheme="majorHAnsi"/>
        </w:rPr>
        <w:t xml:space="preserve">fundamental </w:t>
      </w:r>
      <w:r w:rsidRPr="00CD4E1B">
        <w:rPr>
          <w:rStyle w:val="StyleUnderline"/>
          <w:rFonts w:asciiTheme="majorHAnsi" w:hAnsiTheme="majorHAnsi" w:cstheme="majorHAnsi"/>
          <w:highlight w:val="cyan"/>
        </w:rPr>
        <w:t>abjection of all persons</w:t>
      </w:r>
      <w:r w:rsidRPr="00CD4E1B">
        <w:rPr>
          <w:rStyle w:val="StyleUnderline"/>
          <w:rFonts w:asciiTheme="majorHAnsi" w:hAnsiTheme="majorHAnsi" w:cstheme="majorHAnsi"/>
        </w:rPr>
        <w:t>, especially the black ones who wear the dark night of the soul out where all can see it.</w:t>
      </w:r>
      <w:r w:rsidRPr="00CD4E1B">
        <w:rPr>
          <w:rFonts w:asciiTheme="majorHAnsi" w:hAnsiTheme="majorHAnsi" w:cstheme="majorHAnsi"/>
          <w:sz w:val="12"/>
        </w:rPr>
        <w:t xml:space="preserve">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CD4E1B">
        <w:rPr>
          <w:rStyle w:val="StyleUnderline"/>
          <w:rFonts w:asciiTheme="majorHAnsi" w:hAnsiTheme="majorHAnsi" w:cstheme="majorHAnsi"/>
          <w:highlight w:val="cyan"/>
        </w:rPr>
        <w:t xml:space="preserve">This </w:t>
      </w:r>
      <w:r w:rsidRPr="00CD4E1B">
        <w:rPr>
          <w:rStyle w:val="StyleUnderline"/>
          <w:rFonts w:asciiTheme="majorHAnsi" w:hAnsiTheme="majorHAnsi" w:cstheme="majorHAnsi"/>
        </w:rPr>
        <w:t xml:space="preserve">national-liberal </w:t>
      </w:r>
      <w:r w:rsidRPr="00CD4E1B">
        <w:rPr>
          <w:rStyle w:val="StyleUnderline"/>
          <w:rFonts w:asciiTheme="majorHAnsi" w:hAnsiTheme="majorHAnsi" w:cstheme="majorHAnsi"/>
          <w:highlight w:val="cyan"/>
        </w:rPr>
        <w:t xml:space="preserve">refusal of complexity is </w:t>
      </w:r>
      <w:r w:rsidRPr="00CD4E1B">
        <w:rPr>
          <w:rStyle w:val="StyleUnderline"/>
          <w:rFonts w:asciiTheme="majorHAnsi" w:hAnsiTheme="majorHAnsi" w:cstheme="majorHAnsi"/>
        </w:rPr>
        <w:t>what he elsewhere calls "</w:t>
      </w:r>
      <w:r w:rsidRPr="00CD4E1B">
        <w:rPr>
          <w:rStyle w:val="StyleUnderline"/>
          <w:rFonts w:asciiTheme="majorHAnsi" w:hAnsiTheme="majorHAnsi" w:cstheme="majorHAnsi"/>
          <w:highlight w:val="cyan"/>
        </w:rPr>
        <w:t>the price of the ticket</w:t>
      </w:r>
      <w:r w:rsidRPr="00CD4E1B">
        <w:rPr>
          <w:rStyle w:val="StyleUnderline"/>
          <w:rFonts w:asciiTheme="majorHAnsi" w:hAnsiTheme="majorHAnsi" w:cstheme="majorHAnsi"/>
        </w:rPr>
        <w:t>" for membership in the American dream.</w:t>
      </w:r>
      <w:r w:rsidRPr="00CD4E1B">
        <w:rPr>
          <w:rFonts w:asciiTheme="majorHAnsi" w:hAnsiTheme="majorHAnsi" w:cstheme="majorHAnsi"/>
          <w:sz w:val="12"/>
        </w:rPr>
        <w:t xml:space="preserve">23 As the Uncle Tom films suggest, </w:t>
      </w:r>
      <w:r w:rsidRPr="00CD4E1B">
        <w:rPr>
          <w:rStyle w:val="StyleUnderline"/>
          <w:rFonts w:asciiTheme="majorHAnsi" w:hAnsiTheme="majorHAnsi" w:cstheme="majorHAnsi"/>
        </w:rPr>
        <w:t>whites need blacks to "dance" for them so that they might continue disavowing the costs or ghosts of whiteness, which involve religious traditions of self-loathing and cultural traditions confusing happiness with analgesia.</w:t>
      </w:r>
      <w:r w:rsidRPr="00CD4E1B">
        <w:rPr>
          <w:rFonts w:asciiTheme="majorHAnsi" w:hAnsiTheme="majorHAnsi" w:cstheme="majorHAnsi"/>
          <w:sz w:val="12"/>
        </w:rPr>
        <w:t xml:space="preserve"> The conventional reading of "Everybody's Protest Novel" sees it as a violent rejection of the sentimental.24 It is associated with the feminine (Little Women), with hollow and dishonest capacities of feeling, with an aversion to the real pain that real experience brings. "Causes, as we know, are notoriously </w:t>
      </w:r>
      <w:r w:rsidRPr="00CD4E1B">
        <w:rPr>
          <w:rFonts w:asciiTheme="majorHAnsi" w:hAnsiTheme="majorHAnsi" w:cstheme="majorHAnsi"/>
          <w:sz w:val="12"/>
        </w:rPr>
        <w:lastRenderedPageBreak/>
        <w:t xml:space="preserve">bloodthirsty," he writes.25 </w:t>
      </w:r>
      <w:r w:rsidRPr="00CD4E1B">
        <w:rPr>
          <w:rStyle w:val="StyleUnderline"/>
          <w:rFonts w:asciiTheme="majorHAnsi" w:hAnsiTheme="majorHAnsi" w:cstheme="majorHAnsi"/>
          <w:highlight w:val="cyan"/>
        </w:rPr>
        <w:t>The politico-sentimental</w:t>
      </w:r>
      <w:r w:rsidRPr="00CD4E1B">
        <w:rPr>
          <w:rFonts w:asciiTheme="majorHAnsi" w:hAnsiTheme="majorHAnsi" w:cstheme="majorHAnsi"/>
          <w:sz w:val="12"/>
        </w:rPr>
        <w:t xml:space="preserve"> novel </w:t>
      </w:r>
      <w:r w:rsidRPr="00CD4E1B">
        <w:rPr>
          <w:rStyle w:val="StyleUnderline"/>
          <w:rFonts w:asciiTheme="majorHAnsi" w:hAnsiTheme="majorHAnsi" w:cstheme="majorHAnsi"/>
          <w:highlight w:val="cyan"/>
        </w:rPr>
        <w:t>uses suffering vampirically to simplify the subject</w:t>
      </w:r>
      <w:r w:rsidRPr="00CD4E1B">
        <w:rPr>
          <w:rStyle w:val="StyleUnderline"/>
          <w:rFonts w:asciiTheme="majorHAnsi" w:hAnsiTheme="majorHAnsi" w:cstheme="majorHAnsi"/>
        </w:rPr>
        <w:t xml:space="preserve">, thereby </w:t>
      </w:r>
      <w:r w:rsidRPr="00CD4E1B">
        <w:rPr>
          <w:rStyle w:val="StyleUnderline"/>
          <w:rFonts w:asciiTheme="majorHAnsi" w:hAnsiTheme="majorHAnsi" w:cstheme="majorHAnsi"/>
          <w:highlight w:val="cyan"/>
        </w:rPr>
        <w:t xml:space="preserve">making </w:t>
      </w:r>
      <w:r w:rsidRPr="00CD4E1B">
        <w:rPr>
          <w:rStyle w:val="StyleUnderline"/>
          <w:rFonts w:asciiTheme="majorHAnsi" w:hAnsiTheme="majorHAnsi" w:cstheme="majorHAnsi"/>
        </w:rPr>
        <w:t xml:space="preserve">the injunction to </w:t>
      </w:r>
      <w:r w:rsidRPr="00CD4E1B">
        <w:rPr>
          <w:rStyle w:val="StyleUnderline"/>
          <w:rFonts w:asciiTheme="majorHAnsi" w:hAnsiTheme="majorHAnsi" w:cstheme="majorHAnsi"/>
          <w:highlight w:val="cyan"/>
        </w:rPr>
        <w:t xml:space="preserve">empathy safe </w:t>
      </w:r>
      <w:r w:rsidRPr="00CD4E1B">
        <w:rPr>
          <w:rStyle w:val="StyleUnderline"/>
          <w:rFonts w:asciiTheme="majorHAnsi" w:hAnsiTheme="majorHAnsi" w:cstheme="majorHAnsi"/>
        </w:rPr>
        <w:t>for the subject</w:t>
      </w:r>
      <w:r w:rsidRPr="00CD4E1B">
        <w:rPr>
          <w:rFonts w:asciiTheme="majorHAnsi" w:hAnsiTheme="majorHAnsi" w:cstheme="majorHAnsi"/>
          <w:sz w:val="12"/>
        </w:rPr>
        <w:t xml:space="preserve">. </w:t>
      </w:r>
      <w:proofErr w:type="gramStart"/>
      <w:r w:rsidRPr="00CD4E1B">
        <w:rPr>
          <w:rFonts w:asciiTheme="majorHAnsi" w:hAnsiTheme="majorHAnsi" w:cstheme="majorHAnsi"/>
          <w:sz w:val="12"/>
        </w:rPr>
        <w:t>Of course</w:t>
      </w:r>
      <w:proofErr w:type="gramEnd"/>
      <w:r w:rsidRPr="00CD4E1B">
        <w:rPr>
          <w:rFonts w:asciiTheme="majorHAnsi" w:hAnsiTheme="majorHAnsi" w:cstheme="majorHAnsi"/>
          <w:sz w:val="12"/>
        </w:rPr>
        <w:t xml:space="preserve"> there is more to the story. Baldwin bewails the </w:t>
      </w:r>
      <w:proofErr w:type="spellStart"/>
      <w:r w:rsidRPr="00CD4E1B">
        <w:rPr>
          <w:rFonts w:asciiTheme="majorHAnsi" w:hAnsiTheme="majorHAnsi" w:cstheme="majorHAnsi"/>
          <w:sz w:val="12"/>
        </w:rPr>
        <w:t>senti</w:t>
      </w:r>
      <w:proofErr w:type="spellEnd"/>
      <w:r w:rsidRPr="00CD4E1B">
        <w:rPr>
          <w:rFonts w:asciiTheme="majorHAnsi" w:hAnsiTheme="majorHAnsi" w:cstheme="majorHAnsi"/>
          <w:sz w:val="12"/>
        </w:rPr>
        <w:t xml:space="preserve">-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CD4E1B">
        <w:rPr>
          <w:rStyle w:val="StyleUnderline"/>
          <w:rFonts w:asciiTheme="majorHAnsi" w:hAnsiTheme="majorHAnsi" w:cstheme="majorHAnsi"/>
          <w:highlight w:val="cyan"/>
        </w:rPr>
        <w:t xml:space="preserve">This addiction </w:t>
      </w:r>
      <w:r w:rsidRPr="00CD4E1B">
        <w:rPr>
          <w:rStyle w:val="StyleUnderline"/>
          <w:rFonts w:asciiTheme="majorHAnsi" w:hAnsiTheme="majorHAnsi" w:cstheme="majorHAnsi"/>
        </w:rPr>
        <w:t xml:space="preserve">to the formula of redemption through violent simplification </w:t>
      </w:r>
      <w:r w:rsidRPr="00CD4E1B">
        <w:rPr>
          <w:rStyle w:val="StyleUnderline"/>
          <w:rFonts w:asciiTheme="majorHAnsi" w:hAnsiTheme="majorHAnsi" w:cstheme="majorHAnsi"/>
          <w:highlight w:val="cyan"/>
        </w:rPr>
        <w:t>persists with a "terrible power": it confirms that U.S. minorities are constituted as Others even to themselves</w:t>
      </w:r>
      <w:r w:rsidRPr="00CD4E1B">
        <w:rPr>
          <w:rStyle w:val="StyleUnderline"/>
          <w:rFonts w:asciiTheme="majorHAnsi" w:hAnsiTheme="majorHAnsi" w:cstheme="majorHAnsi"/>
        </w:rPr>
        <w:t xml:space="preserve"> through attachment to the most hateful, objectified, cartoon-like versions of their identities, and that </w:t>
      </w:r>
      <w:r w:rsidRPr="00CD4E1B">
        <w:rPr>
          <w:rStyle w:val="StyleUnderline"/>
          <w:rFonts w:asciiTheme="majorHAnsi" w:hAnsiTheme="majorHAnsi" w:cstheme="majorHAnsi"/>
          <w:highlight w:val="cyan"/>
        </w:rPr>
        <w:t xml:space="preserve">the shamed subcultures </w:t>
      </w:r>
      <w:r w:rsidRPr="00CD4E1B">
        <w:rPr>
          <w:rStyle w:val="StyleUnderline"/>
          <w:rFonts w:asciiTheme="majorHAnsi" w:hAnsiTheme="majorHAnsi" w:cstheme="majorHAnsi"/>
        </w:rPr>
        <w:t xml:space="preserve">of America really </w:t>
      </w:r>
      <w:r w:rsidRPr="00CD4E1B">
        <w:rPr>
          <w:rStyle w:val="StyleUnderline"/>
          <w:rFonts w:asciiTheme="majorHAnsi" w:hAnsiTheme="majorHAnsi" w:cstheme="majorHAnsi"/>
          <w:highlight w:val="cyan"/>
        </w:rPr>
        <w:t>are</w:t>
      </w:r>
      <w:r w:rsidRPr="00CD4E1B">
        <w:rPr>
          <w:rStyle w:val="StyleUnderline"/>
          <w:rFonts w:asciiTheme="majorHAnsi" w:hAnsiTheme="majorHAnsi" w:cstheme="majorHAnsi"/>
        </w:rPr>
        <w:t xml:space="preserve">, in some way, fully </w:t>
      </w:r>
      <w:r w:rsidRPr="00CD4E1B">
        <w:rPr>
          <w:rStyle w:val="StyleUnderline"/>
          <w:rFonts w:asciiTheme="majorHAnsi" w:hAnsiTheme="majorHAnsi" w:cstheme="majorHAnsi"/>
          <w:highlight w:val="cyan"/>
        </w:rPr>
        <w:t xml:space="preserve">expressed by the </w:t>
      </w:r>
      <w:proofErr w:type="spellStart"/>
      <w:r w:rsidRPr="00CD4E1B">
        <w:rPr>
          <w:rStyle w:val="StyleUnderline"/>
          <w:rFonts w:asciiTheme="majorHAnsi" w:hAnsiTheme="majorHAnsi" w:cstheme="majorHAnsi"/>
          <w:highlight w:val="cyan"/>
        </w:rPr>
        <w:t>overpresence</w:t>
      </w:r>
      <w:proofErr w:type="spellEnd"/>
      <w:r w:rsidRPr="00CD4E1B">
        <w:rPr>
          <w:rStyle w:val="StyleUnderline"/>
          <w:rFonts w:asciiTheme="majorHAnsi" w:hAnsiTheme="majorHAnsi" w:cstheme="majorHAnsi"/>
          <w:highlight w:val="cyan"/>
        </w:rPr>
        <w:t xml:space="preserve"> of</w:t>
      </w:r>
      <w:r w:rsidRPr="00CD4E1B">
        <w:rPr>
          <w:rStyle w:val="StyleUnderline"/>
          <w:rFonts w:asciiTheme="majorHAnsi" w:hAnsiTheme="majorHAnsi" w:cstheme="majorHAnsi"/>
        </w:rPr>
        <w:t xml:space="preserve"> the </w:t>
      </w:r>
      <w:r w:rsidRPr="00CD4E1B">
        <w:rPr>
          <w:rStyle w:val="StyleUnderline"/>
          <w:rFonts w:asciiTheme="majorHAnsi" w:hAnsiTheme="majorHAnsi" w:cstheme="majorHAnsi"/>
          <w:highlight w:val="cyan"/>
        </w:rPr>
        <w:t>stereotyp</w:t>
      </w:r>
      <w:r w:rsidRPr="00CD4E1B">
        <w:rPr>
          <w:rStyle w:val="StyleUnderline"/>
          <w:rFonts w:asciiTheme="majorHAnsi" w:hAnsiTheme="majorHAnsi" w:cstheme="majorHAnsi"/>
        </w:rPr>
        <w:t>ical image.</w:t>
      </w:r>
    </w:p>
    <w:bookmarkEnd w:id="0"/>
    <w:p w14:paraId="60EE7869" w14:textId="77777777" w:rsidR="00CD4E1B" w:rsidRPr="00CD4E1B" w:rsidRDefault="00CD4E1B" w:rsidP="00CD4E1B">
      <w:pPr>
        <w:rPr>
          <w:rFonts w:asciiTheme="majorHAnsi" w:hAnsiTheme="majorHAnsi" w:cstheme="majorHAnsi"/>
        </w:rPr>
      </w:pPr>
    </w:p>
    <w:p w14:paraId="5F96A0CF" w14:textId="77777777" w:rsidR="00CD4E1B" w:rsidRPr="00CD4E1B" w:rsidRDefault="00CD4E1B" w:rsidP="00895007">
      <w:pPr>
        <w:rPr>
          <w:rStyle w:val="Emphasis"/>
          <w:rFonts w:asciiTheme="majorHAnsi" w:hAnsiTheme="majorHAnsi" w:cstheme="majorHAnsi"/>
        </w:rPr>
      </w:pPr>
    </w:p>
    <w:p w14:paraId="30DB67F9" w14:textId="77777777" w:rsidR="00CD4E1B" w:rsidRPr="00CD4E1B" w:rsidRDefault="00CD4E1B" w:rsidP="00CD4E1B">
      <w:pPr>
        <w:pStyle w:val="Heading4"/>
        <w:rPr>
          <w:rFonts w:asciiTheme="majorHAnsi" w:hAnsiTheme="majorHAnsi" w:cstheme="majorHAnsi"/>
        </w:rPr>
      </w:pPr>
      <w:r w:rsidRPr="00CD4E1B">
        <w:rPr>
          <w:rFonts w:asciiTheme="majorHAnsi" w:hAnsiTheme="majorHAnsi" w:cstheme="majorHAnsi"/>
        </w:rPr>
        <w:t xml:space="preserve">Vote neg to vote </w:t>
      </w:r>
      <w:proofErr w:type="spellStart"/>
      <w:r w:rsidRPr="00CD4E1B">
        <w:rPr>
          <w:rFonts w:asciiTheme="majorHAnsi" w:hAnsiTheme="majorHAnsi" w:cstheme="majorHAnsi"/>
        </w:rPr>
        <w:t>aff</w:t>
      </w:r>
      <w:proofErr w:type="spellEnd"/>
      <w:r w:rsidRPr="00CD4E1B">
        <w:rPr>
          <w:rFonts w:asciiTheme="majorHAnsi" w:hAnsiTheme="majorHAnsi" w:cstheme="majorHAnsi"/>
        </w:rPr>
        <w:t xml:space="preserve"> - their call for a ballot is to breathe life into the system that consumes all beings for dead labor which is turned on its head for more and more production </w:t>
      </w:r>
    </w:p>
    <w:p w14:paraId="6C308842" w14:textId="77777777" w:rsidR="00CD4E1B" w:rsidRPr="00CD4E1B" w:rsidRDefault="00CD4E1B" w:rsidP="00CD4E1B">
      <w:pPr>
        <w:rPr>
          <w:rFonts w:asciiTheme="majorHAnsi" w:hAnsiTheme="majorHAnsi" w:cstheme="majorHAnsi"/>
          <w:szCs w:val="16"/>
        </w:rPr>
      </w:pPr>
      <w:proofErr w:type="spellStart"/>
      <w:r w:rsidRPr="00CD4E1B">
        <w:rPr>
          <w:rStyle w:val="Style13ptBold"/>
          <w:rFonts w:asciiTheme="majorHAnsi" w:hAnsiTheme="majorHAnsi" w:cstheme="majorHAnsi"/>
        </w:rPr>
        <w:t>Bifo</w:t>
      </w:r>
      <w:proofErr w:type="spellEnd"/>
      <w:r w:rsidRPr="00CD4E1B">
        <w:rPr>
          <w:rStyle w:val="Style13ptBold"/>
          <w:rFonts w:asciiTheme="majorHAnsi" w:hAnsiTheme="majorHAnsi" w:cstheme="majorHAnsi"/>
        </w:rPr>
        <w:t xml:space="preserve"> 11</w:t>
      </w:r>
      <w:r w:rsidRPr="00CD4E1B">
        <w:rPr>
          <w:rFonts w:asciiTheme="majorHAnsi" w:hAnsiTheme="majorHAnsi" w:cstheme="majorHAnsi"/>
        </w:rPr>
        <w:t xml:space="preserve"> – </w:t>
      </w:r>
      <w:r w:rsidRPr="00CD4E1B">
        <w:rPr>
          <w:rFonts w:asciiTheme="majorHAnsi" w:hAnsiTheme="majorHAnsi" w:cstheme="majorHAnsi"/>
          <w:szCs w:val="16"/>
        </w:rPr>
        <w:t>(Franco “</w:t>
      </w:r>
      <w:proofErr w:type="spellStart"/>
      <w:r w:rsidRPr="00CD4E1B">
        <w:rPr>
          <w:rFonts w:asciiTheme="majorHAnsi" w:hAnsiTheme="majorHAnsi" w:cstheme="majorHAnsi"/>
          <w:szCs w:val="16"/>
        </w:rPr>
        <w:t>Bifo</w:t>
      </w:r>
      <w:proofErr w:type="spellEnd"/>
      <w:r w:rsidRPr="00CD4E1B">
        <w:rPr>
          <w:rFonts w:asciiTheme="majorHAnsi" w:hAnsiTheme="majorHAnsi" w:cstheme="majorHAnsi"/>
          <w:szCs w:val="16"/>
        </w:rPr>
        <w:t xml:space="preserve">” Berardi, </w:t>
      </w:r>
      <w:r w:rsidRPr="00CD4E1B">
        <w:rPr>
          <w:rFonts w:asciiTheme="majorHAnsi" w:hAnsiTheme="majorHAnsi" w:cstheme="majorHAnsi"/>
          <w:i/>
          <w:szCs w:val="16"/>
        </w:rPr>
        <w:t>After the Future</w:t>
      </w:r>
      <w:r w:rsidRPr="00CD4E1B">
        <w:rPr>
          <w:rFonts w:asciiTheme="majorHAnsi" w:hAnsiTheme="majorHAnsi" w:cstheme="majorHAnsi"/>
          <w:szCs w:val="16"/>
        </w:rPr>
        <w:t xml:space="preserve"> </w:t>
      </w:r>
      <w:proofErr w:type="spellStart"/>
      <w:r w:rsidRPr="00CD4E1B">
        <w:rPr>
          <w:rFonts w:asciiTheme="majorHAnsi" w:hAnsiTheme="majorHAnsi" w:cstheme="majorHAnsi"/>
          <w:szCs w:val="16"/>
        </w:rPr>
        <w:t>pg</w:t>
      </w:r>
      <w:proofErr w:type="spellEnd"/>
      <w:r w:rsidRPr="00CD4E1B">
        <w:rPr>
          <w:rFonts w:asciiTheme="majorHAnsi" w:hAnsiTheme="majorHAnsi" w:cstheme="majorHAnsi"/>
          <w:szCs w:val="16"/>
        </w:rPr>
        <w:t xml:space="preserve"> 106-108)</w:t>
      </w:r>
    </w:p>
    <w:p w14:paraId="1CE82CC9" w14:textId="77777777" w:rsidR="00CD4E1B" w:rsidRPr="00CD4E1B" w:rsidRDefault="00CD4E1B" w:rsidP="00CD4E1B">
      <w:pPr>
        <w:rPr>
          <w:rFonts w:asciiTheme="majorHAnsi" w:hAnsiTheme="majorHAnsi" w:cstheme="majorHAnsi"/>
        </w:rPr>
      </w:pPr>
      <w:r w:rsidRPr="00CD4E1B">
        <w:rPr>
          <w:rFonts w:asciiTheme="majorHAnsi" w:hAnsiTheme="majorHAnsi" w:cstheme="majorHAnsi"/>
        </w:rPr>
        <w:t>***We don’t endorse the author’s use of suicide metaphors</w:t>
      </w:r>
    </w:p>
    <w:p w14:paraId="120AE893" w14:textId="77777777" w:rsidR="00CD4E1B" w:rsidRPr="00CD4E1B" w:rsidRDefault="00CD4E1B" w:rsidP="00CD4E1B">
      <w:pPr>
        <w:rPr>
          <w:rFonts w:asciiTheme="majorHAnsi" w:hAnsiTheme="majorHAnsi" w:cstheme="majorHAnsi"/>
        </w:rPr>
      </w:pPr>
      <w:r w:rsidRPr="00CD4E1B">
        <w:rPr>
          <w:rFonts w:asciiTheme="majorHAnsi" w:hAnsiTheme="majorHAnsi" w:cstheme="majorHAnsi"/>
          <w:sz w:val="16"/>
        </w:rPr>
        <w:t xml:space="preserve">Nothing, </w:t>
      </w:r>
      <w:r w:rsidRPr="00CD4E1B">
        <w:rPr>
          <w:rStyle w:val="StyleUnderline"/>
          <w:rFonts w:asciiTheme="majorHAnsi" w:hAnsiTheme="majorHAnsi" w:cstheme="majorHAnsi"/>
          <w:highlight w:val="cyan"/>
        </w:rPr>
        <w:t>not even the system, can avoid the symbolic obligation</w:t>
      </w:r>
      <w:r w:rsidRPr="00CD4E1B">
        <w:rPr>
          <w:rStyle w:val="StyleUnderline"/>
          <w:rFonts w:asciiTheme="majorHAnsi" w:hAnsiTheme="majorHAnsi" w:cstheme="majorHAnsi"/>
        </w:rPr>
        <w:t>, and it is in this trap that the only chance of a catastrophe for capital remains</w:t>
      </w:r>
      <w:r w:rsidRPr="00CD4E1B">
        <w:rPr>
          <w:rFonts w:asciiTheme="majorHAnsi" w:hAnsiTheme="majorHAnsi" w:cstheme="majorHAnsi"/>
          <w:sz w:val="16"/>
        </w:rPr>
        <w:t xml:space="preserve">. </w:t>
      </w:r>
      <w:r w:rsidRPr="00CD4E1B">
        <w:rPr>
          <w:rStyle w:val="StyleUnderline"/>
          <w:rFonts w:asciiTheme="majorHAnsi" w:hAnsiTheme="majorHAnsi" w:cstheme="majorHAnsi"/>
          <w:highlight w:val="cyan"/>
        </w:rPr>
        <w:t>The system turns on itself</w:t>
      </w:r>
      <w:r w:rsidRPr="00CD4E1B">
        <w:rPr>
          <w:rFonts w:asciiTheme="majorHAnsi" w:hAnsiTheme="majorHAnsi" w:cstheme="majorHAnsi"/>
          <w:sz w:val="16"/>
        </w:rPr>
        <w:t xml:space="preserve">, as a scorpion does when </w:t>
      </w:r>
      <w:proofErr w:type="gramStart"/>
      <w:r w:rsidRPr="00CD4E1B">
        <w:rPr>
          <w:rFonts w:asciiTheme="majorHAnsi" w:hAnsiTheme="majorHAnsi" w:cstheme="majorHAnsi"/>
          <w:sz w:val="16"/>
        </w:rPr>
        <w:t>encircled</w:t>
      </w:r>
      <w:proofErr w:type="gramEnd"/>
      <w:r w:rsidRPr="00CD4E1B">
        <w:rPr>
          <w:rFonts w:asciiTheme="majorHAnsi" w:hAnsiTheme="majorHAnsi" w:cstheme="majorHAnsi"/>
          <w:sz w:val="16"/>
        </w:rPr>
        <w:t xml:space="preserve"> by the challenge of death. </w:t>
      </w:r>
      <w:r w:rsidRPr="00CD4E1B">
        <w:rPr>
          <w:rStyle w:val="StyleUnderline"/>
          <w:rFonts w:asciiTheme="majorHAnsi" w:hAnsiTheme="majorHAnsi" w:cstheme="majorHAnsi"/>
        </w:rPr>
        <w:t>For it is summoned to answer, if it is not to lose face, to what can only be death</w:t>
      </w:r>
      <w:r w:rsidRPr="00CD4E1B">
        <w:rPr>
          <w:rFonts w:asciiTheme="majorHAnsi" w:hAnsiTheme="majorHAnsi" w:cstheme="majorHAnsi"/>
          <w:sz w:val="16"/>
        </w:rPr>
        <w:t xml:space="preserve">. </w:t>
      </w:r>
      <w:r w:rsidRPr="00CD4E1B">
        <w:rPr>
          <w:rStyle w:val="Emphasis"/>
          <w:rFonts w:asciiTheme="majorHAnsi" w:hAnsiTheme="majorHAnsi" w:cstheme="majorHAnsi"/>
        </w:rPr>
        <w:t>The system must itself commit suicide</w:t>
      </w:r>
      <w:r w:rsidRPr="00CD4E1B">
        <w:rPr>
          <w:rStyle w:val="StyleUnderline"/>
          <w:rFonts w:asciiTheme="majorHAnsi" w:hAnsiTheme="majorHAnsi" w:cstheme="majorHAnsi"/>
        </w:rPr>
        <w:t xml:space="preserve"> in response to the multiplied challenge of death and suicide</w:t>
      </w:r>
      <w:r w:rsidRPr="00CD4E1B">
        <w:rPr>
          <w:rFonts w:asciiTheme="majorHAnsi" w:hAnsiTheme="majorHAnsi" w:cstheme="majorHAnsi"/>
          <w:sz w:val="16"/>
        </w:rPr>
        <w:t xml:space="preserve">. </w:t>
      </w:r>
      <w:proofErr w:type="gramStart"/>
      <w:r w:rsidRPr="00CD4E1B">
        <w:rPr>
          <w:rFonts w:asciiTheme="majorHAnsi" w:hAnsiTheme="majorHAnsi" w:cstheme="majorHAnsi"/>
          <w:sz w:val="16"/>
        </w:rPr>
        <w:t>So</w:t>
      </w:r>
      <w:proofErr w:type="gramEnd"/>
      <w:r w:rsidRPr="00CD4E1B">
        <w:rPr>
          <w:rFonts w:asciiTheme="majorHAnsi" w:hAnsiTheme="majorHAnsi" w:cstheme="majorHAnsi"/>
          <w:sz w:val="16"/>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CD4E1B">
        <w:rPr>
          <w:rStyle w:val="StyleUnderline"/>
          <w:rFonts w:asciiTheme="majorHAnsi" w:hAnsiTheme="majorHAnsi" w:cstheme="majorHAnsi"/>
        </w:rPr>
        <w:t>Baudrillard outlines the end of the modern dialectics of revolution against power</w:t>
      </w:r>
      <w:r w:rsidRPr="00CD4E1B">
        <w:rPr>
          <w:rFonts w:asciiTheme="majorHAnsi" w:hAnsiTheme="majorHAnsi" w:cstheme="majorHAnsi"/>
          <w:sz w:val="16"/>
        </w:rPr>
        <w:t xml:space="preserve">, </w:t>
      </w:r>
      <w:r w:rsidRPr="00CD4E1B">
        <w:rPr>
          <w:rStyle w:val="StyleUnderline"/>
          <w:rFonts w:asciiTheme="majorHAnsi" w:hAnsiTheme="majorHAnsi" w:cstheme="majorHAnsi"/>
        </w:rPr>
        <w:t>of the labor movement against capitalist domination, and predicts the advent of a new form of action which will be marked by the sacrificial gift of death</w:t>
      </w:r>
      <w:r w:rsidRPr="00CD4E1B">
        <w:rPr>
          <w:rFonts w:asciiTheme="majorHAnsi" w:hAnsiTheme="majorHAnsi" w:cstheme="majorHAnsi"/>
          <w:sz w:val="16"/>
        </w:rPr>
        <w:t xml:space="preserve"> (and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CD4E1B">
        <w:rPr>
          <w:rStyle w:val="StyleUnderline"/>
          <w:rFonts w:asciiTheme="majorHAnsi" w:hAnsiTheme="majorHAnsi" w:cstheme="majorHAnsi"/>
        </w:rPr>
        <w:t xml:space="preserve">When the code becomes the </w:t>
      </w:r>
      <w:proofErr w:type="gramStart"/>
      <w:r w:rsidRPr="00CD4E1B">
        <w:rPr>
          <w:rStyle w:val="StyleUnderline"/>
          <w:rFonts w:asciiTheme="majorHAnsi" w:hAnsiTheme="majorHAnsi" w:cstheme="majorHAnsi"/>
        </w:rPr>
        <w:t>enemy</w:t>
      </w:r>
      <w:proofErr w:type="gramEnd"/>
      <w:r w:rsidRPr="00CD4E1B">
        <w:rPr>
          <w:rStyle w:val="StyleUnderline"/>
          <w:rFonts w:asciiTheme="majorHAnsi" w:hAnsiTheme="majorHAnsi" w:cstheme="majorHAnsi"/>
        </w:rPr>
        <w:t xml:space="preserve"> the only strategy can be catastrophic</w:t>
      </w:r>
      <w:r w:rsidRPr="00CD4E1B">
        <w:rPr>
          <w:rFonts w:asciiTheme="majorHAnsi" w:hAnsiTheme="majorHAnsi" w:cstheme="majorHAnsi"/>
          <w:sz w:val="16"/>
        </w:rPr>
        <w:t xml:space="preserve">: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w:t>
      </w:r>
      <w:r w:rsidRPr="00CD4E1B">
        <w:rPr>
          <w:rStyle w:val="StyleUnderline"/>
          <w:rFonts w:asciiTheme="majorHAnsi" w:hAnsiTheme="majorHAnsi" w:cstheme="majorHAnsi"/>
          <w:highlight w:val="cyan"/>
        </w:rPr>
        <w:t>An allergy to all definitive order</w:t>
      </w:r>
      <w:r w:rsidRPr="00CD4E1B">
        <w:rPr>
          <w:rFonts w:asciiTheme="majorHAnsi" w:hAnsiTheme="majorHAnsi" w:cstheme="majorHAnsi"/>
          <w:sz w:val="16"/>
        </w:rPr>
        <w:t xml:space="preserve">, to all definitive power </w:t>
      </w:r>
      <w:r w:rsidRPr="00CD4E1B">
        <w:rPr>
          <w:rStyle w:val="StyleUnderline"/>
          <w:rFonts w:asciiTheme="majorHAnsi" w:hAnsiTheme="majorHAnsi" w:cstheme="majorHAnsi"/>
          <w:highlight w:val="cyan"/>
        </w:rPr>
        <w:t>is</w:t>
      </w:r>
      <w:r w:rsidRPr="00CD4E1B">
        <w:rPr>
          <w:rFonts w:asciiTheme="majorHAnsi" w:hAnsiTheme="majorHAnsi" w:cstheme="majorHAnsi"/>
          <w:sz w:val="16"/>
        </w:rPr>
        <w:t xml:space="preserve"> happily </w:t>
      </w:r>
      <w:r w:rsidRPr="00CD4E1B">
        <w:rPr>
          <w:rStyle w:val="StyleUnderline"/>
          <w:rFonts w:asciiTheme="majorHAnsi" w:hAnsiTheme="majorHAnsi" w:cstheme="majorHAnsi"/>
          <w:highlight w:val="cyan"/>
        </w:rPr>
        <w:t>universal</w:t>
      </w:r>
      <w:r w:rsidRPr="00CD4E1B">
        <w:rPr>
          <w:rFonts w:asciiTheme="majorHAnsi" w:hAnsiTheme="majorHAnsi" w:cstheme="majorHAnsi"/>
          <w:sz w:val="16"/>
        </w:rPr>
        <w:t xml:space="preserve">, and the two towers of the World Trade Center embodied perfectly, in their very double-ness (literally twin-ness), this definitive order: </w:t>
      </w:r>
      <w:r w:rsidRPr="00CD4E1B">
        <w:rPr>
          <w:rStyle w:val="StyleUnderline"/>
          <w:rFonts w:asciiTheme="majorHAnsi" w:hAnsiTheme="majorHAnsi" w:cstheme="majorHAnsi"/>
        </w:rPr>
        <w:t>No</w:t>
      </w:r>
      <w:r w:rsidRPr="00CD4E1B">
        <w:rPr>
          <w:rFonts w:asciiTheme="majorHAnsi" w:hAnsiTheme="majorHAnsi" w:cstheme="majorHAnsi"/>
          <w:sz w:val="16"/>
        </w:rPr>
        <w:t xml:space="preserve"> </w:t>
      </w:r>
      <w:r w:rsidRPr="00CD4E1B">
        <w:rPr>
          <w:rStyle w:val="StyleUnderline"/>
          <w:rFonts w:asciiTheme="majorHAnsi" w:hAnsiTheme="majorHAnsi" w:cstheme="majorHAnsi"/>
        </w:rPr>
        <w:t>need</w:t>
      </w:r>
      <w:r w:rsidRPr="00CD4E1B">
        <w:rPr>
          <w:rFonts w:asciiTheme="majorHAnsi" w:hAnsiTheme="majorHAnsi" w:cstheme="majorHAnsi"/>
          <w:sz w:val="16"/>
        </w:rPr>
        <w:t xml:space="preserve">, then, </w:t>
      </w:r>
      <w:r w:rsidRPr="00CD4E1B">
        <w:rPr>
          <w:rStyle w:val="StyleUnderline"/>
          <w:rFonts w:asciiTheme="majorHAnsi" w:hAnsiTheme="majorHAnsi" w:cstheme="majorHAnsi"/>
        </w:rPr>
        <w:t>for a death drive or a destructive instinct</w:t>
      </w:r>
      <w:r w:rsidRPr="00CD4E1B">
        <w:rPr>
          <w:rFonts w:asciiTheme="majorHAnsi" w:hAnsiTheme="majorHAnsi" w:cstheme="majorHAnsi"/>
          <w:sz w:val="16"/>
        </w:rPr>
        <w:t xml:space="preserve">, or even for perverse, unintended effects. Very logically – inexorably – </w:t>
      </w:r>
      <w:r w:rsidRPr="00CD4E1B">
        <w:rPr>
          <w:rStyle w:val="StyleUnderline"/>
          <w:rFonts w:asciiTheme="majorHAnsi" w:hAnsiTheme="majorHAnsi" w:cstheme="majorHAnsi"/>
          <w:highlight w:val="cyan"/>
        </w:rPr>
        <w:t>the increase in the power heightens the will to destroy it</w:t>
      </w:r>
      <w:r w:rsidRPr="00CD4E1B">
        <w:rPr>
          <w:rStyle w:val="StyleUnderline"/>
          <w:rFonts w:asciiTheme="majorHAnsi" w:hAnsiTheme="majorHAnsi" w:cstheme="majorHAnsi"/>
        </w:rPr>
        <w:t>. And it was party to its own destruction</w:t>
      </w:r>
      <w:r w:rsidRPr="00CD4E1B">
        <w:rPr>
          <w:rFonts w:asciiTheme="majorHAnsi" w:hAnsiTheme="majorHAnsi" w:cstheme="majorHAnsi"/>
          <w:sz w:val="16"/>
        </w:rPr>
        <w:t xml:space="preserve">. When the two towers collapsed, you had the impression that they were responding to the suicide of the suicide-planes with their own suicides. It has been said that “Even God cannot declare war on Himself.” Well, He can. </w:t>
      </w:r>
      <w:r w:rsidRPr="00CD4E1B">
        <w:rPr>
          <w:rStyle w:val="StyleUnderline"/>
          <w:rFonts w:asciiTheme="majorHAnsi" w:hAnsiTheme="majorHAnsi" w:cstheme="majorHAnsi"/>
          <w:highlight w:val="cyan"/>
        </w:rPr>
        <w:t>The West, in position of</w:t>
      </w:r>
      <w:r w:rsidRPr="00CD4E1B">
        <w:rPr>
          <w:rStyle w:val="StyleUnderline"/>
          <w:rFonts w:asciiTheme="majorHAnsi" w:hAnsiTheme="majorHAnsi" w:cstheme="majorHAnsi"/>
        </w:rPr>
        <w:t xml:space="preserve"> God (divine omnipotence and </w:t>
      </w:r>
      <w:r w:rsidRPr="00CD4E1B">
        <w:rPr>
          <w:rStyle w:val="StyleUnderline"/>
          <w:rFonts w:asciiTheme="majorHAnsi" w:hAnsiTheme="majorHAnsi" w:cstheme="majorHAnsi"/>
          <w:highlight w:val="cyan"/>
        </w:rPr>
        <w:t>absolute moral legitimacy</w:t>
      </w:r>
      <w:r w:rsidRPr="00CD4E1B">
        <w:rPr>
          <w:rStyle w:val="StyleUnderline"/>
          <w:rFonts w:asciiTheme="majorHAnsi" w:hAnsiTheme="majorHAnsi" w:cstheme="majorHAnsi"/>
        </w:rPr>
        <w:t xml:space="preserve">), </w:t>
      </w:r>
      <w:r w:rsidRPr="00CD4E1B">
        <w:rPr>
          <w:rStyle w:val="Emphasis"/>
          <w:rFonts w:asciiTheme="majorHAnsi" w:hAnsiTheme="majorHAnsi" w:cstheme="majorHAnsi"/>
          <w:highlight w:val="cyan"/>
        </w:rPr>
        <w:t xml:space="preserve">has </w:t>
      </w:r>
      <w:r w:rsidRPr="00CD4E1B">
        <w:rPr>
          <w:rStyle w:val="Emphasis"/>
          <w:rFonts w:asciiTheme="majorHAnsi" w:hAnsiTheme="majorHAnsi" w:cstheme="majorHAnsi"/>
        </w:rPr>
        <w:t>become suicidal</w:t>
      </w:r>
      <w:r w:rsidRPr="00CD4E1B">
        <w:rPr>
          <w:rStyle w:val="StyleUnderline"/>
          <w:rFonts w:asciiTheme="majorHAnsi" w:hAnsiTheme="majorHAnsi" w:cstheme="majorHAnsi"/>
        </w:rPr>
        <w:t xml:space="preserve">, and </w:t>
      </w:r>
      <w:r w:rsidRPr="00CD4E1B">
        <w:rPr>
          <w:rStyle w:val="StyleUnderline"/>
          <w:rFonts w:asciiTheme="majorHAnsi" w:hAnsiTheme="majorHAnsi" w:cstheme="majorHAnsi"/>
          <w:highlight w:val="cyan"/>
        </w:rPr>
        <w:t>declared war on itself</w:t>
      </w:r>
      <w:r w:rsidRPr="00CD4E1B">
        <w:rPr>
          <w:rStyle w:val="StyleUnderline"/>
          <w:rFonts w:asciiTheme="majorHAnsi" w:hAnsiTheme="majorHAnsi" w:cstheme="majorHAnsi"/>
        </w:rPr>
        <w:t>.</w:t>
      </w:r>
      <w:r w:rsidRPr="00CD4E1B">
        <w:rPr>
          <w:rFonts w:asciiTheme="majorHAnsi" w:hAnsiTheme="majorHAnsi" w:cstheme="majorHAnsi"/>
          <w:sz w:val="16"/>
        </w:rPr>
        <w:t xml:space="preserve"> (Baudrillard 2003: 6-7) In Baudrillard’s catastrophic vision </w:t>
      </w:r>
      <w:r w:rsidRPr="00CD4E1B">
        <w:rPr>
          <w:rStyle w:val="StyleUnderline"/>
          <w:rFonts w:asciiTheme="majorHAnsi" w:hAnsiTheme="majorHAnsi" w:cstheme="majorHAnsi"/>
        </w:rPr>
        <w:t>I see a new way of thinking subjectivity</w:t>
      </w:r>
      <w:r w:rsidRPr="00CD4E1B">
        <w:rPr>
          <w:rFonts w:asciiTheme="majorHAnsi" w:hAnsiTheme="majorHAnsi" w:cstheme="majorHAnsi"/>
          <w:sz w:val="16"/>
        </w:rPr>
        <w:t xml:space="preserve">: a reversal of the energetic subjectivation that animates the revolutionary theories of the 20th century, and </w:t>
      </w:r>
      <w:r w:rsidRPr="00CD4E1B">
        <w:rPr>
          <w:rStyle w:val="StyleUnderline"/>
          <w:rFonts w:asciiTheme="majorHAnsi" w:hAnsiTheme="majorHAnsi" w:cstheme="majorHAnsi"/>
        </w:rPr>
        <w:t>the opening of an implosive theory of subversion, based on depression and exhaustion</w:t>
      </w:r>
      <w:r w:rsidRPr="00CD4E1B">
        <w:rPr>
          <w:rFonts w:asciiTheme="majorHAnsi" w:hAnsiTheme="majorHAnsi" w:cstheme="majorHAnsi"/>
          <w:sz w:val="16"/>
        </w:rPr>
        <w:t xml:space="preserve">. In the activist view </w:t>
      </w:r>
      <w:r w:rsidRPr="00CD4E1B">
        <w:rPr>
          <w:rStyle w:val="StyleUnderline"/>
          <w:rFonts w:asciiTheme="majorHAnsi" w:hAnsiTheme="majorHAnsi" w:cstheme="majorHAnsi"/>
          <w:highlight w:val="cyan"/>
        </w:rPr>
        <w:t xml:space="preserve">exhaustion is </w:t>
      </w:r>
      <w:r w:rsidRPr="00CD4E1B">
        <w:rPr>
          <w:rStyle w:val="StyleUnderline"/>
          <w:rFonts w:asciiTheme="majorHAnsi" w:hAnsiTheme="majorHAnsi" w:cstheme="majorHAnsi"/>
        </w:rPr>
        <w:t xml:space="preserve">seen as </w:t>
      </w:r>
      <w:r w:rsidRPr="00CD4E1B">
        <w:rPr>
          <w:rStyle w:val="StyleUnderline"/>
          <w:rFonts w:asciiTheme="majorHAnsi" w:hAnsiTheme="majorHAnsi" w:cstheme="majorHAnsi"/>
          <w:highlight w:val="cyan"/>
        </w:rPr>
        <w:t>the inability of the social body to escape the vicious destiny that capitalism has prepared</w:t>
      </w:r>
      <w:r w:rsidRPr="00CD4E1B">
        <w:rPr>
          <w:rFonts w:asciiTheme="majorHAnsi" w:hAnsiTheme="majorHAnsi" w:cstheme="majorHAnsi"/>
          <w:sz w:val="16"/>
        </w:rPr>
        <w:t xml:space="preserve">: deactivation of the social energies </w:t>
      </w:r>
      <w:r w:rsidRPr="00CD4E1B">
        <w:rPr>
          <w:rFonts w:asciiTheme="majorHAnsi" w:hAnsiTheme="majorHAnsi" w:cstheme="majorHAnsi"/>
          <w:sz w:val="16"/>
        </w:rPr>
        <w:lastRenderedPageBreak/>
        <w:t xml:space="preserve">that once upon a time animated democracy and political struggle. But </w:t>
      </w:r>
      <w:r w:rsidRPr="00CD4E1B">
        <w:rPr>
          <w:rStyle w:val="StyleUnderline"/>
          <w:rFonts w:asciiTheme="majorHAnsi" w:hAnsiTheme="majorHAnsi" w:cstheme="majorHAnsi"/>
          <w:highlight w:val="cyan"/>
        </w:rPr>
        <w:t xml:space="preserve">exhaustion could </w:t>
      </w:r>
      <w:r w:rsidRPr="00CD4E1B">
        <w:rPr>
          <w:rStyle w:val="StyleUnderline"/>
          <w:rFonts w:asciiTheme="majorHAnsi" w:hAnsiTheme="majorHAnsi" w:cstheme="majorHAnsi"/>
        </w:rPr>
        <w:t xml:space="preserve">also </w:t>
      </w:r>
      <w:r w:rsidRPr="00CD4E1B">
        <w:rPr>
          <w:rStyle w:val="Emphasis"/>
          <w:rFonts w:asciiTheme="majorHAnsi" w:hAnsiTheme="majorHAnsi" w:cstheme="majorHAnsi"/>
          <w:highlight w:val="cyan"/>
        </w:rPr>
        <w:t>become the beginning</w:t>
      </w:r>
      <w:r w:rsidRPr="00CD4E1B">
        <w:rPr>
          <w:rStyle w:val="StyleUnderline"/>
          <w:rFonts w:asciiTheme="majorHAnsi" w:hAnsiTheme="majorHAnsi" w:cstheme="majorHAnsi"/>
          <w:highlight w:val="cyan"/>
        </w:rPr>
        <w:t xml:space="preserve"> of a </w:t>
      </w:r>
      <w:r w:rsidRPr="00CD4E1B">
        <w:rPr>
          <w:rStyle w:val="StyleUnderline"/>
          <w:rFonts w:asciiTheme="majorHAnsi" w:hAnsiTheme="majorHAnsi" w:cstheme="majorHAnsi"/>
        </w:rPr>
        <w:t>slow movement towards a</w:t>
      </w:r>
      <w:r w:rsidRPr="00CD4E1B">
        <w:rPr>
          <w:rFonts w:asciiTheme="majorHAnsi" w:hAnsiTheme="majorHAnsi" w:cstheme="majorHAnsi"/>
          <w:sz w:val="16"/>
        </w:rPr>
        <w:t xml:space="preserve"> “</w:t>
      </w:r>
      <w:proofErr w:type="spellStart"/>
      <w:r w:rsidRPr="00CD4E1B">
        <w:rPr>
          <w:rFonts w:asciiTheme="majorHAnsi" w:hAnsiTheme="majorHAnsi" w:cstheme="majorHAnsi"/>
          <w:sz w:val="16"/>
        </w:rPr>
        <w:t>wu</w:t>
      </w:r>
      <w:proofErr w:type="spellEnd"/>
      <w:r w:rsidRPr="00CD4E1B">
        <w:rPr>
          <w:rFonts w:asciiTheme="majorHAnsi" w:hAnsiTheme="majorHAnsi" w:cstheme="majorHAnsi"/>
          <w:sz w:val="16"/>
        </w:rPr>
        <w:t xml:space="preserve"> </w:t>
      </w:r>
      <w:proofErr w:type="spellStart"/>
      <w:r w:rsidRPr="00CD4E1B">
        <w:rPr>
          <w:rFonts w:asciiTheme="majorHAnsi" w:hAnsiTheme="majorHAnsi" w:cstheme="majorHAnsi"/>
          <w:sz w:val="16"/>
        </w:rPr>
        <w:t>wei</w:t>
      </w:r>
      <w:proofErr w:type="spellEnd"/>
      <w:r w:rsidRPr="00CD4E1B">
        <w:rPr>
          <w:rFonts w:asciiTheme="majorHAnsi" w:hAnsiTheme="majorHAnsi" w:cstheme="majorHAnsi"/>
          <w:sz w:val="16"/>
        </w:rPr>
        <w:t xml:space="preserve">” </w:t>
      </w:r>
      <w:r w:rsidRPr="00CD4E1B">
        <w:rPr>
          <w:rStyle w:val="StyleUnderline"/>
          <w:rFonts w:asciiTheme="majorHAnsi" w:hAnsiTheme="majorHAnsi" w:cstheme="majorHAnsi"/>
          <w:highlight w:val="cyan"/>
        </w:rPr>
        <w:t>civilization</w:t>
      </w:r>
      <w:r w:rsidRPr="00CD4E1B">
        <w:rPr>
          <w:rFonts w:asciiTheme="majorHAnsi" w:hAnsiTheme="majorHAnsi" w:cstheme="majorHAnsi"/>
          <w:sz w:val="16"/>
          <w:highlight w:val="cyan"/>
        </w:rPr>
        <w:t xml:space="preserve">, </w:t>
      </w:r>
      <w:r w:rsidRPr="00CD4E1B">
        <w:rPr>
          <w:rStyle w:val="StyleUnderline"/>
          <w:rFonts w:asciiTheme="majorHAnsi" w:hAnsiTheme="majorHAnsi" w:cstheme="majorHAnsi"/>
          <w:highlight w:val="cyan"/>
        </w:rPr>
        <w:t>based on</w:t>
      </w:r>
      <w:r w:rsidRPr="00CD4E1B">
        <w:rPr>
          <w:rStyle w:val="StyleUnderline"/>
          <w:rFonts w:asciiTheme="majorHAnsi" w:hAnsiTheme="majorHAnsi" w:cstheme="majorHAnsi"/>
        </w:rPr>
        <w:t xml:space="preserve"> the </w:t>
      </w:r>
      <w:r w:rsidRPr="00CD4E1B">
        <w:rPr>
          <w:rStyle w:val="StyleUnderline"/>
          <w:rFonts w:asciiTheme="majorHAnsi" w:hAnsiTheme="majorHAnsi" w:cstheme="majorHAnsi"/>
          <w:highlight w:val="cyan"/>
        </w:rPr>
        <w:t>withdrawal</w:t>
      </w:r>
      <w:r w:rsidRPr="00CD4E1B">
        <w:rPr>
          <w:rStyle w:val="StyleUnderline"/>
          <w:rFonts w:asciiTheme="majorHAnsi" w:hAnsiTheme="majorHAnsi" w:cstheme="majorHAnsi"/>
        </w:rPr>
        <w:t xml:space="preserve">, and frugal expectations of life and consumption. </w:t>
      </w:r>
      <w:r w:rsidRPr="00CD4E1B">
        <w:rPr>
          <w:rStyle w:val="StyleUnderline"/>
          <w:rFonts w:asciiTheme="majorHAnsi" w:hAnsiTheme="majorHAnsi" w:cstheme="majorHAnsi"/>
          <w:highlight w:val="cyan"/>
        </w:rPr>
        <w:t xml:space="preserve">Radicalism could abandon the mode of activism, </w:t>
      </w:r>
      <w:r w:rsidRPr="00CD4E1B">
        <w:rPr>
          <w:rStyle w:val="Emphasis"/>
          <w:rFonts w:asciiTheme="majorHAnsi" w:hAnsiTheme="majorHAnsi" w:cstheme="majorHAnsi"/>
          <w:highlight w:val="cyan"/>
        </w:rPr>
        <w:t>and adopt the mode of passivity</w:t>
      </w:r>
      <w:r w:rsidRPr="00CD4E1B">
        <w:rPr>
          <w:rFonts w:asciiTheme="majorHAnsi" w:hAnsiTheme="majorHAnsi" w:cstheme="majorHAnsi"/>
          <w:sz w:val="16"/>
          <w:highlight w:val="cyan"/>
        </w:rPr>
        <w:t>.</w:t>
      </w:r>
      <w:r w:rsidRPr="00CD4E1B">
        <w:rPr>
          <w:rFonts w:asciiTheme="majorHAnsi" w:hAnsiTheme="majorHAnsi" w:cstheme="majorHAnsi"/>
          <w:sz w:val="16"/>
        </w:rPr>
        <w:t xml:space="preserve"> A </w:t>
      </w:r>
      <w:r w:rsidRPr="00CD4E1B">
        <w:rPr>
          <w:rStyle w:val="StyleUnderline"/>
          <w:rFonts w:asciiTheme="majorHAnsi" w:hAnsiTheme="majorHAnsi" w:cstheme="majorHAnsi"/>
          <w:highlight w:val="cyan"/>
        </w:rPr>
        <w:t>radical passivity would</w:t>
      </w:r>
      <w:r w:rsidRPr="00CD4E1B">
        <w:rPr>
          <w:rFonts w:asciiTheme="majorHAnsi" w:hAnsiTheme="majorHAnsi" w:cstheme="majorHAnsi"/>
          <w:sz w:val="16"/>
        </w:rPr>
        <w:t xml:space="preserve"> definitely </w:t>
      </w:r>
      <w:r w:rsidRPr="00CD4E1B">
        <w:rPr>
          <w:rStyle w:val="Emphasis"/>
          <w:rFonts w:asciiTheme="majorHAnsi" w:hAnsiTheme="majorHAnsi" w:cstheme="majorHAnsi"/>
          <w:highlight w:val="cyan"/>
        </w:rPr>
        <w:t>threaten the ethos of relentless productivity</w:t>
      </w:r>
      <w:r w:rsidRPr="00CD4E1B">
        <w:rPr>
          <w:rStyle w:val="StyleUnderline"/>
          <w:rFonts w:asciiTheme="majorHAnsi" w:hAnsiTheme="majorHAnsi" w:cstheme="majorHAnsi"/>
          <w:highlight w:val="cyan"/>
        </w:rPr>
        <w:t xml:space="preserve"> that neoliberal politics has imposed.</w:t>
      </w:r>
      <w:r w:rsidRPr="00CD4E1B">
        <w:rPr>
          <w:rStyle w:val="StyleUnderline"/>
          <w:rFonts w:asciiTheme="majorHAnsi" w:hAnsiTheme="majorHAnsi" w:cstheme="majorHAnsi"/>
        </w:rPr>
        <w:t xml:space="preserve"> The mother of all the bubbles, </w:t>
      </w:r>
      <w:r w:rsidRPr="00CD4E1B">
        <w:rPr>
          <w:rStyle w:val="StyleUnderline"/>
          <w:rFonts w:asciiTheme="majorHAnsi" w:hAnsiTheme="majorHAnsi" w:cstheme="majorHAnsi"/>
          <w:highlight w:val="cyan"/>
        </w:rPr>
        <w:t>the work bubble, would finally deflate</w:t>
      </w:r>
      <w:r w:rsidRPr="00CD4E1B">
        <w:rPr>
          <w:rFonts w:asciiTheme="majorHAnsi" w:hAnsiTheme="majorHAnsi" w:cstheme="majorHAnsi"/>
          <w:sz w:val="16"/>
        </w:rPr>
        <w:t xml:space="preserve">. </w:t>
      </w:r>
      <w:r w:rsidRPr="00CD4E1B">
        <w:rPr>
          <w:rStyle w:val="StyleUnderline"/>
          <w:rFonts w:asciiTheme="majorHAnsi" w:hAnsiTheme="majorHAnsi" w:cstheme="majorHAnsi"/>
        </w:rPr>
        <w:t>We have been working too much</w:t>
      </w:r>
      <w:r w:rsidRPr="00CD4E1B">
        <w:rPr>
          <w:rFonts w:asciiTheme="majorHAnsi" w:hAnsiTheme="majorHAnsi" w:cstheme="majorHAnsi"/>
          <w:sz w:val="16"/>
        </w:rPr>
        <w:t xml:space="preserve"> during the last three or four centuries, and outrageously too much during the last thirty years. </w:t>
      </w:r>
      <w:r w:rsidRPr="00CD4E1B">
        <w:rPr>
          <w:rStyle w:val="StyleUnderline"/>
          <w:rFonts w:asciiTheme="majorHAnsi" w:hAnsiTheme="majorHAnsi" w:cstheme="majorHAnsi"/>
          <w:highlight w:val="cyan"/>
        </w:rPr>
        <w:t>The current depression could be the beginning of a massive abandonment of competition, consumerist drive, and</w:t>
      </w:r>
      <w:r w:rsidRPr="00CD4E1B">
        <w:rPr>
          <w:rStyle w:val="StyleUnderline"/>
          <w:rFonts w:asciiTheme="majorHAnsi" w:hAnsiTheme="majorHAnsi" w:cstheme="majorHAnsi"/>
        </w:rPr>
        <w:t xml:space="preserve"> of dependence on </w:t>
      </w:r>
      <w:r w:rsidRPr="00CD4E1B">
        <w:rPr>
          <w:rStyle w:val="StyleUnderline"/>
          <w:rFonts w:asciiTheme="majorHAnsi" w:hAnsiTheme="majorHAnsi" w:cstheme="majorHAnsi"/>
          <w:highlight w:val="cyan"/>
        </w:rPr>
        <w:t>work</w:t>
      </w:r>
      <w:r w:rsidRPr="00CD4E1B">
        <w:rPr>
          <w:rFonts w:asciiTheme="majorHAnsi" w:hAnsiTheme="majorHAnsi" w:cstheme="majorHAnsi"/>
          <w:sz w:val="16"/>
        </w:rPr>
        <w:t xml:space="preserve">. Actually, if we think of the geopolitical struggle of the first decade – the struggle between Western domination and jihadist Islam – we recognize that </w:t>
      </w:r>
      <w:r w:rsidRPr="00CD4E1B">
        <w:rPr>
          <w:rStyle w:val="StyleUnderline"/>
          <w:rFonts w:asciiTheme="majorHAnsi" w:hAnsiTheme="majorHAnsi" w:cstheme="majorHAnsi"/>
        </w:rPr>
        <w:t>the most powerful weapon has been suicide</w:t>
      </w:r>
      <w:r w:rsidRPr="00CD4E1B">
        <w:rPr>
          <w:rFonts w:asciiTheme="majorHAnsi" w:hAnsiTheme="majorHAnsi" w:cstheme="majorHAnsi"/>
          <w:sz w:val="16"/>
        </w:rPr>
        <w:t xml:space="preserve">. 9/11 is the most impressive act of this suicidal war, but </w:t>
      </w:r>
      <w:r w:rsidRPr="00CD4E1B">
        <w:rPr>
          <w:rStyle w:val="StyleUnderline"/>
          <w:rFonts w:asciiTheme="majorHAnsi" w:hAnsiTheme="majorHAnsi" w:cstheme="majorHAnsi"/>
        </w:rPr>
        <w:t>thousands of people have killed themselves in order to destroy American military hegemony. And they won, forcing the western world into the bunker of paranoid security</w:t>
      </w:r>
      <w:r w:rsidRPr="00CD4E1B">
        <w:rPr>
          <w:rFonts w:asciiTheme="majorHAnsi" w:hAnsiTheme="majorHAnsi" w:cstheme="majorHAnsi"/>
          <w:sz w:val="16"/>
        </w:rPr>
        <w:t xml:space="preserve">, and defeating the hyper-technological armies of the West both in Iraq, and in Afghanistan. The suicidal implosion has not been confined to the Islamists. </w:t>
      </w:r>
      <w:r w:rsidRPr="00CD4E1B">
        <w:rPr>
          <w:rStyle w:val="StyleUnderline"/>
          <w:rFonts w:asciiTheme="majorHAnsi" w:hAnsiTheme="majorHAnsi" w:cstheme="majorHAnsi"/>
        </w:rPr>
        <w:t xml:space="preserve">Suicide has </w:t>
      </w:r>
      <w:proofErr w:type="spellStart"/>
      <w:proofErr w:type="gramStart"/>
      <w:r w:rsidRPr="00CD4E1B">
        <w:rPr>
          <w:rStyle w:val="StyleUnderline"/>
          <w:rFonts w:asciiTheme="majorHAnsi" w:hAnsiTheme="majorHAnsi" w:cstheme="majorHAnsi"/>
        </w:rPr>
        <w:t>became</w:t>
      </w:r>
      <w:proofErr w:type="spellEnd"/>
      <w:proofErr w:type="gramEnd"/>
      <w:r w:rsidRPr="00CD4E1B">
        <w:rPr>
          <w:rStyle w:val="StyleUnderline"/>
          <w:rFonts w:asciiTheme="majorHAnsi" w:hAnsiTheme="majorHAnsi" w:cstheme="majorHAnsi"/>
        </w:rPr>
        <w:t xml:space="preserve"> a form of political action everywhere. Against neoliberal politics, Indian farmers have killed themselves. Against exploitation hundreds of workers and employees have killed themselves in the French factories</w:t>
      </w:r>
      <w:r w:rsidRPr="00CD4E1B">
        <w:rPr>
          <w:rFonts w:asciiTheme="majorHAnsi" w:hAnsiTheme="majorHAnsi" w:cstheme="majorHAnsi"/>
          <w:sz w:val="16"/>
        </w:rPr>
        <w:t xml:space="preserve"> of Peugeot, and in the offices of France Telecom. In Italy, when the 2009 recession destroyed one million jobs, many workers, haunted by the fear of unemployment, climbed on the roofs of the factories, threatening to kill themselves. </w:t>
      </w:r>
      <w:r w:rsidRPr="00CD4E1B">
        <w:rPr>
          <w:rStyle w:val="StyleUnderline"/>
          <w:rFonts w:asciiTheme="majorHAnsi" w:hAnsiTheme="majorHAnsi" w:cstheme="majorHAnsi"/>
          <w:highlight w:val="cyan"/>
        </w:rPr>
        <w:t>Is it possible to divert this implosive trend from the direction of death</w:t>
      </w:r>
      <w:r w:rsidRPr="00CD4E1B">
        <w:rPr>
          <w:rFonts w:asciiTheme="majorHAnsi" w:hAnsiTheme="majorHAnsi" w:cstheme="majorHAnsi"/>
          <w:sz w:val="16"/>
        </w:rPr>
        <w:t xml:space="preserve">, murder, and suicide, </w:t>
      </w:r>
      <w:r w:rsidRPr="00CD4E1B">
        <w:rPr>
          <w:rStyle w:val="StyleUnderline"/>
          <w:rFonts w:asciiTheme="majorHAnsi" w:hAnsiTheme="majorHAnsi" w:cstheme="majorHAnsi"/>
          <w:highlight w:val="cyan"/>
        </w:rPr>
        <w:t>towards a new kind of autonomy,</w:t>
      </w:r>
      <w:r w:rsidRPr="00CD4E1B">
        <w:rPr>
          <w:rStyle w:val="StyleUnderline"/>
          <w:rFonts w:asciiTheme="majorHAnsi" w:hAnsiTheme="majorHAnsi" w:cstheme="majorHAnsi"/>
        </w:rPr>
        <w:t xml:space="preserve"> social creativity and of life?</w:t>
      </w:r>
      <w:r w:rsidRPr="00CD4E1B">
        <w:rPr>
          <w:rFonts w:asciiTheme="majorHAnsi" w:hAnsiTheme="majorHAnsi" w:cstheme="majorHAnsi"/>
          <w:sz w:val="16"/>
        </w:rPr>
        <w:t xml:space="preserve"> I think that it is possible </w:t>
      </w:r>
      <w:r w:rsidRPr="00CD4E1B">
        <w:rPr>
          <w:rStyle w:val="Emphasis"/>
          <w:rFonts w:asciiTheme="majorHAnsi" w:hAnsiTheme="majorHAnsi" w:cstheme="majorHAnsi"/>
          <w:highlight w:val="cyan"/>
        </w:rPr>
        <w:t>only if we start from exhaustion</w:t>
      </w:r>
      <w:r w:rsidRPr="00CD4E1B">
        <w:rPr>
          <w:rStyle w:val="StyleUnderline"/>
          <w:rFonts w:asciiTheme="majorHAnsi" w:hAnsiTheme="majorHAnsi" w:cstheme="majorHAnsi"/>
        </w:rPr>
        <w:t xml:space="preserve">, if we emphasize the creative side of withdrawal. </w:t>
      </w:r>
      <w:r w:rsidRPr="00CD4E1B">
        <w:rPr>
          <w:rStyle w:val="StyleUnderline"/>
          <w:rFonts w:asciiTheme="majorHAnsi" w:hAnsiTheme="majorHAnsi" w:cstheme="majorHAnsi"/>
          <w:highlight w:val="cyan"/>
        </w:rPr>
        <w:t xml:space="preserve">The exchange between life and money could be deserted, and exhaustion could give way to </w:t>
      </w:r>
      <w:r w:rsidRPr="00CD4E1B">
        <w:rPr>
          <w:rStyle w:val="Emphasis"/>
          <w:rFonts w:asciiTheme="majorHAnsi" w:hAnsiTheme="majorHAnsi" w:cstheme="majorHAnsi"/>
          <w:highlight w:val="cyan"/>
        </w:rPr>
        <w:t>a huge wave of withdrawal</w:t>
      </w:r>
      <w:r w:rsidRPr="00CD4E1B">
        <w:rPr>
          <w:rStyle w:val="StyleUnderline"/>
          <w:rFonts w:asciiTheme="majorHAnsi" w:hAnsiTheme="majorHAnsi" w:cstheme="majorHAnsi"/>
          <w:highlight w:val="cyan"/>
        </w:rPr>
        <w:t xml:space="preserve"> from the sphere of economic exchange</w:t>
      </w:r>
      <w:r w:rsidRPr="00CD4E1B">
        <w:rPr>
          <w:rStyle w:val="StyleUnderline"/>
          <w:rFonts w:asciiTheme="majorHAnsi" w:hAnsiTheme="majorHAnsi" w:cstheme="majorHAnsi"/>
        </w:rPr>
        <w:t>. A new refrain could emerge</w:t>
      </w:r>
      <w:r w:rsidRPr="00CD4E1B">
        <w:rPr>
          <w:rFonts w:asciiTheme="majorHAnsi" w:hAnsiTheme="majorHAnsi" w:cstheme="majorHAnsi"/>
          <w:sz w:val="16"/>
        </w:rPr>
        <w:t xml:space="preserve"> in that moment, </w:t>
      </w:r>
      <w:r w:rsidRPr="00CD4E1B">
        <w:rPr>
          <w:rStyle w:val="StyleUnderline"/>
          <w:rFonts w:asciiTheme="majorHAnsi" w:hAnsiTheme="majorHAnsi" w:cstheme="majorHAnsi"/>
        </w:rPr>
        <w:t>and wipe out the law of economic growth. The self-organization of the general intellect could abandon the law of accumulation and growth, and start a new concatenation, where collective intelligence is only subjected to the common good.</w:t>
      </w:r>
      <w:r w:rsidRPr="00CD4E1B">
        <w:rPr>
          <w:rFonts w:asciiTheme="majorHAnsi" w:hAnsiTheme="majorHAnsi" w:cstheme="majorHAnsi"/>
        </w:rPr>
        <w:t xml:space="preserve"> </w:t>
      </w:r>
    </w:p>
    <w:p w14:paraId="57C0F1B9" w14:textId="77777777" w:rsidR="00895007" w:rsidRPr="00CD4E1B" w:rsidRDefault="00895007" w:rsidP="00895007">
      <w:pPr>
        <w:rPr>
          <w:rFonts w:asciiTheme="majorHAnsi" w:hAnsiTheme="majorHAnsi" w:cstheme="majorHAnsi"/>
        </w:rPr>
      </w:pPr>
    </w:p>
    <w:sectPr w:rsidR="00895007" w:rsidRPr="00CD4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52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23F"/>
    <w:rsid w:val="00235F7B"/>
    <w:rsid w:val="002502CF"/>
    <w:rsid w:val="00267EBB"/>
    <w:rsid w:val="0027023B"/>
    <w:rsid w:val="00272F3F"/>
    <w:rsid w:val="00274EDB"/>
    <w:rsid w:val="0027729E"/>
    <w:rsid w:val="002843B2"/>
    <w:rsid w:val="00284ED6"/>
    <w:rsid w:val="00290C5A"/>
    <w:rsid w:val="00290C92"/>
    <w:rsid w:val="0029647A"/>
    <w:rsid w:val="00296504"/>
    <w:rsid w:val="002B1F7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81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007"/>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4E1B"/>
    <w:rsid w:val="00D01EDC"/>
    <w:rsid w:val="00D078AA"/>
    <w:rsid w:val="00D10058"/>
    <w:rsid w:val="00D11978"/>
    <w:rsid w:val="00D15E30"/>
    <w:rsid w:val="00D16129"/>
    <w:rsid w:val="00D2001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C78389"/>
  <w14:defaultImageDpi w14:val="300"/>
  <w15:docId w15:val="{5E5017EB-51B0-E742-B53C-04D863BE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78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7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78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78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Card,T, Ch,ta"/>
    <w:basedOn w:val="Normal"/>
    <w:next w:val="Normal"/>
    <w:link w:val="Heading4Char"/>
    <w:uiPriority w:val="9"/>
    <w:unhideWhenUsed/>
    <w:qFormat/>
    <w:rsid w:val="006678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7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781E"/>
  </w:style>
  <w:style w:type="character" w:customStyle="1" w:styleId="Heading1Char">
    <w:name w:val="Heading 1 Char"/>
    <w:aliases w:val="Pocket Char"/>
    <w:basedOn w:val="DefaultParagraphFont"/>
    <w:link w:val="Heading1"/>
    <w:uiPriority w:val="9"/>
    <w:rsid w:val="006678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78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781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6678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78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66781E"/>
    <w:rPr>
      <w:b w:val="0"/>
      <w:sz w:val="22"/>
      <w:u w:val="single"/>
    </w:rPr>
  </w:style>
  <w:style w:type="character" w:styleId="Emphasis">
    <w:name w:val="Emphasis"/>
    <w:aliases w:val="tag2,Size 10,emphasis in card,Evidence,Minimized,minimized,Highlighted,CD Card,ED - Tag,emphasis,Bold Underline,Emphasis!!,Qualifications,small,Underlined,bold underline,normal card text,Shrunk,qualifications in card,qualifications,Style1,Box,B"/>
    <w:basedOn w:val="DefaultParagraphFont"/>
    <w:link w:val="textbold"/>
    <w:uiPriority w:val="20"/>
    <w:qFormat/>
    <w:rsid w:val="006678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781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6781E"/>
    <w:rPr>
      <w:color w:val="auto"/>
      <w:u w:val="none"/>
    </w:rPr>
  </w:style>
  <w:style w:type="paragraph" w:styleId="DocumentMap">
    <w:name w:val="Document Map"/>
    <w:basedOn w:val="Normal"/>
    <w:link w:val="DocumentMapChar"/>
    <w:uiPriority w:val="99"/>
    <w:semiHidden/>
    <w:unhideWhenUsed/>
    <w:rsid w:val="006678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781E"/>
    <w:rPr>
      <w:rFonts w:ascii="Lucida Grande" w:hAnsi="Lucida Grande" w:cs="Lucida Grande"/>
    </w:rPr>
  </w:style>
  <w:style w:type="paragraph" w:customStyle="1" w:styleId="textbold">
    <w:name w:val="text bold"/>
    <w:basedOn w:val="Normal"/>
    <w:link w:val="Emphasis"/>
    <w:autoRedefine/>
    <w:uiPriority w:val="20"/>
    <w:qFormat/>
    <w:rsid w:val="00895007"/>
    <w:pPr>
      <w:ind w:left="720"/>
      <w:jc w:val="both"/>
    </w:pPr>
    <w:rPr>
      <w:b/>
      <w:iCs/>
      <w:u w:val="single"/>
    </w:rPr>
  </w:style>
  <w:style w:type="character" w:styleId="IntenseEmphasis">
    <w:name w:val="Intense Emphasis"/>
    <w:aliases w:val="Intense Emphasis4,Normal + 18 pt,Intense Emphasis21,Intense Emphasis11111,9.5 p,Title Cha"/>
    <w:basedOn w:val="DefaultParagraphFont"/>
    <w:uiPriority w:val="6"/>
    <w:qFormat/>
    <w:rsid w:val="00895007"/>
    <w:rPr>
      <w:u w:val="single"/>
    </w:rPr>
  </w:style>
  <w:style w:type="paragraph" w:styleId="NormalWeb">
    <w:name w:val="Normal (Web)"/>
    <w:basedOn w:val="Normal"/>
    <w:uiPriority w:val="99"/>
    <w:unhideWhenUsed/>
    <w:rsid w:val="00895007"/>
    <w:rPr>
      <w:rFonts w:ascii="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8950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CD4E1B"/>
    <w:rPr>
      <w:rFonts w:ascii="Georgia" w:hAnsi="Georgia"/>
      <w:b/>
      <w:u w:val="single"/>
    </w:rPr>
  </w:style>
  <w:style w:type="character" w:customStyle="1" w:styleId="apple-converted-space">
    <w:name w:val="apple-converted-space"/>
    <w:basedOn w:val="DefaultParagraphFont"/>
    <w:rsid w:val="00CD4E1B"/>
  </w:style>
  <w:style w:type="character" w:customStyle="1" w:styleId="TitleChar">
    <w:name w:val="Title Char"/>
    <w:aliases w:val="Bold Underlined Char,UNDERLINE Char,Cites and Cards Char,Block Heading Char,title Char,Read This Char,Non Read Text Char"/>
    <w:basedOn w:val="DefaultParagraphFont"/>
    <w:link w:val="Title"/>
    <w:uiPriority w:val="6"/>
    <w:qFormat/>
    <w:rsid w:val="00CD4E1B"/>
    <w:rPr>
      <w:rFonts w:ascii="Arial" w:hAnsi="Arial"/>
      <w:sz w:val="20"/>
      <w:u w:val="single"/>
    </w:rPr>
  </w:style>
  <w:style w:type="paragraph" w:styleId="Title">
    <w:name w:val="Title"/>
    <w:aliases w:val="Bold Underlined,UNDERLINE,Cites and Cards,Block Heading,title,Read This,Non Read Text"/>
    <w:basedOn w:val="Normal"/>
    <w:next w:val="Subtitle"/>
    <w:link w:val="TitleChar"/>
    <w:uiPriority w:val="6"/>
    <w:qFormat/>
    <w:rsid w:val="00CD4E1B"/>
    <w:pPr>
      <w:suppressAutoHyphens/>
      <w:spacing w:line="480" w:lineRule="auto"/>
      <w:jc w:val="center"/>
    </w:pPr>
    <w:rPr>
      <w:rFonts w:ascii="Arial" w:hAnsi="Arial"/>
      <w:sz w:val="20"/>
      <w:u w:val="single"/>
    </w:rPr>
  </w:style>
  <w:style w:type="character" w:customStyle="1" w:styleId="TitleChar1">
    <w:name w:val="Title Char1"/>
    <w:basedOn w:val="DefaultParagraphFont"/>
    <w:uiPriority w:val="10"/>
    <w:rsid w:val="00CD4E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4E1B"/>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uiPriority w:val="11"/>
    <w:rsid w:val="00CD4E1B"/>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pip.org/our-stories/owning-our-power-asian-americans-and-civic-engage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wlu.edu/crsj/vol14/iss2/5" TargetMode="External"/><Relationship Id="rId5" Type="http://schemas.openxmlformats.org/officeDocument/2006/relationships/numbering" Target="numbering.xml"/><Relationship Id="rId10" Type="http://schemas.openxmlformats.org/officeDocument/2006/relationships/hyperlink" Target="http://digitalcommons.law.seattleu.edu/sjsj/vol11/iss1/9" TargetMode="External"/><Relationship Id="rId4" Type="http://schemas.openxmlformats.org/officeDocument/2006/relationships/customXml" Target="../customXml/item4.xml"/><Relationship Id="rId9" Type="http://schemas.openxmlformats.org/officeDocument/2006/relationships/hyperlink" Target="https://definitions.uslegal.com/j/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16</Pages>
  <Words>9551</Words>
  <Characters>53391</Characters>
  <Application>Microsoft Office Word</Application>
  <DocSecurity>0</DocSecurity>
  <Lines>485</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2021-11-06T01:31:00Z</dcterms:created>
  <dcterms:modified xsi:type="dcterms:W3CDTF">2021-11-06T15:46:00Z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