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434F5B" w14:textId="77777777" w:rsidR="00F94BEE" w:rsidRPr="00605528" w:rsidRDefault="00F94BEE" w:rsidP="00F94BEE">
      <w:pPr>
        <w:pStyle w:val="Heading2"/>
        <w:rPr>
          <w:rFonts w:asciiTheme="majorHAnsi" w:hAnsiTheme="majorHAnsi" w:cstheme="majorHAnsi"/>
        </w:rPr>
      </w:pPr>
      <w:r w:rsidRPr="00605528">
        <w:rPr>
          <w:rFonts w:asciiTheme="majorHAnsi" w:hAnsiTheme="majorHAnsi" w:cstheme="majorHAnsi"/>
        </w:rPr>
        <w:t xml:space="preserve">1 </w:t>
      </w:r>
    </w:p>
    <w:p w14:paraId="5248221C" w14:textId="77777777" w:rsidR="00F94BEE" w:rsidRPr="00605528" w:rsidRDefault="00F94BEE" w:rsidP="00F94BEE">
      <w:pPr>
        <w:pStyle w:val="Heading4"/>
        <w:rPr>
          <w:rFonts w:asciiTheme="majorHAnsi" w:hAnsiTheme="majorHAnsi" w:cstheme="majorHAnsi"/>
        </w:rPr>
      </w:pPr>
      <w:r w:rsidRPr="00605528">
        <w:rPr>
          <w:rFonts w:asciiTheme="majorHAnsi" w:hAnsiTheme="majorHAnsi" w:cstheme="majorHAnsi"/>
        </w:rPr>
        <w:t xml:space="preserve">Interpretation: Debaters must specify your favorite saint in the 1ac or 1nc. </w:t>
      </w:r>
    </w:p>
    <w:p w14:paraId="34517406" w14:textId="62BFE333" w:rsidR="00F94BEE" w:rsidRPr="00605528" w:rsidRDefault="00F94BEE" w:rsidP="00F94BEE">
      <w:pPr>
        <w:pStyle w:val="Heading4"/>
        <w:rPr>
          <w:rFonts w:asciiTheme="majorHAnsi" w:hAnsiTheme="majorHAnsi" w:cstheme="majorHAnsi"/>
        </w:rPr>
      </w:pPr>
      <w:r w:rsidRPr="00605528">
        <w:rPr>
          <w:rFonts w:asciiTheme="majorHAnsi" w:hAnsiTheme="majorHAnsi" w:cstheme="majorHAnsi"/>
        </w:rPr>
        <w:t>Violation: They don’t. M</w:t>
      </w:r>
      <w:r w:rsidRPr="00605528">
        <w:rPr>
          <w:rFonts w:asciiTheme="majorHAnsi" w:hAnsiTheme="majorHAnsi" w:cstheme="majorHAnsi"/>
        </w:rPr>
        <w:t>ine is St. Ignatius of Loyola, for obvious reasons.</w:t>
      </w:r>
    </w:p>
    <w:p w14:paraId="33DCDA94" w14:textId="77777777" w:rsidR="00F94BEE" w:rsidRPr="00605528" w:rsidRDefault="00F94BEE" w:rsidP="00F94BEE">
      <w:pPr>
        <w:pStyle w:val="Heading4"/>
        <w:rPr>
          <w:rFonts w:asciiTheme="majorHAnsi" w:hAnsiTheme="majorHAnsi" w:cstheme="majorHAnsi"/>
        </w:rPr>
      </w:pPr>
      <w:r w:rsidRPr="00605528">
        <w:rPr>
          <w:rFonts w:asciiTheme="majorHAnsi" w:hAnsiTheme="majorHAnsi" w:cstheme="majorHAnsi"/>
        </w:rPr>
        <w:t xml:space="preserve">Standards: </w:t>
      </w:r>
    </w:p>
    <w:p w14:paraId="3ABA35C9" w14:textId="1127B31C" w:rsidR="00F94BEE" w:rsidRPr="00605528" w:rsidRDefault="00F94BEE" w:rsidP="00F94BEE">
      <w:pPr>
        <w:pStyle w:val="Heading4"/>
        <w:rPr>
          <w:rFonts w:asciiTheme="majorHAnsi" w:hAnsiTheme="majorHAnsi" w:cstheme="majorHAnsi"/>
        </w:rPr>
      </w:pPr>
      <w:r w:rsidRPr="00605528">
        <w:rPr>
          <w:rFonts w:asciiTheme="majorHAnsi" w:hAnsiTheme="majorHAnsi" w:cstheme="majorHAnsi"/>
        </w:rPr>
        <w:t xml:space="preserve">1] Virtue education. Regardless of if </w:t>
      </w:r>
      <w:r w:rsidR="00560A71" w:rsidRPr="00605528">
        <w:rPr>
          <w:rFonts w:asciiTheme="majorHAnsi" w:hAnsiTheme="majorHAnsi" w:cstheme="majorHAnsi"/>
        </w:rPr>
        <w:t>catholicism</w:t>
      </w:r>
      <w:r w:rsidRPr="00605528">
        <w:rPr>
          <w:rFonts w:asciiTheme="majorHAnsi" w:hAnsiTheme="majorHAnsi" w:cstheme="majorHAnsi"/>
        </w:rPr>
        <w:t xml:space="preserve"> is true, learning about Saints teaches us to be better people.</w:t>
      </w:r>
    </w:p>
    <w:p w14:paraId="14AE2794" w14:textId="77777777" w:rsidR="00F94BEE" w:rsidRPr="00605528" w:rsidRDefault="00F94BEE" w:rsidP="00F94BEE">
      <w:pPr>
        <w:rPr>
          <w:rFonts w:asciiTheme="majorHAnsi" w:hAnsiTheme="majorHAnsi" w:cstheme="majorHAnsi"/>
          <w:sz w:val="14"/>
        </w:rPr>
      </w:pPr>
      <w:r w:rsidRPr="00605528">
        <w:rPr>
          <w:rStyle w:val="Style13ptBold"/>
          <w:rFonts w:asciiTheme="majorHAnsi" w:hAnsiTheme="majorHAnsi" w:cstheme="majorHAnsi"/>
        </w:rPr>
        <w:t>Deacon</w:t>
      </w:r>
      <w:r w:rsidRPr="00605528">
        <w:rPr>
          <w:rFonts w:asciiTheme="majorHAnsi" w:hAnsiTheme="majorHAnsi" w:cstheme="majorHAnsi"/>
          <w:sz w:val="14"/>
        </w:rPr>
        <w:t xml:space="preserve"> Frederick </w:t>
      </w:r>
      <w:r w:rsidRPr="00605528">
        <w:rPr>
          <w:rStyle w:val="Style13ptBold"/>
          <w:rFonts w:asciiTheme="majorHAnsi" w:hAnsiTheme="majorHAnsi" w:cstheme="majorHAnsi"/>
        </w:rPr>
        <w:t>Bartels</w:t>
      </w:r>
      <w:r w:rsidRPr="00605528">
        <w:rPr>
          <w:rFonts w:asciiTheme="majorHAnsi" w:hAnsiTheme="majorHAnsi" w:cstheme="majorHAnsi"/>
          <w:sz w:val="14"/>
        </w:rPr>
        <w:t xml:space="preserve">, All Saints: Why are the saints important in our everyday </w:t>
      </w:r>
      <w:proofErr w:type="gramStart"/>
      <w:r w:rsidRPr="00605528">
        <w:rPr>
          <w:rFonts w:asciiTheme="majorHAnsi" w:hAnsiTheme="majorHAnsi" w:cstheme="majorHAnsi"/>
          <w:sz w:val="14"/>
        </w:rPr>
        <w:t>lives?,</w:t>
      </w:r>
      <w:proofErr w:type="gramEnd"/>
      <w:r w:rsidRPr="00605528">
        <w:rPr>
          <w:rFonts w:asciiTheme="majorHAnsi" w:hAnsiTheme="majorHAnsi" w:cstheme="majorHAnsi"/>
          <w:sz w:val="14"/>
        </w:rPr>
        <w:t xml:space="preserve"> </w:t>
      </w:r>
      <w:r w:rsidRPr="00605528">
        <w:rPr>
          <w:rStyle w:val="Style13ptBold"/>
          <w:rFonts w:asciiTheme="majorHAnsi" w:hAnsiTheme="majorHAnsi" w:cstheme="majorHAnsi"/>
        </w:rPr>
        <w:t>2019</w:t>
      </w:r>
      <w:r w:rsidRPr="00605528">
        <w:rPr>
          <w:rFonts w:asciiTheme="majorHAnsi" w:hAnsiTheme="majorHAnsi" w:cstheme="majorHAnsi"/>
          <w:sz w:val="14"/>
        </w:rPr>
        <w:t xml:space="preserve">, </w:t>
      </w:r>
      <w:hyperlink r:id="rId9" w:history="1">
        <w:r w:rsidRPr="00605528">
          <w:rPr>
            <w:rStyle w:val="Hyperlink"/>
            <w:rFonts w:asciiTheme="majorHAnsi" w:hAnsiTheme="majorHAnsi" w:cstheme="majorHAnsi"/>
            <w:sz w:val="14"/>
          </w:rPr>
          <w:t>https://joyintruth.com/all-saints-why-are-the-saints-important-in-our-everyday-lives/</w:t>
        </w:r>
      </w:hyperlink>
      <w:r w:rsidRPr="00605528">
        <w:rPr>
          <w:rFonts w:asciiTheme="majorHAnsi" w:hAnsiTheme="majorHAnsi" w:cstheme="majorHAnsi"/>
          <w:sz w:val="14"/>
        </w:rPr>
        <w:t xml:space="preserve"> //BA PB</w:t>
      </w:r>
    </w:p>
    <w:p w14:paraId="78311E25" w14:textId="77777777" w:rsidR="00F94BEE" w:rsidRPr="00605528" w:rsidRDefault="00F94BEE" w:rsidP="00F94BEE">
      <w:pPr>
        <w:rPr>
          <w:rFonts w:asciiTheme="majorHAnsi" w:hAnsiTheme="majorHAnsi" w:cstheme="majorHAnsi"/>
          <w:b/>
          <w:bCs/>
          <w:sz w:val="26"/>
          <w:u w:val="single"/>
        </w:rPr>
      </w:pPr>
      <w:r w:rsidRPr="00605528">
        <w:rPr>
          <w:rFonts w:asciiTheme="majorHAnsi" w:hAnsiTheme="majorHAnsi" w:cstheme="majorHAnsi"/>
          <w:sz w:val="14"/>
        </w:rPr>
        <w:t xml:space="preserve">One could draw analogies that show how, </w:t>
      </w:r>
      <w:r w:rsidRPr="00605528">
        <w:rPr>
          <w:rStyle w:val="Style13ptBold"/>
          <w:rFonts w:asciiTheme="majorHAnsi" w:hAnsiTheme="majorHAnsi" w:cstheme="majorHAnsi"/>
          <w:highlight w:val="yellow"/>
        </w:rPr>
        <w:t>even from a secular point of view</w:t>
      </w:r>
      <w:r w:rsidRPr="00605528">
        <w:rPr>
          <w:rStyle w:val="Style13ptBold"/>
          <w:rFonts w:asciiTheme="majorHAnsi" w:hAnsiTheme="majorHAnsi" w:cstheme="majorHAnsi"/>
        </w:rPr>
        <w:t>, people honor others who lived in earlier times and have since died</w:t>
      </w:r>
      <w:r w:rsidRPr="00605528">
        <w:rPr>
          <w:rFonts w:asciiTheme="majorHAnsi" w:hAnsiTheme="majorHAnsi" w:cstheme="majorHAnsi"/>
          <w:sz w:val="14"/>
        </w:rPr>
        <w:t xml:space="preserve">. We might think of Abraham Lincoln or George Herman “Babe” Ruth or Martin Luther King Jr. or Elvis Presley or any number of others who, more or less, impacted society and the world in a variety of diverse ways. </w:t>
      </w:r>
      <w:r w:rsidRPr="00605528">
        <w:rPr>
          <w:rStyle w:val="Style13ptBold"/>
          <w:rFonts w:asciiTheme="majorHAnsi" w:hAnsiTheme="majorHAnsi" w:cstheme="majorHAnsi"/>
          <w:highlight w:val="yellow"/>
        </w:rPr>
        <w:t>Learning about these people</w:t>
      </w:r>
      <w:r w:rsidRPr="00605528">
        <w:rPr>
          <w:rStyle w:val="Style13ptBold"/>
          <w:rFonts w:asciiTheme="majorHAnsi" w:hAnsiTheme="majorHAnsi" w:cstheme="majorHAnsi"/>
        </w:rPr>
        <w:t xml:space="preserve">, if they led virtuous lives, </w:t>
      </w:r>
      <w:r w:rsidRPr="00605528">
        <w:rPr>
          <w:rStyle w:val="Style13ptBold"/>
          <w:rFonts w:asciiTheme="majorHAnsi" w:hAnsiTheme="majorHAnsi" w:cstheme="majorHAnsi"/>
          <w:highlight w:val="yellow"/>
        </w:rPr>
        <w:t>can have a positive impact on us in the present</w:t>
      </w:r>
      <w:r w:rsidRPr="00605528">
        <w:rPr>
          <w:rStyle w:val="Style13ptBold"/>
          <w:rFonts w:asciiTheme="majorHAnsi" w:hAnsiTheme="majorHAnsi" w:cstheme="majorHAnsi"/>
        </w:rPr>
        <w:t>. They can serve as worthy role models.</w:t>
      </w:r>
      <w:r w:rsidRPr="00605528">
        <w:rPr>
          <w:rFonts w:asciiTheme="majorHAnsi" w:hAnsiTheme="majorHAnsi" w:cstheme="majorHAnsi"/>
          <w:sz w:val="14"/>
        </w:rPr>
        <w:t xml:space="preserve"> However, not everyone admired by popular culture led a virtuous life. Many set the wrong kind of example through an egocentric life of vice and thus have led the unwary into deadly traps. The </w:t>
      </w:r>
      <w:r w:rsidRPr="00605528">
        <w:rPr>
          <w:rStyle w:val="Style13ptBold"/>
          <w:rFonts w:asciiTheme="majorHAnsi" w:hAnsiTheme="majorHAnsi" w:cstheme="majorHAnsi"/>
          <w:highlight w:val="yellow"/>
        </w:rPr>
        <w:t>saints</w:t>
      </w:r>
      <w:r w:rsidRPr="00605528">
        <w:rPr>
          <w:rFonts w:asciiTheme="majorHAnsi" w:hAnsiTheme="majorHAnsi" w:cstheme="majorHAnsi"/>
          <w:sz w:val="14"/>
        </w:rPr>
        <w:t xml:space="preserve">, however, stand out in luminous distinction. These </w:t>
      </w:r>
      <w:r w:rsidRPr="00605528">
        <w:rPr>
          <w:rStyle w:val="Style13ptBold"/>
          <w:rFonts w:asciiTheme="majorHAnsi" w:hAnsiTheme="majorHAnsi" w:cstheme="majorHAnsi"/>
        </w:rPr>
        <w:t>are people who</w:t>
      </w:r>
      <w:r w:rsidRPr="00605528">
        <w:rPr>
          <w:rFonts w:asciiTheme="majorHAnsi" w:hAnsiTheme="majorHAnsi" w:cstheme="majorHAnsi"/>
          <w:sz w:val="14"/>
        </w:rPr>
        <w:t xml:space="preserve">, in union with Christ and filled with his Spirit, </w:t>
      </w:r>
      <w:r w:rsidRPr="00605528">
        <w:rPr>
          <w:rStyle w:val="Style13ptBold"/>
          <w:rFonts w:asciiTheme="majorHAnsi" w:hAnsiTheme="majorHAnsi" w:cstheme="majorHAnsi"/>
          <w:highlight w:val="yellow"/>
        </w:rPr>
        <w:t>led lives of heroic virtue rooted in faith, hope, and charity</w:t>
      </w:r>
      <w:r w:rsidRPr="00605528">
        <w:rPr>
          <w:rFonts w:asciiTheme="majorHAnsi" w:hAnsiTheme="majorHAnsi" w:cstheme="majorHAnsi"/>
          <w:sz w:val="14"/>
        </w:rPr>
        <w:t xml:space="preserve">. Their life was centered on one Person: </w:t>
      </w:r>
      <w:proofErr w:type="gramStart"/>
      <w:r w:rsidRPr="00605528">
        <w:rPr>
          <w:rFonts w:asciiTheme="majorHAnsi" w:hAnsiTheme="majorHAnsi" w:cstheme="majorHAnsi"/>
          <w:sz w:val="14"/>
        </w:rPr>
        <w:t>the</w:t>
      </w:r>
      <w:proofErr w:type="gramEnd"/>
      <w:r w:rsidRPr="00605528">
        <w:rPr>
          <w:rFonts w:asciiTheme="majorHAnsi" w:hAnsiTheme="majorHAnsi" w:cstheme="majorHAnsi"/>
          <w:sz w:val="14"/>
        </w:rPr>
        <w:t xml:space="preserve"> Son of God who became man and died for the redemption of mankind. </w:t>
      </w:r>
      <w:r w:rsidRPr="00605528">
        <w:rPr>
          <w:rStyle w:val="Style13ptBold"/>
          <w:rFonts w:asciiTheme="majorHAnsi" w:hAnsiTheme="majorHAnsi" w:cstheme="majorHAnsi"/>
        </w:rPr>
        <w:t>The lives of the saints were governed by “the way and the truth and the life” (Jn 14:6), Jesus Christ, whose leadership is the way of service and example, the way of perfection, mercy, and love.</w:t>
      </w:r>
      <w:r w:rsidRPr="00605528">
        <w:rPr>
          <w:rFonts w:asciiTheme="majorHAnsi" w:hAnsiTheme="majorHAnsi" w:cstheme="majorHAnsi"/>
          <w:sz w:val="14"/>
        </w:rPr>
        <w:t xml:space="preserve"> </w:t>
      </w:r>
      <w:proofErr w:type="gramStart"/>
      <w:r w:rsidRPr="00605528">
        <w:rPr>
          <w:rFonts w:asciiTheme="majorHAnsi" w:hAnsiTheme="majorHAnsi" w:cstheme="majorHAnsi"/>
          <w:sz w:val="14"/>
        </w:rPr>
        <w:t>Therefore</w:t>
      </w:r>
      <w:proofErr w:type="gramEnd"/>
      <w:r w:rsidRPr="00605528">
        <w:rPr>
          <w:rFonts w:asciiTheme="majorHAnsi" w:hAnsiTheme="majorHAnsi" w:cstheme="majorHAnsi"/>
          <w:sz w:val="14"/>
        </w:rPr>
        <w:t xml:space="preserve"> the saints were generally not popular cultural figures who somehow left their mark. Although often unknown to the worldly multitude, their lives hidden in God, </w:t>
      </w:r>
      <w:r w:rsidRPr="00605528">
        <w:rPr>
          <w:rStyle w:val="Style13ptBold"/>
          <w:rFonts w:asciiTheme="majorHAnsi" w:hAnsiTheme="majorHAnsi" w:cstheme="majorHAnsi"/>
          <w:highlight w:val="yellow"/>
        </w:rPr>
        <w:t>the saints are unrepeatable, unique and exemplary examples of what it means to live human life to its fullest.</w:t>
      </w:r>
      <w:r w:rsidRPr="00605528">
        <w:rPr>
          <w:rStyle w:val="Style13ptBold"/>
          <w:rFonts w:asciiTheme="majorHAnsi" w:hAnsiTheme="majorHAnsi" w:cstheme="majorHAnsi"/>
        </w:rPr>
        <w:t xml:space="preserve"> They show us not only the true goal of humanity but how that goal is attained. In virtue of their total union with Christ, the </w:t>
      </w:r>
      <w:r w:rsidRPr="00605528">
        <w:rPr>
          <w:rStyle w:val="Style13ptBold"/>
          <w:rFonts w:asciiTheme="majorHAnsi" w:hAnsiTheme="majorHAnsi" w:cstheme="majorHAnsi"/>
          <w:highlight w:val="yellow"/>
        </w:rPr>
        <w:t>saints consistently offer humankind a pattern of blessed life worthy of duplication</w:t>
      </w:r>
      <w:r w:rsidRPr="00605528">
        <w:rPr>
          <w:rStyle w:val="Style13ptBold"/>
          <w:rFonts w:asciiTheme="majorHAnsi" w:hAnsiTheme="majorHAnsi" w:cstheme="majorHAnsi"/>
        </w:rPr>
        <w:t>.</w:t>
      </w:r>
    </w:p>
    <w:p w14:paraId="0F5E794A" w14:textId="77777777" w:rsidR="00F94BEE" w:rsidRPr="00605528" w:rsidRDefault="00F94BEE" w:rsidP="00F94BEE">
      <w:pPr>
        <w:pStyle w:val="Heading4"/>
        <w:rPr>
          <w:rFonts w:asciiTheme="majorHAnsi" w:hAnsiTheme="majorHAnsi" w:cstheme="majorHAnsi"/>
        </w:rPr>
      </w:pPr>
      <w:r w:rsidRPr="00605528">
        <w:rPr>
          <w:rFonts w:asciiTheme="majorHAnsi" w:hAnsiTheme="majorHAnsi" w:cstheme="majorHAnsi"/>
        </w:rPr>
        <w:t>Virtue spills over. Makes us treat people nicer</w:t>
      </w:r>
    </w:p>
    <w:p w14:paraId="365FCB7F" w14:textId="77777777" w:rsidR="00F94BEE" w:rsidRPr="00605528" w:rsidRDefault="00F94BEE" w:rsidP="00F94BEE">
      <w:pPr>
        <w:pStyle w:val="Heading4"/>
        <w:rPr>
          <w:rFonts w:asciiTheme="majorHAnsi" w:hAnsiTheme="majorHAnsi" w:cstheme="majorHAnsi"/>
        </w:rPr>
      </w:pPr>
      <w:r w:rsidRPr="00605528">
        <w:rPr>
          <w:rFonts w:asciiTheme="majorHAnsi" w:hAnsiTheme="majorHAnsi" w:cstheme="majorHAnsi"/>
        </w:rPr>
        <w:t>2] Learning about other religions is good.</w:t>
      </w:r>
    </w:p>
    <w:p w14:paraId="140EA925" w14:textId="77777777" w:rsidR="00F94BEE" w:rsidRPr="00605528" w:rsidRDefault="00F94BEE" w:rsidP="00F94BEE">
      <w:pPr>
        <w:rPr>
          <w:rFonts w:asciiTheme="majorHAnsi" w:hAnsiTheme="majorHAnsi" w:cstheme="majorHAnsi"/>
        </w:rPr>
      </w:pPr>
    </w:p>
    <w:p w14:paraId="117BBA66" w14:textId="77777777" w:rsidR="00F94BEE" w:rsidRPr="00605528" w:rsidRDefault="00F94BEE" w:rsidP="00F94BEE">
      <w:pPr>
        <w:rPr>
          <w:rFonts w:asciiTheme="majorHAnsi" w:hAnsiTheme="majorHAnsi" w:cstheme="majorHAnsi"/>
        </w:rPr>
      </w:pPr>
      <w:r w:rsidRPr="00605528">
        <w:rPr>
          <w:rFonts w:asciiTheme="majorHAnsi" w:hAnsiTheme="majorHAnsi" w:cstheme="majorHAnsi"/>
        </w:rPr>
        <w:t xml:space="preserve">Voters- education it’s the only reasons schools fund debate </w:t>
      </w:r>
    </w:p>
    <w:p w14:paraId="52AA993F" w14:textId="77777777" w:rsidR="00F94BEE" w:rsidRPr="00605528" w:rsidRDefault="00F94BEE" w:rsidP="00F94BEE">
      <w:pPr>
        <w:pStyle w:val="Heading4"/>
        <w:rPr>
          <w:rFonts w:asciiTheme="majorHAnsi" w:hAnsiTheme="majorHAnsi" w:cstheme="majorHAnsi"/>
        </w:rPr>
      </w:pPr>
      <w:r w:rsidRPr="00605528">
        <w:rPr>
          <w:rFonts w:asciiTheme="majorHAnsi" w:hAnsiTheme="majorHAnsi" w:cstheme="majorHAnsi"/>
        </w:rPr>
        <w:t xml:space="preserve">Drop the debater – a) they have a 7-6 rebuttal advantage and the 2ar to make args I can’t respond to, b) it deters future abuse and sets a positive norm. </w:t>
      </w:r>
    </w:p>
    <w:p w14:paraId="75C5D695" w14:textId="677327E5" w:rsidR="00F94BEE" w:rsidRPr="00605528" w:rsidRDefault="00F94BEE" w:rsidP="00F94BEE">
      <w:pPr>
        <w:pStyle w:val="Heading4"/>
        <w:rPr>
          <w:rFonts w:asciiTheme="majorHAnsi" w:hAnsiTheme="majorHAnsi" w:cstheme="majorHAnsi"/>
        </w:rPr>
      </w:pPr>
      <w:r w:rsidRPr="00605528">
        <w:rPr>
          <w:rFonts w:asciiTheme="majorHAnsi" w:hAnsiTheme="majorHAnsi" w:cstheme="majorHAnsi"/>
        </w:rPr>
        <w:t>Use competing interps – a) reasonability invites arbitrary judge intervention since we don’t know your bs meter,</w:t>
      </w:r>
    </w:p>
    <w:p w14:paraId="64951140" w14:textId="4708E8DC" w:rsidR="00F94BEE" w:rsidRPr="00605528" w:rsidRDefault="00F94BEE" w:rsidP="00560A71">
      <w:pPr>
        <w:pStyle w:val="Heading4"/>
        <w:rPr>
          <w:rFonts w:asciiTheme="majorHAnsi" w:hAnsiTheme="majorHAnsi" w:cstheme="majorHAnsi"/>
        </w:rPr>
      </w:pPr>
      <w:r w:rsidRPr="00605528">
        <w:rPr>
          <w:rFonts w:asciiTheme="majorHAnsi" w:hAnsiTheme="majorHAnsi" w:cstheme="majorHAnsi"/>
        </w:rPr>
        <w:t>No RVIs – a) illogical – you shouldn’t win for being fair – it’s a litmus test for engaging in substance</w:t>
      </w:r>
    </w:p>
    <w:p w14:paraId="414BD551" w14:textId="036A1BCE" w:rsidR="00F94BEE" w:rsidRPr="00605528" w:rsidRDefault="00F94BEE" w:rsidP="00F94BEE">
      <w:pPr>
        <w:pStyle w:val="Heading2"/>
        <w:rPr>
          <w:rFonts w:asciiTheme="majorHAnsi" w:hAnsiTheme="majorHAnsi" w:cstheme="majorHAnsi"/>
        </w:rPr>
      </w:pPr>
      <w:r w:rsidRPr="00605528">
        <w:rPr>
          <w:rFonts w:asciiTheme="majorHAnsi" w:hAnsiTheme="majorHAnsi" w:cstheme="majorHAnsi"/>
        </w:rPr>
        <w:lastRenderedPageBreak/>
        <w:t>2</w:t>
      </w:r>
    </w:p>
    <w:p w14:paraId="1D4C8F6A" w14:textId="54635353" w:rsidR="00560A71" w:rsidRPr="00605528" w:rsidRDefault="00560A71" w:rsidP="00560A71">
      <w:pPr>
        <w:pStyle w:val="Heading4"/>
        <w:rPr>
          <w:rFonts w:asciiTheme="majorHAnsi" w:hAnsiTheme="majorHAnsi" w:cstheme="majorHAnsi"/>
        </w:rPr>
      </w:pPr>
      <w:r w:rsidRPr="00605528">
        <w:rPr>
          <w:rFonts w:asciiTheme="majorHAnsi" w:hAnsiTheme="majorHAnsi" w:cstheme="majorHAnsi"/>
        </w:rPr>
        <w:t>Jinkies!</w:t>
      </w:r>
      <w:r w:rsidRPr="00605528">
        <w:rPr>
          <w:rFonts w:asciiTheme="majorHAnsi" w:hAnsiTheme="majorHAnsi" w:cstheme="majorHAnsi"/>
        </w:rPr>
        <w:t xml:space="preserve"> </w:t>
      </w:r>
      <w:r w:rsidRPr="00605528">
        <w:rPr>
          <w:rFonts w:asciiTheme="majorHAnsi" w:hAnsiTheme="majorHAnsi" w:cstheme="majorHAnsi"/>
        </w:rPr>
        <w:t>Capitalism transforms individuals into ‘Nobodies’ that creates the conditions for violence</w:t>
      </w:r>
      <w:r w:rsidRPr="00605528">
        <w:rPr>
          <w:rFonts w:asciiTheme="majorHAnsi" w:hAnsiTheme="majorHAnsi" w:cstheme="majorHAnsi"/>
        </w:rPr>
        <w:t xml:space="preserve">. The world and our relation to other people is structured by commodities—for example, when I say ‘Scooby-Doo character with glasses’, you’ll think Velma. </w:t>
      </w:r>
    </w:p>
    <w:p w14:paraId="1D269ABE" w14:textId="77777777" w:rsidR="00560A71" w:rsidRPr="00605528" w:rsidRDefault="00560A71" w:rsidP="00560A71">
      <w:pPr>
        <w:rPr>
          <w:rFonts w:asciiTheme="majorHAnsi" w:hAnsiTheme="majorHAnsi" w:cstheme="majorHAnsi"/>
        </w:rPr>
      </w:pPr>
      <w:r w:rsidRPr="00605528">
        <w:rPr>
          <w:rFonts w:asciiTheme="majorHAnsi" w:hAnsiTheme="majorHAnsi" w:cstheme="majorHAnsi"/>
        </w:rPr>
        <w:t xml:space="preserve">Marc L. </w:t>
      </w:r>
      <w:r w:rsidRPr="00605528">
        <w:rPr>
          <w:rStyle w:val="Style13ptBold"/>
          <w:rFonts w:asciiTheme="majorHAnsi" w:hAnsiTheme="majorHAnsi" w:cstheme="majorHAnsi"/>
        </w:rPr>
        <w:t>Hill</w:t>
      </w:r>
      <w:r w:rsidRPr="00605528">
        <w:rPr>
          <w:rFonts w:asciiTheme="majorHAnsi" w:hAnsiTheme="majorHAnsi" w:cstheme="majorHAnsi"/>
        </w:rPr>
        <w:t xml:space="preserve"> </w:t>
      </w:r>
      <w:r w:rsidRPr="00605528">
        <w:rPr>
          <w:rStyle w:val="Style13ptBold"/>
          <w:rFonts w:asciiTheme="majorHAnsi" w:hAnsiTheme="majorHAnsi" w:cstheme="majorHAnsi"/>
        </w:rPr>
        <w:t>16</w:t>
      </w:r>
      <w:r w:rsidRPr="00605528">
        <w:rPr>
          <w:rFonts w:asciiTheme="majorHAnsi" w:hAnsiTheme="majorHAnsi" w:cstheme="majorHAnsi"/>
        </w:rPr>
        <w:t>. Distinguished Professor of African American Studies at Morehouse College.</w:t>
      </w:r>
      <w:r w:rsidRPr="00605528">
        <w:rPr>
          <w:rFonts w:asciiTheme="majorHAnsi" w:hAnsiTheme="majorHAnsi" w:cstheme="majorHAnsi"/>
          <w:i/>
        </w:rPr>
        <w:t xml:space="preserve"> Nobody, Casualties of America’s War on the Vulnerable, from Ferguson to Flint and Beyond</w:t>
      </w:r>
      <w:r w:rsidRPr="00605528">
        <w:rPr>
          <w:rFonts w:asciiTheme="majorHAnsi" w:hAnsiTheme="majorHAnsi" w:cstheme="majorHAnsi"/>
        </w:rPr>
        <w:t>. Atria Books. 17-20.</w:t>
      </w:r>
    </w:p>
    <w:p w14:paraId="6D0B3E91" w14:textId="77777777" w:rsidR="00560A71" w:rsidRPr="00605528" w:rsidRDefault="00560A71" w:rsidP="00560A71">
      <w:pPr>
        <w:rPr>
          <w:rFonts w:asciiTheme="majorHAnsi" w:hAnsiTheme="majorHAnsi" w:cstheme="majorHAnsi"/>
        </w:rPr>
      </w:pPr>
      <w:r w:rsidRPr="00605528">
        <w:rPr>
          <w:rStyle w:val="StyleUnderline"/>
          <w:rFonts w:asciiTheme="majorHAnsi" w:hAnsiTheme="majorHAnsi" w:cstheme="majorHAnsi"/>
          <w:highlight w:val="green"/>
        </w:rPr>
        <w:t>To be Nobody is to be abandoned by the State</w:t>
      </w:r>
      <w:r w:rsidRPr="00605528">
        <w:rPr>
          <w:rFonts w:asciiTheme="majorHAnsi" w:hAnsiTheme="majorHAnsi" w:cstheme="majorHAnsi"/>
          <w:sz w:val="14"/>
        </w:rPr>
        <w:t xml:space="preserve">. For decades now, </w:t>
      </w:r>
      <w:r w:rsidRPr="00605528">
        <w:rPr>
          <w:rStyle w:val="StyleUnderline"/>
          <w:rFonts w:asciiTheme="majorHAnsi" w:hAnsiTheme="majorHAnsi" w:cstheme="majorHAnsi"/>
        </w:rPr>
        <w:t>we have witnessed a radical transformation in the role and function of government in America</w:t>
      </w:r>
      <w:r w:rsidRPr="00605528">
        <w:rPr>
          <w:rFonts w:asciiTheme="majorHAnsi" w:hAnsiTheme="majorHAnsi" w:cstheme="majorHAnsi"/>
          <w:sz w:val="14"/>
        </w:rPr>
        <w:t xml:space="preserve">. </w:t>
      </w:r>
      <w:r w:rsidRPr="00605528">
        <w:rPr>
          <w:rStyle w:val="StyleUnderline"/>
          <w:rFonts w:asciiTheme="majorHAnsi" w:hAnsiTheme="majorHAnsi" w:cstheme="majorHAnsi"/>
        </w:rPr>
        <w:t xml:space="preserve">An </w:t>
      </w:r>
      <w:r w:rsidRPr="00605528">
        <w:rPr>
          <w:rStyle w:val="Emphasis"/>
          <w:rFonts w:asciiTheme="majorHAnsi" w:hAnsiTheme="majorHAnsi" w:cstheme="majorHAnsi"/>
          <w:b w:val="0"/>
          <w:bCs/>
          <w:highlight w:val="green"/>
        </w:rPr>
        <w:t>obsession with free-market logic</w:t>
      </w:r>
      <w:r w:rsidRPr="00605528">
        <w:rPr>
          <w:rStyle w:val="StyleUnderline"/>
          <w:rFonts w:asciiTheme="majorHAnsi" w:hAnsiTheme="majorHAnsi" w:cstheme="majorHAnsi"/>
        </w:rPr>
        <w:t xml:space="preserve"> and culture has </w:t>
      </w:r>
      <w:r w:rsidRPr="00605528">
        <w:rPr>
          <w:rStyle w:val="StyleUnderline"/>
          <w:rFonts w:asciiTheme="majorHAnsi" w:hAnsiTheme="majorHAnsi" w:cstheme="majorHAnsi"/>
          <w:highlight w:val="green"/>
        </w:rPr>
        <w:t>led</w:t>
      </w:r>
      <w:r w:rsidRPr="00605528">
        <w:rPr>
          <w:rStyle w:val="StyleUnderline"/>
          <w:rFonts w:asciiTheme="majorHAnsi" w:hAnsiTheme="majorHAnsi" w:cstheme="majorHAnsi"/>
        </w:rPr>
        <w:t xml:space="preserve"> the political class </w:t>
      </w:r>
      <w:r w:rsidRPr="00605528">
        <w:rPr>
          <w:rStyle w:val="StyleUnderline"/>
          <w:rFonts w:asciiTheme="majorHAnsi" w:hAnsiTheme="majorHAnsi" w:cstheme="majorHAnsi"/>
          <w:highlight w:val="green"/>
        </w:rPr>
        <w:t>to</w:t>
      </w:r>
      <w:r w:rsidRPr="00605528">
        <w:rPr>
          <w:rStyle w:val="StyleUnderline"/>
          <w:rFonts w:asciiTheme="majorHAnsi" w:hAnsiTheme="majorHAnsi" w:cstheme="majorHAnsi"/>
        </w:rPr>
        <w:t xml:space="preserve"> craft </w:t>
      </w:r>
      <w:r w:rsidRPr="00605528">
        <w:rPr>
          <w:rStyle w:val="StyleUnderline"/>
          <w:rFonts w:asciiTheme="majorHAnsi" w:hAnsiTheme="majorHAnsi" w:cstheme="majorHAnsi"/>
          <w:highlight w:val="green"/>
        </w:rPr>
        <w:t>policies that promote private interests over the public good</w:t>
      </w:r>
      <w:r w:rsidRPr="00605528">
        <w:rPr>
          <w:rFonts w:asciiTheme="majorHAnsi" w:hAnsiTheme="majorHAnsi" w:cstheme="majorHAnsi"/>
          <w:sz w:val="14"/>
        </w:rPr>
        <w:t xml:space="preserve">. </w:t>
      </w:r>
      <w:r w:rsidRPr="00605528">
        <w:rPr>
          <w:rStyle w:val="StyleUnderline"/>
          <w:rFonts w:asciiTheme="majorHAnsi" w:hAnsiTheme="majorHAnsi" w:cstheme="majorHAnsi"/>
        </w:rPr>
        <w:t xml:space="preserve">As a result, </w:t>
      </w:r>
      <w:r w:rsidRPr="00605528">
        <w:rPr>
          <w:rStyle w:val="StyleUnderline"/>
          <w:rFonts w:asciiTheme="majorHAnsi" w:hAnsiTheme="majorHAnsi" w:cstheme="majorHAnsi"/>
          <w:highlight w:val="green"/>
        </w:rPr>
        <w:t>our schools</w:t>
      </w:r>
      <w:r w:rsidRPr="00605528">
        <w:rPr>
          <w:rFonts w:asciiTheme="majorHAnsi" w:hAnsiTheme="majorHAnsi" w:cstheme="majorHAnsi"/>
          <w:sz w:val="14"/>
        </w:rPr>
        <w:t xml:space="preserve">, our criminal </w:t>
      </w:r>
      <w:r w:rsidRPr="00605528">
        <w:rPr>
          <w:rStyle w:val="StyleUnderline"/>
          <w:rFonts w:asciiTheme="majorHAnsi" w:hAnsiTheme="majorHAnsi" w:cstheme="majorHAnsi"/>
          <w:highlight w:val="green"/>
        </w:rPr>
        <w:t>justice system</w:t>
      </w:r>
      <w:r w:rsidRPr="00605528">
        <w:rPr>
          <w:rFonts w:asciiTheme="majorHAnsi" w:hAnsiTheme="majorHAnsi" w:cstheme="majorHAnsi"/>
          <w:sz w:val="14"/>
        </w:rPr>
        <w:t xml:space="preserve">, our </w:t>
      </w:r>
      <w:r w:rsidRPr="00605528">
        <w:rPr>
          <w:rStyle w:val="StyleUnderline"/>
          <w:rFonts w:asciiTheme="majorHAnsi" w:hAnsiTheme="majorHAnsi" w:cstheme="majorHAnsi"/>
          <w:highlight w:val="green"/>
        </w:rPr>
        <w:t>military</w:t>
      </w:r>
      <w:r w:rsidRPr="00605528">
        <w:rPr>
          <w:rFonts w:asciiTheme="majorHAnsi" w:hAnsiTheme="majorHAnsi" w:cstheme="majorHAnsi"/>
          <w:sz w:val="14"/>
        </w:rPr>
        <w:t xml:space="preserve">, our </w:t>
      </w:r>
      <w:r w:rsidRPr="00605528">
        <w:rPr>
          <w:rStyle w:val="StyleUnderline"/>
          <w:rFonts w:asciiTheme="majorHAnsi" w:hAnsiTheme="majorHAnsi" w:cstheme="majorHAnsi"/>
          <w:highlight w:val="green"/>
        </w:rPr>
        <w:t>police</w:t>
      </w:r>
      <w:r w:rsidRPr="00605528">
        <w:rPr>
          <w:rStyle w:val="StyleUnderline"/>
          <w:rFonts w:asciiTheme="majorHAnsi" w:hAnsiTheme="majorHAnsi" w:cstheme="majorHAnsi"/>
        </w:rPr>
        <w:t xml:space="preserve"> departments</w:t>
      </w:r>
      <w:r w:rsidRPr="00605528">
        <w:rPr>
          <w:rFonts w:asciiTheme="majorHAnsi" w:hAnsiTheme="majorHAnsi" w:cstheme="majorHAnsi"/>
          <w:sz w:val="14"/>
        </w:rPr>
        <w:t xml:space="preserve">, our </w:t>
      </w:r>
      <w:r w:rsidRPr="00605528">
        <w:rPr>
          <w:rStyle w:val="StyleUnderline"/>
          <w:rFonts w:asciiTheme="majorHAnsi" w:hAnsiTheme="majorHAnsi" w:cstheme="majorHAnsi"/>
          <w:highlight w:val="green"/>
        </w:rPr>
        <w:t>public policy</w:t>
      </w:r>
      <w:r w:rsidRPr="00605528">
        <w:rPr>
          <w:rStyle w:val="StyleUnderline"/>
          <w:rFonts w:asciiTheme="majorHAnsi" w:hAnsiTheme="majorHAnsi" w:cstheme="majorHAnsi"/>
        </w:rPr>
        <w:t>, and virtually every other entity</w:t>
      </w:r>
      <w:r w:rsidRPr="00605528">
        <w:rPr>
          <w:rFonts w:asciiTheme="majorHAnsi" w:hAnsiTheme="majorHAnsi" w:cstheme="majorHAnsi"/>
          <w:sz w:val="14"/>
        </w:rPr>
        <w:t xml:space="preserve"> engineered to protect life and enhance prosperity </w:t>
      </w:r>
      <w:r w:rsidRPr="00605528">
        <w:rPr>
          <w:rStyle w:val="StyleUnderline"/>
          <w:rFonts w:asciiTheme="majorHAnsi" w:hAnsiTheme="majorHAnsi" w:cstheme="majorHAnsi"/>
          <w:highlight w:val="green"/>
        </w:rPr>
        <w:t>have been</w:t>
      </w:r>
      <w:r w:rsidRPr="00605528">
        <w:rPr>
          <w:rFonts w:asciiTheme="majorHAnsi" w:hAnsiTheme="majorHAnsi" w:cstheme="majorHAnsi"/>
          <w:sz w:val="14"/>
        </w:rPr>
        <w:t xml:space="preserve"> at least partially </w:t>
      </w:r>
      <w:r w:rsidRPr="00605528">
        <w:rPr>
          <w:rStyle w:val="StyleUnderline"/>
          <w:rFonts w:asciiTheme="majorHAnsi" w:hAnsiTheme="majorHAnsi" w:cstheme="majorHAnsi"/>
          <w:highlight w:val="green"/>
        </w:rPr>
        <w:t>relocated to the private sector</w:t>
      </w:r>
      <w:r w:rsidRPr="00605528">
        <w:rPr>
          <w:rFonts w:asciiTheme="majorHAnsi" w:hAnsiTheme="majorHAnsi" w:cstheme="majorHAnsi"/>
          <w:sz w:val="14"/>
        </w:rPr>
        <w:t xml:space="preserve">. At the same time, </w:t>
      </w:r>
      <w:r w:rsidRPr="00605528">
        <w:rPr>
          <w:rStyle w:val="StyleUnderline"/>
          <w:rFonts w:asciiTheme="majorHAnsi" w:hAnsiTheme="majorHAnsi" w:cstheme="majorHAnsi"/>
        </w:rPr>
        <w:t>the private sector has kept its natural commitment to maximizing profits rather than investing in people</w:t>
      </w:r>
      <w:r w:rsidRPr="00605528">
        <w:rPr>
          <w:rFonts w:asciiTheme="majorHAnsi" w:hAnsiTheme="majorHAnsi" w:cstheme="majorHAnsi"/>
          <w:sz w:val="14"/>
        </w:rPr>
        <w:t xml:space="preserve">. </w:t>
      </w:r>
      <w:r w:rsidRPr="00605528">
        <w:rPr>
          <w:rStyle w:val="StyleUnderline"/>
          <w:rFonts w:asciiTheme="majorHAnsi" w:hAnsiTheme="majorHAnsi" w:cstheme="majorHAnsi"/>
          <w:highlight w:val="green"/>
        </w:rPr>
        <w:t>This</w:t>
      </w:r>
      <w:r w:rsidRPr="00605528">
        <w:rPr>
          <w:rStyle w:val="StyleUnderline"/>
          <w:rFonts w:asciiTheme="majorHAnsi" w:hAnsiTheme="majorHAnsi" w:cstheme="majorHAnsi"/>
        </w:rPr>
        <w:t xml:space="preserve"> arrangement has </w:t>
      </w:r>
      <w:r w:rsidRPr="00605528">
        <w:rPr>
          <w:rStyle w:val="StyleUnderline"/>
          <w:rFonts w:asciiTheme="majorHAnsi" w:hAnsiTheme="majorHAnsi" w:cstheme="majorHAnsi"/>
          <w:highlight w:val="green"/>
        </w:rPr>
        <w:t>left the</w:t>
      </w:r>
      <w:r w:rsidRPr="00605528">
        <w:rPr>
          <w:rStyle w:val="StyleUnderline"/>
          <w:rFonts w:asciiTheme="majorHAnsi" w:hAnsiTheme="majorHAnsi" w:cstheme="majorHAnsi"/>
        </w:rPr>
        <w:t xml:space="preserve"> nation’s </w:t>
      </w:r>
      <w:r w:rsidRPr="00605528">
        <w:rPr>
          <w:rStyle w:val="StyleUnderline"/>
          <w:rFonts w:asciiTheme="majorHAnsi" w:hAnsiTheme="majorHAnsi" w:cstheme="majorHAnsi"/>
          <w:highlight w:val="green"/>
        </w:rPr>
        <w:t xml:space="preserve">vulnerable </w:t>
      </w:r>
      <w:r w:rsidRPr="00605528">
        <w:rPr>
          <w:rStyle w:val="Emphasis"/>
          <w:rFonts w:asciiTheme="majorHAnsi" w:hAnsiTheme="majorHAnsi" w:cstheme="majorHAnsi"/>
          <w:b w:val="0"/>
          <w:bCs/>
          <w:highlight w:val="green"/>
        </w:rPr>
        <w:t>wedged between</w:t>
      </w:r>
      <w:r w:rsidRPr="00605528">
        <w:rPr>
          <w:rFonts w:asciiTheme="majorHAnsi" w:hAnsiTheme="majorHAnsi" w:cstheme="majorHAnsi"/>
          <w:sz w:val="14"/>
        </w:rPr>
        <w:t xml:space="preserve"> the Scylla of </w:t>
      </w:r>
      <w:r w:rsidRPr="00605528">
        <w:rPr>
          <w:rStyle w:val="Emphasis"/>
          <w:rFonts w:asciiTheme="majorHAnsi" w:hAnsiTheme="majorHAnsi" w:cstheme="majorHAnsi"/>
          <w:b w:val="0"/>
          <w:bCs/>
          <w:highlight w:val="green"/>
        </w:rPr>
        <w:t>negligent government</w:t>
      </w:r>
      <w:r w:rsidRPr="00605528">
        <w:rPr>
          <w:rStyle w:val="StyleUnderline"/>
          <w:rFonts w:asciiTheme="majorHAnsi" w:hAnsiTheme="majorHAnsi" w:cstheme="majorHAnsi"/>
          <w:highlight w:val="green"/>
        </w:rPr>
        <w:t xml:space="preserve"> and</w:t>
      </w:r>
      <w:r w:rsidRPr="00605528">
        <w:rPr>
          <w:rFonts w:asciiTheme="majorHAnsi" w:hAnsiTheme="majorHAnsi" w:cstheme="majorHAnsi"/>
          <w:sz w:val="14"/>
        </w:rPr>
        <w:t xml:space="preserve"> the Charybdis of </w:t>
      </w:r>
      <w:r w:rsidRPr="00605528">
        <w:rPr>
          <w:rStyle w:val="Emphasis"/>
          <w:rFonts w:asciiTheme="majorHAnsi" w:hAnsiTheme="majorHAnsi" w:cstheme="majorHAnsi"/>
          <w:b w:val="0"/>
          <w:bCs/>
          <w:highlight w:val="green"/>
        </w:rPr>
        <w:t>corporate greed</w:t>
      </w:r>
      <w:r w:rsidRPr="00605528">
        <w:rPr>
          <w:rStyle w:val="StyleUnderline"/>
          <w:rFonts w:asciiTheme="majorHAnsi" w:hAnsiTheme="majorHAnsi" w:cstheme="majorHAnsi"/>
        </w:rPr>
        <w:t>, trapped in a historically unprecedented state of precarity</w:t>
      </w:r>
      <w:r w:rsidRPr="00605528">
        <w:rPr>
          <w:rFonts w:asciiTheme="majorHAnsi" w:hAnsiTheme="majorHAnsi" w:cstheme="majorHAnsi"/>
          <w:sz w:val="14"/>
        </w:rPr>
        <w:t xml:space="preserve">. </w:t>
      </w:r>
      <w:r w:rsidRPr="00605528">
        <w:rPr>
          <w:rStyle w:val="StyleUnderline"/>
          <w:rFonts w:asciiTheme="majorHAnsi" w:hAnsiTheme="majorHAnsi" w:cstheme="majorHAnsi"/>
        </w:rPr>
        <w:t>To be Nobody is to be considered disposable</w:t>
      </w:r>
      <w:r w:rsidRPr="00605528">
        <w:rPr>
          <w:rFonts w:asciiTheme="majorHAnsi" w:hAnsiTheme="majorHAnsi" w:cstheme="majorHAnsi"/>
          <w:sz w:val="14"/>
        </w:rPr>
        <w:t xml:space="preserve">. In New Orleans, we saw the natural disaster of Hurricane Katrina followed by a grossly unnatural government response, one that killed thousands of vulnerable citizens and consigned many more to refugee status. In Flint, Michigan, we are witnessing this young century’s most profound illustration of civic evil, an entire city collectively punished with lead-poisoned water for the crime of being poor, Black, and politically disempowered. Every day, the nation’s homeless, mentally ill, drug addicted, and poor are pushed out of institutions of support and relocated to jails and prisons. </w:t>
      </w:r>
      <w:r w:rsidRPr="00605528">
        <w:rPr>
          <w:rStyle w:val="StyleUnderline"/>
          <w:rFonts w:asciiTheme="majorHAnsi" w:hAnsiTheme="majorHAnsi" w:cstheme="majorHAnsi"/>
        </w:rPr>
        <w:t xml:space="preserve">These </w:t>
      </w:r>
      <w:r w:rsidRPr="00605528">
        <w:rPr>
          <w:rStyle w:val="StyleUnderline"/>
          <w:rFonts w:asciiTheme="majorHAnsi" w:hAnsiTheme="majorHAnsi" w:cstheme="majorHAnsi"/>
          <w:highlight w:val="green"/>
        </w:rPr>
        <w:t>conditions reflect a</w:t>
      </w:r>
      <w:r w:rsidRPr="00605528">
        <w:rPr>
          <w:rStyle w:val="StyleUnderline"/>
          <w:rFonts w:asciiTheme="majorHAnsi" w:hAnsiTheme="majorHAnsi" w:cstheme="majorHAnsi"/>
        </w:rPr>
        <w:t xml:space="preserve"> prevailing </w:t>
      </w:r>
      <w:r w:rsidRPr="00605528">
        <w:rPr>
          <w:rStyle w:val="StyleUnderline"/>
          <w:rFonts w:asciiTheme="majorHAnsi" w:hAnsiTheme="majorHAnsi" w:cstheme="majorHAnsi"/>
          <w:highlight w:val="green"/>
        </w:rPr>
        <w:t>belief that the vulnerable are unworthy of</w:t>
      </w:r>
      <w:r w:rsidRPr="00605528">
        <w:rPr>
          <w:rStyle w:val="StyleUnderline"/>
          <w:rFonts w:asciiTheme="majorHAnsi" w:hAnsiTheme="majorHAnsi" w:cstheme="majorHAnsi"/>
        </w:rPr>
        <w:t xml:space="preserve"> investment, protection, or even the most fundamental provisions of </w:t>
      </w:r>
      <w:r w:rsidRPr="00605528">
        <w:rPr>
          <w:rStyle w:val="StyleUnderline"/>
          <w:rFonts w:asciiTheme="majorHAnsi" w:hAnsiTheme="majorHAnsi" w:cstheme="majorHAnsi"/>
          <w:highlight w:val="green"/>
        </w:rPr>
        <w:t>the social contract</w:t>
      </w:r>
      <w:r w:rsidRPr="00605528">
        <w:rPr>
          <w:rFonts w:asciiTheme="majorHAnsi" w:hAnsiTheme="majorHAnsi" w:cstheme="majorHAnsi"/>
          <w:sz w:val="14"/>
        </w:rPr>
        <w:t xml:space="preserve">. </w:t>
      </w:r>
      <w:r w:rsidRPr="00605528">
        <w:rPr>
          <w:rStyle w:val="StyleUnderline"/>
          <w:rFonts w:asciiTheme="majorHAnsi" w:hAnsiTheme="majorHAnsi" w:cstheme="majorHAnsi"/>
          <w:highlight w:val="green"/>
        </w:rPr>
        <w:t>As a result, they can be erased</w:t>
      </w:r>
      <w:r w:rsidRPr="00605528">
        <w:rPr>
          <w:rStyle w:val="StyleUnderline"/>
          <w:rFonts w:asciiTheme="majorHAnsi" w:hAnsiTheme="majorHAnsi" w:cstheme="majorHAnsi"/>
        </w:rPr>
        <w:t xml:space="preserve">, abandoned, </w:t>
      </w:r>
      <w:r w:rsidRPr="00605528">
        <w:rPr>
          <w:rStyle w:val="StyleUnderline"/>
          <w:rFonts w:asciiTheme="majorHAnsi" w:hAnsiTheme="majorHAnsi" w:cstheme="majorHAnsi"/>
          <w:highlight w:val="green"/>
        </w:rPr>
        <w:t>and</w:t>
      </w:r>
      <w:r w:rsidRPr="00605528">
        <w:rPr>
          <w:rStyle w:val="StyleUnderline"/>
          <w:rFonts w:asciiTheme="majorHAnsi" w:hAnsiTheme="majorHAnsi" w:cstheme="majorHAnsi"/>
        </w:rPr>
        <w:t xml:space="preserve"> even </w:t>
      </w:r>
      <w:r w:rsidRPr="00605528">
        <w:rPr>
          <w:rStyle w:val="StyleUnderline"/>
          <w:rFonts w:asciiTheme="majorHAnsi" w:hAnsiTheme="majorHAnsi" w:cstheme="majorHAnsi"/>
          <w:highlight w:val="green"/>
        </w:rPr>
        <w:t>left to die</w:t>
      </w:r>
      <w:r w:rsidRPr="00605528">
        <w:rPr>
          <w:rFonts w:asciiTheme="majorHAnsi" w:hAnsiTheme="majorHAnsi" w:cstheme="majorHAnsi"/>
          <w:sz w:val="14"/>
        </w:rPr>
        <w:t xml:space="preserve">. Without question, Nobodyness is largely indebted to race, as White supremacy is foundational to the American democratic experiment. The belief that </w:t>
      </w:r>
      <w:proofErr w:type="gramStart"/>
      <w:r w:rsidRPr="00605528">
        <w:rPr>
          <w:rFonts w:asciiTheme="majorHAnsi" w:hAnsiTheme="majorHAnsi" w:cstheme="majorHAnsi"/>
          <w:sz w:val="14"/>
        </w:rPr>
        <w:t>White</w:t>
      </w:r>
      <w:proofErr w:type="gramEnd"/>
      <w:r w:rsidRPr="00605528">
        <w:rPr>
          <w:rFonts w:asciiTheme="majorHAnsi" w:hAnsiTheme="majorHAnsi" w:cstheme="majorHAnsi"/>
          <w:sz w:val="14"/>
        </w:rPr>
        <w:t xml:space="preserve"> lives are worth more than others – what Princeton University scholar Eddie Glaude calls the “value gap” – continues to color every aspect of our public and private lives.1 This belief likewise compromises the lives of vulnerable White citizens, many of who support political movements and policies that close ranks around Whiteness rather than ones that enhance their own social and economic interests. </w:t>
      </w:r>
      <w:r w:rsidRPr="00605528">
        <w:rPr>
          <w:rStyle w:val="StyleUnderline"/>
          <w:rFonts w:asciiTheme="majorHAnsi" w:hAnsiTheme="majorHAnsi" w:cstheme="majorHAnsi"/>
        </w:rPr>
        <w:t>While Nobodyness is strongly tethered to race, it cannot be divorced from other forms of social injustice</w:t>
      </w:r>
      <w:r w:rsidRPr="00605528">
        <w:rPr>
          <w:rFonts w:asciiTheme="majorHAnsi" w:hAnsiTheme="majorHAnsi" w:cstheme="majorHAnsi"/>
          <w:sz w:val="14"/>
        </w:rPr>
        <w:t xml:space="preserve">. Instead, it must be understood through the lens of “intersectionality,” the ways that multiple forms of oppression operate simultaneously against the vulnerable.2 It would be impossible to example the 2014 killing of Mya Hall by National Security Agency police without understanding how sexism and transphobia conspire with structural racism to endanger Black trans bodies. </w:t>
      </w:r>
      <w:r w:rsidRPr="00605528">
        <w:rPr>
          <w:rStyle w:val="StyleUnderline"/>
          <w:rFonts w:asciiTheme="majorHAnsi" w:hAnsiTheme="majorHAnsi" w:cstheme="majorHAnsi"/>
        </w:rPr>
        <w:t>We cannot make sense of Sandra Bland’s tragic death without recognizing the impact of gender and poverty in shaping the current carceral state</w:t>
      </w:r>
      <w:r w:rsidRPr="00605528">
        <w:rPr>
          <w:rFonts w:asciiTheme="majorHAnsi" w:hAnsiTheme="majorHAnsi" w:cstheme="majorHAnsi"/>
          <w:sz w:val="14"/>
        </w:rPr>
        <w:t xml:space="preserve">. To understand the complexity of oppression, we must avoid simple solutions and singular answers. </w:t>
      </w:r>
      <w:r w:rsidRPr="00605528">
        <w:rPr>
          <w:rStyle w:val="StyleUnderline"/>
          <w:rFonts w:asciiTheme="majorHAnsi" w:hAnsiTheme="majorHAnsi" w:cstheme="majorHAnsi"/>
          <w:highlight w:val="green"/>
        </w:rPr>
        <w:t>Despite the centrality of race</w:t>
      </w:r>
      <w:r w:rsidRPr="00605528">
        <w:rPr>
          <w:rStyle w:val="StyleUnderline"/>
          <w:rFonts w:asciiTheme="majorHAnsi" w:hAnsiTheme="majorHAnsi" w:cstheme="majorHAnsi"/>
        </w:rPr>
        <w:t xml:space="preserve"> within American life, </w:t>
      </w:r>
      <w:r w:rsidRPr="00605528">
        <w:rPr>
          <w:rStyle w:val="StyleUnderline"/>
          <w:rFonts w:asciiTheme="majorHAnsi" w:hAnsiTheme="majorHAnsi" w:cstheme="majorHAnsi"/>
          <w:highlight w:val="green"/>
        </w:rPr>
        <w:t>Nobodyness cannot be understood without</w:t>
      </w:r>
      <w:r w:rsidRPr="00605528">
        <w:rPr>
          <w:rStyle w:val="StyleUnderline"/>
          <w:rFonts w:asciiTheme="majorHAnsi" w:hAnsiTheme="majorHAnsi" w:cstheme="majorHAnsi"/>
        </w:rPr>
        <w:t xml:space="preserve"> an equally </w:t>
      </w:r>
      <w:r w:rsidRPr="00605528">
        <w:rPr>
          <w:rStyle w:val="Emphasis"/>
          <w:rFonts w:asciiTheme="majorHAnsi" w:hAnsiTheme="majorHAnsi" w:cstheme="majorHAnsi"/>
          <w:b w:val="0"/>
          <w:bCs/>
        </w:rPr>
        <w:t xml:space="preserve">thorough analysis of </w:t>
      </w:r>
      <w:r w:rsidRPr="00605528">
        <w:rPr>
          <w:rStyle w:val="Emphasis"/>
          <w:rFonts w:asciiTheme="majorHAnsi" w:hAnsiTheme="majorHAnsi" w:cstheme="majorHAnsi"/>
          <w:b w:val="0"/>
          <w:bCs/>
          <w:highlight w:val="green"/>
        </w:rPr>
        <w:t>class</w:t>
      </w:r>
      <w:r w:rsidRPr="00605528">
        <w:rPr>
          <w:rFonts w:asciiTheme="majorHAnsi" w:hAnsiTheme="majorHAnsi" w:cstheme="majorHAnsi"/>
          <w:sz w:val="14"/>
        </w:rPr>
        <w:t xml:space="preserve">. </w:t>
      </w:r>
      <w:r w:rsidRPr="00605528">
        <w:rPr>
          <w:rStyle w:val="StyleUnderline"/>
          <w:rFonts w:asciiTheme="majorHAnsi" w:hAnsiTheme="majorHAnsi" w:cstheme="majorHAnsi"/>
        </w:rPr>
        <w:t xml:space="preserve">Unlike other forms of difference, </w:t>
      </w:r>
      <w:r w:rsidRPr="00605528">
        <w:rPr>
          <w:rStyle w:val="Emphasis"/>
          <w:rFonts w:asciiTheme="majorHAnsi" w:hAnsiTheme="majorHAnsi" w:cstheme="majorHAnsi"/>
          <w:b w:val="0"/>
          <w:bCs/>
          <w:highlight w:val="green"/>
        </w:rPr>
        <w:t>class creates the material conditions</w:t>
      </w:r>
      <w:r w:rsidRPr="00605528">
        <w:rPr>
          <w:rStyle w:val="StyleUnderline"/>
          <w:rFonts w:asciiTheme="majorHAnsi" w:hAnsiTheme="majorHAnsi" w:cstheme="majorHAnsi"/>
          <w:highlight w:val="green"/>
        </w:rPr>
        <w:t xml:space="preserve"> and relations through which racism, sexism, and other forms of oppression are </w:t>
      </w:r>
      <w:r w:rsidRPr="00605528">
        <w:rPr>
          <w:rStyle w:val="Emphasis"/>
          <w:rFonts w:asciiTheme="majorHAnsi" w:hAnsiTheme="majorHAnsi" w:cstheme="majorHAnsi"/>
          <w:b w:val="0"/>
          <w:bCs/>
          <w:highlight w:val="green"/>
        </w:rPr>
        <w:t>produced, sustained, and lived</w:t>
      </w:r>
      <w:r w:rsidRPr="00605528">
        <w:rPr>
          <w:rStyle w:val="StyleUnderline"/>
          <w:rFonts w:asciiTheme="majorHAnsi" w:hAnsiTheme="majorHAnsi" w:cstheme="majorHAnsi"/>
        </w:rPr>
        <w:t xml:space="preserve">. </w:t>
      </w:r>
      <w:r w:rsidRPr="00605528">
        <w:rPr>
          <w:rStyle w:val="StyleUnderline"/>
          <w:rFonts w:asciiTheme="majorHAnsi" w:hAnsiTheme="majorHAnsi" w:cstheme="majorHAnsi"/>
          <w:highlight w:val="green"/>
        </w:rPr>
        <w:t xml:space="preserve">This </w:t>
      </w:r>
      <w:r w:rsidRPr="00605528">
        <w:rPr>
          <w:rStyle w:val="Emphasis"/>
          <w:rFonts w:asciiTheme="majorHAnsi" w:hAnsiTheme="majorHAnsi" w:cstheme="majorHAnsi"/>
          <w:b w:val="0"/>
          <w:bCs/>
          <w:highlight w:val="green"/>
        </w:rPr>
        <w:t>does not mean</w:t>
      </w:r>
      <w:r w:rsidRPr="00605528">
        <w:rPr>
          <w:rStyle w:val="StyleUnderline"/>
          <w:rFonts w:asciiTheme="majorHAnsi" w:hAnsiTheme="majorHAnsi" w:cstheme="majorHAnsi"/>
          <w:highlight w:val="green"/>
        </w:rPr>
        <w:t xml:space="preserve"> that all forms of injustice are due to class</w:t>
      </w:r>
      <w:r w:rsidRPr="00605528">
        <w:rPr>
          <w:rStyle w:val="StyleUnderline"/>
          <w:rFonts w:asciiTheme="majorHAnsi" w:hAnsiTheme="majorHAnsi" w:cstheme="majorHAnsi"/>
        </w:rPr>
        <w:t xml:space="preserve"> antagonism</w:t>
      </w:r>
      <w:r w:rsidRPr="00605528">
        <w:rPr>
          <w:rFonts w:asciiTheme="majorHAnsi" w:hAnsiTheme="majorHAnsi" w:cstheme="majorHAnsi"/>
          <w:sz w:val="14"/>
        </w:rPr>
        <w:t xml:space="preserve">, nor does it mean that all forms of domination can be automatically fixed through universal class struggle. </w:t>
      </w:r>
      <w:r w:rsidRPr="00605528">
        <w:rPr>
          <w:rStyle w:val="StyleUnderline"/>
          <w:rFonts w:asciiTheme="majorHAnsi" w:hAnsiTheme="majorHAnsi" w:cstheme="majorHAnsi"/>
          <w:highlight w:val="green"/>
        </w:rPr>
        <w:t>Rather</w:t>
      </w:r>
      <w:r w:rsidRPr="00605528">
        <w:rPr>
          <w:rStyle w:val="StyleUnderline"/>
          <w:rFonts w:asciiTheme="majorHAnsi" w:hAnsiTheme="majorHAnsi" w:cstheme="majorHAnsi"/>
        </w:rPr>
        <w:t xml:space="preserve">, it means that </w:t>
      </w:r>
      <w:r w:rsidRPr="00605528">
        <w:rPr>
          <w:rStyle w:val="StyleUnderline"/>
          <w:rFonts w:asciiTheme="majorHAnsi" w:hAnsiTheme="majorHAnsi" w:cstheme="majorHAnsi"/>
          <w:highlight w:val="green"/>
        </w:rPr>
        <w:t>we cannot</w:t>
      </w:r>
      <w:r w:rsidRPr="00605528">
        <w:rPr>
          <w:rStyle w:val="StyleUnderline"/>
          <w:rFonts w:asciiTheme="majorHAnsi" w:hAnsiTheme="majorHAnsi" w:cstheme="majorHAnsi"/>
        </w:rPr>
        <w:t xml:space="preserve"> begin to </w:t>
      </w:r>
      <w:r w:rsidRPr="00605528">
        <w:rPr>
          <w:rStyle w:val="StyleUnderline"/>
          <w:rFonts w:asciiTheme="majorHAnsi" w:hAnsiTheme="majorHAnsi" w:cstheme="majorHAnsi"/>
          <w:highlight w:val="green"/>
        </w:rPr>
        <w:t>address</w:t>
      </w:r>
      <w:r w:rsidRPr="00605528">
        <w:rPr>
          <w:rStyle w:val="StyleUnderline"/>
          <w:rFonts w:asciiTheme="majorHAnsi" w:hAnsiTheme="majorHAnsi" w:cstheme="majorHAnsi"/>
        </w:rPr>
        <w:t xml:space="preserve"> the various forms of </w:t>
      </w:r>
      <w:r w:rsidRPr="00605528">
        <w:rPr>
          <w:rStyle w:val="StyleUnderline"/>
          <w:rFonts w:asciiTheme="majorHAnsi" w:hAnsiTheme="majorHAnsi" w:cstheme="majorHAnsi"/>
          <w:highlight w:val="green"/>
        </w:rPr>
        <w:t>oppression</w:t>
      </w:r>
      <w:r w:rsidRPr="00605528">
        <w:rPr>
          <w:rStyle w:val="StyleUnderline"/>
          <w:rFonts w:asciiTheme="majorHAnsi" w:hAnsiTheme="majorHAnsi" w:cstheme="majorHAnsi"/>
        </w:rPr>
        <w:t xml:space="preserve"> experienced by America’s vulnerable </w:t>
      </w:r>
      <w:r w:rsidRPr="00605528">
        <w:rPr>
          <w:rStyle w:val="StyleUnderline"/>
          <w:rFonts w:asciiTheme="majorHAnsi" w:hAnsiTheme="majorHAnsi" w:cstheme="majorHAnsi"/>
          <w:highlight w:val="green"/>
        </w:rPr>
        <w:t xml:space="preserve">without </w:t>
      </w:r>
      <w:r w:rsidRPr="00605528">
        <w:rPr>
          <w:rStyle w:val="Emphasis"/>
          <w:rFonts w:asciiTheme="majorHAnsi" w:hAnsiTheme="majorHAnsi" w:cstheme="majorHAnsi"/>
          <w:b w:val="0"/>
          <w:bCs/>
          <w:highlight w:val="green"/>
        </w:rPr>
        <w:t>radically changing</w:t>
      </w:r>
      <w:r w:rsidRPr="00605528">
        <w:rPr>
          <w:rStyle w:val="StyleUnderline"/>
          <w:rFonts w:asciiTheme="majorHAnsi" w:hAnsiTheme="majorHAnsi" w:cstheme="majorHAnsi"/>
          <w:highlight w:val="green"/>
        </w:rPr>
        <w:t xml:space="preserve"> a system that </w:t>
      </w:r>
      <w:r w:rsidRPr="00605528">
        <w:rPr>
          <w:rStyle w:val="Emphasis"/>
          <w:rFonts w:asciiTheme="majorHAnsi" w:hAnsiTheme="majorHAnsi" w:cstheme="majorHAnsi"/>
          <w:b w:val="0"/>
          <w:bCs/>
          <w:highlight w:val="green"/>
        </w:rPr>
        <w:t>defends class at all costs</w:t>
      </w:r>
      <w:r w:rsidRPr="00605528">
        <w:rPr>
          <w:rFonts w:asciiTheme="majorHAnsi" w:hAnsiTheme="majorHAnsi" w:cstheme="majorHAnsi"/>
          <w:sz w:val="14"/>
        </w:rPr>
        <w:t xml:space="preserve">. This book is my attempt to tell these stories of those marked as Nobody. Based on extensive research, as well as my time on the ground – </w:t>
      </w:r>
      <w:r w:rsidRPr="00605528">
        <w:rPr>
          <w:rStyle w:val="StyleUnderline"/>
          <w:rFonts w:asciiTheme="majorHAnsi" w:hAnsiTheme="majorHAnsi" w:cstheme="majorHAnsi"/>
          <w:highlight w:val="green"/>
        </w:rPr>
        <w:t>in Ferguson, Baltimore</w:t>
      </w:r>
      <w:r w:rsidRPr="00605528">
        <w:rPr>
          <w:rStyle w:val="StyleUnderline"/>
          <w:rFonts w:asciiTheme="majorHAnsi" w:hAnsiTheme="majorHAnsi" w:cstheme="majorHAnsi"/>
        </w:rPr>
        <w:t xml:space="preserve">, New York City, Atlanta, Hempstead, </w:t>
      </w:r>
      <w:r w:rsidRPr="00605528">
        <w:rPr>
          <w:rStyle w:val="StyleUnderline"/>
          <w:rFonts w:asciiTheme="majorHAnsi" w:hAnsiTheme="majorHAnsi" w:cstheme="majorHAnsi"/>
          <w:highlight w:val="green"/>
        </w:rPr>
        <w:t>Flint, and Sanford</w:t>
      </w:r>
      <w:r w:rsidRPr="00605528">
        <w:rPr>
          <w:rFonts w:asciiTheme="majorHAnsi" w:hAnsiTheme="majorHAnsi" w:cstheme="majorHAnsi"/>
          <w:sz w:val="14"/>
        </w:rPr>
        <w:t xml:space="preserve"> – I want to show how the high-profile and controversial cases of State violence that we’ve witnessed over the past few years are but a symptom of a deeper American problem. </w:t>
      </w:r>
      <w:r w:rsidRPr="00605528">
        <w:rPr>
          <w:rStyle w:val="StyleUnderline"/>
          <w:rFonts w:asciiTheme="majorHAnsi" w:hAnsiTheme="majorHAnsi" w:cstheme="majorHAnsi"/>
          <w:highlight w:val="green"/>
        </w:rPr>
        <w:t>Underneath each</w:t>
      </w:r>
      <w:r w:rsidRPr="00605528">
        <w:rPr>
          <w:rStyle w:val="StyleUnderline"/>
          <w:rFonts w:asciiTheme="majorHAnsi" w:hAnsiTheme="majorHAnsi" w:cstheme="majorHAnsi"/>
        </w:rPr>
        <w:t xml:space="preserve"> case </w:t>
      </w:r>
      <w:r w:rsidRPr="00605528">
        <w:rPr>
          <w:rStyle w:val="StyleUnderline"/>
          <w:rFonts w:asciiTheme="majorHAnsi" w:hAnsiTheme="majorHAnsi" w:cstheme="majorHAnsi"/>
          <w:highlight w:val="green"/>
        </w:rPr>
        <w:t>is a</w:t>
      </w:r>
      <w:r w:rsidRPr="00605528">
        <w:rPr>
          <w:rStyle w:val="StyleUnderline"/>
          <w:rFonts w:asciiTheme="majorHAnsi" w:hAnsiTheme="majorHAnsi" w:cstheme="majorHAnsi"/>
        </w:rPr>
        <w:t xml:space="preserve"> more fundamental </w:t>
      </w:r>
      <w:r w:rsidRPr="00605528">
        <w:rPr>
          <w:rStyle w:val="StyleUnderline"/>
          <w:rFonts w:asciiTheme="majorHAnsi" w:hAnsiTheme="majorHAnsi" w:cstheme="majorHAnsi"/>
          <w:highlight w:val="green"/>
        </w:rPr>
        <w:t xml:space="preserve">set of </w:t>
      </w:r>
      <w:r w:rsidRPr="00605528">
        <w:rPr>
          <w:rStyle w:val="Emphasis"/>
          <w:rFonts w:asciiTheme="majorHAnsi" w:hAnsiTheme="majorHAnsi" w:cstheme="majorHAnsi"/>
          <w:b w:val="0"/>
          <w:bCs/>
          <w:highlight w:val="green"/>
        </w:rPr>
        <w:t>economic conditions</w:t>
      </w:r>
      <w:r w:rsidRPr="00605528">
        <w:rPr>
          <w:rStyle w:val="StyleUnderline"/>
          <w:rFonts w:asciiTheme="majorHAnsi" w:hAnsiTheme="majorHAnsi" w:cstheme="majorHAnsi"/>
        </w:rPr>
        <w:t xml:space="preserve">, political </w:t>
      </w:r>
      <w:r w:rsidRPr="00605528">
        <w:rPr>
          <w:rStyle w:val="StyleUnderline"/>
          <w:rFonts w:asciiTheme="majorHAnsi" w:hAnsiTheme="majorHAnsi" w:cstheme="majorHAnsi"/>
        </w:rPr>
        <w:lastRenderedPageBreak/>
        <w:t>arrangements, and power relations that transforms everyday citizens into casualties of an increasingly intense war on the vulnerable</w:t>
      </w:r>
      <w:r w:rsidRPr="00605528">
        <w:rPr>
          <w:rFonts w:asciiTheme="majorHAnsi" w:hAnsiTheme="majorHAnsi" w:cstheme="majorHAnsi"/>
          <w:sz w:val="14"/>
        </w:rPr>
        <w:t xml:space="preserve">. It is my hope that this book offers an analysis that spotlights the </w:t>
      </w:r>
      <w:bookmarkStart w:id="0" w:name="_Hlk60065600"/>
    </w:p>
    <w:p w14:paraId="636C2ED2" w14:textId="77777777" w:rsidR="00560A71" w:rsidRPr="00605528" w:rsidRDefault="00560A71" w:rsidP="00560A71">
      <w:pPr>
        <w:pStyle w:val="Heading4"/>
        <w:rPr>
          <w:rFonts w:asciiTheme="majorHAnsi" w:hAnsiTheme="majorHAnsi" w:cstheme="majorHAnsi"/>
        </w:rPr>
      </w:pPr>
      <w:r w:rsidRPr="00605528">
        <w:rPr>
          <w:rFonts w:asciiTheme="majorHAnsi" w:hAnsiTheme="majorHAnsi" w:cstheme="majorHAnsi"/>
        </w:rPr>
        <w:t xml:space="preserve">Capitalism is terminally unsustainable and the causes structural violence, institutional failure, environmental collapse and global war </w:t>
      </w:r>
    </w:p>
    <w:p w14:paraId="484D08BA" w14:textId="77777777" w:rsidR="00560A71" w:rsidRPr="00605528" w:rsidRDefault="00560A71" w:rsidP="00560A71">
      <w:pPr>
        <w:contextualSpacing/>
        <w:rPr>
          <w:rFonts w:asciiTheme="majorHAnsi" w:hAnsiTheme="majorHAnsi" w:cstheme="majorHAnsi"/>
          <w:sz w:val="16"/>
          <w:szCs w:val="16"/>
        </w:rPr>
      </w:pPr>
      <w:r w:rsidRPr="00605528">
        <w:rPr>
          <w:rStyle w:val="Style13ptBold"/>
          <w:rFonts w:asciiTheme="majorHAnsi" w:hAnsiTheme="majorHAnsi" w:cstheme="majorHAnsi"/>
        </w:rPr>
        <w:t>FOSTER 19</w:t>
      </w:r>
      <w:r w:rsidRPr="00605528">
        <w:rPr>
          <w:rFonts w:asciiTheme="majorHAnsi" w:hAnsiTheme="majorHAnsi" w:cstheme="majorHAnsi"/>
        </w:rPr>
        <w:t xml:space="preserve"> </w:t>
      </w:r>
      <w:r w:rsidRPr="00605528">
        <w:rPr>
          <w:rFonts w:asciiTheme="majorHAnsi" w:hAnsiTheme="majorHAnsi" w:cstheme="majorHAnsi"/>
          <w:sz w:val="16"/>
          <w:szCs w:val="16"/>
        </w:rPr>
        <w:t>– Professor of Sociology @ the University of Oregon, Ph.D. in Political Science @ York University, editor of the Monthly Review, former</w:t>
      </w:r>
      <w:r w:rsidRPr="00605528">
        <w:rPr>
          <w:rFonts w:asciiTheme="majorHAnsi" w:hAnsiTheme="majorHAnsi" w:cstheme="majorHAnsi"/>
        </w:rPr>
        <w:t xml:space="preserve"> c</w:t>
      </w:r>
      <w:r w:rsidRPr="00605528">
        <w:rPr>
          <w:rFonts w:asciiTheme="majorHAnsi" w:hAnsiTheme="majorHAnsi" w:cstheme="majorHAnsi"/>
          <w:sz w:val="16"/>
          <w:szCs w:val="16"/>
        </w:rPr>
        <w:t xml:space="preserve">ritical Essay Editor/Archives Editor, Organization &amp; Environment, editor and author of numerous books and articles about economics, environment, and capitalism [John, “Capitalism Has Failed—What Next?” 2/1/2019, </w:t>
      </w:r>
      <w:hyperlink r:id="rId10" w:history="1">
        <w:r w:rsidRPr="00605528">
          <w:rPr>
            <w:rStyle w:val="Hyperlink"/>
            <w:rFonts w:asciiTheme="majorHAnsi" w:hAnsiTheme="majorHAnsi" w:cstheme="majorHAnsi"/>
            <w:sz w:val="16"/>
            <w:szCs w:val="16"/>
          </w:rPr>
          <w:t>https://monthlyreview.org/2019/02/01/capitalism-has-failed-what-next/</w:t>
        </w:r>
      </w:hyperlink>
      <w:r w:rsidRPr="00605528">
        <w:rPr>
          <w:rFonts w:asciiTheme="majorHAnsi" w:hAnsiTheme="majorHAnsi" w:cstheme="majorHAnsi"/>
          <w:sz w:val="16"/>
          <w:szCs w:val="16"/>
        </w:rPr>
        <w:t>, DKP]</w:t>
      </w:r>
      <w:r w:rsidRPr="00605528">
        <w:rPr>
          <w:rFonts w:asciiTheme="majorHAnsi" w:hAnsiTheme="majorHAnsi" w:cstheme="majorHAnsi"/>
          <w:sz w:val="16"/>
          <w:szCs w:val="16"/>
        </w:rPr>
        <w:tab/>
      </w:r>
    </w:p>
    <w:p w14:paraId="4E54AAA0" w14:textId="77777777" w:rsidR="00560A71" w:rsidRPr="00605528" w:rsidRDefault="00560A71" w:rsidP="00560A71">
      <w:pPr>
        <w:rPr>
          <w:rFonts w:asciiTheme="majorHAnsi" w:hAnsiTheme="majorHAnsi" w:cstheme="majorHAnsi"/>
          <w:sz w:val="16"/>
        </w:rPr>
      </w:pPr>
      <w:r w:rsidRPr="00605528">
        <w:rPr>
          <w:rFonts w:asciiTheme="majorHAnsi" w:hAnsiTheme="majorHAnsi" w:cstheme="majorHAnsi"/>
          <w:sz w:val="16"/>
        </w:rPr>
        <w:t xml:space="preserve">Less than two decades into the twenty-first century, it is evident that </w:t>
      </w:r>
      <w:r w:rsidRPr="00605528">
        <w:rPr>
          <w:rStyle w:val="Emphasis"/>
          <w:rFonts w:asciiTheme="majorHAnsi" w:hAnsiTheme="majorHAnsi" w:cstheme="majorHAnsi"/>
          <w:highlight w:val="green"/>
        </w:rPr>
        <w:t>capitalism has failed</w:t>
      </w:r>
      <w:r w:rsidRPr="00605528">
        <w:rPr>
          <w:rFonts w:asciiTheme="majorHAnsi" w:hAnsiTheme="majorHAnsi" w:cstheme="majorHAnsi"/>
          <w:sz w:val="16"/>
        </w:rPr>
        <w:t xml:space="preserve"> as a social system. The world is mired in </w:t>
      </w:r>
      <w:r w:rsidRPr="00605528">
        <w:rPr>
          <w:rStyle w:val="StyleUnderline"/>
          <w:rFonts w:asciiTheme="majorHAnsi" w:hAnsiTheme="majorHAnsi" w:cstheme="majorHAnsi"/>
          <w:highlight w:val="green"/>
        </w:rPr>
        <w:t>economic stagnation, financialization, and the most extreme inequality in human history</w:t>
      </w:r>
      <w:r w:rsidRPr="00605528">
        <w:rPr>
          <w:rStyle w:val="StyleUnderline"/>
          <w:rFonts w:asciiTheme="majorHAnsi" w:hAnsiTheme="majorHAnsi" w:cstheme="majorHAnsi"/>
        </w:rPr>
        <w:t>,</w:t>
      </w:r>
      <w:r w:rsidRPr="00605528">
        <w:rPr>
          <w:rFonts w:asciiTheme="majorHAnsi" w:hAnsiTheme="majorHAnsi" w:cstheme="majorHAnsi"/>
          <w:sz w:val="16"/>
        </w:rPr>
        <w:t xml:space="preserve"> accompanied by </w:t>
      </w:r>
      <w:r w:rsidRPr="00605528">
        <w:rPr>
          <w:rStyle w:val="StyleUnderline"/>
          <w:rFonts w:asciiTheme="majorHAnsi" w:hAnsiTheme="majorHAnsi" w:cstheme="majorHAnsi"/>
          <w:highlight w:val="green"/>
        </w:rPr>
        <w:t>mass unemployment and underemployment, precariousness, poverty, hunger</w:t>
      </w:r>
      <w:r w:rsidRPr="00605528">
        <w:rPr>
          <w:rStyle w:val="StyleUnderline"/>
          <w:rFonts w:asciiTheme="majorHAnsi" w:hAnsiTheme="majorHAnsi" w:cstheme="majorHAnsi"/>
        </w:rPr>
        <w:t>,</w:t>
      </w:r>
      <w:r w:rsidRPr="00605528">
        <w:rPr>
          <w:rFonts w:asciiTheme="majorHAnsi" w:hAnsiTheme="majorHAnsi" w:cstheme="majorHAnsi"/>
          <w:sz w:val="16"/>
        </w:rPr>
        <w:t xml:space="preserve"> wasted output and lives, </w:t>
      </w:r>
      <w:r w:rsidRPr="00605528">
        <w:rPr>
          <w:rStyle w:val="StyleUnderline"/>
          <w:rFonts w:asciiTheme="majorHAnsi" w:hAnsiTheme="majorHAnsi" w:cstheme="majorHAnsi"/>
        </w:rPr>
        <w:t xml:space="preserve">and </w:t>
      </w:r>
      <w:r w:rsidRPr="00605528">
        <w:rPr>
          <w:rFonts w:asciiTheme="majorHAnsi" w:hAnsiTheme="majorHAnsi" w:cstheme="majorHAnsi"/>
          <w:sz w:val="16"/>
        </w:rPr>
        <w:t xml:space="preserve">what at this point can only be called </w:t>
      </w:r>
      <w:r w:rsidRPr="00605528">
        <w:rPr>
          <w:rStyle w:val="StyleUnderline"/>
          <w:rFonts w:asciiTheme="majorHAnsi" w:hAnsiTheme="majorHAnsi" w:cstheme="majorHAnsi"/>
        </w:rPr>
        <w:t xml:space="preserve">a planetary ecological </w:t>
      </w:r>
      <w:r w:rsidRPr="00605528">
        <w:rPr>
          <w:rStyle w:val="Emphasis"/>
          <w:rFonts w:asciiTheme="majorHAnsi" w:hAnsiTheme="majorHAnsi" w:cstheme="majorHAnsi"/>
        </w:rPr>
        <w:t>“death spiral.”</w:t>
      </w:r>
      <w:r w:rsidRPr="00605528">
        <w:rPr>
          <w:rFonts w:asciiTheme="majorHAnsi" w:hAnsiTheme="majorHAnsi" w:cstheme="majorHAnsi"/>
          <w:sz w:val="16"/>
        </w:rPr>
        <w:t xml:space="preserve">1 </w:t>
      </w:r>
      <w:r w:rsidRPr="00605528">
        <w:rPr>
          <w:rStyle w:val="StyleUnderline"/>
          <w:rFonts w:asciiTheme="majorHAnsi" w:hAnsiTheme="majorHAnsi" w:cstheme="majorHAnsi"/>
        </w:rPr>
        <w:t>The digital revolution</w:t>
      </w:r>
      <w:r w:rsidRPr="00605528">
        <w:rPr>
          <w:rFonts w:asciiTheme="majorHAnsi" w:hAnsiTheme="majorHAnsi" w:cstheme="majorHAnsi"/>
          <w:sz w:val="16"/>
        </w:rPr>
        <w:t xml:space="preserve">, the greatest technological advance of our time, </w:t>
      </w:r>
      <w:r w:rsidRPr="00605528">
        <w:rPr>
          <w:rStyle w:val="StyleUnderline"/>
          <w:rFonts w:asciiTheme="majorHAnsi" w:hAnsiTheme="majorHAnsi" w:cstheme="majorHAnsi"/>
        </w:rPr>
        <w:t>has rapidly mutated from</w:t>
      </w:r>
      <w:r w:rsidRPr="00605528">
        <w:rPr>
          <w:rFonts w:asciiTheme="majorHAnsi" w:hAnsiTheme="majorHAnsi" w:cstheme="majorHAnsi"/>
          <w:sz w:val="16"/>
        </w:rPr>
        <w:t xml:space="preserve"> a promise of </w:t>
      </w:r>
      <w:r w:rsidRPr="00605528">
        <w:rPr>
          <w:rStyle w:val="StyleUnderline"/>
          <w:rFonts w:asciiTheme="majorHAnsi" w:hAnsiTheme="majorHAnsi" w:cstheme="majorHAnsi"/>
        </w:rPr>
        <w:t>free communication</w:t>
      </w:r>
      <w:r w:rsidRPr="00605528">
        <w:rPr>
          <w:rFonts w:asciiTheme="majorHAnsi" w:hAnsiTheme="majorHAnsi" w:cstheme="majorHAnsi"/>
          <w:sz w:val="16"/>
        </w:rPr>
        <w:t xml:space="preserve"> and liberated production </w:t>
      </w:r>
      <w:r w:rsidRPr="00605528">
        <w:rPr>
          <w:rStyle w:val="StyleUnderline"/>
          <w:rFonts w:asciiTheme="majorHAnsi" w:hAnsiTheme="majorHAnsi" w:cstheme="majorHAnsi"/>
        </w:rPr>
        <w:t xml:space="preserve">into new means of surveillance, control, and displacement </w:t>
      </w:r>
      <w:r w:rsidRPr="00605528">
        <w:rPr>
          <w:rFonts w:asciiTheme="majorHAnsi" w:hAnsiTheme="majorHAnsi" w:cstheme="majorHAnsi"/>
          <w:sz w:val="16"/>
        </w:rPr>
        <w:t>of the working population. The</w:t>
      </w:r>
      <w:r w:rsidRPr="00605528">
        <w:rPr>
          <w:rStyle w:val="StyleUnderline"/>
          <w:rFonts w:asciiTheme="majorHAnsi" w:hAnsiTheme="majorHAnsi" w:cstheme="majorHAnsi"/>
        </w:rPr>
        <w:t xml:space="preserve"> institutions</w:t>
      </w:r>
      <w:r w:rsidRPr="00605528">
        <w:rPr>
          <w:rFonts w:asciiTheme="majorHAnsi" w:hAnsiTheme="majorHAnsi" w:cstheme="majorHAnsi"/>
          <w:sz w:val="16"/>
        </w:rPr>
        <w:t xml:space="preserve"> of liberal democracy </w:t>
      </w:r>
      <w:r w:rsidRPr="00605528">
        <w:rPr>
          <w:rStyle w:val="Emphasis"/>
          <w:rFonts w:asciiTheme="majorHAnsi" w:hAnsiTheme="majorHAnsi" w:cstheme="majorHAnsi"/>
        </w:rPr>
        <w:t>are at the point of collapse</w:t>
      </w:r>
      <w:r w:rsidRPr="00605528">
        <w:rPr>
          <w:rStyle w:val="StyleUnderline"/>
          <w:rFonts w:asciiTheme="majorHAnsi" w:hAnsiTheme="majorHAnsi" w:cstheme="majorHAnsi"/>
        </w:rPr>
        <w:t>,</w:t>
      </w:r>
      <w:r w:rsidRPr="00605528">
        <w:rPr>
          <w:rFonts w:asciiTheme="majorHAnsi" w:hAnsiTheme="majorHAnsi" w:cstheme="majorHAnsi"/>
          <w:sz w:val="16"/>
        </w:rPr>
        <w:t xml:space="preserve"> </w:t>
      </w:r>
      <w:r w:rsidRPr="00605528">
        <w:rPr>
          <w:rStyle w:val="StyleUnderline"/>
          <w:rFonts w:asciiTheme="majorHAnsi" w:hAnsiTheme="majorHAnsi" w:cstheme="majorHAnsi"/>
        </w:rPr>
        <w:t xml:space="preserve">while </w:t>
      </w:r>
      <w:r w:rsidRPr="00605528">
        <w:rPr>
          <w:rStyle w:val="StyleUnderline"/>
          <w:rFonts w:asciiTheme="majorHAnsi" w:hAnsiTheme="majorHAnsi" w:cstheme="majorHAnsi"/>
          <w:highlight w:val="green"/>
        </w:rPr>
        <w:t>fascism</w:t>
      </w:r>
      <w:r w:rsidRPr="00605528">
        <w:rPr>
          <w:rFonts w:asciiTheme="majorHAnsi" w:hAnsiTheme="majorHAnsi" w:cstheme="majorHAnsi"/>
          <w:sz w:val="16"/>
        </w:rPr>
        <w:t>, the rear guard of the capitalist system</w:t>
      </w:r>
      <w:r w:rsidRPr="00605528">
        <w:rPr>
          <w:rStyle w:val="StyleUnderline"/>
          <w:rFonts w:asciiTheme="majorHAnsi" w:hAnsiTheme="majorHAnsi" w:cstheme="majorHAnsi"/>
        </w:rPr>
        <w:t xml:space="preserve">, </w:t>
      </w:r>
      <w:r w:rsidRPr="00605528">
        <w:rPr>
          <w:rStyle w:val="StyleUnderline"/>
          <w:rFonts w:asciiTheme="majorHAnsi" w:hAnsiTheme="majorHAnsi" w:cstheme="majorHAnsi"/>
          <w:highlight w:val="green"/>
        </w:rPr>
        <w:t>is again on the march, along with patriarchy, racism, imperialism, and war</w:t>
      </w:r>
      <w:r w:rsidRPr="00605528">
        <w:rPr>
          <w:rStyle w:val="StyleUnderline"/>
          <w:rFonts w:asciiTheme="majorHAnsi" w:hAnsiTheme="majorHAnsi" w:cstheme="majorHAnsi"/>
        </w:rPr>
        <w:t xml:space="preserve">. </w:t>
      </w:r>
      <w:r w:rsidRPr="00605528">
        <w:rPr>
          <w:rFonts w:asciiTheme="majorHAnsi" w:hAnsiTheme="majorHAnsi" w:cstheme="majorHAnsi"/>
          <w:sz w:val="16"/>
          <w:szCs w:val="16"/>
        </w:rPr>
        <w:t>To say that capitalism is a failed system is not, of course, to suggest that its breakdown and disintegration is imminent.2 It does, however, mean that it has passed from being a historically necessary</w:t>
      </w:r>
      <w:r w:rsidRPr="00605528">
        <w:rPr>
          <w:rFonts w:asciiTheme="majorHAnsi" w:hAnsiTheme="majorHAnsi" w:cstheme="majorHAnsi"/>
          <w:sz w:val="16"/>
        </w:rPr>
        <w:t xml:space="preserve"> and creative system at its inception to being a historically unnecessary and destructive one in the present century. Today, more than ever, </w:t>
      </w:r>
      <w:r w:rsidRPr="00605528">
        <w:rPr>
          <w:rStyle w:val="StyleUnderline"/>
          <w:rFonts w:asciiTheme="majorHAnsi" w:hAnsiTheme="majorHAnsi" w:cstheme="majorHAnsi"/>
        </w:rPr>
        <w:t xml:space="preserve">the world is faced with the epochal choice between “the revolutionary reconstitution of society </w:t>
      </w:r>
      <w:r w:rsidRPr="00605528">
        <w:rPr>
          <w:rFonts w:asciiTheme="majorHAnsi" w:hAnsiTheme="majorHAnsi" w:cstheme="majorHAnsi"/>
          <w:sz w:val="16"/>
        </w:rPr>
        <w:t xml:space="preserve">at large </w:t>
      </w:r>
      <w:r w:rsidRPr="00605528">
        <w:rPr>
          <w:rStyle w:val="StyleUnderline"/>
          <w:rFonts w:asciiTheme="majorHAnsi" w:hAnsiTheme="majorHAnsi" w:cstheme="majorHAnsi"/>
        </w:rPr>
        <w:t>and the common ruin of the contending classes.”</w:t>
      </w:r>
      <w:r w:rsidRPr="00605528">
        <w:rPr>
          <w:rFonts w:asciiTheme="majorHAnsi" w:hAnsiTheme="majorHAnsi" w:cstheme="majorHAnsi"/>
          <w:sz w:val="16"/>
        </w:rPr>
        <w:t xml:space="preserve">3 </w:t>
      </w:r>
      <w:r w:rsidRPr="00605528">
        <w:rPr>
          <w:rStyle w:val="StyleUnderline"/>
          <w:rFonts w:asciiTheme="majorHAnsi" w:hAnsiTheme="majorHAnsi" w:cstheme="majorHAnsi"/>
        </w:rPr>
        <w:t>Indications of this failure</w:t>
      </w:r>
      <w:r w:rsidRPr="00605528">
        <w:rPr>
          <w:rFonts w:asciiTheme="majorHAnsi" w:hAnsiTheme="majorHAnsi" w:cstheme="majorHAnsi"/>
          <w:sz w:val="16"/>
        </w:rPr>
        <w:t xml:space="preserve"> of capitalism </w:t>
      </w:r>
      <w:r w:rsidRPr="00605528">
        <w:rPr>
          <w:rStyle w:val="StyleUnderline"/>
          <w:rFonts w:asciiTheme="majorHAnsi" w:hAnsiTheme="majorHAnsi" w:cstheme="majorHAnsi"/>
        </w:rPr>
        <w:t>are everywhere. Stagnation</w:t>
      </w:r>
      <w:r w:rsidRPr="00605528">
        <w:rPr>
          <w:rFonts w:asciiTheme="majorHAnsi" w:hAnsiTheme="majorHAnsi" w:cstheme="majorHAnsi"/>
          <w:sz w:val="16"/>
        </w:rPr>
        <w:t xml:space="preserve"> of investment </w:t>
      </w:r>
      <w:r w:rsidRPr="00605528">
        <w:rPr>
          <w:rStyle w:val="StyleUnderline"/>
          <w:rFonts w:asciiTheme="majorHAnsi" w:hAnsiTheme="majorHAnsi" w:cstheme="majorHAnsi"/>
        </w:rPr>
        <w:t>punctuated by bubbles</w:t>
      </w:r>
      <w:r w:rsidRPr="00605528">
        <w:rPr>
          <w:rFonts w:asciiTheme="majorHAnsi" w:hAnsiTheme="majorHAnsi" w:cstheme="majorHAnsi"/>
          <w:sz w:val="16"/>
        </w:rPr>
        <w:t xml:space="preserve"> of financial expansion, </w:t>
      </w:r>
      <w:r w:rsidRPr="00605528">
        <w:rPr>
          <w:rStyle w:val="StyleUnderline"/>
          <w:rFonts w:asciiTheme="majorHAnsi" w:hAnsiTheme="majorHAnsi" w:cstheme="majorHAnsi"/>
        </w:rPr>
        <w:t xml:space="preserve">which </w:t>
      </w:r>
      <w:r w:rsidRPr="00605528">
        <w:rPr>
          <w:rFonts w:asciiTheme="majorHAnsi" w:hAnsiTheme="majorHAnsi" w:cstheme="majorHAnsi"/>
          <w:sz w:val="16"/>
        </w:rPr>
        <w:t xml:space="preserve">then </w:t>
      </w:r>
      <w:r w:rsidRPr="00605528">
        <w:rPr>
          <w:rStyle w:val="StyleUnderline"/>
          <w:rFonts w:asciiTheme="majorHAnsi" w:hAnsiTheme="majorHAnsi" w:cstheme="majorHAnsi"/>
        </w:rPr>
        <w:t>inevitably burst, now characterizes the</w:t>
      </w:r>
      <w:r w:rsidRPr="00605528">
        <w:rPr>
          <w:rFonts w:asciiTheme="majorHAnsi" w:hAnsiTheme="majorHAnsi" w:cstheme="majorHAnsi"/>
          <w:sz w:val="16"/>
        </w:rPr>
        <w:t xml:space="preserve"> so-called </w:t>
      </w:r>
      <w:r w:rsidRPr="00605528">
        <w:rPr>
          <w:rStyle w:val="StyleUnderline"/>
          <w:rFonts w:asciiTheme="majorHAnsi" w:hAnsiTheme="majorHAnsi" w:cstheme="majorHAnsi"/>
        </w:rPr>
        <w:t>free market</w:t>
      </w:r>
      <w:r w:rsidRPr="00605528">
        <w:rPr>
          <w:rFonts w:asciiTheme="majorHAnsi" w:hAnsiTheme="majorHAnsi" w:cstheme="majorHAnsi"/>
          <w:sz w:val="16"/>
        </w:rPr>
        <w:t xml:space="preserve">.4 </w:t>
      </w:r>
      <w:r w:rsidRPr="00605528">
        <w:rPr>
          <w:rStyle w:val="StyleUnderline"/>
          <w:rFonts w:asciiTheme="majorHAnsi" w:hAnsiTheme="majorHAnsi" w:cstheme="majorHAnsi"/>
        </w:rPr>
        <w:t>Soaring inequality</w:t>
      </w:r>
      <w:r w:rsidRPr="00605528">
        <w:rPr>
          <w:rFonts w:asciiTheme="majorHAnsi" w:hAnsiTheme="majorHAnsi" w:cstheme="majorHAnsi"/>
          <w:sz w:val="16"/>
        </w:rPr>
        <w:t xml:space="preserve"> in income and wealth </w:t>
      </w:r>
      <w:r w:rsidRPr="00605528">
        <w:rPr>
          <w:rStyle w:val="StyleUnderline"/>
          <w:rFonts w:asciiTheme="majorHAnsi" w:hAnsiTheme="majorHAnsi" w:cstheme="majorHAnsi"/>
        </w:rPr>
        <w:t>has its counterpart in</w:t>
      </w:r>
      <w:r w:rsidRPr="00605528">
        <w:rPr>
          <w:rFonts w:asciiTheme="majorHAnsi" w:hAnsiTheme="majorHAnsi" w:cstheme="majorHAnsi"/>
          <w:sz w:val="16"/>
        </w:rPr>
        <w:t xml:space="preserve"> the </w:t>
      </w:r>
      <w:r w:rsidRPr="00605528">
        <w:rPr>
          <w:rStyle w:val="StyleUnderline"/>
          <w:rFonts w:asciiTheme="majorHAnsi" w:hAnsiTheme="majorHAnsi" w:cstheme="majorHAnsi"/>
        </w:rPr>
        <w:t>declining material circumstances</w:t>
      </w:r>
      <w:r w:rsidRPr="00605528">
        <w:rPr>
          <w:rFonts w:asciiTheme="majorHAnsi" w:hAnsiTheme="majorHAnsi" w:cstheme="majorHAnsi"/>
          <w:sz w:val="16"/>
        </w:rPr>
        <w:t xml:space="preserve"> of a majority of the population. </w:t>
      </w:r>
      <w:r w:rsidRPr="00605528">
        <w:rPr>
          <w:rStyle w:val="StyleUnderline"/>
          <w:rFonts w:asciiTheme="majorHAnsi" w:hAnsiTheme="majorHAnsi" w:cstheme="majorHAnsi"/>
        </w:rPr>
        <w:t>Real wages</w:t>
      </w:r>
      <w:r w:rsidRPr="00605528">
        <w:rPr>
          <w:rFonts w:asciiTheme="majorHAnsi" w:hAnsiTheme="majorHAnsi" w:cstheme="majorHAnsi"/>
          <w:sz w:val="16"/>
        </w:rPr>
        <w:t xml:space="preserve"> for most workers in the United States </w:t>
      </w:r>
      <w:r w:rsidRPr="00605528">
        <w:rPr>
          <w:rStyle w:val="StyleUnderline"/>
          <w:rFonts w:asciiTheme="majorHAnsi" w:hAnsiTheme="majorHAnsi" w:cstheme="majorHAnsi"/>
        </w:rPr>
        <w:t>have barely budged in forty years</w:t>
      </w:r>
      <w:r w:rsidRPr="00605528">
        <w:rPr>
          <w:rFonts w:asciiTheme="majorHAnsi" w:hAnsiTheme="majorHAnsi" w:cstheme="majorHAnsi"/>
          <w:sz w:val="16"/>
        </w:rPr>
        <w:t xml:space="preserve"> despite steadily rising productivity.5 </w:t>
      </w:r>
      <w:r w:rsidRPr="00605528">
        <w:rPr>
          <w:rStyle w:val="StyleUnderline"/>
          <w:rFonts w:asciiTheme="majorHAnsi" w:hAnsiTheme="majorHAnsi" w:cstheme="majorHAnsi"/>
        </w:rPr>
        <w:t>Work intensity has increased, while</w:t>
      </w:r>
      <w:r w:rsidRPr="00605528">
        <w:rPr>
          <w:rFonts w:asciiTheme="majorHAnsi" w:hAnsiTheme="majorHAnsi" w:cstheme="majorHAnsi"/>
          <w:sz w:val="16"/>
        </w:rPr>
        <w:t xml:space="preserve"> work and </w:t>
      </w:r>
      <w:r w:rsidRPr="00605528">
        <w:rPr>
          <w:rStyle w:val="StyleUnderline"/>
          <w:rFonts w:asciiTheme="majorHAnsi" w:hAnsiTheme="majorHAnsi" w:cstheme="majorHAnsi"/>
        </w:rPr>
        <w:t>safety protections</w:t>
      </w:r>
      <w:r w:rsidRPr="00605528">
        <w:rPr>
          <w:rFonts w:asciiTheme="majorHAnsi" w:hAnsiTheme="majorHAnsi" w:cstheme="majorHAnsi"/>
          <w:sz w:val="16"/>
        </w:rPr>
        <w:t xml:space="preserve"> on the job </w:t>
      </w:r>
      <w:r w:rsidRPr="00605528">
        <w:rPr>
          <w:rStyle w:val="StyleUnderline"/>
          <w:rFonts w:asciiTheme="majorHAnsi" w:hAnsiTheme="majorHAnsi" w:cstheme="majorHAnsi"/>
        </w:rPr>
        <w:t>have been</w:t>
      </w:r>
      <w:r w:rsidRPr="00605528">
        <w:rPr>
          <w:rFonts w:asciiTheme="majorHAnsi" w:hAnsiTheme="majorHAnsi" w:cstheme="majorHAnsi"/>
          <w:sz w:val="16"/>
        </w:rPr>
        <w:t xml:space="preserve"> systematically </w:t>
      </w:r>
      <w:r w:rsidRPr="00605528">
        <w:rPr>
          <w:rStyle w:val="StyleUnderline"/>
          <w:rFonts w:asciiTheme="majorHAnsi" w:hAnsiTheme="majorHAnsi" w:cstheme="majorHAnsi"/>
        </w:rPr>
        <w:t>jettisoned. Unemployment data has become</w:t>
      </w:r>
      <w:r w:rsidRPr="00605528">
        <w:rPr>
          <w:rFonts w:asciiTheme="majorHAnsi" w:hAnsiTheme="majorHAnsi" w:cstheme="majorHAnsi"/>
          <w:sz w:val="16"/>
        </w:rPr>
        <w:t xml:space="preserve"> more and more </w:t>
      </w:r>
      <w:r w:rsidRPr="00605528">
        <w:rPr>
          <w:rStyle w:val="StyleUnderline"/>
          <w:rFonts w:asciiTheme="majorHAnsi" w:hAnsiTheme="majorHAnsi" w:cstheme="majorHAnsi"/>
        </w:rPr>
        <w:t>meaningless due to</w:t>
      </w:r>
      <w:r w:rsidRPr="00605528">
        <w:rPr>
          <w:rFonts w:asciiTheme="majorHAnsi" w:hAnsiTheme="majorHAnsi" w:cstheme="majorHAnsi"/>
          <w:sz w:val="16"/>
        </w:rPr>
        <w:t xml:space="preserve"> a new </w:t>
      </w:r>
      <w:r w:rsidRPr="00605528">
        <w:rPr>
          <w:rStyle w:val="StyleUnderline"/>
          <w:rFonts w:asciiTheme="majorHAnsi" w:hAnsiTheme="majorHAnsi" w:cstheme="majorHAnsi"/>
        </w:rPr>
        <w:t>institutionalized underemployment in the form of contract labor</w:t>
      </w:r>
      <w:r w:rsidRPr="00605528">
        <w:rPr>
          <w:rFonts w:asciiTheme="majorHAnsi" w:hAnsiTheme="majorHAnsi" w:cstheme="majorHAnsi"/>
          <w:sz w:val="16"/>
        </w:rPr>
        <w:t xml:space="preserve"> in the gig economy.6 </w:t>
      </w:r>
      <w:r w:rsidRPr="00605528">
        <w:rPr>
          <w:rStyle w:val="StyleUnderline"/>
          <w:rFonts w:asciiTheme="majorHAnsi" w:hAnsiTheme="majorHAnsi" w:cstheme="majorHAnsi"/>
        </w:rPr>
        <w:t>Unions have been reduced to mere shadows</w:t>
      </w:r>
      <w:r w:rsidRPr="00605528">
        <w:rPr>
          <w:rFonts w:asciiTheme="majorHAnsi" w:hAnsiTheme="majorHAnsi" w:cstheme="majorHAnsi"/>
          <w:sz w:val="16"/>
        </w:rPr>
        <w:t xml:space="preserve"> of their former glory </w:t>
      </w:r>
      <w:r w:rsidRPr="00605528">
        <w:rPr>
          <w:rStyle w:val="StyleUnderline"/>
          <w:rFonts w:asciiTheme="majorHAnsi" w:hAnsiTheme="majorHAnsi" w:cstheme="majorHAnsi"/>
        </w:rPr>
        <w:t>as capitalism has asserted totalitarian control over workplaces.</w:t>
      </w:r>
      <w:r w:rsidRPr="00605528">
        <w:rPr>
          <w:rFonts w:asciiTheme="majorHAnsi" w:hAnsiTheme="majorHAnsi" w:cstheme="majorHAnsi"/>
          <w:sz w:val="16"/>
        </w:rPr>
        <w:t xml:space="preserve"> With the demise of Soviet-type societies, </w:t>
      </w:r>
      <w:r w:rsidRPr="00605528">
        <w:rPr>
          <w:rStyle w:val="StyleUnderline"/>
          <w:rFonts w:asciiTheme="majorHAnsi" w:hAnsiTheme="majorHAnsi" w:cstheme="majorHAnsi"/>
        </w:rPr>
        <w:t>social democracy in Europe has perished</w:t>
      </w:r>
      <w:r w:rsidRPr="00605528">
        <w:rPr>
          <w:rFonts w:asciiTheme="majorHAnsi" w:hAnsiTheme="majorHAnsi" w:cstheme="majorHAnsi"/>
          <w:sz w:val="16"/>
        </w:rPr>
        <w:t xml:space="preserve"> in the new atmosphere of “liberated capitalism.”7 </w:t>
      </w:r>
      <w:r w:rsidRPr="00605528">
        <w:rPr>
          <w:rStyle w:val="StyleUnderline"/>
          <w:rFonts w:asciiTheme="majorHAnsi" w:hAnsiTheme="majorHAnsi" w:cstheme="majorHAnsi"/>
        </w:rPr>
        <w:t>The capture of the surplus value produced by overexploited populations</w:t>
      </w:r>
      <w:r w:rsidRPr="00605528">
        <w:rPr>
          <w:rFonts w:asciiTheme="majorHAnsi" w:hAnsiTheme="majorHAnsi" w:cstheme="majorHAnsi"/>
          <w:sz w:val="16"/>
        </w:rPr>
        <w:t xml:space="preserve"> in the poorest regions of the world, </w:t>
      </w:r>
      <w:r w:rsidRPr="00605528">
        <w:rPr>
          <w:rStyle w:val="StyleUnderline"/>
          <w:rFonts w:asciiTheme="majorHAnsi" w:hAnsiTheme="majorHAnsi" w:cstheme="majorHAnsi"/>
        </w:rPr>
        <w:t>via the global labor arbitrage</w:t>
      </w:r>
      <w:r w:rsidRPr="00605528">
        <w:rPr>
          <w:rFonts w:asciiTheme="majorHAnsi" w:hAnsiTheme="majorHAnsi" w:cstheme="majorHAnsi"/>
          <w:sz w:val="16"/>
        </w:rPr>
        <w:t xml:space="preserve"> instituted </w:t>
      </w:r>
      <w:r w:rsidRPr="00605528">
        <w:rPr>
          <w:rStyle w:val="StyleUnderline"/>
          <w:rFonts w:asciiTheme="majorHAnsi" w:hAnsiTheme="majorHAnsi" w:cstheme="majorHAnsi"/>
        </w:rPr>
        <w:t>by multinational corporations, is leading to</w:t>
      </w:r>
      <w:r w:rsidRPr="00605528">
        <w:rPr>
          <w:rFonts w:asciiTheme="majorHAnsi" w:hAnsiTheme="majorHAnsi" w:cstheme="majorHAnsi"/>
          <w:sz w:val="16"/>
        </w:rPr>
        <w:t xml:space="preserve"> an </w:t>
      </w:r>
      <w:r w:rsidRPr="00605528">
        <w:rPr>
          <w:rStyle w:val="StyleUnderline"/>
          <w:rFonts w:asciiTheme="majorHAnsi" w:hAnsiTheme="majorHAnsi" w:cstheme="majorHAnsi"/>
        </w:rPr>
        <w:t>unprecedented amassing of financial wealth at the center</w:t>
      </w:r>
      <w:r w:rsidRPr="00605528">
        <w:rPr>
          <w:rFonts w:asciiTheme="majorHAnsi" w:hAnsiTheme="majorHAnsi" w:cstheme="majorHAnsi"/>
          <w:sz w:val="16"/>
        </w:rPr>
        <w:t xml:space="preserve"> of the world economy </w:t>
      </w:r>
      <w:r w:rsidRPr="00605528">
        <w:rPr>
          <w:rStyle w:val="StyleUnderline"/>
          <w:rFonts w:asciiTheme="majorHAnsi" w:hAnsiTheme="majorHAnsi" w:cstheme="majorHAnsi"/>
        </w:rPr>
        <w:t>and</w:t>
      </w:r>
      <w:r w:rsidRPr="00605528">
        <w:rPr>
          <w:rFonts w:asciiTheme="majorHAnsi" w:hAnsiTheme="majorHAnsi" w:cstheme="majorHAnsi"/>
          <w:sz w:val="16"/>
        </w:rPr>
        <w:t xml:space="preserve"> relative </w:t>
      </w:r>
      <w:r w:rsidRPr="00605528">
        <w:rPr>
          <w:rStyle w:val="StyleUnderline"/>
          <w:rFonts w:asciiTheme="majorHAnsi" w:hAnsiTheme="majorHAnsi" w:cstheme="majorHAnsi"/>
        </w:rPr>
        <w:t>poverty in the periphery.</w:t>
      </w:r>
      <w:r w:rsidRPr="00605528">
        <w:rPr>
          <w:rFonts w:asciiTheme="majorHAnsi" w:hAnsiTheme="majorHAnsi" w:cstheme="majorHAnsi"/>
          <w:sz w:val="16"/>
        </w:rPr>
        <w:t xml:space="preserve">8 Around $21 trillion of offshore funds are currently lodged in tax havens on islands mostly in the Caribbean, constituting “the fortified refuge of Big Finance.”9 Technologically driven monopolies resulting from the global-communications revolution, together with the rise to dominance of Wall Street-based financial capital geared to speculative asset creation, have further contributed to the riches of today’s “1 percent.” Forty-two billionaires now enjoy as much wealth as half the world’s population, while </w:t>
      </w:r>
      <w:r w:rsidRPr="00605528">
        <w:rPr>
          <w:rStyle w:val="StyleUnderline"/>
          <w:rFonts w:asciiTheme="majorHAnsi" w:hAnsiTheme="majorHAnsi" w:cstheme="majorHAnsi"/>
        </w:rPr>
        <w:t>the three richest</w:t>
      </w:r>
      <w:r w:rsidRPr="00605528">
        <w:rPr>
          <w:rFonts w:asciiTheme="majorHAnsi" w:hAnsiTheme="majorHAnsi" w:cstheme="majorHAnsi"/>
          <w:sz w:val="16"/>
        </w:rPr>
        <w:t xml:space="preserve"> men in the United States—Jeff Bezos, Bill Gates, and Warren Buffett—</w:t>
      </w:r>
      <w:r w:rsidRPr="00605528">
        <w:rPr>
          <w:rStyle w:val="StyleUnderline"/>
          <w:rFonts w:asciiTheme="majorHAnsi" w:hAnsiTheme="majorHAnsi" w:cstheme="majorHAnsi"/>
        </w:rPr>
        <w:t>have more wealth than half the U.S. population</w:t>
      </w:r>
      <w:r w:rsidRPr="00605528">
        <w:rPr>
          <w:rFonts w:asciiTheme="majorHAnsi" w:hAnsiTheme="majorHAnsi" w:cstheme="majorHAnsi"/>
          <w:sz w:val="16"/>
        </w:rPr>
        <w:t xml:space="preserve">.10 In </w:t>
      </w:r>
      <w:r w:rsidRPr="00605528">
        <w:rPr>
          <w:rStyle w:val="StyleUnderline"/>
          <w:rFonts w:asciiTheme="majorHAnsi" w:hAnsiTheme="majorHAnsi" w:cstheme="majorHAnsi"/>
        </w:rPr>
        <w:t>every region of the world, inequality has increased sharply</w:t>
      </w:r>
      <w:r w:rsidRPr="00605528">
        <w:rPr>
          <w:rFonts w:asciiTheme="majorHAnsi" w:hAnsiTheme="majorHAnsi" w:cstheme="majorHAnsi"/>
          <w:sz w:val="16"/>
        </w:rPr>
        <w:t xml:space="preserve"> in recent decades.11 </w:t>
      </w:r>
      <w:r w:rsidRPr="00605528">
        <w:rPr>
          <w:rStyle w:val="StyleUnderline"/>
          <w:rFonts w:asciiTheme="majorHAnsi" w:hAnsiTheme="majorHAnsi" w:cstheme="majorHAnsi"/>
        </w:rPr>
        <w:t>The gap</w:t>
      </w:r>
      <w:r w:rsidRPr="00605528">
        <w:rPr>
          <w:rFonts w:asciiTheme="majorHAnsi" w:hAnsiTheme="majorHAnsi" w:cstheme="majorHAnsi"/>
          <w:sz w:val="16"/>
        </w:rPr>
        <w:t xml:space="preserve"> in per capita income and wealth </w:t>
      </w:r>
      <w:r w:rsidRPr="00605528">
        <w:rPr>
          <w:rStyle w:val="StyleUnderline"/>
          <w:rFonts w:asciiTheme="majorHAnsi" w:hAnsiTheme="majorHAnsi" w:cstheme="majorHAnsi"/>
        </w:rPr>
        <w:t>between the richest and poorest nations</w:t>
      </w:r>
      <w:r w:rsidRPr="00605528">
        <w:rPr>
          <w:rFonts w:asciiTheme="majorHAnsi" w:hAnsiTheme="majorHAnsi" w:cstheme="majorHAnsi"/>
          <w:sz w:val="16"/>
        </w:rPr>
        <w:t xml:space="preserve">, which has been the dominant trend for centuries, </w:t>
      </w:r>
      <w:r w:rsidRPr="00605528">
        <w:rPr>
          <w:rStyle w:val="StyleUnderline"/>
          <w:rFonts w:asciiTheme="majorHAnsi" w:hAnsiTheme="majorHAnsi" w:cstheme="majorHAnsi"/>
        </w:rPr>
        <w:t>is rapidly widening</w:t>
      </w:r>
      <w:r w:rsidRPr="00605528">
        <w:rPr>
          <w:rFonts w:asciiTheme="majorHAnsi" w:hAnsiTheme="majorHAnsi" w:cstheme="majorHAnsi"/>
          <w:sz w:val="16"/>
        </w:rPr>
        <w:t xml:space="preserve"> once again.12 More than 60 percent of the world’s employed population, some </w:t>
      </w:r>
      <w:r w:rsidRPr="00605528">
        <w:rPr>
          <w:rStyle w:val="Emphasis"/>
          <w:rFonts w:asciiTheme="majorHAnsi" w:hAnsiTheme="majorHAnsi" w:cstheme="majorHAnsi"/>
        </w:rPr>
        <w:t>two billion people</w:t>
      </w:r>
      <w:r w:rsidRPr="00605528">
        <w:rPr>
          <w:rFonts w:asciiTheme="majorHAnsi" w:hAnsiTheme="majorHAnsi" w:cstheme="majorHAnsi"/>
          <w:sz w:val="16"/>
        </w:rPr>
        <w:t xml:space="preserve">, </w:t>
      </w:r>
      <w:r w:rsidRPr="00605528">
        <w:rPr>
          <w:rStyle w:val="StyleUnderline"/>
          <w:rFonts w:asciiTheme="majorHAnsi" w:hAnsiTheme="majorHAnsi" w:cstheme="majorHAnsi"/>
        </w:rPr>
        <w:t xml:space="preserve">now work in the impoverished informal sector, forming a massive global proletariat. </w:t>
      </w:r>
      <w:r w:rsidRPr="00605528">
        <w:rPr>
          <w:rFonts w:asciiTheme="majorHAnsi" w:hAnsiTheme="majorHAnsi" w:cstheme="majorHAnsi"/>
          <w:sz w:val="16"/>
        </w:rPr>
        <w:t xml:space="preserve">The global reserve army of labor is some 70 percent larger than the active labor army of formally employed workers.13 </w:t>
      </w:r>
      <w:r w:rsidRPr="00605528">
        <w:rPr>
          <w:rStyle w:val="StyleUnderline"/>
          <w:rFonts w:asciiTheme="majorHAnsi" w:hAnsiTheme="majorHAnsi" w:cstheme="majorHAnsi"/>
          <w:highlight w:val="green"/>
        </w:rPr>
        <w:t xml:space="preserve">Adequate </w:t>
      </w:r>
      <w:r w:rsidRPr="00605528">
        <w:rPr>
          <w:rStyle w:val="Emphasis"/>
          <w:rFonts w:asciiTheme="majorHAnsi" w:hAnsiTheme="majorHAnsi" w:cstheme="majorHAnsi"/>
          <w:highlight w:val="green"/>
        </w:rPr>
        <w:t>health care</w:t>
      </w:r>
      <w:r w:rsidRPr="00605528">
        <w:rPr>
          <w:rStyle w:val="StyleUnderline"/>
          <w:rFonts w:asciiTheme="majorHAnsi" w:hAnsiTheme="majorHAnsi" w:cstheme="majorHAnsi"/>
          <w:highlight w:val="green"/>
        </w:rPr>
        <w:t xml:space="preserve">, </w:t>
      </w:r>
      <w:r w:rsidRPr="00605528">
        <w:rPr>
          <w:rStyle w:val="Emphasis"/>
          <w:rFonts w:asciiTheme="majorHAnsi" w:hAnsiTheme="majorHAnsi" w:cstheme="majorHAnsi"/>
          <w:highlight w:val="green"/>
        </w:rPr>
        <w:t>housing</w:t>
      </w:r>
      <w:r w:rsidRPr="00605528">
        <w:rPr>
          <w:rStyle w:val="StyleUnderline"/>
          <w:rFonts w:asciiTheme="majorHAnsi" w:hAnsiTheme="majorHAnsi" w:cstheme="majorHAnsi"/>
          <w:highlight w:val="green"/>
        </w:rPr>
        <w:t xml:space="preserve">, </w:t>
      </w:r>
      <w:r w:rsidRPr="00605528">
        <w:rPr>
          <w:rStyle w:val="Emphasis"/>
          <w:rFonts w:asciiTheme="majorHAnsi" w:hAnsiTheme="majorHAnsi" w:cstheme="majorHAnsi"/>
          <w:highlight w:val="green"/>
        </w:rPr>
        <w:t>education</w:t>
      </w:r>
      <w:r w:rsidRPr="00605528">
        <w:rPr>
          <w:rStyle w:val="StyleUnderline"/>
          <w:rFonts w:asciiTheme="majorHAnsi" w:hAnsiTheme="majorHAnsi" w:cstheme="majorHAnsi"/>
          <w:highlight w:val="green"/>
        </w:rPr>
        <w:t xml:space="preserve">, and </w:t>
      </w:r>
      <w:r w:rsidRPr="00605528">
        <w:rPr>
          <w:rStyle w:val="Emphasis"/>
          <w:rFonts w:asciiTheme="majorHAnsi" w:hAnsiTheme="majorHAnsi" w:cstheme="majorHAnsi"/>
          <w:highlight w:val="green"/>
        </w:rPr>
        <w:t>clean water</w:t>
      </w:r>
      <w:r w:rsidRPr="00605528">
        <w:rPr>
          <w:rStyle w:val="StyleUnderline"/>
          <w:rFonts w:asciiTheme="majorHAnsi" w:hAnsiTheme="majorHAnsi" w:cstheme="majorHAnsi"/>
          <w:highlight w:val="green"/>
        </w:rPr>
        <w:t xml:space="preserve"> and </w:t>
      </w:r>
      <w:r w:rsidRPr="00605528">
        <w:rPr>
          <w:rStyle w:val="Emphasis"/>
          <w:rFonts w:asciiTheme="majorHAnsi" w:hAnsiTheme="majorHAnsi" w:cstheme="majorHAnsi"/>
          <w:highlight w:val="green"/>
        </w:rPr>
        <w:t>air</w:t>
      </w:r>
      <w:r w:rsidRPr="00605528">
        <w:rPr>
          <w:rStyle w:val="StyleUnderline"/>
          <w:rFonts w:asciiTheme="majorHAnsi" w:hAnsiTheme="majorHAnsi" w:cstheme="majorHAnsi"/>
          <w:highlight w:val="green"/>
        </w:rPr>
        <w:t xml:space="preserve"> are increasingly out of reach</w:t>
      </w:r>
      <w:r w:rsidRPr="00605528">
        <w:rPr>
          <w:rFonts w:asciiTheme="majorHAnsi" w:hAnsiTheme="majorHAnsi" w:cstheme="majorHAnsi"/>
          <w:sz w:val="16"/>
        </w:rPr>
        <w:t xml:space="preserve"> for large sections of the population, </w:t>
      </w:r>
      <w:r w:rsidRPr="00605528">
        <w:rPr>
          <w:rStyle w:val="StyleUnderline"/>
          <w:rFonts w:asciiTheme="majorHAnsi" w:hAnsiTheme="majorHAnsi" w:cstheme="majorHAnsi"/>
        </w:rPr>
        <w:t>even in wealthy countries</w:t>
      </w:r>
      <w:r w:rsidRPr="00605528">
        <w:rPr>
          <w:rFonts w:asciiTheme="majorHAnsi" w:hAnsiTheme="majorHAnsi" w:cstheme="majorHAnsi"/>
          <w:sz w:val="16"/>
        </w:rPr>
        <w:t xml:space="preserve"> in North America and Europe, </w:t>
      </w:r>
      <w:r w:rsidRPr="00605528">
        <w:rPr>
          <w:rStyle w:val="StyleUnderline"/>
          <w:rFonts w:asciiTheme="majorHAnsi" w:hAnsiTheme="majorHAnsi" w:cstheme="majorHAnsi"/>
        </w:rPr>
        <w:t xml:space="preserve">while transportation is becoming more </w:t>
      </w:r>
      <w:r w:rsidRPr="00605528">
        <w:rPr>
          <w:rStyle w:val="StyleUnderline"/>
          <w:rFonts w:asciiTheme="majorHAnsi" w:hAnsiTheme="majorHAnsi" w:cstheme="majorHAnsi"/>
        </w:rPr>
        <w:lastRenderedPageBreak/>
        <w:t>difficult</w:t>
      </w:r>
      <w:r w:rsidRPr="00605528">
        <w:rPr>
          <w:rFonts w:asciiTheme="majorHAnsi" w:hAnsiTheme="majorHAnsi" w:cstheme="majorHAnsi"/>
          <w:sz w:val="16"/>
        </w:rPr>
        <w:t xml:space="preserve"> in the United States and many other countries </w:t>
      </w:r>
      <w:r w:rsidRPr="00605528">
        <w:rPr>
          <w:rStyle w:val="StyleUnderline"/>
          <w:rFonts w:asciiTheme="majorHAnsi" w:hAnsiTheme="majorHAnsi" w:cstheme="majorHAnsi"/>
        </w:rPr>
        <w:t>due to irrationally high levels of dependency on the automobile</w:t>
      </w:r>
      <w:r w:rsidRPr="00605528">
        <w:rPr>
          <w:rFonts w:asciiTheme="majorHAnsi" w:hAnsiTheme="majorHAnsi" w:cstheme="majorHAnsi"/>
          <w:sz w:val="16"/>
        </w:rPr>
        <w:t xml:space="preserve"> and disinvestment in public transportation. </w:t>
      </w:r>
      <w:r w:rsidRPr="00605528">
        <w:rPr>
          <w:rStyle w:val="StyleUnderline"/>
          <w:rFonts w:asciiTheme="majorHAnsi" w:hAnsiTheme="majorHAnsi" w:cstheme="majorHAnsi"/>
        </w:rPr>
        <w:t>Urban structures are more</w:t>
      </w:r>
      <w:r w:rsidRPr="00605528">
        <w:rPr>
          <w:rFonts w:asciiTheme="majorHAnsi" w:hAnsiTheme="majorHAnsi" w:cstheme="majorHAnsi"/>
          <w:sz w:val="16"/>
        </w:rPr>
        <w:t xml:space="preserve"> and more </w:t>
      </w:r>
      <w:r w:rsidRPr="00605528">
        <w:rPr>
          <w:rStyle w:val="StyleUnderline"/>
          <w:rFonts w:asciiTheme="majorHAnsi" w:hAnsiTheme="majorHAnsi" w:cstheme="majorHAnsi"/>
        </w:rPr>
        <w:t xml:space="preserve">characterized by </w:t>
      </w:r>
      <w:r w:rsidRPr="00605528">
        <w:rPr>
          <w:rStyle w:val="Emphasis"/>
          <w:rFonts w:asciiTheme="majorHAnsi" w:hAnsiTheme="majorHAnsi" w:cstheme="majorHAnsi"/>
        </w:rPr>
        <w:t>gentrification</w:t>
      </w:r>
      <w:r w:rsidRPr="00605528">
        <w:rPr>
          <w:rStyle w:val="StyleUnderline"/>
          <w:rFonts w:asciiTheme="majorHAnsi" w:hAnsiTheme="majorHAnsi" w:cstheme="majorHAnsi"/>
        </w:rPr>
        <w:t xml:space="preserve"> and </w:t>
      </w:r>
      <w:r w:rsidRPr="00605528">
        <w:rPr>
          <w:rStyle w:val="Emphasis"/>
          <w:rFonts w:asciiTheme="majorHAnsi" w:hAnsiTheme="majorHAnsi" w:cstheme="majorHAnsi"/>
        </w:rPr>
        <w:t>segregation</w:t>
      </w:r>
      <w:r w:rsidRPr="00605528">
        <w:rPr>
          <w:rFonts w:asciiTheme="majorHAnsi" w:hAnsiTheme="majorHAnsi" w:cstheme="majorHAnsi"/>
          <w:sz w:val="16"/>
        </w:rPr>
        <w:t xml:space="preserve">, with cities becoming the playthings of the well-to-do while marginalized populations are shunted aside. </w:t>
      </w:r>
      <w:r w:rsidRPr="00605528">
        <w:rPr>
          <w:rStyle w:val="StyleUnderline"/>
          <w:rFonts w:asciiTheme="majorHAnsi" w:hAnsiTheme="majorHAnsi" w:cstheme="majorHAnsi"/>
          <w:highlight w:val="green"/>
        </w:rPr>
        <w:t>About half a million</w:t>
      </w:r>
      <w:r w:rsidRPr="00605528">
        <w:rPr>
          <w:rFonts w:asciiTheme="majorHAnsi" w:hAnsiTheme="majorHAnsi" w:cstheme="majorHAnsi"/>
          <w:sz w:val="16"/>
        </w:rPr>
        <w:t xml:space="preserve"> people, most of them children, </w:t>
      </w:r>
      <w:r w:rsidRPr="00605528">
        <w:rPr>
          <w:rStyle w:val="StyleUnderline"/>
          <w:rFonts w:asciiTheme="majorHAnsi" w:hAnsiTheme="majorHAnsi" w:cstheme="majorHAnsi"/>
          <w:highlight w:val="green"/>
        </w:rPr>
        <w:t>are homeless on any given night in the U</w:t>
      </w:r>
      <w:r w:rsidRPr="00605528">
        <w:rPr>
          <w:rFonts w:asciiTheme="majorHAnsi" w:hAnsiTheme="majorHAnsi" w:cstheme="majorHAnsi"/>
          <w:sz w:val="16"/>
        </w:rPr>
        <w:t xml:space="preserve">nited </w:t>
      </w:r>
      <w:r w:rsidRPr="00605528">
        <w:rPr>
          <w:rStyle w:val="StyleUnderline"/>
          <w:rFonts w:asciiTheme="majorHAnsi" w:hAnsiTheme="majorHAnsi" w:cstheme="majorHAnsi"/>
          <w:highlight w:val="green"/>
        </w:rPr>
        <w:t>S</w:t>
      </w:r>
      <w:r w:rsidRPr="00605528">
        <w:rPr>
          <w:rFonts w:asciiTheme="majorHAnsi" w:hAnsiTheme="majorHAnsi" w:cstheme="majorHAnsi"/>
          <w:sz w:val="16"/>
        </w:rPr>
        <w:t>tates.14 New York City is experiencing a major rat infestation, attributed to warming temperatures, mirroring trends around the world.15 In the United States and other high-</w:t>
      </w:r>
      <w:r w:rsidRPr="00605528">
        <w:rPr>
          <w:rFonts w:asciiTheme="majorHAnsi" w:hAnsiTheme="majorHAnsi" w:cstheme="majorHAnsi"/>
          <w:sz w:val="16"/>
          <w:szCs w:val="16"/>
        </w:rPr>
        <w:t xml:space="preserve">income countries, life expectancy is in decline, with a remarkable resurgence of Victorian illnesses related to poverty and exploitation. In Britain, gout, scarlet fever, whooping cough, and even scurvy </w:t>
      </w:r>
      <w:proofErr w:type="gramStart"/>
      <w:r w:rsidRPr="00605528">
        <w:rPr>
          <w:rFonts w:asciiTheme="majorHAnsi" w:hAnsiTheme="majorHAnsi" w:cstheme="majorHAnsi"/>
          <w:sz w:val="16"/>
          <w:szCs w:val="16"/>
        </w:rPr>
        <w:t>are</w:t>
      </w:r>
      <w:proofErr w:type="gramEnd"/>
      <w:r w:rsidRPr="00605528">
        <w:rPr>
          <w:rFonts w:asciiTheme="majorHAnsi" w:hAnsiTheme="majorHAnsi" w:cstheme="majorHAnsi"/>
          <w:sz w:val="16"/>
          <w:szCs w:val="16"/>
        </w:rPr>
        <w:t xml:space="preserve"> now resurgent, along with tuberculosis. With inadequate enforcement of work health and safety regulations, black lung disease has returned with a vengeance in U.S. coal country</w:t>
      </w:r>
      <w:r w:rsidRPr="00605528">
        <w:rPr>
          <w:rFonts w:asciiTheme="majorHAnsi" w:hAnsiTheme="majorHAnsi" w:cstheme="majorHAnsi"/>
          <w:sz w:val="16"/>
        </w:rPr>
        <w:t xml:space="preserve">.16 </w:t>
      </w:r>
      <w:r w:rsidRPr="00605528">
        <w:rPr>
          <w:rStyle w:val="StyleUnderline"/>
          <w:rFonts w:asciiTheme="majorHAnsi" w:hAnsiTheme="majorHAnsi" w:cstheme="majorHAnsi"/>
        </w:rPr>
        <w:t>Overuse of antibiotics</w:t>
      </w:r>
      <w:r w:rsidRPr="00605528">
        <w:rPr>
          <w:rFonts w:asciiTheme="majorHAnsi" w:hAnsiTheme="majorHAnsi" w:cstheme="majorHAnsi"/>
          <w:sz w:val="16"/>
        </w:rPr>
        <w:t xml:space="preserve">, particularly </w:t>
      </w:r>
      <w:r w:rsidRPr="00605528">
        <w:rPr>
          <w:rStyle w:val="StyleUnderline"/>
          <w:rFonts w:asciiTheme="majorHAnsi" w:hAnsiTheme="majorHAnsi" w:cstheme="majorHAnsi"/>
        </w:rPr>
        <w:t>by capitalist agribusiness, is leading to</w:t>
      </w:r>
      <w:r w:rsidRPr="00605528">
        <w:rPr>
          <w:rFonts w:asciiTheme="majorHAnsi" w:hAnsiTheme="majorHAnsi" w:cstheme="majorHAnsi"/>
          <w:sz w:val="16"/>
        </w:rPr>
        <w:t xml:space="preserve"> an </w:t>
      </w:r>
      <w:r w:rsidRPr="00605528">
        <w:rPr>
          <w:rStyle w:val="Emphasis"/>
          <w:rFonts w:asciiTheme="majorHAnsi" w:hAnsiTheme="majorHAnsi" w:cstheme="majorHAnsi"/>
        </w:rPr>
        <w:t>antibiotic-resistance crisis</w:t>
      </w:r>
      <w:r w:rsidRPr="00605528">
        <w:rPr>
          <w:rFonts w:asciiTheme="majorHAnsi" w:hAnsiTheme="majorHAnsi" w:cstheme="majorHAnsi"/>
          <w:sz w:val="16"/>
        </w:rPr>
        <w:t xml:space="preserve">, with the dangerous growth of </w:t>
      </w:r>
      <w:r w:rsidRPr="00605528">
        <w:rPr>
          <w:rStyle w:val="StyleUnderline"/>
          <w:rFonts w:asciiTheme="majorHAnsi" w:hAnsiTheme="majorHAnsi" w:cstheme="majorHAnsi"/>
        </w:rPr>
        <w:t>superbugs</w:t>
      </w:r>
      <w:r w:rsidRPr="00605528">
        <w:rPr>
          <w:rFonts w:asciiTheme="majorHAnsi" w:hAnsiTheme="majorHAnsi" w:cstheme="majorHAnsi"/>
          <w:sz w:val="16"/>
        </w:rPr>
        <w:t xml:space="preserve"> generating </w:t>
      </w:r>
      <w:r w:rsidRPr="00605528">
        <w:rPr>
          <w:rStyle w:val="StyleUnderline"/>
          <w:rFonts w:asciiTheme="majorHAnsi" w:hAnsiTheme="majorHAnsi" w:cstheme="majorHAnsi"/>
        </w:rPr>
        <w:t>increasing</w:t>
      </w:r>
      <w:r w:rsidRPr="00605528">
        <w:rPr>
          <w:rFonts w:asciiTheme="majorHAnsi" w:hAnsiTheme="majorHAnsi" w:cstheme="majorHAnsi"/>
          <w:sz w:val="16"/>
        </w:rPr>
        <w:t xml:space="preserve"> numbers of </w:t>
      </w:r>
      <w:r w:rsidRPr="00605528">
        <w:rPr>
          <w:rStyle w:val="StyleUnderline"/>
          <w:rFonts w:asciiTheme="majorHAnsi" w:hAnsiTheme="majorHAnsi" w:cstheme="majorHAnsi"/>
        </w:rPr>
        <w:t>deaths</w:t>
      </w:r>
      <w:r w:rsidRPr="00605528">
        <w:rPr>
          <w:rFonts w:asciiTheme="majorHAnsi" w:hAnsiTheme="majorHAnsi" w:cstheme="majorHAnsi"/>
          <w:sz w:val="16"/>
        </w:rPr>
        <w:t xml:space="preserve">, which by mid–century could surpass annual cancer </w:t>
      </w:r>
      <w:r w:rsidRPr="00605528">
        <w:rPr>
          <w:rFonts w:asciiTheme="majorHAnsi" w:hAnsiTheme="majorHAnsi" w:cstheme="majorHAnsi"/>
          <w:sz w:val="16"/>
          <w:szCs w:val="16"/>
        </w:rPr>
        <w:t>deaths, prompting the World Health Organization to declare a “global health emergency.”17 These dire conditions, arising from the workings of the system, are consistent with what Frederick Engels, in the Condition of the Working Class in England, called “social murder.”18</w:t>
      </w:r>
      <w:r w:rsidRPr="00605528">
        <w:rPr>
          <w:rFonts w:asciiTheme="majorHAnsi" w:hAnsiTheme="majorHAnsi" w:cstheme="majorHAnsi"/>
          <w:sz w:val="16"/>
        </w:rPr>
        <w:t xml:space="preserve"> At the instigation of giant corporations, philanthrocapitalist foundations, and neoliberal governments, </w:t>
      </w:r>
      <w:r w:rsidRPr="00605528">
        <w:rPr>
          <w:rStyle w:val="StyleUnderline"/>
          <w:rFonts w:asciiTheme="majorHAnsi" w:hAnsiTheme="majorHAnsi" w:cstheme="majorHAnsi"/>
        </w:rPr>
        <w:t>public education has been restructured around corporate-designed</w:t>
      </w:r>
      <w:r w:rsidRPr="00605528">
        <w:rPr>
          <w:rFonts w:asciiTheme="majorHAnsi" w:hAnsiTheme="majorHAnsi" w:cstheme="majorHAnsi"/>
          <w:sz w:val="16"/>
        </w:rPr>
        <w:t xml:space="preserve"> testing based on the implementation of </w:t>
      </w:r>
      <w:r w:rsidRPr="00605528">
        <w:rPr>
          <w:rStyle w:val="StyleUnderline"/>
          <w:rFonts w:asciiTheme="majorHAnsi" w:hAnsiTheme="majorHAnsi" w:cstheme="majorHAnsi"/>
        </w:rPr>
        <w:t>robotic common-core</w:t>
      </w:r>
      <w:r w:rsidRPr="00605528">
        <w:rPr>
          <w:rFonts w:asciiTheme="majorHAnsi" w:hAnsiTheme="majorHAnsi" w:cstheme="majorHAnsi"/>
          <w:sz w:val="16"/>
        </w:rPr>
        <w:t xml:space="preserve"> standards. This is </w:t>
      </w:r>
      <w:r w:rsidRPr="00605528">
        <w:rPr>
          <w:rStyle w:val="StyleUnderline"/>
          <w:rFonts w:asciiTheme="majorHAnsi" w:hAnsiTheme="majorHAnsi" w:cstheme="majorHAnsi"/>
        </w:rPr>
        <w:t>generating massive databases on the student population</w:t>
      </w:r>
      <w:r w:rsidRPr="00605528">
        <w:rPr>
          <w:rFonts w:asciiTheme="majorHAnsi" w:hAnsiTheme="majorHAnsi" w:cstheme="majorHAnsi"/>
          <w:sz w:val="16"/>
        </w:rPr>
        <w:t xml:space="preserve">, much of which are </w:t>
      </w:r>
      <w:r w:rsidRPr="00605528">
        <w:rPr>
          <w:rStyle w:val="StyleUnderline"/>
          <w:rFonts w:asciiTheme="majorHAnsi" w:hAnsiTheme="majorHAnsi" w:cstheme="majorHAnsi"/>
        </w:rPr>
        <w:t xml:space="preserve">now being </w:t>
      </w:r>
      <w:r w:rsidRPr="00605528">
        <w:rPr>
          <w:rFonts w:asciiTheme="majorHAnsi" w:hAnsiTheme="majorHAnsi" w:cstheme="majorHAnsi"/>
          <w:sz w:val="16"/>
        </w:rPr>
        <w:t xml:space="preserve">surreptitiously </w:t>
      </w:r>
      <w:r w:rsidRPr="00605528">
        <w:rPr>
          <w:rStyle w:val="StyleUnderline"/>
          <w:rFonts w:asciiTheme="majorHAnsi" w:hAnsiTheme="majorHAnsi" w:cstheme="majorHAnsi"/>
        </w:rPr>
        <w:t>marketed and sold.</w:t>
      </w:r>
      <w:r w:rsidRPr="00605528">
        <w:rPr>
          <w:rFonts w:asciiTheme="majorHAnsi" w:hAnsiTheme="majorHAnsi" w:cstheme="majorHAnsi"/>
          <w:sz w:val="16"/>
        </w:rPr>
        <w:t xml:space="preserve">19 The corporatization and privatization of education is feeding the progressive subordination of children’s needs to the cash nexus of the commodity market. We are thus seeing a dramatic return of Thomas Gradgrind’s and Mr. M’Choakumchild’s crass utilitarian philosophy dramatized in Charles Dickens’s Hard Times: “Facts are alone wanted in life” and “You are never to fancy.”20 </w:t>
      </w:r>
      <w:r w:rsidRPr="00605528">
        <w:rPr>
          <w:rStyle w:val="StyleUnderline"/>
          <w:rFonts w:asciiTheme="majorHAnsi" w:hAnsiTheme="majorHAnsi" w:cstheme="majorHAnsi"/>
        </w:rPr>
        <w:t xml:space="preserve">Having been reduced to </w:t>
      </w:r>
      <w:r w:rsidRPr="00605528">
        <w:rPr>
          <w:rStyle w:val="Emphasis"/>
          <w:rFonts w:asciiTheme="majorHAnsi" w:hAnsiTheme="majorHAnsi" w:cstheme="majorHAnsi"/>
        </w:rPr>
        <w:t>intellectual dungeons</w:t>
      </w:r>
      <w:r w:rsidRPr="00605528">
        <w:rPr>
          <w:rFonts w:asciiTheme="majorHAnsi" w:hAnsiTheme="majorHAnsi" w:cstheme="majorHAnsi"/>
          <w:sz w:val="16"/>
        </w:rPr>
        <w:t xml:space="preserve">, </w:t>
      </w:r>
      <w:r w:rsidRPr="00605528">
        <w:rPr>
          <w:rStyle w:val="StyleUnderline"/>
          <w:rFonts w:asciiTheme="majorHAnsi" w:hAnsiTheme="majorHAnsi" w:cstheme="majorHAnsi"/>
        </w:rPr>
        <w:t>many of the poorest</w:t>
      </w:r>
      <w:r w:rsidRPr="00605528">
        <w:rPr>
          <w:rFonts w:asciiTheme="majorHAnsi" w:hAnsiTheme="majorHAnsi" w:cstheme="majorHAnsi"/>
          <w:sz w:val="16"/>
        </w:rPr>
        <w:t xml:space="preserve">, most </w:t>
      </w:r>
      <w:r w:rsidRPr="00605528">
        <w:rPr>
          <w:rStyle w:val="StyleUnderline"/>
          <w:rFonts w:asciiTheme="majorHAnsi" w:hAnsiTheme="majorHAnsi" w:cstheme="majorHAnsi"/>
        </w:rPr>
        <w:t>racially segregated schools</w:t>
      </w:r>
      <w:r w:rsidRPr="00605528">
        <w:rPr>
          <w:rFonts w:asciiTheme="majorHAnsi" w:hAnsiTheme="majorHAnsi" w:cstheme="majorHAnsi"/>
          <w:sz w:val="16"/>
        </w:rPr>
        <w:t xml:space="preserve"> in the United States </w:t>
      </w:r>
      <w:r w:rsidRPr="00605528">
        <w:rPr>
          <w:rStyle w:val="StyleUnderline"/>
          <w:rFonts w:asciiTheme="majorHAnsi" w:hAnsiTheme="majorHAnsi" w:cstheme="majorHAnsi"/>
        </w:rPr>
        <w:t xml:space="preserve">are mere </w:t>
      </w:r>
      <w:r w:rsidRPr="00605528">
        <w:rPr>
          <w:rStyle w:val="Emphasis"/>
          <w:rFonts w:asciiTheme="majorHAnsi" w:hAnsiTheme="majorHAnsi" w:cstheme="majorHAnsi"/>
        </w:rPr>
        <w:t>pipelines for prisons or the military.</w:t>
      </w:r>
      <w:r w:rsidRPr="00605528">
        <w:rPr>
          <w:rFonts w:asciiTheme="majorHAnsi" w:hAnsiTheme="majorHAnsi" w:cstheme="majorHAnsi"/>
          <w:sz w:val="16"/>
        </w:rPr>
        <w:t xml:space="preserve">21 </w:t>
      </w:r>
      <w:r w:rsidRPr="00605528">
        <w:rPr>
          <w:rStyle w:val="StyleUnderline"/>
          <w:rFonts w:asciiTheme="majorHAnsi" w:hAnsiTheme="majorHAnsi" w:cstheme="majorHAnsi"/>
          <w:highlight w:val="green"/>
        </w:rPr>
        <w:t>More than two million people in the U</w:t>
      </w:r>
      <w:r w:rsidRPr="00605528">
        <w:rPr>
          <w:rFonts w:asciiTheme="majorHAnsi" w:hAnsiTheme="majorHAnsi" w:cstheme="majorHAnsi"/>
          <w:sz w:val="16"/>
        </w:rPr>
        <w:t xml:space="preserve">nited </w:t>
      </w:r>
      <w:r w:rsidRPr="00605528">
        <w:rPr>
          <w:rStyle w:val="StyleUnderline"/>
          <w:rFonts w:asciiTheme="majorHAnsi" w:hAnsiTheme="majorHAnsi" w:cstheme="majorHAnsi"/>
          <w:highlight w:val="green"/>
        </w:rPr>
        <w:t>S</w:t>
      </w:r>
      <w:r w:rsidRPr="00605528">
        <w:rPr>
          <w:rFonts w:asciiTheme="majorHAnsi" w:hAnsiTheme="majorHAnsi" w:cstheme="majorHAnsi"/>
          <w:sz w:val="16"/>
        </w:rPr>
        <w:t xml:space="preserve">tates </w:t>
      </w:r>
      <w:r w:rsidRPr="00605528">
        <w:rPr>
          <w:rStyle w:val="StyleUnderline"/>
          <w:rFonts w:asciiTheme="majorHAnsi" w:hAnsiTheme="majorHAnsi" w:cstheme="majorHAnsi"/>
          <w:highlight w:val="green"/>
        </w:rPr>
        <w:t>are behind bars</w:t>
      </w:r>
      <w:r w:rsidRPr="00605528">
        <w:rPr>
          <w:rFonts w:asciiTheme="majorHAnsi" w:hAnsiTheme="majorHAnsi" w:cstheme="majorHAnsi"/>
          <w:sz w:val="16"/>
        </w:rPr>
        <w:t xml:space="preserve">, a higher rate of incarceration than any other country in the world, </w:t>
      </w:r>
      <w:r w:rsidRPr="00605528">
        <w:rPr>
          <w:rStyle w:val="Emphasis"/>
          <w:rFonts w:asciiTheme="majorHAnsi" w:hAnsiTheme="majorHAnsi" w:cstheme="majorHAnsi"/>
          <w:highlight w:val="green"/>
        </w:rPr>
        <w:t>constituting a new Jim Crow</w:t>
      </w:r>
      <w:r w:rsidRPr="00605528">
        <w:rPr>
          <w:rStyle w:val="Emphasis"/>
          <w:rFonts w:asciiTheme="majorHAnsi" w:hAnsiTheme="majorHAnsi" w:cstheme="majorHAnsi"/>
        </w:rPr>
        <w:t>.</w:t>
      </w:r>
      <w:r w:rsidRPr="00605528">
        <w:rPr>
          <w:rFonts w:asciiTheme="majorHAnsi" w:hAnsiTheme="majorHAnsi" w:cstheme="majorHAnsi"/>
          <w:sz w:val="16"/>
        </w:rPr>
        <w:t xml:space="preserve"> The total population in prison is nearly equal to the number of people in Houston, Texas, the fourth largest U.S. city. </w:t>
      </w:r>
      <w:r w:rsidRPr="00605528">
        <w:rPr>
          <w:rStyle w:val="StyleUnderline"/>
          <w:rFonts w:asciiTheme="majorHAnsi" w:hAnsiTheme="majorHAnsi" w:cstheme="majorHAnsi"/>
        </w:rPr>
        <w:t>African Americans and Latinos make up 56 percent</w:t>
      </w:r>
      <w:r w:rsidRPr="00605528">
        <w:rPr>
          <w:rFonts w:asciiTheme="majorHAnsi" w:hAnsiTheme="majorHAnsi" w:cstheme="majorHAnsi"/>
          <w:sz w:val="16"/>
        </w:rPr>
        <w:t xml:space="preserve"> of those </w:t>
      </w:r>
      <w:r w:rsidRPr="00605528">
        <w:rPr>
          <w:rStyle w:val="StyleUnderline"/>
          <w:rFonts w:asciiTheme="majorHAnsi" w:hAnsiTheme="majorHAnsi" w:cstheme="majorHAnsi"/>
        </w:rPr>
        <w:t>incarcerated</w:t>
      </w:r>
      <w:r w:rsidRPr="00605528">
        <w:rPr>
          <w:rFonts w:asciiTheme="majorHAnsi" w:hAnsiTheme="majorHAnsi" w:cstheme="majorHAnsi"/>
          <w:sz w:val="16"/>
        </w:rPr>
        <w:t xml:space="preserve">, while constituting only about 32 percent of the U.S. population. Nearly 50 percent of American adults, and a much higher percentage among African Americans and Native Americans, have an immediate family member who has spent or is currently spending time behind bars. Both </w:t>
      </w:r>
      <w:r w:rsidRPr="00605528">
        <w:rPr>
          <w:rStyle w:val="StyleUnderline"/>
          <w:rFonts w:asciiTheme="majorHAnsi" w:hAnsiTheme="majorHAnsi" w:cstheme="majorHAnsi"/>
        </w:rPr>
        <w:t>black men and Native American men</w:t>
      </w:r>
      <w:r w:rsidRPr="00605528">
        <w:rPr>
          <w:rFonts w:asciiTheme="majorHAnsi" w:hAnsiTheme="majorHAnsi" w:cstheme="majorHAnsi"/>
          <w:sz w:val="16"/>
        </w:rPr>
        <w:t xml:space="preserve"> in the United States </w:t>
      </w:r>
      <w:r w:rsidRPr="00605528">
        <w:rPr>
          <w:rStyle w:val="StyleUnderline"/>
          <w:rFonts w:asciiTheme="majorHAnsi" w:hAnsiTheme="majorHAnsi" w:cstheme="majorHAnsi"/>
        </w:rPr>
        <w:t>are</w:t>
      </w:r>
      <w:r w:rsidRPr="00605528">
        <w:rPr>
          <w:rFonts w:asciiTheme="majorHAnsi" w:hAnsiTheme="majorHAnsi" w:cstheme="majorHAnsi"/>
          <w:sz w:val="16"/>
        </w:rPr>
        <w:t xml:space="preserve"> nearly </w:t>
      </w:r>
      <w:r w:rsidRPr="00605528">
        <w:rPr>
          <w:rStyle w:val="StyleUnderline"/>
          <w:rFonts w:asciiTheme="majorHAnsi" w:hAnsiTheme="majorHAnsi" w:cstheme="majorHAnsi"/>
        </w:rPr>
        <w:t>three times,</w:t>
      </w:r>
      <w:r w:rsidRPr="00605528">
        <w:rPr>
          <w:rFonts w:asciiTheme="majorHAnsi" w:hAnsiTheme="majorHAnsi" w:cstheme="majorHAnsi"/>
          <w:sz w:val="16"/>
        </w:rPr>
        <w:t xml:space="preserve"> Hispanic men nearly two times, </w:t>
      </w:r>
      <w:r w:rsidRPr="00605528">
        <w:rPr>
          <w:rStyle w:val="StyleUnderline"/>
          <w:rFonts w:asciiTheme="majorHAnsi" w:hAnsiTheme="majorHAnsi" w:cstheme="majorHAnsi"/>
        </w:rPr>
        <w:t>more likely to die of police shootings</w:t>
      </w:r>
      <w:r w:rsidRPr="00605528">
        <w:rPr>
          <w:rFonts w:asciiTheme="majorHAnsi" w:hAnsiTheme="majorHAnsi" w:cstheme="majorHAnsi"/>
          <w:sz w:val="16"/>
        </w:rPr>
        <w:t xml:space="preserve"> than white men.22 </w:t>
      </w:r>
      <w:r w:rsidRPr="00605528">
        <w:rPr>
          <w:rStyle w:val="StyleUnderline"/>
          <w:rFonts w:asciiTheme="majorHAnsi" w:hAnsiTheme="majorHAnsi" w:cstheme="majorHAnsi"/>
        </w:rPr>
        <w:t>Racial divides are now widening across the entire planet. Violence against women and</w:t>
      </w:r>
      <w:r w:rsidRPr="00605528">
        <w:rPr>
          <w:rFonts w:asciiTheme="majorHAnsi" w:hAnsiTheme="majorHAnsi" w:cstheme="majorHAnsi"/>
          <w:sz w:val="16"/>
        </w:rPr>
        <w:t xml:space="preserve"> the </w:t>
      </w:r>
      <w:r w:rsidRPr="00605528">
        <w:rPr>
          <w:rStyle w:val="StyleUnderline"/>
          <w:rFonts w:asciiTheme="majorHAnsi" w:hAnsiTheme="majorHAnsi" w:cstheme="majorHAnsi"/>
        </w:rPr>
        <w:t>expropriation of their unpaid labor</w:t>
      </w:r>
      <w:r w:rsidRPr="00605528">
        <w:rPr>
          <w:rFonts w:asciiTheme="majorHAnsi" w:hAnsiTheme="majorHAnsi" w:cstheme="majorHAnsi"/>
          <w:sz w:val="16"/>
        </w:rPr>
        <w:t xml:space="preserve">, as well as the higher level of exploitation of their paid labor, </w:t>
      </w:r>
      <w:r w:rsidRPr="00605528">
        <w:rPr>
          <w:rStyle w:val="StyleUnderline"/>
          <w:rFonts w:asciiTheme="majorHAnsi" w:hAnsiTheme="majorHAnsi" w:cstheme="majorHAnsi"/>
        </w:rPr>
        <w:t>are integral to the way in which power is organized in capitalist society</w:t>
      </w:r>
      <w:r w:rsidRPr="00605528">
        <w:rPr>
          <w:rFonts w:asciiTheme="majorHAnsi" w:hAnsiTheme="majorHAnsi" w:cstheme="majorHAnsi"/>
          <w:sz w:val="16"/>
        </w:rPr>
        <w:t xml:space="preserve">—and how it seeks to divide rather than unify the population. </w:t>
      </w:r>
      <w:r w:rsidRPr="00605528">
        <w:rPr>
          <w:rStyle w:val="StyleUnderline"/>
          <w:rFonts w:asciiTheme="majorHAnsi" w:hAnsiTheme="majorHAnsi" w:cstheme="majorHAnsi"/>
        </w:rPr>
        <w:t xml:space="preserve">More than a third of </w:t>
      </w:r>
      <w:r w:rsidRPr="00605528">
        <w:rPr>
          <w:rStyle w:val="StyleUnderline"/>
          <w:rFonts w:asciiTheme="majorHAnsi" w:hAnsiTheme="majorHAnsi" w:cstheme="majorHAnsi"/>
          <w:highlight w:val="green"/>
        </w:rPr>
        <w:t>women</w:t>
      </w:r>
      <w:r w:rsidRPr="00605528">
        <w:rPr>
          <w:rFonts w:asciiTheme="majorHAnsi" w:hAnsiTheme="majorHAnsi" w:cstheme="majorHAnsi"/>
          <w:sz w:val="16"/>
        </w:rPr>
        <w:t xml:space="preserve"> worldwide </w:t>
      </w:r>
      <w:r w:rsidRPr="00605528">
        <w:rPr>
          <w:rStyle w:val="StyleUnderline"/>
          <w:rFonts w:asciiTheme="majorHAnsi" w:hAnsiTheme="majorHAnsi" w:cstheme="majorHAnsi"/>
          <w:highlight w:val="green"/>
        </w:rPr>
        <w:t>have experienced physical/sexual violence.</w:t>
      </w:r>
      <w:r w:rsidRPr="00605528">
        <w:rPr>
          <w:rStyle w:val="StyleUnderline"/>
          <w:rFonts w:asciiTheme="majorHAnsi" w:hAnsiTheme="majorHAnsi" w:cstheme="majorHAnsi"/>
        </w:rPr>
        <w:t xml:space="preserve"> </w:t>
      </w:r>
      <w:r w:rsidRPr="00605528">
        <w:rPr>
          <w:rStyle w:val="StyleUnderline"/>
          <w:rFonts w:asciiTheme="majorHAnsi" w:hAnsiTheme="majorHAnsi" w:cstheme="majorHAnsi"/>
          <w:highlight w:val="green"/>
        </w:rPr>
        <w:t>Women</w:t>
      </w:r>
      <w:r w:rsidRPr="00605528">
        <w:rPr>
          <w:rStyle w:val="StyleUnderline"/>
          <w:rFonts w:asciiTheme="majorHAnsi" w:hAnsiTheme="majorHAnsi" w:cstheme="majorHAnsi"/>
        </w:rPr>
        <w:t>’s bodies</w:t>
      </w:r>
      <w:r w:rsidRPr="00605528">
        <w:rPr>
          <w:rFonts w:asciiTheme="majorHAnsi" w:hAnsiTheme="majorHAnsi" w:cstheme="majorHAnsi"/>
          <w:sz w:val="16"/>
        </w:rPr>
        <w:t xml:space="preserve">, in particular, </w:t>
      </w:r>
      <w:r w:rsidRPr="00605528">
        <w:rPr>
          <w:rStyle w:val="StyleUnderline"/>
          <w:rFonts w:asciiTheme="majorHAnsi" w:hAnsiTheme="majorHAnsi" w:cstheme="majorHAnsi"/>
          <w:highlight w:val="green"/>
        </w:rPr>
        <w:t>are objectified, reified, and commodified as part of</w:t>
      </w:r>
      <w:r w:rsidRPr="00605528">
        <w:rPr>
          <w:rStyle w:val="StyleUnderline"/>
          <w:rFonts w:asciiTheme="majorHAnsi" w:hAnsiTheme="majorHAnsi" w:cstheme="majorHAnsi"/>
        </w:rPr>
        <w:t xml:space="preserve"> the normal workings of monopoly-</w:t>
      </w:r>
      <w:r w:rsidRPr="00605528">
        <w:rPr>
          <w:rStyle w:val="StyleUnderline"/>
          <w:rFonts w:asciiTheme="majorHAnsi" w:hAnsiTheme="majorHAnsi" w:cstheme="majorHAnsi"/>
          <w:highlight w:val="green"/>
        </w:rPr>
        <w:t>capitalist marketing</w:t>
      </w:r>
      <w:r w:rsidRPr="00605528">
        <w:rPr>
          <w:rStyle w:val="StyleUnderline"/>
          <w:rFonts w:asciiTheme="majorHAnsi" w:hAnsiTheme="majorHAnsi" w:cstheme="majorHAnsi"/>
        </w:rPr>
        <w:t>.</w:t>
      </w:r>
      <w:r w:rsidRPr="00605528">
        <w:rPr>
          <w:rFonts w:asciiTheme="majorHAnsi" w:hAnsiTheme="majorHAnsi" w:cstheme="majorHAnsi"/>
          <w:sz w:val="16"/>
        </w:rPr>
        <w:t xml:space="preserve">23 </w:t>
      </w:r>
      <w:r w:rsidRPr="00605528">
        <w:rPr>
          <w:rStyle w:val="StyleUnderline"/>
          <w:rFonts w:asciiTheme="majorHAnsi" w:hAnsiTheme="majorHAnsi" w:cstheme="majorHAnsi"/>
        </w:rPr>
        <w:t>The mass media-propaganda system</w:t>
      </w:r>
      <w:r w:rsidRPr="00605528">
        <w:rPr>
          <w:rFonts w:asciiTheme="majorHAnsi" w:hAnsiTheme="majorHAnsi" w:cstheme="majorHAnsi"/>
          <w:sz w:val="16"/>
        </w:rPr>
        <w:t xml:space="preserve">, part of the larger corporate matrix, </w:t>
      </w:r>
      <w:r w:rsidRPr="00605528">
        <w:rPr>
          <w:rStyle w:val="StyleUnderline"/>
          <w:rFonts w:asciiTheme="majorHAnsi" w:hAnsiTheme="majorHAnsi" w:cstheme="majorHAnsi"/>
        </w:rPr>
        <w:t xml:space="preserve">is now merging into </w:t>
      </w:r>
      <w:r w:rsidRPr="00605528">
        <w:rPr>
          <w:rFonts w:asciiTheme="majorHAnsi" w:hAnsiTheme="majorHAnsi" w:cstheme="majorHAnsi"/>
          <w:sz w:val="16"/>
        </w:rPr>
        <w:t xml:space="preserve">a </w:t>
      </w:r>
      <w:r w:rsidRPr="00605528">
        <w:rPr>
          <w:rStyle w:val="StyleUnderline"/>
          <w:rFonts w:asciiTheme="majorHAnsi" w:hAnsiTheme="majorHAnsi" w:cstheme="majorHAnsi"/>
        </w:rPr>
        <w:t>social media</w:t>
      </w:r>
      <w:r w:rsidRPr="00605528">
        <w:rPr>
          <w:rFonts w:asciiTheme="majorHAnsi" w:hAnsiTheme="majorHAnsi" w:cstheme="majorHAnsi"/>
          <w:sz w:val="16"/>
        </w:rPr>
        <w:t xml:space="preserve">-based propaganda system </w:t>
      </w:r>
      <w:r w:rsidRPr="00605528">
        <w:rPr>
          <w:rStyle w:val="StyleUnderline"/>
          <w:rFonts w:asciiTheme="majorHAnsi" w:hAnsiTheme="majorHAnsi" w:cstheme="majorHAnsi"/>
        </w:rPr>
        <w:t>that is</w:t>
      </w:r>
      <w:r w:rsidRPr="00605528">
        <w:rPr>
          <w:rFonts w:asciiTheme="majorHAnsi" w:hAnsiTheme="majorHAnsi" w:cstheme="majorHAnsi"/>
          <w:sz w:val="16"/>
        </w:rPr>
        <w:t xml:space="preserve"> more porous and seemingly anarchic, but </w:t>
      </w:r>
      <w:r w:rsidRPr="00605528">
        <w:rPr>
          <w:rStyle w:val="StyleUnderline"/>
          <w:rFonts w:asciiTheme="majorHAnsi" w:hAnsiTheme="majorHAnsi" w:cstheme="majorHAnsi"/>
        </w:rPr>
        <w:t>more universal and more than ever favoring money and power. Utilizing modern marketing and surveillance</w:t>
      </w:r>
      <w:r w:rsidRPr="00605528">
        <w:rPr>
          <w:rFonts w:asciiTheme="majorHAnsi" w:hAnsiTheme="majorHAnsi" w:cstheme="majorHAnsi"/>
          <w:sz w:val="16"/>
        </w:rPr>
        <w:t xml:space="preserve"> techniques, which now dominate all digital interactions, </w:t>
      </w:r>
      <w:r w:rsidRPr="00605528">
        <w:rPr>
          <w:rStyle w:val="StyleUnderline"/>
          <w:rFonts w:asciiTheme="majorHAnsi" w:hAnsiTheme="majorHAnsi" w:cstheme="majorHAnsi"/>
        </w:rPr>
        <w:t>vested interests are able to tailor their messages</w:t>
      </w:r>
      <w:r w:rsidRPr="00605528">
        <w:rPr>
          <w:rFonts w:asciiTheme="majorHAnsi" w:hAnsiTheme="majorHAnsi" w:cstheme="majorHAnsi"/>
          <w:sz w:val="16"/>
        </w:rPr>
        <w:t xml:space="preserve">, largely unchecked, </w:t>
      </w:r>
      <w:r w:rsidRPr="00605528">
        <w:rPr>
          <w:rStyle w:val="StyleUnderline"/>
          <w:rFonts w:asciiTheme="majorHAnsi" w:hAnsiTheme="majorHAnsi" w:cstheme="majorHAnsi"/>
        </w:rPr>
        <w:t>to individuals and</w:t>
      </w:r>
      <w:r w:rsidRPr="00605528">
        <w:rPr>
          <w:rFonts w:asciiTheme="majorHAnsi" w:hAnsiTheme="majorHAnsi" w:cstheme="majorHAnsi"/>
          <w:sz w:val="16"/>
        </w:rPr>
        <w:t xml:space="preserve"> their social </w:t>
      </w:r>
      <w:r w:rsidRPr="00605528">
        <w:rPr>
          <w:rStyle w:val="StyleUnderline"/>
          <w:rFonts w:asciiTheme="majorHAnsi" w:hAnsiTheme="majorHAnsi" w:cstheme="majorHAnsi"/>
        </w:rPr>
        <w:t>networks, creating</w:t>
      </w:r>
      <w:r w:rsidRPr="00605528">
        <w:rPr>
          <w:rFonts w:asciiTheme="majorHAnsi" w:hAnsiTheme="majorHAnsi" w:cstheme="majorHAnsi"/>
          <w:sz w:val="16"/>
        </w:rPr>
        <w:t xml:space="preserve"> concerns about </w:t>
      </w:r>
      <w:r w:rsidRPr="00605528">
        <w:rPr>
          <w:rStyle w:val="StyleUnderline"/>
          <w:rFonts w:asciiTheme="majorHAnsi" w:hAnsiTheme="majorHAnsi" w:cstheme="majorHAnsi"/>
        </w:rPr>
        <w:t>“fake news”</w:t>
      </w:r>
      <w:r w:rsidRPr="00605528">
        <w:rPr>
          <w:rFonts w:asciiTheme="majorHAnsi" w:hAnsiTheme="majorHAnsi" w:cstheme="majorHAnsi"/>
          <w:sz w:val="16"/>
        </w:rPr>
        <w:t xml:space="preserve"> on all sides.24 Numerous </w:t>
      </w:r>
      <w:r w:rsidRPr="00605528">
        <w:rPr>
          <w:rStyle w:val="StyleUnderline"/>
          <w:rFonts w:asciiTheme="majorHAnsi" w:hAnsiTheme="majorHAnsi" w:cstheme="majorHAnsi"/>
        </w:rPr>
        <w:t>business entities promising tech</w:t>
      </w:r>
      <w:r w:rsidRPr="00605528">
        <w:rPr>
          <w:rFonts w:asciiTheme="majorHAnsi" w:hAnsiTheme="majorHAnsi" w:cstheme="majorHAnsi"/>
          <w:sz w:val="16"/>
        </w:rPr>
        <w:t xml:space="preserve">nological </w:t>
      </w:r>
      <w:r w:rsidRPr="00605528">
        <w:rPr>
          <w:rStyle w:val="StyleUnderline"/>
          <w:rFonts w:asciiTheme="majorHAnsi" w:hAnsiTheme="majorHAnsi" w:cstheme="majorHAnsi"/>
        </w:rPr>
        <w:t>manipulation of voters</w:t>
      </w:r>
      <w:r w:rsidRPr="00605528">
        <w:rPr>
          <w:rFonts w:asciiTheme="majorHAnsi" w:hAnsiTheme="majorHAnsi" w:cstheme="majorHAnsi"/>
          <w:sz w:val="16"/>
        </w:rPr>
        <w:t xml:space="preserve"> in countries </w:t>
      </w:r>
      <w:r w:rsidRPr="00605528">
        <w:rPr>
          <w:rStyle w:val="StyleUnderline"/>
          <w:rFonts w:asciiTheme="majorHAnsi" w:hAnsiTheme="majorHAnsi" w:cstheme="majorHAnsi"/>
        </w:rPr>
        <w:t>across the world have now surfaced</w:t>
      </w:r>
      <w:r w:rsidRPr="00605528">
        <w:rPr>
          <w:rFonts w:asciiTheme="majorHAnsi" w:hAnsiTheme="majorHAnsi" w:cstheme="majorHAnsi"/>
          <w:sz w:val="16"/>
        </w:rPr>
        <w:t xml:space="preserve">, auctioning off their services to the highest bidders.25 </w:t>
      </w:r>
      <w:r w:rsidRPr="00605528">
        <w:rPr>
          <w:rStyle w:val="StyleUnderline"/>
          <w:rFonts w:asciiTheme="majorHAnsi" w:hAnsiTheme="majorHAnsi" w:cstheme="majorHAnsi"/>
        </w:rPr>
        <w:t>The elimination of net neutrality</w:t>
      </w:r>
      <w:r w:rsidRPr="00605528">
        <w:rPr>
          <w:rFonts w:asciiTheme="majorHAnsi" w:hAnsiTheme="majorHAnsi" w:cstheme="majorHAnsi"/>
          <w:sz w:val="16"/>
        </w:rPr>
        <w:t xml:space="preserve"> in the United States </w:t>
      </w:r>
      <w:r w:rsidRPr="00605528">
        <w:rPr>
          <w:rStyle w:val="StyleUnderline"/>
          <w:rFonts w:asciiTheme="majorHAnsi" w:hAnsiTheme="majorHAnsi" w:cstheme="majorHAnsi"/>
        </w:rPr>
        <w:t>means further concentration, centralization, and control</w:t>
      </w:r>
      <w:r w:rsidRPr="00605528">
        <w:rPr>
          <w:rFonts w:asciiTheme="majorHAnsi" w:hAnsiTheme="majorHAnsi" w:cstheme="majorHAnsi"/>
          <w:sz w:val="16"/>
        </w:rPr>
        <w:t xml:space="preserve"> over the entire Internet by monopolistic service providers. </w:t>
      </w:r>
      <w:r w:rsidRPr="00605528">
        <w:rPr>
          <w:rStyle w:val="StyleUnderline"/>
          <w:rFonts w:asciiTheme="majorHAnsi" w:hAnsiTheme="majorHAnsi" w:cstheme="majorHAnsi"/>
          <w:highlight w:val="green"/>
        </w:rPr>
        <w:t>Elections are</w:t>
      </w:r>
      <w:r w:rsidRPr="00605528">
        <w:rPr>
          <w:rStyle w:val="StyleUnderline"/>
          <w:rFonts w:asciiTheme="majorHAnsi" w:hAnsiTheme="majorHAnsi" w:cstheme="majorHAnsi"/>
        </w:rPr>
        <w:t xml:space="preserve"> increasingly </w:t>
      </w:r>
      <w:r w:rsidRPr="00605528">
        <w:rPr>
          <w:rStyle w:val="StyleUnderline"/>
          <w:rFonts w:asciiTheme="majorHAnsi" w:hAnsiTheme="majorHAnsi" w:cstheme="majorHAnsi"/>
          <w:highlight w:val="green"/>
        </w:rPr>
        <w:t>prey to unregulated “dark money</w:t>
      </w:r>
      <w:r w:rsidRPr="00605528">
        <w:rPr>
          <w:rStyle w:val="StyleUnderline"/>
          <w:rFonts w:asciiTheme="majorHAnsi" w:hAnsiTheme="majorHAnsi" w:cstheme="majorHAnsi"/>
        </w:rPr>
        <w:t xml:space="preserve">” </w:t>
      </w:r>
      <w:r w:rsidRPr="00605528">
        <w:rPr>
          <w:rFonts w:asciiTheme="majorHAnsi" w:hAnsiTheme="majorHAnsi" w:cstheme="majorHAnsi"/>
          <w:sz w:val="16"/>
        </w:rPr>
        <w:t xml:space="preserve">emanating </w:t>
      </w:r>
      <w:r w:rsidRPr="00605528">
        <w:rPr>
          <w:rStyle w:val="StyleUnderline"/>
          <w:rFonts w:asciiTheme="majorHAnsi" w:hAnsiTheme="majorHAnsi" w:cstheme="majorHAnsi"/>
          <w:highlight w:val="green"/>
        </w:rPr>
        <w:t>from the</w:t>
      </w:r>
      <w:r w:rsidRPr="00605528">
        <w:rPr>
          <w:rFonts w:asciiTheme="majorHAnsi" w:hAnsiTheme="majorHAnsi" w:cstheme="majorHAnsi"/>
          <w:sz w:val="16"/>
        </w:rPr>
        <w:t xml:space="preserve"> coffers of corporations and the </w:t>
      </w:r>
      <w:r w:rsidRPr="00605528">
        <w:rPr>
          <w:rStyle w:val="StyleUnderline"/>
          <w:rFonts w:asciiTheme="majorHAnsi" w:hAnsiTheme="majorHAnsi" w:cstheme="majorHAnsi"/>
          <w:highlight w:val="green"/>
        </w:rPr>
        <w:t>billionaire class</w:t>
      </w:r>
      <w:r w:rsidRPr="00605528">
        <w:rPr>
          <w:rStyle w:val="StyleUnderline"/>
          <w:rFonts w:asciiTheme="majorHAnsi" w:hAnsiTheme="majorHAnsi" w:cstheme="majorHAnsi"/>
        </w:rPr>
        <w:t>.</w:t>
      </w:r>
      <w:r w:rsidRPr="00605528">
        <w:rPr>
          <w:rFonts w:asciiTheme="majorHAnsi" w:hAnsiTheme="majorHAnsi" w:cstheme="majorHAnsi"/>
          <w:sz w:val="16"/>
        </w:rPr>
        <w:t xml:space="preserve"> Although presenting itself as the world’s leading democracy, the </w:t>
      </w:r>
      <w:r w:rsidRPr="00605528">
        <w:rPr>
          <w:rStyle w:val="StyleUnderline"/>
          <w:rFonts w:asciiTheme="majorHAnsi" w:hAnsiTheme="majorHAnsi" w:cstheme="majorHAnsi"/>
        </w:rPr>
        <w:t>U</w:t>
      </w:r>
      <w:r w:rsidRPr="00605528">
        <w:rPr>
          <w:rFonts w:asciiTheme="majorHAnsi" w:hAnsiTheme="majorHAnsi" w:cstheme="majorHAnsi"/>
          <w:sz w:val="16"/>
        </w:rPr>
        <w:t xml:space="preserve">nited </w:t>
      </w:r>
      <w:r w:rsidRPr="00605528">
        <w:rPr>
          <w:rStyle w:val="StyleUnderline"/>
          <w:rFonts w:asciiTheme="majorHAnsi" w:hAnsiTheme="majorHAnsi" w:cstheme="majorHAnsi"/>
        </w:rPr>
        <w:t>S</w:t>
      </w:r>
      <w:r w:rsidRPr="00605528">
        <w:rPr>
          <w:rFonts w:asciiTheme="majorHAnsi" w:hAnsiTheme="majorHAnsi" w:cstheme="majorHAnsi"/>
          <w:sz w:val="16"/>
        </w:rPr>
        <w:t xml:space="preserve">tates, as Paul Baran and Paul Sweezy stated in Monopoly Capital in </w:t>
      </w:r>
      <w:r w:rsidRPr="00605528">
        <w:rPr>
          <w:rFonts w:asciiTheme="majorHAnsi" w:hAnsiTheme="majorHAnsi" w:cstheme="majorHAnsi"/>
          <w:sz w:val="16"/>
          <w:szCs w:val="16"/>
        </w:rPr>
        <w:t>1966, “is democratic in form and plutocratic in content.”26 In the Trump administration, following a long-established tradition, 72 percent of those appointed to the cabinet have come from the higher corporate echelons, while others have been drawn from the military.</w:t>
      </w:r>
      <w:r w:rsidRPr="00605528">
        <w:rPr>
          <w:rStyle w:val="StyleUnderline"/>
          <w:rFonts w:asciiTheme="majorHAnsi" w:hAnsiTheme="majorHAnsi" w:cstheme="majorHAnsi"/>
        </w:rPr>
        <w:t>27 War, engineered by the U</w:t>
      </w:r>
      <w:r w:rsidRPr="00605528">
        <w:rPr>
          <w:rFonts w:asciiTheme="majorHAnsi" w:hAnsiTheme="majorHAnsi" w:cstheme="majorHAnsi"/>
          <w:sz w:val="16"/>
          <w:szCs w:val="16"/>
        </w:rPr>
        <w:t xml:space="preserve">nited </w:t>
      </w:r>
      <w:r w:rsidRPr="00605528">
        <w:rPr>
          <w:rStyle w:val="StyleUnderline"/>
          <w:rFonts w:asciiTheme="majorHAnsi" w:hAnsiTheme="majorHAnsi" w:cstheme="majorHAnsi"/>
        </w:rPr>
        <w:t>S</w:t>
      </w:r>
      <w:r w:rsidRPr="00605528">
        <w:rPr>
          <w:rFonts w:asciiTheme="majorHAnsi" w:hAnsiTheme="majorHAnsi" w:cstheme="majorHAnsi"/>
          <w:sz w:val="16"/>
          <w:szCs w:val="16"/>
        </w:rPr>
        <w:t xml:space="preserve">tates </w:t>
      </w:r>
      <w:r w:rsidRPr="00605528">
        <w:rPr>
          <w:rStyle w:val="StyleUnderline"/>
          <w:rFonts w:asciiTheme="majorHAnsi" w:hAnsiTheme="majorHAnsi" w:cstheme="majorHAnsi"/>
        </w:rPr>
        <w:t xml:space="preserve">and other major powers at the apex of the system, has become perpetual in strategic oil regions </w:t>
      </w:r>
      <w:r w:rsidRPr="00605528">
        <w:rPr>
          <w:rStyle w:val="StyleUnderline"/>
          <w:rFonts w:asciiTheme="majorHAnsi" w:hAnsiTheme="majorHAnsi" w:cstheme="majorHAnsi"/>
        </w:rPr>
        <w:lastRenderedPageBreak/>
        <w:t xml:space="preserve">such as the Middle East, and threatens to escalate into a global </w:t>
      </w:r>
      <w:r w:rsidRPr="00605528">
        <w:rPr>
          <w:rStyle w:val="Emphasis"/>
          <w:rFonts w:asciiTheme="majorHAnsi" w:hAnsiTheme="majorHAnsi" w:cstheme="majorHAnsi"/>
        </w:rPr>
        <w:t>thermonuclear exchange</w:t>
      </w:r>
      <w:r w:rsidRPr="00605528">
        <w:rPr>
          <w:rStyle w:val="StyleUnderline"/>
          <w:rFonts w:asciiTheme="majorHAnsi" w:hAnsiTheme="majorHAnsi" w:cstheme="majorHAnsi"/>
        </w:rPr>
        <w:t xml:space="preserve">. </w:t>
      </w:r>
      <w:r w:rsidRPr="00605528">
        <w:rPr>
          <w:rFonts w:asciiTheme="majorHAnsi" w:hAnsiTheme="majorHAnsi" w:cstheme="majorHAnsi"/>
          <w:sz w:val="16"/>
          <w:szCs w:val="16"/>
        </w:rPr>
        <w:t xml:space="preserve">During the Obama administration, the United States was engaged in wars/bombings in seven different countries—Afghanistan, Iraq, Syria, Libya, Yemen, Somalia, and Pakistan.28 Torture and assassinations have been reinstituted by Washington as acceptable instruments of war against those now innumerable individuals, group networks, and whole societies that are branded as terrorist. A new Cold War and nuclear arms race is in the making between the United States and Russia, while Washington is seeking to place road blocks to the continued rise of China. </w:t>
      </w:r>
      <w:r w:rsidRPr="00605528">
        <w:rPr>
          <w:rStyle w:val="StyleUnderline"/>
          <w:rFonts w:asciiTheme="majorHAnsi" w:hAnsiTheme="majorHAnsi" w:cstheme="majorHAnsi"/>
        </w:rPr>
        <w:t>The Trump administration has created a new space force as a separate branch of the military in an attempt to ensure U.S. dominance in the militarization of space. Sounding the alarm on the increasing dangers of a nuclear war and of climate destabilization, the distinguished Bulletin of Atomic Scientists moved its doomsday clock in 2018 to two minutes to midnight, the closest since 1953</w:t>
      </w:r>
      <w:r w:rsidRPr="00605528">
        <w:rPr>
          <w:rFonts w:asciiTheme="majorHAnsi" w:hAnsiTheme="majorHAnsi" w:cstheme="majorHAnsi"/>
          <w:sz w:val="16"/>
          <w:szCs w:val="16"/>
        </w:rPr>
        <w:t>, when it marked the advent of thermonuclear weapons.29 Increasingly severe economic sanctions are being imposed by the United States on countries like Venezuela and Nicaragua, despite their democratic elections—or because of the</w:t>
      </w:r>
      <w:r w:rsidRPr="00605528">
        <w:rPr>
          <w:rFonts w:asciiTheme="majorHAnsi" w:hAnsiTheme="majorHAnsi" w:cstheme="majorHAnsi"/>
          <w:sz w:val="16"/>
        </w:rPr>
        <w:t xml:space="preserve">m. </w:t>
      </w:r>
      <w:r w:rsidRPr="00605528">
        <w:rPr>
          <w:rStyle w:val="Emphasis"/>
          <w:rFonts w:asciiTheme="majorHAnsi" w:hAnsiTheme="majorHAnsi" w:cstheme="majorHAnsi"/>
          <w:highlight w:val="green"/>
        </w:rPr>
        <w:t>Trade and currency wars</w:t>
      </w:r>
      <w:r w:rsidRPr="00605528">
        <w:rPr>
          <w:rStyle w:val="StyleUnderline"/>
          <w:rFonts w:asciiTheme="majorHAnsi" w:hAnsiTheme="majorHAnsi" w:cstheme="majorHAnsi"/>
          <w:highlight w:val="green"/>
        </w:rPr>
        <w:t xml:space="preserve"> are </w:t>
      </w:r>
      <w:r w:rsidRPr="00605528">
        <w:rPr>
          <w:rStyle w:val="Emphasis"/>
          <w:rFonts w:asciiTheme="majorHAnsi" w:hAnsiTheme="majorHAnsi" w:cstheme="majorHAnsi"/>
          <w:highlight w:val="green"/>
        </w:rPr>
        <w:t>being</w:t>
      </w:r>
      <w:r w:rsidRPr="00605528">
        <w:rPr>
          <w:rStyle w:val="StyleUnderline"/>
          <w:rFonts w:asciiTheme="majorHAnsi" w:hAnsiTheme="majorHAnsi" w:cstheme="majorHAnsi"/>
          <w:highlight w:val="green"/>
        </w:rPr>
        <w:t xml:space="preserve"> actively </w:t>
      </w:r>
      <w:r w:rsidRPr="00605528">
        <w:rPr>
          <w:rStyle w:val="Emphasis"/>
          <w:rFonts w:asciiTheme="majorHAnsi" w:hAnsiTheme="majorHAnsi" w:cstheme="majorHAnsi"/>
          <w:highlight w:val="green"/>
        </w:rPr>
        <w:t>promoted</w:t>
      </w:r>
      <w:r w:rsidRPr="00605528">
        <w:rPr>
          <w:rFonts w:asciiTheme="majorHAnsi" w:hAnsiTheme="majorHAnsi" w:cstheme="majorHAnsi"/>
          <w:sz w:val="16"/>
        </w:rPr>
        <w:t xml:space="preserve"> by core states, </w:t>
      </w:r>
      <w:r w:rsidRPr="00605528">
        <w:rPr>
          <w:rFonts w:asciiTheme="majorHAnsi" w:hAnsiTheme="majorHAnsi" w:cstheme="majorHAnsi"/>
          <w:sz w:val="16"/>
          <w:szCs w:val="16"/>
        </w:rPr>
        <w:t xml:space="preserve">while racist barriers against immigration continue to be erected in Europe and the United States as some 60 million refugees and internally displaced peoples flee devastated environments. Migrant populations worldwide have risen to 250 million, with those residing in high-income countries constituting more than 14 percent of the populations of those countries, up from less than 10 percent in 2000. Meanwhile, ruling circles and wealthy countries seek to wall off islands of power and privilege from the mass of humanity, who are to be left to their fate.30 More than three-quarters of a billion people, </w:t>
      </w:r>
      <w:r w:rsidRPr="00605528">
        <w:rPr>
          <w:rFonts w:asciiTheme="majorHAnsi" w:hAnsiTheme="majorHAnsi" w:cstheme="majorHAnsi"/>
          <w:u w:val="single"/>
        </w:rPr>
        <w:t>over 10 percent of the world</w:t>
      </w:r>
      <w:r w:rsidRPr="00605528">
        <w:rPr>
          <w:rFonts w:asciiTheme="majorHAnsi" w:hAnsiTheme="majorHAnsi" w:cstheme="majorHAnsi"/>
          <w:sz w:val="16"/>
          <w:szCs w:val="16"/>
        </w:rPr>
        <w:t xml:space="preserve"> population, </w:t>
      </w:r>
      <w:r w:rsidRPr="00605528">
        <w:rPr>
          <w:rFonts w:asciiTheme="majorHAnsi" w:hAnsiTheme="majorHAnsi" w:cstheme="majorHAnsi"/>
          <w:u w:val="single"/>
        </w:rPr>
        <w:t>are</w:t>
      </w:r>
      <w:r w:rsidRPr="00605528">
        <w:rPr>
          <w:rFonts w:asciiTheme="majorHAnsi" w:hAnsiTheme="majorHAnsi" w:cstheme="majorHAnsi"/>
          <w:sz w:val="16"/>
          <w:szCs w:val="16"/>
        </w:rPr>
        <w:t xml:space="preserve"> chronically </w:t>
      </w:r>
      <w:r w:rsidRPr="00605528">
        <w:rPr>
          <w:rFonts w:asciiTheme="majorHAnsi" w:hAnsiTheme="majorHAnsi" w:cstheme="majorHAnsi"/>
          <w:u w:val="single"/>
        </w:rPr>
        <w:t>malnourished</w:t>
      </w:r>
      <w:r w:rsidRPr="00605528">
        <w:rPr>
          <w:rFonts w:asciiTheme="majorHAnsi" w:hAnsiTheme="majorHAnsi" w:cstheme="majorHAnsi"/>
          <w:sz w:val="16"/>
          <w:szCs w:val="16"/>
        </w:rPr>
        <w:t xml:space="preserve">.31 </w:t>
      </w:r>
      <w:r w:rsidRPr="00605528">
        <w:rPr>
          <w:rFonts w:asciiTheme="majorHAnsi" w:hAnsiTheme="majorHAnsi" w:cstheme="majorHAnsi"/>
          <w:highlight w:val="green"/>
          <w:u w:val="single"/>
        </w:rPr>
        <w:t>Food stress in the United States keeps climbing</w:t>
      </w:r>
      <w:r w:rsidRPr="00605528">
        <w:rPr>
          <w:rFonts w:asciiTheme="majorHAnsi" w:hAnsiTheme="majorHAnsi" w:cstheme="majorHAnsi"/>
          <w:u w:val="single"/>
        </w:rPr>
        <w:t>, leading to the rapid growth of cheap dollar stores selling poor quality and toxic food. Around forty million Americans, representing one out of eight households, including nearly thirteen million children, are food insecure.32 Subsistence farmers are being pushed off their lands by agribusiness, private capital, and sovereign wealth funds in a global depeasantization process that constitutes the greatest movement of people in history.33</w:t>
      </w:r>
      <w:r w:rsidRPr="00605528">
        <w:rPr>
          <w:rFonts w:asciiTheme="majorHAnsi" w:hAnsiTheme="majorHAnsi" w:cstheme="majorHAnsi"/>
        </w:rPr>
        <w:t xml:space="preserve"> </w:t>
      </w:r>
      <w:r w:rsidRPr="00605528">
        <w:rPr>
          <w:rFonts w:asciiTheme="majorHAnsi" w:hAnsiTheme="majorHAnsi" w:cstheme="majorHAnsi"/>
          <w:sz w:val="16"/>
          <w:szCs w:val="16"/>
        </w:rPr>
        <w:t xml:space="preserve">Urban overcrowding and poverty across much of the globe is so severe that one can now reasonably refer to a “planet of slums.”34 Meanwhile, the world housing market is estimated to be worth up to $163 trillion (as compared to the value of gold mined over all recorded history, estimated at $7.5 trillion).35 The Anthropocene epoch, first ushered in by the Great Acceleration of the world economy immediately after the Second World War, has generated enormous rifts in planetary boundaries, extending </w:t>
      </w:r>
      <w:r w:rsidRPr="00605528">
        <w:rPr>
          <w:rFonts w:asciiTheme="majorHAnsi" w:hAnsiTheme="majorHAnsi" w:cstheme="majorHAnsi"/>
          <w:sz w:val="16"/>
        </w:rPr>
        <w:t xml:space="preserve">from </w:t>
      </w:r>
      <w:r w:rsidRPr="00605528">
        <w:rPr>
          <w:rStyle w:val="Emphasis"/>
          <w:rFonts w:asciiTheme="majorHAnsi" w:hAnsiTheme="majorHAnsi" w:cstheme="majorHAnsi"/>
        </w:rPr>
        <w:t>climate change</w:t>
      </w:r>
      <w:r w:rsidRPr="00605528">
        <w:rPr>
          <w:rFonts w:asciiTheme="majorHAnsi" w:hAnsiTheme="majorHAnsi" w:cstheme="majorHAnsi"/>
          <w:sz w:val="16"/>
        </w:rPr>
        <w:t xml:space="preserve"> to </w:t>
      </w:r>
      <w:r w:rsidRPr="00605528">
        <w:rPr>
          <w:rStyle w:val="Emphasis"/>
          <w:rFonts w:asciiTheme="majorHAnsi" w:hAnsiTheme="majorHAnsi" w:cstheme="majorHAnsi"/>
        </w:rPr>
        <w:t>ocean acidification</w:t>
      </w:r>
      <w:r w:rsidRPr="00605528">
        <w:rPr>
          <w:rFonts w:asciiTheme="majorHAnsi" w:hAnsiTheme="majorHAnsi" w:cstheme="majorHAnsi"/>
          <w:sz w:val="16"/>
        </w:rPr>
        <w:t xml:space="preserve">, to </w:t>
      </w:r>
      <w:r w:rsidRPr="00605528">
        <w:rPr>
          <w:rFonts w:asciiTheme="majorHAnsi" w:hAnsiTheme="majorHAnsi" w:cstheme="majorHAnsi"/>
          <w:sz w:val="16"/>
          <w:szCs w:val="16"/>
        </w:rPr>
        <w:t xml:space="preserve">the sixth extinction, to </w:t>
      </w:r>
      <w:r w:rsidRPr="00605528">
        <w:rPr>
          <w:rStyle w:val="StyleUnderline"/>
          <w:rFonts w:asciiTheme="majorHAnsi" w:hAnsiTheme="majorHAnsi" w:cstheme="majorHAnsi"/>
        </w:rPr>
        <w:t>disruption of</w:t>
      </w:r>
      <w:r w:rsidRPr="00605528">
        <w:rPr>
          <w:rFonts w:asciiTheme="majorHAnsi" w:hAnsiTheme="majorHAnsi" w:cstheme="majorHAnsi"/>
          <w:sz w:val="16"/>
        </w:rPr>
        <w:t xml:space="preserve"> the </w:t>
      </w:r>
      <w:r w:rsidRPr="00605528">
        <w:rPr>
          <w:rStyle w:val="StyleUnderline"/>
          <w:rFonts w:asciiTheme="majorHAnsi" w:hAnsiTheme="majorHAnsi" w:cstheme="majorHAnsi"/>
        </w:rPr>
        <w:t xml:space="preserve">global nitrogen and phosphorus </w:t>
      </w:r>
      <w:r w:rsidRPr="00605528">
        <w:rPr>
          <w:rFonts w:asciiTheme="majorHAnsi" w:hAnsiTheme="majorHAnsi" w:cstheme="majorHAnsi"/>
          <w:sz w:val="16"/>
        </w:rPr>
        <w:t xml:space="preserve">cycles, to the </w:t>
      </w:r>
      <w:r w:rsidRPr="00605528">
        <w:rPr>
          <w:rStyle w:val="StyleUnderline"/>
          <w:rFonts w:asciiTheme="majorHAnsi" w:hAnsiTheme="majorHAnsi" w:cstheme="majorHAnsi"/>
        </w:rPr>
        <w:t>loss of freshwater</w:t>
      </w:r>
      <w:r w:rsidRPr="00605528">
        <w:rPr>
          <w:rFonts w:asciiTheme="majorHAnsi" w:hAnsiTheme="majorHAnsi" w:cstheme="majorHAnsi"/>
          <w:sz w:val="16"/>
        </w:rPr>
        <w:t xml:space="preserve">, to the </w:t>
      </w:r>
      <w:r w:rsidRPr="00605528">
        <w:rPr>
          <w:rStyle w:val="StyleUnderline"/>
          <w:rFonts w:asciiTheme="majorHAnsi" w:hAnsiTheme="majorHAnsi" w:cstheme="majorHAnsi"/>
        </w:rPr>
        <w:t>disappearance of forests</w:t>
      </w:r>
      <w:r w:rsidRPr="00605528">
        <w:rPr>
          <w:rFonts w:asciiTheme="majorHAnsi" w:hAnsiTheme="majorHAnsi" w:cstheme="majorHAnsi"/>
          <w:sz w:val="16"/>
        </w:rPr>
        <w:t xml:space="preserve">, to </w:t>
      </w:r>
      <w:r w:rsidRPr="00605528">
        <w:rPr>
          <w:rStyle w:val="StyleUnderline"/>
          <w:rFonts w:asciiTheme="majorHAnsi" w:hAnsiTheme="majorHAnsi" w:cstheme="majorHAnsi"/>
        </w:rPr>
        <w:t>widespread toxic-chemical and radioactive pollution</w:t>
      </w:r>
      <w:r w:rsidRPr="00605528">
        <w:rPr>
          <w:rFonts w:asciiTheme="majorHAnsi" w:hAnsiTheme="majorHAnsi" w:cstheme="majorHAnsi"/>
          <w:sz w:val="16"/>
        </w:rPr>
        <w:t xml:space="preserve">.36 It is now estimated that </w:t>
      </w:r>
      <w:r w:rsidRPr="00605528">
        <w:rPr>
          <w:rStyle w:val="Emphasis"/>
          <w:rFonts w:asciiTheme="majorHAnsi" w:hAnsiTheme="majorHAnsi" w:cstheme="majorHAnsi"/>
          <w:highlight w:val="green"/>
        </w:rPr>
        <w:t>60 percent of</w:t>
      </w:r>
      <w:r w:rsidRPr="00605528">
        <w:rPr>
          <w:rStyle w:val="StyleUnderline"/>
          <w:rFonts w:asciiTheme="majorHAnsi" w:hAnsiTheme="majorHAnsi" w:cstheme="majorHAnsi"/>
          <w:highlight w:val="green"/>
        </w:rPr>
        <w:t xml:space="preserve"> the world’s </w:t>
      </w:r>
      <w:r w:rsidRPr="00605528">
        <w:rPr>
          <w:rStyle w:val="Emphasis"/>
          <w:rFonts w:asciiTheme="majorHAnsi" w:hAnsiTheme="majorHAnsi" w:cstheme="majorHAnsi"/>
          <w:highlight w:val="green"/>
        </w:rPr>
        <w:t>wildlife</w:t>
      </w:r>
      <w:r w:rsidRPr="00605528">
        <w:rPr>
          <w:rFonts w:asciiTheme="majorHAnsi" w:hAnsiTheme="majorHAnsi" w:cstheme="majorHAnsi"/>
          <w:highlight w:val="green"/>
        </w:rPr>
        <w:t xml:space="preserve"> </w:t>
      </w:r>
      <w:r w:rsidRPr="00605528">
        <w:rPr>
          <w:rStyle w:val="StyleUnderline"/>
          <w:rFonts w:asciiTheme="majorHAnsi" w:hAnsiTheme="majorHAnsi" w:cstheme="majorHAnsi"/>
          <w:highlight w:val="green"/>
        </w:rPr>
        <w:t>vertebrate population</w:t>
      </w:r>
      <w:r w:rsidRPr="00605528">
        <w:rPr>
          <w:rStyle w:val="StyleUnderline"/>
          <w:rFonts w:asciiTheme="majorHAnsi" w:hAnsiTheme="majorHAnsi" w:cstheme="majorHAnsi"/>
        </w:rPr>
        <w:t xml:space="preserve"> </w:t>
      </w:r>
      <w:r w:rsidRPr="00605528">
        <w:rPr>
          <w:rFonts w:asciiTheme="majorHAnsi" w:hAnsiTheme="majorHAnsi" w:cstheme="majorHAnsi"/>
          <w:sz w:val="16"/>
        </w:rPr>
        <w:t xml:space="preserve">(including mammals, reptiles, amphibians, birds, and fish) </w:t>
      </w:r>
      <w:r w:rsidRPr="00605528">
        <w:rPr>
          <w:rStyle w:val="Emphasis"/>
          <w:rFonts w:asciiTheme="majorHAnsi" w:hAnsiTheme="majorHAnsi" w:cstheme="majorHAnsi"/>
          <w:highlight w:val="green"/>
        </w:rPr>
        <w:t>have been wiped out</w:t>
      </w:r>
      <w:r w:rsidRPr="00605528">
        <w:rPr>
          <w:rFonts w:asciiTheme="majorHAnsi" w:hAnsiTheme="majorHAnsi" w:cstheme="majorHAnsi"/>
          <w:sz w:val="16"/>
        </w:rPr>
        <w:t xml:space="preserve"> since 1970, </w:t>
      </w:r>
      <w:r w:rsidRPr="00605528">
        <w:rPr>
          <w:rStyle w:val="StyleUnderline"/>
          <w:rFonts w:asciiTheme="majorHAnsi" w:hAnsiTheme="majorHAnsi" w:cstheme="majorHAnsi"/>
        </w:rPr>
        <w:t xml:space="preserve">while </w:t>
      </w:r>
      <w:r w:rsidRPr="00605528">
        <w:rPr>
          <w:rFonts w:asciiTheme="majorHAnsi" w:hAnsiTheme="majorHAnsi" w:cstheme="majorHAnsi"/>
          <w:sz w:val="16"/>
        </w:rPr>
        <w:t xml:space="preserve">the worldwide </w:t>
      </w:r>
      <w:r w:rsidRPr="00605528">
        <w:rPr>
          <w:rStyle w:val="StyleUnderline"/>
          <w:rFonts w:asciiTheme="majorHAnsi" w:hAnsiTheme="majorHAnsi" w:cstheme="majorHAnsi"/>
        </w:rPr>
        <w:t>abundance of invertebrates has declined by 45 percent</w:t>
      </w:r>
      <w:r w:rsidRPr="00605528">
        <w:rPr>
          <w:rFonts w:asciiTheme="majorHAnsi" w:hAnsiTheme="majorHAnsi" w:cstheme="majorHAnsi"/>
          <w:sz w:val="16"/>
        </w:rPr>
        <w:t xml:space="preserve"> in recent decades.37 What climatologist James Hansen calls the </w:t>
      </w:r>
      <w:r w:rsidRPr="00605528">
        <w:rPr>
          <w:rStyle w:val="StyleUnderline"/>
          <w:rFonts w:asciiTheme="majorHAnsi" w:hAnsiTheme="majorHAnsi" w:cstheme="majorHAnsi"/>
        </w:rPr>
        <w:t>“species exterminations” resulting from accelerating climate change</w:t>
      </w:r>
      <w:r w:rsidRPr="00605528">
        <w:rPr>
          <w:rFonts w:asciiTheme="majorHAnsi" w:hAnsiTheme="majorHAnsi" w:cstheme="majorHAnsi"/>
          <w:sz w:val="16"/>
        </w:rPr>
        <w:t xml:space="preserve"> and rapidly shifting climate zones </w:t>
      </w:r>
      <w:r w:rsidRPr="00605528">
        <w:rPr>
          <w:rStyle w:val="StyleUnderline"/>
          <w:rFonts w:asciiTheme="majorHAnsi" w:hAnsiTheme="majorHAnsi" w:cstheme="majorHAnsi"/>
        </w:rPr>
        <w:t xml:space="preserve">are only compounding this general process of biodiversity loss. </w:t>
      </w:r>
      <w:r w:rsidRPr="00605528">
        <w:rPr>
          <w:rFonts w:asciiTheme="majorHAnsi" w:hAnsiTheme="majorHAnsi" w:cstheme="majorHAnsi"/>
          <w:sz w:val="16"/>
        </w:rPr>
        <w:t xml:space="preserve">Biologists expect that </w:t>
      </w:r>
      <w:r w:rsidRPr="00605528">
        <w:rPr>
          <w:rStyle w:val="StyleUnderline"/>
          <w:rFonts w:asciiTheme="majorHAnsi" w:hAnsiTheme="majorHAnsi" w:cstheme="majorHAnsi"/>
        </w:rPr>
        <w:t>half of all species will be facing extinction by the end of the century.</w:t>
      </w:r>
      <w:r w:rsidRPr="00605528">
        <w:rPr>
          <w:rFonts w:asciiTheme="majorHAnsi" w:hAnsiTheme="majorHAnsi" w:cstheme="majorHAnsi"/>
          <w:sz w:val="16"/>
        </w:rPr>
        <w:t xml:space="preserve">38 </w:t>
      </w:r>
      <w:r w:rsidRPr="00605528">
        <w:rPr>
          <w:rStyle w:val="StyleUnderline"/>
          <w:rFonts w:asciiTheme="majorHAnsi" w:hAnsiTheme="majorHAnsi" w:cstheme="majorHAnsi"/>
        </w:rPr>
        <w:t>If present climate-change trends continue</w:t>
      </w:r>
      <w:r w:rsidRPr="00605528">
        <w:rPr>
          <w:rFonts w:asciiTheme="majorHAnsi" w:hAnsiTheme="majorHAnsi" w:cstheme="majorHAnsi"/>
          <w:sz w:val="16"/>
        </w:rPr>
        <w:t xml:space="preserve">, the “global carbon budget” associated with a </w:t>
      </w:r>
      <w:r w:rsidRPr="00605528">
        <w:rPr>
          <w:rStyle w:val="StyleUnderline"/>
          <w:rFonts w:asciiTheme="majorHAnsi" w:hAnsiTheme="majorHAnsi" w:cstheme="majorHAnsi"/>
        </w:rPr>
        <w:t>2°C</w:t>
      </w:r>
      <w:r w:rsidRPr="00605528">
        <w:rPr>
          <w:rFonts w:asciiTheme="majorHAnsi" w:hAnsiTheme="majorHAnsi" w:cstheme="majorHAnsi"/>
          <w:sz w:val="16"/>
        </w:rPr>
        <w:t xml:space="preserve"> increase in average global temperature </w:t>
      </w:r>
      <w:r w:rsidRPr="00605528">
        <w:rPr>
          <w:rStyle w:val="StyleUnderline"/>
          <w:rFonts w:asciiTheme="majorHAnsi" w:hAnsiTheme="majorHAnsi" w:cstheme="majorHAnsi"/>
        </w:rPr>
        <w:t xml:space="preserve">will be broken in sixteen years </w:t>
      </w:r>
      <w:r w:rsidRPr="00605528">
        <w:rPr>
          <w:rFonts w:asciiTheme="majorHAnsi" w:hAnsiTheme="majorHAnsi" w:cstheme="majorHAnsi"/>
          <w:sz w:val="16"/>
        </w:rPr>
        <w:t xml:space="preserve">(while a 1.5°C increase in global average temperature—staying beneath which is the key to long-term stabilization of the climate—will be reached in a decade). Earth System scientists warn that </w:t>
      </w:r>
      <w:r w:rsidRPr="00605528">
        <w:rPr>
          <w:rStyle w:val="StyleUnderline"/>
          <w:rFonts w:asciiTheme="majorHAnsi" w:hAnsiTheme="majorHAnsi" w:cstheme="majorHAnsi"/>
          <w:highlight w:val="green"/>
        </w:rPr>
        <w:t xml:space="preserve">the world is now perilously close to a </w:t>
      </w:r>
      <w:r w:rsidRPr="00605528">
        <w:rPr>
          <w:rStyle w:val="Emphasis"/>
          <w:rFonts w:asciiTheme="majorHAnsi" w:hAnsiTheme="majorHAnsi" w:cstheme="majorHAnsi"/>
          <w:highlight w:val="green"/>
        </w:rPr>
        <w:t>Hothouse Earth</w:t>
      </w:r>
      <w:r w:rsidRPr="00605528">
        <w:rPr>
          <w:rFonts w:asciiTheme="majorHAnsi" w:hAnsiTheme="majorHAnsi" w:cstheme="majorHAnsi"/>
          <w:sz w:val="16"/>
        </w:rPr>
        <w:t xml:space="preserve">, in which </w:t>
      </w:r>
      <w:r w:rsidRPr="00605528">
        <w:rPr>
          <w:rStyle w:val="Emphasis"/>
          <w:rFonts w:asciiTheme="majorHAnsi" w:hAnsiTheme="majorHAnsi" w:cstheme="majorHAnsi"/>
          <w:highlight w:val="green"/>
        </w:rPr>
        <w:t>catastrophic climate change will be locked in and irreversible</w:t>
      </w:r>
      <w:r w:rsidRPr="00605528">
        <w:rPr>
          <w:rFonts w:asciiTheme="majorHAnsi" w:hAnsiTheme="majorHAnsi" w:cstheme="majorHAnsi"/>
          <w:sz w:val="16"/>
        </w:rPr>
        <w:t xml:space="preserve">.39 </w:t>
      </w:r>
      <w:r w:rsidRPr="00605528">
        <w:rPr>
          <w:rStyle w:val="StyleUnderline"/>
          <w:rFonts w:asciiTheme="majorHAnsi" w:hAnsiTheme="majorHAnsi" w:cstheme="majorHAnsi"/>
        </w:rPr>
        <w:t xml:space="preserve">The </w:t>
      </w:r>
      <w:r w:rsidRPr="00605528">
        <w:rPr>
          <w:rFonts w:asciiTheme="majorHAnsi" w:hAnsiTheme="majorHAnsi" w:cstheme="majorHAnsi"/>
          <w:sz w:val="16"/>
        </w:rPr>
        <w:t xml:space="preserve">ecological, social, and economic </w:t>
      </w:r>
      <w:r w:rsidRPr="00605528">
        <w:rPr>
          <w:rStyle w:val="StyleUnderline"/>
          <w:rFonts w:asciiTheme="majorHAnsi" w:hAnsiTheme="majorHAnsi" w:cstheme="majorHAnsi"/>
        </w:rPr>
        <w:t>costs to humanity of continuing</w:t>
      </w:r>
      <w:r w:rsidRPr="00605528">
        <w:rPr>
          <w:rFonts w:asciiTheme="majorHAnsi" w:hAnsiTheme="majorHAnsi" w:cstheme="majorHAnsi"/>
          <w:sz w:val="16"/>
        </w:rPr>
        <w:t xml:space="preserve"> to increase carbon </w:t>
      </w:r>
      <w:r w:rsidRPr="00605528">
        <w:rPr>
          <w:rStyle w:val="StyleUnderline"/>
          <w:rFonts w:asciiTheme="majorHAnsi" w:hAnsiTheme="majorHAnsi" w:cstheme="majorHAnsi"/>
        </w:rPr>
        <w:t>emissions</w:t>
      </w:r>
      <w:r w:rsidRPr="00605528">
        <w:rPr>
          <w:rFonts w:asciiTheme="majorHAnsi" w:hAnsiTheme="majorHAnsi" w:cstheme="majorHAnsi"/>
          <w:sz w:val="16"/>
        </w:rPr>
        <w:t xml:space="preserve"> by 2.0 percent a year as in recent decades (rising in 2018 by 2.7 percent—3.4 percent in the United States), and failing to meet the minimal 3.0 percent annual reductions in emissions currently needed to avoid a catastrophic destabilization of the earth’s energy balance, </w:t>
      </w:r>
      <w:r w:rsidRPr="00605528">
        <w:rPr>
          <w:rStyle w:val="StyleUnderline"/>
          <w:rFonts w:asciiTheme="majorHAnsi" w:hAnsiTheme="majorHAnsi" w:cstheme="majorHAnsi"/>
        </w:rPr>
        <w:t>are simply incalculable.</w:t>
      </w:r>
      <w:r w:rsidRPr="00605528">
        <w:rPr>
          <w:rFonts w:asciiTheme="majorHAnsi" w:hAnsiTheme="majorHAnsi" w:cstheme="majorHAnsi"/>
          <w:sz w:val="16"/>
        </w:rPr>
        <w:t xml:space="preserve">40 Nevertheless, </w:t>
      </w:r>
      <w:r w:rsidRPr="00605528">
        <w:rPr>
          <w:rStyle w:val="StyleUnderline"/>
          <w:rFonts w:asciiTheme="majorHAnsi" w:hAnsiTheme="majorHAnsi" w:cstheme="majorHAnsi"/>
          <w:highlight w:val="green"/>
        </w:rPr>
        <w:t>major energy corporations continue to lie about climate change</w:t>
      </w:r>
      <w:r w:rsidRPr="00605528">
        <w:rPr>
          <w:rFonts w:asciiTheme="majorHAnsi" w:hAnsiTheme="majorHAnsi" w:cstheme="majorHAnsi"/>
          <w:sz w:val="16"/>
        </w:rPr>
        <w:t xml:space="preserve">, promoting and </w:t>
      </w:r>
      <w:r w:rsidRPr="00605528">
        <w:rPr>
          <w:rStyle w:val="Emphasis"/>
          <w:rFonts w:asciiTheme="majorHAnsi" w:hAnsiTheme="majorHAnsi" w:cstheme="majorHAnsi"/>
        </w:rPr>
        <w:t>bankrolling climate denialism</w:t>
      </w:r>
      <w:r w:rsidRPr="00605528">
        <w:rPr>
          <w:rFonts w:asciiTheme="majorHAnsi" w:hAnsiTheme="majorHAnsi" w:cstheme="majorHAnsi"/>
          <w:sz w:val="16"/>
        </w:rPr>
        <w:t xml:space="preserve">—while admitting the truth in their internal documents. These </w:t>
      </w:r>
      <w:r w:rsidRPr="00605528">
        <w:rPr>
          <w:rStyle w:val="StyleUnderline"/>
          <w:rFonts w:asciiTheme="majorHAnsi" w:hAnsiTheme="majorHAnsi" w:cstheme="majorHAnsi"/>
        </w:rPr>
        <w:t>corporations are working to accelerate the extraction and production of fossil fuels</w:t>
      </w:r>
      <w:r w:rsidRPr="00605528">
        <w:rPr>
          <w:rFonts w:asciiTheme="majorHAnsi" w:hAnsiTheme="majorHAnsi" w:cstheme="majorHAnsi"/>
          <w:sz w:val="16"/>
        </w:rPr>
        <w:t xml:space="preserve">, including the dirtiest, most greenhouse gas-generating varieties, reaping enormous profits in the process. </w:t>
      </w:r>
      <w:r w:rsidRPr="00605528">
        <w:rPr>
          <w:rStyle w:val="StyleUnderline"/>
          <w:rFonts w:asciiTheme="majorHAnsi" w:hAnsiTheme="majorHAnsi" w:cstheme="majorHAnsi"/>
        </w:rPr>
        <w:t>The melting of the Arctic</w:t>
      </w:r>
      <w:r w:rsidRPr="00605528">
        <w:rPr>
          <w:rFonts w:asciiTheme="majorHAnsi" w:hAnsiTheme="majorHAnsi" w:cstheme="majorHAnsi"/>
          <w:sz w:val="16"/>
        </w:rPr>
        <w:t xml:space="preserve"> ice from global warming </w:t>
      </w:r>
      <w:r w:rsidRPr="00605528">
        <w:rPr>
          <w:rStyle w:val="StyleUnderline"/>
          <w:rFonts w:asciiTheme="majorHAnsi" w:hAnsiTheme="majorHAnsi" w:cstheme="majorHAnsi"/>
        </w:rPr>
        <w:t>is seen by capital as a new El Dorado, opening up massive</w:t>
      </w:r>
      <w:r w:rsidRPr="00605528">
        <w:rPr>
          <w:rFonts w:asciiTheme="majorHAnsi" w:hAnsiTheme="majorHAnsi" w:cstheme="majorHAnsi"/>
          <w:sz w:val="16"/>
        </w:rPr>
        <w:t xml:space="preserve"> additional oil and gas </w:t>
      </w:r>
      <w:r w:rsidRPr="00605528">
        <w:rPr>
          <w:rStyle w:val="StyleUnderline"/>
          <w:rFonts w:asciiTheme="majorHAnsi" w:hAnsiTheme="majorHAnsi" w:cstheme="majorHAnsi"/>
        </w:rPr>
        <w:t>reserves to be exploited</w:t>
      </w:r>
      <w:r w:rsidRPr="00605528">
        <w:rPr>
          <w:rFonts w:asciiTheme="majorHAnsi" w:hAnsiTheme="majorHAnsi" w:cstheme="majorHAnsi"/>
          <w:sz w:val="16"/>
        </w:rPr>
        <w:t xml:space="preserve"> without regard to the consequences for the earth’s climate. In response to scientific reports on climate change, </w:t>
      </w:r>
      <w:r w:rsidRPr="00605528">
        <w:rPr>
          <w:rStyle w:val="StyleUnderline"/>
          <w:rFonts w:asciiTheme="majorHAnsi" w:hAnsiTheme="majorHAnsi" w:cstheme="majorHAnsi"/>
        </w:rPr>
        <w:t>Exxon</w:t>
      </w:r>
      <w:r w:rsidRPr="00605528">
        <w:rPr>
          <w:rFonts w:asciiTheme="majorHAnsi" w:hAnsiTheme="majorHAnsi" w:cstheme="majorHAnsi"/>
          <w:sz w:val="16"/>
        </w:rPr>
        <w:t xml:space="preserve"> Mobil declared that it </w:t>
      </w:r>
      <w:r w:rsidRPr="00605528">
        <w:rPr>
          <w:rStyle w:val="StyleUnderline"/>
          <w:rFonts w:asciiTheme="majorHAnsi" w:hAnsiTheme="majorHAnsi" w:cstheme="majorHAnsi"/>
        </w:rPr>
        <w:t xml:space="preserve">intends to extract </w:t>
      </w:r>
      <w:r w:rsidRPr="00605528">
        <w:rPr>
          <w:rStyle w:val="StyleUnderline"/>
          <w:rFonts w:asciiTheme="majorHAnsi" w:hAnsiTheme="majorHAnsi" w:cstheme="majorHAnsi"/>
        </w:rPr>
        <w:lastRenderedPageBreak/>
        <w:t xml:space="preserve">and sell all </w:t>
      </w:r>
      <w:r w:rsidRPr="00605528">
        <w:rPr>
          <w:rFonts w:asciiTheme="majorHAnsi" w:hAnsiTheme="majorHAnsi" w:cstheme="majorHAnsi"/>
          <w:sz w:val="16"/>
        </w:rPr>
        <w:t xml:space="preserve">of the fossil-fuel </w:t>
      </w:r>
      <w:r w:rsidRPr="00605528">
        <w:rPr>
          <w:rStyle w:val="StyleUnderline"/>
          <w:rFonts w:asciiTheme="majorHAnsi" w:hAnsiTheme="majorHAnsi" w:cstheme="majorHAnsi"/>
        </w:rPr>
        <w:t>reserves at its disposal.</w:t>
      </w:r>
      <w:r w:rsidRPr="00605528">
        <w:rPr>
          <w:rFonts w:asciiTheme="majorHAnsi" w:hAnsiTheme="majorHAnsi" w:cstheme="majorHAnsi"/>
          <w:sz w:val="16"/>
        </w:rPr>
        <w:t xml:space="preserve">41 </w:t>
      </w:r>
      <w:r w:rsidRPr="00605528">
        <w:rPr>
          <w:rFonts w:asciiTheme="majorHAnsi" w:hAnsiTheme="majorHAnsi" w:cstheme="majorHAnsi"/>
          <w:sz w:val="16"/>
          <w:szCs w:val="16"/>
        </w:rPr>
        <w:t xml:space="preserve">Energy corporations continue to intervene in climate negotiations to ensure that any agreements to limit carbon emissions are defanged. Capitalist countries across the board are putting the accumulation of wealth for a few above combatting climate destabilization, threatening the very future of humanity. </w:t>
      </w:r>
      <w:r w:rsidRPr="00605528">
        <w:rPr>
          <w:rStyle w:val="StyleUnderline"/>
          <w:rFonts w:asciiTheme="majorHAnsi" w:hAnsiTheme="majorHAnsi" w:cstheme="majorHAnsi"/>
        </w:rPr>
        <w:t>Capitalism is</w:t>
      </w:r>
      <w:r w:rsidRPr="00605528">
        <w:rPr>
          <w:rFonts w:asciiTheme="majorHAnsi" w:hAnsiTheme="majorHAnsi" w:cstheme="majorHAnsi"/>
          <w:sz w:val="16"/>
        </w:rPr>
        <w:t xml:space="preserve"> best understood as </w:t>
      </w:r>
      <w:r w:rsidRPr="00605528">
        <w:rPr>
          <w:rStyle w:val="StyleUnderline"/>
          <w:rFonts w:asciiTheme="majorHAnsi" w:hAnsiTheme="majorHAnsi" w:cstheme="majorHAnsi"/>
        </w:rPr>
        <w:t>a</w:t>
      </w:r>
      <w:r w:rsidRPr="00605528">
        <w:rPr>
          <w:rFonts w:asciiTheme="majorHAnsi" w:hAnsiTheme="majorHAnsi" w:cstheme="majorHAnsi"/>
          <w:sz w:val="16"/>
        </w:rPr>
        <w:t xml:space="preserve"> competitive class-based </w:t>
      </w:r>
      <w:r w:rsidRPr="00605528">
        <w:rPr>
          <w:rStyle w:val="StyleUnderline"/>
          <w:rFonts w:asciiTheme="majorHAnsi" w:hAnsiTheme="majorHAnsi" w:cstheme="majorHAnsi"/>
        </w:rPr>
        <w:t>mode of production and exchange geared to the accumulation of capital through the exploitation of workers</w:t>
      </w:r>
      <w:r w:rsidRPr="00605528">
        <w:rPr>
          <w:rFonts w:asciiTheme="majorHAnsi" w:hAnsiTheme="majorHAnsi" w:cstheme="majorHAnsi"/>
          <w:sz w:val="16"/>
        </w:rPr>
        <w:t xml:space="preserve">’ labor power and the private appropriation of surplus value (value generated beyond the costs of the workers’ own reproduction). The mode of economic accounting intrinsic to capitalism designates as a value-generating good or service anything that passes through the market and therefore produces income. It follows that the greater part of the social and environmental costs of production outside the market are excluded in this form of valuation and are treated as mere negative “externalities,” unrelated to the capitalist economy itself—whether in terms of the shortening and degradation of human life or the destruction of the natural environment. As environmental economist K. William Kapp stated, “capitalism must be regarded as an economy of unpaid costs.”42 </w:t>
      </w:r>
      <w:r w:rsidRPr="00605528">
        <w:rPr>
          <w:rStyle w:val="StyleUnderline"/>
          <w:rFonts w:asciiTheme="majorHAnsi" w:hAnsiTheme="majorHAnsi" w:cstheme="majorHAnsi"/>
        </w:rPr>
        <w:t>We have now reached a point</w:t>
      </w:r>
      <w:r w:rsidRPr="00605528">
        <w:rPr>
          <w:rFonts w:asciiTheme="majorHAnsi" w:hAnsiTheme="majorHAnsi" w:cstheme="majorHAnsi"/>
          <w:sz w:val="16"/>
        </w:rPr>
        <w:t xml:space="preserve"> in the twenty-first century </w:t>
      </w:r>
      <w:r w:rsidRPr="00605528">
        <w:rPr>
          <w:rStyle w:val="StyleUnderline"/>
          <w:rFonts w:asciiTheme="majorHAnsi" w:hAnsiTheme="majorHAnsi" w:cstheme="majorHAnsi"/>
        </w:rPr>
        <w:t>in which the externalities of this irrational system, such as</w:t>
      </w:r>
      <w:r w:rsidRPr="00605528">
        <w:rPr>
          <w:rFonts w:asciiTheme="majorHAnsi" w:hAnsiTheme="majorHAnsi" w:cstheme="majorHAnsi"/>
          <w:sz w:val="16"/>
        </w:rPr>
        <w:t xml:space="preserve"> the costs of </w:t>
      </w:r>
      <w:r w:rsidRPr="00605528">
        <w:rPr>
          <w:rStyle w:val="StyleUnderline"/>
          <w:rFonts w:asciiTheme="majorHAnsi" w:hAnsiTheme="majorHAnsi" w:cstheme="majorHAnsi"/>
        </w:rPr>
        <w:t>war</w:t>
      </w:r>
      <w:r w:rsidRPr="00605528">
        <w:rPr>
          <w:rFonts w:asciiTheme="majorHAnsi" w:hAnsiTheme="majorHAnsi" w:cstheme="majorHAnsi"/>
          <w:sz w:val="16"/>
        </w:rPr>
        <w:t xml:space="preserve">, the </w:t>
      </w:r>
      <w:r w:rsidRPr="00605528">
        <w:rPr>
          <w:rStyle w:val="StyleUnderline"/>
          <w:rFonts w:asciiTheme="majorHAnsi" w:hAnsiTheme="majorHAnsi" w:cstheme="majorHAnsi"/>
        </w:rPr>
        <w:t>depletion of</w:t>
      </w:r>
      <w:r w:rsidRPr="00605528">
        <w:rPr>
          <w:rFonts w:asciiTheme="majorHAnsi" w:hAnsiTheme="majorHAnsi" w:cstheme="majorHAnsi"/>
          <w:sz w:val="16"/>
        </w:rPr>
        <w:t xml:space="preserve"> natural </w:t>
      </w:r>
      <w:r w:rsidRPr="00605528">
        <w:rPr>
          <w:rStyle w:val="StyleUnderline"/>
          <w:rFonts w:asciiTheme="majorHAnsi" w:hAnsiTheme="majorHAnsi" w:cstheme="majorHAnsi"/>
        </w:rPr>
        <w:t>resources,</w:t>
      </w:r>
      <w:r w:rsidRPr="00605528">
        <w:rPr>
          <w:rFonts w:asciiTheme="majorHAnsi" w:hAnsiTheme="majorHAnsi" w:cstheme="majorHAnsi"/>
          <w:sz w:val="16"/>
        </w:rPr>
        <w:t xml:space="preserve"> the waste of human lives, </w:t>
      </w:r>
      <w:r w:rsidRPr="00605528">
        <w:rPr>
          <w:rStyle w:val="StyleUnderline"/>
          <w:rFonts w:asciiTheme="majorHAnsi" w:hAnsiTheme="majorHAnsi" w:cstheme="majorHAnsi"/>
        </w:rPr>
        <w:t xml:space="preserve">and </w:t>
      </w:r>
      <w:r w:rsidRPr="00605528">
        <w:rPr>
          <w:rStyle w:val="StyleUnderline"/>
          <w:rFonts w:asciiTheme="majorHAnsi" w:hAnsiTheme="majorHAnsi" w:cstheme="majorHAnsi"/>
          <w:highlight w:val="green"/>
        </w:rPr>
        <w:t>the</w:t>
      </w:r>
      <w:r w:rsidRPr="00605528">
        <w:rPr>
          <w:rFonts w:asciiTheme="majorHAnsi" w:hAnsiTheme="majorHAnsi" w:cstheme="majorHAnsi"/>
          <w:sz w:val="16"/>
        </w:rPr>
        <w:t xml:space="preserve"> disruption of the planetary </w:t>
      </w:r>
      <w:r w:rsidRPr="00605528">
        <w:rPr>
          <w:rStyle w:val="StyleUnderline"/>
          <w:rFonts w:asciiTheme="majorHAnsi" w:hAnsiTheme="majorHAnsi" w:cstheme="majorHAnsi"/>
          <w:highlight w:val="green"/>
        </w:rPr>
        <w:t>environment</w:t>
      </w:r>
      <w:r w:rsidRPr="00605528">
        <w:rPr>
          <w:rStyle w:val="StyleUnderline"/>
          <w:rFonts w:asciiTheme="majorHAnsi" w:hAnsiTheme="majorHAnsi" w:cstheme="majorHAnsi"/>
        </w:rPr>
        <w:t xml:space="preserve">, now </w:t>
      </w:r>
      <w:r w:rsidRPr="00605528">
        <w:rPr>
          <w:rStyle w:val="StyleUnderline"/>
          <w:rFonts w:asciiTheme="majorHAnsi" w:hAnsiTheme="majorHAnsi" w:cstheme="majorHAnsi"/>
          <w:highlight w:val="green"/>
        </w:rPr>
        <w:t>far exceed any future</w:t>
      </w:r>
      <w:r w:rsidRPr="00605528">
        <w:rPr>
          <w:rStyle w:val="StyleUnderline"/>
          <w:rFonts w:asciiTheme="majorHAnsi" w:hAnsiTheme="majorHAnsi" w:cstheme="majorHAnsi"/>
        </w:rPr>
        <w:t xml:space="preserve"> economic </w:t>
      </w:r>
      <w:r w:rsidRPr="00605528">
        <w:rPr>
          <w:rStyle w:val="StyleUnderline"/>
          <w:rFonts w:asciiTheme="majorHAnsi" w:hAnsiTheme="majorHAnsi" w:cstheme="majorHAnsi"/>
          <w:highlight w:val="green"/>
        </w:rPr>
        <w:t>benefits</w:t>
      </w:r>
      <w:r w:rsidRPr="00605528">
        <w:rPr>
          <w:rFonts w:asciiTheme="majorHAnsi" w:hAnsiTheme="majorHAnsi" w:cstheme="majorHAnsi"/>
          <w:sz w:val="16"/>
        </w:rPr>
        <w:t xml:space="preserve"> that capitalism offers to society as a whole. </w:t>
      </w:r>
      <w:r w:rsidRPr="00605528">
        <w:rPr>
          <w:rStyle w:val="StyleUnderline"/>
          <w:rFonts w:asciiTheme="majorHAnsi" w:hAnsiTheme="majorHAnsi" w:cstheme="majorHAnsi"/>
        </w:rPr>
        <w:t xml:space="preserve">The accumulation of capital </w:t>
      </w:r>
      <w:r w:rsidRPr="00605528">
        <w:rPr>
          <w:rFonts w:asciiTheme="majorHAnsi" w:hAnsiTheme="majorHAnsi" w:cstheme="majorHAnsi"/>
          <w:sz w:val="16"/>
        </w:rPr>
        <w:t xml:space="preserve">and the amassing of wealth </w:t>
      </w:r>
      <w:r w:rsidRPr="00605528">
        <w:rPr>
          <w:rStyle w:val="StyleUnderline"/>
          <w:rFonts w:asciiTheme="majorHAnsi" w:hAnsiTheme="majorHAnsi" w:cstheme="majorHAnsi"/>
        </w:rPr>
        <w:t>are increasingly occurring at the expense of an irrevocable rift in the social and environmental conditions governing human life on earth.</w:t>
      </w:r>
      <w:r w:rsidRPr="00605528">
        <w:rPr>
          <w:rFonts w:asciiTheme="majorHAnsi" w:hAnsiTheme="majorHAnsi" w:cstheme="majorHAnsi"/>
          <w:sz w:val="16"/>
        </w:rPr>
        <w:t>43</w:t>
      </w:r>
    </w:p>
    <w:bookmarkEnd w:id="0"/>
    <w:p w14:paraId="18B971B9" w14:textId="77777777" w:rsidR="00560A71" w:rsidRPr="00605528" w:rsidRDefault="00560A71" w:rsidP="00560A71">
      <w:pPr>
        <w:rPr>
          <w:rFonts w:asciiTheme="majorHAnsi" w:hAnsiTheme="majorHAnsi" w:cstheme="majorHAnsi"/>
        </w:rPr>
      </w:pPr>
    </w:p>
    <w:p w14:paraId="56BF1C7A" w14:textId="77777777" w:rsidR="00560A71" w:rsidRPr="00605528" w:rsidRDefault="00560A71" w:rsidP="00560A71">
      <w:pPr>
        <w:pStyle w:val="Heading4"/>
        <w:rPr>
          <w:rFonts w:asciiTheme="majorHAnsi" w:hAnsiTheme="majorHAnsi" w:cstheme="majorHAnsi"/>
        </w:rPr>
      </w:pPr>
      <w:r w:rsidRPr="00605528">
        <w:rPr>
          <w:rFonts w:asciiTheme="majorHAnsi" w:hAnsiTheme="majorHAnsi" w:cstheme="majorHAnsi"/>
        </w:rPr>
        <w:t>Unions only operate within the system and can never challenge capitalism.</w:t>
      </w:r>
    </w:p>
    <w:p w14:paraId="7CB460E3" w14:textId="77777777" w:rsidR="00560A71" w:rsidRPr="00605528" w:rsidRDefault="00560A71" w:rsidP="00560A71">
      <w:pPr>
        <w:rPr>
          <w:rStyle w:val="Style13ptBold"/>
          <w:rFonts w:asciiTheme="majorHAnsi" w:hAnsiTheme="majorHAnsi" w:cstheme="majorHAnsi"/>
          <w:b w:val="0"/>
          <w:sz w:val="22"/>
        </w:rPr>
      </w:pPr>
      <w:r w:rsidRPr="00605528">
        <w:rPr>
          <w:rStyle w:val="Style13ptBold"/>
          <w:rFonts w:asciiTheme="majorHAnsi" w:hAnsiTheme="majorHAnsi" w:cstheme="majorHAnsi"/>
        </w:rPr>
        <w:t xml:space="preserve">11 </w:t>
      </w:r>
      <w:r w:rsidRPr="00605528">
        <w:rPr>
          <w:rFonts w:asciiTheme="majorHAnsi" w:hAnsiTheme="majorHAnsi" w:cstheme="majorHAnsi"/>
        </w:rPr>
        <w:t xml:space="preserve">(Sharon Smith, Smith is an author for International Socialist Review, “Marxism, unions, and class struggle”, </w:t>
      </w:r>
      <w:hyperlink r:id="rId11" w:history="1">
        <w:r w:rsidRPr="00605528">
          <w:rPr>
            <w:rStyle w:val="Hyperlink"/>
            <w:rFonts w:asciiTheme="majorHAnsi" w:hAnsiTheme="majorHAnsi" w:cstheme="majorHAnsi"/>
          </w:rPr>
          <w:t>https://isreview.org/issue/78/marxism-unions-and-class-struggle</w:t>
        </w:r>
      </w:hyperlink>
      <w:r w:rsidRPr="00605528">
        <w:rPr>
          <w:rFonts w:asciiTheme="majorHAnsi" w:hAnsiTheme="majorHAnsi" w:cstheme="majorHAnsi"/>
        </w:rPr>
        <w:t>, Published 2/9/11, Accessed 12/3/18, Lex RM)</w:t>
      </w:r>
    </w:p>
    <w:p w14:paraId="2EF5EC3C" w14:textId="77777777" w:rsidR="00560A71" w:rsidRPr="00605528" w:rsidRDefault="00560A71" w:rsidP="00560A71">
      <w:pPr>
        <w:rPr>
          <w:rFonts w:asciiTheme="majorHAnsi" w:hAnsiTheme="majorHAnsi" w:cstheme="majorHAnsi"/>
          <w:sz w:val="16"/>
        </w:rPr>
      </w:pPr>
      <w:r w:rsidRPr="00605528">
        <w:rPr>
          <w:rFonts w:asciiTheme="majorHAnsi" w:hAnsiTheme="majorHAnsi" w:cstheme="majorHAnsi"/>
          <w:sz w:val="16"/>
        </w:rPr>
        <w:t xml:space="preserve">Negotiating the terms of exploitation </w:t>
      </w:r>
      <w:proofErr w:type="gramStart"/>
      <w:r w:rsidRPr="00605528">
        <w:rPr>
          <w:rFonts w:asciiTheme="majorHAnsi" w:hAnsiTheme="majorHAnsi" w:cstheme="majorHAnsi"/>
          <w:sz w:val="16"/>
        </w:rPr>
        <w:t>At</w:t>
      </w:r>
      <w:proofErr w:type="gramEnd"/>
      <w:r w:rsidRPr="00605528">
        <w:rPr>
          <w:rFonts w:asciiTheme="majorHAnsi" w:hAnsiTheme="majorHAnsi" w:cstheme="majorHAnsi"/>
          <w:sz w:val="16"/>
        </w:rPr>
        <w:t xml:space="preserve"> their best, </w:t>
      </w:r>
      <w:r w:rsidRPr="00605528">
        <w:rPr>
          <w:rStyle w:val="StyleUnderline"/>
          <w:rFonts w:asciiTheme="majorHAnsi" w:hAnsiTheme="majorHAnsi" w:cstheme="majorHAnsi"/>
          <w:highlight w:val="yellow"/>
        </w:rPr>
        <w:t>unions</w:t>
      </w:r>
      <w:r w:rsidRPr="00605528">
        <w:rPr>
          <w:rFonts w:asciiTheme="majorHAnsi" w:hAnsiTheme="majorHAnsi" w:cstheme="majorHAnsi"/>
          <w:sz w:val="16"/>
        </w:rPr>
        <w:t xml:space="preserve"> are indispensible vehicles for the class struggle. But since their </w:t>
      </w:r>
      <w:r w:rsidRPr="00605528">
        <w:rPr>
          <w:rStyle w:val="StyleUnderline"/>
          <w:rFonts w:asciiTheme="majorHAnsi" w:hAnsiTheme="majorHAnsi" w:cstheme="majorHAnsi"/>
          <w:highlight w:val="yellow"/>
        </w:rPr>
        <w:t>essential function</w:t>
      </w:r>
      <w:r w:rsidRPr="00605528">
        <w:rPr>
          <w:rFonts w:asciiTheme="majorHAnsi" w:hAnsiTheme="majorHAnsi" w:cstheme="majorHAnsi"/>
          <w:sz w:val="16"/>
        </w:rPr>
        <w:t xml:space="preserve"> under capitalism is to negotiate the terms of exploitation on behalf of their members, their preservation </w:t>
      </w:r>
      <w:r w:rsidRPr="00605528">
        <w:rPr>
          <w:rStyle w:val="Emphasis"/>
          <w:rFonts w:asciiTheme="majorHAnsi" w:hAnsiTheme="majorHAnsi" w:cstheme="majorHAnsi"/>
          <w:highlight w:val="yellow"/>
        </w:rPr>
        <w:t>depends on the continuation of capitalist</w:t>
      </w:r>
      <w:r w:rsidRPr="00605528">
        <w:rPr>
          <w:rStyle w:val="Emphasis"/>
          <w:rFonts w:asciiTheme="majorHAnsi" w:hAnsiTheme="majorHAnsi" w:cstheme="majorHAnsi"/>
        </w:rPr>
        <w:t xml:space="preserve"> class </w:t>
      </w:r>
      <w:r w:rsidRPr="00605528">
        <w:rPr>
          <w:rStyle w:val="Emphasis"/>
          <w:rFonts w:asciiTheme="majorHAnsi" w:hAnsiTheme="majorHAnsi" w:cstheme="majorHAnsi"/>
          <w:highlight w:val="yellow"/>
        </w:rPr>
        <w:t>relations</w:t>
      </w:r>
      <w:r w:rsidRPr="00605528">
        <w:rPr>
          <w:rFonts w:asciiTheme="majorHAnsi" w:hAnsiTheme="majorHAnsi" w:cstheme="majorHAnsi"/>
          <w:sz w:val="16"/>
        </w:rPr>
        <w:t>. As Tony Cliff and Donny Gluckstein argue, “</w:t>
      </w:r>
      <w:r w:rsidRPr="00605528">
        <w:rPr>
          <w:rStyle w:val="StyleUnderline"/>
          <w:rFonts w:asciiTheme="majorHAnsi" w:hAnsiTheme="majorHAnsi" w:cstheme="majorHAnsi"/>
          <w:highlight w:val="yellow"/>
        </w:rPr>
        <w:t>The improvement of workers’ conditions within capitalism</w:t>
      </w:r>
      <w:r w:rsidRPr="00605528">
        <w:rPr>
          <w:rFonts w:asciiTheme="majorHAnsi" w:hAnsiTheme="majorHAnsi" w:cstheme="majorHAnsi"/>
          <w:sz w:val="16"/>
          <w:highlight w:val="yellow"/>
        </w:rPr>
        <w:t>—not the overthrow of capitalism—</w:t>
      </w:r>
      <w:r w:rsidRPr="00605528">
        <w:rPr>
          <w:rStyle w:val="StyleUnderline"/>
          <w:rFonts w:asciiTheme="majorHAnsi" w:hAnsiTheme="majorHAnsi" w:cstheme="majorHAnsi"/>
          <w:highlight w:val="yellow"/>
        </w:rPr>
        <w:t>is the</w:t>
      </w:r>
      <w:r w:rsidRPr="00605528">
        <w:rPr>
          <w:rStyle w:val="StyleUnderline"/>
          <w:rFonts w:asciiTheme="majorHAnsi" w:hAnsiTheme="majorHAnsi" w:cstheme="majorHAnsi"/>
        </w:rPr>
        <w:t xml:space="preserve"> common </w:t>
      </w:r>
      <w:r w:rsidRPr="00605528">
        <w:rPr>
          <w:rStyle w:val="StyleUnderline"/>
          <w:rFonts w:asciiTheme="majorHAnsi" w:hAnsiTheme="majorHAnsi" w:cstheme="majorHAnsi"/>
          <w:highlight w:val="yellow"/>
        </w:rPr>
        <w:t>guideline of</w:t>
      </w:r>
      <w:r w:rsidRPr="00605528">
        <w:rPr>
          <w:rStyle w:val="StyleUnderline"/>
          <w:rFonts w:asciiTheme="majorHAnsi" w:hAnsiTheme="majorHAnsi" w:cstheme="majorHAnsi"/>
        </w:rPr>
        <w:t xml:space="preserve"> trade </w:t>
      </w:r>
      <w:r w:rsidRPr="00605528">
        <w:rPr>
          <w:rStyle w:val="StyleUnderline"/>
          <w:rFonts w:asciiTheme="majorHAnsi" w:hAnsiTheme="majorHAnsi" w:cstheme="majorHAnsi"/>
          <w:highlight w:val="yellow"/>
        </w:rPr>
        <w:t>union activity</w:t>
      </w:r>
      <w:r w:rsidRPr="00605528">
        <w:rPr>
          <w:rStyle w:val="StyleUnderline"/>
          <w:rFonts w:asciiTheme="majorHAnsi" w:hAnsiTheme="majorHAnsi" w:cstheme="majorHAnsi"/>
        </w:rPr>
        <w:t xml:space="preserve"> in normal times</w:t>
      </w:r>
      <w:r w:rsidRPr="00605528">
        <w:rPr>
          <w:rFonts w:asciiTheme="majorHAnsi" w:hAnsiTheme="majorHAnsi" w:cstheme="majorHAnsi"/>
          <w:sz w:val="16"/>
        </w:rPr>
        <w:t xml:space="preserve">. In reality </w:t>
      </w:r>
      <w:r w:rsidRPr="00605528">
        <w:rPr>
          <w:rStyle w:val="Emphasis"/>
          <w:rFonts w:asciiTheme="majorHAnsi" w:hAnsiTheme="majorHAnsi" w:cstheme="majorHAnsi"/>
          <w:highlight w:val="yellow"/>
        </w:rPr>
        <w:t>unions tacitly accept the framework set by the system and</w:t>
      </w:r>
      <w:r w:rsidRPr="00605528">
        <w:rPr>
          <w:rStyle w:val="Emphasis"/>
          <w:rFonts w:asciiTheme="majorHAnsi" w:hAnsiTheme="majorHAnsi" w:cstheme="majorHAnsi"/>
        </w:rPr>
        <w:t xml:space="preserve"> tend either to exclude political issues from discussion or to support reformist political parties that </w:t>
      </w:r>
      <w:r w:rsidRPr="00605528">
        <w:rPr>
          <w:rStyle w:val="Emphasis"/>
          <w:rFonts w:asciiTheme="majorHAnsi" w:hAnsiTheme="majorHAnsi" w:cstheme="majorHAnsi"/>
          <w:highlight w:val="yellow"/>
        </w:rPr>
        <w:t>do not challenge the present order of society</w:t>
      </w:r>
      <w:r w:rsidRPr="00605528">
        <w:rPr>
          <w:rFonts w:asciiTheme="majorHAnsi" w:hAnsiTheme="majorHAnsi" w:cstheme="majorHAnsi"/>
          <w:sz w:val="16"/>
        </w:rPr>
        <w:t xml:space="preserve">.”28 At various points in Marx and Engels’ lifetimes, unions led the class struggle far forward; at others, they restrained the movement. In times of union retreat, </w:t>
      </w:r>
      <w:r w:rsidRPr="00605528">
        <w:rPr>
          <w:rStyle w:val="StyleUnderline"/>
          <w:rFonts w:asciiTheme="majorHAnsi" w:hAnsiTheme="majorHAnsi" w:cstheme="majorHAnsi"/>
        </w:rPr>
        <w:t xml:space="preserve">Marx and Engels complained bitterly about the state of the trade </w:t>
      </w:r>
      <w:r w:rsidRPr="00605528">
        <w:rPr>
          <w:rStyle w:val="StyleUnderline"/>
          <w:rFonts w:asciiTheme="majorHAnsi" w:hAnsiTheme="majorHAnsi" w:cstheme="majorHAnsi"/>
          <w:highlight w:val="yellow"/>
        </w:rPr>
        <w:t>unions</w:t>
      </w:r>
      <w:r w:rsidRPr="00605528">
        <w:rPr>
          <w:rFonts w:asciiTheme="majorHAnsi" w:hAnsiTheme="majorHAnsi" w:cstheme="majorHAnsi"/>
          <w:sz w:val="16"/>
        </w:rPr>
        <w:t>. As Engels wrote in 1871, “</w:t>
      </w:r>
      <w:r w:rsidRPr="00605528">
        <w:rPr>
          <w:rStyle w:val="StyleUnderline"/>
          <w:rFonts w:asciiTheme="majorHAnsi" w:hAnsiTheme="majorHAnsi" w:cstheme="majorHAnsi"/>
        </w:rPr>
        <w:t>The trade union movement</w:t>
      </w:r>
      <w:r w:rsidRPr="00605528">
        <w:rPr>
          <w:rFonts w:asciiTheme="majorHAnsi" w:hAnsiTheme="majorHAnsi" w:cstheme="majorHAnsi"/>
          <w:sz w:val="16"/>
        </w:rPr>
        <w:t xml:space="preserve">, among all the big, strong and rich trade unions, </w:t>
      </w:r>
      <w:r w:rsidRPr="00605528">
        <w:rPr>
          <w:rStyle w:val="Emphasis"/>
          <w:rFonts w:asciiTheme="majorHAnsi" w:hAnsiTheme="majorHAnsi" w:cstheme="majorHAnsi"/>
          <w:highlight w:val="yellow"/>
        </w:rPr>
        <w:t xml:space="preserve">has become </w:t>
      </w:r>
      <w:r w:rsidRPr="00605528">
        <w:rPr>
          <w:rStyle w:val="Emphasis"/>
          <w:rFonts w:asciiTheme="majorHAnsi" w:hAnsiTheme="majorHAnsi" w:cstheme="majorHAnsi"/>
        </w:rPr>
        <w:t xml:space="preserve">more </w:t>
      </w:r>
      <w:r w:rsidRPr="00605528">
        <w:rPr>
          <w:rStyle w:val="Emphasis"/>
          <w:rFonts w:asciiTheme="majorHAnsi" w:hAnsiTheme="majorHAnsi" w:cstheme="majorHAnsi"/>
          <w:highlight w:val="yellow"/>
        </w:rPr>
        <w:t>an obstacle to the general movement</w:t>
      </w:r>
      <w:r w:rsidRPr="00605528">
        <w:rPr>
          <w:rStyle w:val="Emphasis"/>
          <w:rFonts w:asciiTheme="majorHAnsi" w:hAnsiTheme="majorHAnsi" w:cstheme="majorHAnsi"/>
        </w:rPr>
        <w:t xml:space="preserve"> than an instrument of its progress.</w:t>
      </w:r>
      <w:r w:rsidRPr="00605528">
        <w:rPr>
          <w:rFonts w:asciiTheme="majorHAnsi" w:hAnsiTheme="majorHAnsi" w:cstheme="majorHAnsi"/>
          <w:sz w:val="16"/>
        </w:rPr>
        <w:t xml:space="preserve">”29 The Russian revolutionary V.I. Lenin echoed Marx and Engels’ changing attitudes toward trade unions. But he too was reacting to the historic role of the unions themselves, reflecting their vacillation. In 1899, Lenin wrote, “Every strike brings thoughts of socialism very forcibly to the worker’s mind, thoughts of the struggle of the entire working class for emancipation from the oppression of capital.… This is the reason that socialists call strikes ‘a school of war,” a school in which the workers learn to make war on their enemies for the liberation of the whole people.”30 Just three years later, Lenin’s polemic What Is to Be Done? described the politics of trade unionism in singularly negative terms: “There is much talk of spontaneity. But the spontaneous development of the working-class movement leads to its subordination to bourgeois ideology...for the spontaneous working-class movement is trade-unionism…and trade unionism means the ideological enslavement of the workers by the bourgeoisie.”31 Yet three years after that, during the 1905 revolution, Lenin returned to his earlier argument, commenting that “the working class is instinctively, spontaneously Social-Democratic [socialist].”32 The commentary above appears contradictory but represents Marxists’ theoretical understanding of the contradictory role played by trade unions in day-to-day class relations. A second aspect of the role of unions limits their explicitly political role under capitalism. Unions represent (or seek to represent) all workers of a particular trade or within a particular industry—the more workers a union can organize into one organization, the stronger its ability to wield its economic power through strikes and other workplace actions. </w:t>
      </w:r>
      <w:proofErr w:type="gramStart"/>
      <w:r w:rsidRPr="00605528">
        <w:rPr>
          <w:rFonts w:asciiTheme="majorHAnsi" w:hAnsiTheme="majorHAnsi" w:cstheme="majorHAnsi"/>
          <w:sz w:val="16"/>
        </w:rPr>
        <w:t>So</w:t>
      </w:r>
      <w:proofErr w:type="gramEnd"/>
      <w:r w:rsidRPr="00605528">
        <w:rPr>
          <w:rFonts w:asciiTheme="majorHAnsi" w:hAnsiTheme="majorHAnsi" w:cstheme="majorHAnsi"/>
          <w:sz w:val="16"/>
        </w:rPr>
        <w:t xml:space="preserve"> a </w:t>
      </w:r>
      <w:r w:rsidRPr="00605528">
        <w:rPr>
          <w:rStyle w:val="StyleUnderline"/>
          <w:rFonts w:asciiTheme="majorHAnsi" w:hAnsiTheme="majorHAnsi" w:cstheme="majorHAnsi"/>
        </w:rPr>
        <w:t>bigger and broader union reduces competition</w:t>
      </w:r>
      <w:r w:rsidRPr="00605528">
        <w:rPr>
          <w:rFonts w:asciiTheme="majorHAnsi" w:hAnsiTheme="majorHAnsi" w:cstheme="majorHAnsi"/>
          <w:sz w:val="16"/>
        </w:rPr>
        <w:t xml:space="preserve"> between a larger section of the working-class. </w:t>
      </w:r>
      <w:r w:rsidRPr="00605528">
        <w:rPr>
          <w:rStyle w:val="Emphasis"/>
          <w:rFonts w:asciiTheme="majorHAnsi" w:hAnsiTheme="majorHAnsi" w:cstheme="majorHAnsi"/>
        </w:rPr>
        <w:t>But this economic strength imposes political limits on unions</w:t>
      </w:r>
      <w:r w:rsidRPr="00605528">
        <w:rPr>
          <w:rFonts w:asciiTheme="majorHAnsi" w:hAnsiTheme="majorHAnsi" w:cstheme="majorHAnsi"/>
          <w:sz w:val="16"/>
        </w:rPr>
        <w:t xml:space="preserve">. As Russian revolutionary Leon Trotsky pointed out, </w:t>
      </w:r>
      <w:proofErr w:type="gramStart"/>
      <w:r w:rsidRPr="00605528">
        <w:rPr>
          <w:rFonts w:asciiTheme="majorHAnsi" w:hAnsiTheme="majorHAnsi" w:cstheme="majorHAnsi"/>
          <w:sz w:val="16"/>
        </w:rPr>
        <w:t>The</w:t>
      </w:r>
      <w:proofErr w:type="gramEnd"/>
      <w:r w:rsidRPr="00605528">
        <w:rPr>
          <w:rFonts w:asciiTheme="majorHAnsi" w:hAnsiTheme="majorHAnsi" w:cstheme="majorHAnsi"/>
          <w:sz w:val="16"/>
        </w:rPr>
        <w:t xml:space="preserve"> trade union embraces broad masses of workers, at different levels. The broader these masses, the closer is the </w:t>
      </w:r>
      <w:r w:rsidRPr="00605528">
        <w:rPr>
          <w:rFonts w:asciiTheme="majorHAnsi" w:hAnsiTheme="majorHAnsi" w:cstheme="majorHAnsi"/>
          <w:sz w:val="16"/>
        </w:rPr>
        <w:lastRenderedPageBreak/>
        <w:t xml:space="preserve">trade union to accomplishing its task. But what the organization gains in breadth it inevitably loses in depth. Opportunistic, nationalist, religious tendencies in the trade unions and their leadership express the fact that the trade unions embrace not only the vanguard [most militant workers] but also heavy reserves. The weak side of the unions therefore comes from their strong side.33 For this reason, </w:t>
      </w:r>
      <w:r w:rsidRPr="00605528">
        <w:rPr>
          <w:rStyle w:val="Emphasis"/>
          <w:rFonts w:asciiTheme="majorHAnsi" w:hAnsiTheme="majorHAnsi" w:cstheme="majorHAnsi"/>
          <w:highlight w:val="yellow"/>
        </w:rPr>
        <w:t>unions cannot be transformed into revolutionary formations.</w:t>
      </w:r>
      <w:r w:rsidRPr="00605528">
        <w:rPr>
          <w:rStyle w:val="Emphasis"/>
          <w:rFonts w:asciiTheme="majorHAnsi" w:hAnsiTheme="majorHAnsi" w:cstheme="majorHAnsi"/>
        </w:rPr>
        <w:t xml:space="preserve"> This historic political role </w:t>
      </w:r>
      <w:r w:rsidRPr="00605528">
        <w:rPr>
          <w:rStyle w:val="Emphasis"/>
          <w:rFonts w:asciiTheme="majorHAnsi" w:hAnsiTheme="majorHAnsi" w:cstheme="majorHAnsi"/>
          <w:highlight w:val="yellow"/>
        </w:rPr>
        <w:t>can only be fulfilled by explicitly revolutionary</w:t>
      </w:r>
      <w:r w:rsidRPr="00605528">
        <w:rPr>
          <w:rStyle w:val="Emphasis"/>
          <w:rFonts w:asciiTheme="majorHAnsi" w:hAnsiTheme="majorHAnsi" w:cstheme="majorHAnsi"/>
        </w:rPr>
        <w:t xml:space="preserve"> political organizations and </w:t>
      </w:r>
      <w:r w:rsidRPr="00605528">
        <w:rPr>
          <w:rStyle w:val="Emphasis"/>
          <w:rFonts w:asciiTheme="majorHAnsi" w:hAnsiTheme="majorHAnsi" w:cstheme="majorHAnsi"/>
          <w:highlight w:val="yellow"/>
        </w:rPr>
        <w:t>parties</w:t>
      </w:r>
      <w:r w:rsidRPr="00605528">
        <w:rPr>
          <w:rStyle w:val="Emphasis"/>
          <w:rFonts w:asciiTheme="majorHAnsi" w:hAnsiTheme="majorHAnsi" w:cstheme="majorHAnsi"/>
        </w:rPr>
        <w:t xml:space="preserve">. </w:t>
      </w:r>
      <w:r w:rsidRPr="00605528">
        <w:rPr>
          <w:rFonts w:asciiTheme="majorHAnsi" w:hAnsiTheme="majorHAnsi" w:cstheme="majorHAnsi"/>
          <w:sz w:val="16"/>
        </w:rPr>
        <w:t xml:space="preserve">The trade union officialdom Cliff and Gluckstein, with the benefit of more recent experience, elaborated on the role of trade union officials: </w:t>
      </w:r>
      <w:r w:rsidRPr="00605528">
        <w:rPr>
          <w:rStyle w:val="Emphasis"/>
          <w:rFonts w:asciiTheme="majorHAnsi" w:hAnsiTheme="majorHAnsi" w:cstheme="majorHAnsi"/>
          <w:highlight w:val="yellow"/>
        </w:rPr>
        <w:t>To believe</w:t>
      </w:r>
      <w:r w:rsidRPr="00605528">
        <w:rPr>
          <w:rStyle w:val="Emphasis"/>
          <w:rFonts w:asciiTheme="majorHAnsi" w:hAnsiTheme="majorHAnsi" w:cstheme="majorHAnsi"/>
        </w:rPr>
        <w:t xml:space="preserve"> that </w:t>
      </w:r>
      <w:r w:rsidRPr="00605528">
        <w:rPr>
          <w:rStyle w:val="Emphasis"/>
          <w:rFonts w:asciiTheme="majorHAnsi" w:hAnsiTheme="majorHAnsi" w:cstheme="majorHAnsi"/>
          <w:highlight w:val="yellow"/>
        </w:rPr>
        <w:t>pressure from below can force union</w:t>
      </w:r>
      <w:r w:rsidRPr="00605528">
        <w:rPr>
          <w:rStyle w:val="Emphasis"/>
          <w:rFonts w:asciiTheme="majorHAnsi" w:hAnsiTheme="majorHAnsi" w:cstheme="majorHAnsi"/>
        </w:rPr>
        <w:t xml:space="preserve"> leaders </w:t>
      </w:r>
      <w:r w:rsidRPr="00605528">
        <w:rPr>
          <w:rStyle w:val="Emphasis"/>
          <w:rFonts w:asciiTheme="majorHAnsi" w:hAnsiTheme="majorHAnsi" w:cstheme="majorHAnsi"/>
          <w:highlight w:val="yellow"/>
        </w:rPr>
        <w:t>on to a revolutionary path is to misunderstand</w:t>
      </w:r>
      <w:r w:rsidRPr="00605528">
        <w:rPr>
          <w:rStyle w:val="Emphasis"/>
          <w:rFonts w:asciiTheme="majorHAnsi" w:hAnsiTheme="majorHAnsi" w:cstheme="majorHAnsi"/>
        </w:rPr>
        <w:t xml:space="preserve"> </w:t>
      </w:r>
      <w:r w:rsidRPr="00605528">
        <w:rPr>
          <w:rStyle w:val="Emphasis"/>
          <w:rFonts w:asciiTheme="majorHAnsi" w:hAnsiTheme="majorHAnsi" w:cstheme="majorHAnsi"/>
          <w:highlight w:val="yellow"/>
        </w:rPr>
        <w:t>the nature of the bureaucracy,</w:t>
      </w:r>
      <w:r w:rsidRPr="00605528">
        <w:rPr>
          <w:rStyle w:val="Emphasis"/>
          <w:rFonts w:asciiTheme="majorHAnsi" w:hAnsiTheme="majorHAnsi" w:cstheme="majorHAnsi"/>
        </w:rPr>
        <w:t xml:space="preserve"> to spread illusions in it, and to blunt workers’ consciousness and action</w:t>
      </w:r>
      <w:r w:rsidRPr="00605528">
        <w:rPr>
          <w:rStyle w:val="StyleUnderline"/>
          <w:rFonts w:asciiTheme="majorHAnsi" w:hAnsiTheme="majorHAnsi" w:cstheme="majorHAnsi"/>
        </w:rPr>
        <w:t xml:space="preserve">. Trade </w:t>
      </w:r>
      <w:r w:rsidRPr="00605528">
        <w:rPr>
          <w:rStyle w:val="StyleUnderline"/>
          <w:rFonts w:asciiTheme="majorHAnsi" w:hAnsiTheme="majorHAnsi" w:cstheme="majorHAnsi"/>
          <w:highlight w:val="yellow"/>
        </w:rPr>
        <w:t>union leaders</w:t>
      </w:r>
      <w:r w:rsidRPr="00605528">
        <w:rPr>
          <w:rStyle w:val="StyleUnderline"/>
          <w:rFonts w:asciiTheme="majorHAnsi" w:hAnsiTheme="majorHAnsi" w:cstheme="majorHAnsi"/>
        </w:rPr>
        <w:t xml:space="preserve"> may be induced to obey some wishes of the rank and file, but they </w:t>
      </w:r>
      <w:r w:rsidRPr="00605528">
        <w:rPr>
          <w:rStyle w:val="StyleUnderline"/>
          <w:rFonts w:asciiTheme="majorHAnsi" w:hAnsiTheme="majorHAnsi" w:cstheme="majorHAnsi"/>
          <w:highlight w:val="yellow"/>
        </w:rPr>
        <w:t>will never be able to substitute for the collective action of the masses</w:t>
      </w:r>
      <w:r w:rsidRPr="00605528">
        <w:rPr>
          <w:rStyle w:val="StyleUnderline"/>
          <w:rFonts w:asciiTheme="majorHAnsi" w:hAnsiTheme="majorHAnsi" w:cstheme="majorHAnsi"/>
        </w:rPr>
        <w:t>. The self-activity of the workers is therefore paramount</w:t>
      </w:r>
      <w:r w:rsidRPr="00605528">
        <w:rPr>
          <w:rFonts w:asciiTheme="majorHAnsi" w:hAnsiTheme="majorHAnsi" w:cstheme="majorHAnsi"/>
          <w:sz w:val="16"/>
        </w:rPr>
        <w:t xml:space="preserve">.34 </w:t>
      </w:r>
      <w:r w:rsidRPr="00605528">
        <w:rPr>
          <w:rStyle w:val="StyleUnderline"/>
          <w:rFonts w:asciiTheme="majorHAnsi" w:hAnsiTheme="majorHAnsi" w:cstheme="majorHAnsi"/>
        </w:rPr>
        <w:t>Marx and Engels</w:t>
      </w:r>
      <w:r w:rsidRPr="00605528">
        <w:rPr>
          <w:rFonts w:asciiTheme="majorHAnsi" w:hAnsiTheme="majorHAnsi" w:cstheme="majorHAnsi"/>
          <w:sz w:val="16"/>
        </w:rPr>
        <w:t xml:space="preserve"> (and other Marxists since) </w:t>
      </w:r>
      <w:r w:rsidRPr="00605528">
        <w:rPr>
          <w:rStyle w:val="StyleUnderline"/>
          <w:rFonts w:asciiTheme="majorHAnsi" w:hAnsiTheme="majorHAnsi" w:cstheme="majorHAnsi"/>
        </w:rPr>
        <w:t>frequently directed their frustration at trade union leaders</w:t>
      </w:r>
      <w:r w:rsidRPr="00605528">
        <w:rPr>
          <w:rFonts w:asciiTheme="majorHAnsi" w:hAnsiTheme="majorHAnsi" w:cstheme="majorHAnsi"/>
          <w:sz w:val="16"/>
        </w:rPr>
        <w:t>. Indeed, Marx and Engels repeatedly complained about craft union leaders who refused to broaden the union movement beyond their particular trades.35 “It seems to be a law of the proletarian movement everywhere that a section of the workers’ leaders should become demoralized,” wrote Engels in 1869. “</w:t>
      </w:r>
      <w:r w:rsidRPr="00605528">
        <w:rPr>
          <w:rStyle w:val="StyleUnderline"/>
          <w:rFonts w:asciiTheme="majorHAnsi" w:hAnsiTheme="majorHAnsi" w:cstheme="majorHAnsi"/>
        </w:rPr>
        <w:t>The leadership of the working class of England has wholly passed into the hands of corrupted union officials and the professional agitators</w:t>
      </w:r>
      <w:r w:rsidRPr="00605528">
        <w:rPr>
          <w:rFonts w:asciiTheme="majorHAnsi" w:hAnsiTheme="majorHAnsi" w:cstheme="majorHAnsi"/>
          <w:sz w:val="16"/>
        </w:rPr>
        <w:t xml:space="preserve">,” echoed Marx in 1878.36 </w:t>
      </w:r>
      <w:r w:rsidRPr="00605528">
        <w:rPr>
          <w:rStyle w:val="StyleUnderline"/>
          <w:rFonts w:asciiTheme="majorHAnsi" w:hAnsiTheme="majorHAnsi" w:cstheme="majorHAnsi"/>
        </w:rPr>
        <w:t>If unions function to negotiate the terms of exploitation under capitalism</w:t>
      </w:r>
      <w:r w:rsidRPr="00605528">
        <w:rPr>
          <w:rFonts w:asciiTheme="majorHAnsi" w:hAnsiTheme="majorHAnsi" w:cstheme="majorHAnsi"/>
          <w:sz w:val="16"/>
        </w:rPr>
        <w:t xml:space="preserve">, then </w:t>
      </w:r>
      <w:r w:rsidRPr="00605528">
        <w:rPr>
          <w:rStyle w:val="Emphasis"/>
          <w:rFonts w:asciiTheme="majorHAnsi" w:hAnsiTheme="majorHAnsi" w:cstheme="majorHAnsi"/>
          <w:highlight w:val="yellow"/>
        </w:rPr>
        <w:t>union officials act as the negotiators for their members. Their class position is thus itself contradictory</w:t>
      </w:r>
      <w:r w:rsidRPr="00605528">
        <w:rPr>
          <w:rStyle w:val="StyleUnderline"/>
          <w:rFonts w:asciiTheme="majorHAnsi" w:hAnsiTheme="majorHAnsi" w:cstheme="majorHAnsi"/>
          <w:highlight w:val="yellow"/>
        </w:rPr>
        <w:t>.</w:t>
      </w:r>
      <w:r w:rsidRPr="00605528">
        <w:rPr>
          <w:rStyle w:val="StyleUnderline"/>
          <w:rFonts w:asciiTheme="majorHAnsi" w:hAnsiTheme="majorHAnsi" w:cstheme="majorHAnsi"/>
        </w:rPr>
        <w:t xml:space="preserve"> Full-time union officials are not workers themselves, and the contracts they negotiate on behalf of their members do not affect their own salaries and working conditions</w:t>
      </w:r>
      <w:r w:rsidRPr="00605528">
        <w:rPr>
          <w:rFonts w:asciiTheme="majorHAnsi" w:hAnsiTheme="majorHAnsi" w:cstheme="majorHAnsi"/>
          <w:sz w:val="16"/>
        </w:rPr>
        <w:t xml:space="preserve">. If the contract agrees to layoffs, union leaders still keep their jobs. </w:t>
      </w:r>
      <w:r w:rsidRPr="00605528">
        <w:rPr>
          <w:rStyle w:val="StyleUnderline"/>
          <w:rFonts w:asciiTheme="majorHAnsi" w:hAnsiTheme="majorHAnsi" w:cstheme="majorHAnsi"/>
        </w:rPr>
        <w:t xml:space="preserve">If wages are slashed or a speedup imposed, union officials will maintain the same salaries and working conditions as before. </w:t>
      </w:r>
      <w:proofErr w:type="gramStart"/>
      <w:r w:rsidRPr="00605528">
        <w:rPr>
          <w:rFonts w:asciiTheme="majorHAnsi" w:hAnsiTheme="majorHAnsi" w:cstheme="majorHAnsi"/>
          <w:sz w:val="16"/>
        </w:rPr>
        <w:t>Thus</w:t>
      </w:r>
      <w:proofErr w:type="gramEnd"/>
      <w:r w:rsidRPr="00605528">
        <w:rPr>
          <w:rFonts w:asciiTheme="majorHAnsi" w:hAnsiTheme="majorHAnsi" w:cstheme="majorHAnsi"/>
          <w:sz w:val="16"/>
        </w:rPr>
        <w:t xml:space="preserve"> </w:t>
      </w:r>
      <w:r w:rsidRPr="00605528">
        <w:rPr>
          <w:rStyle w:val="StyleUnderline"/>
          <w:rFonts w:asciiTheme="majorHAnsi" w:hAnsiTheme="majorHAnsi" w:cstheme="majorHAnsi"/>
        </w:rPr>
        <w:t>union leaders are</w:t>
      </w:r>
      <w:r w:rsidRPr="00605528">
        <w:rPr>
          <w:rFonts w:asciiTheme="majorHAnsi" w:hAnsiTheme="majorHAnsi" w:cstheme="majorHAnsi"/>
          <w:sz w:val="16"/>
        </w:rPr>
        <w:t xml:space="preserve"> neither workers nor </w:t>
      </w:r>
      <w:r w:rsidRPr="00605528">
        <w:rPr>
          <w:rStyle w:val="StyleUnderline"/>
          <w:rFonts w:asciiTheme="majorHAnsi" w:hAnsiTheme="majorHAnsi" w:cstheme="majorHAnsi"/>
        </w:rPr>
        <w:t>capitalist</w:t>
      </w:r>
      <w:r w:rsidRPr="00605528">
        <w:rPr>
          <w:rFonts w:asciiTheme="majorHAnsi" w:hAnsiTheme="majorHAnsi" w:cstheme="majorHAnsi"/>
          <w:sz w:val="16"/>
        </w:rPr>
        <w:t xml:space="preserve">s, but </w:t>
      </w:r>
      <w:r w:rsidRPr="00605528">
        <w:rPr>
          <w:rStyle w:val="StyleUnderline"/>
          <w:rFonts w:asciiTheme="majorHAnsi" w:hAnsiTheme="majorHAnsi" w:cstheme="majorHAnsi"/>
        </w:rPr>
        <w:t xml:space="preserve">mediators </w:t>
      </w:r>
      <w:r w:rsidRPr="00605528">
        <w:rPr>
          <w:rFonts w:asciiTheme="majorHAnsi" w:hAnsiTheme="majorHAnsi" w:cstheme="majorHAnsi"/>
          <w:sz w:val="16"/>
        </w:rPr>
        <w:t xml:space="preserve">between the two. In the absence of pressure from below, they are likely to adapt to pressure from above. As German revolutionary Rosa Luxemburg described, </w:t>
      </w:r>
      <w:proofErr w:type="gramStart"/>
      <w:r w:rsidRPr="00605528">
        <w:rPr>
          <w:rStyle w:val="StyleUnderline"/>
          <w:rFonts w:asciiTheme="majorHAnsi" w:hAnsiTheme="majorHAnsi" w:cstheme="majorHAnsi"/>
        </w:rPr>
        <w:t>The</w:t>
      </w:r>
      <w:proofErr w:type="gramEnd"/>
      <w:r w:rsidRPr="00605528">
        <w:rPr>
          <w:rStyle w:val="StyleUnderline"/>
          <w:rFonts w:asciiTheme="majorHAnsi" w:hAnsiTheme="majorHAnsi" w:cstheme="majorHAnsi"/>
        </w:rPr>
        <w:t xml:space="preserve"> specialization of professional activity as trade-union leaders</w:t>
      </w:r>
      <w:r w:rsidRPr="00605528">
        <w:rPr>
          <w:rFonts w:asciiTheme="majorHAnsi" w:hAnsiTheme="majorHAnsi" w:cstheme="majorHAnsi"/>
          <w:sz w:val="16"/>
        </w:rPr>
        <w:t xml:space="preserve">, as well as the naturally restricted horizon which is bound up with disconnected economic struggles in a peaceful period, </w:t>
      </w:r>
      <w:r w:rsidRPr="00605528">
        <w:rPr>
          <w:rStyle w:val="Emphasis"/>
          <w:rFonts w:asciiTheme="majorHAnsi" w:hAnsiTheme="majorHAnsi" w:cstheme="majorHAnsi"/>
        </w:rPr>
        <w:t>leads only too easily</w:t>
      </w:r>
      <w:r w:rsidRPr="00605528">
        <w:rPr>
          <w:rFonts w:asciiTheme="majorHAnsi" w:hAnsiTheme="majorHAnsi" w:cstheme="majorHAnsi"/>
          <w:sz w:val="16"/>
        </w:rPr>
        <w:t xml:space="preserve">, amongst trade-union officials, </w:t>
      </w:r>
      <w:r w:rsidRPr="00605528">
        <w:rPr>
          <w:rStyle w:val="StyleUnderline"/>
          <w:rFonts w:asciiTheme="majorHAnsi" w:hAnsiTheme="majorHAnsi" w:cstheme="majorHAnsi"/>
        </w:rPr>
        <w:t>to</w:t>
      </w:r>
      <w:r w:rsidRPr="00605528">
        <w:rPr>
          <w:rFonts w:asciiTheme="majorHAnsi" w:hAnsiTheme="majorHAnsi" w:cstheme="majorHAnsi"/>
          <w:sz w:val="16"/>
        </w:rPr>
        <w:t xml:space="preserve"> </w:t>
      </w:r>
      <w:r w:rsidRPr="00605528">
        <w:rPr>
          <w:rStyle w:val="Emphasis"/>
          <w:rFonts w:asciiTheme="majorHAnsi" w:hAnsiTheme="majorHAnsi" w:cstheme="majorHAnsi"/>
        </w:rPr>
        <w:t>bureaucratism</w:t>
      </w:r>
      <w:r w:rsidRPr="00605528">
        <w:rPr>
          <w:rFonts w:asciiTheme="majorHAnsi" w:hAnsiTheme="majorHAnsi" w:cstheme="majorHAnsi"/>
          <w:sz w:val="16"/>
        </w:rPr>
        <w:t xml:space="preserve"> </w:t>
      </w:r>
      <w:r w:rsidRPr="00605528">
        <w:rPr>
          <w:rStyle w:val="StyleUnderline"/>
          <w:rFonts w:asciiTheme="majorHAnsi" w:hAnsiTheme="majorHAnsi" w:cstheme="majorHAnsi"/>
        </w:rPr>
        <w:t>and a</w:t>
      </w:r>
      <w:r w:rsidRPr="00605528">
        <w:rPr>
          <w:rFonts w:asciiTheme="majorHAnsi" w:hAnsiTheme="majorHAnsi" w:cstheme="majorHAnsi"/>
          <w:sz w:val="16"/>
        </w:rPr>
        <w:t xml:space="preserve"> </w:t>
      </w:r>
      <w:r w:rsidRPr="00605528">
        <w:rPr>
          <w:rStyle w:val="Emphasis"/>
          <w:rFonts w:asciiTheme="majorHAnsi" w:hAnsiTheme="majorHAnsi" w:cstheme="majorHAnsi"/>
        </w:rPr>
        <w:t>certain narrowness of outlook</w:t>
      </w:r>
      <w:r w:rsidRPr="00605528">
        <w:rPr>
          <w:rFonts w:asciiTheme="majorHAnsi" w:hAnsiTheme="majorHAnsi" w:cstheme="majorHAnsi"/>
          <w:sz w:val="16"/>
        </w:rPr>
        <w:t xml:space="preserve">.… </w:t>
      </w:r>
      <w:r w:rsidRPr="00605528">
        <w:rPr>
          <w:rStyle w:val="StyleUnderline"/>
          <w:rFonts w:asciiTheme="majorHAnsi" w:hAnsiTheme="majorHAnsi" w:cstheme="majorHAnsi"/>
        </w:rPr>
        <w:t>There is</w:t>
      </w:r>
      <w:r w:rsidRPr="00605528">
        <w:rPr>
          <w:rFonts w:asciiTheme="majorHAnsi" w:hAnsiTheme="majorHAnsi" w:cstheme="majorHAnsi"/>
          <w:sz w:val="16"/>
        </w:rPr>
        <w:t xml:space="preserve"> first of all </w:t>
      </w:r>
      <w:r w:rsidRPr="00605528">
        <w:rPr>
          <w:rStyle w:val="StyleUnderline"/>
          <w:rFonts w:asciiTheme="majorHAnsi" w:hAnsiTheme="majorHAnsi" w:cstheme="majorHAnsi"/>
        </w:rPr>
        <w:t>the overvaluation of the organization, which from a means has gradually been changed into an end in itself, a precious thing, to which the interests of the struggles should be subordinated. From this also comes that openly admitted need for peace which shrinks from great risks and presumed dangers to the stability of the trade unions, and further, the overvaluation of the trade-union method of struggle itself, its prospects and its successes</w:t>
      </w:r>
      <w:r w:rsidRPr="00605528">
        <w:rPr>
          <w:rFonts w:asciiTheme="majorHAnsi" w:hAnsiTheme="majorHAnsi" w:cstheme="majorHAnsi"/>
          <w:sz w:val="16"/>
        </w:rPr>
        <w:t xml:space="preserve">.37 To be sure, the business cycle imposes some objective limits to unions’ ability to negotiate favorable terms for workers under normal conditions of capitalism. </w:t>
      </w:r>
      <w:r w:rsidRPr="00605528">
        <w:rPr>
          <w:rStyle w:val="StyleUnderline"/>
          <w:rFonts w:asciiTheme="majorHAnsi" w:hAnsiTheme="majorHAnsi" w:cstheme="majorHAnsi"/>
        </w:rPr>
        <w:t>During the boom phase of the economic cycle</w:t>
      </w:r>
      <w:r w:rsidRPr="00605528">
        <w:rPr>
          <w:rStyle w:val="Emphasis"/>
          <w:rFonts w:asciiTheme="majorHAnsi" w:hAnsiTheme="majorHAnsi" w:cstheme="majorHAnsi"/>
        </w:rPr>
        <w:t>, capitalists are far more likely to grant union demands, while in periods of recession</w:t>
      </w:r>
      <w:r w:rsidRPr="00605528">
        <w:rPr>
          <w:rFonts w:asciiTheme="majorHAnsi" w:hAnsiTheme="majorHAnsi" w:cstheme="majorHAnsi"/>
          <w:sz w:val="16"/>
        </w:rPr>
        <w:t>—and high unemployment—</w:t>
      </w:r>
      <w:r w:rsidRPr="00605528">
        <w:rPr>
          <w:rStyle w:val="StyleUnderline"/>
          <w:rFonts w:asciiTheme="majorHAnsi" w:hAnsiTheme="majorHAnsi" w:cstheme="majorHAnsi"/>
        </w:rPr>
        <w:t>the tables are reversed</w:t>
      </w:r>
      <w:r w:rsidRPr="00605528">
        <w:rPr>
          <w:rFonts w:asciiTheme="majorHAnsi" w:hAnsiTheme="majorHAnsi" w:cstheme="majorHAnsi"/>
          <w:sz w:val="16"/>
        </w:rPr>
        <w:t xml:space="preserve">. This certainly contributes to the pattern of advances and retreats in the class struggle. </w:t>
      </w:r>
      <w:r w:rsidRPr="00605528">
        <w:rPr>
          <w:rStyle w:val="StyleUnderline"/>
          <w:rFonts w:asciiTheme="majorHAnsi" w:hAnsiTheme="majorHAnsi" w:cstheme="majorHAnsi"/>
        </w:rPr>
        <w:t>But the decline of wages and union membership over the last three decades cannot be explained by the business cycle</w:t>
      </w:r>
      <w:r w:rsidRPr="00605528">
        <w:rPr>
          <w:rFonts w:asciiTheme="majorHAnsi" w:hAnsiTheme="majorHAnsi" w:cstheme="majorHAnsi"/>
          <w:sz w:val="16"/>
        </w:rPr>
        <w:t xml:space="preserve">, as the current “recovery” demonstrates all too clearly. </w:t>
      </w:r>
      <w:r w:rsidRPr="00605528">
        <w:rPr>
          <w:rStyle w:val="StyleUnderline"/>
          <w:rFonts w:asciiTheme="majorHAnsi" w:hAnsiTheme="majorHAnsi" w:cstheme="majorHAnsi"/>
        </w:rPr>
        <w:t>This decline can only be explained by the scale and duration of the neoliberal assault on the working class and the conservatism of the entrenched U.S. labor bureaucracy</w:t>
      </w:r>
      <w:r w:rsidRPr="00605528">
        <w:rPr>
          <w:rFonts w:asciiTheme="majorHAnsi" w:hAnsiTheme="majorHAnsi" w:cstheme="majorHAnsi"/>
          <w:sz w:val="16"/>
        </w:rPr>
        <w:t xml:space="preserve">. </w:t>
      </w:r>
      <w:r w:rsidRPr="00605528">
        <w:rPr>
          <w:rStyle w:val="StyleUnderline"/>
          <w:rFonts w:asciiTheme="majorHAnsi" w:hAnsiTheme="majorHAnsi" w:cstheme="majorHAnsi"/>
        </w:rPr>
        <w:t>The conservatism of the U.S. labor bureaucracy in recent decades</w:t>
      </w:r>
      <w:r w:rsidRPr="00605528">
        <w:rPr>
          <w:rFonts w:asciiTheme="majorHAnsi" w:hAnsiTheme="majorHAnsi" w:cstheme="majorHAnsi"/>
          <w:sz w:val="16"/>
        </w:rPr>
        <w:t xml:space="preserve"> </w:t>
      </w:r>
      <w:r w:rsidRPr="00605528">
        <w:rPr>
          <w:rStyle w:val="StyleUnderline"/>
          <w:rFonts w:asciiTheme="majorHAnsi" w:hAnsiTheme="majorHAnsi" w:cstheme="majorHAnsi"/>
        </w:rPr>
        <w:t>is distinguished</w:t>
      </w:r>
      <w:r w:rsidRPr="00605528">
        <w:rPr>
          <w:rFonts w:asciiTheme="majorHAnsi" w:hAnsiTheme="majorHAnsi" w:cstheme="majorHAnsi"/>
          <w:sz w:val="16"/>
        </w:rPr>
        <w:t xml:space="preserve"> not only by union officials’ demonstrated abhorrence of struggle, but also </w:t>
      </w:r>
      <w:r w:rsidRPr="00605528">
        <w:rPr>
          <w:rStyle w:val="Emphasis"/>
          <w:rFonts w:asciiTheme="majorHAnsi" w:hAnsiTheme="majorHAnsi" w:cstheme="majorHAnsi"/>
        </w:rPr>
        <w:t>by labor’s long-standing ties to the Democratic Party, a self-proclaimed pro-capitalist party</w:t>
      </w:r>
      <w:r w:rsidRPr="00605528">
        <w:rPr>
          <w:rFonts w:asciiTheme="majorHAnsi" w:hAnsiTheme="majorHAnsi" w:cstheme="majorHAnsi"/>
          <w:sz w:val="16"/>
        </w:rPr>
        <w:t xml:space="preserve">. Both Clinton and Obama, for example, made significant campaign promises to unions that were quickly broken upon taking office. Neither Clinton’s promise to ban the use of permanent replacements of striking workers, a favorite strategy of corporations in defeating unions, nor Obama’s pledge to pass the Employee Free Choice Act, enabling “card check” voting in union recognition, ever saw the light of day. Yet support for the Democrats has continued unabated even as union membership and wages reached a crisis point over the last decade. Each election year Democratic Party candidates can continue to count on unions’ massive political and financial support for their campaigns, while delivering little or nothing in return. The reluctance of top union officials to challenge the status quo is certainly reinforced by their enormous salaries, which equal those of many corporate executives. As Nelson Lichtenstein wrote, comparing U.S. and European </w:t>
      </w:r>
      <w:r w:rsidRPr="00605528">
        <w:rPr>
          <w:rFonts w:asciiTheme="majorHAnsi" w:hAnsiTheme="majorHAnsi" w:cstheme="majorHAnsi"/>
          <w:sz w:val="16"/>
        </w:rPr>
        <w:lastRenderedPageBreak/>
        <w:t xml:space="preserve">union officials, unions in the U.S. grew to employ </w:t>
      </w:r>
      <w:proofErr w:type="gramStart"/>
      <w:r w:rsidRPr="00605528">
        <w:rPr>
          <w:rFonts w:asciiTheme="majorHAnsi" w:hAnsiTheme="majorHAnsi" w:cstheme="majorHAnsi"/>
          <w:sz w:val="16"/>
        </w:rPr>
        <w:t>The</w:t>
      </w:r>
      <w:proofErr w:type="gramEnd"/>
      <w:r w:rsidRPr="00605528">
        <w:rPr>
          <w:rFonts w:asciiTheme="majorHAnsi" w:hAnsiTheme="majorHAnsi" w:cstheme="majorHAnsi"/>
          <w:sz w:val="16"/>
        </w:rPr>
        <w:t xml:space="preserve"> largest and best-paid stratum of full-time salaried officers in the labor movement world.… Functionary worker ratios in the United States were something like one in three hundred at the end of the 1950s, while the European average was about one full-time office holder per two </w:t>
      </w:r>
      <w:proofErr w:type="gramStart"/>
      <w:r w:rsidRPr="00605528">
        <w:rPr>
          <w:rFonts w:asciiTheme="majorHAnsi" w:hAnsiTheme="majorHAnsi" w:cstheme="majorHAnsi"/>
          <w:sz w:val="16"/>
        </w:rPr>
        <w:t>thousands</w:t>
      </w:r>
      <w:proofErr w:type="gramEnd"/>
      <w:r w:rsidRPr="00605528">
        <w:rPr>
          <w:rFonts w:asciiTheme="majorHAnsi" w:hAnsiTheme="majorHAnsi" w:cstheme="majorHAnsi"/>
          <w:sz w:val="16"/>
        </w:rPr>
        <w:t xml:space="preserve"> unionists. The U.S. had sixty thousand full-time union officers in 1960, compared to just four thousand in Great Britain.38 As Mark Brenner reports in Labor Notes, union officials “earning more than $100,000 a year tripled between 2000 and 2008, the latest year with complete data, and the number earning more than $150,000 also tripled.… In 2008, nearly 10,000 union officials or staff brought home salaries greater than $100,000, costing a total of $1.2 billion.” Indeed, five of the top union officials “received more than half a million dollars just in salary, and everyone in the top 15 earned more than $400,000.” Brenner also noted, “Officials earning more than $150,000 found themselves among the richest 5 percent of American households. Meanwhile, the typical union member earned $48,000 in 2008; the overall average U.S. income was $40,000.”39 The weight of this past weighs heavily on the labor movement today, even as the working class becomes ripe for struggle.</w:t>
      </w:r>
    </w:p>
    <w:p w14:paraId="2B7498BC" w14:textId="77777777" w:rsidR="00560A71" w:rsidRPr="00605528" w:rsidRDefault="00560A71" w:rsidP="00560A71">
      <w:pPr>
        <w:rPr>
          <w:rFonts w:asciiTheme="majorHAnsi" w:hAnsiTheme="majorHAnsi" w:cstheme="majorHAnsi"/>
        </w:rPr>
      </w:pPr>
    </w:p>
    <w:p w14:paraId="7F5D525A" w14:textId="3A2D4BEB" w:rsidR="00F94BEE" w:rsidRPr="00605528" w:rsidRDefault="00F94BEE" w:rsidP="00F94BEE">
      <w:pPr>
        <w:rPr>
          <w:rFonts w:asciiTheme="majorHAnsi" w:hAnsiTheme="majorHAnsi" w:cstheme="majorHAnsi"/>
          <w:sz w:val="16"/>
        </w:rPr>
      </w:pPr>
    </w:p>
    <w:p w14:paraId="675B6300" w14:textId="77777777" w:rsidR="00560A71" w:rsidRPr="00605528" w:rsidRDefault="00560A71" w:rsidP="00560A71">
      <w:pPr>
        <w:rPr>
          <w:rFonts w:asciiTheme="majorHAnsi" w:hAnsiTheme="majorHAnsi" w:cstheme="majorHAnsi"/>
        </w:rPr>
      </w:pPr>
    </w:p>
    <w:p w14:paraId="45041203" w14:textId="77777777" w:rsidR="00560A71" w:rsidRPr="00605528" w:rsidRDefault="00560A71" w:rsidP="00560A71">
      <w:pPr>
        <w:pStyle w:val="Heading4"/>
        <w:rPr>
          <w:rFonts w:asciiTheme="majorHAnsi" w:hAnsiTheme="majorHAnsi" w:cstheme="majorHAnsi"/>
        </w:rPr>
      </w:pPr>
      <w:r w:rsidRPr="00605528">
        <w:rPr>
          <w:rFonts w:asciiTheme="majorHAnsi" w:hAnsiTheme="majorHAnsi" w:cstheme="majorHAnsi"/>
        </w:rPr>
        <w:t xml:space="preserve">Vote negative to stand in solidarity with the communist party. Transition is inevitable, the alternative engages in the difficult work of post-capitalist planning. </w:t>
      </w:r>
    </w:p>
    <w:p w14:paraId="4833CB2A" w14:textId="77777777" w:rsidR="00560A71" w:rsidRPr="00605528" w:rsidRDefault="00560A71" w:rsidP="00560A71">
      <w:pPr>
        <w:rPr>
          <w:rFonts w:asciiTheme="majorHAnsi" w:hAnsiTheme="majorHAnsi" w:cstheme="majorHAnsi"/>
        </w:rPr>
      </w:pPr>
      <w:r w:rsidRPr="00605528">
        <w:rPr>
          <w:rStyle w:val="Style13ptBold"/>
          <w:rFonts w:asciiTheme="majorHAnsi" w:hAnsiTheme="majorHAnsi" w:cstheme="majorHAnsi"/>
        </w:rPr>
        <w:t xml:space="preserve">Dean 12 </w:t>
      </w:r>
      <w:r w:rsidRPr="00605528">
        <w:rPr>
          <w:rFonts w:asciiTheme="majorHAnsi" w:hAnsiTheme="majorHAnsi" w:cstheme="majorHAnsi"/>
        </w:rPr>
        <w:t>(Jodi, political philosopher and professor in the Political Science department at Hobart and William Smith Colleges, “The Communist Horizon”, Verso 2012)</w:t>
      </w:r>
    </w:p>
    <w:p w14:paraId="0605EE71" w14:textId="77777777" w:rsidR="00560A71" w:rsidRPr="00605528" w:rsidRDefault="00560A71" w:rsidP="00560A71">
      <w:pPr>
        <w:rPr>
          <w:rFonts w:asciiTheme="majorHAnsi" w:hAnsiTheme="majorHAnsi" w:cstheme="majorHAnsi"/>
        </w:rPr>
      </w:pPr>
      <w:r w:rsidRPr="00605528">
        <w:rPr>
          <w:rStyle w:val="StyleUnderline"/>
          <w:rFonts w:asciiTheme="majorHAnsi" w:hAnsiTheme="majorHAnsi" w:cstheme="majorHAnsi"/>
        </w:rPr>
        <w:t>What's the alternative? Trusting our desire for collectivity.</w:t>
      </w:r>
      <w:r w:rsidRPr="00605528">
        <w:rPr>
          <w:rFonts w:asciiTheme="majorHAnsi" w:hAnsiTheme="majorHAnsi" w:cstheme="majorHAnsi"/>
        </w:rPr>
        <w:t xml:space="preserve"> This means </w:t>
      </w:r>
      <w:r w:rsidRPr="00605528">
        <w:rPr>
          <w:rStyle w:val="StyleUnderline"/>
          <w:rFonts w:asciiTheme="majorHAnsi" w:hAnsiTheme="majorHAnsi" w:cstheme="majorHAnsi"/>
        </w:rPr>
        <w:t>acknowledging</w:t>
      </w:r>
      <w:r w:rsidRPr="00605528">
        <w:rPr>
          <w:rFonts w:asciiTheme="majorHAnsi" w:hAnsiTheme="majorHAnsi" w:cstheme="majorHAnsi"/>
        </w:rPr>
        <w:t xml:space="preserve"> how </w:t>
      </w:r>
      <w:r w:rsidRPr="00605528">
        <w:rPr>
          <w:rStyle w:val="StyleUnderline"/>
          <w:rFonts w:asciiTheme="majorHAnsi" w:hAnsiTheme="majorHAnsi" w:cstheme="majorHAnsi"/>
        </w:rPr>
        <w:t>autonomy is only ever a collective product,</w:t>
      </w:r>
      <w:r w:rsidRPr="00605528">
        <w:rPr>
          <w:rFonts w:asciiTheme="majorHAnsi" w:hAnsiTheme="majorHAnsi" w:cstheme="majorHAnsi"/>
        </w:rPr>
        <w:t xml:space="preserve"> fragments are </w:t>
      </w:r>
      <w:r w:rsidRPr="00605528">
        <w:rPr>
          <w:rStyle w:val="StyleUnderline"/>
          <w:rFonts w:asciiTheme="majorHAnsi" w:hAnsiTheme="majorHAnsi" w:cstheme="majorHAnsi"/>
        </w:rPr>
        <w:t>parts of ever larger wholes</w:t>
      </w:r>
      <w:r w:rsidRPr="00605528">
        <w:rPr>
          <w:rFonts w:asciiTheme="majorHAnsi" w:hAnsiTheme="majorHAnsi" w:cstheme="majorHAnsi"/>
        </w:rPr>
        <w:t xml:space="preserve">, and dispersion is but the flipside of concentration. </w:t>
      </w:r>
      <w:r w:rsidRPr="00605528">
        <w:rPr>
          <w:rStyle w:val="StyleUnderline"/>
          <w:rFonts w:asciiTheme="majorHAnsi" w:hAnsiTheme="majorHAnsi" w:cstheme="majorHAnsi"/>
        </w:rPr>
        <w:t>We might think</w:t>
      </w:r>
      <w:r w:rsidRPr="00605528">
        <w:rPr>
          <w:rFonts w:asciiTheme="majorHAnsi" w:hAnsiTheme="majorHAnsi" w:cstheme="majorHAnsi"/>
        </w:rPr>
        <w:t xml:space="preserve"> here </w:t>
      </w:r>
      <w:r w:rsidRPr="00605528">
        <w:rPr>
          <w:rStyle w:val="StyleUnderline"/>
          <w:rFonts w:asciiTheme="majorHAnsi" w:hAnsiTheme="majorHAnsi" w:cstheme="majorHAnsi"/>
        </w:rPr>
        <w:t>in terms of a dynamic rather than an either/or:</w:t>
      </w:r>
      <w:r w:rsidRPr="00605528">
        <w:rPr>
          <w:rFonts w:asciiTheme="majorHAnsi" w:hAnsiTheme="majorHAnsi" w:cstheme="majorHAnsi"/>
        </w:rPr>
        <w:t xml:space="preserve"> dispersed </w:t>
      </w:r>
      <w:r w:rsidRPr="00605528">
        <w:rPr>
          <w:rStyle w:val="Emphasis"/>
          <w:rFonts w:asciiTheme="majorHAnsi" w:hAnsiTheme="majorHAnsi" w:cstheme="majorHAnsi"/>
          <w:highlight w:val="green"/>
        </w:rPr>
        <w:t>local actions</w:t>
      </w:r>
      <w:r w:rsidRPr="00605528">
        <w:rPr>
          <w:rStyle w:val="StyleUnderline"/>
          <w:rFonts w:asciiTheme="majorHAnsi" w:hAnsiTheme="majorHAnsi" w:cstheme="majorHAnsi"/>
        </w:rPr>
        <w:t xml:space="preserve"> matter; they </w:t>
      </w:r>
      <w:r w:rsidRPr="00605528">
        <w:rPr>
          <w:rStyle w:val="Emphasis"/>
          <w:rFonts w:asciiTheme="majorHAnsi" w:hAnsiTheme="majorHAnsi" w:cstheme="majorHAnsi"/>
          <w:highlight w:val="green"/>
        </w:rPr>
        <w:t>are amplified when</w:t>
      </w:r>
      <w:r w:rsidRPr="00605528">
        <w:rPr>
          <w:rStyle w:val="StyleUnderline"/>
          <w:rFonts w:asciiTheme="majorHAnsi" w:hAnsiTheme="majorHAnsi" w:cstheme="majorHAnsi"/>
        </w:rPr>
        <w:t xml:space="preserve"> </w:t>
      </w:r>
      <w:r w:rsidRPr="00605528">
        <w:rPr>
          <w:rFonts w:asciiTheme="majorHAnsi" w:hAnsiTheme="majorHAnsi" w:cstheme="majorHAnsi"/>
        </w:rPr>
        <w:t xml:space="preserve">they are </w:t>
      </w:r>
      <w:r w:rsidRPr="00605528">
        <w:rPr>
          <w:rStyle w:val="Emphasis"/>
          <w:rFonts w:asciiTheme="majorHAnsi" w:hAnsiTheme="majorHAnsi" w:cstheme="majorHAnsi"/>
          <w:highlight w:val="green"/>
        </w:rPr>
        <w:t>linked to a movement</w:t>
      </w:r>
      <w:r w:rsidRPr="00605528">
        <w:rPr>
          <w:rFonts w:asciiTheme="majorHAnsi" w:hAnsiTheme="majorHAnsi" w:cstheme="majorHAnsi"/>
        </w:rPr>
        <w:t xml:space="preserve"> that can bring out huge numbers of people for massive events. And </w:t>
      </w:r>
      <w:r w:rsidRPr="00605528">
        <w:rPr>
          <w:rStyle w:val="StyleUnderline"/>
          <w:rFonts w:asciiTheme="majorHAnsi" w:hAnsiTheme="majorHAnsi" w:cstheme="majorHAnsi"/>
        </w:rPr>
        <w:t>these</w:t>
      </w:r>
      <w:r w:rsidRPr="00605528">
        <w:rPr>
          <w:rFonts w:asciiTheme="majorHAnsi" w:hAnsiTheme="majorHAnsi" w:cstheme="majorHAnsi"/>
        </w:rPr>
        <w:t xml:space="preserve"> massive </w:t>
      </w:r>
      <w:r w:rsidRPr="00605528">
        <w:rPr>
          <w:rStyle w:val="StyleUnderline"/>
          <w:rFonts w:asciiTheme="majorHAnsi" w:hAnsiTheme="majorHAnsi" w:cstheme="majorHAnsi"/>
        </w:rPr>
        <w:t>events are more than just spectacles</w:t>
      </w:r>
      <w:r w:rsidRPr="00605528">
        <w:rPr>
          <w:rFonts w:asciiTheme="majorHAnsi" w:hAnsiTheme="majorHAnsi" w:cstheme="majorHAnsi"/>
        </w:rPr>
        <w:t xml:space="preserve">, more than momentary hints at the people's will, </w:t>
      </w:r>
      <w:r w:rsidRPr="00605528">
        <w:rPr>
          <w:rStyle w:val="StyleUnderline"/>
          <w:rFonts w:asciiTheme="majorHAnsi" w:hAnsiTheme="majorHAnsi" w:cstheme="majorHAnsi"/>
        </w:rPr>
        <w:t>when they are strengthened by the specific achievements of specific, targeted campaigns</w:t>
      </w:r>
      <w:r w:rsidRPr="00605528">
        <w:rPr>
          <w:rFonts w:asciiTheme="majorHAnsi" w:hAnsiTheme="majorHAnsi" w:cstheme="majorHAnsi"/>
        </w:rPr>
        <w:t xml:space="preserve">. In many ways, this has already been a key component of Occupy. Yet, too much movement rhetoric denounces centralization and celebrates locality such that people lose confidence in anything but the local and the community-based. Likewise, </w:t>
      </w:r>
      <w:r w:rsidRPr="00605528">
        <w:rPr>
          <w:rStyle w:val="Emphasis"/>
          <w:rFonts w:asciiTheme="majorHAnsi" w:hAnsiTheme="majorHAnsi" w:cstheme="majorHAnsi"/>
          <w:highlight w:val="green"/>
        </w:rPr>
        <w:t>strong structures</w:t>
      </w:r>
      <w:r w:rsidRPr="00605528">
        <w:rPr>
          <w:rFonts w:asciiTheme="majorHAnsi" w:hAnsiTheme="majorHAnsi" w:cstheme="majorHAnsi"/>
        </w:rPr>
        <w:t xml:space="preserve">, </w:t>
      </w:r>
      <w:r w:rsidRPr="00605528">
        <w:rPr>
          <w:rStyle w:val="StyleUnderline"/>
          <w:rFonts w:asciiTheme="majorHAnsi" w:hAnsiTheme="majorHAnsi" w:cstheme="majorHAnsi"/>
        </w:rPr>
        <w:t>structures that can grow</w:t>
      </w:r>
      <w:r w:rsidRPr="00605528">
        <w:rPr>
          <w:rFonts w:asciiTheme="majorHAnsi" w:hAnsiTheme="majorHAnsi" w:cstheme="majorHAnsi"/>
        </w:rPr>
        <w:t xml:space="preserve">, structures </w:t>
      </w:r>
      <w:r w:rsidRPr="00605528">
        <w:rPr>
          <w:rStyle w:val="StyleUnderline"/>
          <w:rFonts w:asciiTheme="majorHAnsi" w:hAnsiTheme="majorHAnsi" w:cstheme="majorHAnsi"/>
        </w:rPr>
        <w:t>with duration</w:t>
      </w:r>
      <w:r w:rsidRPr="00605528">
        <w:rPr>
          <w:rFonts w:asciiTheme="majorHAnsi" w:hAnsiTheme="majorHAnsi" w:cstheme="majorHAnsi"/>
        </w:rPr>
        <w:t xml:space="preserve">, </w:t>
      </w:r>
      <w:r w:rsidRPr="00605528">
        <w:rPr>
          <w:rStyle w:val="Emphasis"/>
          <w:rFonts w:asciiTheme="majorHAnsi" w:hAnsiTheme="majorHAnsi" w:cstheme="majorHAnsi"/>
          <w:highlight w:val="green"/>
        </w:rPr>
        <w:t>need vertical and diagonal components in addition to horizontal ones</w:t>
      </w:r>
      <w:r w:rsidRPr="00605528">
        <w:rPr>
          <w:rFonts w:asciiTheme="majorHAnsi" w:hAnsiTheme="majorHAnsi" w:cstheme="majorHAnsi"/>
        </w:rPr>
        <w:t xml:space="preserve">. Again, this has been obviously true in the movement, yet much of </w:t>
      </w:r>
      <w:r w:rsidRPr="00605528">
        <w:rPr>
          <w:rStyle w:val="StyleUnderline"/>
          <w:rFonts w:asciiTheme="majorHAnsi" w:hAnsiTheme="majorHAnsi" w:cstheme="majorHAnsi"/>
        </w:rPr>
        <w:t xml:space="preserve">the rhetoric of </w:t>
      </w:r>
      <w:r w:rsidRPr="00605528">
        <w:rPr>
          <w:rStyle w:val="Emphasis"/>
          <w:rFonts w:asciiTheme="majorHAnsi" w:hAnsiTheme="majorHAnsi" w:cstheme="majorHAnsi"/>
        </w:rPr>
        <w:t>Occupy celebrates only horizontality</w:t>
      </w:r>
      <w:r w:rsidRPr="00605528">
        <w:rPr>
          <w:rFonts w:asciiTheme="majorHAnsi" w:hAnsiTheme="majorHAnsi" w:cstheme="majorHAnsi"/>
        </w:rPr>
        <w:t xml:space="preserve">, </w:t>
      </w:r>
      <w:r w:rsidRPr="00605528">
        <w:rPr>
          <w:rStyle w:val="StyleUnderline"/>
          <w:rFonts w:asciiTheme="majorHAnsi" w:hAnsiTheme="majorHAnsi" w:cstheme="majorHAnsi"/>
        </w:rPr>
        <w:t>treating verticality as a danger</w:t>
      </w:r>
      <w:r w:rsidRPr="00605528">
        <w:rPr>
          <w:rFonts w:asciiTheme="majorHAnsi" w:hAnsiTheme="majorHAnsi" w:cstheme="majorHAnsi"/>
        </w:rPr>
        <w:t xml:space="preserve"> to be fought at every turn. </w:t>
      </w:r>
      <w:r w:rsidRPr="00605528">
        <w:rPr>
          <w:rStyle w:val="StyleUnderline"/>
          <w:rFonts w:asciiTheme="majorHAnsi" w:hAnsiTheme="majorHAnsi" w:cstheme="majorHAnsi"/>
        </w:rPr>
        <w:t>Diagonality is basically neglected</w:t>
      </w:r>
      <w:r w:rsidRPr="00605528">
        <w:rPr>
          <w:rFonts w:asciiTheme="majorHAnsi" w:hAnsiTheme="majorHAnsi" w:cstheme="majorHAnsi"/>
        </w:rPr>
        <w:t>, which means</w:t>
      </w:r>
      <w:r w:rsidRPr="00605528">
        <w:rPr>
          <w:rStyle w:val="StyleUnderline"/>
          <w:rFonts w:asciiTheme="majorHAnsi" w:hAnsiTheme="majorHAnsi" w:cstheme="majorHAnsi"/>
        </w:rPr>
        <w:t xml:space="preserve"> we haven't put much energy into developing structures of accountability and recall. </w:t>
      </w:r>
      <w:r w:rsidRPr="00605528">
        <w:rPr>
          <w:rStyle w:val="Emphasis"/>
          <w:rFonts w:asciiTheme="majorHAnsi" w:hAnsiTheme="majorHAnsi" w:cstheme="majorHAnsi"/>
          <w:highlight w:val="green"/>
        </w:rPr>
        <w:t>Collective power isn't just coming together. It's sticking together</w:t>
      </w:r>
      <w:r w:rsidRPr="00605528">
        <w:rPr>
          <w:rFonts w:asciiTheme="majorHAnsi" w:hAnsiTheme="majorHAnsi" w:cstheme="majorHAnsi"/>
        </w:rPr>
        <w:t xml:space="preserve">. </w:t>
      </w:r>
      <w:r w:rsidRPr="00605528">
        <w:rPr>
          <w:rStyle w:val="StyleUnderline"/>
          <w:rFonts w:asciiTheme="majorHAnsi" w:hAnsiTheme="majorHAnsi" w:cstheme="majorHAnsi"/>
          <w:highlight w:val="green"/>
        </w:rPr>
        <w:t>And sticking</w:t>
      </w:r>
      <w:r w:rsidRPr="00605528">
        <w:rPr>
          <w:rStyle w:val="StyleUnderline"/>
          <w:rFonts w:asciiTheme="majorHAnsi" w:hAnsiTheme="majorHAnsi" w:cstheme="majorHAnsi"/>
        </w:rPr>
        <w:t xml:space="preserve"> together </w:t>
      </w:r>
      <w:r w:rsidRPr="00605528">
        <w:rPr>
          <w:rStyle w:val="StyleUnderline"/>
          <w:rFonts w:asciiTheme="majorHAnsi" w:hAnsiTheme="majorHAnsi" w:cstheme="majorHAnsi"/>
          <w:highlight w:val="green"/>
        </w:rPr>
        <w:t>requires</w:t>
      </w:r>
      <w:r w:rsidRPr="00605528">
        <w:rPr>
          <w:rFonts w:asciiTheme="majorHAnsi" w:hAnsiTheme="majorHAnsi" w:cstheme="majorHAnsi"/>
        </w:rPr>
        <w:t xml:space="preserve"> a </w:t>
      </w:r>
      <w:r w:rsidRPr="00605528">
        <w:rPr>
          <w:rStyle w:val="StyleUnderline"/>
          <w:rFonts w:asciiTheme="majorHAnsi" w:hAnsiTheme="majorHAnsi" w:cstheme="majorHAnsi"/>
          <w:highlight w:val="green"/>
        </w:rPr>
        <w:t>willingness to make sacrifices</w:t>
      </w:r>
      <w:r w:rsidRPr="00605528">
        <w:rPr>
          <w:rFonts w:asciiTheme="majorHAnsi" w:hAnsiTheme="majorHAnsi" w:cstheme="majorHAnsi"/>
        </w:rPr>
        <w:t xml:space="preserve"> for the sake of others. Many are already doing this, yet the movement doesn't acknowledge it insofar as its language celebrates and valorizes autonomy over collectivity. </w:t>
      </w:r>
      <w:r w:rsidRPr="00605528">
        <w:rPr>
          <w:rStyle w:val="StyleUnderline"/>
          <w:rFonts w:asciiTheme="majorHAnsi" w:hAnsiTheme="majorHAnsi" w:cstheme="majorHAnsi"/>
        </w:rPr>
        <w:t>Collectivity is present in the common language and common actions</w:t>
      </w:r>
      <w:r w:rsidRPr="00605528">
        <w:rPr>
          <w:rFonts w:asciiTheme="majorHAnsi" w:hAnsiTheme="majorHAnsi" w:cstheme="majorHAnsi"/>
        </w:rPr>
        <w:t xml:space="preserve"> in the movement, but not to and for itself. It's sometimes asserted, sometimes experienced. But </w:t>
      </w:r>
      <w:r w:rsidRPr="00605528">
        <w:rPr>
          <w:rStyle w:val="StyleUnderline"/>
          <w:rFonts w:asciiTheme="majorHAnsi" w:hAnsiTheme="majorHAnsi" w:cstheme="majorHAnsi"/>
          <w:highlight w:val="green"/>
        </w:rPr>
        <w:t xml:space="preserve">it has to be collectively desired and </w:t>
      </w:r>
      <w:r w:rsidRPr="00605528">
        <w:rPr>
          <w:rStyle w:val="StyleUnderline"/>
          <w:rFonts w:asciiTheme="majorHAnsi" w:hAnsiTheme="majorHAnsi" w:cstheme="majorHAnsi"/>
        </w:rPr>
        <w:t>collectively</w:t>
      </w:r>
      <w:r w:rsidRPr="00605528">
        <w:rPr>
          <w:rStyle w:val="StyleUnderline"/>
          <w:rFonts w:asciiTheme="majorHAnsi" w:hAnsiTheme="majorHAnsi" w:cstheme="majorHAnsi"/>
          <w:highlight w:val="green"/>
        </w:rPr>
        <w:t xml:space="preserve"> built</w:t>
      </w:r>
      <w:r w:rsidRPr="00605528">
        <w:rPr>
          <w:rStyle w:val="StyleUnderline"/>
          <w:rFonts w:asciiTheme="majorHAnsi" w:hAnsiTheme="majorHAnsi" w:cstheme="majorHAnsi"/>
        </w:rPr>
        <w:t>-</w:t>
      </w:r>
      <w:r w:rsidRPr="00605528">
        <w:rPr>
          <w:rStyle w:val="StyleUnderline"/>
          <w:rFonts w:asciiTheme="majorHAnsi" w:hAnsiTheme="majorHAnsi" w:cstheme="majorHAnsi"/>
          <w:highlight w:val="green"/>
        </w:rPr>
        <w:t xml:space="preserve">hence </w:t>
      </w:r>
      <w:r w:rsidRPr="00605528">
        <w:rPr>
          <w:rStyle w:val="Emphasis"/>
          <w:rFonts w:asciiTheme="majorHAnsi" w:hAnsiTheme="majorHAnsi" w:cstheme="majorHAnsi"/>
          <w:highlight w:val="green"/>
        </w:rPr>
        <w:t>the need for a party</w:t>
      </w:r>
      <w:r w:rsidRPr="00605528">
        <w:rPr>
          <w:rFonts w:asciiTheme="majorHAnsi" w:hAnsiTheme="majorHAnsi" w:cstheme="majorHAnsi"/>
        </w:rPr>
        <w:t xml:space="preserve">. In sum, the </w:t>
      </w:r>
      <w:r w:rsidRPr="00605528">
        <w:rPr>
          <w:rStyle w:val="StyleUnderline"/>
          <w:rFonts w:asciiTheme="majorHAnsi" w:hAnsiTheme="majorHAnsi" w:cstheme="majorHAnsi"/>
        </w:rPr>
        <w:t>Occupy</w:t>
      </w:r>
      <w:r w:rsidRPr="00605528">
        <w:rPr>
          <w:rFonts w:asciiTheme="majorHAnsi" w:hAnsiTheme="majorHAnsi" w:cstheme="majorHAnsi"/>
        </w:rPr>
        <w:t xml:space="preserve"> movement </w:t>
      </w:r>
      <w:r w:rsidRPr="00605528">
        <w:rPr>
          <w:rStyle w:val="StyleUnderline"/>
          <w:rFonts w:asciiTheme="majorHAnsi" w:hAnsiTheme="majorHAnsi" w:cstheme="majorHAnsi"/>
        </w:rPr>
        <w:t>demonstrates why</w:t>
      </w:r>
      <w:r w:rsidRPr="00605528">
        <w:rPr>
          <w:rFonts w:asciiTheme="majorHAnsi" w:hAnsiTheme="majorHAnsi" w:cstheme="majorHAnsi"/>
        </w:rPr>
        <w:t xml:space="preserve"> something like </w:t>
      </w:r>
      <w:r w:rsidRPr="00605528">
        <w:rPr>
          <w:rStyle w:val="StyleUnderline"/>
          <w:rFonts w:asciiTheme="majorHAnsi" w:hAnsiTheme="majorHAnsi" w:cstheme="majorHAnsi"/>
        </w:rPr>
        <w:t xml:space="preserve">a party is needed </w:t>
      </w:r>
      <w:r w:rsidRPr="00605528">
        <w:rPr>
          <w:rFonts w:asciiTheme="majorHAnsi" w:hAnsiTheme="majorHAnsi" w:cstheme="majorHAnsi"/>
        </w:rPr>
        <w:t>insofar as</w:t>
      </w:r>
      <w:r w:rsidRPr="00605528">
        <w:rPr>
          <w:rStyle w:val="StyleUnderline"/>
          <w:rFonts w:asciiTheme="majorHAnsi" w:hAnsiTheme="majorHAnsi" w:cstheme="majorHAnsi"/>
        </w:rPr>
        <w:t xml:space="preserve"> a party is an explicit assertion of collectivity, a structure of accountability, an acknowledgment of differential capacities, and</w:t>
      </w:r>
      <w:r w:rsidRPr="00605528">
        <w:rPr>
          <w:rFonts w:asciiTheme="majorHAnsi" w:hAnsiTheme="majorHAnsi" w:cstheme="majorHAnsi"/>
        </w:rPr>
        <w:t xml:space="preserve"> </w:t>
      </w:r>
      <w:r w:rsidRPr="00605528">
        <w:rPr>
          <w:rStyle w:val="StyleUnderline"/>
          <w:rFonts w:asciiTheme="majorHAnsi" w:hAnsiTheme="majorHAnsi" w:cstheme="majorHAnsi"/>
        </w:rPr>
        <w:t>a vehicle for solidarity</w:t>
      </w:r>
      <w:r w:rsidRPr="00605528">
        <w:rPr>
          <w:rFonts w:asciiTheme="majorHAnsi" w:hAnsiTheme="majorHAnsi" w:cstheme="majorHAnsi"/>
        </w:rPr>
        <w:t xml:space="preserve">. It also gives us a sense of the form such a party might take: a self-conscious assertion of the overlap of two gaps in the maintenance of collective desire. </w:t>
      </w:r>
      <w:r w:rsidRPr="00605528">
        <w:rPr>
          <w:rStyle w:val="StyleUnderline"/>
          <w:rFonts w:asciiTheme="majorHAnsi" w:hAnsiTheme="majorHAnsi" w:cstheme="majorHAnsi"/>
        </w:rPr>
        <w:t xml:space="preserve">Some depict the </w:t>
      </w:r>
      <w:r w:rsidRPr="00605528">
        <w:rPr>
          <w:rStyle w:val="Emphasis"/>
          <w:rFonts w:asciiTheme="majorHAnsi" w:hAnsiTheme="majorHAnsi" w:cstheme="majorHAnsi"/>
        </w:rPr>
        <w:t xml:space="preserve">Leninist party as a spectre of </w:t>
      </w:r>
      <w:r w:rsidRPr="00605528">
        <w:rPr>
          <w:rStyle w:val="Emphasis"/>
          <w:rFonts w:asciiTheme="majorHAnsi" w:hAnsiTheme="majorHAnsi" w:cstheme="majorHAnsi"/>
        </w:rPr>
        <w:lastRenderedPageBreak/>
        <w:t>horror</w:t>
      </w:r>
      <w:r w:rsidRPr="00605528">
        <w:rPr>
          <w:rFonts w:asciiTheme="majorHAnsi" w:hAnsiTheme="majorHAnsi" w:cstheme="majorHAnsi"/>
        </w:rPr>
        <w:t xml:space="preserve">, the remnant of the failed revolution the tenors of which must be avoided at all costs. </w:t>
      </w:r>
      <w:r w:rsidRPr="00605528">
        <w:rPr>
          <w:rStyle w:val="StyleUnderline"/>
          <w:rFonts w:asciiTheme="majorHAnsi" w:hAnsiTheme="majorHAnsi" w:cstheme="majorHAnsi"/>
        </w:rPr>
        <w:t>In such a vision</w:t>
      </w:r>
      <w:r w:rsidRPr="00605528">
        <w:rPr>
          <w:rFonts w:asciiTheme="majorHAnsi" w:hAnsiTheme="majorHAnsi" w:cstheme="majorHAnsi"/>
        </w:rPr>
        <w:t xml:space="preserve"> (which may not be concretely held by anyone but seems vaguely intuited by many), </w:t>
      </w:r>
      <w:r w:rsidRPr="00605528">
        <w:rPr>
          <w:rStyle w:val="Emphasis"/>
          <w:rFonts w:asciiTheme="majorHAnsi" w:hAnsiTheme="majorHAnsi" w:cstheme="majorHAnsi"/>
        </w:rPr>
        <w:t>communism is reduced</w:t>
      </w:r>
      <w:r w:rsidRPr="00605528">
        <w:rPr>
          <w:rFonts w:asciiTheme="majorHAnsi" w:hAnsiTheme="majorHAnsi" w:cstheme="majorHAnsi"/>
        </w:rPr>
        <w:t xml:space="preserve"> not simply to the actual (which is always necessarily ruptured, incomplete, irreducible to itself, and pregnant with the unrealized potentials of the past) but </w:t>
      </w:r>
      <w:r w:rsidRPr="00605528">
        <w:rPr>
          <w:rStyle w:val="Emphasis"/>
          <w:rFonts w:asciiTheme="majorHAnsi" w:hAnsiTheme="majorHAnsi" w:cstheme="majorHAnsi"/>
        </w:rPr>
        <w:t>to the parody of one actuality</w:t>
      </w:r>
      <w:r w:rsidRPr="00605528">
        <w:rPr>
          <w:rFonts w:asciiTheme="majorHAnsi" w:hAnsiTheme="majorHAnsi" w:cstheme="majorHAnsi"/>
        </w:rPr>
        <w:t xml:space="preserve">, </w:t>
      </w:r>
      <w:r w:rsidRPr="00605528">
        <w:rPr>
          <w:rStyle w:val="StyleUnderline"/>
          <w:rFonts w:asciiTheme="majorHAnsi" w:hAnsiTheme="majorHAnsi" w:cstheme="majorHAnsi"/>
        </w:rPr>
        <w:t>an actuality that has in fact changed over time and from different perspectives.</w:t>
      </w:r>
      <w:r w:rsidRPr="00605528">
        <w:rPr>
          <w:rFonts w:asciiTheme="majorHAnsi" w:hAnsiTheme="majorHAnsi" w:cstheme="majorHAnsi"/>
        </w:rPr>
        <w:t xml:space="preserve"> Through this reduction (which is an ongoing process), actuality is displaced by an impossible figure, a figure so resolute as to be incapable of revolutionary change. </w:t>
      </w:r>
      <w:r w:rsidRPr="00605528">
        <w:rPr>
          <w:rStyle w:val="StyleUnderline"/>
          <w:rFonts w:asciiTheme="majorHAnsi" w:hAnsiTheme="majorHAnsi" w:cstheme="majorHAnsi"/>
        </w:rPr>
        <w:t>Rigid, exclusive, dogmatic-it's hard to see how such a party could even function in a revolutionary situation much less ever attract members</w:t>
      </w:r>
      <w:r w:rsidRPr="00605528">
        <w:rPr>
          <w:rFonts w:asciiTheme="majorHAnsi" w:hAnsiTheme="majorHAnsi" w:cstheme="majorHAnsi"/>
        </w:rPr>
        <w:t xml:space="preserve"> in the first place: </w:t>
      </w:r>
      <w:r w:rsidRPr="00605528">
        <w:rPr>
          <w:rStyle w:val="StyleUnderline"/>
          <w:rFonts w:asciiTheme="majorHAnsi" w:hAnsiTheme="majorHAnsi" w:cstheme="majorHAnsi"/>
        </w:rPr>
        <w:t>how would it get people to show up, to march, to write and distribute newspapers</w:t>
      </w:r>
      <w:r w:rsidRPr="00605528">
        <w:rPr>
          <w:rFonts w:asciiTheme="majorHAnsi" w:hAnsiTheme="majorHAnsi" w:cstheme="majorHAnsi"/>
        </w:rPr>
        <w:t xml:space="preserve">, </w:t>
      </w:r>
      <w:r w:rsidRPr="00605528">
        <w:rPr>
          <w:rStyle w:val="StyleUnderline"/>
          <w:rFonts w:asciiTheme="majorHAnsi" w:hAnsiTheme="majorHAnsi" w:cstheme="majorHAnsi"/>
        </w:rPr>
        <w:t>to put their lives on the line? How would it grow or spread?</w:t>
      </w:r>
      <w:r w:rsidRPr="00605528">
        <w:rPr>
          <w:rFonts w:asciiTheme="majorHAnsi" w:hAnsiTheme="majorHAnsi" w:cstheme="majorHAnsi"/>
        </w:rPr>
        <w:t xml:space="preserve"> In contrast, </w:t>
      </w:r>
      <w:r w:rsidRPr="00605528">
        <w:rPr>
          <w:rStyle w:val="StyleUnderline"/>
          <w:rFonts w:asciiTheme="majorHAnsi" w:hAnsiTheme="majorHAnsi" w:cstheme="majorHAnsi"/>
        </w:rPr>
        <w:t>Lukacs's account</w:t>
      </w:r>
      <w:r w:rsidRPr="00605528">
        <w:rPr>
          <w:rFonts w:asciiTheme="majorHAnsi" w:hAnsiTheme="majorHAnsi" w:cstheme="majorHAnsi"/>
        </w:rPr>
        <w:t xml:space="preserve"> of the Leninist party </w:t>
      </w:r>
      <w:r w:rsidRPr="00605528">
        <w:rPr>
          <w:rStyle w:val="StyleUnderline"/>
          <w:rFonts w:asciiTheme="majorHAnsi" w:hAnsiTheme="majorHAnsi" w:cstheme="majorHAnsi"/>
        </w:rPr>
        <w:t xml:space="preserve">suggests an organization formed as the subjectification of </w:t>
      </w:r>
      <w:r w:rsidRPr="00605528">
        <w:rPr>
          <w:rFonts w:asciiTheme="majorHAnsi" w:hAnsiTheme="majorHAnsi" w:cstheme="majorHAnsi"/>
        </w:rPr>
        <w:t xml:space="preserve">two lacks, </w:t>
      </w:r>
      <w:r w:rsidRPr="00605528">
        <w:rPr>
          <w:rStyle w:val="StyleUnderline"/>
          <w:rFonts w:asciiTheme="majorHAnsi" w:hAnsiTheme="majorHAnsi" w:cstheme="majorHAnsi"/>
        </w:rPr>
        <w:t>the chaos of revolution and the non-knowledge of the party</w:t>
      </w:r>
      <w:r w:rsidRPr="00605528">
        <w:rPr>
          <w:rFonts w:asciiTheme="majorHAnsi" w:hAnsiTheme="majorHAnsi" w:cstheme="majorHAnsi"/>
        </w:rPr>
        <w:t xml:space="preserve">. 12 Lukacs argues that Lenin's pruty presupposes the actuality of revolution. </w:t>
      </w:r>
      <w:r w:rsidRPr="00605528">
        <w:rPr>
          <w:rStyle w:val="StyleUnderline"/>
          <w:rFonts w:asciiTheme="majorHAnsi" w:hAnsiTheme="majorHAnsi" w:cstheme="majorHAnsi"/>
        </w:rPr>
        <w:t>It's a political organization premised on the fact of revolution</w:t>
      </w:r>
      <w:r w:rsidRPr="00605528">
        <w:rPr>
          <w:rFonts w:asciiTheme="majorHAnsi" w:hAnsiTheme="majorHAnsi" w:cstheme="majorHAnsi"/>
        </w:rPr>
        <w:t xml:space="preserve">, on the fact </w:t>
      </w:r>
      <w:r w:rsidRPr="00605528">
        <w:rPr>
          <w:rStyle w:val="StyleUnderline"/>
          <w:rFonts w:asciiTheme="majorHAnsi" w:hAnsiTheme="majorHAnsi" w:cstheme="majorHAnsi"/>
        </w:rPr>
        <w:t xml:space="preserve">that the terrain of politics is open and changing and that revolutions happen. </w:t>
      </w:r>
      <w:r w:rsidRPr="00605528">
        <w:rPr>
          <w:rStyle w:val="Emphasis"/>
          <w:rFonts w:asciiTheme="majorHAnsi" w:hAnsiTheme="majorHAnsi" w:cstheme="majorHAnsi"/>
          <w:highlight w:val="green"/>
        </w:rPr>
        <w:t>Revolutions are not messianic</w:t>
      </w:r>
      <w:r w:rsidRPr="00605528">
        <w:rPr>
          <w:rStyle w:val="StyleUnderline"/>
          <w:rFonts w:asciiTheme="majorHAnsi" w:hAnsiTheme="majorHAnsi" w:cstheme="majorHAnsi"/>
          <w:highlight w:val="green"/>
        </w:rPr>
        <w:t xml:space="preserve"> events</w:t>
      </w:r>
      <w:r w:rsidRPr="00605528">
        <w:rPr>
          <w:rFonts w:asciiTheme="majorHAnsi" w:hAnsiTheme="majorHAnsi" w:cstheme="majorHAnsi"/>
        </w:rPr>
        <w:t xml:space="preserve"> wherein long-awaited deities intervene in human affairs. </w:t>
      </w:r>
      <w:r w:rsidRPr="00605528">
        <w:rPr>
          <w:rStyle w:val="Emphasis"/>
          <w:rFonts w:asciiTheme="majorHAnsi" w:hAnsiTheme="majorHAnsi" w:cstheme="majorHAnsi"/>
          <w:highlight w:val="green"/>
        </w:rPr>
        <w:t>They are results, conditions, and effects of politics wherein states are overthrown</w:t>
      </w:r>
      <w:r w:rsidRPr="00605528">
        <w:rPr>
          <w:rFonts w:asciiTheme="majorHAnsi" w:hAnsiTheme="majorHAnsi" w:cstheme="majorHAnsi"/>
        </w:rPr>
        <w:t xml:space="preserve">, </w:t>
      </w:r>
      <w:r w:rsidRPr="00605528">
        <w:rPr>
          <w:rStyle w:val="StyleUnderline"/>
          <w:rFonts w:asciiTheme="majorHAnsi" w:hAnsiTheme="majorHAnsi" w:cstheme="majorHAnsi"/>
        </w:rPr>
        <w:t>dismantled, distributed, reconfigured, redirected</w:t>
      </w:r>
      <w:r w:rsidRPr="00605528">
        <w:rPr>
          <w:rFonts w:asciiTheme="majorHAnsi" w:hAnsiTheme="majorHAnsi" w:cstheme="majorHAnsi"/>
          <w:highlight w:val="green"/>
        </w:rPr>
        <w:t xml:space="preserve">. </w:t>
      </w:r>
      <w:r w:rsidRPr="00605528">
        <w:rPr>
          <w:rStyle w:val="Emphasis"/>
          <w:rFonts w:asciiTheme="majorHAnsi" w:hAnsiTheme="majorHAnsi" w:cstheme="majorHAnsi"/>
          <w:highlight w:val="green"/>
        </w:rPr>
        <w:t>In the chaos of revolution</w:t>
      </w:r>
      <w:r w:rsidRPr="00605528">
        <w:rPr>
          <w:rStyle w:val="StyleUnderline"/>
          <w:rFonts w:asciiTheme="majorHAnsi" w:hAnsiTheme="majorHAnsi" w:cstheme="majorHAnsi"/>
        </w:rPr>
        <w:t>,</w:t>
      </w:r>
      <w:r w:rsidRPr="00605528">
        <w:rPr>
          <w:rFonts w:asciiTheme="majorHAnsi" w:hAnsiTheme="majorHAnsi" w:cstheme="majorHAnsi"/>
        </w:rPr>
        <w:t xml:space="preserve"> </w:t>
      </w:r>
      <w:r w:rsidRPr="00605528">
        <w:rPr>
          <w:rStyle w:val="Emphasis"/>
          <w:rFonts w:asciiTheme="majorHAnsi" w:hAnsiTheme="majorHAnsi" w:cstheme="majorHAnsi"/>
          <w:highlight w:val="green"/>
        </w:rPr>
        <w:t>tendencies in one direction</w:t>
      </w:r>
      <w:r w:rsidRPr="00605528">
        <w:rPr>
          <w:rStyle w:val="StyleUnderline"/>
          <w:rFonts w:asciiTheme="majorHAnsi" w:hAnsiTheme="majorHAnsi" w:cstheme="majorHAnsi"/>
          <w:highlight w:val="green"/>
        </w:rPr>
        <w:t xml:space="preserve"> </w:t>
      </w:r>
      <w:r w:rsidRPr="00605528">
        <w:rPr>
          <w:rStyle w:val="Emphasis"/>
          <w:rFonts w:asciiTheme="majorHAnsi" w:hAnsiTheme="majorHAnsi" w:cstheme="majorHAnsi"/>
          <w:highlight w:val="green"/>
        </w:rPr>
        <w:t>can suddenly move</w:t>
      </w:r>
      <w:r w:rsidRPr="00605528">
        <w:rPr>
          <w:rFonts w:asciiTheme="majorHAnsi" w:hAnsiTheme="majorHAnsi" w:cstheme="majorHAnsi"/>
        </w:rPr>
        <w:t xml:space="preserve"> </w:t>
      </w:r>
      <w:r w:rsidRPr="00605528">
        <w:rPr>
          <w:rStyle w:val="StyleUnderline"/>
          <w:rFonts w:asciiTheme="majorHAnsi" w:hAnsiTheme="majorHAnsi" w:cstheme="majorHAnsi"/>
        </w:rPr>
        <w:t>in a completely opposite direction</w:t>
      </w:r>
      <w:r w:rsidRPr="00605528">
        <w:rPr>
          <w:rFonts w:asciiTheme="majorHAnsi" w:hAnsiTheme="majorHAnsi" w:cstheme="majorHAnsi"/>
        </w:rPr>
        <w:t xml:space="preserve">. </w:t>
      </w:r>
      <w:r w:rsidRPr="00605528">
        <w:rPr>
          <w:rStyle w:val="StyleUnderline"/>
          <w:rFonts w:asciiTheme="majorHAnsi" w:hAnsiTheme="majorHAnsi" w:cstheme="majorHAnsi"/>
        </w:rPr>
        <w:t>Because the revolutionary situation is characterized by unpredictability</w:t>
      </w:r>
      <w:r w:rsidRPr="00605528">
        <w:rPr>
          <w:rFonts w:asciiTheme="majorHAnsi" w:hAnsiTheme="majorHAnsi" w:cstheme="majorHAnsi"/>
        </w:rPr>
        <w:t xml:space="preserve"> and upheaval, </w:t>
      </w:r>
      <w:r w:rsidRPr="00605528">
        <w:rPr>
          <w:rStyle w:val="StyleUnderline"/>
          <w:rFonts w:asciiTheme="majorHAnsi" w:hAnsiTheme="majorHAnsi" w:cstheme="majorHAnsi"/>
        </w:rPr>
        <w:t xml:space="preserve">no iron laws of history provide a </w:t>
      </w:r>
      <w:r w:rsidRPr="00605528">
        <w:rPr>
          <w:rFonts w:asciiTheme="majorHAnsi" w:hAnsiTheme="majorHAnsi" w:cstheme="majorHAnsi"/>
        </w:rPr>
        <w:t xml:space="preserve">map or </w:t>
      </w:r>
      <w:r w:rsidRPr="00605528">
        <w:rPr>
          <w:rStyle w:val="StyleUnderline"/>
          <w:rFonts w:asciiTheme="majorHAnsi" w:hAnsiTheme="majorHAnsi" w:cstheme="majorHAnsi"/>
        </w:rPr>
        <w:t xml:space="preserve">playbook </w:t>
      </w:r>
      <w:r w:rsidRPr="00605528">
        <w:rPr>
          <w:rFonts w:asciiTheme="majorHAnsi" w:hAnsiTheme="majorHAnsi" w:cstheme="majorHAnsi"/>
        </w:rPr>
        <w:t xml:space="preserve">that revolutionaries can follow to certain victory. That </w:t>
      </w:r>
      <w:r w:rsidRPr="00605528">
        <w:rPr>
          <w:rStyle w:val="StyleUnderline"/>
          <w:rFonts w:asciiTheme="majorHAnsi" w:hAnsiTheme="majorHAnsi" w:cstheme="majorHAnsi"/>
        </w:rPr>
        <w:t xml:space="preserve">revolution </w:t>
      </w:r>
      <w:r w:rsidRPr="00605528">
        <w:rPr>
          <w:rFonts w:asciiTheme="majorHAnsi" w:hAnsiTheme="majorHAnsi" w:cstheme="majorHAnsi"/>
        </w:rPr>
        <w:t xml:space="preserve">is actual </w:t>
      </w:r>
      <w:r w:rsidRPr="00605528">
        <w:rPr>
          <w:rStyle w:val="StyleUnderline"/>
          <w:rFonts w:asciiTheme="majorHAnsi" w:hAnsiTheme="majorHAnsi" w:cstheme="majorHAnsi"/>
        </w:rPr>
        <w:t>means</w:t>
      </w:r>
      <w:r w:rsidRPr="00605528">
        <w:rPr>
          <w:rFonts w:asciiTheme="majorHAnsi" w:hAnsiTheme="majorHAnsi" w:cstheme="majorHAnsi"/>
        </w:rPr>
        <w:t xml:space="preserve"> that </w:t>
      </w:r>
      <w:r w:rsidRPr="00605528">
        <w:rPr>
          <w:rStyle w:val="StyleUnderline"/>
          <w:rFonts w:asciiTheme="majorHAnsi" w:hAnsiTheme="majorHAnsi" w:cstheme="majorHAnsi"/>
        </w:rPr>
        <w:t>decisions, actions</w:t>
      </w:r>
      <w:r w:rsidRPr="00605528">
        <w:rPr>
          <w:rFonts w:asciiTheme="majorHAnsi" w:hAnsiTheme="majorHAnsi" w:cstheme="majorHAnsi"/>
        </w:rPr>
        <w:t xml:space="preserve">, and judgment </w:t>
      </w:r>
      <w:r w:rsidRPr="00605528">
        <w:rPr>
          <w:rStyle w:val="StyleUnderline"/>
          <w:rFonts w:asciiTheme="majorHAnsi" w:hAnsiTheme="majorHAnsi" w:cstheme="majorHAnsi"/>
        </w:rPr>
        <w:t xml:space="preserve">cannot be perpetually deferred. </w:t>
      </w:r>
      <w:r w:rsidRPr="00605528">
        <w:rPr>
          <w:rFonts w:asciiTheme="majorHAnsi" w:hAnsiTheme="majorHAnsi" w:cstheme="majorHAnsi"/>
        </w:rPr>
        <w:t xml:space="preserve">When we take them, </w:t>
      </w:r>
      <w:r w:rsidRPr="00605528">
        <w:rPr>
          <w:rStyle w:val="StyleUnderline"/>
          <w:rFonts w:asciiTheme="majorHAnsi" w:hAnsiTheme="majorHAnsi" w:cstheme="majorHAnsi"/>
        </w:rPr>
        <w:t>we are fully exposed to our lack of coverage in history</w:t>
      </w:r>
      <w:r w:rsidRPr="00605528">
        <w:rPr>
          <w:rFonts w:asciiTheme="majorHAnsi" w:hAnsiTheme="majorHAnsi" w:cstheme="majorHAnsi"/>
        </w:rPr>
        <w:t xml:space="preserve">, </w:t>
      </w:r>
      <w:r w:rsidRPr="00605528">
        <w:rPr>
          <w:rStyle w:val="StyleUnderline"/>
          <w:rFonts w:asciiTheme="majorHAnsi" w:hAnsiTheme="majorHAnsi" w:cstheme="majorHAnsi"/>
        </w:rPr>
        <w:t>to the chaos of the</w:t>
      </w:r>
      <w:r w:rsidRPr="00605528">
        <w:rPr>
          <w:rFonts w:asciiTheme="majorHAnsi" w:hAnsiTheme="majorHAnsi" w:cstheme="majorHAnsi"/>
        </w:rPr>
        <w:t xml:space="preserve"> revolutionary </w:t>
      </w:r>
      <w:r w:rsidRPr="00605528">
        <w:rPr>
          <w:rStyle w:val="StyleUnderline"/>
          <w:rFonts w:asciiTheme="majorHAnsi" w:hAnsiTheme="majorHAnsi" w:cstheme="majorHAnsi"/>
        </w:rPr>
        <w:t>moment</w:t>
      </w:r>
      <w:r w:rsidRPr="00605528">
        <w:rPr>
          <w:rFonts w:asciiTheme="majorHAnsi" w:hAnsiTheme="majorHAnsi" w:cstheme="majorHAnsi"/>
        </w:rPr>
        <w:t xml:space="preserve">. </w:t>
      </w:r>
      <w:r w:rsidRPr="00605528">
        <w:rPr>
          <w:rStyle w:val="Emphasis"/>
          <w:rFonts w:asciiTheme="majorHAnsi" w:hAnsiTheme="majorHAnsi" w:cstheme="majorHAnsi"/>
        </w:rPr>
        <w:t>We have to be confident that the revolutionary process will bring about new constellations, arrangements, skills, and convictions</w:t>
      </w:r>
      <w:r w:rsidRPr="00605528">
        <w:rPr>
          <w:rStyle w:val="StyleUnderline"/>
          <w:rFonts w:asciiTheme="majorHAnsi" w:hAnsiTheme="majorHAnsi" w:cstheme="majorHAnsi"/>
        </w:rPr>
        <w:t>,</w:t>
      </w:r>
      <w:r w:rsidRPr="00605528">
        <w:rPr>
          <w:rFonts w:asciiTheme="majorHAnsi" w:hAnsiTheme="majorHAnsi" w:cstheme="majorHAnsi"/>
        </w:rPr>
        <w:t xml:space="preserve"> </w:t>
      </w:r>
      <w:r w:rsidRPr="00605528">
        <w:rPr>
          <w:rStyle w:val="StyleUnderline"/>
          <w:rFonts w:asciiTheme="majorHAnsi" w:hAnsiTheme="majorHAnsi" w:cstheme="majorHAnsi"/>
        </w:rPr>
        <w:t xml:space="preserve">that through it </w:t>
      </w:r>
      <w:r w:rsidRPr="00605528">
        <w:rPr>
          <w:rStyle w:val="Emphasis"/>
          <w:rFonts w:asciiTheme="majorHAnsi" w:hAnsiTheme="majorHAnsi" w:cstheme="majorHAnsi"/>
        </w:rPr>
        <w:t>we will make something else, something we haven't yet imagined</w:t>
      </w:r>
      <w:r w:rsidRPr="00605528">
        <w:rPr>
          <w:rFonts w:asciiTheme="majorHAnsi" w:hAnsiTheme="majorHAnsi" w:cstheme="majorHAnsi"/>
        </w:rPr>
        <w:t xml:space="preserve">. </w:t>
      </w:r>
      <w:r w:rsidRPr="00605528">
        <w:rPr>
          <w:rStyle w:val="StyleUnderline"/>
          <w:rFonts w:asciiTheme="majorHAnsi" w:hAnsiTheme="majorHAnsi" w:cstheme="majorHAnsi"/>
        </w:rPr>
        <w:t>For the Leninist party</w:t>
      </w:r>
      <w:r w:rsidRPr="00605528">
        <w:rPr>
          <w:rFonts w:asciiTheme="majorHAnsi" w:hAnsiTheme="majorHAnsi" w:cstheme="majorHAnsi"/>
        </w:rPr>
        <w:t xml:space="preserve">, </w:t>
      </w:r>
      <w:r w:rsidRPr="00605528">
        <w:rPr>
          <w:rStyle w:val="StyleUnderline"/>
          <w:rFonts w:asciiTheme="majorHAnsi" w:hAnsiTheme="majorHAnsi" w:cstheme="majorHAnsi"/>
        </w:rPr>
        <w:t xml:space="preserve">to wait, </w:t>
      </w:r>
      <w:r w:rsidRPr="00605528">
        <w:rPr>
          <w:rStyle w:val="Emphasis"/>
          <w:rFonts w:asciiTheme="majorHAnsi" w:hAnsiTheme="majorHAnsi" w:cstheme="majorHAnsi"/>
        </w:rPr>
        <w:t>to postpone until we are sure</w:t>
      </w:r>
      <w:r w:rsidRPr="00605528">
        <w:rPr>
          <w:rStyle w:val="StyleUnderline"/>
          <w:rFonts w:asciiTheme="majorHAnsi" w:hAnsiTheme="majorHAnsi" w:cstheme="majorHAnsi"/>
        </w:rPr>
        <w:t xml:space="preserve">, until we know, </w:t>
      </w:r>
      <w:r w:rsidRPr="00605528">
        <w:rPr>
          <w:rStyle w:val="Emphasis"/>
          <w:rFonts w:asciiTheme="majorHAnsi" w:hAnsiTheme="majorHAnsi" w:cstheme="majorHAnsi"/>
        </w:rPr>
        <w:t>is to fail now</w:t>
      </w:r>
      <w:r w:rsidRPr="00605528">
        <w:rPr>
          <w:rFonts w:asciiTheme="majorHAnsi" w:hAnsiTheme="majorHAnsi" w:cstheme="majorHAnsi"/>
        </w:rPr>
        <w:t xml:space="preserve">. </w:t>
      </w:r>
      <w:r w:rsidRPr="00605528">
        <w:rPr>
          <w:rStyle w:val="StyleUnderline"/>
          <w:rFonts w:asciiTheme="majorHAnsi" w:hAnsiTheme="majorHAnsi" w:cstheme="majorHAnsi"/>
        </w:rPr>
        <w:t>The actuality of revolution requires discipline and preparation,</w:t>
      </w:r>
      <w:r w:rsidRPr="00605528">
        <w:rPr>
          <w:rFonts w:asciiTheme="majorHAnsi" w:hAnsiTheme="majorHAnsi" w:cstheme="majorHAnsi"/>
        </w:rPr>
        <w:t xml:space="preserve"> not because the communist party can accurately predict everything that will occur-it cannot-and not because it has an infallible theory it does not. </w:t>
      </w:r>
      <w:r w:rsidRPr="00605528">
        <w:rPr>
          <w:rStyle w:val="Emphasis"/>
          <w:rFonts w:asciiTheme="majorHAnsi" w:hAnsiTheme="majorHAnsi" w:cstheme="majorHAnsi"/>
          <w:highlight w:val="green"/>
        </w:rPr>
        <w:t>Its theory</w:t>
      </w:r>
      <w:r w:rsidRPr="00605528">
        <w:rPr>
          <w:rFonts w:asciiTheme="majorHAnsi" w:hAnsiTheme="majorHAnsi" w:cstheme="majorHAnsi"/>
        </w:rPr>
        <w:t xml:space="preserve">, like the conditions in which it is set, </w:t>
      </w:r>
      <w:r w:rsidRPr="00605528">
        <w:rPr>
          <w:rStyle w:val="StyleUnderline"/>
          <w:rFonts w:asciiTheme="majorHAnsi" w:hAnsiTheme="majorHAnsi" w:cstheme="majorHAnsi"/>
          <w:highlight w:val="green"/>
        </w:rPr>
        <w:t xml:space="preserve">is </w:t>
      </w:r>
      <w:r w:rsidRPr="00605528">
        <w:rPr>
          <w:rStyle w:val="Emphasis"/>
          <w:rFonts w:asciiTheme="majorHAnsi" w:hAnsiTheme="majorHAnsi" w:cstheme="majorHAnsi"/>
          <w:highlight w:val="green"/>
        </w:rPr>
        <w:t>open to rigorous criticism</w:t>
      </w:r>
      <w:r w:rsidRPr="00605528">
        <w:rPr>
          <w:rStyle w:val="StyleUnderline"/>
          <w:rFonts w:asciiTheme="majorHAnsi" w:hAnsiTheme="majorHAnsi" w:cstheme="majorHAnsi"/>
        </w:rPr>
        <w:t>, testing, and revision</w:t>
      </w:r>
      <w:r w:rsidRPr="00605528">
        <w:rPr>
          <w:rFonts w:asciiTheme="majorHAnsi" w:hAnsiTheme="majorHAnsi" w:cstheme="majorHAnsi"/>
        </w:rPr>
        <w:t xml:space="preserve">. </w:t>
      </w:r>
      <w:r w:rsidRPr="00605528">
        <w:rPr>
          <w:rStyle w:val="Emphasis"/>
          <w:rFonts w:asciiTheme="majorHAnsi" w:hAnsiTheme="majorHAnsi" w:cstheme="majorHAnsi"/>
        </w:rPr>
        <w:t>Discipline and preparation enable the party</w:t>
      </w:r>
      <w:r w:rsidRPr="00605528">
        <w:rPr>
          <w:rStyle w:val="StyleUnderline"/>
          <w:rFonts w:asciiTheme="majorHAnsi" w:hAnsiTheme="majorHAnsi" w:cstheme="majorHAnsi"/>
        </w:rPr>
        <w:t xml:space="preserve"> to adapt to circumstances</w:t>
      </w:r>
      <w:r w:rsidRPr="00605528">
        <w:rPr>
          <w:rFonts w:asciiTheme="majorHAnsi" w:hAnsiTheme="majorHAnsi" w:cstheme="majorHAnsi"/>
        </w:rPr>
        <w:t xml:space="preserve"> </w:t>
      </w:r>
      <w:r w:rsidRPr="00605528">
        <w:rPr>
          <w:rStyle w:val="StyleUnderline"/>
          <w:rFonts w:asciiTheme="majorHAnsi" w:hAnsiTheme="majorHAnsi" w:cstheme="majorHAnsi"/>
        </w:rPr>
        <w:t>rather than be completely molded or determined by them</w:t>
      </w:r>
      <w:r w:rsidRPr="00605528">
        <w:rPr>
          <w:rFonts w:asciiTheme="majorHAnsi" w:hAnsiTheme="majorHAnsi" w:cstheme="majorHAnsi"/>
        </w:rPr>
        <w:t xml:space="preserve">. </w:t>
      </w:r>
      <w:r w:rsidRPr="00605528">
        <w:rPr>
          <w:rStyle w:val="Emphasis"/>
          <w:rFonts w:asciiTheme="majorHAnsi" w:hAnsiTheme="majorHAnsi" w:cstheme="majorHAnsi"/>
          <w:highlight w:val="green"/>
        </w:rPr>
        <w:t>The party has to be consistent and flexible</w:t>
      </w:r>
      <w:r w:rsidRPr="00605528">
        <w:rPr>
          <w:rStyle w:val="StyleUnderline"/>
          <w:rFonts w:asciiTheme="majorHAnsi" w:hAnsiTheme="majorHAnsi" w:cstheme="majorHAnsi"/>
          <w:highlight w:val="green"/>
        </w:rPr>
        <w:t xml:space="preserve"> </w:t>
      </w:r>
      <w:r w:rsidRPr="00605528">
        <w:rPr>
          <w:rStyle w:val="Emphasis"/>
          <w:rFonts w:asciiTheme="majorHAnsi" w:hAnsiTheme="majorHAnsi" w:cstheme="majorHAnsi"/>
          <w:highlight w:val="green"/>
        </w:rPr>
        <w:t>because revolution is chaotic</w:t>
      </w:r>
      <w:r w:rsidRPr="00605528">
        <w:rPr>
          <w:rFonts w:asciiTheme="majorHAnsi" w:hAnsiTheme="majorHAnsi" w:cstheme="majorHAnsi"/>
        </w:rPr>
        <w:t xml:space="preserve">. </w:t>
      </w:r>
      <w:r w:rsidRPr="00605528">
        <w:rPr>
          <w:rStyle w:val="StyleUnderline"/>
          <w:rFonts w:asciiTheme="majorHAnsi" w:hAnsiTheme="majorHAnsi" w:cstheme="majorHAnsi"/>
        </w:rPr>
        <w:t>The actuality of revolution</w:t>
      </w:r>
      <w:r w:rsidRPr="00605528">
        <w:rPr>
          <w:rFonts w:asciiTheme="majorHAnsi" w:hAnsiTheme="majorHAnsi" w:cstheme="majorHAnsi"/>
        </w:rPr>
        <w:t xml:space="preserve"> </w:t>
      </w:r>
      <w:r w:rsidRPr="00605528">
        <w:rPr>
          <w:rStyle w:val="StyleUnderline"/>
          <w:rFonts w:asciiTheme="majorHAnsi" w:hAnsiTheme="majorHAnsi" w:cstheme="majorHAnsi"/>
        </w:rPr>
        <w:t>is thus a condition of constitutive non-knowledge</w:t>
      </w:r>
      <w:r w:rsidRPr="00605528">
        <w:rPr>
          <w:rFonts w:asciiTheme="majorHAnsi" w:hAnsiTheme="majorHAnsi" w:cstheme="majorHAnsi"/>
        </w:rPr>
        <w:t xml:space="preserve"> </w:t>
      </w:r>
      <w:r w:rsidRPr="00605528">
        <w:rPr>
          <w:rStyle w:val="StyleUnderline"/>
          <w:rFonts w:asciiTheme="majorHAnsi" w:hAnsiTheme="majorHAnsi" w:cstheme="majorHAnsi"/>
        </w:rPr>
        <w:t>for which the party can prepare</w:t>
      </w:r>
      <w:r w:rsidRPr="00605528">
        <w:rPr>
          <w:rFonts w:asciiTheme="majorHAnsi" w:hAnsiTheme="majorHAnsi" w:cstheme="majorHAnsi"/>
        </w:rPr>
        <w:t>. It's</w:t>
      </w:r>
      <w:r w:rsidRPr="00605528">
        <w:rPr>
          <w:rStyle w:val="StyleUnderline"/>
          <w:rFonts w:asciiTheme="majorHAnsi" w:hAnsiTheme="majorHAnsi" w:cstheme="majorHAnsi"/>
        </w:rPr>
        <w:t xml:space="preserve"> a condition that demands response</w:t>
      </w:r>
      <w:r w:rsidRPr="00605528">
        <w:rPr>
          <w:rFonts w:asciiTheme="majorHAnsi" w:hAnsiTheme="majorHAnsi" w:cstheme="majorHAnsi"/>
        </w:rPr>
        <w:t xml:space="preserve">, </w:t>
      </w:r>
      <w:r w:rsidRPr="00605528">
        <w:rPr>
          <w:rStyle w:val="StyleUnderline"/>
          <w:rFonts w:asciiTheme="majorHAnsi" w:hAnsiTheme="majorHAnsi" w:cstheme="majorHAnsi"/>
        </w:rPr>
        <w:t>if the party is to be accountable to the exploited and oppressed</w:t>
      </w:r>
      <w:r w:rsidRPr="00605528">
        <w:rPr>
          <w:rFonts w:asciiTheme="majorHAnsi" w:hAnsiTheme="majorHAnsi" w:cstheme="majorHAnsi"/>
        </w:rPr>
        <w:t xml:space="preserve"> people, if it is to function as a communist party. </w:t>
      </w:r>
      <w:r w:rsidRPr="00605528">
        <w:rPr>
          <w:rStyle w:val="StyleUnderline"/>
          <w:rFonts w:asciiTheme="majorHAnsi" w:hAnsiTheme="majorHAnsi" w:cstheme="majorHAnsi"/>
        </w:rPr>
        <w:t xml:space="preserve">A communist party is necessary because neither capitalist dynamics nor mass spontaneity Immanently produce a proletarian revolution that ends the exploitation and oppression of the people. </w:t>
      </w:r>
      <w:r w:rsidRPr="00605528">
        <w:rPr>
          <w:rFonts w:asciiTheme="majorHAnsi" w:hAnsiTheme="majorHAnsi" w:cstheme="majorHAnsi"/>
        </w:rPr>
        <w:t xml:space="preserve">A revolutionary period brings together and confuses multiple and changing groups and classes. Different spontaneous tendencies, degrees of class consciousness, and ideological persuasions converge. The Leninist party doesn't know what the people want. </w:t>
      </w:r>
      <w:r w:rsidRPr="00605528">
        <w:rPr>
          <w:rStyle w:val="StyleUnderline"/>
          <w:rFonts w:asciiTheme="majorHAnsi" w:hAnsiTheme="majorHAnsi" w:cstheme="majorHAnsi"/>
        </w:rPr>
        <w:t xml:space="preserve">It's a form for </w:t>
      </w:r>
      <w:r w:rsidRPr="00605528">
        <w:rPr>
          <w:rStyle w:val="Emphasis"/>
          <w:rFonts w:asciiTheme="majorHAnsi" w:hAnsiTheme="majorHAnsi" w:cstheme="majorHAnsi"/>
        </w:rPr>
        <w:t>dealing with the split in the people</w:t>
      </w:r>
      <w:r w:rsidRPr="00605528">
        <w:rPr>
          <w:rFonts w:asciiTheme="majorHAnsi" w:hAnsiTheme="majorHAnsi" w:cstheme="majorHAnsi"/>
        </w:rPr>
        <w:t xml:space="preserve">, </w:t>
      </w:r>
      <w:r w:rsidRPr="00605528">
        <w:rPr>
          <w:rStyle w:val="StyleUnderline"/>
          <w:rFonts w:asciiTheme="majorHAnsi" w:hAnsiTheme="majorHAnsi" w:cstheme="majorHAnsi"/>
        </w:rPr>
        <w:t>their non-know ledge of what they, as a collectivity, desire.</w:t>
      </w:r>
      <w:r w:rsidRPr="00605528">
        <w:rPr>
          <w:rFonts w:asciiTheme="majorHAnsi" w:hAnsiTheme="majorHAnsi" w:cstheme="majorHAnsi"/>
        </w:rPr>
        <w:t xml:space="preserve"> As Lukacs Wiites, "</w:t>
      </w:r>
      <w:r w:rsidRPr="00605528">
        <w:rPr>
          <w:rStyle w:val="StyleUnderline"/>
          <w:rFonts w:asciiTheme="majorHAnsi" w:hAnsiTheme="majorHAnsi" w:cstheme="majorHAnsi"/>
        </w:rPr>
        <w:t>If events had to be delayed until the</w:t>
      </w:r>
      <w:r w:rsidRPr="00605528">
        <w:rPr>
          <w:rFonts w:asciiTheme="majorHAnsi" w:hAnsiTheme="majorHAnsi" w:cstheme="majorHAnsi"/>
        </w:rPr>
        <w:t xml:space="preserve"> </w:t>
      </w:r>
      <w:r w:rsidRPr="00605528">
        <w:rPr>
          <w:rStyle w:val="StyleUnderline"/>
          <w:rFonts w:asciiTheme="majorHAnsi" w:hAnsiTheme="majorHAnsi" w:cstheme="majorHAnsi"/>
        </w:rPr>
        <w:t>proletariat entered the decisive struggles united and clear in its aims there would never be a revolutionary situation</w:t>
      </w:r>
      <w:r w:rsidRPr="00605528">
        <w:rPr>
          <w:rFonts w:asciiTheme="majorHAnsi" w:hAnsiTheme="majorHAnsi" w:cstheme="majorHAnsi"/>
        </w:rPr>
        <w:t xml:space="preserve">." 13 What the pruty knows is that </w:t>
      </w:r>
      <w:r w:rsidRPr="00605528">
        <w:rPr>
          <w:rStyle w:val="StyleUnderline"/>
          <w:rFonts w:asciiTheme="majorHAnsi" w:hAnsiTheme="majorHAnsi" w:cstheme="majorHAnsi"/>
        </w:rPr>
        <w:t>such a lack of knowledge must not impede action because it cannot forestall the actuality of revolution</w:t>
      </w:r>
      <w:r w:rsidRPr="00605528">
        <w:rPr>
          <w:rFonts w:asciiTheme="majorHAnsi" w:hAnsiTheme="majorHAnsi" w:cstheme="majorHAnsi"/>
        </w:rPr>
        <w:t xml:space="preserve">. </w:t>
      </w:r>
      <w:r w:rsidRPr="00605528">
        <w:rPr>
          <w:rStyle w:val="StyleUnderline"/>
          <w:rFonts w:asciiTheme="majorHAnsi" w:hAnsiTheme="majorHAnsi" w:cstheme="majorHAnsi"/>
          <w:highlight w:val="green"/>
        </w:rPr>
        <w:t>The party</w:t>
      </w:r>
      <w:r w:rsidRPr="00605528">
        <w:rPr>
          <w:rFonts w:asciiTheme="majorHAnsi" w:hAnsiTheme="majorHAnsi" w:cstheme="majorHAnsi"/>
        </w:rPr>
        <w:t xml:space="preserve">, then, is an organization situated at the overlap of two lacks, </w:t>
      </w:r>
      <w:r w:rsidRPr="00605528">
        <w:rPr>
          <w:rFonts w:asciiTheme="majorHAnsi" w:hAnsiTheme="majorHAnsi" w:cstheme="majorHAnsi"/>
        </w:rPr>
        <w:lastRenderedPageBreak/>
        <w:t xml:space="preserve">the openness of history as well as its own non-knowledge. The communist party occupies this site and subjectifies it; it </w:t>
      </w:r>
      <w:r w:rsidRPr="00605528">
        <w:rPr>
          <w:rStyle w:val="StyleUnderline"/>
          <w:rFonts w:asciiTheme="majorHAnsi" w:hAnsiTheme="majorHAnsi" w:cstheme="majorHAnsi"/>
          <w:highlight w:val="green"/>
        </w:rPr>
        <w:t>provides a</w:t>
      </w:r>
      <w:r w:rsidRPr="00605528">
        <w:rPr>
          <w:rStyle w:val="StyleUnderline"/>
          <w:rFonts w:asciiTheme="majorHAnsi" w:hAnsiTheme="majorHAnsi" w:cstheme="majorHAnsi"/>
        </w:rPr>
        <w:t xml:space="preserve"> form for </w:t>
      </w:r>
      <w:r w:rsidRPr="00605528">
        <w:rPr>
          <w:rStyle w:val="StyleUnderline"/>
          <w:rFonts w:asciiTheme="majorHAnsi" w:hAnsiTheme="majorHAnsi" w:cstheme="majorHAnsi"/>
          <w:highlight w:val="green"/>
        </w:rPr>
        <w:t>political subjectivity</w:t>
      </w:r>
      <w:r w:rsidRPr="00605528">
        <w:rPr>
          <w:rStyle w:val="StyleUnderline"/>
          <w:rFonts w:asciiTheme="majorHAnsi" w:hAnsiTheme="majorHAnsi" w:cstheme="majorHAnsi"/>
        </w:rPr>
        <w:t xml:space="preserve"> as </w:t>
      </w:r>
      <w:r w:rsidRPr="00605528">
        <w:rPr>
          <w:rStyle w:val="StyleUnderline"/>
          <w:rFonts w:asciiTheme="majorHAnsi" w:hAnsiTheme="majorHAnsi" w:cstheme="majorHAnsi"/>
          <w:highlight w:val="green"/>
        </w:rPr>
        <w:t>it works in "</w:t>
      </w:r>
      <w:r w:rsidRPr="00605528">
        <w:rPr>
          <w:rStyle w:val="Emphasis"/>
          <w:rFonts w:asciiTheme="majorHAnsi" w:hAnsiTheme="majorHAnsi" w:cstheme="majorHAnsi"/>
          <w:highlight w:val="green"/>
        </w:rPr>
        <w:t>total solidarity</w:t>
      </w:r>
      <w:r w:rsidRPr="00605528">
        <w:rPr>
          <w:rStyle w:val="Emphasis"/>
          <w:rFonts w:asciiTheme="majorHAnsi" w:hAnsiTheme="majorHAnsi" w:cstheme="majorHAnsi"/>
        </w:rPr>
        <w:t xml:space="preserve"> </w:t>
      </w:r>
      <w:r w:rsidRPr="00605528">
        <w:rPr>
          <w:rStyle w:val="StyleUnderline"/>
          <w:rFonts w:asciiTheme="majorHAnsi" w:hAnsiTheme="majorHAnsi" w:cstheme="majorHAnsi"/>
          <w:highlight w:val="green"/>
        </w:rPr>
        <w:t>with and</w:t>
      </w:r>
      <w:r w:rsidRPr="00605528">
        <w:rPr>
          <w:rStyle w:val="StyleUnderline"/>
          <w:rFonts w:asciiTheme="majorHAnsi" w:hAnsiTheme="majorHAnsi" w:cstheme="majorHAnsi"/>
        </w:rPr>
        <w:t xml:space="preserve"> </w:t>
      </w:r>
      <w:r w:rsidRPr="00605528">
        <w:rPr>
          <w:rStyle w:val="Emphasis"/>
          <w:rFonts w:asciiTheme="majorHAnsi" w:hAnsiTheme="majorHAnsi" w:cstheme="majorHAnsi"/>
          <w:highlight w:val="green"/>
        </w:rPr>
        <w:t>support for all the oppressed and exploited within capitalist society</w:t>
      </w:r>
      <w:r w:rsidRPr="00605528">
        <w:rPr>
          <w:rStyle w:val="StyleUnderline"/>
          <w:rFonts w:asciiTheme="majorHAnsi" w:hAnsiTheme="majorHAnsi" w:cstheme="majorHAnsi"/>
        </w:rPr>
        <w:t xml:space="preserve">." </w:t>
      </w:r>
      <w:r w:rsidRPr="00605528">
        <w:rPr>
          <w:rFonts w:asciiTheme="majorHAnsi" w:hAnsiTheme="majorHAnsi" w:cstheme="majorHAnsi"/>
        </w:rPr>
        <w:t xml:space="preserve">14 </w:t>
      </w:r>
      <w:r w:rsidRPr="00605528">
        <w:rPr>
          <w:rStyle w:val="StyleUnderline"/>
          <w:rFonts w:asciiTheme="majorHAnsi" w:hAnsiTheme="majorHAnsi" w:cstheme="majorHAnsi"/>
        </w:rPr>
        <w:t>This dedication requires constant interaction with the struggling, proletarianized people.</w:t>
      </w:r>
      <w:r w:rsidRPr="00605528">
        <w:rPr>
          <w:rFonts w:asciiTheme="majorHAnsi" w:hAnsiTheme="majorHAnsi" w:cstheme="majorHAnsi"/>
        </w:rPr>
        <w:t xml:space="preserve"> Constant interaction installs a double dynamic in the party. On the one hand, </w:t>
      </w:r>
      <w:r w:rsidRPr="00605528">
        <w:rPr>
          <w:rStyle w:val="StyleUnderline"/>
          <w:rFonts w:asciiTheme="majorHAnsi" w:hAnsiTheme="majorHAnsi" w:cstheme="majorHAnsi"/>
        </w:rPr>
        <w:t>it must be strictly disciplined</w:t>
      </w:r>
      <w:r w:rsidRPr="00605528">
        <w:rPr>
          <w:rFonts w:asciiTheme="majorHAnsi" w:hAnsiTheme="majorHAnsi" w:cstheme="majorHAnsi"/>
        </w:rPr>
        <w:t xml:space="preserve">. On the other, </w:t>
      </w:r>
      <w:r w:rsidRPr="00605528">
        <w:rPr>
          <w:rStyle w:val="StyleUnderline"/>
          <w:rFonts w:asciiTheme="majorHAnsi" w:hAnsiTheme="majorHAnsi" w:cstheme="majorHAnsi"/>
        </w:rPr>
        <w:t>it must be flexible and responsive, capable of learning from and adapting to the ever-changing situation</w:t>
      </w:r>
      <w:r w:rsidRPr="00605528">
        <w:rPr>
          <w:rFonts w:asciiTheme="majorHAnsi" w:hAnsiTheme="majorHAnsi" w:cstheme="majorHAnsi"/>
        </w:rPr>
        <w:t xml:space="preserve">. </w:t>
      </w:r>
      <w:r w:rsidRPr="00605528">
        <w:rPr>
          <w:rStyle w:val="StyleUnderline"/>
          <w:rFonts w:asciiTheme="majorHAnsi" w:hAnsiTheme="majorHAnsi" w:cstheme="majorHAnsi"/>
        </w:rPr>
        <w:t>As it learns from the struggling masses, the party provides a vehicle through which they can understand their actions and express their collective will,</w:t>
      </w:r>
      <w:r w:rsidRPr="00605528">
        <w:rPr>
          <w:rFonts w:asciiTheme="majorHAnsi" w:hAnsiTheme="majorHAnsi" w:cstheme="majorHAnsi"/>
        </w:rPr>
        <w:t xml:space="preserve"> much as the psychoanalyst provides a means for the analysand to become conscious of her desire. </w:t>
      </w:r>
    </w:p>
    <w:p w14:paraId="2C9912E9" w14:textId="77777777" w:rsidR="00560A71" w:rsidRPr="00605528" w:rsidRDefault="00560A71" w:rsidP="00560A71">
      <w:pPr>
        <w:rPr>
          <w:rFonts w:asciiTheme="majorHAnsi" w:hAnsiTheme="majorHAnsi" w:cstheme="majorHAnsi"/>
        </w:rPr>
      </w:pPr>
    </w:p>
    <w:p w14:paraId="07772E6B" w14:textId="77777777" w:rsidR="00560A71" w:rsidRPr="00605528" w:rsidRDefault="00560A71" w:rsidP="00560A71">
      <w:pPr>
        <w:rPr>
          <w:rFonts w:asciiTheme="majorHAnsi" w:hAnsiTheme="majorHAnsi" w:cstheme="majorHAnsi"/>
        </w:rPr>
      </w:pPr>
    </w:p>
    <w:p w14:paraId="066AF00F" w14:textId="77777777" w:rsidR="00560A71" w:rsidRPr="00605528" w:rsidRDefault="00560A71" w:rsidP="00560A71">
      <w:pPr>
        <w:rPr>
          <w:rFonts w:asciiTheme="majorHAnsi" w:hAnsiTheme="majorHAnsi" w:cstheme="majorHAnsi"/>
        </w:rPr>
      </w:pPr>
    </w:p>
    <w:p w14:paraId="2DD1B8F3" w14:textId="70EDEE56" w:rsidR="00F94BEE" w:rsidRPr="00605528" w:rsidRDefault="00F94BEE" w:rsidP="00F94BEE">
      <w:pPr>
        <w:pStyle w:val="Heading2"/>
        <w:rPr>
          <w:rFonts w:asciiTheme="majorHAnsi" w:hAnsiTheme="majorHAnsi" w:cstheme="majorHAnsi"/>
        </w:rPr>
      </w:pPr>
      <w:r w:rsidRPr="00605528">
        <w:rPr>
          <w:rFonts w:asciiTheme="majorHAnsi" w:hAnsiTheme="majorHAnsi" w:cstheme="majorHAnsi"/>
        </w:rPr>
        <w:lastRenderedPageBreak/>
        <w:t>Case</w:t>
      </w:r>
    </w:p>
    <w:p w14:paraId="369FF153" w14:textId="77777777" w:rsidR="00560A71" w:rsidRPr="00605528" w:rsidRDefault="00560A71" w:rsidP="00560A71">
      <w:pPr>
        <w:pStyle w:val="Heading4"/>
        <w:rPr>
          <w:rFonts w:asciiTheme="majorHAnsi" w:hAnsiTheme="majorHAnsi" w:cstheme="majorHAnsi"/>
        </w:rPr>
      </w:pPr>
      <w:bookmarkStart w:id="1" w:name="_Hlk75733669"/>
      <w:r w:rsidRPr="00605528">
        <w:rPr>
          <w:rFonts w:asciiTheme="majorHAnsi" w:hAnsiTheme="majorHAnsi" w:cstheme="majorHAnsi"/>
        </w:rPr>
        <w:t>[1] The process of strike uses patients or beneficiaries of work as a means to an end</w:t>
      </w:r>
    </w:p>
    <w:p w14:paraId="30F9CDB4" w14:textId="77777777" w:rsidR="00560A71" w:rsidRPr="00605528" w:rsidRDefault="00560A71" w:rsidP="00560A71">
      <w:pPr>
        <w:rPr>
          <w:rFonts w:asciiTheme="majorHAnsi" w:hAnsiTheme="majorHAnsi" w:cstheme="majorHAnsi"/>
          <w:sz w:val="18"/>
          <w:szCs w:val="18"/>
        </w:rPr>
      </w:pPr>
      <w:r w:rsidRPr="00605528">
        <w:rPr>
          <w:rFonts w:asciiTheme="majorHAnsi" w:eastAsiaTheme="majorEastAsia" w:hAnsiTheme="majorHAnsi" w:cstheme="majorHAnsi"/>
          <w:b/>
          <w:iCs/>
          <w:sz w:val="26"/>
        </w:rPr>
        <w:t>Howard 20</w:t>
      </w:r>
      <w:r w:rsidRPr="00605528">
        <w:rPr>
          <w:rFonts w:asciiTheme="majorHAnsi" w:hAnsiTheme="majorHAnsi" w:cstheme="majorHAnsi"/>
        </w:rPr>
        <w:t xml:space="preserve"> </w:t>
      </w:r>
      <w:r w:rsidRPr="00605528">
        <w:rPr>
          <w:rFonts w:asciiTheme="majorHAnsi" w:hAnsiTheme="majorHAnsi" w:cstheme="majorHAnsi"/>
          <w:sz w:val="18"/>
          <w:szCs w:val="18"/>
        </w:rPr>
        <w:t xml:space="preserve">[Danielle Howard,, Mar 2020, "What Should Physicians Consider Prior to Unionizing?," Journal of Ethics | American Medical Association, </w:t>
      </w:r>
      <w:hyperlink r:id="rId12" w:history="1">
        <w:r w:rsidRPr="00605528">
          <w:rPr>
            <w:rStyle w:val="Hyperlink"/>
            <w:rFonts w:asciiTheme="majorHAnsi" w:hAnsiTheme="majorHAnsi" w:cstheme="majorHAnsi"/>
            <w:sz w:val="18"/>
            <w:szCs w:val="18"/>
          </w:rPr>
          <w:t>https://journalofethics.ama-assn.org/article/what-should-physicians-consider-prior-unionizing/2020-03 //</w:t>
        </w:r>
      </w:hyperlink>
      <w:r w:rsidRPr="00605528">
        <w:rPr>
          <w:rFonts w:asciiTheme="majorHAnsi" w:hAnsiTheme="majorHAnsi" w:cstheme="majorHAnsi"/>
          <w:sz w:val="18"/>
          <w:szCs w:val="18"/>
        </w:rPr>
        <w:t xml:space="preserve">  LEX JB]</w:t>
      </w:r>
    </w:p>
    <w:p w14:paraId="7A552FFA" w14:textId="77777777" w:rsidR="00560A71" w:rsidRPr="00605528" w:rsidRDefault="00560A71" w:rsidP="00560A71">
      <w:pPr>
        <w:pStyle w:val="ListParagraph"/>
        <w:numPr>
          <w:ilvl w:val="0"/>
          <w:numId w:val="12"/>
        </w:numPr>
        <w:rPr>
          <w:rFonts w:asciiTheme="majorHAnsi" w:hAnsiTheme="majorHAnsi" w:cstheme="majorHAnsi"/>
          <w:sz w:val="18"/>
          <w:szCs w:val="18"/>
        </w:rPr>
      </w:pPr>
      <w:r w:rsidRPr="00605528">
        <w:rPr>
          <w:rFonts w:asciiTheme="majorHAnsi" w:hAnsiTheme="majorHAnsi" w:cstheme="majorHAnsi"/>
          <w:sz w:val="18"/>
          <w:szCs w:val="18"/>
        </w:rPr>
        <w:t xml:space="preserve">Written in the context of doctors, warrant can be used for all jobs </w:t>
      </w:r>
    </w:p>
    <w:bookmarkEnd w:id="1"/>
    <w:p w14:paraId="311E95DD" w14:textId="77777777" w:rsidR="00560A71" w:rsidRPr="00605528" w:rsidRDefault="00560A71" w:rsidP="00560A71">
      <w:pPr>
        <w:rPr>
          <w:rFonts w:asciiTheme="majorHAnsi" w:hAnsiTheme="majorHAnsi" w:cstheme="majorHAnsi"/>
          <w:b/>
          <w:bCs/>
          <w:u w:val="single"/>
        </w:rPr>
      </w:pPr>
      <w:r w:rsidRPr="00605528">
        <w:rPr>
          <w:rFonts w:asciiTheme="majorHAnsi" w:hAnsiTheme="majorHAnsi" w:cstheme="majorHAnsi"/>
          <w:b/>
          <w:bCs/>
          <w:highlight w:val="green"/>
          <w:u w:val="single"/>
        </w:rPr>
        <w:t>The</w:t>
      </w:r>
      <w:r w:rsidRPr="00605528">
        <w:rPr>
          <w:rFonts w:asciiTheme="majorHAnsi" w:hAnsiTheme="majorHAnsi" w:cstheme="majorHAnsi"/>
          <w:sz w:val="16"/>
        </w:rPr>
        <w:t xml:space="preserve"> possible </w:t>
      </w:r>
      <w:r w:rsidRPr="00605528">
        <w:rPr>
          <w:rFonts w:asciiTheme="majorHAnsi" w:hAnsiTheme="majorHAnsi" w:cstheme="majorHAnsi"/>
          <w:b/>
          <w:bCs/>
          <w:highlight w:val="green"/>
          <w:u w:val="single"/>
        </w:rPr>
        <w:t>disadvantage</w:t>
      </w:r>
      <w:r w:rsidRPr="00605528">
        <w:rPr>
          <w:rFonts w:asciiTheme="majorHAnsi" w:hAnsiTheme="majorHAnsi" w:cstheme="majorHAnsi"/>
          <w:b/>
          <w:bCs/>
          <w:u w:val="single"/>
        </w:rPr>
        <w:t xml:space="preserve"> to</w:t>
      </w:r>
      <w:r w:rsidRPr="00605528">
        <w:rPr>
          <w:rFonts w:asciiTheme="majorHAnsi" w:hAnsiTheme="majorHAnsi" w:cstheme="majorHAnsi"/>
          <w:sz w:val="16"/>
        </w:rPr>
        <w:t xml:space="preserve"> patients highlights the crux </w:t>
      </w:r>
      <w:r w:rsidRPr="00605528">
        <w:rPr>
          <w:rFonts w:asciiTheme="majorHAnsi" w:hAnsiTheme="majorHAnsi" w:cstheme="majorHAnsi"/>
          <w:b/>
          <w:bCs/>
          <w:highlight w:val="green"/>
          <w:u w:val="single"/>
        </w:rPr>
        <w:t>of</w:t>
      </w:r>
      <w:r w:rsidRPr="00605528">
        <w:rPr>
          <w:rFonts w:asciiTheme="majorHAnsi" w:hAnsiTheme="majorHAnsi" w:cstheme="majorHAnsi"/>
          <w:sz w:val="16"/>
        </w:rPr>
        <w:t xml:space="preserve"> the moral issue of physician </w:t>
      </w:r>
      <w:r w:rsidRPr="00605528">
        <w:rPr>
          <w:rFonts w:asciiTheme="majorHAnsi" w:hAnsiTheme="majorHAnsi" w:cstheme="majorHAnsi"/>
          <w:b/>
          <w:bCs/>
          <w:highlight w:val="green"/>
          <w:u w:val="single"/>
        </w:rPr>
        <w:t>strikes. In</w:t>
      </w:r>
      <w:r w:rsidRPr="00605528">
        <w:rPr>
          <w:rFonts w:asciiTheme="majorHAnsi" w:hAnsiTheme="majorHAnsi" w:cstheme="majorHAnsi"/>
          <w:sz w:val="16"/>
        </w:rPr>
        <w:t xml:space="preserve"> Immanuel </w:t>
      </w:r>
      <w:r w:rsidRPr="00605528">
        <w:rPr>
          <w:rFonts w:asciiTheme="majorHAnsi" w:hAnsiTheme="majorHAnsi" w:cstheme="majorHAnsi"/>
          <w:b/>
          <w:bCs/>
          <w:u w:val="single"/>
        </w:rPr>
        <w:t>Kant’s</w:t>
      </w:r>
      <w:r w:rsidRPr="00605528">
        <w:rPr>
          <w:rFonts w:asciiTheme="majorHAnsi" w:hAnsiTheme="majorHAnsi" w:cstheme="majorHAnsi"/>
          <w:sz w:val="16"/>
        </w:rPr>
        <w:t> </w:t>
      </w:r>
      <w:r w:rsidRPr="00605528">
        <w:rPr>
          <w:rFonts w:asciiTheme="majorHAnsi" w:hAnsiTheme="majorHAnsi" w:cstheme="majorHAnsi"/>
          <w:i/>
          <w:iCs/>
          <w:sz w:val="16"/>
        </w:rPr>
        <w:t>Groundwork for the Metaphysics of Morals</w:t>
      </w:r>
      <w:r w:rsidRPr="00605528">
        <w:rPr>
          <w:rFonts w:asciiTheme="majorHAnsi" w:hAnsiTheme="majorHAnsi" w:cstheme="majorHAnsi"/>
          <w:sz w:val="16"/>
        </w:rPr>
        <w:t xml:space="preserve">, one formulation of </w:t>
      </w:r>
      <w:r w:rsidRPr="00605528">
        <w:rPr>
          <w:rFonts w:asciiTheme="majorHAnsi" w:hAnsiTheme="majorHAnsi" w:cstheme="majorHAnsi"/>
          <w:b/>
          <w:bCs/>
          <w:highlight w:val="green"/>
          <w:u w:val="single"/>
        </w:rPr>
        <w:t>the categorical imperative is</w:t>
      </w:r>
      <w:r w:rsidRPr="00605528">
        <w:rPr>
          <w:rFonts w:asciiTheme="majorHAnsi" w:hAnsiTheme="majorHAnsi" w:cstheme="majorHAnsi"/>
          <w:b/>
          <w:bCs/>
          <w:u w:val="single"/>
        </w:rPr>
        <w:t xml:space="preserve"> to “Act in such a way as to treat humanity, whether in your own person or in that of anyone else, always as an end and never merely as a means</w:t>
      </w:r>
      <w:r w:rsidRPr="00605528">
        <w:rPr>
          <w:rFonts w:asciiTheme="majorHAnsi" w:hAnsiTheme="majorHAnsi" w:cstheme="majorHAnsi"/>
          <w:sz w:val="16"/>
        </w:rPr>
        <w:t>.”</w:t>
      </w:r>
      <w:r w:rsidRPr="00605528">
        <w:rPr>
          <w:rFonts w:asciiTheme="majorHAnsi" w:hAnsiTheme="majorHAnsi" w:cstheme="majorHAnsi"/>
          <w:sz w:val="16"/>
          <w:vertAlign w:val="superscript"/>
        </w:rPr>
        <w:t>24</w:t>
      </w:r>
      <w:r w:rsidRPr="00605528">
        <w:rPr>
          <w:rFonts w:asciiTheme="majorHAnsi" w:hAnsiTheme="majorHAnsi" w:cstheme="majorHAnsi"/>
          <w:sz w:val="16"/>
        </w:rPr>
        <w:t> </w:t>
      </w:r>
      <w:r w:rsidRPr="00605528">
        <w:rPr>
          <w:rFonts w:asciiTheme="majorHAnsi" w:hAnsiTheme="majorHAnsi" w:cstheme="majorHAnsi"/>
          <w:b/>
          <w:bCs/>
          <w:highlight w:val="green"/>
          <w:u w:val="single"/>
        </w:rPr>
        <w:t>When patient care is leveraged</w:t>
      </w:r>
      <w:r w:rsidRPr="00605528">
        <w:rPr>
          <w:rFonts w:asciiTheme="majorHAnsi" w:hAnsiTheme="majorHAnsi" w:cstheme="majorHAnsi"/>
          <w:sz w:val="16"/>
        </w:rPr>
        <w:t xml:space="preserve"> by physicians during strikes, </w:t>
      </w:r>
      <w:r w:rsidRPr="00605528">
        <w:rPr>
          <w:rFonts w:asciiTheme="majorHAnsi" w:hAnsiTheme="majorHAnsi" w:cstheme="majorHAnsi"/>
          <w:b/>
          <w:bCs/>
          <w:highlight w:val="green"/>
          <w:u w:val="single"/>
        </w:rPr>
        <w:t>patients serve as a means to the union’s ends</w:t>
      </w:r>
      <w:r w:rsidRPr="00605528">
        <w:rPr>
          <w:rFonts w:asciiTheme="majorHAnsi" w:hAnsiTheme="majorHAnsi" w:cstheme="majorHAnsi"/>
          <w:sz w:val="16"/>
        </w:rPr>
        <w:t>. Unless physicians act to improve </w:t>
      </w:r>
      <w:r w:rsidRPr="00605528">
        <w:rPr>
          <w:rFonts w:asciiTheme="majorHAnsi" w:hAnsiTheme="majorHAnsi" w:cstheme="majorHAnsi"/>
          <w:i/>
          <w:iCs/>
          <w:sz w:val="16"/>
        </w:rPr>
        <w:t>everyone’s </w:t>
      </w:r>
      <w:r w:rsidRPr="00605528">
        <w:rPr>
          <w:rFonts w:asciiTheme="majorHAnsi" w:hAnsiTheme="majorHAnsi" w:cstheme="majorHAnsi"/>
          <w:sz w:val="16"/>
        </w:rPr>
        <w:t xml:space="preserve">care, union action—if </w:t>
      </w:r>
      <w:r w:rsidRPr="00605528">
        <w:rPr>
          <w:rFonts w:asciiTheme="majorHAnsi" w:hAnsiTheme="majorHAnsi" w:cstheme="majorHAnsi"/>
          <w:b/>
          <w:bCs/>
          <w:highlight w:val="green"/>
          <w:u w:val="single"/>
        </w:rPr>
        <w:t>it jeopardizes</w:t>
      </w:r>
      <w:r w:rsidRPr="00605528">
        <w:rPr>
          <w:rFonts w:asciiTheme="majorHAnsi" w:hAnsiTheme="majorHAnsi" w:cstheme="majorHAnsi"/>
          <w:sz w:val="16"/>
        </w:rPr>
        <w:t xml:space="preserve"> the </w:t>
      </w:r>
      <w:r w:rsidRPr="00605528">
        <w:rPr>
          <w:rFonts w:asciiTheme="majorHAnsi" w:hAnsiTheme="majorHAnsi" w:cstheme="majorHAnsi"/>
          <w:b/>
          <w:bCs/>
          <w:highlight w:val="green"/>
          <w:u w:val="single"/>
        </w:rPr>
        <w:t>care of some hospitalized patients</w:t>
      </w:r>
      <w:r w:rsidRPr="00605528">
        <w:rPr>
          <w:rFonts w:asciiTheme="majorHAnsi" w:hAnsiTheme="majorHAnsi" w:cstheme="majorHAnsi"/>
          <w:sz w:val="16"/>
        </w:rPr>
        <w:t xml:space="preserve">, for example—cannot be ethical. It is for this reason that, in the case of </w:t>
      </w:r>
      <w:r w:rsidRPr="00605528">
        <w:rPr>
          <w:rFonts w:asciiTheme="majorHAnsi" w:hAnsiTheme="majorHAnsi" w:cstheme="majorHAnsi"/>
          <w:b/>
          <w:bCs/>
          <w:u w:val="single"/>
        </w:rPr>
        <w:t>physicians looking to form a new union</w:t>
      </w:r>
      <w:r w:rsidRPr="00605528">
        <w:rPr>
          <w:rFonts w:asciiTheme="majorHAnsi" w:hAnsiTheme="majorHAnsi" w:cstheme="majorHAnsi"/>
          <w:sz w:val="16"/>
        </w:rPr>
        <w:t xml:space="preserve">, the argument can be made that unionization should be used only as a last resort. Physician union </w:t>
      </w:r>
      <w:r w:rsidRPr="00605528">
        <w:rPr>
          <w:rFonts w:asciiTheme="majorHAnsi" w:hAnsiTheme="majorHAnsi" w:cstheme="majorHAnsi"/>
          <w:b/>
          <w:bCs/>
          <w:u w:val="single"/>
        </w:rPr>
        <w:t>members must be prepared to utilize collective action and accept its risks to patient care, but every effort should be made to avoid actions that risk harm to patients.</w:t>
      </w:r>
    </w:p>
    <w:p w14:paraId="7D68057D" w14:textId="0B72D81B" w:rsidR="00560A71" w:rsidRPr="00605528" w:rsidRDefault="00560A71" w:rsidP="00560A71">
      <w:pPr>
        <w:pStyle w:val="Heading4"/>
        <w:rPr>
          <w:rFonts w:asciiTheme="majorHAnsi" w:hAnsiTheme="majorHAnsi" w:cstheme="majorHAnsi"/>
        </w:rPr>
      </w:pPr>
      <w:r w:rsidRPr="00605528">
        <w:rPr>
          <w:rFonts w:asciiTheme="majorHAnsi" w:hAnsiTheme="majorHAnsi" w:cstheme="majorHAnsi"/>
        </w:rPr>
        <w:t xml:space="preserve">[2] Going on strike isn’t universalizable – a) if everyone leaves work then there will be no concept of a job b) everyone means the employer even leaves which is a contradiction in contraception </w:t>
      </w:r>
    </w:p>
    <w:p w14:paraId="1AA7942F" w14:textId="77777777" w:rsidR="00560A71" w:rsidRPr="00605528" w:rsidRDefault="00560A71" w:rsidP="00560A71">
      <w:pPr>
        <w:pStyle w:val="Heading4"/>
        <w:rPr>
          <w:rFonts w:asciiTheme="majorHAnsi" w:hAnsiTheme="majorHAnsi" w:cstheme="majorHAnsi"/>
        </w:rPr>
      </w:pPr>
      <w:r w:rsidRPr="00605528">
        <w:rPr>
          <w:rFonts w:asciiTheme="majorHAnsi" w:hAnsiTheme="majorHAnsi" w:cstheme="majorHAnsi"/>
        </w:rPr>
        <w:t xml:space="preserve">[3] No aff offense – no unique obligation of the state to give ability to strike – if a workplace is </w:t>
      </w:r>
      <w:proofErr w:type="gramStart"/>
      <w:r w:rsidRPr="00605528">
        <w:rPr>
          <w:rFonts w:asciiTheme="majorHAnsi" w:hAnsiTheme="majorHAnsi" w:cstheme="majorHAnsi"/>
        </w:rPr>
        <w:t>coercive</w:t>
      </w:r>
      <w:proofErr w:type="gramEnd"/>
      <w:r w:rsidRPr="00605528">
        <w:rPr>
          <w:rFonts w:asciiTheme="majorHAnsi" w:hAnsiTheme="majorHAnsi" w:cstheme="majorHAnsi"/>
        </w:rPr>
        <w:t xml:space="preserve"> you can use legal means or just find another job</w:t>
      </w:r>
    </w:p>
    <w:p w14:paraId="29EC87A6" w14:textId="77777777" w:rsidR="00560A71" w:rsidRPr="00605528" w:rsidRDefault="00560A71" w:rsidP="00560A71">
      <w:pPr>
        <w:pStyle w:val="Heading4"/>
        <w:rPr>
          <w:rFonts w:asciiTheme="majorHAnsi" w:hAnsiTheme="majorHAnsi" w:cstheme="majorHAnsi"/>
        </w:rPr>
      </w:pPr>
      <w:r w:rsidRPr="00605528">
        <w:rPr>
          <w:rFonts w:asciiTheme="majorHAnsi" w:hAnsiTheme="majorHAnsi" w:cstheme="majorHAnsi"/>
        </w:rPr>
        <w:t xml:space="preserve">[4] Neg contention choice – otherwise they can concede all of our work on framework and just read 4 minutes of turns which moots the four minutes of framework debate that the 1NC did giving them a massive advantage. It also kills phil education since it allows them to escape the framework lbl which outweighs since phil ed is unique to LD. </w:t>
      </w:r>
    </w:p>
    <w:p w14:paraId="721CA419" w14:textId="77777777" w:rsidR="00560A71" w:rsidRPr="00605528" w:rsidRDefault="00560A71" w:rsidP="00560A71">
      <w:pPr>
        <w:pStyle w:val="Heading4"/>
        <w:rPr>
          <w:rFonts w:asciiTheme="majorHAnsi" w:hAnsiTheme="majorHAnsi" w:cstheme="majorHAnsi"/>
        </w:rPr>
      </w:pPr>
      <w:r w:rsidRPr="00605528">
        <w:rPr>
          <w:rFonts w:asciiTheme="majorHAnsi" w:hAnsiTheme="majorHAnsi" w:cstheme="majorHAnsi"/>
        </w:rPr>
        <w:t>Uses others as a mere means to an end</w:t>
      </w:r>
    </w:p>
    <w:p w14:paraId="4FD04725" w14:textId="77777777" w:rsidR="00560A71" w:rsidRPr="00605528" w:rsidRDefault="00560A71" w:rsidP="00560A71">
      <w:pPr>
        <w:rPr>
          <w:rFonts w:asciiTheme="majorHAnsi" w:hAnsiTheme="majorHAnsi" w:cstheme="majorHAnsi"/>
          <w:sz w:val="16"/>
          <w:szCs w:val="16"/>
        </w:rPr>
      </w:pPr>
      <w:r w:rsidRPr="00605528">
        <w:rPr>
          <w:rStyle w:val="Style13ptBold"/>
          <w:rFonts w:asciiTheme="majorHAnsi" w:hAnsiTheme="majorHAnsi" w:cstheme="majorHAnsi"/>
        </w:rPr>
        <w:t>Fourie 17</w:t>
      </w:r>
      <w:r w:rsidRPr="00605528">
        <w:rPr>
          <w:rFonts w:asciiTheme="majorHAnsi" w:hAnsiTheme="majorHAnsi" w:cstheme="majorHAnsi"/>
        </w:rPr>
        <w:t xml:space="preserve"> </w:t>
      </w:r>
      <w:r w:rsidRPr="00605528">
        <w:rPr>
          <w:rFonts w:asciiTheme="majorHAnsi" w:hAnsiTheme="majorHAnsi" w:cstheme="majorHAnsi"/>
          <w:sz w:val="16"/>
          <w:szCs w:val="16"/>
        </w:rPr>
        <w:t xml:space="preserve">Johan Fourie 11-30-2017 "Ethicality of Labor-Strike Demonstrates by Social Workers" </w:t>
      </w:r>
      <w:hyperlink r:id="rId13" w:history="1">
        <w:r w:rsidRPr="00605528">
          <w:rPr>
            <w:rStyle w:val="Hyperlink"/>
            <w:rFonts w:asciiTheme="majorHAnsi" w:hAnsiTheme="majorHAnsi" w:cstheme="majorHAnsi"/>
            <w:sz w:val="16"/>
            <w:szCs w:val="16"/>
          </w:rPr>
          <w:t>https://www.otherpapers.com/essay/Ethicality-of-Labor-Strike-Demonstrates-by-Social-Workers/62694.html</w:t>
        </w:r>
      </w:hyperlink>
      <w:r w:rsidRPr="00605528">
        <w:rPr>
          <w:rFonts w:asciiTheme="majorHAnsi" w:hAnsiTheme="majorHAnsi" w:cstheme="majorHAnsi"/>
          <w:sz w:val="16"/>
          <w:szCs w:val="16"/>
        </w:rPr>
        <w:t xml:space="preserve"> (Johan Fourie is professor of Economics and History at Stellenbosch University.) JG</w:t>
      </w:r>
    </w:p>
    <w:p w14:paraId="04463E39" w14:textId="77777777" w:rsidR="00560A71" w:rsidRPr="00605528" w:rsidRDefault="00560A71" w:rsidP="00560A71">
      <w:pPr>
        <w:rPr>
          <w:rFonts w:asciiTheme="majorHAnsi" w:hAnsiTheme="majorHAnsi" w:cstheme="majorHAnsi"/>
          <w:sz w:val="14"/>
          <w:szCs w:val="26"/>
        </w:rPr>
      </w:pPr>
      <w:r w:rsidRPr="00605528">
        <w:rPr>
          <w:rFonts w:asciiTheme="majorHAnsi" w:hAnsiTheme="majorHAnsi" w:cstheme="majorHAnsi"/>
          <w:sz w:val="26"/>
          <w:szCs w:val="26"/>
          <w:u w:val="single"/>
        </w:rPr>
        <w:t xml:space="preserve">A further formula of </w:t>
      </w:r>
      <w:r w:rsidRPr="00605528">
        <w:rPr>
          <w:rFonts w:asciiTheme="majorHAnsi" w:hAnsiTheme="majorHAnsi" w:cstheme="majorHAnsi"/>
          <w:sz w:val="26"/>
          <w:szCs w:val="26"/>
          <w:highlight w:val="green"/>
          <w:u w:val="single"/>
        </w:rPr>
        <w:t xml:space="preserve">the Categorical Imperative is </w:t>
      </w:r>
      <w:r w:rsidRPr="00605528">
        <w:rPr>
          <w:rFonts w:asciiTheme="majorHAnsi" w:hAnsiTheme="majorHAnsi" w:cstheme="majorHAnsi"/>
          <w:sz w:val="26"/>
          <w:szCs w:val="26"/>
          <w:u w:val="single"/>
        </w:rPr>
        <w:t xml:space="preserve">"so, act as to </w:t>
      </w:r>
      <w:r w:rsidRPr="00605528">
        <w:rPr>
          <w:rFonts w:asciiTheme="majorHAnsi" w:hAnsiTheme="majorHAnsi" w:cstheme="majorHAnsi"/>
          <w:sz w:val="26"/>
          <w:szCs w:val="26"/>
          <w:highlight w:val="green"/>
          <w:u w:val="single"/>
        </w:rPr>
        <w:t>treat humanity</w:t>
      </w:r>
      <w:r w:rsidRPr="00605528">
        <w:rPr>
          <w:rFonts w:asciiTheme="majorHAnsi" w:hAnsiTheme="majorHAnsi" w:cstheme="majorHAnsi"/>
          <w:sz w:val="26"/>
          <w:szCs w:val="26"/>
          <w:u w:val="single"/>
        </w:rPr>
        <w:t xml:space="preserve">, whether in your own person or in that of any other context, </w:t>
      </w:r>
      <w:r w:rsidRPr="00605528">
        <w:rPr>
          <w:rFonts w:asciiTheme="majorHAnsi" w:hAnsiTheme="majorHAnsi" w:cstheme="majorHAnsi"/>
          <w:sz w:val="26"/>
          <w:szCs w:val="26"/>
          <w:highlight w:val="green"/>
          <w:u w:val="single"/>
        </w:rPr>
        <w:t xml:space="preserve">never </w:t>
      </w:r>
      <w:r w:rsidRPr="00605528">
        <w:rPr>
          <w:rFonts w:asciiTheme="majorHAnsi" w:hAnsiTheme="majorHAnsi" w:cstheme="majorHAnsi"/>
          <w:sz w:val="26"/>
          <w:szCs w:val="26"/>
          <w:u w:val="single"/>
        </w:rPr>
        <w:t xml:space="preserve">solely </w:t>
      </w:r>
      <w:r w:rsidRPr="00605528">
        <w:rPr>
          <w:rFonts w:asciiTheme="majorHAnsi" w:hAnsiTheme="majorHAnsi" w:cstheme="majorHAnsi"/>
          <w:sz w:val="26"/>
          <w:szCs w:val="26"/>
          <w:highlight w:val="green"/>
          <w:u w:val="single"/>
        </w:rPr>
        <w:t xml:space="preserve">as a means to an end </w:t>
      </w:r>
      <w:r w:rsidRPr="00605528">
        <w:rPr>
          <w:rFonts w:asciiTheme="majorHAnsi" w:hAnsiTheme="majorHAnsi" w:cstheme="majorHAnsi"/>
          <w:sz w:val="26"/>
          <w:szCs w:val="26"/>
          <w:u w:val="single"/>
        </w:rPr>
        <w:t>but always as an end within itself' (Parrott, 2006, p. 51).</w:t>
      </w:r>
      <w:r w:rsidRPr="00605528">
        <w:rPr>
          <w:rFonts w:asciiTheme="majorHAnsi" w:hAnsiTheme="majorHAnsi" w:cstheme="majorHAnsi"/>
          <w:sz w:val="14"/>
          <w:szCs w:val="26"/>
        </w:rPr>
        <w:t xml:space="preserve"> By this Kant meant people should be valued and respected as an individual and not used for the benefit of others. </w:t>
      </w:r>
      <w:r w:rsidRPr="00605528">
        <w:rPr>
          <w:rFonts w:asciiTheme="majorHAnsi" w:hAnsiTheme="majorHAnsi" w:cstheme="majorHAnsi"/>
          <w:sz w:val="26"/>
          <w:szCs w:val="26"/>
          <w:highlight w:val="green"/>
          <w:u w:val="single"/>
        </w:rPr>
        <w:t xml:space="preserve">Participating in a labor-strike </w:t>
      </w:r>
      <w:r w:rsidRPr="00605528">
        <w:rPr>
          <w:rFonts w:asciiTheme="majorHAnsi" w:hAnsiTheme="majorHAnsi" w:cstheme="majorHAnsi"/>
          <w:sz w:val="26"/>
          <w:szCs w:val="26"/>
          <w:u w:val="single"/>
        </w:rPr>
        <w:t xml:space="preserve">demonstration/action </w:t>
      </w:r>
      <w:r w:rsidRPr="00605528">
        <w:rPr>
          <w:rFonts w:asciiTheme="majorHAnsi" w:hAnsiTheme="majorHAnsi" w:cstheme="majorHAnsi"/>
          <w:sz w:val="26"/>
          <w:szCs w:val="26"/>
          <w:highlight w:val="green"/>
          <w:u w:val="single"/>
        </w:rPr>
        <w:t xml:space="preserve">is </w:t>
      </w:r>
      <w:r w:rsidRPr="00605528">
        <w:rPr>
          <w:rFonts w:asciiTheme="majorHAnsi" w:hAnsiTheme="majorHAnsi" w:cstheme="majorHAnsi"/>
          <w:b/>
          <w:bCs/>
          <w:sz w:val="26"/>
          <w:szCs w:val="26"/>
          <w:highlight w:val="green"/>
          <w:u w:val="single"/>
        </w:rPr>
        <w:t>a direct violation of this</w:t>
      </w:r>
      <w:r w:rsidRPr="00605528">
        <w:rPr>
          <w:rFonts w:asciiTheme="majorHAnsi" w:hAnsiTheme="majorHAnsi" w:cstheme="majorHAnsi"/>
          <w:sz w:val="26"/>
          <w:szCs w:val="26"/>
          <w:highlight w:val="green"/>
          <w:u w:val="single"/>
        </w:rPr>
        <w:t xml:space="preserve"> </w:t>
      </w:r>
      <w:r w:rsidRPr="00605528">
        <w:rPr>
          <w:rFonts w:asciiTheme="majorHAnsi" w:hAnsiTheme="majorHAnsi" w:cstheme="majorHAnsi"/>
          <w:sz w:val="26"/>
          <w:szCs w:val="26"/>
          <w:u w:val="single"/>
        </w:rPr>
        <w:t xml:space="preserve">categorical perspective as it would not be ethically permissible </w:t>
      </w:r>
      <w:r w:rsidRPr="00605528">
        <w:rPr>
          <w:rFonts w:asciiTheme="majorHAnsi" w:hAnsiTheme="majorHAnsi" w:cstheme="majorHAnsi"/>
          <w:sz w:val="26"/>
          <w:szCs w:val="26"/>
          <w:highlight w:val="green"/>
          <w:u w:val="single"/>
        </w:rPr>
        <w:t xml:space="preserve">because the </w:t>
      </w:r>
      <w:r w:rsidRPr="00605528">
        <w:rPr>
          <w:rFonts w:asciiTheme="majorHAnsi" w:hAnsiTheme="majorHAnsi" w:cstheme="majorHAnsi"/>
          <w:sz w:val="26"/>
          <w:szCs w:val="26"/>
          <w:u w:val="single"/>
        </w:rPr>
        <w:t xml:space="preserve">severe dependence and </w:t>
      </w:r>
      <w:r w:rsidRPr="00605528">
        <w:rPr>
          <w:rFonts w:asciiTheme="majorHAnsi" w:hAnsiTheme="majorHAnsi" w:cstheme="majorHAnsi"/>
          <w:sz w:val="26"/>
          <w:szCs w:val="26"/>
          <w:highlight w:val="green"/>
          <w:u w:val="single"/>
        </w:rPr>
        <w:t>well-being of clients</w:t>
      </w:r>
      <w:r w:rsidRPr="00605528">
        <w:rPr>
          <w:rFonts w:asciiTheme="majorHAnsi" w:hAnsiTheme="majorHAnsi" w:cstheme="majorHAnsi"/>
          <w:sz w:val="26"/>
          <w:szCs w:val="26"/>
          <w:u w:val="single"/>
        </w:rPr>
        <w:t xml:space="preserve">, </w:t>
      </w:r>
      <w:r w:rsidRPr="00605528">
        <w:rPr>
          <w:rFonts w:asciiTheme="majorHAnsi" w:hAnsiTheme="majorHAnsi" w:cstheme="majorHAnsi"/>
          <w:sz w:val="26"/>
          <w:szCs w:val="26"/>
          <w:highlight w:val="green"/>
          <w:u w:val="single"/>
        </w:rPr>
        <w:t xml:space="preserve">the effective functioning of the </w:t>
      </w:r>
      <w:r w:rsidRPr="00605528">
        <w:rPr>
          <w:rFonts w:asciiTheme="majorHAnsi" w:hAnsiTheme="majorHAnsi" w:cstheme="majorHAnsi"/>
          <w:sz w:val="26"/>
          <w:szCs w:val="26"/>
          <w:u w:val="single"/>
        </w:rPr>
        <w:t xml:space="preserve">employer </w:t>
      </w:r>
      <w:r w:rsidRPr="00605528">
        <w:rPr>
          <w:rFonts w:asciiTheme="majorHAnsi" w:hAnsiTheme="majorHAnsi" w:cstheme="majorHAnsi"/>
          <w:sz w:val="26"/>
          <w:szCs w:val="26"/>
          <w:highlight w:val="green"/>
          <w:u w:val="single"/>
        </w:rPr>
        <w:t>organization</w:t>
      </w:r>
      <w:r w:rsidRPr="00605528">
        <w:rPr>
          <w:rFonts w:asciiTheme="majorHAnsi" w:hAnsiTheme="majorHAnsi" w:cstheme="majorHAnsi"/>
          <w:sz w:val="26"/>
          <w:szCs w:val="26"/>
          <w:u w:val="single"/>
        </w:rPr>
        <w:t xml:space="preserve">, </w:t>
      </w:r>
      <w:r w:rsidRPr="00605528">
        <w:rPr>
          <w:rFonts w:asciiTheme="majorHAnsi" w:hAnsiTheme="majorHAnsi" w:cstheme="majorHAnsi"/>
          <w:sz w:val="26"/>
          <w:szCs w:val="26"/>
          <w:highlight w:val="green"/>
          <w:u w:val="single"/>
        </w:rPr>
        <w:t xml:space="preserve">and </w:t>
      </w:r>
      <w:r w:rsidRPr="00605528">
        <w:rPr>
          <w:rFonts w:asciiTheme="majorHAnsi" w:hAnsiTheme="majorHAnsi" w:cstheme="majorHAnsi"/>
          <w:sz w:val="26"/>
          <w:szCs w:val="26"/>
          <w:highlight w:val="green"/>
          <w:u w:val="single"/>
        </w:rPr>
        <w:lastRenderedPageBreak/>
        <w:t xml:space="preserve">society </w:t>
      </w:r>
      <w:r w:rsidRPr="00605528">
        <w:rPr>
          <w:rFonts w:asciiTheme="majorHAnsi" w:hAnsiTheme="majorHAnsi" w:cstheme="majorHAnsi"/>
          <w:b/>
          <w:bCs/>
          <w:sz w:val="26"/>
          <w:szCs w:val="26"/>
          <w:highlight w:val="green"/>
          <w:u w:val="single"/>
          <w:bdr w:val="single" w:sz="4" w:space="0" w:color="auto"/>
        </w:rPr>
        <w:t>is used to duly and unduly influence the bargaining process for better working conditions</w:t>
      </w:r>
      <w:r w:rsidRPr="00605528">
        <w:rPr>
          <w:rFonts w:asciiTheme="majorHAnsi" w:hAnsiTheme="majorHAnsi" w:cstheme="majorHAnsi"/>
          <w:sz w:val="26"/>
          <w:szCs w:val="26"/>
          <w:u w:val="single"/>
        </w:rPr>
        <w:t xml:space="preserve">. </w:t>
      </w:r>
      <w:r w:rsidRPr="00605528">
        <w:rPr>
          <w:rFonts w:asciiTheme="majorHAnsi" w:hAnsiTheme="majorHAnsi" w:cstheme="majorHAnsi"/>
          <w:sz w:val="26"/>
          <w:szCs w:val="26"/>
          <w:highlight w:val="green"/>
          <w:u w:val="single"/>
        </w:rPr>
        <w:t xml:space="preserve">In participating in the labor strike </w:t>
      </w:r>
      <w:r w:rsidRPr="00605528">
        <w:rPr>
          <w:rFonts w:asciiTheme="majorHAnsi" w:hAnsiTheme="majorHAnsi" w:cstheme="majorHAnsi"/>
          <w:sz w:val="26"/>
          <w:szCs w:val="26"/>
          <w:u w:val="single"/>
        </w:rPr>
        <w:t xml:space="preserve">demonstration, </w:t>
      </w:r>
      <w:r w:rsidRPr="00605528">
        <w:rPr>
          <w:rFonts w:asciiTheme="majorHAnsi" w:hAnsiTheme="majorHAnsi" w:cstheme="majorHAnsi"/>
          <w:sz w:val="26"/>
          <w:szCs w:val="26"/>
          <w:highlight w:val="green"/>
          <w:u w:val="single"/>
        </w:rPr>
        <w:t>the humanity</w:t>
      </w:r>
      <w:r w:rsidRPr="00605528">
        <w:rPr>
          <w:rFonts w:asciiTheme="majorHAnsi" w:hAnsiTheme="majorHAnsi" w:cstheme="majorHAnsi"/>
          <w:sz w:val="26"/>
          <w:szCs w:val="26"/>
          <w:u w:val="single"/>
        </w:rPr>
        <w:t xml:space="preserve">, and well-being </w:t>
      </w:r>
      <w:r w:rsidRPr="00605528">
        <w:rPr>
          <w:rFonts w:asciiTheme="majorHAnsi" w:hAnsiTheme="majorHAnsi" w:cstheme="majorHAnsi"/>
          <w:sz w:val="26"/>
          <w:szCs w:val="26"/>
          <w:highlight w:val="green"/>
          <w:u w:val="single"/>
        </w:rPr>
        <w:t xml:space="preserve">of </w:t>
      </w:r>
      <w:r w:rsidRPr="00605528">
        <w:rPr>
          <w:rFonts w:asciiTheme="majorHAnsi" w:hAnsiTheme="majorHAnsi" w:cstheme="majorHAnsi"/>
          <w:sz w:val="26"/>
          <w:szCs w:val="26"/>
          <w:u w:val="single"/>
        </w:rPr>
        <w:t xml:space="preserve">clients and </w:t>
      </w:r>
      <w:r w:rsidRPr="00605528">
        <w:rPr>
          <w:rFonts w:asciiTheme="majorHAnsi" w:hAnsiTheme="majorHAnsi" w:cstheme="majorHAnsi"/>
          <w:sz w:val="26"/>
          <w:szCs w:val="26"/>
          <w:highlight w:val="green"/>
          <w:u w:val="single"/>
        </w:rPr>
        <w:t xml:space="preserve">society </w:t>
      </w:r>
      <w:r w:rsidRPr="00605528">
        <w:rPr>
          <w:rFonts w:asciiTheme="majorHAnsi" w:hAnsiTheme="majorHAnsi" w:cstheme="majorHAnsi"/>
          <w:b/>
          <w:bCs/>
          <w:sz w:val="26"/>
          <w:szCs w:val="26"/>
          <w:highlight w:val="green"/>
          <w:u w:val="single"/>
        </w:rPr>
        <w:t>is not seen as crucial</w:t>
      </w:r>
      <w:r w:rsidRPr="00605528">
        <w:rPr>
          <w:rFonts w:asciiTheme="majorHAnsi" w:hAnsiTheme="majorHAnsi" w:cstheme="majorHAnsi"/>
          <w:sz w:val="26"/>
          <w:szCs w:val="26"/>
          <w:highlight w:val="green"/>
          <w:u w:val="single"/>
        </w:rPr>
        <w:t xml:space="preserve"> </w:t>
      </w:r>
      <w:r w:rsidRPr="00605528">
        <w:rPr>
          <w:rFonts w:asciiTheme="majorHAnsi" w:hAnsiTheme="majorHAnsi" w:cstheme="majorHAnsi"/>
          <w:b/>
          <w:bCs/>
          <w:sz w:val="26"/>
          <w:szCs w:val="26"/>
          <w:highlight w:val="green"/>
          <w:u w:val="single"/>
        </w:rPr>
        <w:t>and as an 'end'</w:t>
      </w:r>
      <w:r w:rsidRPr="00605528">
        <w:rPr>
          <w:rFonts w:asciiTheme="majorHAnsi" w:hAnsiTheme="majorHAnsi" w:cstheme="majorHAnsi"/>
          <w:sz w:val="26"/>
          <w:szCs w:val="26"/>
          <w:u w:val="single"/>
        </w:rPr>
        <w:t xml:space="preserve">, </w:t>
      </w:r>
      <w:r w:rsidRPr="00605528">
        <w:rPr>
          <w:rFonts w:asciiTheme="majorHAnsi" w:hAnsiTheme="majorHAnsi" w:cstheme="majorHAnsi"/>
          <w:sz w:val="26"/>
          <w:szCs w:val="26"/>
          <w:highlight w:val="green"/>
          <w:u w:val="single"/>
        </w:rPr>
        <w:t xml:space="preserve">but </w:t>
      </w:r>
      <w:r w:rsidRPr="00605528">
        <w:rPr>
          <w:rFonts w:asciiTheme="majorHAnsi" w:hAnsiTheme="majorHAnsi" w:cstheme="majorHAnsi"/>
          <w:sz w:val="26"/>
          <w:szCs w:val="26"/>
          <w:u w:val="single"/>
        </w:rPr>
        <w:t xml:space="preserve">rather </w:t>
      </w:r>
      <w:r w:rsidRPr="00605528">
        <w:rPr>
          <w:rFonts w:asciiTheme="majorHAnsi" w:hAnsiTheme="majorHAnsi" w:cstheme="majorHAnsi"/>
          <w:sz w:val="26"/>
          <w:szCs w:val="26"/>
          <w:highlight w:val="green"/>
          <w:u w:val="single"/>
        </w:rPr>
        <w:t xml:space="preserve">used to demonstrate </w:t>
      </w:r>
      <w:r w:rsidRPr="00605528">
        <w:rPr>
          <w:rFonts w:asciiTheme="majorHAnsi" w:hAnsiTheme="majorHAnsi" w:cstheme="majorHAnsi"/>
          <w:sz w:val="26"/>
          <w:szCs w:val="26"/>
          <w:u w:val="single"/>
        </w:rPr>
        <w:t xml:space="preserve">the undeniable </w:t>
      </w:r>
      <w:r w:rsidRPr="00605528">
        <w:rPr>
          <w:rFonts w:asciiTheme="majorHAnsi" w:hAnsiTheme="majorHAnsi" w:cstheme="majorHAnsi"/>
          <w:sz w:val="26"/>
          <w:szCs w:val="26"/>
          <w:highlight w:val="green"/>
          <w:u w:val="single"/>
        </w:rPr>
        <w:t xml:space="preserve">need for </w:t>
      </w:r>
      <w:r w:rsidRPr="00605528">
        <w:rPr>
          <w:rFonts w:asciiTheme="majorHAnsi" w:hAnsiTheme="majorHAnsi" w:cstheme="majorHAnsi"/>
          <w:sz w:val="26"/>
          <w:szCs w:val="26"/>
          <w:u w:val="single"/>
        </w:rPr>
        <w:t xml:space="preserve">the </w:t>
      </w:r>
      <w:r w:rsidRPr="00605528">
        <w:rPr>
          <w:rFonts w:asciiTheme="majorHAnsi" w:hAnsiTheme="majorHAnsi" w:cstheme="majorHAnsi"/>
          <w:sz w:val="26"/>
          <w:szCs w:val="26"/>
          <w:highlight w:val="green"/>
          <w:u w:val="single"/>
        </w:rPr>
        <w:t xml:space="preserve">skills </w:t>
      </w:r>
      <w:r w:rsidRPr="00605528">
        <w:rPr>
          <w:rFonts w:asciiTheme="majorHAnsi" w:hAnsiTheme="majorHAnsi" w:cstheme="majorHAnsi"/>
          <w:sz w:val="26"/>
          <w:szCs w:val="26"/>
          <w:u w:val="single"/>
        </w:rPr>
        <w:t xml:space="preserve">and expertise </w:t>
      </w:r>
      <w:r w:rsidRPr="00605528">
        <w:rPr>
          <w:rFonts w:asciiTheme="majorHAnsi" w:hAnsiTheme="majorHAnsi" w:cstheme="majorHAnsi"/>
          <w:sz w:val="26"/>
          <w:szCs w:val="26"/>
          <w:highlight w:val="green"/>
          <w:u w:val="single"/>
        </w:rPr>
        <w:t>of social workers</w:t>
      </w:r>
      <w:r w:rsidRPr="00605528">
        <w:rPr>
          <w:rFonts w:asciiTheme="majorHAnsi" w:hAnsiTheme="majorHAnsi" w:cstheme="majorHAnsi"/>
          <w:sz w:val="26"/>
          <w:szCs w:val="26"/>
          <w:u w:val="single"/>
        </w:rPr>
        <w:t xml:space="preserve">. Furthermore, through withholding services, social worker professionals demonstrate that the well-being and welfare of society have lost its inherent importance/value. Though the value of overall well-being is taught throughout the social work training process and is enshrined in the professional ethical codes. </w:t>
      </w:r>
    </w:p>
    <w:p w14:paraId="15CDB3C7" w14:textId="77777777" w:rsidR="00560A71" w:rsidRPr="00605528" w:rsidRDefault="00560A71" w:rsidP="00560A71">
      <w:pPr>
        <w:rPr>
          <w:rFonts w:asciiTheme="majorHAnsi" w:hAnsiTheme="majorHAnsi" w:cstheme="majorHAnsi"/>
        </w:rPr>
      </w:pPr>
    </w:p>
    <w:p w14:paraId="0F768D12" w14:textId="77777777" w:rsidR="00560A71" w:rsidRPr="00605528" w:rsidRDefault="00560A71" w:rsidP="00560A71">
      <w:pPr>
        <w:pStyle w:val="Heading4"/>
        <w:rPr>
          <w:rFonts w:asciiTheme="majorHAnsi" w:hAnsiTheme="majorHAnsi" w:cstheme="majorHAnsi"/>
        </w:rPr>
      </w:pPr>
      <w:r w:rsidRPr="00605528">
        <w:rPr>
          <w:rFonts w:asciiTheme="majorHAnsi" w:hAnsiTheme="majorHAnsi" w:cstheme="majorHAnsi"/>
        </w:rPr>
        <w:t>Violates the commitment to not cause harm</w:t>
      </w:r>
    </w:p>
    <w:p w14:paraId="520EB2B8" w14:textId="77777777" w:rsidR="00560A71" w:rsidRPr="00605528" w:rsidRDefault="00560A71" w:rsidP="00560A71">
      <w:pPr>
        <w:rPr>
          <w:rFonts w:asciiTheme="majorHAnsi" w:hAnsiTheme="majorHAnsi" w:cstheme="majorHAnsi"/>
        </w:rPr>
      </w:pPr>
      <w:r w:rsidRPr="00605528">
        <w:rPr>
          <w:rStyle w:val="Style13ptBold"/>
          <w:rFonts w:asciiTheme="majorHAnsi" w:hAnsiTheme="majorHAnsi" w:cstheme="majorHAnsi"/>
        </w:rPr>
        <w:t>Fourie 17</w:t>
      </w:r>
      <w:r w:rsidRPr="00605528">
        <w:rPr>
          <w:rFonts w:asciiTheme="majorHAnsi" w:hAnsiTheme="majorHAnsi" w:cstheme="majorHAnsi"/>
        </w:rPr>
        <w:t xml:space="preserve"> </w:t>
      </w:r>
      <w:r w:rsidRPr="00605528">
        <w:rPr>
          <w:rFonts w:asciiTheme="majorHAnsi" w:hAnsiTheme="majorHAnsi" w:cstheme="majorHAnsi"/>
          <w:sz w:val="16"/>
          <w:szCs w:val="16"/>
        </w:rPr>
        <w:t xml:space="preserve">Johan Fourie 11-30-2017 "Ethicality of Labor-Strike Demonstrates by Social Workers" </w:t>
      </w:r>
      <w:hyperlink r:id="rId14" w:history="1">
        <w:r w:rsidRPr="00605528">
          <w:rPr>
            <w:rStyle w:val="Hyperlink"/>
            <w:rFonts w:asciiTheme="majorHAnsi" w:hAnsiTheme="majorHAnsi" w:cstheme="majorHAnsi"/>
            <w:sz w:val="16"/>
            <w:szCs w:val="16"/>
          </w:rPr>
          <w:t>https://www.otherpapers.com/essay/Ethicality-of-Labor-Strike-Demonstrates-by-Social-Workers/62694.html</w:t>
        </w:r>
      </w:hyperlink>
      <w:r w:rsidRPr="00605528">
        <w:rPr>
          <w:rFonts w:asciiTheme="majorHAnsi" w:hAnsiTheme="majorHAnsi" w:cstheme="majorHAnsi"/>
          <w:sz w:val="16"/>
          <w:szCs w:val="16"/>
        </w:rPr>
        <w:t xml:space="preserve"> (Johan Fourie is professor of Economics and History at Stellenbosch University.) JG</w:t>
      </w:r>
    </w:p>
    <w:p w14:paraId="18EB2C1D" w14:textId="77777777" w:rsidR="00560A71" w:rsidRPr="00605528" w:rsidRDefault="00560A71" w:rsidP="00560A71">
      <w:pPr>
        <w:rPr>
          <w:rFonts w:asciiTheme="majorHAnsi" w:hAnsiTheme="majorHAnsi" w:cstheme="majorHAnsi"/>
          <w:sz w:val="26"/>
          <w:szCs w:val="26"/>
          <w:u w:val="single"/>
        </w:rPr>
      </w:pPr>
      <w:r w:rsidRPr="00605528">
        <w:rPr>
          <w:rFonts w:asciiTheme="majorHAnsi" w:hAnsiTheme="majorHAnsi" w:cstheme="majorHAnsi"/>
          <w:sz w:val="26"/>
          <w:szCs w:val="26"/>
          <w:u w:val="single"/>
        </w:rPr>
        <w:t xml:space="preserve">In addition to the above, </w:t>
      </w:r>
      <w:r w:rsidRPr="00605528">
        <w:rPr>
          <w:rFonts w:asciiTheme="majorHAnsi" w:hAnsiTheme="majorHAnsi" w:cstheme="majorHAnsi"/>
          <w:sz w:val="26"/>
          <w:szCs w:val="26"/>
          <w:highlight w:val="green"/>
          <w:u w:val="single"/>
        </w:rPr>
        <w:t xml:space="preserve">engaging in </w:t>
      </w:r>
      <w:r w:rsidRPr="00605528">
        <w:rPr>
          <w:rFonts w:asciiTheme="majorHAnsi" w:hAnsiTheme="majorHAnsi" w:cstheme="majorHAnsi"/>
          <w:sz w:val="26"/>
          <w:szCs w:val="26"/>
          <w:u w:val="single"/>
        </w:rPr>
        <w:t xml:space="preserve">a labor </w:t>
      </w:r>
      <w:r w:rsidRPr="00605528">
        <w:rPr>
          <w:rFonts w:asciiTheme="majorHAnsi" w:hAnsiTheme="majorHAnsi" w:cstheme="majorHAnsi"/>
          <w:sz w:val="26"/>
          <w:szCs w:val="26"/>
          <w:highlight w:val="green"/>
          <w:u w:val="single"/>
        </w:rPr>
        <w:t xml:space="preserve">strike </w:t>
      </w:r>
      <w:r w:rsidRPr="00605528">
        <w:rPr>
          <w:rFonts w:asciiTheme="majorHAnsi" w:hAnsiTheme="majorHAnsi" w:cstheme="majorHAnsi"/>
          <w:sz w:val="26"/>
          <w:szCs w:val="26"/>
          <w:u w:val="single"/>
        </w:rPr>
        <w:t xml:space="preserve">demonstration </w:t>
      </w:r>
      <w:r w:rsidRPr="00605528">
        <w:rPr>
          <w:rFonts w:asciiTheme="majorHAnsi" w:hAnsiTheme="majorHAnsi" w:cstheme="majorHAnsi"/>
          <w:sz w:val="26"/>
          <w:szCs w:val="26"/>
          <w:highlight w:val="green"/>
          <w:u w:val="single"/>
        </w:rPr>
        <w:t xml:space="preserve">is a </w:t>
      </w:r>
      <w:r w:rsidRPr="00605528">
        <w:rPr>
          <w:rFonts w:asciiTheme="majorHAnsi" w:hAnsiTheme="majorHAnsi" w:cstheme="majorHAnsi"/>
          <w:sz w:val="26"/>
          <w:szCs w:val="26"/>
          <w:u w:val="single"/>
        </w:rPr>
        <w:t xml:space="preserve">gross </w:t>
      </w:r>
      <w:r w:rsidRPr="00605528">
        <w:rPr>
          <w:rFonts w:asciiTheme="majorHAnsi" w:hAnsiTheme="majorHAnsi" w:cstheme="majorHAnsi"/>
          <w:sz w:val="26"/>
          <w:szCs w:val="26"/>
          <w:highlight w:val="green"/>
          <w:u w:val="single"/>
        </w:rPr>
        <w:t xml:space="preserve">violation of the </w:t>
      </w:r>
      <w:r w:rsidRPr="00605528">
        <w:rPr>
          <w:rFonts w:asciiTheme="majorHAnsi" w:hAnsiTheme="majorHAnsi" w:cstheme="majorHAnsi"/>
          <w:b/>
          <w:bCs/>
          <w:sz w:val="26"/>
          <w:szCs w:val="26"/>
          <w:highlight w:val="green"/>
          <w:u w:val="single"/>
        </w:rPr>
        <w:t>prima facie duty of the social worker</w:t>
      </w:r>
      <w:r w:rsidRPr="00605528">
        <w:rPr>
          <w:rFonts w:asciiTheme="majorHAnsi" w:hAnsiTheme="majorHAnsi" w:cstheme="majorHAnsi"/>
          <w:sz w:val="26"/>
          <w:szCs w:val="26"/>
          <w:u w:val="single"/>
        </w:rPr>
        <w:t xml:space="preserve">, nonmaleficence: </w:t>
      </w:r>
      <w:r w:rsidRPr="00605528">
        <w:rPr>
          <w:rFonts w:asciiTheme="majorHAnsi" w:hAnsiTheme="majorHAnsi" w:cstheme="majorHAnsi"/>
          <w:b/>
          <w:bCs/>
          <w:sz w:val="26"/>
          <w:szCs w:val="26"/>
          <w:highlight w:val="green"/>
          <w:u w:val="single"/>
        </w:rPr>
        <w:t>to not cause harm</w:t>
      </w:r>
      <w:r w:rsidRPr="00605528">
        <w:rPr>
          <w:rFonts w:asciiTheme="majorHAnsi" w:hAnsiTheme="majorHAnsi" w:cstheme="majorHAnsi"/>
          <w:sz w:val="26"/>
          <w:szCs w:val="26"/>
          <w:u w:val="single"/>
        </w:rPr>
        <w:t xml:space="preserve">, </w:t>
      </w:r>
      <w:r w:rsidRPr="00605528">
        <w:rPr>
          <w:rFonts w:asciiTheme="majorHAnsi" w:hAnsiTheme="majorHAnsi" w:cstheme="majorHAnsi"/>
          <w:sz w:val="26"/>
          <w:szCs w:val="26"/>
          <w:highlight w:val="green"/>
          <w:u w:val="single"/>
        </w:rPr>
        <w:t xml:space="preserve">and display a commitment to the well-being of </w:t>
      </w:r>
      <w:r w:rsidRPr="00605528">
        <w:rPr>
          <w:rFonts w:asciiTheme="majorHAnsi" w:hAnsiTheme="majorHAnsi" w:cstheme="majorHAnsi"/>
          <w:sz w:val="26"/>
          <w:szCs w:val="26"/>
          <w:u w:val="single"/>
        </w:rPr>
        <w:t xml:space="preserve">the client, organization as well as </w:t>
      </w:r>
      <w:r w:rsidRPr="00605528">
        <w:rPr>
          <w:rFonts w:asciiTheme="majorHAnsi" w:hAnsiTheme="majorHAnsi" w:cstheme="majorHAnsi"/>
          <w:sz w:val="26"/>
          <w:szCs w:val="26"/>
          <w:highlight w:val="green"/>
          <w:u w:val="single"/>
        </w:rPr>
        <w:t xml:space="preserve">society. As Social Workers withdraw </w:t>
      </w:r>
      <w:r w:rsidRPr="00605528">
        <w:rPr>
          <w:rFonts w:asciiTheme="majorHAnsi" w:hAnsiTheme="majorHAnsi" w:cstheme="majorHAnsi"/>
          <w:sz w:val="26"/>
          <w:szCs w:val="26"/>
          <w:u w:val="single"/>
        </w:rPr>
        <w:t xml:space="preserve">their </w:t>
      </w:r>
      <w:r w:rsidRPr="00605528">
        <w:rPr>
          <w:rFonts w:asciiTheme="majorHAnsi" w:hAnsiTheme="majorHAnsi" w:cstheme="majorHAnsi"/>
          <w:sz w:val="26"/>
          <w:szCs w:val="26"/>
          <w:highlight w:val="green"/>
          <w:u w:val="single"/>
        </w:rPr>
        <w:t>labor</w:t>
      </w:r>
      <w:r w:rsidRPr="00605528">
        <w:rPr>
          <w:rFonts w:asciiTheme="majorHAnsi" w:hAnsiTheme="majorHAnsi" w:cstheme="majorHAnsi"/>
          <w:sz w:val="26"/>
          <w:szCs w:val="26"/>
          <w:u w:val="single"/>
        </w:rPr>
        <w:t xml:space="preserve">, </w:t>
      </w:r>
      <w:r w:rsidRPr="00605528">
        <w:rPr>
          <w:rFonts w:asciiTheme="majorHAnsi" w:hAnsiTheme="majorHAnsi" w:cstheme="majorHAnsi"/>
          <w:sz w:val="26"/>
          <w:szCs w:val="26"/>
          <w:highlight w:val="green"/>
          <w:u w:val="single"/>
        </w:rPr>
        <w:t xml:space="preserve">services </w:t>
      </w:r>
      <w:r w:rsidRPr="00605528">
        <w:rPr>
          <w:rFonts w:asciiTheme="majorHAnsi" w:hAnsiTheme="majorHAnsi" w:cstheme="majorHAnsi"/>
          <w:sz w:val="26"/>
          <w:szCs w:val="26"/>
          <w:u w:val="single"/>
        </w:rPr>
        <w:t xml:space="preserve">are </w:t>
      </w:r>
      <w:r w:rsidRPr="00605528">
        <w:rPr>
          <w:rFonts w:asciiTheme="majorHAnsi" w:hAnsiTheme="majorHAnsi" w:cstheme="majorHAnsi"/>
          <w:sz w:val="26"/>
          <w:szCs w:val="26"/>
          <w:highlight w:val="green"/>
          <w:u w:val="single"/>
        </w:rPr>
        <w:t>ceased</w:t>
      </w:r>
      <w:r w:rsidRPr="00605528">
        <w:rPr>
          <w:rFonts w:asciiTheme="majorHAnsi" w:hAnsiTheme="majorHAnsi" w:cstheme="majorHAnsi"/>
          <w:sz w:val="26"/>
          <w:szCs w:val="26"/>
          <w:u w:val="single"/>
        </w:rPr>
        <w:t xml:space="preserve">, and automatic disruption occurs </w:t>
      </w:r>
      <w:r w:rsidRPr="00605528">
        <w:rPr>
          <w:rFonts w:asciiTheme="majorHAnsi" w:hAnsiTheme="majorHAnsi" w:cstheme="majorHAnsi"/>
          <w:sz w:val="26"/>
          <w:szCs w:val="26"/>
          <w:highlight w:val="green"/>
          <w:u w:val="single"/>
        </w:rPr>
        <w:t>which can inflict serious harm on clients</w:t>
      </w:r>
      <w:r w:rsidRPr="00605528">
        <w:rPr>
          <w:rFonts w:asciiTheme="majorHAnsi" w:hAnsiTheme="majorHAnsi" w:cstheme="majorHAnsi"/>
          <w:sz w:val="26"/>
          <w:szCs w:val="26"/>
          <w:u w:val="single"/>
        </w:rPr>
        <w:t xml:space="preserve">, </w:t>
      </w:r>
      <w:r w:rsidRPr="00605528">
        <w:rPr>
          <w:rFonts w:asciiTheme="majorHAnsi" w:hAnsiTheme="majorHAnsi" w:cstheme="majorHAnsi"/>
          <w:sz w:val="26"/>
          <w:szCs w:val="26"/>
          <w:highlight w:val="green"/>
          <w:u w:val="single"/>
        </w:rPr>
        <w:t xml:space="preserve">organizational functioning </w:t>
      </w:r>
      <w:r w:rsidRPr="00605528">
        <w:rPr>
          <w:rFonts w:asciiTheme="majorHAnsi" w:hAnsiTheme="majorHAnsi" w:cstheme="majorHAnsi"/>
          <w:sz w:val="26"/>
          <w:szCs w:val="26"/>
          <w:u w:val="single"/>
        </w:rPr>
        <w:t xml:space="preserve">as well as </w:t>
      </w:r>
      <w:r w:rsidRPr="00605528">
        <w:rPr>
          <w:rFonts w:asciiTheme="majorHAnsi" w:hAnsiTheme="majorHAnsi" w:cstheme="majorHAnsi"/>
          <w:sz w:val="26"/>
          <w:szCs w:val="26"/>
          <w:highlight w:val="green"/>
          <w:u w:val="single"/>
        </w:rPr>
        <w:t>society</w:t>
      </w:r>
      <w:r w:rsidRPr="00605528">
        <w:rPr>
          <w:rFonts w:asciiTheme="majorHAnsi" w:hAnsiTheme="majorHAnsi" w:cstheme="majorHAnsi"/>
          <w:sz w:val="14"/>
          <w:szCs w:val="26"/>
        </w:rPr>
        <w:t xml:space="preserve">. According to Mehta and Swell (2014), examples of the harm caused to clients and organizational functioning include severe and </w:t>
      </w:r>
      <w:r w:rsidRPr="00605528">
        <w:rPr>
          <w:rFonts w:asciiTheme="majorHAnsi" w:hAnsiTheme="majorHAnsi" w:cstheme="majorHAnsi"/>
          <w:sz w:val="26"/>
          <w:szCs w:val="26"/>
          <w:highlight w:val="green"/>
          <w:u w:val="single"/>
        </w:rPr>
        <w:t>fatal delays</w:t>
      </w:r>
      <w:r w:rsidRPr="00605528">
        <w:rPr>
          <w:rFonts w:asciiTheme="majorHAnsi" w:hAnsiTheme="majorHAnsi" w:cstheme="majorHAnsi"/>
          <w:sz w:val="14"/>
          <w:szCs w:val="26"/>
          <w:highlight w:val="green"/>
        </w:rPr>
        <w:t xml:space="preserve"> </w:t>
      </w:r>
      <w:r w:rsidRPr="00605528">
        <w:rPr>
          <w:rFonts w:asciiTheme="majorHAnsi" w:hAnsiTheme="majorHAnsi" w:cstheme="majorHAnsi"/>
          <w:sz w:val="26"/>
          <w:szCs w:val="26"/>
          <w:highlight w:val="green"/>
          <w:u w:val="single"/>
        </w:rPr>
        <w:t>in executing</w:t>
      </w:r>
      <w:r w:rsidRPr="00605528">
        <w:rPr>
          <w:rFonts w:asciiTheme="majorHAnsi" w:hAnsiTheme="majorHAnsi" w:cstheme="majorHAnsi"/>
          <w:sz w:val="14"/>
          <w:szCs w:val="26"/>
          <w:highlight w:val="green"/>
        </w:rPr>
        <w:t xml:space="preserve"> </w:t>
      </w:r>
      <w:r w:rsidRPr="00605528">
        <w:rPr>
          <w:rFonts w:asciiTheme="majorHAnsi" w:hAnsiTheme="majorHAnsi" w:cstheme="majorHAnsi"/>
          <w:sz w:val="14"/>
          <w:szCs w:val="26"/>
        </w:rPr>
        <w:t xml:space="preserve">or developing timeous </w:t>
      </w:r>
      <w:r w:rsidRPr="00605528">
        <w:rPr>
          <w:rFonts w:asciiTheme="majorHAnsi" w:hAnsiTheme="majorHAnsi" w:cstheme="majorHAnsi"/>
          <w:sz w:val="26"/>
          <w:szCs w:val="26"/>
          <w:highlight w:val="green"/>
          <w:u w:val="single"/>
        </w:rPr>
        <w:t>interventions</w:t>
      </w:r>
      <w:r w:rsidRPr="00605528">
        <w:rPr>
          <w:rFonts w:asciiTheme="majorHAnsi" w:hAnsiTheme="majorHAnsi" w:cstheme="majorHAnsi"/>
          <w:sz w:val="14"/>
          <w:szCs w:val="26"/>
          <w:highlight w:val="green"/>
        </w:rPr>
        <w:t xml:space="preserve"> </w:t>
      </w:r>
      <w:r w:rsidRPr="00605528">
        <w:rPr>
          <w:rFonts w:asciiTheme="majorHAnsi" w:hAnsiTheme="majorHAnsi" w:cstheme="majorHAnsi"/>
          <w:b/>
          <w:bCs/>
          <w:sz w:val="26"/>
          <w:szCs w:val="26"/>
          <w:highlight w:val="green"/>
          <w:u w:val="single"/>
        </w:rPr>
        <w:t>for at-risk clients,</w:t>
      </w:r>
      <w:r w:rsidRPr="00605528">
        <w:rPr>
          <w:rFonts w:asciiTheme="majorHAnsi" w:hAnsiTheme="majorHAnsi" w:cstheme="majorHAnsi"/>
          <w:sz w:val="14"/>
          <w:szCs w:val="26"/>
          <w:highlight w:val="green"/>
        </w:rPr>
        <w:t xml:space="preserve"> </w:t>
      </w:r>
      <w:r w:rsidRPr="00605528">
        <w:rPr>
          <w:rFonts w:asciiTheme="majorHAnsi" w:hAnsiTheme="majorHAnsi" w:cstheme="majorHAnsi"/>
          <w:sz w:val="14"/>
          <w:szCs w:val="26"/>
        </w:rPr>
        <w:t xml:space="preserve">miscommunication, and no service delivery. </w:t>
      </w:r>
      <w:r w:rsidRPr="00605528">
        <w:rPr>
          <w:rFonts w:asciiTheme="majorHAnsi" w:hAnsiTheme="majorHAnsi" w:cstheme="majorHAnsi"/>
          <w:sz w:val="26"/>
          <w:szCs w:val="26"/>
          <w:u w:val="single"/>
        </w:rPr>
        <w:t xml:space="preserve">Moreover, by withdrawing their labor in a strike demonstration, </w:t>
      </w:r>
      <w:r w:rsidRPr="00605528">
        <w:rPr>
          <w:rFonts w:asciiTheme="majorHAnsi" w:hAnsiTheme="majorHAnsi" w:cstheme="majorHAnsi"/>
          <w:sz w:val="26"/>
          <w:szCs w:val="26"/>
          <w:highlight w:val="green"/>
          <w:u w:val="single"/>
        </w:rPr>
        <w:t xml:space="preserve">ethical principles such as </w:t>
      </w:r>
      <w:r w:rsidRPr="00605528">
        <w:rPr>
          <w:rFonts w:asciiTheme="majorHAnsi" w:hAnsiTheme="majorHAnsi" w:cstheme="majorHAnsi"/>
          <w:sz w:val="26"/>
          <w:szCs w:val="26"/>
          <w:u w:val="single"/>
        </w:rPr>
        <w:t xml:space="preserve">beneficence and </w:t>
      </w:r>
      <w:r w:rsidRPr="00605528">
        <w:rPr>
          <w:rFonts w:asciiTheme="majorHAnsi" w:hAnsiTheme="majorHAnsi" w:cstheme="majorHAnsi"/>
          <w:sz w:val="26"/>
          <w:szCs w:val="26"/>
          <w:highlight w:val="green"/>
          <w:u w:val="single"/>
        </w:rPr>
        <w:t xml:space="preserve">social justice are </w:t>
      </w:r>
      <w:r w:rsidRPr="00605528">
        <w:rPr>
          <w:rFonts w:asciiTheme="majorHAnsi" w:hAnsiTheme="majorHAnsi" w:cstheme="majorHAnsi"/>
          <w:sz w:val="26"/>
          <w:szCs w:val="26"/>
          <w:u w:val="single"/>
        </w:rPr>
        <w:t xml:space="preserve">also </w:t>
      </w:r>
      <w:r w:rsidRPr="00605528">
        <w:rPr>
          <w:rFonts w:asciiTheme="majorHAnsi" w:hAnsiTheme="majorHAnsi" w:cstheme="majorHAnsi"/>
          <w:sz w:val="26"/>
          <w:szCs w:val="26"/>
          <w:highlight w:val="green"/>
          <w:u w:val="single"/>
        </w:rPr>
        <w:t xml:space="preserve">not adhered </w:t>
      </w:r>
      <w:r w:rsidRPr="00605528">
        <w:rPr>
          <w:rFonts w:asciiTheme="majorHAnsi" w:hAnsiTheme="majorHAnsi" w:cstheme="majorHAnsi"/>
          <w:sz w:val="26"/>
          <w:szCs w:val="26"/>
          <w:u w:val="single"/>
        </w:rPr>
        <w:t xml:space="preserve">to as no acts of kindness, empathy is shown, and the </w:t>
      </w:r>
      <w:r w:rsidRPr="00605528">
        <w:rPr>
          <w:rFonts w:asciiTheme="majorHAnsi" w:hAnsiTheme="majorHAnsi" w:cstheme="majorHAnsi"/>
          <w:sz w:val="26"/>
          <w:szCs w:val="26"/>
          <w:highlight w:val="green"/>
          <w:u w:val="single"/>
        </w:rPr>
        <w:t xml:space="preserve">most vulnerable </w:t>
      </w:r>
      <w:r w:rsidRPr="00605528">
        <w:rPr>
          <w:rFonts w:asciiTheme="majorHAnsi" w:hAnsiTheme="majorHAnsi" w:cstheme="majorHAnsi"/>
          <w:sz w:val="26"/>
          <w:szCs w:val="26"/>
          <w:u w:val="single"/>
        </w:rPr>
        <w:t xml:space="preserve">members of society </w:t>
      </w:r>
      <w:r w:rsidRPr="00605528">
        <w:rPr>
          <w:rFonts w:asciiTheme="majorHAnsi" w:hAnsiTheme="majorHAnsi" w:cstheme="majorHAnsi"/>
          <w:b/>
          <w:bCs/>
          <w:sz w:val="26"/>
          <w:szCs w:val="26"/>
          <w:highlight w:val="green"/>
          <w:u w:val="single"/>
        </w:rPr>
        <w:t>will be impacted the most</w:t>
      </w:r>
      <w:r w:rsidRPr="00605528">
        <w:rPr>
          <w:rFonts w:asciiTheme="majorHAnsi" w:hAnsiTheme="majorHAnsi" w:cstheme="majorHAnsi"/>
          <w:sz w:val="26"/>
          <w:szCs w:val="26"/>
          <w:u w:val="single"/>
        </w:rPr>
        <w:t>.</w:t>
      </w:r>
    </w:p>
    <w:p w14:paraId="79487856" w14:textId="77777777" w:rsidR="00F94BEE" w:rsidRPr="00605528" w:rsidRDefault="00F94BEE" w:rsidP="00F94BEE">
      <w:pPr>
        <w:rPr>
          <w:rFonts w:asciiTheme="majorHAnsi" w:hAnsiTheme="majorHAnsi" w:cstheme="majorHAnsi"/>
        </w:rPr>
      </w:pPr>
    </w:p>
    <w:p w14:paraId="7F96881B" w14:textId="77777777" w:rsidR="00F923FA" w:rsidRPr="00605528" w:rsidRDefault="00F923FA" w:rsidP="00F601E6">
      <w:pPr>
        <w:rPr>
          <w:rFonts w:asciiTheme="majorHAnsi" w:hAnsiTheme="majorHAnsi" w:cstheme="majorHAnsi"/>
        </w:rPr>
      </w:pPr>
    </w:p>
    <w:sectPr w:rsidR="00F923FA" w:rsidRPr="0060552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CB83CC8"/>
    <w:multiLevelType w:val="hybridMultilevel"/>
    <w:tmpl w:val="243A1B54"/>
    <w:lvl w:ilvl="0" w:tplc="A25876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A579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0F0B"/>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85F10"/>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0A71"/>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5528"/>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A5797"/>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468F"/>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3436"/>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23FA"/>
    <w:rsid w:val="00F94060"/>
    <w:rsid w:val="00F94BEE"/>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DDDE2C4"/>
  <w14:defaultImageDpi w14:val="300"/>
  <w15:docId w15:val="{5DCB37A0-102E-C546-B092-FD7308F6B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94BE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94BE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94BE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94BE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Normal Tag,Big card,body,heading 2, Ch,Ch,no read,No Spacing211,No Spacing12,No Spacing2111,Heading 2 Char2 Char,Heading 2 Char1 Char Char,TAG,No Spacing4,No Spacing11111,No Spacing5,No Spacing21,small space,Medium Grid 21,ta,T"/>
    <w:basedOn w:val="Normal"/>
    <w:next w:val="Normal"/>
    <w:link w:val="Heading4Char"/>
    <w:uiPriority w:val="99"/>
    <w:unhideWhenUsed/>
    <w:qFormat/>
    <w:rsid w:val="00F94BE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94BE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94BEE"/>
  </w:style>
  <w:style w:type="character" w:customStyle="1" w:styleId="Heading1Char">
    <w:name w:val="Heading 1 Char"/>
    <w:aliases w:val="Pocket Char"/>
    <w:basedOn w:val="DefaultParagraphFont"/>
    <w:link w:val="Heading1"/>
    <w:uiPriority w:val="9"/>
    <w:rsid w:val="00F94BE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94BE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94BEE"/>
    <w:rPr>
      <w:rFonts w:ascii="Calibri" w:eastAsiaTheme="majorEastAsia" w:hAnsi="Calibri" w:cstheme="majorBidi"/>
      <w:b/>
      <w:bCs/>
      <w:sz w:val="32"/>
      <w:szCs w:val="32"/>
      <w:u w:val="single"/>
    </w:rPr>
  </w:style>
  <w:style w:type="character" w:customStyle="1" w:styleId="Heading4Char">
    <w:name w:val="Heading 4 Char"/>
    <w:aliases w:val="Tag Char,small text Char,Normal Tag Char,Big card Char,body Char,heading 2 Char, Ch Char,Ch Char,no read Char,No Spacing211 Char,No Spacing12 Char,No Spacing2111 Char,Heading 2 Char2 Char Char,Heading 2 Char1 Char Char Char,TAG Char"/>
    <w:basedOn w:val="DefaultParagraphFont"/>
    <w:link w:val="Heading4"/>
    <w:uiPriority w:val="9"/>
    <w:rsid w:val="00F94BE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Style Style Bold + 10 pt,Old Cite,Style Style Bold + 11 pt,Style Style Bold + 13 pt,tagld + 12 pt,tag + 12 pt,Not...,Not.,Not"/>
    <w:basedOn w:val="DefaultParagraphFont"/>
    <w:uiPriority w:val="1"/>
    <w:qFormat/>
    <w:rsid w:val="00F94BEE"/>
    <w:rPr>
      <w:b/>
      <w:sz w:val="26"/>
      <w:u w:val="none"/>
    </w:rPr>
  </w:style>
  <w:style w:type="character" w:customStyle="1" w:styleId="StyleUnderline">
    <w:name w:val="Style Underline"/>
    <w:aliases w:val="Underline,Style Bold Underline,apple-style-span + 6 pt,Bold,Kern at 16 pt,Intense Emphasis1,Intense Emphasis2,HHeading 3 + 12 pt,Cards + Font: 12 pt Char,Bold Cite Char,Citation Char Char Char,Heading 3 Char1 Char Char Char,ci,c,Style,Bo"/>
    <w:basedOn w:val="DefaultParagraphFont"/>
    <w:link w:val="UnderlinePara"/>
    <w:uiPriority w:val="1"/>
    <w:qFormat/>
    <w:rsid w:val="00F94BEE"/>
    <w:rPr>
      <w:b w:val="0"/>
      <w:sz w:val="22"/>
      <w:u w:val="single"/>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B"/>
    <w:basedOn w:val="DefaultParagraphFont"/>
    <w:link w:val="textbold"/>
    <w:uiPriority w:val="20"/>
    <w:qFormat/>
    <w:rsid w:val="00F94BE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94BEE"/>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
    <w:basedOn w:val="DefaultParagraphFont"/>
    <w:link w:val="NoSpacing"/>
    <w:uiPriority w:val="99"/>
    <w:unhideWhenUsed/>
    <w:rsid w:val="00F94BEE"/>
    <w:rPr>
      <w:color w:val="auto"/>
      <w:u w:val="none"/>
    </w:rPr>
  </w:style>
  <w:style w:type="paragraph" w:styleId="DocumentMap">
    <w:name w:val="Document Map"/>
    <w:basedOn w:val="Normal"/>
    <w:link w:val="DocumentMapChar"/>
    <w:uiPriority w:val="99"/>
    <w:semiHidden/>
    <w:unhideWhenUsed/>
    <w:rsid w:val="00F94BE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94BEE"/>
    <w:rPr>
      <w:rFonts w:ascii="Lucida Grande" w:hAnsi="Lucida Grande" w:cs="Lucida Grande"/>
    </w:rPr>
  </w:style>
  <w:style w:type="paragraph" w:customStyle="1" w:styleId="textbold">
    <w:name w:val="text bold"/>
    <w:basedOn w:val="Normal"/>
    <w:link w:val="Emphasis"/>
    <w:uiPriority w:val="20"/>
    <w:qFormat/>
    <w:rsid w:val="00F94BEE"/>
    <w:pPr>
      <w:pBdr>
        <w:top w:val="single" w:sz="8" w:space="0" w:color="auto"/>
        <w:left w:val="single" w:sz="8" w:space="0" w:color="auto"/>
        <w:bottom w:val="single" w:sz="8" w:space="0" w:color="auto"/>
        <w:right w:val="single" w:sz="8" w:space="0" w:color="auto"/>
      </w:pBdr>
      <w:spacing w:after="0" w:line="254" w:lineRule="auto"/>
      <w:ind w:left="720"/>
      <w:jc w:val="both"/>
    </w:pPr>
    <w:rPr>
      <w:b/>
      <w:iCs/>
      <w:u w:val="single"/>
    </w:rPr>
  </w:style>
  <w:style w:type="paragraph" w:customStyle="1" w:styleId="UnderlinePara">
    <w:name w:val="Underline Para"/>
    <w:basedOn w:val="Normal"/>
    <w:link w:val="StyleUnderline"/>
    <w:uiPriority w:val="1"/>
    <w:qFormat/>
    <w:rsid w:val="00F94BEE"/>
    <w:pPr>
      <w:widowControl w:val="0"/>
      <w:suppressAutoHyphens/>
      <w:spacing w:after="200" w:line="240" w:lineRule="auto"/>
      <w:contextualSpacing/>
    </w:pPr>
    <w:rPr>
      <w:rFonts w:asciiTheme="minorHAnsi" w:hAnsiTheme="minorHAnsi"/>
      <w:u w:val="single"/>
    </w:rPr>
  </w:style>
  <w:style w:type="paragraph" w:styleId="ListParagraph">
    <w:name w:val="List Paragraph"/>
    <w:basedOn w:val="Normal"/>
    <w:uiPriority w:val="99"/>
    <w:unhideWhenUsed/>
    <w:qFormat/>
    <w:rsid w:val="00560A71"/>
    <w:pPr>
      <w:ind w:left="720"/>
      <w:contextualSpacing/>
    </w:pPr>
  </w:style>
  <w:style w:type="paragraph" w:styleId="NoSpacing">
    <w:name w:val="No Spacing"/>
    <w:aliases w:val="Card Format,ClearFormatting,DDI Tag,Tag Title,No Spacing51,Dont use,Tag and Cite,No Spacing31,No Spacing22,No Spacing41,No Spacing6,No Spacing7,Very Small Text,No Spacing8,Dont u,No Spacing311,tag"/>
    <w:basedOn w:val="Heading1"/>
    <w:link w:val="Hyperlink"/>
    <w:autoRedefine/>
    <w:uiPriority w:val="99"/>
    <w:qFormat/>
    <w:rsid w:val="00560A7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ze">
    <w:name w:val="Emphasize"/>
    <w:basedOn w:val="Normal"/>
    <w:uiPriority w:val="20"/>
    <w:qFormat/>
    <w:rsid w:val="00560A71"/>
    <w:pPr>
      <w:pBdr>
        <w:top w:val="single" w:sz="18" w:space="0" w:color="auto"/>
        <w:left w:val="single" w:sz="18" w:space="0" w:color="auto"/>
        <w:bottom w:val="single" w:sz="18" w:space="0" w:color="auto"/>
        <w:right w:val="single" w:sz="18" w:space="0" w:color="auto"/>
      </w:pBdr>
      <w:spacing w:after="0" w:line="256" w:lineRule="auto"/>
      <w:ind w:left="720"/>
      <w:jc w:val="both"/>
    </w:pPr>
    <w:rPr>
      <w:rFonts w:eastAsiaTheme="minorHAns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otherpapers.com/essay/Ethicality-of-Labor-Strike-Demonstrates-by-Social-Workers/62694.htm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journalofethics.ama-assn.org/article/what-should-physicians-consider-prior-unionizing/2020-03%20//"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sreview.org/issue/78/marxism-unions-and-class-struggle"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monthlyreview.org/2019/02/01/capitalism-has-failed-what-next/" TargetMode="External"/><Relationship Id="rId4" Type="http://schemas.openxmlformats.org/officeDocument/2006/relationships/customXml" Target="../customXml/item4.xml"/><Relationship Id="rId9" Type="http://schemas.openxmlformats.org/officeDocument/2006/relationships/hyperlink" Target="https://joyintruth.com/all-saints-why-are-the-saints-important-in-our-everyday-lives/" TargetMode="External"/><Relationship Id="rId14" Type="http://schemas.openxmlformats.org/officeDocument/2006/relationships/hyperlink" Target="https://www.otherpapers.com/essay/Ethicality-of-Labor-Strike-Demonstrates-by-Social-Workers/62694.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nyagho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013F5CC-8323-1E4C-9270-EE07BB7C7784}">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32</TotalTime>
  <Pages>12</Pages>
  <Words>7169</Words>
  <Characters>40869</Characters>
  <Application>Microsoft Office Word</Application>
  <DocSecurity>0</DocSecurity>
  <Lines>340</Lines>
  <Paragraphs>95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47943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 G</cp:lastModifiedBy>
  <cp:revision>3</cp:revision>
  <dcterms:created xsi:type="dcterms:W3CDTF">2021-11-01T17:41:00Z</dcterms:created>
  <dcterms:modified xsi:type="dcterms:W3CDTF">2021-11-05T22:47:00Z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