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A2846" w14:textId="77777777" w:rsidR="00BB2B02" w:rsidRDefault="00BB2B02" w:rsidP="00BB2B02">
      <w:pPr>
        <w:rPr>
          <w:b/>
          <w:sz w:val="26"/>
          <w:szCs w:val="26"/>
        </w:rPr>
      </w:pPr>
      <w:r w:rsidRPr="00001203">
        <w:rPr>
          <w:b/>
          <w:sz w:val="26"/>
          <w:szCs w:val="26"/>
        </w:rPr>
        <w:t>The meta</w:t>
      </w:r>
      <w:r>
        <w:rPr>
          <w:b/>
          <w:sz w:val="26"/>
          <w:szCs w:val="26"/>
        </w:rPr>
        <w:t xml:space="preserve"> ethic is practical reason-</w:t>
      </w:r>
    </w:p>
    <w:p w14:paraId="0577C2BA" w14:textId="77777777" w:rsidR="00BB2B02" w:rsidRPr="00472885" w:rsidRDefault="00BB2B02" w:rsidP="00BB2B02">
      <w:pPr>
        <w:pStyle w:val="Heading4"/>
      </w:pPr>
      <w:r>
        <w:t>Ethics must be derived a priori</w:t>
      </w:r>
    </w:p>
    <w:p w14:paraId="5E761403" w14:textId="77777777" w:rsidR="00BB2B02" w:rsidRPr="00472885" w:rsidRDefault="00BB2B02" w:rsidP="00BB2B02">
      <w:pPr>
        <w:pStyle w:val="Heading4"/>
      </w:pPr>
      <w:r w:rsidRPr="00472885">
        <w:t>1] Uncertainty – experiences are locked within our own subjectivity and are inaccessible to others, however a priori principles are created in the noumenal world and are universally applied to all agents. Outweighs since founding ethics in the phenomenal world allows people to justify atrocities by saying they don’t experience the same.</w:t>
      </w:r>
    </w:p>
    <w:p w14:paraId="72EAAB00" w14:textId="77777777" w:rsidR="00BB2B02" w:rsidRDefault="00BB2B02" w:rsidP="00BB2B02">
      <w:pPr>
        <w:pStyle w:val="Heading4"/>
      </w:pPr>
      <w:r w:rsidRPr="00472885">
        <w:t>2] 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p>
    <w:p w14:paraId="2FAF1F21" w14:textId="77777777" w:rsidR="00BB2B02" w:rsidRDefault="00BB2B02" w:rsidP="00BB2B02"/>
    <w:p w14:paraId="6C49FFD7" w14:textId="77777777" w:rsidR="00BB2B02" w:rsidRDefault="00BB2B02" w:rsidP="00BB2B02">
      <w:pPr>
        <w:pStyle w:val="Heading4"/>
      </w:pPr>
      <w:r>
        <w:t xml:space="preserve">Practical reason is inescapable - Any moral rule faces the </w:t>
      </w:r>
      <w:r w:rsidRPr="00CC550D">
        <w:rPr>
          <w:u w:val="single"/>
        </w:rPr>
        <w:t>problem of regress</w:t>
      </w:r>
      <w:r>
        <w:t xml:space="preserve"> – I can keep asking “why should I follow this.”  </w:t>
      </w:r>
      <w:r w:rsidRPr="00A46C8C">
        <w:t>Regress collapses to skep since</w:t>
      </w:r>
      <w:r>
        <w:t xml:space="preserve"> no one can generate obligations absent grounds for accepting them.  Only reason solves since asking “why reason?” requires reason to do in the first place which concedes its authority. </w:t>
      </w:r>
    </w:p>
    <w:p w14:paraId="6DE8C68D" w14:textId="77777777" w:rsidR="00BB2B02" w:rsidRDefault="00BB2B02" w:rsidP="00BB2B02">
      <w:r>
        <w:t xml:space="preserve"> </w:t>
      </w:r>
    </w:p>
    <w:p w14:paraId="1615FB59" w14:textId="77777777" w:rsidR="00BB2B02" w:rsidRDefault="00BB2B02" w:rsidP="00BB2B02">
      <w:pPr>
        <w:pStyle w:val="Heading4"/>
      </w:pPr>
      <w:r>
        <w:t>Practical reason means we must be able to universally will maxims—our judgements are authoritative and can’t only apply to ourselves any more than 2+2=4 can be true only for me. The only constraint is noncontradiction.</w:t>
      </w:r>
    </w:p>
    <w:p w14:paraId="64583D00" w14:textId="77777777" w:rsidR="00BB2B02" w:rsidRPr="00B17883" w:rsidRDefault="00BB2B02" w:rsidP="00BB2B02"/>
    <w:p w14:paraId="282927A1" w14:textId="77777777" w:rsidR="00BB2B02" w:rsidRDefault="00BB2B02" w:rsidP="00BB2B02">
      <w:pPr>
        <w:rPr>
          <w:b/>
          <w:sz w:val="26"/>
          <w:szCs w:val="26"/>
        </w:rPr>
      </w:pPr>
      <w:r>
        <w:rPr>
          <w:b/>
          <w:sz w:val="26"/>
          <w:szCs w:val="26"/>
        </w:rPr>
        <w:t xml:space="preserve">The </w:t>
      </w:r>
      <w:r w:rsidRPr="009954F0">
        <w:rPr>
          <w:b/>
          <w:sz w:val="26"/>
          <w:szCs w:val="26"/>
        </w:rPr>
        <w:t xml:space="preserve">standard is consistency with the categorical imperative.  To clarify, consequences don’t link to the framework.  </w:t>
      </w:r>
    </w:p>
    <w:p w14:paraId="4DE22447" w14:textId="77777777" w:rsidR="00BB2B02" w:rsidRPr="00B17883" w:rsidRDefault="00BB2B02" w:rsidP="00BB2B02"/>
    <w:p w14:paraId="77969AFF" w14:textId="77777777" w:rsidR="00BB2B02" w:rsidRPr="009954F0" w:rsidRDefault="00BB2B02" w:rsidP="00BB2B02">
      <w:pPr>
        <w:rPr>
          <w:b/>
          <w:sz w:val="26"/>
          <w:szCs w:val="26"/>
        </w:rPr>
      </w:pPr>
      <w:r>
        <w:rPr>
          <w:b/>
          <w:sz w:val="26"/>
          <w:szCs w:val="26"/>
        </w:rPr>
        <w:t xml:space="preserve">Prefer </w:t>
      </w:r>
    </w:p>
    <w:p w14:paraId="67C5155B" w14:textId="77777777" w:rsidR="00BB2B02" w:rsidRDefault="00BB2B02" w:rsidP="00BB2B02">
      <w:pPr>
        <w:pStyle w:val="Heading4"/>
      </w:pPr>
      <w:r>
        <w:t>1] The existence of extrinsic goodness requires unconditional human worth—that means we must treat others as ends in themselves.</w:t>
      </w:r>
    </w:p>
    <w:p w14:paraId="0ED1337B" w14:textId="77777777" w:rsidR="00BB2B02" w:rsidRPr="005627B7" w:rsidRDefault="00BB2B02" w:rsidP="00BB2B02">
      <w:proofErr w:type="spellStart"/>
      <w:r w:rsidRPr="005627B7">
        <w:rPr>
          <w:rStyle w:val="Style13ptBold"/>
        </w:rPr>
        <w:t>Korsgaard</w:t>
      </w:r>
      <w:proofErr w:type="spellEnd"/>
      <w:r w:rsidRPr="005627B7">
        <w:rPr>
          <w:rStyle w:val="Style13ptBold"/>
        </w:rPr>
        <w:t xml:space="preserve"> ’83</w:t>
      </w:r>
      <w:r>
        <w:t xml:space="preserve"> (Christine M., “Two Distinctions in Goodness,” The Philosophical Review Vol. 92, No. 2 (Apr., 1983), pp. 169-195, JSTOR) OS/Recut Lex </w:t>
      </w:r>
      <w:proofErr w:type="spellStart"/>
      <w:r>
        <w:t>AKu</w:t>
      </w:r>
      <w:proofErr w:type="spellEnd"/>
      <w:r>
        <w:t xml:space="preserve"> *brackets for gendered language</w:t>
      </w:r>
    </w:p>
    <w:p w14:paraId="0AB0ACFC" w14:textId="77777777" w:rsidR="00BB2B02" w:rsidRDefault="00BB2B02" w:rsidP="00BB2B02">
      <w:pPr>
        <w:rPr>
          <w:sz w:val="14"/>
        </w:rPr>
      </w:pPr>
      <w:r w:rsidRPr="00844F19">
        <w:rPr>
          <w:sz w:val="14"/>
        </w:rPr>
        <w:t xml:space="preserve">The argument shows how Kant's idea of justification works. It can be read as a kind of regress upon the conditions, starting from an important assumption. The assumption is that </w:t>
      </w:r>
      <w:r w:rsidRPr="00844F19">
        <w:rPr>
          <w:rStyle w:val="StyleUnderline"/>
          <w:highlight w:val="green"/>
        </w:rPr>
        <w:t>when a rational being</w:t>
      </w:r>
      <w:r w:rsidRPr="00844F19">
        <w:rPr>
          <w:rStyle w:val="StyleUnderline"/>
        </w:rPr>
        <w:t xml:space="preserve"> makes a choice or </w:t>
      </w:r>
      <w:r w:rsidRPr="00844F19">
        <w:rPr>
          <w:rStyle w:val="StyleUnderline"/>
          <w:highlight w:val="green"/>
        </w:rPr>
        <w:t>undertakes an action</w:t>
      </w:r>
      <w:r w:rsidRPr="00844F19">
        <w:rPr>
          <w:rStyle w:val="StyleUnderline"/>
        </w:rPr>
        <w:t>,[</w:t>
      </w:r>
      <w:r w:rsidRPr="00844F19">
        <w:rPr>
          <w:rStyle w:val="StyleUnderline"/>
          <w:highlight w:val="green"/>
        </w:rPr>
        <w:t>they</w:t>
      </w:r>
      <w:r w:rsidRPr="00844F19">
        <w:rPr>
          <w:rStyle w:val="StyleUnderline"/>
        </w:rPr>
        <w:t xml:space="preserve">] he or she </w:t>
      </w:r>
      <w:r w:rsidRPr="00844F19">
        <w:rPr>
          <w:rStyle w:val="StyleUnderline"/>
          <w:highlight w:val="green"/>
        </w:rPr>
        <w:t>suppose</w:t>
      </w:r>
      <w:r w:rsidRPr="00844F19">
        <w:rPr>
          <w:rStyle w:val="StyleUnderline"/>
        </w:rPr>
        <w:t xml:space="preserve">s </w:t>
      </w:r>
      <w:r w:rsidRPr="00844F19">
        <w:rPr>
          <w:rStyle w:val="StyleUnderline"/>
          <w:highlight w:val="green"/>
        </w:rPr>
        <w:t>the object to be good</w:t>
      </w:r>
      <w:r w:rsidRPr="00844F19">
        <w:rPr>
          <w:rStyle w:val="StyleUnderline"/>
        </w:rPr>
        <w:t xml:space="preserve">, </w:t>
      </w:r>
      <w:r w:rsidRPr="00844F19">
        <w:rPr>
          <w:rStyle w:val="StyleUnderline"/>
          <w:highlight w:val="green"/>
        </w:rPr>
        <w:t>and its pursuit to be justified</w:t>
      </w:r>
      <w:r w:rsidRPr="00844F19">
        <w:rPr>
          <w:sz w:val="14"/>
        </w:rPr>
        <w:t xml:space="preserve">. At least, </w:t>
      </w:r>
      <w:r w:rsidRPr="00844F19">
        <w:rPr>
          <w:rStyle w:val="Emphasis"/>
          <w:highlight w:val="green"/>
        </w:rPr>
        <w:t>if there is a categorical imperative there must be</w:t>
      </w:r>
      <w:r w:rsidRPr="00844F19">
        <w:rPr>
          <w:rStyle w:val="Emphasis"/>
        </w:rPr>
        <w:t xml:space="preserve"> objectively </w:t>
      </w:r>
      <w:r w:rsidRPr="00844F19">
        <w:rPr>
          <w:rStyle w:val="Emphasis"/>
          <w:highlight w:val="green"/>
        </w:rPr>
        <w:t>good ends</w:t>
      </w:r>
      <w:r w:rsidRPr="00844F19">
        <w:rPr>
          <w:rStyle w:val="Emphasis"/>
        </w:rPr>
        <w:t xml:space="preserve">, </w:t>
      </w:r>
      <w:r w:rsidRPr="001210AC">
        <w:rPr>
          <w:rStyle w:val="Emphasis"/>
        </w:rPr>
        <w:t>for then there are necessary</w:t>
      </w:r>
      <w:r w:rsidRPr="00844F19">
        <w:rPr>
          <w:rStyle w:val="Emphasis"/>
        </w:rPr>
        <w:t xml:space="preserve"> actions and so necessary ends</w:t>
      </w:r>
      <w:r w:rsidRPr="00844F19">
        <w:rPr>
          <w:sz w:val="14"/>
        </w:rPr>
        <w:t xml:space="preserve"> (G 45-46/427-428 and Doctrine of Virtue 43-44/384-385). </w:t>
      </w:r>
      <w:r w:rsidRPr="001210AC">
        <w:rPr>
          <w:rStyle w:val="StyleUnderline"/>
          <w:highlight w:val="green"/>
        </w:rPr>
        <w:t>In order for</w:t>
      </w:r>
      <w:r w:rsidRPr="00844F19">
        <w:rPr>
          <w:rStyle w:val="StyleUnderline"/>
        </w:rPr>
        <w:t xml:space="preserve"> </w:t>
      </w:r>
      <w:r w:rsidRPr="001210AC">
        <w:rPr>
          <w:rStyle w:val="StyleUnderline"/>
          <w:highlight w:val="green"/>
        </w:rPr>
        <w:t>there to be</w:t>
      </w:r>
      <w:r w:rsidRPr="00844F19">
        <w:rPr>
          <w:rStyle w:val="StyleUnderline"/>
        </w:rPr>
        <w:t xml:space="preserve"> any </w:t>
      </w:r>
      <w:r w:rsidRPr="001210AC">
        <w:rPr>
          <w:rStyle w:val="StyleUnderline"/>
          <w:highlight w:val="green"/>
        </w:rPr>
        <w:lastRenderedPageBreak/>
        <w:t>objectively good ends</w:t>
      </w:r>
      <w:r w:rsidRPr="00844F19">
        <w:rPr>
          <w:rStyle w:val="StyleUnderline"/>
        </w:rPr>
        <w:t xml:space="preserve">, however, </w:t>
      </w:r>
      <w:r w:rsidRPr="001210AC">
        <w:rPr>
          <w:rStyle w:val="StyleUnderline"/>
          <w:highlight w:val="green"/>
        </w:rPr>
        <w:t>there must be something that is unconditionally good</w:t>
      </w:r>
      <w:r w:rsidRPr="00844F19">
        <w:rPr>
          <w:rStyle w:val="StyleUnderline"/>
        </w:rPr>
        <w:t xml:space="preserve"> </w:t>
      </w:r>
      <w:r w:rsidRPr="001210AC">
        <w:rPr>
          <w:rStyle w:val="StyleUnderline"/>
          <w:highlight w:val="green"/>
        </w:rPr>
        <w:t>and</w:t>
      </w:r>
      <w:r w:rsidRPr="00844F19">
        <w:rPr>
          <w:rStyle w:val="StyleUnderline"/>
        </w:rPr>
        <w:t xml:space="preserve"> so </w:t>
      </w:r>
      <w:r w:rsidRPr="001210AC">
        <w:rPr>
          <w:rStyle w:val="StyleUnderline"/>
          <w:highlight w:val="green"/>
        </w:rPr>
        <w:t>can serve as a sufficient condition of</w:t>
      </w:r>
      <w:r w:rsidRPr="00844F19">
        <w:rPr>
          <w:rStyle w:val="StyleUnderline"/>
        </w:rPr>
        <w:t xml:space="preserve"> their </w:t>
      </w:r>
      <w:r w:rsidRPr="001210AC">
        <w:rPr>
          <w:rStyle w:val="StyleUnderline"/>
          <w:highlight w:val="green"/>
        </w:rPr>
        <w:t>goodness</w:t>
      </w:r>
      <w:r w:rsidRPr="00844F19">
        <w:rPr>
          <w:sz w:val="14"/>
        </w:rPr>
        <w:t xml:space="preserve">. Kant considers what this might be: </w:t>
      </w:r>
      <w:r w:rsidRPr="00844F19">
        <w:rPr>
          <w:rStyle w:val="StyleUnderline"/>
        </w:rPr>
        <w:t>it cannot be an object of inclination</w:t>
      </w:r>
      <w:r w:rsidRPr="00844F19">
        <w:rPr>
          <w:sz w:val="14"/>
        </w:rPr>
        <w:t>, for those have only a conditional worth, "</w:t>
      </w:r>
      <w:r w:rsidRPr="00844F19">
        <w:rPr>
          <w:rStyle w:val="StyleUnderline"/>
        </w:rPr>
        <w:t>for if the inclinations and the needs founded on them did not exist, their object would be without worth</w:t>
      </w:r>
      <w:r w:rsidRPr="00844F19">
        <w:rPr>
          <w:sz w:val="14"/>
        </w:rPr>
        <w:t xml:space="preserve">" (G 46/428). It cannot be the inclinations themselves because a rational being would rather be free from them. Nor can it be external things, which serve only as means. So, Kant asserts, </w:t>
      </w:r>
      <w:r w:rsidRPr="001210AC">
        <w:rPr>
          <w:rStyle w:val="Emphasis"/>
          <w:highlight w:val="green"/>
        </w:rPr>
        <w:t xml:space="preserve">the unconditionally valuable thing must be </w:t>
      </w:r>
      <w:r w:rsidRPr="001210AC">
        <w:rPr>
          <w:rStyle w:val="Emphasis"/>
        </w:rPr>
        <w:t>"humanity" or "</w:t>
      </w:r>
      <w:r w:rsidRPr="001210AC">
        <w:rPr>
          <w:rStyle w:val="Emphasis"/>
          <w:highlight w:val="green"/>
        </w:rPr>
        <w:t>rational nature</w:t>
      </w:r>
      <w:r w:rsidRPr="001210AC">
        <w:rPr>
          <w:rStyle w:val="Emphasis"/>
        </w:rPr>
        <w:t>,"</w:t>
      </w:r>
      <w:r w:rsidRPr="00844F19">
        <w:rPr>
          <w:sz w:val="14"/>
        </w:rPr>
        <w:t xml:space="preserve"> which he defines as "the power set to an end" (G 56/437 and DV 51/392). Kant explains that </w:t>
      </w:r>
      <w:r w:rsidRPr="001210AC">
        <w:rPr>
          <w:rStyle w:val="StyleUnderline"/>
          <w:highlight w:val="green"/>
        </w:rPr>
        <w:t>regarding</w:t>
      </w:r>
      <w:r w:rsidRPr="00844F19">
        <w:rPr>
          <w:rStyle w:val="StyleUnderline"/>
        </w:rPr>
        <w:t xml:space="preserve"> your </w:t>
      </w:r>
      <w:r w:rsidRPr="001210AC">
        <w:rPr>
          <w:rStyle w:val="StyleUnderline"/>
          <w:highlight w:val="green"/>
        </w:rPr>
        <w:t>existence as a rational being as an end in itself is a "</w:t>
      </w:r>
      <w:r w:rsidRPr="001210AC">
        <w:rPr>
          <w:rStyle w:val="Emphasis"/>
          <w:highlight w:val="green"/>
        </w:rPr>
        <w:t>subjective principle of human action</w:t>
      </w:r>
      <w:r w:rsidRPr="00844F19">
        <w:rPr>
          <w:rStyle w:val="StyleUnderline"/>
        </w:rPr>
        <w:t>."</w:t>
      </w:r>
      <w:r w:rsidRPr="00844F19">
        <w:rPr>
          <w:sz w:val="14"/>
        </w:rPr>
        <w:t xml:space="preserve"> By this I understand him to mean that </w:t>
      </w:r>
      <w:r w:rsidRPr="001210AC">
        <w:rPr>
          <w:rStyle w:val="StyleUnderline"/>
          <w:highlight w:val="green"/>
        </w:rPr>
        <w:t>we must regard ourselves as capable of conferring value upon</w:t>
      </w:r>
      <w:r w:rsidRPr="00844F19">
        <w:rPr>
          <w:rStyle w:val="StyleUnderline"/>
        </w:rPr>
        <w:t xml:space="preserve"> the objects of </w:t>
      </w:r>
      <w:r w:rsidRPr="001210AC">
        <w:rPr>
          <w:rStyle w:val="StyleUnderline"/>
          <w:highlight w:val="green"/>
        </w:rPr>
        <w:t>our choice</w:t>
      </w:r>
      <w:r w:rsidRPr="00844F19">
        <w:rPr>
          <w:rStyle w:val="StyleUnderline"/>
        </w:rPr>
        <w:t xml:space="preserve">, the ends that we set, </w:t>
      </w:r>
      <w:r w:rsidRPr="001210AC">
        <w:rPr>
          <w:rStyle w:val="Emphasis"/>
          <w:highlight w:val="green"/>
        </w:rPr>
        <w:t>because we must regard our ends as good</w:t>
      </w:r>
      <w:r w:rsidRPr="00844F19">
        <w:rPr>
          <w:sz w:val="14"/>
        </w:rPr>
        <w:t xml:space="preserve">. But since "every other rational being thinks of his existence by the same rational ground which holds also for myself' (G 47/429), </w:t>
      </w:r>
      <w:r w:rsidRPr="001210AC">
        <w:rPr>
          <w:rStyle w:val="StyleUnderline"/>
          <w:highlight w:val="green"/>
        </w:rPr>
        <w:t>we must regard others as capable of</w:t>
      </w:r>
      <w:r w:rsidRPr="00844F19">
        <w:rPr>
          <w:rStyle w:val="StyleUnderline"/>
        </w:rPr>
        <w:t xml:space="preserve"> conferring </w:t>
      </w:r>
      <w:r w:rsidRPr="001210AC">
        <w:rPr>
          <w:rStyle w:val="StyleUnderline"/>
          <w:highlight w:val="green"/>
        </w:rPr>
        <w:t xml:space="preserve">value by reason of their </w:t>
      </w:r>
      <w:r w:rsidRPr="001210AC">
        <w:rPr>
          <w:rStyle w:val="StyleUnderline"/>
        </w:rPr>
        <w:t xml:space="preserve">rational </w:t>
      </w:r>
      <w:r w:rsidRPr="001210AC">
        <w:rPr>
          <w:rStyle w:val="StyleUnderline"/>
          <w:highlight w:val="green"/>
        </w:rPr>
        <w:t>choices</w:t>
      </w:r>
      <w:r w:rsidRPr="001210AC">
        <w:rPr>
          <w:rStyle w:val="StyleUnderline"/>
        </w:rPr>
        <w:t xml:space="preserve"> and so</w:t>
      </w:r>
      <w:r w:rsidRPr="00844F19">
        <w:rPr>
          <w:rStyle w:val="StyleUnderline"/>
        </w:rPr>
        <w:t xml:space="preserve"> </w:t>
      </w:r>
      <w:r w:rsidRPr="001210AC">
        <w:rPr>
          <w:rStyle w:val="StyleUnderline"/>
        </w:rPr>
        <w:t xml:space="preserve">also </w:t>
      </w:r>
      <w:r w:rsidRPr="001210AC">
        <w:rPr>
          <w:rStyle w:val="StyleUnderline"/>
          <w:highlight w:val="green"/>
        </w:rPr>
        <w:t>as ends in themselves</w:t>
      </w:r>
      <w:r w:rsidRPr="00844F19">
        <w:rPr>
          <w:sz w:val="14"/>
        </w:rPr>
        <w:t xml:space="preserve">. Treating another as an end in itself thus involves making that person's ends as far as possible your own (G 49/430). </w:t>
      </w:r>
      <w:r w:rsidRPr="00844F19">
        <w:rPr>
          <w:rStyle w:val="StyleUnderline"/>
        </w:rPr>
        <w:t xml:space="preserve">The </w:t>
      </w:r>
      <w:r w:rsidRPr="001210AC">
        <w:rPr>
          <w:rStyle w:val="StyleUnderline"/>
          <w:highlight w:val="green"/>
        </w:rPr>
        <w:t xml:space="preserve">ends that are chosen by </w:t>
      </w:r>
      <w:r w:rsidRPr="001210AC">
        <w:rPr>
          <w:rStyle w:val="StyleUnderline"/>
        </w:rPr>
        <w:t xml:space="preserve">any </w:t>
      </w:r>
      <w:r w:rsidRPr="001210AC">
        <w:rPr>
          <w:rStyle w:val="StyleUnderline"/>
          <w:highlight w:val="green"/>
        </w:rPr>
        <w:t>rational being</w:t>
      </w:r>
      <w:r w:rsidRPr="00844F19">
        <w:rPr>
          <w:rStyle w:val="StyleUnderline"/>
        </w:rPr>
        <w:t xml:space="preserve">, possessed of the humanity or rational nature that is fully realized in a good will, </w:t>
      </w:r>
      <w:r w:rsidRPr="001210AC">
        <w:rPr>
          <w:rStyle w:val="StyleUnderline"/>
          <w:highlight w:val="green"/>
        </w:rPr>
        <w:t>take on the status of objective goods</w:t>
      </w:r>
      <w:r w:rsidRPr="00844F19">
        <w:rPr>
          <w:rStyle w:val="StyleUnderline"/>
        </w:rPr>
        <w:t xml:space="preserve">. </w:t>
      </w:r>
      <w:r w:rsidRPr="001210AC">
        <w:rPr>
          <w:rStyle w:val="StyleUnderline"/>
          <w:highlight w:val="green"/>
        </w:rPr>
        <w:t>They are</w:t>
      </w:r>
      <w:r w:rsidRPr="00844F19">
        <w:rPr>
          <w:rStyle w:val="StyleUnderline"/>
        </w:rPr>
        <w:t xml:space="preserve"> not intrinsically valuable, but they are </w:t>
      </w:r>
      <w:r w:rsidRPr="001210AC">
        <w:rPr>
          <w:rStyle w:val="StyleUnderline"/>
          <w:highlight w:val="green"/>
        </w:rPr>
        <w:t xml:space="preserve">objectively </w:t>
      </w:r>
      <w:r w:rsidRPr="00DC3E99">
        <w:rPr>
          <w:rStyle w:val="Emphasis"/>
          <w:highlight w:val="green"/>
        </w:rPr>
        <w:t>valuable</w:t>
      </w:r>
      <w:r w:rsidRPr="00DC3E99">
        <w:rPr>
          <w:rStyle w:val="Emphasis"/>
        </w:rPr>
        <w:t xml:space="preserve"> in the sense that every rational being has a reason to promote or realize them</w:t>
      </w:r>
      <w:r w:rsidRPr="00844F19">
        <w:rPr>
          <w:sz w:val="14"/>
        </w:rPr>
        <w:t xml:space="preserve">. For this </w:t>
      </w:r>
      <w:proofErr w:type="gramStart"/>
      <w:r w:rsidRPr="00844F19">
        <w:rPr>
          <w:sz w:val="14"/>
        </w:rPr>
        <w:t>reason</w:t>
      </w:r>
      <w:proofErr w:type="gramEnd"/>
      <w:r w:rsidRPr="00844F19">
        <w:rPr>
          <w:sz w:val="14"/>
        </w:rPr>
        <w:t xml:space="preserve"> it is our duty to promote the happiness of others-the ends that they choose-and, in general, to make the highest good our end.</w:t>
      </w:r>
    </w:p>
    <w:p w14:paraId="36E8F4F9" w14:textId="77777777" w:rsidR="00BB2B02" w:rsidRDefault="00BB2B02" w:rsidP="00BB2B02">
      <w:pPr>
        <w:rPr>
          <w:sz w:val="14"/>
        </w:rPr>
      </w:pPr>
    </w:p>
    <w:p w14:paraId="220ABB7E" w14:textId="77777777" w:rsidR="00BB2B02" w:rsidRPr="00FE1757" w:rsidRDefault="00BB2B02" w:rsidP="00BB2B02">
      <w:pPr>
        <w:spacing w:line="240" w:lineRule="auto"/>
        <w:rPr>
          <w:rFonts w:asciiTheme="minorHAnsi" w:hAnsiTheme="minorHAnsi"/>
          <w:sz w:val="14"/>
          <w:szCs w:val="16"/>
        </w:rPr>
      </w:pPr>
    </w:p>
    <w:p w14:paraId="10C78BBF" w14:textId="77777777" w:rsidR="00BB2B02" w:rsidRDefault="00BB2B02" w:rsidP="00BB2B02">
      <w:pPr>
        <w:pStyle w:val="Heading4"/>
      </w:pPr>
      <w:r>
        <w:t>2] Other frameworks collapse—they contain conditional obligations which derive their authority from the categorical imperative.</w:t>
      </w:r>
    </w:p>
    <w:p w14:paraId="5248CFFD" w14:textId="77777777" w:rsidR="00BB2B02" w:rsidRPr="0068420B" w:rsidRDefault="00BB2B02" w:rsidP="00BB2B02">
      <w:proofErr w:type="spellStart"/>
      <w:r w:rsidRPr="007F062D">
        <w:rPr>
          <w:rStyle w:val="Style13ptBold"/>
        </w:rPr>
        <w:t>Korsgaard</w:t>
      </w:r>
      <w:proofErr w:type="spellEnd"/>
      <w:r>
        <w:rPr>
          <w:rStyle w:val="Style13ptBold"/>
        </w:rPr>
        <w:t xml:space="preserve"> 98</w:t>
      </w:r>
      <w:r>
        <w:t xml:space="preserve"> [CHRISTINE M. KORSGAARD, greatest philosopher alive, 1998, “Introduction”, Groundwork of the Metaphysics of Morals] AG // Recut Lex </w:t>
      </w:r>
      <w:proofErr w:type="spellStart"/>
      <w:r>
        <w:t>AKu</w:t>
      </w:r>
      <w:proofErr w:type="spellEnd"/>
    </w:p>
    <w:p w14:paraId="4E600031" w14:textId="77777777" w:rsidR="00BB2B02" w:rsidRPr="0042088F" w:rsidRDefault="00BB2B02" w:rsidP="00BB2B02">
      <w:r w:rsidRPr="00D2368C">
        <w:rPr>
          <w:sz w:val="16"/>
        </w:rPr>
        <w:t xml:space="preserve">This is the sort of thing that makes even practiced readers of Kant gnash their teeth. A rough translation might go like this: </w:t>
      </w:r>
      <w:r w:rsidRPr="008251D2">
        <w:rPr>
          <w:rStyle w:val="Emphasis"/>
          <w:highlight w:val="green"/>
        </w:rPr>
        <w:t>the categorical imperative is a law, to which our maxims must conform</w:t>
      </w:r>
      <w:r w:rsidRPr="00D2368C">
        <w:rPr>
          <w:sz w:val="16"/>
        </w:rPr>
        <w:t xml:space="preserve">. But </w:t>
      </w:r>
      <w:r w:rsidRPr="00D2368C">
        <w:rPr>
          <w:rStyle w:val="Emphasis"/>
        </w:rPr>
        <w:t>the reason they must do so cannot be that there is some further condition they must meet, or some other law to which they must conform.</w:t>
      </w:r>
      <w:r w:rsidRPr="00D2368C">
        <w:rPr>
          <w:sz w:val="16"/>
        </w:rPr>
        <w:t xml:space="preserve"> For instance, </w:t>
      </w:r>
      <w:r w:rsidRPr="008251D2">
        <w:rPr>
          <w:rStyle w:val="Emphasis"/>
          <w:highlight w:val="green"/>
        </w:rPr>
        <w:t>suppose</w:t>
      </w:r>
      <w:r w:rsidRPr="00D2368C">
        <w:rPr>
          <w:sz w:val="16"/>
        </w:rPr>
        <w:t xml:space="preserve"> someone proposed </w:t>
      </w:r>
      <w:r w:rsidRPr="00D2368C">
        <w:rPr>
          <w:rStyle w:val="Emphasis"/>
        </w:rPr>
        <w:t xml:space="preserve">that </w:t>
      </w:r>
      <w:r w:rsidRPr="008251D2">
        <w:rPr>
          <w:rStyle w:val="Emphasis"/>
          <w:highlight w:val="green"/>
        </w:rPr>
        <w:t>one must keep</w:t>
      </w:r>
      <w:r w:rsidRPr="00D2368C">
        <w:rPr>
          <w:rStyle w:val="Emphasis"/>
        </w:rPr>
        <w:t xml:space="preserve"> one's </w:t>
      </w:r>
      <w:r w:rsidRPr="008251D2">
        <w:rPr>
          <w:rStyle w:val="Emphasis"/>
          <w:highlight w:val="green"/>
        </w:rPr>
        <w:t>promises because it is the will of God</w:t>
      </w:r>
      <w:r w:rsidRPr="00D2368C">
        <w:rPr>
          <w:sz w:val="16"/>
        </w:rPr>
        <w:t xml:space="preserve"> that one should do so </w:t>
      </w:r>
      <w:r w:rsidRPr="008251D2">
        <w:rPr>
          <w:sz w:val="16"/>
          <w:highlight w:val="green"/>
        </w:rPr>
        <w:t xml:space="preserve">- </w:t>
      </w:r>
      <w:r w:rsidRPr="008251D2">
        <w:rPr>
          <w:rStyle w:val="Emphasis"/>
          <w:highlight w:val="green"/>
        </w:rPr>
        <w:t>the law would</w:t>
      </w:r>
      <w:r w:rsidRPr="00D2368C">
        <w:rPr>
          <w:rStyle w:val="StyleUnderline"/>
        </w:rPr>
        <w:t xml:space="preserve"> </w:t>
      </w:r>
      <w:r w:rsidRPr="00D2368C">
        <w:rPr>
          <w:sz w:val="16"/>
        </w:rPr>
        <w:t>then</w:t>
      </w:r>
      <w:r w:rsidRPr="00D2368C">
        <w:rPr>
          <w:rStyle w:val="StyleUnderline"/>
        </w:rPr>
        <w:t xml:space="preserve"> "</w:t>
      </w:r>
      <w:r w:rsidRPr="008251D2">
        <w:rPr>
          <w:rStyle w:val="Emphasis"/>
          <w:highlight w:val="green"/>
        </w:rPr>
        <w:t>contain the condition</w:t>
      </w:r>
      <w:r w:rsidRPr="00D2368C">
        <w:rPr>
          <w:rStyle w:val="StyleUnderline"/>
        </w:rPr>
        <w:t xml:space="preserve">" </w:t>
      </w:r>
      <w:r w:rsidRPr="008251D2">
        <w:rPr>
          <w:rStyle w:val="Emphasis"/>
          <w:highlight w:val="green"/>
        </w:rPr>
        <w:t>that our maxims should conform to</w:t>
      </w:r>
      <w:r w:rsidRPr="00D2368C">
        <w:rPr>
          <w:rStyle w:val="Emphasis"/>
        </w:rPr>
        <w:t xml:space="preserve"> the will of </w:t>
      </w:r>
      <w:r w:rsidRPr="008251D2">
        <w:rPr>
          <w:rStyle w:val="Emphasis"/>
          <w:highlight w:val="green"/>
        </w:rPr>
        <w:t>God</w:t>
      </w:r>
      <w:r w:rsidRPr="00D2368C">
        <w:rPr>
          <w:sz w:val="16"/>
        </w:rPr>
        <w:t xml:space="preserve">. </w:t>
      </w:r>
      <w:r w:rsidRPr="008251D2">
        <w:rPr>
          <w:rStyle w:val="Emphasis"/>
        </w:rPr>
        <w:t>This would yield</w:t>
      </w:r>
      <w:r w:rsidRPr="008251D2">
        <w:rPr>
          <w:rStyle w:val="StyleUnderline"/>
        </w:rPr>
        <w:t xml:space="preserve"> only </w:t>
      </w:r>
      <w:r w:rsidRPr="008251D2">
        <w:rPr>
          <w:rStyle w:val="Emphasis"/>
        </w:rPr>
        <w:t>a conditional requirement to keep one's promises — if you would obey the will of God</w:t>
      </w:r>
      <w:r w:rsidRPr="008251D2">
        <w:rPr>
          <w:sz w:val="16"/>
        </w:rPr>
        <w:t>, then</w:t>
      </w:r>
      <w:r w:rsidRPr="008251D2">
        <w:rPr>
          <w:rStyle w:val="StyleUnderline"/>
        </w:rPr>
        <w:t xml:space="preserve"> </w:t>
      </w:r>
      <w:r w:rsidRPr="008251D2">
        <w:rPr>
          <w:rStyle w:val="Emphasis"/>
        </w:rPr>
        <w:t>you must keep your promises - whereas the categorical imperative must give us an unconditional requirement.</w:t>
      </w:r>
      <w:r w:rsidRPr="008251D2">
        <w:rPr>
          <w:sz w:val="16"/>
        </w:rPr>
        <w:t xml:space="preserve"> </w:t>
      </w:r>
      <w:r w:rsidRPr="008251D2">
        <w:rPr>
          <w:rStyle w:val="Emphasis"/>
        </w:rPr>
        <w:t>Since there can be no such condition</w:t>
      </w:r>
      <w:r w:rsidRPr="008251D2">
        <w:rPr>
          <w:rStyle w:val="StyleUnderline"/>
        </w:rPr>
        <w:t xml:space="preserve">, </w:t>
      </w:r>
      <w:r w:rsidRPr="008251D2">
        <w:rPr>
          <w:rStyle w:val="Emphasis"/>
        </w:rPr>
        <w:t xml:space="preserve">all that remains is that the categorical imperative should tell us that our maxims themselves must be laws </w:t>
      </w:r>
      <w:r w:rsidRPr="008251D2">
        <w:rPr>
          <w:rStyle w:val="StyleUnderline"/>
        </w:rPr>
        <w:t>- that is, that they must be universal, that being the characteristic of laws</w:t>
      </w:r>
      <w:r w:rsidRPr="008251D2">
        <w:rPr>
          <w:sz w:val="16"/>
        </w:rPr>
        <w:t>. There is a simpler way to make this point. What</w:t>
      </w:r>
      <w:r w:rsidRPr="00D2368C">
        <w:rPr>
          <w:sz w:val="16"/>
        </w:rPr>
        <w:t xml:space="preserve"> could make it true that we must keep our promises because it is the will of God? </w:t>
      </w:r>
      <w:r w:rsidRPr="008251D2">
        <w:rPr>
          <w:rStyle w:val="Emphasis"/>
          <w:highlight w:val="green"/>
        </w:rPr>
        <w:t>That would be true only if</w:t>
      </w:r>
      <w:r w:rsidRPr="00D2368C">
        <w:rPr>
          <w:rStyle w:val="StyleUnderline"/>
        </w:rPr>
        <w:t xml:space="preserve"> </w:t>
      </w:r>
      <w:r w:rsidRPr="00D2368C">
        <w:rPr>
          <w:sz w:val="16"/>
        </w:rPr>
        <w:t xml:space="preserve">it were true that we must indeed obey the will of God, that is, if </w:t>
      </w:r>
      <w:r w:rsidRPr="00D2368C">
        <w:rPr>
          <w:rStyle w:val="StyleUnderline"/>
        </w:rPr>
        <w:t>"</w:t>
      </w:r>
      <w:r w:rsidRPr="008251D2">
        <w:rPr>
          <w:rStyle w:val="Emphasis"/>
          <w:highlight w:val="green"/>
        </w:rPr>
        <w:t>obey the will of God" were itself a categorical imperative</w:t>
      </w:r>
      <w:r w:rsidRPr="00D2368C">
        <w:rPr>
          <w:sz w:val="16"/>
        </w:rPr>
        <w:t xml:space="preserve">. </w:t>
      </w:r>
      <w:r w:rsidRPr="008251D2">
        <w:rPr>
          <w:rStyle w:val="Emphasis"/>
          <w:highlight w:val="green"/>
        </w:rPr>
        <w:t>Conditional requirements give rise to a regress;</w:t>
      </w:r>
      <w:r w:rsidRPr="00D2368C">
        <w:rPr>
          <w:rStyle w:val="StyleUnderline"/>
        </w:rPr>
        <w:t xml:space="preserve"> if there are </w:t>
      </w:r>
      <w:r w:rsidRPr="008251D2">
        <w:rPr>
          <w:rStyle w:val="Emphasis"/>
        </w:rPr>
        <w:t>unconditional requirements</w:t>
      </w:r>
      <w:r w:rsidRPr="00D2368C">
        <w:rPr>
          <w:rStyle w:val="StyleUnderline"/>
        </w:rPr>
        <w:t xml:space="preserve">, we </w:t>
      </w:r>
      <w:r w:rsidRPr="008251D2">
        <w:rPr>
          <w:rStyle w:val="Emphasis"/>
          <w:highlight w:val="green"/>
        </w:rPr>
        <w:t>must at some point arrive at principles on which we are required to act</w:t>
      </w:r>
      <w:r w:rsidRPr="008251D2">
        <w:rPr>
          <w:rStyle w:val="Emphasis"/>
        </w:rPr>
        <w:t xml:space="preserve">, not because we are commanded to do so by some yet higher law, but </w:t>
      </w:r>
      <w:r w:rsidRPr="008251D2">
        <w:rPr>
          <w:rStyle w:val="Emphasis"/>
          <w:highlight w:val="green"/>
        </w:rPr>
        <w:t>because they are laws in themselves</w:t>
      </w:r>
      <w:r w:rsidRPr="00D2368C">
        <w:rPr>
          <w:sz w:val="16"/>
        </w:rPr>
        <w:t xml:space="preserve">. </w:t>
      </w:r>
      <w:r w:rsidRPr="008251D2">
        <w:rPr>
          <w:rStyle w:val="Emphasis"/>
          <w:highlight w:val="green"/>
        </w:rPr>
        <w:t>The categorical imperative</w:t>
      </w:r>
      <w:r w:rsidRPr="00D2368C">
        <w:rPr>
          <w:sz w:val="16"/>
        </w:rPr>
        <w:t xml:space="preserve">, in the most general sense, </w:t>
      </w:r>
      <w:r w:rsidRPr="008251D2">
        <w:rPr>
          <w:rStyle w:val="Emphasis"/>
          <w:highlight w:val="green"/>
        </w:rPr>
        <w:t>tells us to act on those principles</w:t>
      </w:r>
      <w:r w:rsidRPr="00D2368C">
        <w:rPr>
          <w:sz w:val="16"/>
        </w:rPr>
        <w:t>, principles which are themselves laws. Kant continues:</w:t>
      </w:r>
    </w:p>
    <w:p w14:paraId="53F42520" w14:textId="77777777" w:rsidR="00BB2B02" w:rsidRDefault="00BB2B02" w:rsidP="00BB2B02">
      <w:pPr>
        <w:pStyle w:val="Heading4"/>
      </w:pPr>
      <w:r>
        <w:lastRenderedPageBreak/>
        <w:t>3] A</w:t>
      </w:r>
      <w:r w:rsidRPr="00911797">
        <w:t xml:space="preserve">ctor specificity – governments use Kantian conceptions of the state when implementing policies. </w:t>
      </w:r>
    </w:p>
    <w:p w14:paraId="584127D9" w14:textId="77777777" w:rsidR="00BB2B02" w:rsidRDefault="00BB2B02" w:rsidP="00BB2B02">
      <w:pPr>
        <w:pStyle w:val="Heading4"/>
      </w:pPr>
      <w:r>
        <w:t>RIPSTEIN 15</w:t>
      </w:r>
    </w:p>
    <w:p w14:paraId="56A286E6" w14:textId="77777777" w:rsidR="00BB2B02" w:rsidRPr="00642B9F" w:rsidRDefault="00BB2B02" w:rsidP="00BB2B02">
      <w:pPr>
        <w:pStyle w:val="Heading4"/>
      </w:pPr>
      <w:r w:rsidRPr="00911797">
        <w:rPr>
          <w:rFonts w:cs="Tahoma"/>
          <w:sz w:val="18"/>
        </w:rPr>
        <w:t>Arthur Ripstein (Professor of Law and Philosophy at the University of Toronto). “Just War, Regular War, and Perpetual Peace” (2015). AS 7/16/15</w:t>
      </w:r>
    </w:p>
    <w:p w14:paraId="341E01F1" w14:textId="77777777" w:rsidR="00BB2B02" w:rsidRDefault="00BB2B02" w:rsidP="00BB2B02">
      <w:pPr>
        <w:rPr>
          <w:rFonts w:cs="Tahoma"/>
          <w:sz w:val="14"/>
        </w:rPr>
      </w:pPr>
      <w:r w:rsidRPr="00911797">
        <w:rPr>
          <w:rFonts w:cs="Tahoma"/>
          <w:sz w:val="14"/>
        </w:rPr>
        <w:t xml:space="preserve">Sophisticated </w:t>
      </w:r>
      <w:r w:rsidRPr="00911797">
        <w:rPr>
          <w:rStyle w:val="StyleUnderline"/>
          <w:rFonts w:cs="Tahoma"/>
        </w:rPr>
        <w:t xml:space="preserve">contemporary </w:t>
      </w:r>
      <w:r w:rsidRPr="001150BF">
        <w:rPr>
          <w:rStyle w:val="Emphasis"/>
          <w:highlight w:val="green"/>
        </w:rPr>
        <w:t>legal systems work</w:t>
      </w:r>
      <w:r w:rsidRPr="00911797">
        <w:rPr>
          <w:rFonts w:cs="Tahoma"/>
          <w:sz w:val="14"/>
        </w:rPr>
        <w:t xml:space="preserve"> either </w:t>
      </w:r>
      <w:r w:rsidRPr="001150BF">
        <w:rPr>
          <w:rStyle w:val="Emphasis"/>
          <w:highlight w:val="green"/>
        </w:rPr>
        <w:t>implicitly or explicitly with</w:t>
      </w:r>
      <w:r w:rsidRPr="00911797">
        <w:rPr>
          <w:rFonts w:cs="Tahoma"/>
          <w:sz w:val="14"/>
        </w:rPr>
        <w:t xml:space="preserve"> some version of </w:t>
      </w:r>
      <w:r w:rsidRPr="001150BF">
        <w:rPr>
          <w:rStyle w:val="Emphasis"/>
          <w:highlight w:val="green"/>
        </w:rPr>
        <w:t>this Kantian idea of the state</w:t>
      </w:r>
      <w:r w:rsidRPr="00911797">
        <w:rPr>
          <w:rStyle w:val="StyleUnderline"/>
          <w:rFonts w:cs="Tahoma"/>
        </w:rPr>
        <w:t xml:space="preserve"> as a public rightful condition. Constitutional </w:t>
      </w:r>
      <w:r w:rsidRPr="001150BF">
        <w:rPr>
          <w:rStyle w:val="Emphasis"/>
          <w:highlight w:val="green"/>
        </w:rPr>
        <w:t>courts review legislation to make sure</w:t>
      </w:r>
      <w:r w:rsidRPr="00911797">
        <w:rPr>
          <w:rFonts w:cs="Tahoma"/>
          <w:sz w:val="14"/>
        </w:rPr>
        <w:t xml:space="preserve"> that </w:t>
      </w:r>
      <w:r w:rsidRPr="001150BF">
        <w:rPr>
          <w:rStyle w:val="Emphasis"/>
          <w:highlight w:val="green"/>
        </w:rPr>
        <w:t>it is</w:t>
      </w:r>
      <w:r w:rsidRPr="00DC37FB">
        <w:rPr>
          <w:rStyle w:val="Emphasis"/>
        </w:rPr>
        <w:t xml:space="preserve"> properly </w:t>
      </w:r>
      <w:r w:rsidRPr="001150BF">
        <w:rPr>
          <w:rStyle w:val="Emphasis"/>
          <w:highlight w:val="green"/>
        </w:rPr>
        <w:t xml:space="preserve">within the state's legitimate mandate, </w:t>
      </w:r>
      <w:r w:rsidRPr="00DC37FB">
        <w:rPr>
          <w:rStyle w:val="Emphasis"/>
        </w:rPr>
        <w:t>and</w:t>
      </w:r>
      <w:r w:rsidRPr="00911797">
        <w:rPr>
          <w:rFonts w:cs="Tahoma"/>
          <w:sz w:val="14"/>
        </w:rPr>
        <w:t xml:space="preserve"> throughout the world recent </w:t>
      </w:r>
      <w:r w:rsidRPr="003F41D2">
        <w:rPr>
          <w:rStyle w:val="StyleUnderline"/>
          <w:rFonts w:cs="Tahoma"/>
        </w:rPr>
        <w:t>awareness of</w:t>
      </w:r>
      <w:r w:rsidRPr="00911797">
        <w:rPr>
          <w:rStyle w:val="StyleUnderline"/>
          <w:rFonts w:cs="Tahoma"/>
        </w:rPr>
        <w:t xml:space="preserve"> </w:t>
      </w:r>
      <w:r w:rsidRPr="00911797">
        <w:rPr>
          <w:rFonts w:cs="Tahoma"/>
          <w:sz w:val="14"/>
        </w:rPr>
        <w:t xml:space="preserve">problems of </w:t>
      </w:r>
      <w:r w:rsidRPr="00911797">
        <w:rPr>
          <w:rStyle w:val="StyleUnderline"/>
          <w:rFonts w:cs="Tahoma"/>
        </w:rPr>
        <w:t xml:space="preserve">institutional </w:t>
      </w:r>
      <w:r w:rsidRPr="003F41D2">
        <w:rPr>
          <w:rStyle w:val="StyleUnderline"/>
          <w:rFonts w:cs="Tahoma"/>
        </w:rPr>
        <w:t>corruption</w:t>
      </w:r>
      <w:r w:rsidRPr="00911797">
        <w:rPr>
          <w:rStyle w:val="StyleUnderline"/>
          <w:rFonts w:cs="Tahoma"/>
        </w:rPr>
        <w:t xml:space="preserve"> reflect the </w:t>
      </w:r>
      <w:proofErr w:type="spellStart"/>
      <w:r w:rsidRPr="003F41D2">
        <w:rPr>
          <w:rStyle w:val="StyleUnderline"/>
          <w:rFonts w:cs="Tahoma"/>
        </w:rPr>
        <w:t>recogni</w:t>
      </w:r>
      <w:proofErr w:type="spellEnd"/>
      <w:r w:rsidRPr="003F41D2">
        <w:rPr>
          <w:rStyle w:val="StyleUnderline"/>
          <w:rFonts w:cs="Tahoma"/>
        </w:rPr>
        <w:t>[</w:t>
      </w:r>
      <w:proofErr w:type="spellStart"/>
      <w:r w:rsidRPr="003F41D2">
        <w:rPr>
          <w:rStyle w:val="StyleUnderline"/>
          <w:rFonts w:cs="Tahoma"/>
        </w:rPr>
        <w:t>ze</w:t>
      </w:r>
      <w:proofErr w:type="spellEnd"/>
      <w:r w:rsidRPr="003F41D2">
        <w:rPr>
          <w:rStyle w:val="StyleUnderline"/>
          <w:rFonts w:cs="Tahoma"/>
        </w:rPr>
        <w:t>]</w:t>
      </w:r>
      <w:proofErr w:type="spellStart"/>
      <w:r w:rsidRPr="00911797">
        <w:rPr>
          <w:rFonts w:cs="Tahoma"/>
          <w:sz w:val="14"/>
        </w:rPr>
        <w:t>tion</w:t>
      </w:r>
      <w:proofErr w:type="spellEnd"/>
      <w:r w:rsidRPr="00911797">
        <w:rPr>
          <w:rFonts w:cs="Tahoma"/>
          <w:sz w:val="14"/>
        </w:rPr>
        <w:t xml:space="preserve"> </w:t>
      </w:r>
      <w:r w:rsidRPr="003F41D2">
        <w:rPr>
          <w:rStyle w:val="StyleUnderline"/>
          <w:rFonts w:cs="Tahoma"/>
        </w:rPr>
        <w:t xml:space="preserve">of the </w:t>
      </w:r>
      <w:r w:rsidRPr="00911797">
        <w:rPr>
          <w:rStyle w:val="StyleUnderline"/>
          <w:rFonts w:cs="Tahoma"/>
        </w:rPr>
        <w:t xml:space="preserve">fundamental </w:t>
      </w:r>
      <w:r w:rsidRPr="00911797">
        <w:rPr>
          <w:rFonts w:cs="Tahoma"/>
          <w:sz w:val="14"/>
        </w:rPr>
        <w:t xml:space="preserve">importance of the </w:t>
      </w:r>
      <w:r w:rsidRPr="003F41D2">
        <w:rPr>
          <w:rStyle w:val="StyleUnderline"/>
          <w:rFonts w:cs="Tahoma"/>
        </w:rPr>
        <w:t>distinction between properly public and improperly private purposes</w:t>
      </w:r>
      <w:r w:rsidRPr="00911797">
        <w:rPr>
          <w:rStyle w:val="StyleUnderline"/>
          <w:rFonts w:cs="Tahoma"/>
        </w:rPr>
        <w:t xml:space="preserve"> in </w:t>
      </w:r>
      <w:r w:rsidRPr="00911797">
        <w:rPr>
          <w:rFonts w:cs="Tahoma"/>
          <w:sz w:val="14"/>
        </w:rPr>
        <w:t xml:space="preserve">the internal </w:t>
      </w:r>
      <w:r w:rsidRPr="00911797">
        <w:rPr>
          <w:rStyle w:val="StyleUnderline"/>
          <w:rFonts w:cs="Tahoma"/>
        </w:rPr>
        <w:t>management of states.</w:t>
      </w:r>
      <w:r w:rsidRPr="00911797">
        <w:rPr>
          <w:rFonts w:cs="Tahoma"/>
          <w:sz w:val="14"/>
        </w:rPr>
        <w:t xml:space="preserve"> Conversely, </w:t>
      </w:r>
      <w:r w:rsidRPr="00911797">
        <w:rPr>
          <w:rStyle w:val="StyleUnderline"/>
          <w:rFonts w:cs="Tahoma"/>
        </w:rPr>
        <w:t xml:space="preserve">its widely appreciated that </w:t>
      </w:r>
      <w:r w:rsidRPr="001150BF">
        <w:rPr>
          <w:rStyle w:val="Emphasis"/>
          <w:highlight w:val="green"/>
        </w:rPr>
        <w:t>the proper role of the state is not simply to bring about as much good as possible</w:t>
      </w:r>
      <w:r w:rsidRPr="003F41D2">
        <w:rPr>
          <w:rFonts w:cs="Tahoma"/>
          <w:sz w:val="14"/>
        </w:rPr>
        <w:t xml:space="preserve"> in the world</w:t>
      </w:r>
      <w:r w:rsidRPr="00DC37FB">
        <w:rPr>
          <w:rStyle w:val="Emphasis"/>
        </w:rPr>
        <w:t xml:space="preserve">, and that </w:t>
      </w:r>
      <w:r w:rsidRPr="001150BF">
        <w:rPr>
          <w:rStyle w:val="Emphasis"/>
          <w:highlight w:val="green"/>
        </w:rPr>
        <w:t xml:space="preserve">states have a special responsibility to </w:t>
      </w:r>
      <w:r w:rsidRPr="00DC37FB">
        <w:rPr>
          <w:rStyle w:val="Emphasis"/>
        </w:rPr>
        <w:t>their</w:t>
      </w:r>
      <w:r w:rsidRPr="00911797">
        <w:rPr>
          <w:rFonts w:cs="Tahoma"/>
          <w:sz w:val="14"/>
        </w:rPr>
        <w:t xml:space="preserve"> own </w:t>
      </w:r>
      <w:r w:rsidRPr="001150BF">
        <w:rPr>
          <w:rStyle w:val="Emphasis"/>
          <w:highlight w:val="green"/>
        </w:rPr>
        <w:t xml:space="preserve">citizens </w:t>
      </w:r>
      <w:r w:rsidRPr="00911797">
        <w:rPr>
          <w:rFonts w:cs="Tahoma"/>
          <w:sz w:val="14"/>
        </w:rPr>
        <w:t>and residents.</w:t>
      </w:r>
    </w:p>
    <w:p w14:paraId="7E3D52F6" w14:textId="77777777" w:rsidR="00BB2B02" w:rsidRDefault="00BB2B02" w:rsidP="00BB2B02">
      <w:pPr>
        <w:pStyle w:val="Heading4"/>
        <w:jc w:val="both"/>
      </w:pPr>
      <w:r>
        <w:t xml:space="preserve">4] </w:t>
      </w:r>
      <w:r w:rsidRPr="008678BD">
        <w:t xml:space="preserve">Performativity—freedom is the key to the process of justification of arguments. Willing that we should abide by their ethical theory presupposes that we own ourselves in the first place. Thus, it is logically incoherent to justify the </w:t>
      </w:r>
      <w:proofErr w:type="spellStart"/>
      <w:r w:rsidRPr="008678BD">
        <w:t>aff</w:t>
      </w:r>
      <w:proofErr w:type="spellEnd"/>
      <w:r w:rsidRPr="008678BD">
        <w:t xml:space="preserve"> standard without first willing that we can pursue ends free from others.</w:t>
      </w:r>
    </w:p>
    <w:p w14:paraId="11A4B476" w14:textId="77777777" w:rsidR="00BB2B02" w:rsidRPr="0042088F" w:rsidRDefault="00BB2B02" w:rsidP="00BB2B02">
      <w:pPr>
        <w:rPr>
          <w:rFonts w:cs="Tahoma"/>
          <w:sz w:val="14"/>
        </w:rPr>
      </w:pPr>
    </w:p>
    <w:p w14:paraId="76ABC78A" w14:textId="77777777" w:rsidR="00BB2B02" w:rsidRDefault="00BB2B02" w:rsidP="00BB2B02">
      <w:pPr>
        <w:pStyle w:val="Heading4"/>
      </w:pPr>
      <w:r>
        <w:t>5] Kantian ethics solve can solve oppression-Contrary to Kant’s own beliefs</w:t>
      </w:r>
    </w:p>
    <w:p w14:paraId="3712ED92" w14:textId="77777777" w:rsidR="00BB2B02" w:rsidRPr="00C6519A" w:rsidRDefault="00BB2B02" w:rsidP="00BB2B02">
      <w:pPr>
        <w:rPr>
          <w:rStyle w:val="Style13ptBold"/>
          <w:rFonts w:asciiTheme="minorHAnsi" w:hAnsiTheme="minorHAnsi"/>
        </w:rPr>
      </w:pPr>
      <w:r w:rsidRPr="00C6519A">
        <w:rPr>
          <w:rStyle w:val="Style13ptBold"/>
          <w:rFonts w:asciiTheme="minorHAnsi" w:hAnsiTheme="minorHAnsi"/>
        </w:rPr>
        <w:t>Farr ’02</w:t>
      </w:r>
    </w:p>
    <w:p w14:paraId="6C30DE5E" w14:textId="77777777" w:rsidR="00BB2B02" w:rsidRPr="00C6519A" w:rsidRDefault="00BB2B02" w:rsidP="00BB2B02">
      <w:pPr>
        <w:rPr>
          <w:rFonts w:asciiTheme="minorHAnsi" w:hAnsiTheme="minorHAnsi"/>
          <w:sz w:val="16"/>
        </w:rPr>
      </w:pPr>
      <w:r w:rsidRPr="00C6519A">
        <w:rPr>
          <w:rFonts w:asciiTheme="minorHAnsi" w:hAnsiTheme="minorHAnsi"/>
          <w:sz w:val="16"/>
        </w:rPr>
        <w:t xml:space="preserve">Arnold Farr (prof of </w:t>
      </w:r>
      <w:proofErr w:type="spellStart"/>
      <w:r w:rsidRPr="00C6519A">
        <w:rPr>
          <w:rFonts w:asciiTheme="minorHAnsi" w:hAnsiTheme="minorHAnsi"/>
          <w:sz w:val="16"/>
        </w:rPr>
        <w:t>phil</w:t>
      </w:r>
      <w:proofErr w:type="spellEnd"/>
      <w:r w:rsidRPr="00C6519A">
        <w:rPr>
          <w:rFonts w:asciiTheme="minorHAnsi" w:hAnsiTheme="minorHAnsi"/>
          <w:sz w:val="16"/>
        </w:rPr>
        <w:t xml:space="preserve"> @ </w:t>
      </w:r>
      <w:proofErr w:type="spellStart"/>
      <w:r w:rsidRPr="00C6519A">
        <w:rPr>
          <w:rFonts w:asciiTheme="minorHAnsi" w:hAnsiTheme="minorHAnsi"/>
          <w:sz w:val="16"/>
        </w:rPr>
        <w:t>UKentucky</w:t>
      </w:r>
      <w:proofErr w:type="spellEnd"/>
      <w:r w:rsidRPr="00C6519A">
        <w:rPr>
          <w:rFonts w:asciiTheme="minorHAnsi" w:hAnsiTheme="minorHAnsi"/>
          <w:sz w:val="16"/>
        </w:rPr>
        <w:t>, focusing on German idealism, philosophy of race, postmodernism, psychoanalysis, and liberation philosophy). “Can a Philosophy of Race Afford to Abandon the Kantian Categorical Imperative?” JOURNAL of SOCIAL PHILOSOPHY, Vol. 33 No. 1, Spring 2002, 17–32. JDN.</w:t>
      </w:r>
      <w:r>
        <w:rPr>
          <w:rFonts w:asciiTheme="minorHAnsi" w:hAnsiTheme="minorHAnsi"/>
          <w:sz w:val="16"/>
        </w:rPr>
        <w:t xml:space="preserve">/Recut Lex </w:t>
      </w:r>
      <w:proofErr w:type="spellStart"/>
      <w:r>
        <w:rPr>
          <w:rFonts w:asciiTheme="minorHAnsi" w:hAnsiTheme="minorHAnsi"/>
          <w:sz w:val="16"/>
        </w:rPr>
        <w:t>AKu</w:t>
      </w:r>
      <w:proofErr w:type="spellEnd"/>
    </w:p>
    <w:p w14:paraId="29CF9E4E" w14:textId="77777777" w:rsidR="00BB2B02" w:rsidRDefault="00BB2B02" w:rsidP="00BB2B02">
      <w:pPr>
        <w:rPr>
          <w:sz w:val="16"/>
        </w:rPr>
      </w:pPr>
      <w:r w:rsidRPr="000F308A">
        <w:rPr>
          <w:sz w:val="16"/>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w:t>
      </w:r>
      <w:r w:rsidRPr="00130311">
        <w:rPr>
          <w:rStyle w:val="Emphasis"/>
        </w:rPr>
        <w:t>the problem for</w:t>
      </w:r>
      <w:r w:rsidRPr="000F308A">
        <w:rPr>
          <w:sz w:val="16"/>
        </w:rPr>
        <w:t xml:space="preserve"> most critics of Kant lies in the assumption that Kant suggests that the “kingdom of ends” requires that we abstract from personal differences and content of private ends. The Kantian conception of rational beings requires such an abstraction. </w:t>
      </w:r>
      <w:r w:rsidRPr="00130311">
        <w:rPr>
          <w:rStyle w:val="Emphasis"/>
          <w:highlight w:val="green"/>
        </w:rPr>
        <w:t>Some feminists</w:t>
      </w:r>
      <w:r w:rsidRPr="00130311">
        <w:rPr>
          <w:rStyle w:val="Emphasis"/>
        </w:rPr>
        <w:t xml:space="preserve"> and philosophers of race </w:t>
      </w:r>
      <w:r w:rsidRPr="00130311">
        <w:rPr>
          <w:rStyle w:val="Emphasis"/>
          <w:highlight w:val="green"/>
        </w:rPr>
        <w:t>have found</w:t>
      </w:r>
      <w:r w:rsidRPr="00130311">
        <w:rPr>
          <w:rStyle w:val="Emphasis"/>
        </w:rPr>
        <w:t xml:space="preserve"> this abstract notion of rational beings problematic because</w:t>
      </w:r>
      <w:r w:rsidRPr="000F308A">
        <w:rPr>
          <w:sz w:val="16"/>
        </w:rPr>
        <w:t xml:space="preserve"> they take it to mean that </w:t>
      </w:r>
      <w:r w:rsidRPr="00130311">
        <w:rPr>
          <w:rStyle w:val="Emphasis"/>
          <w:highlight w:val="green"/>
        </w:rPr>
        <w:t>rationality is</w:t>
      </w:r>
      <w:r w:rsidRPr="00130311">
        <w:rPr>
          <w:rStyle w:val="Emphasis"/>
        </w:rPr>
        <w:t xml:space="preserve"> necessarily white, </w:t>
      </w:r>
      <w:r w:rsidRPr="00130311">
        <w:rPr>
          <w:rStyle w:val="Emphasis"/>
          <w:highlight w:val="green"/>
        </w:rPr>
        <w:t>male</w:t>
      </w:r>
      <w:r w:rsidRPr="00130311">
        <w:rPr>
          <w:rStyle w:val="Emphasis"/>
        </w:rPr>
        <w:t xml:space="preserve">, </w:t>
      </w:r>
      <w:r w:rsidRPr="00130311">
        <w:rPr>
          <w:rStyle w:val="Emphasis"/>
          <w:highlight w:val="green"/>
        </w:rPr>
        <w:t>and European</w:t>
      </w:r>
      <w:r w:rsidRPr="000F308A">
        <w:rPr>
          <w:sz w:val="16"/>
        </w:rPr>
        <w:t xml:space="preserve">.33 Hence, the systematic union of rational beings can mean only the systematic union of white, European males. I ﬁnd this interpretation of Kant’s moral theory quite puzzling. Surely </w:t>
      </w:r>
      <w:r w:rsidRPr="00A415E8">
        <w:rPr>
          <w:rStyle w:val="Emphasis"/>
          <w:highlight w:val="green"/>
        </w:rPr>
        <w:t>another interp</w:t>
      </w:r>
      <w:r w:rsidRPr="00A415E8">
        <w:rPr>
          <w:rStyle w:val="Emphasis"/>
        </w:rPr>
        <w:t xml:space="preserve">retation </w:t>
      </w:r>
      <w:r w:rsidRPr="00A415E8">
        <w:rPr>
          <w:rStyle w:val="Emphasis"/>
          <w:highlight w:val="green"/>
        </w:rPr>
        <w:t>is available</w:t>
      </w:r>
      <w:r w:rsidRPr="00A415E8">
        <w:rPr>
          <w:rStyle w:val="Emphasis"/>
        </w:rPr>
        <w:t>.</w:t>
      </w:r>
      <w:r w:rsidRPr="000F308A">
        <w:rPr>
          <w:sz w:val="16"/>
        </w:rPr>
        <w:t xml:space="preserve"> That is, </w:t>
      </w:r>
      <w:r w:rsidRPr="00A415E8">
        <w:rPr>
          <w:rStyle w:val="Emphasis"/>
          <w:highlight w:val="green"/>
        </w:rPr>
        <w:t>the implication that in Kant’s phil</w:t>
      </w:r>
      <w:r w:rsidRPr="00A415E8">
        <w:rPr>
          <w:rStyle w:val="Emphasis"/>
        </w:rPr>
        <w:t xml:space="preserve">osophy, </w:t>
      </w:r>
      <w:r w:rsidRPr="00A415E8">
        <w:rPr>
          <w:rStyle w:val="Emphasis"/>
          <w:highlight w:val="green"/>
        </w:rPr>
        <w:t>rationality can only apply to</w:t>
      </w:r>
      <w:r w:rsidRPr="00A415E8">
        <w:rPr>
          <w:rStyle w:val="Emphasis"/>
        </w:rPr>
        <w:t xml:space="preserve"> white, </w:t>
      </w:r>
      <w:r w:rsidRPr="00A415E8">
        <w:rPr>
          <w:rStyle w:val="Emphasis"/>
          <w:highlight w:val="green"/>
        </w:rPr>
        <w:t>European males does not seem to be the only alt</w:t>
      </w:r>
      <w:r w:rsidRPr="00A415E8">
        <w:rPr>
          <w:rStyle w:val="Emphasis"/>
        </w:rPr>
        <w:t>ernative</w:t>
      </w:r>
      <w:r w:rsidRPr="000F308A">
        <w:rPr>
          <w:sz w:val="16"/>
        </w:rPr>
        <w:t xml:space="preserve">. The problem seems to lie in the requirement of abstraction. There are two ways of looking at the abstraction requirement that I think are faithful to Kant’s text and that overcome the criticisms of this requirement. </w:t>
      </w:r>
      <w:r w:rsidRPr="00A415E8">
        <w:rPr>
          <w:rStyle w:val="Emphasis"/>
          <w:highlight w:val="green"/>
        </w:rPr>
        <w:t>First</w:t>
      </w:r>
      <w:r w:rsidRPr="00A415E8">
        <w:rPr>
          <w:rStyle w:val="Emphasis"/>
        </w:rPr>
        <w:t xml:space="preserve">, the </w:t>
      </w:r>
      <w:r w:rsidRPr="00A415E8">
        <w:rPr>
          <w:rStyle w:val="Emphasis"/>
          <w:highlight w:val="green"/>
        </w:rPr>
        <w:t>abstraction</w:t>
      </w:r>
      <w:r w:rsidRPr="00A415E8">
        <w:rPr>
          <w:rStyle w:val="Emphasis"/>
        </w:rPr>
        <w:t xml:space="preserve"> requirement </w:t>
      </w:r>
      <w:r w:rsidRPr="00A415E8">
        <w:rPr>
          <w:rStyle w:val="Emphasis"/>
          <w:highlight w:val="green"/>
        </w:rPr>
        <w:t>may be best understood as</w:t>
      </w:r>
      <w:r w:rsidRPr="00A415E8">
        <w:rPr>
          <w:rStyle w:val="Emphasis"/>
        </w:rPr>
        <w:t xml:space="preserve"> a </w:t>
      </w:r>
      <w:r w:rsidRPr="00A415E8">
        <w:rPr>
          <w:rStyle w:val="Emphasis"/>
          <w:highlight w:val="green"/>
        </w:rPr>
        <w:t>demand for intersubjectivity</w:t>
      </w:r>
      <w:r w:rsidRPr="00A415E8">
        <w:rPr>
          <w:rStyle w:val="Emphasis"/>
        </w:rPr>
        <w:t xml:space="preserve"> or recognition</w:t>
      </w:r>
      <w:r w:rsidRPr="000F308A">
        <w:rPr>
          <w:sz w:val="16"/>
        </w:rPr>
        <w:t xml:space="preserve">. </w:t>
      </w:r>
      <w:r w:rsidRPr="00D6368F">
        <w:rPr>
          <w:rStyle w:val="Emphasis"/>
          <w:highlight w:val="green"/>
        </w:rPr>
        <w:t xml:space="preserve">Second, it </w:t>
      </w:r>
      <w:r w:rsidRPr="00A415E8">
        <w:rPr>
          <w:rStyle w:val="Emphasis"/>
          <w:highlight w:val="green"/>
        </w:rPr>
        <w:t>may be understood as an attempt to avoid ethical egoism</w:t>
      </w:r>
      <w:r w:rsidRPr="00A415E8">
        <w:rPr>
          <w:rStyle w:val="Emphasis"/>
        </w:rPr>
        <w:t xml:space="preserve"> in determining maxims for our actions.</w:t>
      </w:r>
      <w:r w:rsidRPr="000F308A">
        <w:rPr>
          <w:sz w:val="16"/>
        </w:rPr>
        <w:t xml:space="preserve"> It is unfortunate that Kant never worked out a theory of intersubjectivity, as did his successors Fichte and Hegel. However, this is not to say that there is not in Kant’s philosophy a tacit theory of intersubjectivity or recognition. </w:t>
      </w:r>
      <w:r w:rsidRPr="00D6368F">
        <w:rPr>
          <w:rStyle w:val="Emphasis"/>
        </w:rPr>
        <w:t xml:space="preserve">The </w:t>
      </w:r>
      <w:r w:rsidRPr="00D6368F">
        <w:rPr>
          <w:rStyle w:val="Emphasis"/>
          <w:highlight w:val="green"/>
        </w:rPr>
        <w:t>abstraction</w:t>
      </w:r>
      <w:r w:rsidRPr="00D6368F">
        <w:rPr>
          <w:rStyle w:val="Emphasis"/>
        </w:rPr>
        <w:t xml:space="preserve"> requirement</w:t>
      </w:r>
      <w:r w:rsidRPr="000F308A">
        <w:rPr>
          <w:sz w:val="16"/>
        </w:rPr>
        <w:t xml:space="preserve"> simply </w:t>
      </w:r>
      <w:r w:rsidRPr="00D6368F">
        <w:rPr>
          <w:rStyle w:val="Emphasis"/>
          <w:highlight w:val="green"/>
        </w:rPr>
        <w:t>demands that in</w:t>
      </w:r>
      <w:r w:rsidRPr="00D6368F">
        <w:rPr>
          <w:rStyle w:val="Emphasis"/>
        </w:rPr>
        <w:t xml:space="preserve"> the midst of </w:t>
      </w:r>
      <w:r w:rsidRPr="00D6368F">
        <w:rPr>
          <w:rStyle w:val="Emphasis"/>
          <w:highlight w:val="green"/>
        </w:rPr>
        <w:t>our</w:t>
      </w:r>
      <w:r w:rsidRPr="00D6368F">
        <w:rPr>
          <w:rStyle w:val="Emphasis"/>
        </w:rPr>
        <w:t xml:space="preserve"> concrete </w:t>
      </w:r>
      <w:r w:rsidRPr="00D6368F">
        <w:rPr>
          <w:rStyle w:val="Emphasis"/>
          <w:highlight w:val="green"/>
        </w:rPr>
        <w:t>differences we recognize ourselves in the other and the other in ourselves</w:t>
      </w:r>
      <w:r w:rsidRPr="000F308A">
        <w:rPr>
          <w:sz w:val="16"/>
        </w:rPr>
        <w:t xml:space="preserve">. That is, </w:t>
      </w:r>
      <w:r w:rsidRPr="00D741C0">
        <w:rPr>
          <w:rStyle w:val="Emphasis"/>
          <w:highlight w:val="green"/>
        </w:rPr>
        <w:t>we recognize in others the humanity that we have in common</w:t>
      </w:r>
      <w:r w:rsidRPr="000F308A">
        <w:rPr>
          <w:sz w:val="16"/>
        </w:rPr>
        <w:t xml:space="preserve">. Recognition of our common humanity is at the same time recognition of rationality in the other. We recognize in the other the capacity for </w:t>
      </w:r>
      <w:proofErr w:type="spellStart"/>
      <w:r w:rsidRPr="000F308A">
        <w:rPr>
          <w:sz w:val="16"/>
        </w:rPr>
        <w:lastRenderedPageBreak/>
        <w:t>selfdetermination</w:t>
      </w:r>
      <w:proofErr w:type="spellEnd"/>
      <w:r w:rsidRPr="000F308A">
        <w:rPr>
          <w:sz w:val="16"/>
        </w:rPr>
        <w:t xml:space="preserve"> and the capacity to legislate for a kingdom of ends. This brings us to the second interpretation of the abstraction requirement. </w:t>
      </w:r>
      <w:r w:rsidRPr="00D741C0">
        <w:rPr>
          <w:rStyle w:val="Emphasis"/>
          <w:highlight w:val="green"/>
        </w:rPr>
        <w:t>To avoid</w:t>
      </w:r>
      <w:r w:rsidRPr="00D741C0">
        <w:rPr>
          <w:rStyle w:val="Emphasis"/>
        </w:rPr>
        <w:t xml:space="preserve"> ethical </w:t>
      </w:r>
      <w:proofErr w:type="gramStart"/>
      <w:r w:rsidRPr="00D741C0">
        <w:rPr>
          <w:rStyle w:val="Emphasis"/>
          <w:highlight w:val="green"/>
        </w:rPr>
        <w:t>egoism</w:t>
      </w:r>
      <w:proofErr w:type="gramEnd"/>
      <w:r w:rsidRPr="00D741C0">
        <w:rPr>
          <w:rStyle w:val="Emphasis"/>
          <w:highlight w:val="green"/>
        </w:rPr>
        <w:t xml:space="preserve"> one</w:t>
      </w:r>
      <w:r w:rsidRPr="00D741C0">
        <w:rPr>
          <w:rStyle w:val="Emphasis"/>
        </w:rPr>
        <w:t xml:space="preserve"> must abstract from (</w:t>
      </w:r>
      <w:r w:rsidRPr="00D741C0">
        <w:rPr>
          <w:rStyle w:val="Emphasis"/>
          <w:highlight w:val="green"/>
        </w:rPr>
        <w:t>think beyond</w:t>
      </w:r>
      <w:r w:rsidRPr="00D741C0">
        <w:rPr>
          <w:rStyle w:val="Emphasis"/>
        </w:rPr>
        <w:t xml:space="preserve">) </w:t>
      </w:r>
      <w:r w:rsidRPr="00D741C0">
        <w:rPr>
          <w:rStyle w:val="Emphasis"/>
          <w:highlight w:val="green"/>
        </w:rPr>
        <w:t>one’s</w:t>
      </w:r>
      <w:r w:rsidRPr="00D741C0">
        <w:rPr>
          <w:rStyle w:val="Emphasis"/>
        </w:rPr>
        <w:t xml:space="preserve"> own </w:t>
      </w:r>
      <w:r w:rsidRPr="00D741C0">
        <w:rPr>
          <w:rStyle w:val="Emphasis"/>
          <w:highlight w:val="green"/>
        </w:rPr>
        <w:t>personal interest</w:t>
      </w:r>
      <w:r w:rsidRPr="00D741C0">
        <w:rPr>
          <w:rStyle w:val="Emphasis"/>
        </w:rPr>
        <w:t xml:space="preserve"> and subjective maxims</w:t>
      </w:r>
      <w:r w:rsidRPr="000F308A">
        <w:rPr>
          <w:sz w:val="16"/>
        </w:rPr>
        <w:t xml:space="preserve">. 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w:t>
      </w:r>
      <w:r w:rsidRPr="00D741C0">
        <w:rPr>
          <w:rStyle w:val="Emphasis"/>
        </w:rPr>
        <w:t xml:space="preserve">The merit of </w:t>
      </w:r>
      <w:r w:rsidRPr="00D741C0">
        <w:rPr>
          <w:rStyle w:val="Emphasis"/>
          <w:highlight w:val="green"/>
        </w:rPr>
        <w:t>the categorical imperative</w:t>
      </w:r>
      <w:r w:rsidRPr="00D741C0">
        <w:rPr>
          <w:rStyle w:val="Emphasis"/>
        </w:rPr>
        <w:t xml:space="preserve"> for a philosophy of race is that it </w:t>
      </w:r>
      <w:r w:rsidRPr="00D741C0">
        <w:rPr>
          <w:rStyle w:val="Emphasis"/>
          <w:highlight w:val="green"/>
        </w:rPr>
        <w:t>contravenes racist ideology</w:t>
      </w:r>
      <w:r w:rsidRPr="00D741C0">
        <w:rPr>
          <w:rStyle w:val="Emphasis"/>
        </w:rPr>
        <w:t xml:space="preserve"> to the extent </w:t>
      </w:r>
      <w:r w:rsidRPr="00D741C0">
        <w:rPr>
          <w:rStyle w:val="Emphasis"/>
          <w:highlight w:val="green"/>
        </w:rPr>
        <w:t>that</w:t>
      </w:r>
      <w:r w:rsidRPr="00D741C0">
        <w:rPr>
          <w:rStyle w:val="Emphasis"/>
        </w:rPr>
        <w:t xml:space="preserve"> racist ideology </w:t>
      </w:r>
      <w:r w:rsidRPr="00D741C0">
        <w:rPr>
          <w:rStyle w:val="Emphasis"/>
          <w:highlight w:val="green"/>
        </w:rPr>
        <w:t>is based on</w:t>
      </w:r>
      <w:r w:rsidRPr="00D741C0">
        <w:rPr>
          <w:rStyle w:val="Emphasis"/>
        </w:rPr>
        <w:t xml:space="preserve"> the </w:t>
      </w:r>
      <w:r w:rsidRPr="00D741C0">
        <w:rPr>
          <w:rStyle w:val="Emphasis"/>
          <w:highlight w:val="green"/>
        </w:rPr>
        <w:t>use of persons of a different race as a means to an end</w:t>
      </w:r>
      <w:r w:rsidRPr="00D741C0">
        <w:rPr>
          <w:rStyle w:val="Emphasis"/>
        </w:rPr>
        <w:t xml:space="preserve"> rather than as ends in themselves</w:t>
      </w:r>
      <w:r w:rsidRPr="000F308A">
        <w:rPr>
          <w:sz w:val="16"/>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w:t>
      </w:r>
      <w:r w:rsidRPr="00130311">
        <w:rPr>
          <w:rStyle w:val="Emphasis"/>
        </w:rPr>
        <w:t>Although</w:t>
      </w:r>
      <w:r w:rsidRPr="000F308A">
        <w:rPr>
          <w:sz w:val="16"/>
        </w:rPr>
        <w:t xml:space="preserve">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w:t>
      </w:r>
      <w:r w:rsidRPr="00D741C0">
        <w:rPr>
          <w:rStyle w:val="Emphasis"/>
          <w:highlight w:val="green"/>
        </w:rPr>
        <w:t>instead of abandoning the categorical imperative we should attempt to deepen our understanding</w:t>
      </w:r>
      <w:r w:rsidRPr="00D741C0">
        <w:rPr>
          <w:rStyle w:val="Emphasis"/>
        </w:rPr>
        <w:t xml:space="preserve"> of it and </w:t>
      </w:r>
      <w:proofErr w:type="gramStart"/>
      <w:r w:rsidRPr="00D741C0">
        <w:rPr>
          <w:rStyle w:val="Emphasis"/>
        </w:rPr>
        <w:t>its</w:t>
      </w:r>
      <w:proofErr w:type="gramEnd"/>
      <w:r w:rsidRPr="00D741C0">
        <w:rPr>
          <w:rStyle w:val="Emphasis"/>
        </w:rPr>
        <w:t xml:space="preserve"> place in Kant’s critical philosophy</w:t>
      </w:r>
      <w:r w:rsidRPr="000F308A">
        <w:rPr>
          <w:sz w:val="16"/>
        </w:rPr>
        <w:t>.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w:t>
      </w:r>
      <w:r w:rsidRPr="000F308A">
        <w:rPr>
          <w:rStyle w:val="Emphasis"/>
        </w:rPr>
        <w:t>. Hence, if the Grounding is read within the context of the critical philosophy, the tools for a deconstruction of the text</w:t>
      </w:r>
      <w:r w:rsidRPr="000F308A">
        <w:rPr>
          <w:sz w:val="16"/>
        </w:rPr>
        <w:t xml:space="preserve"> are provided by its context and the tensions within the text. Gates is right to suggest that the </w:t>
      </w:r>
      <w:r w:rsidRPr="000F308A">
        <w:rPr>
          <w:rStyle w:val="Emphasis"/>
        </w:rPr>
        <w:t>Grounding must be deconstructed</w:t>
      </w:r>
      <w:r w:rsidRPr="000F308A">
        <w:rPr>
          <w:sz w:val="16"/>
        </w:rPr>
        <w:t xml:space="preserve">. However, this </w:t>
      </w:r>
      <w:r w:rsidRPr="000F308A">
        <w:rPr>
          <w:rStyle w:val="Emphasis"/>
        </w:rPr>
        <w:t>deconstruction requires</w:t>
      </w:r>
      <w:r w:rsidRPr="000F308A">
        <w:rPr>
          <w:sz w:val="16"/>
        </w:rPr>
        <w:t xml:space="preserve"> much more than reading the Observations on the Feeling of the Beautiful and Sublime against the Grounding. It requires a </w:t>
      </w:r>
      <w:r w:rsidRPr="000F308A">
        <w:rPr>
          <w:rStyle w:val="Emphasis"/>
        </w:rPr>
        <w:t>complete engagement with the critical philosophy</w:t>
      </w:r>
      <w:r w:rsidRPr="000F308A">
        <w:rPr>
          <w:sz w:val="16"/>
        </w:rPr>
        <w:t xml:space="preserve">. Such an engagement discloses some of Kant’s very signiﬁcant claims about humanity and the practical role of reason. With this disclosure, deconstruction of the Grounding can begin. </w:t>
      </w:r>
      <w:r w:rsidRPr="000F308A">
        <w:rPr>
          <w:rStyle w:val="Emphasis"/>
          <w:highlight w:val="green"/>
        </w:rPr>
        <w:t>What deconstruction will reveal is</w:t>
      </w:r>
      <w:r w:rsidRPr="000F308A">
        <w:rPr>
          <w:rStyle w:val="Emphasis"/>
        </w:rPr>
        <w:t xml:space="preserve"> not necessarily the inconsistency of Kant’s moral philosophy or the racist or sexist nature of the categorical imperative, but rather, it will disclose the </w:t>
      </w:r>
      <w:r w:rsidRPr="000F308A">
        <w:rPr>
          <w:rStyle w:val="Emphasis"/>
          <w:highlight w:val="green"/>
        </w:rPr>
        <w:t>disunity between Kant’s theory and his</w:t>
      </w:r>
      <w:r w:rsidRPr="000F308A">
        <w:rPr>
          <w:rStyle w:val="Emphasis"/>
        </w:rPr>
        <w:t xml:space="preserve"> own </w:t>
      </w:r>
      <w:r w:rsidRPr="000F308A">
        <w:rPr>
          <w:rStyle w:val="Emphasis"/>
          <w:highlight w:val="green"/>
        </w:rPr>
        <w:t>feelings</w:t>
      </w:r>
      <w:r w:rsidRPr="000F308A">
        <w:rPr>
          <w:rStyle w:val="Emphasis"/>
        </w:rPr>
        <w:t xml:space="preserve"> about blacks and women</w:t>
      </w:r>
      <w:r w:rsidRPr="000F308A">
        <w:rPr>
          <w:sz w:val="16"/>
        </w:rPr>
        <w:t>. Although the theory is consistent and emancipatory and should apply to all persons, Kant the man has his own personal and moral problems. Although Kant’s attitude toward people of African descent was deplorable, it would be equally deplorable to reject the categorical imperative without ﬁrst exploring its emancipatory potential.</w:t>
      </w:r>
    </w:p>
    <w:p w14:paraId="1CF8EE61" w14:textId="77777777" w:rsidR="00BB2B02" w:rsidRDefault="00BB2B02" w:rsidP="00BB2B02">
      <w:pPr>
        <w:pStyle w:val="Heading4"/>
      </w:pPr>
      <w:r>
        <w:lastRenderedPageBreak/>
        <w:t>5] Reject consequentialism –</w:t>
      </w:r>
    </w:p>
    <w:p w14:paraId="14DDC320" w14:textId="77777777" w:rsidR="00BB2B02" w:rsidRPr="00637090" w:rsidRDefault="00BB2B02" w:rsidP="00BB2B02">
      <w:pPr>
        <w:pStyle w:val="Heading4"/>
      </w:pPr>
      <w:r>
        <w:t xml:space="preserve"> </w:t>
      </w:r>
      <w:r>
        <w:rPr>
          <w:rFonts w:eastAsia="Times New Roman"/>
        </w:rPr>
        <w:t>A</w:t>
      </w:r>
      <w:r w:rsidRPr="00637090">
        <w:rPr>
          <w:rFonts w:eastAsia="Times New Roman"/>
        </w:rPr>
        <w:t xml:space="preserve">) </w:t>
      </w:r>
      <w:r w:rsidRPr="00637090">
        <w:t xml:space="preserve">Action theory: Actions are defined by their aims so you can’t evaluate action absent the intent. The aim acts as a unifier </w:t>
      </w:r>
      <w:proofErr w:type="gramStart"/>
      <w:r w:rsidRPr="00637090">
        <w:t>e.g.</w:t>
      </w:r>
      <w:proofErr w:type="gramEnd"/>
      <w:r w:rsidRPr="00637090">
        <w:t xml:space="preserve"> to drink, I must raise the glass and then swallow, which then have different constituent parts, making actions infinitely divisible. The only way to judge the topical action is by looking to intent. </w:t>
      </w:r>
    </w:p>
    <w:p w14:paraId="1A936BD5" w14:textId="77777777" w:rsidR="00BB2B02" w:rsidRDefault="00BB2B02" w:rsidP="00BB2B02">
      <w:pPr>
        <w:pStyle w:val="Heading4"/>
        <w:rPr>
          <w:rFonts w:eastAsia="Times New Roman"/>
        </w:rPr>
      </w:pPr>
      <w:r>
        <w:rPr>
          <w:rFonts w:eastAsia="Times New Roman"/>
        </w:rPr>
        <w:t>B</w:t>
      </w:r>
      <w:r w:rsidRPr="00637090">
        <w:rPr>
          <w:rFonts w:eastAsia="Times New Roman"/>
        </w:rPr>
        <w:t>) Normativity: Only intent-based ethics are normative because if you’re held responsible for things you don’t intend, then there’s no reason to be moral because you can’t help your actions being immoral, because you’re held responsible for unintended effects. This controls the link to ethics because otherwise there’s no reason to follow morality and ethics are circular.</w:t>
      </w:r>
    </w:p>
    <w:p w14:paraId="249C8F9D" w14:textId="77777777" w:rsidR="00BB2B02" w:rsidRPr="005A265A" w:rsidRDefault="00BB2B02" w:rsidP="00BB2B02">
      <w:pPr>
        <w:pStyle w:val="Heading4"/>
      </w:pPr>
      <w:r>
        <w:t xml:space="preserve">C) </w:t>
      </w:r>
      <w:r w:rsidRPr="0099039E">
        <w:t xml:space="preserve">Induction fails </w:t>
      </w:r>
      <w:r>
        <w:t xml:space="preserve">– </w:t>
      </w:r>
      <w:r w:rsidRPr="0099039E">
        <w:t>single inductions require prior inductions to verify its truth but that’s circular since the framework of induction presupposes its own method of justification. Also, there is no logical basis for induction – just because the moon came up last night, does not mean there is a sound justification for why it ought to come up tomorrow.</w:t>
      </w:r>
    </w:p>
    <w:p w14:paraId="253E4D95" w14:textId="77777777" w:rsidR="00BB2B02" w:rsidRDefault="00BB2B02" w:rsidP="00BB2B02">
      <w:pPr>
        <w:pStyle w:val="Heading4"/>
      </w:pPr>
      <w:r>
        <w:t xml:space="preserve">D) Aggregation fails – 2 headaches </w:t>
      </w:r>
      <w:proofErr w:type="gramStart"/>
      <w:r>
        <w:t>doesn’t</w:t>
      </w:r>
      <w:proofErr w:type="gramEnd"/>
      <w:r>
        <w:t xml:space="preserve"> equal a migraine which means aggregating pain and pleasure is impossible and we can’t tell whether actions cause more pain or pleasure. </w:t>
      </w:r>
    </w:p>
    <w:p w14:paraId="623314E9" w14:textId="77777777" w:rsidR="00BB2B02" w:rsidRPr="00E17E79" w:rsidRDefault="00BB2B02" w:rsidP="00BB2B02">
      <w:pPr>
        <w:pStyle w:val="Heading4"/>
      </w:pPr>
      <w:r>
        <w:t xml:space="preserve">6] </w:t>
      </w:r>
      <w:r w:rsidRPr="00A15713">
        <w:t>Resource disparities—a focus on evidence and statistics privileges debaters with the most preround prep which excludes lone-wolfs who lack huge evidence files. A Kantian debate can easily be won without any prep since only analytical arguments are required. That controls the internal link to other voters because a pre-req to debating is access to the activity.</w:t>
      </w:r>
    </w:p>
    <w:p w14:paraId="5CB608EF" w14:textId="77777777" w:rsidR="00BB2B02" w:rsidRPr="003D36E2" w:rsidRDefault="00BB2B02" w:rsidP="00BB2B02">
      <w:pPr>
        <w:pStyle w:val="Heading3"/>
        <w:rPr>
          <w:rFonts w:cs="Calibri"/>
        </w:rPr>
      </w:pPr>
      <w:r w:rsidRPr="003D36E2">
        <w:rPr>
          <w:rFonts w:cs="Calibri"/>
        </w:rPr>
        <w:lastRenderedPageBreak/>
        <w:t>Offense</w:t>
      </w:r>
    </w:p>
    <w:p w14:paraId="4E818DF1" w14:textId="77777777" w:rsidR="00BB2B02" w:rsidRPr="003D36E2" w:rsidRDefault="00BB2B02" w:rsidP="00BB2B02">
      <w:pPr>
        <w:pStyle w:val="Heading4"/>
        <w:rPr>
          <w:rFonts w:cs="Calibri"/>
        </w:rPr>
      </w:pPr>
      <w:r w:rsidRPr="003D36E2">
        <w:rPr>
          <w:rFonts w:cs="Calibri"/>
        </w:rPr>
        <w:t xml:space="preserve">1] IP rights prevent certain people from receiving the fruits of their mental labor. </w:t>
      </w:r>
    </w:p>
    <w:p w14:paraId="5B2F3D93" w14:textId="77777777" w:rsidR="00BB2B02" w:rsidRPr="003D36E2" w:rsidRDefault="00BB2B02" w:rsidP="00BB2B02">
      <w:pPr>
        <w:rPr>
          <w:sz w:val="16"/>
          <w:szCs w:val="16"/>
        </w:rPr>
      </w:pPr>
      <w:r w:rsidRPr="003D36E2">
        <w:rPr>
          <w:rStyle w:val="Style13ptBold"/>
        </w:rPr>
        <w:t xml:space="preserve">Lindsey and </w:t>
      </w:r>
      <w:proofErr w:type="spellStart"/>
      <w:r w:rsidRPr="003D36E2">
        <w:rPr>
          <w:rStyle w:val="Style13ptBold"/>
        </w:rPr>
        <w:t>Teles</w:t>
      </w:r>
      <w:proofErr w:type="spellEnd"/>
      <w:r w:rsidRPr="003D36E2">
        <w:rPr>
          <w:rStyle w:val="Style13ptBold"/>
        </w:rPr>
        <w:t xml:space="preserve"> 17</w:t>
      </w:r>
      <w:r w:rsidRPr="003D36E2">
        <w:t xml:space="preserve"> </w:t>
      </w:r>
      <w:r w:rsidRPr="000D28C5">
        <w:rPr>
          <w:sz w:val="16"/>
          <w:szCs w:val="16"/>
        </w:rPr>
        <w:t xml:space="preserve">[Ricketts, M. (2018). The Captured Economy: How the Powerful Enrich Themselves, Slow Down Growth, and Increase Inequality by Brink Lindsey and Steven M. </w:t>
      </w:r>
      <w:proofErr w:type="spellStart"/>
      <w:r w:rsidRPr="000D28C5">
        <w:rPr>
          <w:sz w:val="16"/>
          <w:szCs w:val="16"/>
        </w:rPr>
        <w:t>Teles</w:t>
      </w:r>
      <w:proofErr w:type="spellEnd"/>
      <w:r w:rsidRPr="000D28C5">
        <w:rPr>
          <w:sz w:val="16"/>
          <w:szCs w:val="16"/>
        </w:rPr>
        <w:t>. Oxford University Press (2017), 221 pp. ISBN: 978-0190627768 (</w:t>
      </w:r>
      <w:proofErr w:type="spellStart"/>
      <w:r w:rsidRPr="000D28C5">
        <w:rPr>
          <w:sz w:val="16"/>
          <w:szCs w:val="16"/>
        </w:rPr>
        <w:t>hb</w:t>
      </w:r>
      <w:proofErr w:type="spellEnd"/>
      <w:r w:rsidRPr="000D28C5">
        <w:rPr>
          <w:sz w:val="16"/>
          <w:szCs w:val="16"/>
        </w:rPr>
        <w:t xml:space="preserve">, £16.99). Economic Affairs, 38(2), 297–300. doi:10.1111/ecaf.12299]//Lex </w:t>
      </w:r>
      <w:proofErr w:type="spellStart"/>
      <w:r w:rsidRPr="000D28C5">
        <w:rPr>
          <w:sz w:val="16"/>
          <w:szCs w:val="16"/>
        </w:rPr>
        <w:t>AKu</w:t>
      </w:r>
      <w:proofErr w:type="spellEnd"/>
      <w:r w:rsidRPr="000D28C5">
        <w:rPr>
          <w:sz w:val="16"/>
          <w:szCs w:val="16"/>
        </w:rPr>
        <w:t xml:space="preserve"> recut Lex VM</w:t>
      </w:r>
    </w:p>
    <w:p w14:paraId="3E5A273D" w14:textId="77777777" w:rsidR="00BB2B02" w:rsidRPr="008B5B12" w:rsidRDefault="00BB2B02" w:rsidP="00BB2B02">
      <w:pPr>
        <w:rPr>
          <w:sz w:val="14"/>
        </w:rPr>
      </w:pPr>
      <w:r w:rsidRPr="008B5B12">
        <w:rPr>
          <w:sz w:val="14"/>
        </w:rPr>
        <w:t xml:space="preserve">In our opinion, the biggest problem with the moral case for </w:t>
      </w:r>
      <w:r w:rsidRPr="000948BA">
        <w:rPr>
          <w:rStyle w:val="Emphasis"/>
          <w:highlight w:val="green"/>
        </w:rPr>
        <w:t>patents</w:t>
      </w:r>
      <w:r w:rsidRPr="000948BA">
        <w:rPr>
          <w:rStyle w:val="Emphasis"/>
        </w:rPr>
        <w:t xml:space="preserve"> and copyright laws</w:t>
      </w:r>
      <w:r w:rsidRPr="008B5B12">
        <w:rPr>
          <w:rStyle w:val="StyleUnderline"/>
        </w:rPr>
        <w:t xml:space="preserve"> is that those laws as currently constituted regularly </w:t>
      </w:r>
      <w:r w:rsidRPr="008B5B12">
        <w:rPr>
          <w:rStyle w:val="StyleUnderline"/>
          <w:highlight w:val="green"/>
        </w:rPr>
        <w:t>violate</w:t>
      </w:r>
      <w:r w:rsidRPr="008B5B12">
        <w:rPr>
          <w:rStyle w:val="StyleUnderline"/>
        </w:rPr>
        <w:t xml:space="preserve"> the principle on which they are supposedly grounded—namely, </w:t>
      </w:r>
      <w:r w:rsidRPr="000948BA">
        <w:rPr>
          <w:rStyle w:val="Emphasis"/>
          <w:highlight w:val="green"/>
        </w:rPr>
        <w:t>entitlement to</w:t>
      </w:r>
      <w:r w:rsidRPr="008B5B12">
        <w:rPr>
          <w:rStyle w:val="StyleUnderline"/>
        </w:rPr>
        <w:t xml:space="preserve"> the fruits of one’s </w:t>
      </w:r>
      <w:r w:rsidRPr="000948BA">
        <w:rPr>
          <w:rStyle w:val="Emphasis"/>
          <w:highlight w:val="green"/>
        </w:rPr>
        <w:t>mental labor</w:t>
      </w:r>
      <w:r w:rsidRPr="008B5B12">
        <w:rPr>
          <w:rStyle w:val="StyleUnderline"/>
        </w:rPr>
        <w:t>.</w:t>
      </w:r>
      <w:r w:rsidRPr="008B5B12">
        <w:rPr>
          <w:sz w:val="14"/>
        </w:rPr>
        <w:t xml:space="preserve"> The exclusive rights granted to copyright and patent holders aren’t just an additional premium layer of protection on top of the basic rights that all enjoy. Rather, copyright and patent laws extend premium rights to some in a way that frequently restricts the basic rights of others. Perversely, copyright and patent laws are regularly used to stop people from producing or selling their own original works. This was not always the case with copyright. Originally, US law prohibited only simple copying of full works as originally published. Thus, translations and even abridgments were not considered infringing. Gradually, the concept of infringement expanded to cover so-called derivative works—for example, a play based on a book, or a book that contains characters created by another author. This expansion was checked, to a limited and uncertain extent, by the concurrent rise of the doctrine of “fair use.” According to this doctrine, some derivative works—parodies, for example, and books that include brief quoted passages from other works—are not considered infringing. For everything else, including adaptations of an artistic work to a new format, new works using existing literary characters or settings, remixes or mashups of musical works, and so forth, the restrictions and penalties of copyright apply. In all these cases, artists can expend mental effort to create something new and original, but they are not allowed to publish or sell it.33 They are thus deprived of their basic rights to the fruits of their own mental labor. In the case of patent law, independent invention has never been a defense against claims of infringement. As a result, </w:t>
      </w:r>
      <w:r w:rsidRPr="008B5B12">
        <w:rPr>
          <w:rStyle w:val="StyleUnderline"/>
          <w:highlight w:val="green"/>
        </w:rPr>
        <w:t>inventors who come</w:t>
      </w:r>
      <w:r w:rsidRPr="008B5B12">
        <w:rPr>
          <w:rStyle w:val="StyleUnderline"/>
        </w:rPr>
        <w:t xml:space="preserve"> in </w:t>
      </w:r>
      <w:r w:rsidRPr="008B5B12">
        <w:rPr>
          <w:rStyle w:val="StyleUnderline"/>
          <w:highlight w:val="green"/>
        </w:rPr>
        <w:t>second in</w:t>
      </w:r>
      <w:r w:rsidRPr="008B5B12">
        <w:rPr>
          <w:rStyle w:val="StyleUnderline"/>
        </w:rPr>
        <w:t xml:space="preserve"> a patent </w:t>
      </w:r>
      <w:r w:rsidRPr="000948BA">
        <w:rPr>
          <w:rStyle w:val="Emphasis"/>
          <w:highlight w:val="green"/>
        </w:rPr>
        <w:t>race have no right</w:t>
      </w:r>
      <w:r w:rsidRPr="008B5B12">
        <w:rPr>
          <w:rStyle w:val="StyleUnderline"/>
        </w:rPr>
        <w:t xml:space="preserve"> at all </w:t>
      </w:r>
      <w:r w:rsidRPr="008B5B12">
        <w:rPr>
          <w:rStyle w:val="StyleUnderline"/>
          <w:highlight w:val="green"/>
        </w:rPr>
        <w:t>to</w:t>
      </w:r>
      <w:r w:rsidRPr="008B5B12">
        <w:rPr>
          <w:rStyle w:val="StyleUnderline"/>
        </w:rPr>
        <w:t xml:space="preserve"> make use of and profit from </w:t>
      </w:r>
      <w:r w:rsidRPr="008B5B12">
        <w:rPr>
          <w:rStyle w:val="StyleUnderline"/>
          <w:highlight w:val="green"/>
        </w:rPr>
        <w:t>their ideas</w:t>
      </w:r>
      <w:r w:rsidRPr="008B5B12">
        <w:rPr>
          <w:rStyle w:val="StyleUnderline"/>
        </w:rPr>
        <w:t>.</w:t>
      </w:r>
      <w:r w:rsidRPr="008B5B12">
        <w:rPr>
          <w:sz w:val="14"/>
        </w:rPr>
        <w:t xml:space="preserve"> This is by no means an unusual occurrence, for nearly simultaneous and completely independent discovery of new technologies occurs with astonishing frequency.34 Indeed, patent </w:t>
      </w:r>
      <w:r w:rsidRPr="008B5B12">
        <w:rPr>
          <w:rStyle w:val="StyleUnderline"/>
          <w:highlight w:val="green"/>
        </w:rPr>
        <w:t>infringement lawsuits</w:t>
      </w:r>
      <w:r w:rsidRPr="008B5B12">
        <w:rPr>
          <w:rStyle w:val="StyleUnderline"/>
        </w:rPr>
        <w:t xml:space="preserve"> only </w:t>
      </w:r>
      <w:r w:rsidRPr="000948BA">
        <w:rPr>
          <w:rStyle w:val="Emphasis"/>
          <w:highlight w:val="green"/>
        </w:rPr>
        <w:t>rarely</w:t>
      </w:r>
      <w:r w:rsidRPr="008B5B12">
        <w:rPr>
          <w:rStyle w:val="StyleUnderline"/>
        </w:rPr>
        <w:t xml:space="preserve"> involve </w:t>
      </w:r>
      <w:r w:rsidRPr="000948BA">
        <w:rPr>
          <w:rStyle w:val="Emphasis"/>
          <w:highlight w:val="green"/>
        </w:rPr>
        <w:t>intentional</w:t>
      </w:r>
      <w:r w:rsidRPr="000948BA">
        <w:rPr>
          <w:rStyle w:val="Emphasis"/>
        </w:rPr>
        <w:t xml:space="preserve"> copying</w:t>
      </w:r>
      <w:r w:rsidRPr="008B5B12">
        <w:rPr>
          <w:sz w:val="14"/>
        </w:rPr>
        <w:t xml:space="preserve"> of someone else’s invention; in the clear majority of lawsuits, the alleged </w:t>
      </w:r>
      <w:r w:rsidRPr="008B5B12">
        <w:rPr>
          <w:rStyle w:val="StyleUnderline"/>
          <w:highlight w:val="green"/>
        </w:rPr>
        <w:t>infringers developed</w:t>
      </w:r>
      <w:r w:rsidRPr="008B5B12">
        <w:rPr>
          <w:rStyle w:val="StyleUnderline"/>
        </w:rPr>
        <w:t xml:space="preserve"> their </w:t>
      </w:r>
      <w:r w:rsidRPr="008B5B12">
        <w:rPr>
          <w:rStyle w:val="StyleUnderline"/>
          <w:highlight w:val="green"/>
        </w:rPr>
        <w:t>products on their own</w:t>
      </w:r>
      <w:r w:rsidRPr="008B5B12">
        <w:rPr>
          <w:rStyle w:val="StyleUnderline"/>
        </w:rPr>
        <w:t xml:space="preserve"> and </w:t>
      </w:r>
      <w:r w:rsidRPr="000948BA">
        <w:rPr>
          <w:rStyle w:val="Emphasis"/>
          <w:highlight w:val="green"/>
        </w:rPr>
        <w:t>weren’t</w:t>
      </w:r>
      <w:r w:rsidRPr="008B5B12">
        <w:rPr>
          <w:rStyle w:val="StyleUnderline"/>
        </w:rPr>
        <w:t xml:space="preserve"> even </w:t>
      </w:r>
      <w:r w:rsidRPr="000948BA">
        <w:rPr>
          <w:rStyle w:val="Emphasis"/>
          <w:highlight w:val="green"/>
        </w:rPr>
        <w:t>aware of</w:t>
      </w:r>
      <w:r w:rsidRPr="000948BA">
        <w:rPr>
          <w:rStyle w:val="Emphasis"/>
        </w:rPr>
        <w:t xml:space="preserve"> the </w:t>
      </w:r>
      <w:r w:rsidRPr="000948BA">
        <w:rPr>
          <w:rStyle w:val="Emphasis"/>
          <w:highlight w:val="green"/>
        </w:rPr>
        <w:t>patent</w:t>
      </w:r>
      <w:r w:rsidRPr="000948BA">
        <w:rPr>
          <w:rStyle w:val="Emphasis"/>
        </w:rPr>
        <w:t xml:space="preserve"> </w:t>
      </w:r>
      <w:r w:rsidRPr="008B5B12">
        <w:rPr>
          <w:sz w:val="14"/>
        </w:rPr>
        <w:t xml:space="preserve">in question. In summary, the moral case for patents and copyright is supposedly based on the entitlement to enjoy the fruits of one’s mental labor. Yet under current law, the most basic and universal form that this entitlement can take, one whose general propriety is completely uncontroversial, is regularly traduced. We therefore find unconvincing the claim that copyright and patent holders are rightful property owners who are only receiving their just due. Yes, we can imagine intellectual property laws in which the moral claims for exclusive rights are much stronger. If copyright were limited to its original concern of preventing sales of full reproductions, and if patents were awarded to all independent co-inventors (or at least independent invention were a complete defense in any infringement action), then intellectual property rights would indeed provide additional protections for artists and inventors without impinging on the basic rights of other artists and inventors. But that is not the intellectual property law we have today, and to get there would require major statutory changes. The copyright and </w:t>
      </w:r>
      <w:r w:rsidRPr="000948BA">
        <w:rPr>
          <w:rStyle w:val="Emphasis"/>
          <w:highlight w:val="green"/>
        </w:rPr>
        <w:t>patent laws</w:t>
      </w:r>
      <w:r w:rsidRPr="008B5B12">
        <w:rPr>
          <w:rStyle w:val="StyleUnderline"/>
        </w:rPr>
        <w:t xml:space="preserve"> we have today therefore </w:t>
      </w:r>
      <w:r w:rsidRPr="000948BA">
        <w:rPr>
          <w:rStyle w:val="Emphasis"/>
          <w:highlight w:val="green"/>
        </w:rPr>
        <w:t>look</w:t>
      </w:r>
      <w:r w:rsidRPr="000948BA">
        <w:rPr>
          <w:rStyle w:val="Emphasis"/>
        </w:rPr>
        <w:t xml:space="preserve"> more </w:t>
      </w:r>
      <w:r w:rsidRPr="000948BA">
        <w:rPr>
          <w:rStyle w:val="Emphasis"/>
          <w:highlight w:val="green"/>
        </w:rPr>
        <w:t>like intellectual monopoly</w:t>
      </w:r>
      <w:r w:rsidRPr="008B5B12">
        <w:rPr>
          <w:sz w:val="14"/>
        </w:rPr>
        <w:t xml:space="preserve"> than intellectual property. They do not simply give people their rightful due; on the contrary, they regularly deprive people of their rightful due. If there is a case to be made for the special privileges granted under these laws, it must be based on utilitarian grounds. As we have already seen, that case is surprisingly weak, and utterly incapable of justifying the radical expansion in IP protection that has occurred in recent years. Therefore, it is entirely appropriate to strip IP protection of its sheep’s clothing and to see it for the wolf it is, a major source of economic stagnation and a tool for unjust enrichment.</w:t>
      </w:r>
    </w:p>
    <w:p w14:paraId="23A02C26" w14:textId="77777777" w:rsidR="00BB2B02" w:rsidRPr="003D36E2" w:rsidRDefault="00BB2B02" w:rsidP="00BB2B02">
      <w:pPr>
        <w:pStyle w:val="Heading4"/>
        <w:rPr>
          <w:rFonts w:cs="Calibri"/>
        </w:rPr>
      </w:pPr>
      <w:r w:rsidRPr="003D36E2">
        <w:rPr>
          <w:rFonts w:cs="Calibri"/>
        </w:rPr>
        <w:t xml:space="preserve">2] IP </w:t>
      </w:r>
      <w:r>
        <w:rPr>
          <w:rFonts w:cs="Calibri"/>
        </w:rPr>
        <w:t>R</w:t>
      </w:r>
      <w:r w:rsidRPr="003D36E2">
        <w:rPr>
          <w:rFonts w:cs="Calibri"/>
        </w:rPr>
        <w:t xml:space="preserve">ights </w:t>
      </w:r>
      <w:r>
        <w:rPr>
          <w:rFonts w:cs="Calibri"/>
        </w:rPr>
        <w:t>hand</w:t>
      </w:r>
      <w:r w:rsidRPr="003D36E2">
        <w:rPr>
          <w:rFonts w:cs="Calibri"/>
        </w:rPr>
        <w:t xml:space="preserve"> partial control </w:t>
      </w:r>
      <w:r>
        <w:rPr>
          <w:rFonts w:cs="Calibri"/>
        </w:rPr>
        <w:t xml:space="preserve">of others property </w:t>
      </w:r>
      <w:r w:rsidRPr="003D36E2">
        <w:rPr>
          <w:rFonts w:cs="Calibri"/>
        </w:rPr>
        <w:t xml:space="preserve">to IP Creators. </w:t>
      </w:r>
    </w:p>
    <w:p w14:paraId="52CA713D" w14:textId="77777777" w:rsidR="00BB2B02" w:rsidRPr="003D36E2" w:rsidRDefault="00BB2B02" w:rsidP="00BB2B02">
      <w:r w:rsidRPr="003D36E2">
        <w:rPr>
          <w:rStyle w:val="Style13ptBold"/>
        </w:rPr>
        <w:t>Kinsella 13</w:t>
      </w:r>
      <w:r w:rsidRPr="003D36E2">
        <w:t xml:space="preserve"> </w:t>
      </w:r>
      <w:r w:rsidRPr="003D36E2">
        <w:rPr>
          <w:sz w:val="16"/>
          <w:szCs w:val="16"/>
        </w:rPr>
        <w:t xml:space="preserve">[Kinsella S. (2013) The Case Against Intellectual Property. In: </w:t>
      </w:r>
      <w:proofErr w:type="spellStart"/>
      <w:r w:rsidRPr="003D36E2">
        <w:rPr>
          <w:sz w:val="16"/>
          <w:szCs w:val="16"/>
        </w:rPr>
        <w:t>Luetge</w:t>
      </w:r>
      <w:proofErr w:type="spellEnd"/>
      <w:r w:rsidRPr="003D36E2">
        <w:rPr>
          <w:sz w:val="16"/>
          <w:szCs w:val="16"/>
        </w:rPr>
        <w:t xml:space="preserve"> C. (eds) Handbook of the Philosophical Foundations of Business Ethics. Springer, Dordrecht. </w:t>
      </w:r>
      <w:r w:rsidRPr="000948BA">
        <w:rPr>
          <w:sz w:val="16"/>
          <w:szCs w:val="16"/>
        </w:rPr>
        <w:t>https://doi.org/10.1007/978-94-007-1494-6_99]//Lex</w:t>
      </w:r>
      <w:r w:rsidRPr="003D36E2">
        <w:rPr>
          <w:sz w:val="16"/>
          <w:szCs w:val="16"/>
        </w:rPr>
        <w:t xml:space="preserve"> </w:t>
      </w:r>
      <w:proofErr w:type="spellStart"/>
      <w:r w:rsidRPr="003D36E2">
        <w:rPr>
          <w:sz w:val="16"/>
          <w:szCs w:val="16"/>
        </w:rPr>
        <w:t>AKu</w:t>
      </w:r>
      <w:proofErr w:type="spellEnd"/>
      <w:r w:rsidRPr="003D36E2">
        <w:rPr>
          <w:sz w:val="16"/>
          <w:szCs w:val="16"/>
        </w:rPr>
        <w:t xml:space="preserve"> recut Lex VM ***Brackets for Gendered Language***</w:t>
      </w:r>
    </w:p>
    <w:p w14:paraId="3B671D48" w14:textId="77777777" w:rsidR="00BB2B02" w:rsidRPr="000948BA" w:rsidRDefault="00BB2B02" w:rsidP="00BB2B02">
      <w:pPr>
        <w:rPr>
          <w:sz w:val="14"/>
        </w:rPr>
      </w:pPr>
      <w:r w:rsidRPr="000948BA">
        <w:rPr>
          <w:sz w:val="14"/>
        </w:rPr>
        <w:t xml:space="preserve">Let us recall that </w:t>
      </w:r>
      <w:r w:rsidRPr="009157E1">
        <w:rPr>
          <w:rStyle w:val="Emphasis"/>
          <w:highlight w:val="green"/>
        </w:rPr>
        <w:t>IP rights give</w:t>
      </w:r>
      <w:r w:rsidRPr="000D28C5">
        <w:rPr>
          <w:rStyle w:val="StyleUnderline"/>
        </w:rPr>
        <w:t xml:space="preserve"> to pattern-creators </w:t>
      </w:r>
      <w:r w:rsidRPr="009157E1">
        <w:rPr>
          <w:rStyle w:val="Emphasis"/>
          <w:highlight w:val="green"/>
        </w:rPr>
        <w:t>partial</w:t>
      </w:r>
      <w:r w:rsidRPr="009157E1">
        <w:rPr>
          <w:rStyle w:val="Emphasis"/>
        </w:rPr>
        <w:t xml:space="preserve"> rights of </w:t>
      </w:r>
      <w:r w:rsidRPr="009157E1">
        <w:rPr>
          <w:rStyle w:val="Emphasis"/>
          <w:highlight w:val="green"/>
        </w:rPr>
        <w:t>control</w:t>
      </w:r>
      <w:r w:rsidRPr="000D28C5">
        <w:rPr>
          <w:rStyle w:val="StyleUnderline"/>
        </w:rPr>
        <w:t xml:space="preserve"> – ownership – </w:t>
      </w:r>
      <w:r w:rsidRPr="000D28C5">
        <w:rPr>
          <w:rStyle w:val="StyleUnderline"/>
          <w:highlight w:val="green"/>
        </w:rPr>
        <w:t>over</w:t>
      </w:r>
      <w:r w:rsidRPr="000D28C5">
        <w:rPr>
          <w:rStyle w:val="StyleUnderline"/>
        </w:rPr>
        <w:t xml:space="preserve"> the material </w:t>
      </w:r>
      <w:r w:rsidRPr="000D28C5">
        <w:rPr>
          <w:rStyle w:val="StyleUnderline"/>
          <w:highlight w:val="green"/>
        </w:rPr>
        <w:t>property of everyone</w:t>
      </w:r>
      <w:r w:rsidRPr="00C1416D">
        <w:rPr>
          <w:rStyle w:val="StyleUnderline"/>
        </w:rPr>
        <w:t xml:space="preserve"> else.</w:t>
      </w:r>
      <w:r w:rsidRPr="000948BA">
        <w:rPr>
          <w:sz w:val="14"/>
        </w:rPr>
        <w:t xml:space="preserve"> The pattern-creator has partial ownership of others’ property, by virtue of his [their] IP right, </w:t>
      </w:r>
      <w:r w:rsidRPr="000D28C5">
        <w:rPr>
          <w:rStyle w:val="StyleUnderline"/>
          <w:highlight w:val="green"/>
        </w:rPr>
        <w:t>because</w:t>
      </w:r>
      <w:r w:rsidRPr="000D28C5">
        <w:rPr>
          <w:rStyle w:val="StyleUnderline"/>
        </w:rPr>
        <w:t xml:space="preserve"> he </w:t>
      </w:r>
      <w:r w:rsidRPr="000D28C5">
        <w:rPr>
          <w:rStyle w:val="StyleUnderline"/>
          <w:highlight w:val="green"/>
        </w:rPr>
        <w:t>[they</w:t>
      </w:r>
      <w:r w:rsidRPr="00C1416D">
        <w:rPr>
          <w:rStyle w:val="StyleUnderline"/>
          <w:highlight w:val="green"/>
        </w:rPr>
        <w:t xml:space="preserve">] can </w:t>
      </w:r>
      <w:r w:rsidRPr="000D28C5">
        <w:rPr>
          <w:rStyle w:val="StyleUnderline"/>
          <w:highlight w:val="green"/>
        </w:rPr>
        <w:t>prohibit</w:t>
      </w:r>
      <w:r w:rsidRPr="00E320DC">
        <w:rPr>
          <w:rStyle w:val="StyleUnderline"/>
        </w:rPr>
        <w:t xml:space="preserve"> them from</w:t>
      </w:r>
      <w:r w:rsidRPr="000D28C5">
        <w:rPr>
          <w:rStyle w:val="StyleUnderline"/>
        </w:rPr>
        <w:t xml:space="preserve"> </w:t>
      </w:r>
      <w:r w:rsidRPr="00E320DC">
        <w:rPr>
          <w:rStyle w:val="StyleUnderline"/>
          <w:highlight w:val="green"/>
        </w:rPr>
        <w:t>performing</w:t>
      </w:r>
      <w:r w:rsidRPr="00E320DC">
        <w:rPr>
          <w:rStyle w:val="StyleUnderline"/>
        </w:rPr>
        <w:t xml:space="preserve"> certain </w:t>
      </w:r>
      <w:r w:rsidRPr="000D28C5">
        <w:rPr>
          <w:rStyle w:val="StyleUnderline"/>
          <w:highlight w:val="green"/>
        </w:rPr>
        <w:t>actions with their</w:t>
      </w:r>
      <w:r w:rsidRPr="000D28C5">
        <w:rPr>
          <w:rStyle w:val="StyleUnderline"/>
        </w:rPr>
        <w:t xml:space="preserve"> own </w:t>
      </w:r>
      <w:r w:rsidRPr="000D28C5">
        <w:rPr>
          <w:rStyle w:val="StyleUnderline"/>
          <w:highlight w:val="green"/>
        </w:rPr>
        <w:t>property</w:t>
      </w:r>
      <w:r w:rsidRPr="000D28C5">
        <w:rPr>
          <w:rStyle w:val="StyleUnderline"/>
        </w:rPr>
        <w:t xml:space="preserve">. </w:t>
      </w:r>
      <w:r w:rsidRPr="000D28C5">
        <w:rPr>
          <w:rStyle w:val="StyleUnderline"/>
          <w:highlight w:val="green"/>
        </w:rPr>
        <w:t>Author X</w:t>
      </w:r>
      <w:r w:rsidRPr="000D28C5">
        <w:rPr>
          <w:rStyle w:val="StyleUnderline"/>
        </w:rPr>
        <w:t xml:space="preserve">, for example, can </w:t>
      </w:r>
      <w:r w:rsidRPr="000D28C5">
        <w:rPr>
          <w:rStyle w:val="StyleUnderline"/>
          <w:highlight w:val="green"/>
        </w:rPr>
        <w:t>prohibit</w:t>
      </w:r>
      <w:r w:rsidRPr="000D28C5">
        <w:rPr>
          <w:rStyle w:val="StyleUnderline"/>
        </w:rPr>
        <w:t xml:space="preserve"> a third party, </w:t>
      </w:r>
      <w:r w:rsidRPr="000D28C5">
        <w:rPr>
          <w:rStyle w:val="StyleUnderline"/>
          <w:highlight w:val="green"/>
        </w:rPr>
        <w:t>Y</w:t>
      </w:r>
      <w:r w:rsidRPr="00E320DC">
        <w:rPr>
          <w:rStyle w:val="StyleUnderline"/>
          <w:highlight w:val="green"/>
        </w:rPr>
        <w:t xml:space="preserve">, from </w:t>
      </w:r>
      <w:r w:rsidRPr="000D28C5">
        <w:rPr>
          <w:rStyle w:val="StyleUnderline"/>
          <w:highlight w:val="green"/>
        </w:rPr>
        <w:t>inscribing</w:t>
      </w:r>
      <w:r w:rsidRPr="000D28C5">
        <w:rPr>
          <w:rStyle w:val="StyleUnderline"/>
        </w:rPr>
        <w:t xml:space="preserve"> a certain </w:t>
      </w:r>
      <w:r w:rsidRPr="009157E1">
        <w:rPr>
          <w:rStyle w:val="Emphasis"/>
          <w:highlight w:val="green"/>
        </w:rPr>
        <w:t>pattern of words on Y’s</w:t>
      </w:r>
      <w:r w:rsidRPr="009157E1">
        <w:rPr>
          <w:rStyle w:val="Emphasis"/>
        </w:rPr>
        <w:t xml:space="preserve"> </w:t>
      </w:r>
      <w:r w:rsidRPr="009157E1">
        <w:rPr>
          <w:rStyle w:val="Emphasis"/>
          <w:highlight w:val="green"/>
        </w:rPr>
        <w:t>own</w:t>
      </w:r>
      <w:r w:rsidRPr="000D28C5">
        <w:rPr>
          <w:rStyle w:val="StyleUnderline"/>
        </w:rPr>
        <w:t xml:space="preserve"> blank </w:t>
      </w:r>
      <w:r w:rsidRPr="00E320DC">
        <w:rPr>
          <w:rStyle w:val="StyleUnderline"/>
        </w:rPr>
        <w:t xml:space="preserve">pages with Y’s </w:t>
      </w:r>
      <w:r w:rsidRPr="009157E1">
        <w:rPr>
          <w:rStyle w:val="Emphasis"/>
          <w:highlight w:val="green"/>
        </w:rPr>
        <w:t>own ink</w:t>
      </w:r>
      <w:r w:rsidRPr="000948BA">
        <w:rPr>
          <w:sz w:val="14"/>
        </w:rPr>
        <w:t xml:space="preserve">. That is, by merely authoring an original expression of ideas, by merely thinking of and recording some original pattern of information, or by finding a new way to use his own property (recipe), the IP creator instantly, magically becomes a partial owner of others’ property. He [They] has some say over how third parties can use their property. He is granted, in effect, a type of “negative servitude” in others’ already owned property” (See [32]). IP rights change the status quo by redistributing property from individuals of one class (material-property owners) to individuals of another (authors and inventors). Prima facie, therefore, </w:t>
      </w:r>
      <w:r w:rsidRPr="00C1416D">
        <w:rPr>
          <w:rStyle w:val="Emphasis"/>
          <w:highlight w:val="green"/>
        </w:rPr>
        <w:t>IP law</w:t>
      </w:r>
      <w:r w:rsidRPr="00C1416D">
        <w:rPr>
          <w:rStyle w:val="Emphasis"/>
        </w:rPr>
        <w:t xml:space="preserve"> trespasses</w:t>
      </w:r>
      <w:r w:rsidRPr="000948BA">
        <w:rPr>
          <w:rStyle w:val="StyleUnderline"/>
        </w:rPr>
        <w:t xml:space="preserve"> against or “</w:t>
      </w:r>
      <w:r w:rsidRPr="000948BA">
        <w:rPr>
          <w:rStyle w:val="StyleUnderline"/>
          <w:highlight w:val="green"/>
        </w:rPr>
        <w:t>takes</w:t>
      </w:r>
      <w:r w:rsidRPr="000948BA">
        <w:rPr>
          <w:rStyle w:val="StyleUnderline"/>
        </w:rPr>
        <w:t xml:space="preserve">” the </w:t>
      </w:r>
      <w:r w:rsidRPr="00C1416D">
        <w:rPr>
          <w:rStyle w:val="Emphasis"/>
          <w:highlight w:val="green"/>
        </w:rPr>
        <w:t>property of material</w:t>
      </w:r>
      <w:r w:rsidRPr="000948BA">
        <w:rPr>
          <w:rStyle w:val="StyleUnderline"/>
        </w:rPr>
        <w:t xml:space="preserve">-property </w:t>
      </w:r>
      <w:r w:rsidRPr="00C1416D">
        <w:rPr>
          <w:rStyle w:val="Emphasis"/>
          <w:highlight w:val="green"/>
        </w:rPr>
        <w:t>owners</w:t>
      </w:r>
      <w:r w:rsidRPr="000948BA">
        <w:rPr>
          <w:sz w:val="14"/>
        </w:rPr>
        <w:t xml:space="preserve">, by transferring partial ownership to authors and inventors. It is this </w:t>
      </w:r>
      <w:r w:rsidRPr="000948BA">
        <w:rPr>
          <w:sz w:val="14"/>
        </w:rPr>
        <w:lastRenderedPageBreak/>
        <w:t>invasion and redistribution of property that must be justified in order for IP rights to be valid. We see, then, that utilitarian defenses do not do the trick. Further problems with natural-rights defenses are explored below.</w:t>
      </w:r>
    </w:p>
    <w:p w14:paraId="7DDB311D" w14:textId="77777777" w:rsidR="00BB2B02" w:rsidRPr="003D36E2" w:rsidRDefault="00BB2B02" w:rsidP="00BB2B02">
      <w:pPr>
        <w:pStyle w:val="Heading4"/>
        <w:rPr>
          <w:rFonts w:cs="Calibri"/>
        </w:rPr>
      </w:pPr>
      <w:r>
        <w:rPr>
          <w:rFonts w:cs="Calibri"/>
        </w:rPr>
        <w:t>5</w:t>
      </w:r>
      <w:r w:rsidRPr="003D36E2">
        <w:rPr>
          <w:rFonts w:cs="Calibri"/>
        </w:rPr>
        <w:t xml:space="preserve">] Justifying ownership based on creation is unjust. </w:t>
      </w:r>
    </w:p>
    <w:p w14:paraId="5CF81D32" w14:textId="77777777" w:rsidR="00BB2B02" w:rsidRPr="003D36E2" w:rsidRDefault="00BB2B02" w:rsidP="00BB2B02">
      <w:pPr>
        <w:rPr>
          <w:color w:val="333333"/>
          <w:spacing w:val="4"/>
          <w:sz w:val="12"/>
          <w:szCs w:val="12"/>
          <w:shd w:val="clear" w:color="auto" w:fill="FCFCFC"/>
        </w:rPr>
      </w:pPr>
      <w:r w:rsidRPr="003D36E2">
        <w:rPr>
          <w:rStyle w:val="Style13ptBold"/>
        </w:rPr>
        <w:t>Kinsella 13</w:t>
      </w:r>
      <w:r w:rsidRPr="003D36E2">
        <w:rPr>
          <w:color w:val="333333"/>
          <w:spacing w:val="4"/>
          <w:sz w:val="21"/>
          <w:szCs w:val="21"/>
          <w:shd w:val="clear" w:color="auto" w:fill="FCFCFC"/>
        </w:rPr>
        <w:t xml:space="preserve"> </w:t>
      </w:r>
      <w:r w:rsidRPr="003D36E2">
        <w:rPr>
          <w:sz w:val="16"/>
          <w:szCs w:val="16"/>
        </w:rPr>
        <w:t xml:space="preserve">[Kinsella S. (2013) The Case Against Intellectual Property. In: </w:t>
      </w:r>
      <w:proofErr w:type="spellStart"/>
      <w:r w:rsidRPr="003D36E2">
        <w:rPr>
          <w:sz w:val="16"/>
          <w:szCs w:val="16"/>
        </w:rPr>
        <w:t>Luetge</w:t>
      </w:r>
      <w:proofErr w:type="spellEnd"/>
      <w:r w:rsidRPr="003D36E2">
        <w:rPr>
          <w:sz w:val="16"/>
          <w:szCs w:val="16"/>
        </w:rPr>
        <w:t xml:space="preserve"> C. (eds) Handbook of the Philosophical Foundations of Business Ethics. Springer, Dordrecht. </w:t>
      </w:r>
      <w:r w:rsidRPr="000948BA">
        <w:rPr>
          <w:sz w:val="16"/>
          <w:szCs w:val="16"/>
        </w:rPr>
        <w:t>https://doi.org/10.1007/978-94-007-1494-6_99]//Lex</w:t>
      </w:r>
      <w:r w:rsidRPr="003D36E2">
        <w:rPr>
          <w:sz w:val="16"/>
          <w:szCs w:val="16"/>
        </w:rPr>
        <w:t xml:space="preserve"> </w:t>
      </w:r>
      <w:proofErr w:type="spellStart"/>
      <w:r w:rsidRPr="003D36E2">
        <w:rPr>
          <w:sz w:val="16"/>
          <w:szCs w:val="16"/>
        </w:rPr>
        <w:t>AKu</w:t>
      </w:r>
      <w:proofErr w:type="spellEnd"/>
      <w:r w:rsidRPr="003D36E2">
        <w:rPr>
          <w:sz w:val="16"/>
          <w:szCs w:val="16"/>
        </w:rPr>
        <w:t xml:space="preserve"> recut Lex VM</w:t>
      </w:r>
    </w:p>
    <w:p w14:paraId="3584E427" w14:textId="77777777" w:rsidR="00BB2B02" w:rsidRPr="003D36E2" w:rsidRDefault="00BB2B02" w:rsidP="00BB2B02">
      <w:pPr>
        <w:rPr>
          <w:sz w:val="14"/>
        </w:rPr>
      </w:pPr>
      <w:r w:rsidRPr="003D36E2">
        <w:rPr>
          <w:rStyle w:val="StyleUnderline"/>
        </w:rPr>
        <w:t xml:space="preserve">One problem with the </w:t>
      </w:r>
      <w:r w:rsidRPr="003D36E2">
        <w:rPr>
          <w:rStyle w:val="Emphasis"/>
        </w:rPr>
        <w:t>creation-based approach</w:t>
      </w:r>
      <w:r w:rsidRPr="003D36E2">
        <w:rPr>
          <w:rStyle w:val="StyleUnderline"/>
        </w:rPr>
        <w:t xml:space="preserve"> is that it almost invariably </w:t>
      </w:r>
      <w:r w:rsidRPr="003D36E2">
        <w:rPr>
          <w:rStyle w:val="Emphasis"/>
        </w:rPr>
        <w:t>protects</w:t>
      </w:r>
      <w:r w:rsidRPr="003D36E2">
        <w:rPr>
          <w:rStyle w:val="StyleUnderline"/>
        </w:rPr>
        <w:t xml:space="preserve"> only </w:t>
      </w:r>
      <w:r w:rsidRPr="003D36E2">
        <w:rPr>
          <w:rStyle w:val="Emphasis"/>
        </w:rPr>
        <w:t>certain types of creations</w:t>
      </w:r>
      <w:r w:rsidRPr="003D36E2">
        <w:rPr>
          <w:sz w:val="14"/>
        </w:rPr>
        <w:t xml:space="preserve"> – unless, i.e., every single useful idea one comes up with is subject to ownership (more on this below). But the distinction between the protectable and the unprotectable is necessarily arbitrary. </w:t>
      </w:r>
      <w:r w:rsidRPr="003D36E2">
        <w:rPr>
          <w:rStyle w:val="StyleUnderline"/>
        </w:rPr>
        <w:t xml:space="preserve">For example, </w:t>
      </w:r>
      <w:r w:rsidRPr="003D36E2">
        <w:rPr>
          <w:rStyle w:val="Emphasis"/>
        </w:rPr>
        <w:t>philosophical or mathematical or scientific truths cannot be protected</w:t>
      </w:r>
      <w:r w:rsidRPr="003D36E2">
        <w:rPr>
          <w:rStyle w:val="StyleUnderline"/>
        </w:rPr>
        <w:t xml:space="preserve"> under current law on the grounds that commerce and social intercourse would grind to a halt were every new phrase, philosophical truth, and the like considered the exclusive property of its creator.</w:t>
      </w:r>
      <w:r w:rsidRPr="003D36E2">
        <w:rPr>
          <w:sz w:val="14"/>
        </w:rPr>
        <w:t xml:space="preserve"> For this reason, patents can be obtained only for so-called practical applications of ideas, but not for more abstract or theoretical ideas. Rand agrees with this disparate treatment, in attempting to distinguish between an unpatentable discovery and a patentable invention. She argues that a “scientific or philosophical discovery, which identifies a law of nature, a principle, or a fact of reality not previously known” is not created by the discoverer. But the </w:t>
      </w:r>
      <w:r w:rsidRPr="003D36E2">
        <w:rPr>
          <w:rStyle w:val="Emphasis"/>
          <w:highlight w:val="green"/>
        </w:rPr>
        <w:t>distinction between creation and discovery</w:t>
      </w:r>
      <w:r w:rsidRPr="003D36E2">
        <w:rPr>
          <w:rStyle w:val="StyleUnderline"/>
        </w:rPr>
        <w:t xml:space="preserve"> is </w:t>
      </w:r>
      <w:r w:rsidRPr="003D36E2">
        <w:rPr>
          <w:rStyle w:val="Emphasis"/>
          <w:highlight w:val="green"/>
        </w:rPr>
        <w:t>not clear</w:t>
      </w:r>
      <w:r w:rsidRPr="003D36E2">
        <w:rPr>
          <w:rStyle w:val="StyleUnderline"/>
        </w:rPr>
        <w:t>-cut</w:t>
      </w:r>
      <w:r w:rsidRPr="003D36E2">
        <w:rPr>
          <w:sz w:val="14"/>
        </w:rPr>
        <w:t xml:space="preserve"> or rigorous.31 Nor is it clear why such a distinction, even if clear, is ethically relevant in defining property rights. </w:t>
      </w:r>
      <w:r w:rsidRPr="003D36E2">
        <w:rPr>
          <w:rStyle w:val="StyleUnderline"/>
          <w:highlight w:val="green"/>
        </w:rPr>
        <w:t>No one creates matter</w:t>
      </w:r>
      <w:r w:rsidRPr="003D36E2">
        <w:rPr>
          <w:rStyle w:val="StyleUnderline"/>
        </w:rPr>
        <w:t xml:space="preserve">; </w:t>
      </w:r>
      <w:r w:rsidRPr="003D36E2">
        <w:rPr>
          <w:rStyle w:val="StyleUnderline"/>
          <w:highlight w:val="green"/>
        </w:rPr>
        <w:t>they</w:t>
      </w:r>
      <w:r w:rsidRPr="003D36E2">
        <w:rPr>
          <w:rStyle w:val="StyleUnderline"/>
        </w:rPr>
        <w:t xml:space="preserve"> just </w:t>
      </w:r>
      <w:r w:rsidRPr="003D36E2">
        <w:rPr>
          <w:rStyle w:val="StyleUnderline"/>
          <w:highlight w:val="green"/>
        </w:rPr>
        <w:t>manipulate</w:t>
      </w:r>
      <w:r w:rsidRPr="003D36E2">
        <w:rPr>
          <w:rStyle w:val="StyleUnderline"/>
        </w:rPr>
        <w:t xml:space="preserve"> and grapple with </w:t>
      </w:r>
      <w:r w:rsidRPr="003D36E2">
        <w:rPr>
          <w:rStyle w:val="StyleUnderline"/>
          <w:highlight w:val="green"/>
        </w:rPr>
        <w:t>it</w:t>
      </w:r>
      <w:r w:rsidRPr="003D36E2">
        <w:rPr>
          <w:sz w:val="14"/>
        </w:rPr>
        <w:t xml:space="preserve"> according to physical laws. In this sense, no one really creates anything. They merely rearrange matter into new arrangements and patterns. An </w:t>
      </w:r>
      <w:r w:rsidRPr="003D36E2">
        <w:rPr>
          <w:rStyle w:val="StyleUnderline"/>
          <w:highlight w:val="green"/>
        </w:rPr>
        <w:t>engineer</w:t>
      </w:r>
      <w:r w:rsidRPr="003D36E2">
        <w:rPr>
          <w:rStyle w:val="StyleUnderline"/>
        </w:rPr>
        <w:t xml:space="preserve"> who </w:t>
      </w:r>
      <w:r w:rsidRPr="003D36E2">
        <w:rPr>
          <w:rStyle w:val="StyleUnderline"/>
          <w:highlight w:val="green"/>
        </w:rPr>
        <w:t>invents</w:t>
      </w:r>
      <w:r w:rsidRPr="003D36E2">
        <w:rPr>
          <w:rStyle w:val="StyleUnderline"/>
        </w:rPr>
        <w:t xml:space="preserve"> a new </w:t>
      </w:r>
      <w:r w:rsidRPr="003D36E2">
        <w:rPr>
          <w:rStyle w:val="StyleUnderline"/>
          <w:highlight w:val="green"/>
        </w:rPr>
        <w:t>mousetrap</w:t>
      </w:r>
      <w:r w:rsidRPr="003D36E2">
        <w:rPr>
          <w:rStyle w:val="StyleUnderline"/>
        </w:rPr>
        <w:t xml:space="preserve"> has </w:t>
      </w:r>
      <w:r w:rsidRPr="003D36E2">
        <w:rPr>
          <w:rStyle w:val="StyleUnderline"/>
          <w:highlight w:val="green"/>
        </w:rPr>
        <w:t>rearranged existing parts</w:t>
      </w:r>
      <w:r w:rsidRPr="003D36E2">
        <w:rPr>
          <w:sz w:val="14"/>
        </w:rPr>
        <w:t xml:space="preserve"> to provide a function not previously performed [90]. Others who learn of this new arrangement can now also make an improved mousetrap. </w:t>
      </w:r>
      <w:r w:rsidRPr="003D36E2">
        <w:rPr>
          <w:rStyle w:val="StyleUnderline"/>
        </w:rPr>
        <w:t xml:space="preserve">Yet the </w:t>
      </w:r>
      <w:r w:rsidRPr="003D36E2">
        <w:rPr>
          <w:rStyle w:val="Emphasis"/>
          <w:highlight w:val="green"/>
        </w:rPr>
        <w:t>mousetrap</w:t>
      </w:r>
      <w:r w:rsidRPr="003D36E2">
        <w:rPr>
          <w:rStyle w:val="Emphasis"/>
        </w:rPr>
        <w:t xml:space="preserve"> merely </w:t>
      </w:r>
      <w:r w:rsidRPr="003D36E2">
        <w:rPr>
          <w:rStyle w:val="Emphasis"/>
          <w:highlight w:val="green"/>
        </w:rPr>
        <w:t>follows laws of nature</w:t>
      </w:r>
      <w:r w:rsidRPr="003D36E2">
        <w:rPr>
          <w:rStyle w:val="StyleUnderline"/>
        </w:rPr>
        <w:t>.</w:t>
      </w:r>
      <w:r w:rsidRPr="003D36E2">
        <w:rPr>
          <w:sz w:val="14"/>
        </w:rPr>
        <w:t xml:space="preserve"> The inventor did not invent the matter out of which the mousetrap is made, nor the facts and laws exploited to make it work. </w:t>
      </w:r>
      <w:r w:rsidRPr="003D36E2">
        <w:rPr>
          <w:rStyle w:val="StyleUnderline"/>
        </w:rPr>
        <w:t xml:space="preserve">Similarly, </w:t>
      </w:r>
      <w:r w:rsidRPr="003D36E2">
        <w:rPr>
          <w:rStyle w:val="StyleUnderline"/>
          <w:highlight w:val="green"/>
        </w:rPr>
        <w:t>Einstein</w:t>
      </w:r>
      <w:r w:rsidRPr="003D36E2">
        <w:rPr>
          <w:rStyle w:val="StyleUnderline"/>
        </w:rPr>
        <w:t>’s “</w:t>
      </w:r>
      <w:r w:rsidRPr="003D36E2">
        <w:rPr>
          <w:rStyle w:val="StyleUnderline"/>
          <w:highlight w:val="green"/>
        </w:rPr>
        <w:t>discovery</w:t>
      </w:r>
      <w:r w:rsidRPr="003D36E2">
        <w:rPr>
          <w:rStyle w:val="StyleUnderline"/>
        </w:rPr>
        <w:t xml:space="preserve">” </w:t>
      </w:r>
      <w:r w:rsidRPr="003D36E2">
        <w:rPr>
          <w:rStyle w:val="StyleUnderline"/>
          <w:highlight w:val="green"/>
        </w:rPr>
        <w:t>of</w:t>
      </w:r>
      <w:r w:rsidRPr="003D36E2">
        <w:rPr>
          <w:rStyle w:val="StyleUnderline"/>
        </w:rPr>
        <w:t xml:space="preserve"> the relation </w:t>
      </w:r>
      <w:r w:rsidRPr="003D36E2">
        <w:rPr>
          <w:rStyle w:val="StyleUnderline"/>
          <w:highlight w:val="green"/>
        </w:rPr>
        <w:t>E = mc2</w:t>
      </w:r>
      <w:r w:rsidRPr="003D36E2">
        <w:rPr>
          <w:rStyle w:val="StyleUnderline"/>
        </w:rPr>
        <w:t xml:space="preserve"> , once known by others, </w:t>
      </w:r>
      <w:r w:rsidRPr="003D36E2">
        <w:rPr>
          <w:rStyle w:val="StyleUnderline"/>
          <w:highlight w:val="green"/>
        </w:rPr>
        <w:t>allows them to manipulate matter</w:t>
      </w:r>
      <w:r w:rsidRPr="003D36E2">
        <w:rPr>
          <w:sz w:val="14"/>
        </w:rPr>
        <w:t xml:space="preserve"> in a more efficient way. Without Einstein’s, or the inventor’s, efforts, others would have been ignorant of certain causal laws, of ways matter can be manipulated and utilized. Both the inventor and the theoretical scientist engage in creative mental effort to produce useful, new ideas. </w:t>
      </w:r>
      <w:r w:rsidRPr="003D36E2">
        <w:rPr>
          <w:rStyle w:val="Emphasis"/>
          <w:highlight w:val="green"/>
        </w:rPr>
        <w:t>Yet one is rewarded</w:t>
      </w:r>
      <w:r w:rsidRPr="003D36E2">
        <w:rPr>
          <w:rStyle w:val="StyleUnderline"/>
        </w:rPr>
        <w:t>, and the other is not.</w:t>
      </w:r>
      <w:r w:rsidRPr="003D36E2">
        <w:rPr>
          <w:sz w:val="14"/>
        </w:rPr>
        <w:t xml:space="preserve"> In one recent case, the inventor of a new way to calculate a number representing the shortest path between two points – an extremely useful technique – was not given patent protection because this was “merely” a mathematical algorithm.32 But it is arbitrary and </w:t>
      </w:r>
      <w:r w:rsidRPr="003D36E2">
        <w:rPr>
          <w:rStyle w:val="Emphasis"/>
          <w:highlight w:val="green"/>
        </w:rPr>
        <w:t>unfair</w:t>
      </w:r>
      <w:r w:rsidRPr="003D36E2">
        <w:rPr>
          <w:rStyle w:val="Emphasis"/>
        </w:rPr>
        <w:t xml:space="preserve"> to reward</w:t>
      </w:r>
      <w:r w:rsidRPr="003D36E2">
        <w:rPr>
          <w:rStyle w:val="StyleUnderline"/>
        </w:rPr>
        <w:t xml:space="preserve"> more practical inventors and entertainment providers, such as the engineer and songwriter, and </w:t>
      </w:r>
      <w:r w:rsidRPr="003D36E2">
        <w:rPr>
          <w:rStyle w:val="StyleUnderline"/>
          <w:highlight w:val="green"/>
        </w:rPr>
        <w:t>to leave</w:t>
      </w:r>
      <w:r w:rsidRPr="003D36E2">
        <w:rPr>
          <w:rStyle w:val="StyleUnderline"/>
        </w:rPr>
        <w:t xml:space="preserve"> more </w:t>
      </w:r>
      <w:r w:rsidRPr="003D36E2">
        <w:rPr>
          <w:rStyle w:val="StyleUnderline"/>
          <w:highlight w:val="green"/>
        </w:rPr>
        <w:t>theoretical</w:t>
      </w:r>
      <w:r w:rsidRPr="003D36E2">
        <w:rPr>
          <w:rStyle w:val="StyleUnderline"/>
        </w:rPr>
        <w:t xml:space="preserve"> science and math </w:t>
      </w:r>
      <w:r w:rsidRPr="003D36E2">
        <w:rPr>
          <w:rStyle w:val="StyleUnderline"/>
          <w:highlight w:val="green"/>
        </w:rPr>
        <w:t>researchers</w:t>
      </w:r>
      <w:r w:rsidRPr="003D36E2">
        <w:rPr>
          <w:rStyle w:val="StyleUnderline"/>
        </w:rPr>
        <w:t xml:space="preserve"> and philosophers </w:t>
      </w:r>
      <w:r w:rsidRPr="003D36E2">
        <w:rPr>
          <w:rStyle w:val="StyleUnderline"/>
          <w:highlight w:val="green"/>
        </w:rPr>
        <w:t>unrewarded</w:t>
      </w:r>
      <w:r w:rsidRPr="003D36E2">
        <w:rPr>
          <w:rStyle w:val="StyleUnderline"/>
        </w:rPr>
        <w:t>.</w:t>
      </w:r>
      <w:r w:rsidRPr="003D36E2">
        <w:rPr>
          <w:sz w:val="14"/>
        </w:rPr>
        <w:t xml:space="preserve"> The distinction is inherently vague, arbitrary, and unjust. </w:t>
      </w:r>
    </w:p>
    <w:p w14:paraId="46316F9A" w14:textId="77777777" w:rsidR="00BB2B02" w:rsidRPr="00AB679D" w:rsidRDefault="00BB2B02" w:rsidP="00BB2B02">
      <w:pPr>
        <w:pStyle w:val="Heading4"/>
        <w:rPr>
          <w:rFonts w:asciiTheme="minorHAnsi" w:hAnsiTheme="minorHAnsi" w:cstheme="minorHAnsi"/>
        </w:rPr>
      </w:pPr>
      <w:r>
        <w:rPr>
          <w:rFonts w:asciiTheme="minorHAnsi" w:hAnsiTheme="minorHAnsi" w:cstheme="minorHAnsi"/>
        </w:rPr>
        <w:t xml:space="preserve">The Advantage is Democracy. </w:t>
      </w:r>
    </w:p>
    <w:p w14:paraId="71935310" w14:textId="77777777" w:rsidR="00BB2B02" w:rsidRPr="00862198" w:rsidRDefault="00BB2B02" w:rsidP="00BB2B02"/>
    <w:p w14:paraId="3BE69123" w14:textId="77777777" w:rsidR="00BB2B02" w:rsidRPr="00AB679D" w:rsidRDefault="00BB2B02" w:rsidP="00BB2B02">
      <w:pPr>
        <w:pStyle w:val="Heading4"/>
        <w:rPr>
          <w:rFonts w:asciiTheme="minorHAnsi" w:hAnsiTheme="minorHAnsi" w:cstheme="minorHAnsi"/>
        </w:rPr>
      </w:pPr>
      <w:r w:rsidRPr="00AB679D">
        <w:rPr>
          <w:rFonts w:asciiTheme="minorHAnsi" w:hAnsiTheme="minorHAnsi" w:cstheme="minorHAnsi"/>
        </w:rPr>
        <w:t xml:space="preserve">Global democracy is collapsing </w:t>
      </w:r>
      <w:r>
        <w:rPr>
          <w:rFonts w:asciiTheme="minorHAnsi" w:hAnsiTheme="minorHAnsi" w:cstheme="minorHAnsi"/>
        </w:rPr>
        <w:t>now</w:t>
      </w:r>
    </w:p>
    <w:p w14:paraId="175ABD2A" w14:textId="77777777" w:rsidR="00BB2B02" w:rsidRPr="00AB679D" w:rsidRDefault="00BB2B02" w:rsidP="00BB2B02">
      <w:pPr>
        <w:rPr>
          <w:rFonts w:asciiTheme="minorHAnsi" w:hAnsiTheme="minorHAnsi" w:cstheme="minorHAnsi"/>
        </w:rPr>
      </w:pPr>
      <w:r w:rsidRPr="00AB679D">
        <w:rPr>
          <w:rStyle w:val="Style13ptBold"/>
          <w:rFonts w:asciiTheme="minorHAnsi" w:hAnsiTheme="minorHAnsi" w:cstheme="minorHAnsi"/>
        </w:rPr>
        <w:t>Freedom House 3/3</w:t>
      </w:r>
      <w:r w:rsidRPr="00AB679D">
        <w:rPr>
          <w:rFonts w:asciiTheme="minorHAnsi" w:hAnsiTheme="minorHAnsi" w:cstheme="minorHAnsi"/>
        </w:rPr>
        <w:t xml:space="preserve"> </w:t>
      </w:r>
      <w:r w:rsidRPr="00AB679D">
        <w:rPr>
          <w:rFonts w:asciiTheme="minorHAnsi" w:hAnsiTheme="minorHAnsi" w:cstheme="minorHAnsi"/>
          <w:sz w:val="16"/>
          <w:szCs w:val="16"/>
        </w:rPr>
        <w:t xml:space="preserve">[Freedom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 . https://freedomhouse.org/article/new-report-global-decline-democracy-has-accelerated.] </w:t>
      </w:r>
    </w:p>
    <w:p w14:paraId="0F17B8BF" w14:textId="77777777" w:rsidR="00BB2B02" w:rsidRPr="001B5974" w:rsidRDefault="00BB2B02" w:rsidP="00BB2B02">
      <w:pPr>
        <w:rPr>
          <w:rFonts w:asciiTheme="minorHAnsi" w:hAnsiTheme="minorHAnsi" w:cstheme="minorHAnsi"/>
          <w:b/>
          <w:bCs/>
          <w:u w:val="single"/>
        </w:rPr>
      </w:pPr>
      <w:r w:rsidRPr="006C4F77">
        <w:rPr>
          <w:rStyle w:val="StyleUnderline"/>
          <w:rFonts w:asciiTheme="minorHAnsi" w:hAnsiTheme="minorHAnsi" w:cstheme="minorHAnsi"/>
          <w:bCs/>
        </w:rPr>
        <w:t xml:space="preserve">Washington - March 3, 2021 — </w:t>
      </w:r>
      <w:r w:rsidRPr="006C4F77">
        <w:rPr>
          <w:rStyle w:val="StyleUnderline"/>
          <w:rFonts w:asciiTheme="minorHAnsi" w:hAnsiTheme="minorHAnsi" w:cstheme="minorHAnsi"/>
          <w:bCs/>
          <w:highlight w:val="green"/>
        </w:rPr>
        <w:t xml:space="preserve">Authoritarian actors grew bolder </w:t>
      </w:r>
      <w:r w:rsidRPr="006C4F77">
        <w:rPr>
          <w:rStyle w:val="StyleUnderline"/>
          <w:rFonts w:asciiTheme="minorHAnsi" w:hAnsiTheme="minorHAnsi" w:cstheme="minorHAnsi"/>
          <w:bCs/>
        </w:rPr>
        <w:t>during 2020 as major democracies turned inward, contributing to the 15th consecutive year of decline in global freedom</w:t>
      </w:r>
      <w:r w:rsidRPr="00AB679D">
        <w:rPr>
          <w:rFonts w:asciiTheme="minorHAnsi" w:hAnsiTheme="minorHAnsi" w:cstheme="minorHAnsi"/>
          <w:sz w:val="16"/>
        </w:rPr>
        <w:t xml:space="preserve">, according to </w:t>
      </w:r>
      <w:hyperlink r:id="rId9" w:history="1">
        <w:r w:rsidRPr="00AB679D">
          <w:rPr>
            <w:rStyle w:val="Hyperlink"/>
            <w:rFonts w:asciiTheme="minorHAnsi" w:hAnsiTheme="minorHAnsi" w:cstheme="minorHAnsi"/>
            <w:b/>
            <w:bCs/>
            <w:i/>
            <w:iCs/>
            <w:sz w:val="16"/>
          </w:rPr>
          <w:t>Freedom in the World 2021</w:t>
        </w:r>
      </w:hyperlink>
      <w:r w:rsidRPr="00AB679D">
        <w:rPr>
          <w:rFonts w:asciiTheme="minorHAnsi" w:hAnsiTheme="minorHAnsi" w:cstheme="minorHAnsi"/>
          <w:sz w:val="16"/>
        </w:rPr>
        <w:t xml:space="preserve">, the annual country-by-country assessment of political rights and civil liberties released today by Freedom House. </w:t>
      </w:r>
      <w:r w:rsidRPr="006C4F77">
        <w:rPr>
          <w:rStyle w:val="StyleUnderline"/>
          <w:rFonts w:asciiTheme="minorHAnsi" w:hAnsiTheme="minorHAnsi" w:cstheme="minorHAnsi"/>
          <w:bCs/>
        </w:rPr>
        <w:t xml:space="preserve">The </w:t>
      </w:r>
      <w:r w:rsidRPr="006C4F77">
        <w:rPr>
          <w:rStyle w:val="StyleUnderline"/>
          <w:rFonts w:asciiTheme="minorHAnsi" w:hAnsiTheme="minorHAnsi" w:cstheme="minorHAnsi"/>
          <w:bCs/>
          <w:highlight w:val="green"/>
        </w:rPr>
        <w:t>report found</w:t>
      </w:r>
      <w:r w:rsidRPr="006C4F77">
        <w:rPr>
          <w:rStyle w:val="StyleUnderline"/>
          <w:rFonts w:asciiTheme="minorHAnsi" w:hAnsiTheme="minorHAnsi" w:cstheme="minorHAnsi"/>
          <w:bCs/>
        </w:rPr>
        <w:t xml:space="preserve"> that the share of </w:t>
      </w:r>
      <w:r w:rsidRPr="006C4F77">
        <w:rPr>
          <w:rStyle w:val="StyleUnderline"/>
          <w:rFonts w:asciiTheme="minorHAnsi" w:hAnsiTheme="minorHAnsi" w:cstheme="minorHAnsi"/>
          <w:bCs/>
          <w:highlight w:val="green"/>
        </w:rPr>
        <w:t>countries designated Not Free has reached its highest level since the deterioration of democracy</w:t>
      </w:r>
      <w:r w:rsidRPr="006C4F77">
        <w:rPr>
          <w:rStyle w:val="StyleUnderline"/>
          <w:rFonts w:asciiTheme="minorHAnsi" w:hAnsiTheme="minorHAnsi" w:cstheme="minorHAnsi"/>
          <w:bCs/>
        </w:rPr>
        <w:t xml:space="preserve"> began </w:t>
      </w:r>
      <w:r w:rsidRPr="006C4F77">
        <w:rPr>
          <w:rStyle w:val="StyleUnderline"/>
          <w:rFonts w:asciiTheme="minorHAnsi" w:hAnsiTheme="minorHAnsi" w:cstheme="minorHAnsi"/>
          <w:bCs/>
          <w:highlight w:val="green"/>
        </w:rPr>
        <w:t>in</w:t>
      </w:r>
      <w:r w:rsidRPr="006C4F77">
        <w:rPr>
          <w:rStyle w:val="StyleUnderline"/>
          <w:rFonts w:asciiTheme="minorHAnsi" w:hAnsiTheme="minorHAnsi" w:cstheme="minorHAnsi"/>
          <w:bCs/>
        </w:rPr>
        <w:t xml:space="preserve"> 20</w:t>
      </w:r>
      <w:r w:rsidRPr="006C4F77">
        <w:rPr>
          <w:rStyle w:val="StyleUnderline"/>
          <w:rFonts w:asciiTheme="minorHAnsi" w:hAnsiTheme="minorHAnsi" w:cstheme="minorHAnsi"/>
          <w:bCs/>
          <w:highlight w:val="green"/>
        </w:rPr>
        <w:t>06</w:t>
      </w:r>
      <w:r w:rsidRPr="006C4F77">
        <w:rPr>
          <w:rStyle w:val="StyleUnderline"/>
          <w:rFonts w:asciiTheme="minorHAnsi" w:hAnsiTheme="minorHAnsi" w:cstheme="minorHAnsi"/>
          <w:bCs/>
        </w:rPr>
        <w:t xml:space="preserve">, and that countries with declines in political rights and civil liberties outnumbered those with gains by the largest margin recorded during the 15-year period. </w:t>
      </w:r>
      <w:r w:rsidRPr="00AB679D">
        <w:rPr>
          <w:rFonts w:asciiTheme="minorHAnsi" w:hAnsiTheme="minorHAnsi" w:cstheme="minorHAnsi"/>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6C4F77">
        <w:rPr>
          <w:rStyle w:val="StyleUnderline"/>
          <w:rFonts w:asciiTheme="minorHAnsi" w:hAnsiTheme="minorHAnsi" w:cstheme="minorHAnsi"/>
          <w:bCs/>
        </w:rPr>
        <w:t xml:space="preserve">In one of the year’s </w:t>
      </w:r>
      <w:r w:rsidRPr="006C4F77">
        <w:rPr>
          <w:rStyle w:val="StyleUnderline"/>
          <w:rFonts w:asciiTheme="minorHAnsi" w:hAnsiTheme="minorHAnsi" w:cstheme="minorHAnsi"/>
          <w:bCs/>
        </w:rPr>
        <w:lastRenderedPageBreak/>
        <w:t xml:space="preserve">most significant developments, </w:t>
      </w:r>
      <w:r w:rsidRPr="006C4F77">
        <w:rPr>
          <w:rStyle w:val="StyleUnderline"/>
          <w:rFonts w:asciiTheme="minorHAnsi" w:hAnsiTheme="minorHAnsi" w:cstheme="minorHAnsi"/>
          <w:bCs/>
          <w:highlight w:val="green"/>
        </w:rPr>
        <w:t>India’s status changed from Free to Partly Free</w:t>
      </w:r>
      <w:r w:rsidRPr="006C4F77">
        <w:rPr>
          <w:rStyle w:val="StyleUnderline"/>
          <w:rFonts w:asciiTheme="minorHAnsi" w:hAnsiTheme="minorHAnsi" w:cstheme="minorHAnsi"/>
          <w:bCs/>
        </w:rPr>
        <w:t>, meaning less than 20 percent of the world’s people now live in a Free country—the smallest proportion since 1995. Indians’ political rights and civil liberties have been eroding since Narendra Modi became prime minister in 2014.</w:t>
      </w:r>
      <w:r w:rsidRPr="00AB679D">
        <w:rPr>
          <w:rFonts w:asciiTheme="minorHAnsi" w:hAnsiTheme="minorHAnsi" w:cstheme="minorHAnsi"/>
          <w:sz w:val="16"/>
        </w:rPr>
        <w:t xml:space="preserve"> His Hindu nationalist government has presided over increased pressure on human rights organizations, rising intimidation of academics and journalists, and a spate of bigoted attacks—including </w:t>
      </w:r>
      <w:proofErr w:type="spellStart"/>
      <w:r w:rsidRPr="00AB679D">
        <w:rPr>
          <w:rFonts w:asciiTheme="minorHAnsi" w:hAnsiTheme="minorHAnsi" w:cstheme="minorHAnsi"/>
          <w:sz w:val="16"/>
        </w:rPr>
        <w:t>lynchings</w:t>
      </w:r>
      <w:proofErr w:type="spellEnd"/>
      <w:r w:rsidRPr="00AB679D">
        <w:rPr>
          <w:rFonts w:asciiTheme="minorHAnsi" w:hAnsiTheme="minorHAnsi" w:cstheme="minorHAnsi"/>
          <w:sz w:val="16"/>
        </w:rPr>
        <w:t xml:space="preserve">—aimed at Muslims. The decline deepened following Modi’s reelection in 2019, and the government’s response to the coronavirus pandemic in 2020 featured further abuses of fundamental rights. </w:t>
      </w:r>
      <w:r w:rsidRPr="006C4F77">
        <w:rPr>
          <w:rStyle w:val="StyleUnderline"/>
          <w:rFonts w:asciiTheme="minorHAnsi" w:hAnsiTheme="minorHAnsi" w:cstheme="minorHAnsi"/>
          <w:bCs/>
        </w:rPr>
        <w:t xml:space="preserve">The </w:t>
      </w:r>
      <w:r w:rsidRPr="006C4F77">
        <w:rPr>
          <w:rStyle w:val="StyleUnderline"/>
          <w:rFonts w:asciiTheme="minorHAnsi" w:hAnsiTheme="minorHAnsi" w:cstheme="minorHAnsi"/>
          <w:bCs/>
          <w:highlight w:val="green"/>
        </w:rPr>
        <w:t>changes</w:t>
      </w:r>
      <w:r w:rsidRPr="006C4F77">
        <w:rPr>
          <w:rStyle w:val="StyleUnderline"/>
          <w:rFonts w:asciiTheme="minorHAnsi" w:hAnsiTheme="minorHAnsi" w:cstheme="minorHAnsi"/>
          <w:bCs/>
        </w:rPr>
        <w:t xml:space="preserve"> in India </w:t>
      </w:r>
      <w:r w:rsidRPr="006C4F77">
        <w:rPr>
          <w:rStyle w:val="StyleUnderline"/>
          <w:rFonts w:asciiTheme="minorHAnsi" w:hAnsiTheme="minorHAnsi" w:cstheme="minorHAnsi"/>
          <w:bCs/>
          <w:highlight w:val="green"/>
        </w:rPr>
        <w:t>formed part of a broader shift in the international balance between democracy and authoritarianism</w:t>
      </w:r>
      <w:r w:rsidRPr="006C4F77">
        <w:rPr>
          <w:rStyle w:val="StyleUnderline"/>
          <w:rFonts w:asciiTheme="minorHAnsi" w:hAnsiTheme="minorHAnsi" w:cstheme="minorHAnsi"/>
          <w:bCs/>
        </w:rPr>
        <w:t xml:space="preserve">, with authoritarians generally enjoying impunity for their abuses and seizing new opportunities to consolidate power or crush dissent. </w:t>
      </w:r>
      <w:r w:rsidRPr="00AB679D">
        <w:rPr>
          <w:rFonts w:asciiTheme="minorHAnsi" w:hAnsiTheme="minorHAnsi" w:cstheme="minorHAnsi"/>
          <w:sz w:val="16"/>
        </w:rPr>
        <w:t xml:space="preserve">In many cases, promising democratic movements faced major setbacks as a result. </w:t>
      </w:r>
      <w:r w:rsidRPr="006C4F77">
        <w:rPr>
          <w:rStyle w:val="StyleUnderline"/>
          <w:rFonts w:asciiTheme="minorHAnsi" w:hAnsiTheme="minorHAnsi" w:cstheme="minorHAnsi"/>
          <w:bCs/>
        </w:rPr>
        <w:t xml:space="preserve">In </w:t>
      </w:r>
      <w:r w:rsidRPr="006C4F77">
        <w:rPr>
          <w:rStyle w:val="StyleUnderline"/>
          <w:rFonts w:asciiTheme="minorHAnsi" w:hAnsiTheme="minorHAnsi" w:cstheme="minorHAnsi"/>
          <w:bCs/>
          <w:highlight w:val="green"/>
        </w:rPr>
        <w:t>Belarus and Hong Kong</w:t>
      </w:r>
      <w:r w:rsidRPr="006C4F77">
        <w:rPr>
          <w:rStyle w:val="StyleUnderline"/>
          <w:rFonts w:asciiTheme="minorHAnsi" w:hAnsiTheme="minorHAnsi" w:cstheme="minorHAnsi"/>
          <w:bCs/>
        </w:rPr>
        <w:t>, for example</w:t>
      </w:r>
      <w:r w:rsidRPr="00C00663">
        <w:rPr>
          <w:rStyle w:val="StyleUnderline"/>
          <w:rFonts w:asciiTheme="minorHAnsi" w:hAnsiTheme="minorHAnsi" w:cstheme="minorHAnsi"/>
          <w:bCs/>
        </w:rPr>
        <w:t xml:space="preserve">, massive </w:t>
      </w:r>
      <w:r w:rsidRPr="006C4F77">
        <w:rPr>
          <w:rStyle w:val="StyleUnderline"/>
          <w:rFonts w:asciiTheme="minorHAnsi" w:hAnsiTheme="minorHAnsi" w:cstheme="minorHAnsi"/>
          <w:bCs/>
          <w:highlight w:val="green"/>
        </w:rPr>
        <w:t>prodemocracy protests met with brutal crackdowns by governments</w:t>
      </w:r>
      <w:r w:rsidRPr="006C4F77">
        <w:rPr>
          <w:rStyle w:val="StyleUnderline"/>
          <w:rFonts w:asciiTheme="minorHAnsi" w:hAnsiTheme="minorHAnsi" w:cstheme="minorHAnsi"/>
          <w:bCs/>
        </w:rPr>
        <w:t xml:space="preserve"> that largely disregarded international criticism. The </w:t>
      </w:r>
      <w:r w:rsidRPr="00DC6778">
        <w:rPr>
          <w:rStyle w:val="StyleUnderline"/>
          <w:rFonts w:asciiTheme="minorHAnsi" w:hAnsiTheme="minorHAnsi" w:cstheme="minorHAnsi"/>
          <w:bCs/>
          <w:highlight w:val="green"/>
        </w:rPr>
        <w:t>Azerbaijani</w:t>
      </w:r>
      <w:r w:rsidRPr="006C4F77">
        <w:rPr>
          <w:rStyle w:val="StyleUnderline"/>
          <w:rFonts w:asciiTheme="minorHAnsi" w:hAnsiTheme="minorHAnsi" w:cstheme="minorHAnsi"/>
          <w:bCs/>
        </w:rPr>
        <w:t xml:space="preserve"> regime’s military offensive in Nagorno-Karabakh indirectly threatened recent democratic gains in </w:t>
      </w:r>
      <w:r w:rsidRPr="00DC6778">
        <w:rPr>
          <w:rStyle w:val="StyleUnderline"/>
          <w:rFonts w:asciiTheme="minorHAnsi" w:hAnsiTheme="minorHAnsi" w:cstheme="minorHAnsi"/>
          <w:bCs/>
          <w:highlight w:val="green"/>
        </w:rPr>
        <w:t>Armenia</w:t>
      </w:r>
      <w:r w:rsidRPr="006C4F77">
        <w:rPr>
          <w:rStyle w:val="StyleUnderline"/>
          <w:rFonts w:asciiTheme="minorHAnsi" w:hAnsiTheme="minorHAnsi" w:cstheme="minorHAnsi"/>
          <w:bCs/>
        </w:rPr>
        <w:t>, while the armed conflict in Ethiopia’s Tigray Region dashed hopes for the tentative political opening in that country since 2018.</w:t>
      </w:r>
      <w:r w:rsidRPr="00AB679D">
        <w:rPr>
          <w:rFonts w:asciiTheme="minorHAnsi" w:hAnsiTheme="minorHAnsi" w:cstheme="minorHAnsi"/>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6C4F77">
        <w:rPr>
          <w:rStyle w:val="StyleUnderline"/>
          <w:rFonts w:asciiTheme="minorHAnsi" w:hAnsiTheme="minorHAnsi" w:cstheme="minorHAnsi"/>
          <w:bCs/>
        </w:rPr>
        <w:t xml:space="preserve">The malign influence of the regime in </w:t>
      </w:r>
      <w:r w:rsidRPr="00DC6778">
        <w:rPr>
          <w:rStyle w:val="StyleUnderline"/>
          <w:rFonts w:asciiTheme="minorHAnsi" w:hAnsiTheme="minorHAnsi" w:cstheme="minorHAnsi"/>
          <w:bCs/>
          <w:highlight w:val="green"/>
        </w:rPr>
        <w:t>China</w:t>
      </w:r>
      <w:r w:rsidRPr="006C4F77">
        <w:rPr>
          <w:rStyle w:val="StyleUnderline"/>
          <w:rFonts w:asciiTheme="minorHAnsi" w:hAnsiTheme="minorHAnsi" w:cstheme="minorHAnsi"/>
          <w:bCs/>
        </w:rPr>
        <w:t xml:space="preserve">, the world’s most populous dictatorship, ranged far beyond </w:t>
      </w:r>
      <w:r w:rsidRPr="00706527">
        <w:rPr>
          <w:rStyle w:val="StyleUnderline"/>
          <w:rFonts w:asciiTheme="minorHAnsi" w:hAnsiTheme="minorHAnsi" w:cstheme="minorHAnsi"/>
          <w:bCs/>
        </w:rPr>
        <w:t>Hong Kong</w:t>
      </w:r>
      <w:r w:rsidRPr="006C4F77">
        <w:rPr>
          <w:rStyle w:val="StyleUnderline"/>
          <w:rFonts w:asciiTheme="minorHAnsi" w:hAnsiTheme="minorHAnsi" w:cstheme="minorHAnsi"/>
          <w:bCs/>
        </w:rPr>
        <w:t xml:space="preserve"> in 2020. Beijing ramped up its global disinformation and censorship campaign to counter the fallout from its cover-up of the initial coronavirus outbreak</w:t>
      </w:r>
      <w:r w:rsidRPr="00AB679D">
        <w:rPr>
          <w:rFonts w:asciiTheme="minorHAnsi" w:hAnsiTheme="minorHAnsi" w:cstheme="minorHAnsi"/>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sidRPr="006C4F77">
        <w:rPr>
          <w:rStyle w:val="StyleUnderline"/>
          <w:rFonts w:asciiTheme="minorHAnsi" w:hAnsiTheme="minorHAnsi" w:cstheme="minorHAnsi"/>
          <w:bCs/>
        </w:rPr>
        <w:t xml:space="preserve">“This year’s findings make it abundantly clear that we have not yet stemmed the authoritarian tide,” said Sarah </w:t>
      </w:r>
      <w:proofErr w:type="spellStart"/>
      <w:r w:rsidRPr="006C4F77">
        <w:rPr>
          <w:rStyle w:val="StyleUnderline"/>
          <w:rFonts w:asciiTheme="minorHAnsi" w:hAnsiTheme="minorHAnsi" w:cstheme="minorHAnsi"/>
          <w:bCs/>
        </w:rPr>
        <w:t>Repucci</w:t>
      </w:r>
      <w:proofErr w:type="spellEnd"/>
      <w:r w:rsidRPr="006C4F77">
        <w:rPr>
          <w:rStyle w:val="StyleUnderline"/>
          <w:rFonts w:asciiTheme="minorHAnsi" w:hAnsiTheme="minorHAnsi" w:cstheme="minorHAnsi"/>
          <w:bCs/>
        </w:rPr>
        <w:t>, vice president of research and analysis at Freedom House. “</w:t>
      </w:r>
      <w:r w:rsidRPr="001B5974">
        <w:rPr>
          <w:rStyle w:val="StyleUnderline"/>
          <w:rFonts w:asciiTheme="minorHAnsi" w:hAnsiTheme="minorHAnsi" w:cstheme="minorHAnsi"/>
          <w:bCs/>
        </w:rPr>
        <w:t>Democratic governments will have to work in solidarity</w:t>
      </w:r>
      <w:r w:rsidRPr="006C4F77">
        <w:rPr>
          <w:rStyle w:val="StyleUnderline"/>
          <w:rFonts w:asciiTheme="minorHAnsi" w:hAnsiTheme="minorHAnsi" w:cstheme="minorHAnsi"/>
          <w:bCs/>
        </w:rPr>
        <w:t xml:space="preserve"> with one another, and </w:t>
      </w:r>
      <w:r w:rsidRPr="001B5974">
        <w:rPr>
          <w:rStyle w:val="StyleUnderline"/>
          <w:rFonts w:asciiTheme="minorHAnsi" w:hAnsiTheme="minorHAnsi" w:cstheme="minorHAnsi"/>
          <w:bCs/>
        </w:rPr>
        <w:t>with democracy advocates and human rights defenders</w:t>
      </w:r>
      <w:r w:rsidRPr="006C4F77">
        <w:rPr>
          <w:rStyle w:val="StyleUnderline"/>
          <w:rFonts w:asciiTheme="minorHAnsi" w:hAnsiTheme="minorHAnsi" w:cstheme="minorHAnsi"/>
          <w:bCs/>
        </w:rPr>
        <w:t xml:space="preserve"> in more repressive settings, if we are to reverse 15 years of accumulated declines and build a </w:t>
      </w:r>
      <w:proofErr w:type="gramStart"/>
      <w:r w:rsidRPr="006C4F77">
        <w:rPr>
          <w:rStyle w:val="StyleUnderline"/>
          <w:rFonts w:asciiTheme="minorHAnsi" w:hAnsiTheme="minorHAnsi" w:cstheme="minorHAnsi"/>
          <w:bCs/>
        </w:rPr>
        <w:t>more free and peaceful</w:t>
      </w:r>
      <w:proofErr w:type="gramEnd"/>
      <w:r w:rsidRPr="006C4F77">
        <w:rPr>
          <w:rStyle w:val="StyleUnderline"/>
          <w:rFonts w:asciiTheme="minorHAnsi" w:hAnsiTheme="minorHAnsi" w:cstheme="minorHAnsi"/>
          <w:bCs/>
        </w:rPr>
        <w:t xml:space="preserve"> world.” </w:t>
      </w:r>
      <w:r w:rsidRPr="00AB679D">
        <w:rPr>
          <w:rFonts w:asciiTheme="minorHAnsi" w:hAnsiTheme="minorHAnsi" w:cstheme="minorHAnsi"/>
          <w:b/>
          <w:bCs/>
          <w:sz w:val="16"/>
        </w:rPr>
        <w:t>A need for reform in the United States</w:t>
      </w:r>
      <w:r w:rsidRPr="00AB679D">
        <w:rPr>
          <w:rFonts w:asciiTheme="minorHAnsi" w:hAnsiTheme="minorHAnsi" w:cstheme="minorHAnsi"/>
          <w:sz w:val="16"/>
        </w:rPr>
        <w:t xml:space="preserve"> While still considered Free, the United States experienced further democratic decline during the final year of the Trump presidency. The US score in </w:t>
      </w:r>
      <w:hyperlink r:id="rId10" w:history="1">
        <w:r w:rsidRPr="00AB679D">
          <w:rPr>
            <w:rStyle w:val="Hyperlink"/>
            <w:rFonts w:asciiTheme="minorHAnsi" w:hAnsiTheme="minorHAnsi" w:cstheme="minorHAnsi"/>
            <w:sz w:val="16"/>
          </w:rPr>
          <w:t>Freedom in the World</w:t>
        </w:r>
      </w:hyperlink>
      <w:r w:rsidRPr="00AB679D">
        <w:rPr>
          <w:rFonts w:asciiTheme="minorHAnsi" w:hAnsiTheme="minorHAnsi" w:cstheme="minorHAnsi"/>
          <w:sz w:val="16"/>
        </w:rPr>
        <w:t xml:space="preserve"> has dropped by 11 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w:t>
      </w:r>
      <w:r w:rsidRPr="006C4F77">
        <w:rPr>
          <w:rStyle w:val="StyleUnderline"/>
          <w:rFonts w:asciiTheme="minorHAnsi" w:hAnsiTheme="minorHAnsi" w:cstheme="minorHAnsi"/>
          <w:bCs/>
        </w:rPr>
        <w:t xml:space="preserve">Several developments in 2020 contributed to the United States’ current score. The Trump administration undermined government transparency by dismissing inspectors general, punishing or firing whistleblowers, and attempting to control or manipulate information on COVID-19. The year also featured mass protests that, while mostly peaceful, were accompanied by high-profile cases of violence, police brutality, and deadly confrontations with </w:t>
      </w:r>
      <w:proofErr w:type="spellStart"/>
      <w:r w:rsidRPr="006C4F77">
        <w:rPr>
          <w:rStyle w:val="StyleUnderline"/>
          <w:rFonts w:asciiTheme="minorHAnsi" w:hAnsiTheme="minorHAnsi" w:cstheme="minorHAnsi"/>
          <w:bCs/>
        </w:rPr>
        <w:t>counterprotesters</w:t>
      </w:r>
      <w:proofErr w:type="spellEnd"/>
      <w:r w:rsidRPr="006C4F77">
        <w:rPr>
          <w:rStyle w:val="StyleUnderline"/>
          <w:rFonts w:asciiTheme="minorHAnsi" w:hAnsiTheme="minorHAnsi" w:cstheme="minorHAnsi"/>
          <w:bCs/>
        </w:rPr>
        <w:t xml:space="preserve">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AB679D">
        <w:rPr>
          <w:rFonts w:asciiTheme="minorHAnsi" w:hAnsiTheme="minorHAnsi" w:cstheme="minorHAnsi"/>
          <w:sz w:val="16"/>
        </w:rPr>
        <w:t xml:space="preserve"> In addition, the crisis further damaged the United States’ credibility abroad and underscored the menace of political polarization and extremism in the country. ”January 6 should be a wake-up call for many Americans about the fragility of American democracy,” said Michael J. Abramowitz, president of Freedom House. </w:t>
      </w:r>
      <w:r w:rsidRPr="006C4F77">
        <w:rPr>
          <w:rStyle w:val="StyleUnderline"/>
          <w:rFonts w:asciiTheme="minorHAnsi" w:hAnsiTheme="minorHAnsi" w:cstheme="minorHAnsi"/>
          <w:bCs/>
        </w:rPr>
        <w:t>“</w:t>
      </w:r>
      <w:r w:rsidRPr="006C4F77">
        <w:rPr>
          <w:rStyle w:val="StyleUnderline"/>
          <w:rFonts w:asciiTheme="minorHAnsi" w:hAnsiTheme="minorHAnsi" w:cstheme="minorHAnsi"/>
          <w:bCs/>
          <w:highlight w:val="green"/>
        </w:rPr>
        <w:t>Authoritarian powers</w:t>
      </w:r>
      <w:r w:rsidRPr="006C4F77">
        <w:rPr>
          <w:rStyle w:val="StyleUnderline"/>
          <w:rFonts w:asciiTheme="minorHAnsi" w:hAnsiTheme="minorHAnsi" w:cstheme="minorHAnsi"/>
          <w:bCs/>
        </w:rPr>
        <w:t xml:space="preserve">, especially China, </w:t>
      </w:r>
      <w:r w:rsidRPr="006C4F77">
        <w:rPr>
          <w:rStyle w:val="StyleUnderline"/>
          <w:rFonts w:asciiTheme="minorHAnsi" w:hAnsiTheme="minorHAnsi" w:cstheme="minorHAnsi"/>
          <w:bCs/>
          <w:highlight w:val="green"/>
        </w:rPr>
        <w:t>are advancing</w:t>
      </w:r>
      <w:r w:rsidRPr="006C4F77">
        <w:rPr>
          <w:rStyle w:val="StyleUnderline"/>
          <w:rFonts w:asciiTheme="minorHAnsi" w:hAnsiTheme="minorHAnsi" w:cstheme="minorHAnsi"/>
          <w:bCs/>
        </w:rPr>
        <w:t xml:space="preserve"> their </w:t>
      </w:r>
      <w:r w:rsidRPr="006C4F77">
        <w:rPr>
          <w:rStyle w:val="StyleUnderline"/>
          <w:rFonts w:asciiTheme="minorHAnsi" w:hAnsiTheme="minorHAnsi" w:cstheme="minorHAnsi"/>
          <w:bCs/>
          <w:highlight w:val="green"/>
        </w:rPr>
        <w:t>interests around the world, while democracies have been divided</w:t>
      </w:r>
      <w:r w:rsidRPr="006C4F77">
        <w:rPr>
          <w:rStyle w:val="StyleUnderline"/>
          <w:rFonts w:asciiTheme="minorHAnsi" w:hAnsiTheme="minorHAnsi" w:cstheme="minorHAnsi"/>
          <w:bCs/>
        </w:rPr>
        <w:t xml:space="preserve"> and consumed by internal problems. </w:t>
      </w:r>
      <w:r w:rsidRPr="006C4F77">
        <w:rPr>
          <w:rStyle w:val="StyleUnderline"/>
          <w:rFonts w:asciiTheme="minorHAnsi" w:hAnsiTheme="minorHAnsi" w:cstheme="minorHAnsi"/>
          <w:bCs/>
          <w:highlight w:val="green"/>
        </w:rPr>
        <w:t xml:space="preserve">For </w:t>
      </w:r>
      <w:r w:rsidRPr="006C4F77">
        <w:rPr>
          <w:rStyle w:val="StyleUnderline"/>
          <w:rFonts w:asciiTheme="minorHAnsi" w:hAnsiTheme="minorHAnsi" w:cstheme="minorHAnsi"/>
          <w:bCs/>
          <w:highlight w:val="green"/>
        </w:rPr>
        <w:lastRenderedPageBreak/>
        <w:t>freedom to prevail</w:t>
      </w:r>
      <w:r w:rsidRPr="006C4F77">
        <w:rPr>
          <w:rStyle w:val="StyleUnderline"/>
          <w:rFonts w:asciiTheme="minorHAnsi" w:hAnsiTheme="minorHAnsi" w:cstheme="minorHAnsi"/>
          <w:bCs/>
        </w:rPr>
        <w:t xml:space="preserve"> on a global scale, </w:t>
      </w:r>
      <w:r w:rsidRPr="006C4F77">
        <w:rPr>
          <w:rStyle w:val="StyleUnderline"/>
          <w:rFonts w:asciiTheme="minorHAnsi" w:hAnsiTheme="minorHAnsi" w:cstheme="minorHAnsi"/>
          <w:bCs/>
          <w:highlight w:val="green"/>
        </w:rPr>
        <w:t>the U</w:t>
      </w:r>
      <w:r w:rsidRPr="006C4F77">
        <w:rPr>
          <w:rStyle w:val="StyleUnderline"/>
          <w:rFonts w:asciiTheme="minorHAnsi" w:hAnsiTheme="minorHAnsi" w:cstheme="minorHAnsi"/>
          <w:bCs/>
        </w:rPr>
        <w:t xml:space="preserve">nited </w:t>
      </w:r>
      <w:r w:rsidRPr="006C4F77">
        <w:rPr>
          <w:rStyle w:val="StyleUnderline"/>
          <w:rFonts w:asciiTheme="minorHAnsi" w:hAnsiTheme="minorHAnsi" w:cstheme="minorHAnsi"/>
          <w:bCs/>
          <w:highlight w:val="green"/>
        </w:rPr>
        <w:t>S</w:t>
      </w:r>
      <w:r w:rsidRPr="006C4F77">
        <w:rPr>
          <w:rStyle w:val="StyleUnderline"/>
          <w:rFonts w:asciiTheme="minorHAnsi" w:hAnsiTheme="minorHAnsi" w:cstheme="minorHAnsi"/>
          <w:bCs/>
        </w:rPr>
        <w:t xml:space="preserve">tates </w:t>
      </w:r>
      <w:r w:rsidRPr="006C4F77">
        <w:rPr>
          <w:rStyle w:val="StyleUnderline"/>
          <w:rFonts w:asciiTheme="minorHAnsi" w:hAnsiTheme="minorHAnsi" w:cstheme="minorHAnsi"/>
          <w:bCs/>
          <w:highlight w:val="green"/>
        </w:rPr>
        <w:t>and</w:t>
      </w:r>
      <w:r w:rsidRPr="006C4F77">
        <w:rPr>
          <w:rStyle w:val="StyleUnderline"/>
          <w:rFonts w:asciiTheme="minorHAnsi" w:hAnsiTheme="minorHAnsi" w:cstheme="minorHAnsi"/>
          <w:bCs/>
        </w:rPr>
        <w:t xml:space="preserve"> its </w:t>
      </w:r>
      <w:r w:rsidRPr="006C4F77">
        <w:rPr>
          <w:rStyle w:val="StyleUnderline"/>
          <w:rFonts w:asciiTheme="minorHAnsi" w:hAnsiTheme="minorHAnsi" w:cstheme="minorHAnsi"/>
          <w:bCs/>
          <w:highlight w:val="green"/>
        </w:rPr>
        <w:t>partners must band together</w:t>
      </w:r>
      <w:r w:rsidRPr="006C4F77">
        <w:rPr>
          <w:rStyle w:val="StyleUnderline"/>
          <w:rFonts w:asciiTheme="minorHAnsi" w:hAnsiTheme="minorHAnsi" w:cstheme="minorHAnsi"/>
          <w:bCs/>
        </w:rPr>
        <w:t xml:space="preserve"> and work harder </w:t>
      </w:r>
      <w:r w:rsidRPr="006C4F77">
        <w:rPr>
          <w:rStyle w:val="StyleUnderline"/>
          <w:rFonts w:asciiTheme="minorHAnsi" w:hAnsiTheme="minorHAnsi" w:cstheme="minorHAnsi"/>
          <w:bCs/>
          <w:highlight w:val="green"/>
        </w:rPr>
        <w:t>to strengthen democracy at home and abroad.</w:t>
      </w:r>
      <w:r w:rsidRPr="006C4F77">
        <w:rPr>
          <w:rStyle w:val="StyleUnderline"/>
          <w:rFonts w:asciiTheme="minorHAnsi" w:hAnsiTheme="minorHAnsi" w:cstheme="minorHAnsi"/>
          <w:bCs/>
        </w:rPr>
        <w:t xml:space="preserve"> President </w:t>
      </w:r>
      <w:r w:rsidRPr="00706527">
        <w:rPr>
          <w:rStyle w:val="StyleUnderline"/>
          <w:rFonts w:asciiTheme="minorHAnsi" w:hAnsiTheme="minorHAnsi" w:cstheme="minorHAnsi"/>
          <w:bCs/>
        </w:rPr>
        <w:t>Biden</w:t>
      </w:r>
      <w:r w:rsidRPr="006C4F77">
        <w:rPr>
          <w:rStyle w:val="StyleUnderline"/>
          <w:rFonts w:asciiTheme="minorHAnsi" w:hAnsiTheme="minorHAnsi" w:cstheme="minorHAnsi"/>
          <w:bCs/>
        </w:rPr>
        <w:t xml:space="preserve"> has </w:t>
      </w:r>
      <w:r w:rsidRPr="00706527">
        <w:rPr>
          <w:rStyle w:val="StyleUnderline"/>
          <w:rFonts w:asciiTheme="minorHAnsi" w:hAnsiTheme="minorHAnsi" w:cstheme="minorHAnsi"/>
          <w:bCs/>
        </w:rPr>
        <w:t>pledged to restore America’s international role</w:t>
      </w:r>
      <w:r w:rsidRPr="006C4F77">
        <w:rPr>
          <w:rStyle w:val="StyleUnderline"/>
          <w:rFonts w:asciiTheme="minorHAnsi" w:hAnsiTheme="minorHAnsi" w:cstheme="minorHAnsi"/>
          <w:bCs/>
        </w:rPr>
        <w:t xml:space="preserve"> as a leading supporter of democracy and human rights, </w:t>
      </w:r>
      <w:r w:rsidRPr="00706527">
        <w:rPr>
          <w:rStyle w:val="StyleUnderline"/>
          <w:rFonts w:asciiTheme="minorHAnsi" w:hAnsiTheme="minorHAnsi" w:cstheme="minorHAnsi"/>
          <w:bCs/>
        </w:rPr>
        <w:t>but to rebuild</w:t>
      </w:r>
      <w:r w:rsidRPr="006C4F77">
        <w:rPr>
          <w:rStyle w:val="StyleUnderline"/>
          <w:rFonts w:asciiTheme="minorHAnsi" w:hAnsiTheme="minorHAnsi" w:cstheme="minorHAnsi"/>
          <w:bCs/>
        </w:rPr>
        <w:t xml:space="preserve"> its leadership </w:t>
      </w:r>
      <w:r w:rsidRPr="00706527">
        <w:rPr>
          <w:rStyle w:val="StyleUnderline"/>
          <w:rFonts w:asciiTheme="minorHAnsi" w:hAnsiTheme="minorHAnsi" w:cstheme="minorHAnsi"/>
          <w:bCs/>
        </w:rPr>
        <w:t>credentials, the country must</w:t>
      </w:r>
      <w:r w:rsidRPr="006C4F77">
        <w:rPr>
          <w:rStyle w:val="StyleUnderline"/>
          <w:rFonts w:asciiTheme="minorHAnsi" w:hAnsiTheme="minorHAnsi" w:cstheme="minorHAnsi"/>
          <w:bCs/>
        </w:rPr>
        <w:t xml:space="preserve"> simultaneously </w:t>
      </w:r>
      <w:r w:rsidRPr="00706527">
        <w:rPr>
          <w:rStyle w:val="StyleUnderline"/>
          <w:rFonts w:asciiTheme="minorHAnsi" w:hAnsiTheme="minorHAnsi" w:cstheme="minorHAnsi"/>
          <w:bCs/>
        </w:rPr>
        <w:t>address the weaknesses within its own political system</w:t>
      </w:r>
      <w:r w:rsidRPr="006C4F77">
        <w:rPr>
          <w:rStyle w:val="StyleUnderline"/>
          <w:rFonts w:asciiTheme="minorHAnsi" w:hAnsiTheme="minorHAnsi" w:cstheme="minorHAnsi"/>
          <w:bCs/>
        </w:rPr>
        <w:t>.”</w:t>
      </w:r>
      <w:r w:rsidRPr="00AB679D">
        <w:rPr>
          <w:rFonts w:asciiTheme="minorHAnsi" w:hAnsiTheme="minorHAnsi" w:cstheme="minorHAnsi"/>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AB679D">
        <w:rPr>
          <w:rFonts w:asciiTheme="minorHAnsi" w:hAnsiTheme="minorHAnsi" w:cstheme="minorHAnsi"/>
          <w:b/>
          <w:bCs/>
          <w:sz w:val="16"/>
        </w:rPr>
        <w:t>The effects of COVID-19</w:t>
      </w:r>
      <w:r w:rsidRPr="00AB679D">
        <w:rPr>
          <w:rFonts w:asciiTheme="minorHAnsi" w:hAnsiTheme="minorHAnsi" w:cstheme="minorHAnsi"/>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w:t>
      </w:r>
      <w:proofErr w:type="spellStart"/>
      <w:r w:rsidRPr="00AB679D">
        <w:rPr>
          <w:rFonts w:asciiTheme="minorHAnsi" w:hAnsiTheme="minorHAnsi" w:cstheme="minorHAnsi"/>
          <w:sz w:val="16"/>
        </w:rPr>
        <w:t>Orbán</w:t>
      </w:r>
      <w:proofErr w:type="spellEnd"/>
      <w:r w:rsidRPr="00AB679D">
        <w:rPr>
          <w:rFonts w:asciiTheme="minorHAnsi" w:hAnsiTheme="minorHAnsi" w:cstheme="minorHAnsi"/>
          <w:sz w:val="16"/>
        </w:rPr>
        <w:t xml:space="preserve">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AB679D">
        <w:rPr>
          <w:rFonts w:asciiTheme="minorHAnsi" w:hAnsiTheme="minorHAnsi" w:cstheme="minorHAnsi"/>
          <w:b/>
          <w:bCs/>
          <w:sz w:val="16"/>
        </w:rPr>
        <w:t>The resilience of democracy</w:t>
      </w:r>
      <w:r w:rsidRPr="00AB679D">
        <w:rPr>
          <w:rFonts w:asciiTheme="minorHAnsi" w:hAnsiTheme="minorHAnsi" w:cstheme="minorHAnsi"/>
          <w:sz w:val="16"/>
        </w:rPr>
        <w:t xml:space="preserve"> </w:t>
      </w:r>
      <w:r w:rsidRPr="006C4F77">
        <w:rPr>
          <w:rStyle w:val="StyleUnderline"/>
          <w:rFonts w:asciiTheme="minorHAnsi" w:hAnsiTheme="minorHAnsi" w:cstheme="minorHAnsi"/>
          <w:bCs/>
        </w:rPr>
        <w:t xml:space="preserve">Despite the many losses for freedom recorded by </w:t>
      </w:r>
      <w:hyperlink r:id="rId11" w:history="1">
        <w:r w:rsidRPr="00AB679D">
          <w:rPr>
            <w:rStyle w:val="StyleUnderline"/>
            <w:rFonts w:asciiTheme="minorHAnsi" w:hAnsiTheme="minorHAnsi" w:cstheme="minorHAnsi"/>
          </w:rPr>
          <w:t>Freedom in the World</w:t>
        </w:r>
      </w:hyperlink>
      <w:r w:rsidRPr="006C4F77">
        <w:rPr>
          <w:rStyle w:val="StyleUnderline"/>
          <w:rFonts w:asciiTheme="minorHAnsi" w:hAnsiTheme="minorHAnsi" w:cstheme="minorHAnsi"/>
          <w:bCs/>
        </w:rPr>
        <w:t xml:space="preserve"> during 2020, people around the globe remained committed to fighting for their rights, and democracy continued to demonstrate its remarkable resilience. A number of countries held successful elections, independent courts provided checks on executive overreach, journalists in even the most repressive environments investigated government transgressions, and activists persisted in calling out undemocratic practices. </w:t>
      </w:r>
    </w:p>
    <w:p w14:paraId="1C172B9D" w14:textId="77777777" w:rsidR="00BB2B02" w:rsidRDefault="00BB2B02" w:rsidP="00BB2B02">
      <w:pPr>
        <w:pStyle w:val="Heading4"/>
      </w:pPr>
      <w:r>
        <w:t xml:space="preserve">Democracies are key to solving climate change – data, empirics, </w:t>
      </w:r>
      <w:proofErr w:type="spellStart"/>
      <w:r>
        <w:t>metastudies</w:t>
      </w:r>
      <w:proofErr w:type="spellEnd"/>
      <w:r>
        <w:t xml:space="preserve">, etc. </w:t>
      </w:r>
    </w:p>
    <w:p w14:paraId="3FF0F0AA" w14:textId="77777777" w:rsidR="00BB2B02" w:rsidRPr="00073BE1" w:rsidRDefault="00BB2B02" w:rsidP="00BB2B02">
      <w:r w:rsidRPr="00073BE1">
        <w:rPr>
          <w:rStyle w:val="Heading4Char"/>
        </w:rPr>
        <w:t>Looney 16</w:t>
      </w:r>
      <w:r>
        <w:t xml:space="preserve"> </w:t>
      </w:r>
      <w:r w:rsidRPr="00073BE1">
        <w:rPr>
          <w:sz w:val="18"/>
          <w:szCs w:val="18"/>
        </w:rPr>
        <w:t>[</w:t>
      </w:r>
      <w:hyperlink r:id="rId12" w:history="1">
        <w:r w:rsidRPr="00073BE1">
          <w:rPr>
            <w:rStyle w:val="Hyperlink"/>
            <w:sz w:val="18"/>
            <w:szCs w:val="18"/>
          </w:rPr>
          <w:t>Robert Looney</w:t>
        </w:r>
      </w:hyperlink>
      <w:r w:rsidRPr="00073BE1">
        <w:rPr>
          <w:sz w:val="18"/>
          <w:szCs w:val="18"/>
        </w:rPr>
        <w:t xml:space="preserve">, JUNE 1, 2016, “Democracy Is the Answer to Climate Change”, </w:t>
      </w:r>
      <w:hyperlink r:id="rId13" w:history="1">
        <w:r w:rsidRPr="00073BE1">
          <w:rPr>
            <w:rStyle w:val="Hyperlink"/>
            <w:sz w:val="18"/>
            <w:szCs w:val="18"/>
          </w:rPr>
          <w:t>https://foreignpolicy.com/2016/06/01/democracy-is-the-answer-to-climate-change //</w:t>
        </w:r>
      </w:hyperlink>
      <w:r w:rsidRPr="00073BE1">
        <w:rPr>
          <w:sz w:val="18"/>
          <w:szCs w:val="18"/>
        </w:rPr>
        <w:t xml:space="preserve"> JB]</w:t>
      </w:r>
    </w:p>
    <w:p w14:paraId="194D804D" w14:textId="77777777" w:rsidR="00BB2B02" w:rsidRPr="00073BE1" w:rsidRDefault="00BB2B02" w:rsidP="00BB2B02">
      <w:pPr>
        <w:rPr>
          <w:sz w:val="16"/>
        </w:rPr>
      </w:pPr>
      <w:r w:rsidRPr="00073BE1">
        <w:rPr>
          <w:sz w:val="16"/>
        </w:rPr>
        <w:t xml:space="preserve">But is it really necessary to choose between democracy and saving the planet? </w:t>
      </w:r>
      <w:r w:rsidRPr="00073BE1">
        <w:rPr>
          <w:rFonts w:asciiTheme="minorHAnsi" w:hAnsiTheme="minorHAnsi" w:cstheme="minorHAnsi"/>
          <w:b/>
          <w:bCs/>
          <w:u w:val="single"/>
        </w:rPr>
        <w:t>A comprehensive review of</w:t>
      </w:r>
      <w:r w:rsidRPr="00073BE1">
        <w:rPr>
          <w:sz w:val="16"/>
        </w:rPr>
        <w:t xml:space="preserve"> various </w:t>
      </w:r>
      <w:r w:rsidRPr="00073BE1">
        <w:rPr>
          <w:rFonts w:asciiTheme="minorHAnsi" w:hAnsiTheme="minorHAnsi" w:cstheme="minorHAnsi"/>
          <w:b/>
          <w:bCs/>
          <w:u w:val="single"/>
        </w:rPr>
        <w:t>countries’ progress towards environmental sustainability</w:t>
      </w:r>
      <w:r w:rsidRPr="00073BE1">
        <w:rPr>
          <w:sz w:val="16"/>
        </w:rPr>
        <w:t xml:space="preserve"> suggests otherwise. In fact, the case against democracy as a vehicle for environmental sustainability may be grossly overstated, based less on the actions of the world’s democracies as a whole than on the failures of a conspicuous few.</w:t>
      </w:r>
    </w:p>
    <w:p w14:paraId="4D3FDBF2" w14:textId="77777777" w:rsidR="00BB2B02" w:rsidRPr="00073BE1" w:rsidRDefault="00BB2B02" w:rsidP="00BB2B02">
      <w:pPr>
        <w:rPr>
          <w:sz w:val="16"/>
        </w:rPr>
      </w:pPr>
      <w:r w:rsidRPr="00073BE1">
        <w:rPr>
          <w:rFonts w:asciiTheme="minorHAnsi" w:hAnsiTheme="minorHAnsi" w:cstheme="minorHAnsi"/>
          <w:b/>
          <w:bCs/>
          <w:highlight w:val="green"/>
          <w:u w:val="single"/>
        </w:rPr>
        <w:t>Two data sets</w:t>
      </w:r>
      <w:r w:rsidRPr="00073BE1">
        <w:rPr>
          <w:sz w:val="16"/>
        </w:rPr>
        <w:t xml:space="preserve"> can </w:t>
      </w:r>
      <w:r w:rsidRPr="00073BE1">
        <w:rPr>
          <w:rFonts w:asciiTheme="minorHAnsi" w:hAnsiTheme="minorHAnsi" w:cstheme="minorHAnsi"/>
          <w:b/>
          <w:bCs/>
          <w:u w:val="single"/>
        </w:rPr>
        <w:t>help</w:t>
      </w:r>
      <w:r w:rsidRPr="00073BE1">
        <w:rPr>
          <w:sz w:val="16"/>
        </w:rPr>
        <w:t xml:space="preserve"> us </w:t>
      </w:r>
      <w:r w:rsidRPr="00073BE1">
        <w:rPr>
          <w:rFonts w:asciiTheme="minorHAnsi" w:hAnsiTheme="minorHAnsi" w:cstheme="minorHAnsi"/>
          <w:b/>
          <w:bCs/>
          <w:highlight w:val="green"/>
          <w:u w:val="single"/>
        </w:rPr>
        <w:t>identify</w:t>
      </w:r>
      <w:r w:rsidRPr="00073BE1">
        <w:rPr>
          <w:rFonts w:asciiTheme="minorHAnsi" w:hAnsiTheme="minorHAnsi" w:cstheme="minorHAnsi"/>
          <w:b/>
          <w:bCs/>
          <w:u w:val="single"/>
        </w:rPr>
        <w:t xml:space="preserve"> the </w:t>
      </w:r>
      <w:r w:rsidRPr="00073BE1">
        <w:rPr>
          <w:rFonts w:asciiTheme="minorHAnsi" w:hAnsiTheme="minorHAnsi" w:cstheme="minorHAnsi"/>
          <w:b/>
          <w:bCs/>
          <w:highlight w:val="green"/>
          <w:u w:val="single"/>
        </w:rPr>
        <w:t>impact of democracy on climate change: The</w:t>
      </w:r>
      <w:r w:rsidRPr="00073BE1">
        <w:rPr>
          <w:rFonts w:asciiTheme="minorHAnsi" w:hAnsiTheme="minorHAnsi" w:cstheme="minorHAnsi"/>
          <w:b/>
          <w:bCs/>
          <w:u w:val="single"/>
        </w:rPr>
        <w:t xml:space="preserve"> Economist Intelligence Unit’s </w:t>
      </w:r>
      <w:r w:rsidRPr="00073BE1">
        <w:rPr>
          <w:rFonts w:asciiTheme="minorHAnsi" w:hAnsiTheme="minorHAnsi" w:cstheme="minorHAnsi"/>
          <w:b/>
          <w:bCs/>
          <w:highlight w:val="green"/>
          <w:u w:val="single"/>
        </w:rPr>
        <w:t>(EIU) </w:t>
      </w:r>
      <w:hyperlink r:id="rId14" w:history="1">
        <w:r w:rsidRPr="00073BE1">
          <w:rPr>
            <w:rFonts w:asciiTheme="minorHAnsi" w:hAnsiTheme="minorHAnsi" w:cstheme="minorHAnsi"/>
            <w:b/>
            <w:bCs/>
            <w:highlight w:val="green"/>
            <w:u w:val="single"/>
          </w:rPr>
          <w:t>Democracy Index</w:t>
        </w:r>
        <w:r w:rsidRPr="00073BE1">
          <w:rPr>
            <w:rFonts w:asciiTheme="minorHAnsi" w:hAnsiTheme="minorHAnsi" w:cstheme="minorHAnsi"/>
            <w:b/>
            <w:bCs/>
            <w:u w:val="single"/>
          </w:rPr>
          <w:t xml:space="preserve"> 2015</w:t>
        </w:r>
      </w:hyperlink>
      <w:r w:rsidRPr="00073BE1">
        <w:rPr>
          <w:rFonts w:asciiTheme="minorHAnsi" w:hAnsiTheme="minorHAnsi" w:cstheme="minorHAnsi"/>
          <w:b/>
          <w:bCs/>
          <w:u w:val="single"/>
        </w:rPr>
        <w:t> </w:t>
      </w:r>
      <w:r w:rsidRPr="00073BE1">
        <w:rPr>
          <w:rFonts w:asciiTheme="minorHAnsi" w:hAnsiTheme="minorHAnsi" w:cstheme="minorHAnsi"/>
          <w:b/>
          <w:bCs/>
          <w:highlight w:val="green"/>
          <w:u w:val="single"/>
        </w:rPr>
        <w:t>and</w:t>
      </w:r>
      <w:r w:rsidRPr="00073BE1">
        <w:rPr>
          <w:rFonts w:asciiTheme="minorHAnsi" w:hAnsiTheme="minorHAnsi" w:cstheme="minorHAnsi"/>
          <w:b/>
          <w:bCs/>
          <w:u w:val="single"/>
        </w:rPr>
        <w:t xml:space="preserve"> the </w:t>
      </w:r>
      <w:r w:rsidRPr="00073BE1">
        <w:rPr>
          <w:rFonts w:asciiTheme="minorHAnsi" w:hAnsiTheme="minorHAnsi" w:cstheme="minorHAnsi"/>
          <w:b/>
          <w:bCs/>
          <w:highlight w:val="green"/>
          <w:u w:val="single"/>
        </w:rPr>
        <w:t>World Energy</w:t>
      </w:r>
      <w:r w:rsidRPr="00073BE1">
        <w:rPr>
          <w:rFonts w:asciiTheme="minorHAnsi" w:hAnsiTheme="minorHAnsi" w:cstheme="minorHAnsi"/>
          <w:b/>
          <w:bCs/>
          <w:u w:val="single"/>
        </w:rPr>
        <w:t xml:space="preserve"> Council’s </w:t>
      </w:r>
      <w:hyperlink r:id="rId15" w:history="1">
        <w:r w:rsidRPr="00073BE1">
          <w:rPr>
            <w:rFonts w:asciiTheme="minorHAnsi" w:hAnsiTheme="minorHAnsi" w:cstheme="minorHAnsi"/>
            <w:b/>
            <w:bCs/>
            <w:u w:val="single"/>
          </w:rPr>
          <w:t xml:space="preserve">Energy Trilemma </w:t>
        </w:r>
        <w:r w:rsidRPr="00073BE1">
          <w:rPr>
            <w:rFonts w:asciiTheme="minorHAnsi" w:hAnsiTheme="minorHAnsi" w:cstheme="minorHAnsi"/>
            <w:b/>
            <w:bCs/>
            <w:highlight w:val="green"/>
            <w:u w:val="single"/>
          </w:rPr>
          <w:t>Index</w:t>
        </w:r>
      </w:hyperlink>
      <w:r w:rsidRPr="00073BE1">
        <w:rPr>
          <w:sz w:val="16"/>
        </w:rPr>
        <w:t xml:space="preserve">. The </w:t>
      </w:r>
      <w:r w:rsidRPr="00073BE1">
        <w:rPr>
          <w:rFonts w:asciiTheme="minorHAnsi" w:hAnsiTheme="minorHAnsi" w:cstheme="minorHAnsi"/>
          <w:b/>
          <w:bCs/>
          <w:u w:val="single"/>
        </w:rPr>
        <w:t>Democracy Index divides 167 countries into</w:t>
      </w:r>
      <w:r w:rsidRPr="00073BE1">
        <w:rPr>
          <w:sz w:val="16"/>
        </w:rPr>
        <w:t xml:space="preserve"> four main </w:t>
      </w:r>
      <w:r w:rsidRPr="00073BE1">
        <w:rPr>
          <w:rFonts w:asciiTheme="minorHAnsi" w:hAnsiTheme="minorHAnsi" w:cstheme="minorHAnsi"/>
          <w:b/>
          <w:bCs/>
          <w:u w:val="single"/>
        </w:rPr>
        <w:t>groups: full democracies, flawed democracies, hybrid regimes, and authoritarian regimes</w:t>
      </w:r>
      <w:r w:rsidRPr="00073BE1">
        <w:rPr>
          <w:sz w:val="16"/>
        </w:rPr>
        <w:t xml:space="preserve">. The countries are ranked best (Norway) to worst (North Korea). </w:t>
      </w:r>
      <w:r w:rsidRPr="00073BE1">
        <w:rPr>
          <w:rFonts w:asciiTheme="minorHAnsi" w:hAnsiTheme="minorHAnsi" w:cstheme="minorHAnsi"/>
          <w:b/>
          <w:bCs/>
          <w:u w:val="single"/>
        </w:rPr>
        <w:t>The Energy Trilemma Index ranks 130 countries in terms of</w:t>
      </w:r>
      <w:r w:rsidRPr="00073BE1">
        <w:rPr>
          <w:sz w:val="16"/>
        </w:rPr>
        <w:t xml:space="preserve"> their </w:t>
      </w:r>
      <w:r w:rsidRPr="00073BE1">
        <w:rPr>
          <w:rFonts w:asciiTheme="minorHAnsi" w:hAnsiTheme="minorHAnsi" w:cstheme="minorHAnsi"/>
          <w:b/>
          <w:bCs/>
          <w:u w:val="single"/>
        </w:rPr>
        <w:t>progress in</w:t>
      </w:r>
      <w:r w:rsidRPr="00073BE1">
        <w:rPr>
          <w:sz w:val="16"/>
        </w:rPr>
        <w:t xml:space="preserve"> three key energy performance measures: </w:t>
      </w:r>
      <w:r w:rsidRPr="00073BE1">
        <w:rPr>
          <w:rFonts w:asciiTheme="minorHAnsi" w:hAnsiTheme="minorHAnsi" w:cstheme="minorHAnsi"/>
          <w:b/>
          <w:bCs/>
          <w:u w:val="single"/>
        </w:rPr>
        <w:t>energy security</w:t>
      </w:r>
      <w:r w:rsidRPr="00073BE1">
        <w:rPr>
          <w:sz w:val="16"/>
        </w:rPr>
        <w:t xml:space="preserve"> (the availability of reliable supplies of energy), </w:t>
      </w:r>
      <w:r w:rsidRPr="00073BE1">
        <w:rPr>
          <w:rFonts w:asciiTheme="minorHAnsi" w:hAnsiTheme="minorHAnsi" w:cstheme="minorHAnsi"/>
          <w:b/>
          <w:bCs/>
          <w:u w:val="single"/>
        </w:rPr>
        <w:t>energy equity</w:t>
      </w:r>
      <w:r w:rsidRPr="00073BE1">
        <w:rPr>
          <w:sz w:val="16"/>
        </w:rPr>
        <w:t xml:space="preserve"> (the domestic price of energy) </w:t>
      </w:r>
      <w:r w:rsidRPr="00073BE1">
        <w:rPr>
          <w:rFonts w:asciiTheme="minorHAnsi" w:hAnsiTheme="minorHAnsi" w:cstheme="minorHAnsi"/>
          <w:b/>
          <w:bCs/>
          <w:u w:val="single"/>
        </w:rPr>
        <w:t>and environmental sustainability</w:t>
      </w:r>
      <w:r w:rsidRPr="00073BE1">
        <w:rPr>
          <w:sz w:val="16"/>
        </w:rPr>
        <w:t xml:space="preserve"> (the effect of the country’s energy sources on greenhouse gas emissions). Based on these measures, countries are ranked from best (Switzerland) to worst (South Africa).</w:t>
      </w:r>
    </w:p>
    <w:p w14:paraId="25E5A1D1" w14:textId="77777777" w:rsidR="00BB2B02" w:rsidRPr="00073BE1" w:rsidRDefault="00BB2B02" w:rsidP="00BB2B02">
      <w:pPr>
        <w:rPr>
          <w:sz w:val="16"/>
        </w:rPr>
      </w:pPr>
      <w:r w:rsidRPr="00073BE1">
        <w:rPr>
          <w:rFonts w:asciiTheme="minorHAnsi" w:hAnsiTheme="minorHAnsi" w:cstheme="minorHAnsi"/>
          <w:b/>
          <w:bCs/>
          <w:u w:val="single"/>
        </w:rPr>
        <w:t>In 2015</w:t>
      </w:r>
      <w:r w:rsidRPr="00073BE1">
        <w:rPr>
          <w:sz w:val="16"/>
        </w:rPr>
        <w:t xml:space="preserve">, the </w:t>
      </w:r>
      <w:r w:rsidRPr="00073BE1">
        <w:rPr>
          <w:rFonts w:asciiTheme="minorHAnsi" w:hAnsiTheme="minorHAnsi" w:cstheme="minorHAnsi"/>
          <w:b/>
          <w:bCs/>
          <w:highlight w:val="green"/>
          <w:u w:val="single"/>
        </w:rPr>
        <w:t>twenty countries</w:t>
      </w:r>
      <w:r w:rsidRPr="00073BE1">
        <w:rPr>
          <w:sz w:val="16"/>
        </w:rPr>
        <w:t xml:space="preserve"> grouped by the EIU </w:t>
      </w:r>
      <w:r w:rsidRPr="00073BE1">
        <w:rPr>
          <w:rFonts w:asciiTheme="minorHAnsi" w:hAnsiTheme="minorHAnsi" w:cstheme="minorHAnsi"/>
          <w:b/>
          <w:bCs/>
          <w:highlight w:val="green"/>
          <w:u w:val="single"/>
        </w:rPr>
        <w:t>as democracies had</w:t>
      </w:r>
      <w:r w:rsidRPr="00073BE1">
        <w:rPr>
          <w:sz w:val="16"/>
        </w:rPr>
        <w:t xml:space="preserve"> an </w:t>
      </w:r>
      <w:r w:rsidRPr="00073BE1">
        <w:rPr>
          <w:rFonts w:asciiTheme="minorHAnsi" w:hAnsiTheme="minorHAnsi" w:cstheme="minorHAnsi"/>
          <w:b/>
          <w:bCs/>
          <w:highlight w:val="green"/>
          <w:u w:val="single"/>
        </w:rPr>
        <w:t>average ranking of 34.2 on</w:t>
      </w:r>
      <w:r w:rsidRPr="00073BE1">
        <w:rPr>
          <w:sz w:val="16"/>
        </w:rPr>
        <w:t xml:space="preserve"> the </w:t>
      </w:r>
      <w:r w:rsidRPr="00073BE1">
        <w:rPr>
          <w:rFonts w:asciiTheme="minorHAnsi" w:hAnsiTheme="minorHAnsi" w:cstheme="minorHAnsi"/>
          <w:b/>
          <w:bCs/>
          <w:highlight w:val="green"/>
          <w:u w:val="single"/>
        </w:rPr>
        <w:t>energy</w:t>
      </w:r>
      <w:r w:rsidRPr="00073BE1">
        <w:rPr>
          <w:rFonts w:asciiTheme="minorHAnsi" w:hAnsiTheme="minorHAnsi" w:cstheme="minorHAnsi"/>
          <w:b/>
          <w:bCs/>
          <w:u w:val="single"/>
        </w:rPr>
        <w:t xml:space="preserve"> sustainability </w:t>
      </w:r>
      <w:r w:rsidRPr="00073BE1">
        <w:rPr>
          <w:rFonts w:asciiTheme="minorHAnsi" w:hAnsiTheme="minorHAnsi" w:cstheme="minorHAnsi"/>
          <w:b/>
          <w:bCs/>
          <w:highlight w:val="green"/>
          <w:u w:val="single"/>
        </w:rPr>
        <w:t>index</w:t>
      </w:r>
      <w:r w:rsidRPr="00073BE1">
        <w:rPr>
          <w:sz w:val="16"/>
        </w:rPr>
        <w:t xml:space="preserve">, while the </w:t>
      </w:r>
      <w:r w:rsidRPr="00073BE1">
        <w:rPr>
          <w:rFonts w:asciiTheme="minorHAnsi" w:hAnsiTheme="minorHAnsi" w:cstheme="minorHAnsi"/>
          <w:b/>
          <w:bCs/>
          <w:highlight w:val="green"/>
          <w:u w:val="single"/>
        </w:rPr>
        <w:t>27 authoritarian regimes</w:t>
      </w:r>
      <w:r w:rsidRPr="00073BE1">
        <w:rPr>
          <w:rFonts w:asciiTheme="minorHAnsi" w:hAnsiTheme="minorHAnsi" w:cstheme="minorHAnsi"/>
          <w:b/>
          <w:bCs/>
          <w:u w:val="single"/>
        </w:rPr>
        <w:t xml:space="preserve"> for which climate data existed scored much worse, </w:t>
      </w:r>
      <w:r w:rsidRPr="00073BE1">
        <w:rPr>
          <w:rFonts w:asciiTheme="minorHAnsi" w:hAnsiTheme="minorHAnsi" w:cstheme="minorHAnsi"/>
          <w:b/>
          <w:bCs/>
          <w:highlight w:val="green"/>
          <w:u w:val="single"/>
        </w:rPr>
        <w:t>with</w:t>
      </w:r>
      <w:r w:rsidRPr="00073BE1">
        <w:rPr>
          <w:rFonts w:asciiTheme="minorHAnsi" w:hAnsiTheme="minorHAnsi" w:cstheme="minorHAnsi"/>
          <w:b/>
          <w:bCs/>
          <w:u w:val="single"/>
        </w:rPr>
        <w:t xml:space="preserve"> an average </w:t>
      </w:r>
      <w:r w:rsidRPr="00073BE1">
        <w:rPr>
          <w:rFonts w:asciiTheme="minorHAnsi" w:hAnsiTheme="minorHAnsi" w:cstheme="minorHAnsi"/>
          <w:b/>
          <w:bCs/>
          <w:highlight w:val="green"/>
          <w:u w:val="single"/>
        </w:rPr>
        <w:t>ranking of 85.6</w:t>
      </w:r>
      <w:r w:rsidRPr="00073BE1">
        <w:rPr>
          <w:sz w:val="16"/>
        </w:rPr>
        <w:t xml:space="preserve">. In the two intermediate regime types, </w:t>
      </w:r>
      <w:r w:rsidRPr="00073BE1">
        <w:rPr>
          <w:rFonts w:asciiTheme="minorHAnsi" w:hAnsiTheme="minorHAnsi" w:cstheme="minorHAnsi"/>
          <w:b/>
          <w:bCs/>
          <w:highlight w:val="green"/>
          <w:u w:val="single"/>
        </w:rPr>
        <w:t>environmental sustainability fell off with democracy</w:t>
      </w:r>
      <w:r w:rsidRPr="00073BE1">
        <w:rPr>
          <w:rFonts w:asciiTheme="minorHAnsi" w:hAnsiTheme="minorHAnsi" w:cstheme="minorHAnsi"/>
          <w:b/>
          <w:bCs/>
          <w:u w:val="single"/>
        </w:rPr>
        <w:t xml:space="preserve">, with </w:t>
      </w:r>
      <w:r w:rsidRPr="00073BE1">
        <w:rPr>
          <w:rFonts w:asciiTheme="minorHAnsi" w:hAnsiTheme="minorHAnsi" w:cstheme="minorHAnsi"/>
          <w:b/>
          <w:bCs/>
          <w:highlight w:val="green"/>
          <w:u w:val="single"/>
        </w:rPr>
        <w:t>flawed</w:t>
      </w:r>
      <w:r w:rsidRPr="00073BE1">
        <w:rPr>
          <w:rFonts w:asciiTheme="minorHAnsi" w:hAnsiTheme="minorHAnsi" w:cstheme="minorHAnsi"/>
          <w:b/>
          <w:bCs/>
          <w:u w:val="single"/>
        </w:rPr>
        <w:t xml:space="preserve"> democracies </w:t>
      </w:r>
      <w:r w:rsidRPr="00073BE1">
        <w:rPr>
          <w:rFonts w:asciiTheme="minorHAnsi" w:hAnsiTheme="minorHAnsi" w:cstheme="minorHAnsi"/>
          <w:b/>
          <w:bCs/>
          <w:highlight w:val="green"/>
          <w:u w:val="single"/>
        </w:rPr>
        <w:t>having</w:t>
      </w:r>
      <w:r w:rsidRPr="00073BE1">
        <w:rPr>
          <w:rFonts w:asciiTheme="minorHAnsi" w:hAnsiTheme="minorHAnsi" w:cstheme="minorHAnsi"/>
          <w:b/>
          <w:bCs/>
          <w:u w:val="single"/>
        </w:rPr>
        <w:t xml:space="preserve"> an average ranking of </w:t>
      </w:r>
      <w:r w:rsidRPr="00073BE1">
        <w:rPr>
          <w:rFonts w:asciiTheme="minorHAnsi" w:hAnsiTheme="minorHAnsi" w:cstheme="minorHAnsi"/>
          <w:b/>
          <w:bCs/>
          <w:highlight w:val="green"/>
          <w:u w:val="single"/>
        </w:rPr>
        <w:t>62.9</w:t>
      </w:r>
      <w:r w:rsidRPr="00073BE1">
        <w:rPr>
          <w:sz w:val="16"/>
        </w:rPr>
        <w:t xml:space="preserve"> compared to hybrid countries at 67.5. </w:t>
      </w:r>
      <w:r w:rsidRPr="00073BE1">
        <w:rPr>
          <w:rFonts w:asciiTheme="minorHAnsi" w:hAnsiTheme="minorHAnsi" w:cstheme="minorHAnsi"/>
          <w:b/>
          <w:bCs/>
          <w:u w:val="single"/>
        </w:rPr>
        <w:t>The</w:t>
      </w:r>
      <w:r w:rsidRPr="00073BE1">
        <w:rPr>
          <w:sz w:val="16"/>
        </w:rPr>
        <w:t xml:space="preserve"> bad </w:t>
      </w:r>
      <w:r w:rsidRPr="00073BE1">
        <w:rPr>
          <w:rFonts w:asciiTheme="minorHAnsi" w:hAnsiTheme="minorHAnsi" w:cstheme="minorHAnsi"/>
          <w:b/>
          <w:bCs/>
          <w:u w:val="single"/>
        </w:rPr>
        <w:lastRenderedPageBreak/>
        <w:t>reputation of democracies</w:t>
      </w:r>
      <w:r w:rsidRPr="00073BE1">
        <w:rPr>
          <w:sz w:val="16"/>
        </w:rPr>
        <w:t xml:space="preserve"> in </w:t>
      </w:r>
      <w:r w:rsidRPr="00073BE1">
        <w:rPr>
          <w:rFonts w:asciiTheme="minorHAnsi" w:hAnsiTheme="minorHAnsi" w:cstheme="minorHAnsi"/>
          <w:b/>
          <w:bCs/>
          <w:u w:val="single"/>
        </w:rPr>
        <w:t>combatting climate change</w:t>
      </w:r>
      <w:r w:rsidRPr="00073BE1">
        <w:rPr>
          <w:sz w:val="16"/>
        </w:rPr>
        <w:t xml:space="preserve"> likely </w:t>
      </w:r>
      <w:r w:rsidRPr="00073BE1">
        <w:rPr>
          <w:rFonts w:asciiTheme="minorHAnsi" w:hAnsiTheme="minorHAnsi" w:cstheme="minorHAnsi"/>
          <w:b/>
          <w:bCs/>
          <w:u w:val="single"/>
        </w:rPr>
        <w:t>reflects</w:t>
      </w:r>
      <w:r w:rsidRPr="00073BE1">
        <w:rPr>
          <w:sz w:val="16"/>
        </w:rPr>
        <w:t xml:space="preserve"> the extremely low environmental sustainability scores of several of the more prominent members of this group, namely </w:t>
      </w:r>
      <w:r w:rsidRPr="00073BE1">
        <w:rPr>
          <w:rFonts w:asciiTheme="minorHAnsi" w:hAnsiTheme="minorHAnsi" w:cstheme="minorHAnsi"/>
          <w:b/>
          <w:bCs/>
          <w:u w:val="single"/>
        </w:rPr>
        <w:t>Canada</w:t>
      </w:r>
      <w:r w:rsidRPr="00073BE1">
        <w:rPr>
          <w:sz w:val="16"/>
        </w:rPr>
        <w:t xml:space="preserve"> (71), the </w:t>
      </w:r>
      <w:r w:rsidRPr="00073BE1">
        <w:rPr>
          <w:rFonts w:asciiTheme="minorHAnsi" w:hAnsiTheme="minorHAnsi" w:cstheme="minorHAnsi"/>
          <w:b/>
          <w:bCs/>
          <w:u w:val="single"/>
        </w:rPr>
        <w:t>United States</w:t>
      </w:r>
      <w:r w:rsidRPr="00073BE1">
        <w:rPr>
          <w:sz w:val="16"/>
        </w:rPr>
        <w:t xml:space="preserve"> (95), and </w:t>
      </w:r>
      <w:r w:rsidRPr="00073BE1">
        <w:rPr>
          <w:rFonts w:asciiTheme="minorHAnsi" w:hAnsiTheme="minorHAnsi" w:cstheme="minorHAnsi"/>
          <w:b/>
          <w:bCs/>
          <w:u w:val="single"/>
        </w:rPr>
        <w:t>Australia</w:t>
      </w:r>
      <w:r w:rsidRPr="00073BE1">
        <w:rPr>
          <w:sz w:val="16"/>
        </w:rPr>
        <w:t xml:space="preserve"> (110).</w:t>
      </w:r>
    </w:p>
    <w:p w14:paraId="757D8CAA" w14:textId="77777777" w:rsidR="00BB2B02" w:rsidRPr="00073BE1" w:rsidRDefault="00BB2B02" w:rsidP="00BB2B02">
      <w:pPr>
        <w:rPr>
          <w:sz w:val="16"/>
          <w:szCs w:val="16"/>
        </w:rPr>
      </w:pPr>
      <w:r w:rsidRPr="00073BE1">
        <w:rPr>
          <w:sz w:val="16"/>
          <w:szCs w:val="16"/>
        </w:rPr>
        <w:t>As the name “Energy Trilemma” suggests, countries are forced to make trade-offs between energy security, energy equity, and environmental sustainability when determining their energy policies. For instance, a country that prioritizes energy equity might opt to import cheap fossil fuels at the expense of energy security and environmental sustainability until it can develop low-cost green domestic energy sources. Thus, the Energy Trilemma Index can provide insights not just into a country’s performance, but also into its priorities.</w:t>
      </w:r>
    </w:p>
    <w:p w14:paraId="6C8A495F" w14:textId="77777777" w:rsidR="00BB2B02" w:rsidRPr="00073BE1" w:rsidRDefault="00BB2B02" w:rsidP="00BB2B02">
      <w:pPr>
        <w:rPr>
          <w:sz w:val="16"/>
        </w:rPr>
      </w:pPr>
      <w:r w:rsidRPr="00073BE1">
        <w:rPr>
          <w:sz w:val="16"/>
        </w:rPr>
        <w:t xml:space="preserve">As it turns out, </w:t>
      </w:r>
      <w:r w:rsidRPr="00073BE1">
        <w:rPr>
          <w:rFonts w:asciiTheme="minorHAnsi" w:hAnsiTheme="minorHAnsi" w:cstheme="minorHAnsi"/>
          <w:b/>
          <w:bCs/>
          <w:highlight w:val="green"/>
          <w:u w:val="single"/>
        </w:rPr>
        <w:t>countries that prioritized environmental sustainability ranked</w:t>
      </w:r>
      <w:r w:rsidRPr="00073BE1">
        <w:rPr>
          <w:rFonts w:asciiTheme="minorHAnsi" w:hAnsiTheme="minorHAnsi" w:cstheme="minorHAnsi"/>
          <w:b/>
          <w:bCs/>
          <w:u w:val="single"/>
        </w:rPr>
        <w:t xml:space="preserve"> considerably </w:t>
      </w:r>
      <w:r w:rsidRPr="00073BE1">
        <w:rPr>
          <w:rFonts w:asciiTheme="minorHAnsi" w:hAnsiTheme="minorHAnsi" w:cstheme="minorHAnsi"/>
          <w:b/>
          <w:bCs/>
          <w:highlight w:val="green"/>
          <w:u w:val="single"/>
        </w:rPr>
        <w:t>higher on democracy than those that didn’t</w:t>
      </w:r>
      <w:r w:rsidRPr="00073BE1">
        <w:rPr>
          <w:rFonts w:asciiTheme="minorHAnsi" w:hAnsiTheme="minorHAnsi" w:cstheme="minorHAnsi"/>
          <w:b/>
          <w:bCs/>
          <w:u w:val="single"/>
        </w:rPr>
        <w:t xml:space="preserve"> (</w:t>
      </w:r>
      <w:r w:rsidRPr="00073BE1">
        <w:rPr>
          <w:rFonts w:asciiTheme="minorHAnsi" w:hAnsiTheme="minorHAnsi" w:cstheme="minorHAnsi"/>
          <w:b/>
          <w:bCs/>
          <w:highlight w:val="green"/>
          <w:u w:val="single"/>
        </w:rPr>
        <w:t>75</w:t>
      </w:r>
      <w:r w:rsidRPr="00073BE1">
        <w:rPr>
          <w:rFonts w:asciiTheme="minorHAnsi" w:hAnsiTheme="minorHAnsi" w:cstheme="minorHAnsi"/>
          <w:b/>
          <w:bCs/>
          <w:u w:val="single"/>
        </w:rPr>
        <w:t xml:space="preserve">.4 </w:t>
      </w:r>
      <w:r w:rsidRPr="00073BE1">
        <w:rPr>
          <w:rFonts w:asciiTheme="minorHAnsi" w:hAnsiTheme="minorHAnsi" w:cstheme="minorHAnsi"/>
          <w:b/>
          <w:bCs/>
          <w:highlight w:val="green"/>
          <w:u w:val="single"/>
        </w:rPr>
        <w:t>vs</w:t>
      </w:r>
      <w:r w:rsidRPr="00073BE1">
        <w:rPr>
          <w:rFonts w:asciiTheme="minorHAnsi" w:hAnsiTheme="minorHAnsi" w:cstheme="minorHAnsi"/>
          <w:b/>
          <w:bCs/>
          <w:u w:val="single"/>
        </w:rPr>
        <w:t xml:space="preserve">. </w:t>
      </w:r>
      <w:r w:rsidRPr="00073BE1">
        <w:rPr>
          <w:rFonts w:asciiTheme="minorHAnsi" w:hAnsiTheme="minorHAnsi" w:cstheme="minorHAnsi"/>
          <w:b/>
          <w:bCs/>
          <w:highlight w:val="green"/>
          <w:u w:val="single"/>
        </w:rPr>
        <w:t>103</w:t>
      </w:r>
      <w:r w:rsidRPr="00073BE1">
        <w:rPr>
          <w:rFonts w:asciiTheme="minorHAnsi" w:hAnsiTheme="minorHAnsi" w:cstheme="minorHAnsi"/>
          <w:b/>
          <w:bCs/>
          <w:u w:val="single"/>
        </w:rPr>
        <w:t>.5)</w:t>
      </w:r>
      <w:r w:rsidRPr="00073BE1">
        <w:rPr>
          <w:sz w:val="16"/>
        </w:rPr>
        <w:t>. These countries also had somewhat lower average per capita income ($25,015 vs. $37,095), demonstrating that taking action against climate change is far from a luxury that only the richest nations can afford.</w:t>
      </w:r>
    </w:p>
    <w:p w14:paraId="102DA5D8" w14:textId="77777777" w:rsidR="00BB2B02" w:rsidRPr="00593163" w:rsidRDefault="00BB2B02" w:rsidP="00BB2B02">
      <w:pPr>
        <w:rPr>
          <w:color w:val="FF0000"/>
          <w:sz w:val="16"/>
        </w:rPr>
      </w:pPr>
      <w:r w:rsidRPr="00073BE1">
        <w:rPr>
          <w:sz w:val="16"/>
        </w:rPr>
        <w:t xml:space="preserve">As these patterns </w:t>
      </w:r>
      <w:r w:rsidRPr="00593163">
        <w:rPr>
          <w:color w:val="FF0000"/>
          <w:sz w:val="16"/>
        </w:rPr>
        <w:t xml:space="preserve">clearly show, </w:t>
      </w:r>
      <w:r w:rsidRPr="00593163">
        <w:rPr>
          <w:rFonts w:asciiTheme="minorHAnsi" w:hAnsiTheme="minorHAnsi" w:cstheme="minorHAnsi"/>
          <w:b/>
          <w:bCs/>
          <w:color w:val="FF0000"/>
          <w:highlight w:val="green"/>
          <w:u w:val="single"/>
        </w:rPr>
        <w:t>democracies</w:t>
      </w:r>
      <w:r w:rsidRPr="00593163">
        <w:rPr>
          <w:rFonts w:asciiTheme="minorHAnsi" w:hAnsiTheme="minorHAnsi" w:cstheme="minorHAnsi"/>
          <w:b/>
          <w:bCs/>
          <w:color w:val="FF0000"/>
          <w:u w:val="single"/>
        </w:rPr>
        <w:t xml:space="preserve"> are much </w:t>
      </w:r>
      <w:r w:rsidRPr="00593163">
        <w:rPr>
          <w:rFonts w:asciiTheme="minorHAnsi" w:hAnsiTheme="minorHAnsi" w:cstheme="minorHAnsi"/>
          <w:b/>
          <w:bCs/>
          <w:color w:val="FF0000"/>
          <w:highlight w:val="green"/>
          <w:u w:val="single"/>
        </w:rPr>
        <w:t>more likely</w:t>
      </w:r>
      <w:r w:rsidRPr="00593163">
        <w:rPr>
          <w:rFonts w:asciiTheme="minorHAnsi" w:hAnsiTheme="minorHAnsi" w:cstheme="minorHAnsi"/>
          <w:b/>
          <w:bCs/>
          <w:color w:val="FF0000"/>
          <w:u w:val="single"/>
        </w:rPr>
        <w:t xml:space="preserve"> than authoritarian regimes </w:t>
      </w:r>
      <w:r w:rsidRPr="00593163">
        <w:rPr>
          <w:rFonts w:asciiTheme="minorHAnsi" w:hAnsiTheme="minorHAnsi" w:cstheme="minorHAnsi"/>
          <w:b/>
          <w:bCs/>
          <w:color w:val="FF0000"/>
          <w:highlight w:val="green"/>
          <w:u w:val="single"/>
        </w:rPr>
        <w:t>to give</w:t>
      </w:r>
      <w:r w:rsidRPr="00593163">
        <w:rPr>
          <w:rFonts w:asciiTheme="minorHAnsi" w:hAnsiTheme="minorHAnsi" w:cstheme="minorHAnsi"/>
          <w:b/>
          <w:bCs/>
          <w:color w:val="FF0000"/>
          <w:u w:val="single"/>
        </w:rPr>
        <w:t xml:space="preserve"> environmental sustainability </w:t>
      </w:r>
      <w:r w:rsidRPr="00593163">
        <w:rPr>
          <w:rFonts w:asciiTheme="minorHAnsi" w:hAnsiTheme="minorHAnsi" w:cstheme="minorHAnsi"/>
          <w:b/>
          <w:bCs/>
          <w:color w:val="FF0000"/>
          <w:highlight w:val="green"/>
          <w:u w:val="single"/>
        </w:rPr>
        <w:t>priority over</w:t>
      </w:r>
      <w:r w:rsidRPr="00593163">
        <w:rPr>
          <w:rFonts w:asciiTheme="minorHAnsi" w:hAnsiTheme="minorHAnsi" w:cstheme="minorHAnsi"/>
          <w:b/>
          <w:bCs/>
          <w:color w:val="FF0000"/>
          <w:u w:val="single"/>
        </w:rPr>
        <w:t xml:space="preserve"> either </w:t>
      </w:r>
      <w:r w:rsidRPr="00593163">
        <w:rPr>
          <w:rFonts w:asciiTheme="minorHAnsi" w:hAnsiTheme="minorHAnsi" w:cstheme="minorHAnsi"/>
          <w:b/>
          <w:bCs/>
          <w:color w:val="FF0000"/>
          <w:highlight w:val="green"/>
          <w:u w:val="single"/>
        </w:rPr>
        <w:t>energy security</w:t>
      </w:r>
      <w:r w:rsidRPr="00593163">
        <w:rPr>
          <w:rFonts w:asciiTheme="minorHAnsi" w:hAnsiTheme="minorHAnsi" w:cstheme="minorHAnsi"/>
          <w:b/>
          <w:bCs/>
          <w:color w:val="FF0000"/>
          <w:u w:val="single"/>
        </w:rPr>
        <w:t xml:space="preserve"> or affordable energy supplies</w:t>
      </w:r>
      <w:r w:rsidRPr="00593163">
        <w:rPr>
          <w:color w:val="FF0000"/>
          <w:sz w:val="16"/>
        </w:rPr>
        <w:t>. This fact appears counter-intuitive, given that an often-cited flaw of democracy is that politicians are forced to make short-run decisions based on the election cycle. However, the effects of climate change, in the form of more severe storms, damaging droughts, falling agricultural yields, and increased flooding of coastal areas, are already being felt. And voters whose lives and livelihoods are increasingly impacted by climate change are beginning to demand immediate action, effectively forcing politicians to take a longer-run view. As a result, democratic governments become more likely to comply with global agreements that set specific targets for carbon reduction.</w:t>
      </w:r>
    </w:p>
    <w:p w14:paraId="42400B56" w14:textId="77777777" w:rsidR="00BB2B02" w:rsidRPr="00593163" w:rsidRDefault="00BB2B02" w:rsidP="00BB2B02">
      <w:pPr>
        <w:rPr>
          <w:color w:val="FF0000"/>
          <w:sz w:val="16"/>
          <w:szCs w:val="16"/>
        </w:rPr>
      </w:pPr>
      <w:r w:rsidRPr="00593163">
        <w:rPr>
          <w:color w:val="FF0000"/>
          <w:sz w:val="16"/>
          <w:szCs w:val="16"/>
        </w:rPr>
        <w:t>Nevertheless, as noted above, several of the more prominent democracies — in particular, Canada, the United States, and Australia — have failed to adopt a national strategy for combatting climate change. The governments of these countries have not only come under pressure from their domestic fossil fuel industries, but from other constituencies that oppose changing the status quo, due in particular to the perception that environmentalism comes at the expense of jobs and low energy prices. In the U.S., a long-term campaign of </w:t>
      </w:r>
      <w:hyperlink r:id="rId16" w:history="1">
        <w:r w:rsidRPr="00593163">
          <w:rPr>
            <w:rStyle w:val="Hyperlink"/>
            <w:color w:val="FF0000"/>
            <w:sz w:val="16"/>
            <w:szCs w:val="16"/>
          </w:rPr>
          <w:t>disinformation</w:t>
        </w:r>
      </w:hyperlink>
      <w:r w:rsidRPr="00593163">
        <w:rPr>
          <w:color w:val="FF0000"/>
          <w:sz w:val="16"/>
          <w:szCs w:val="16"/>
        </w:rPr>
        <w:t> funded by the fossil fuel sector has given rise to a large group of climate-change naysayers, although their numbers may be </w:t>
      </w:r>
      <w:hyperlink r:id="rId17" w:history="1">
        <w:r w:rsidRPr="00593163">
          <w:rPr>
            <w:rStyle w:val="Hyperlink"/>
            <w:color w:val="FF0000"/>
            <w:sz w:val="16"/>
            <w:szCs w:val="16"/>
          </w:rPr>
          <w:t>shrinking</w:t>
        </w:r>
      </w:hyperlink>
      <w:r w:rsidRPr="00593163">
        <w:rPr>
          <w:color w:val="FF0000"/>
          <w:sz w:val="16"/>
          <w:szCs w:val="16"/>
        </w:rPr>
        <w:t>.</w:t>
      </w:r>
    </w:p>
    <w:p w14:paraId="2DFFC11A" w14:textId="77777777" w:rsidR="00BB2B02" w:rsidRPr="00593163" w:rsidRDefault="00BB2B02" w:rsidP="00BB2B02">
      <w:pPr>
        <w:rPr>
          <w:color w:val="FF0000"/>
          <w:sz w:val="16"/>
          <w:szCs w:val="16"/>
        </w:rPr>
      </w:pPr>
      <w:r w:rsidRPr="00593163">
        <w:rPr>
          <w:color w:val="FF0000"/>
          <w:sz w:val="16"/>
          <w:szCs w:val="16"/>
        </w:rPr>
        <w:t>Even in these countries, however, democracy is at work subtly prodding the government toward greater environmental responsibility. For now, this work is taking place at the provincial, state, and municipal levels. </w:t>
      </w:r>
      <w:hyperlink r:id="rId18" w:history="1">
        <w:r w:rsidRPr="00593163">
          <w:rPr>
            <w:rStyle w:val="Hyperlink"/>
            <w:color w:val="FF0000"/>
            <w:sz w:val="16"/>
            <w:szCs w:val="16"/>
          </w:rPr>
          <w:t>British Columbia</w:t>
        </w:r>
      </w:hyperlink>
      <w:r w:rsidRPr="00593163">
        <w:rPr>
          <w:color w:val="FF0000"/>
          <w:sz w:val="16"/>
          <w:szCs w:val="16"/>
        </w:rPr>
        <w:t> has imposed a carbon tax, </w:t>
      </w:r>
      <w:hyperlink r:id="rId19" w:history="1">
        <w:r w:rsidRPr="00593163">
          <w:rPr>
            <w:rStyle w:val="Hyperlink"/>
            <w:color w:val="FF0000"/>
            <w:sz w:val="16"/>
            <w:szCs w:val="16"/>
          </w:rPr>
          <w:t>California</w:t>
        </w:r>
      </w:hyperlink>
      <w:r w:rsidRPr="00593163">
        <w:rPr>
          <w:color w:val="FF0000"/>
          <w:sz w:val="16"/>
          <w:szCs w:val="16"/>
        </w:rPr>
        <w:t> has initiated a cap-and-trade carbon plan, and </w:t>
      </w:r>
      <w:hyperlink r:id="rId20" w:history="1">
        <w:r w:rsidRPr="00593163">
          <w:rPr>
            <w:rStyle w:val="Hyperlink"/>
            <w:color w:val="FF0000"/>
            <w:sz w:val="16"/>
            <w:szCs w:val="16"/>
          </w:rPr>
          <w:t>Melbourne</w:t>
        </w:r>
      </w:hyperlink>
      <w:r w:rsidRPr="00593163">
        <w:rPr>
          <w:color w:val="FF0000"/>
          <w:sz w:val="16"/>
          <w:szCs w:val="16"/>
        </w:rPr>
        <w:t> has set a goal of zero net emissions by 2020. In most cases where local action has taken place, the effects of climate change have already begun to affect people’s lives. Once the consequences of climate change begin to be felt in other parts of these countries, it is reasonable to expect movements of this sort to gain momentum.</w:t>
      </w:r>
    </w:p>
    <w:p w14:paraId="479FDAA3" w14:textId="77777777" w:rsidR="00BB2B02" w:rsidRPr="00593163" w:rsidRDefault="00BB2B02" w:rsidP="00BB2B02">
      <w:pPr>
        <w:rPr>
          <w:color w:val="FF0000"/>
          <w:sz w:val="16"/>
        </w:rPr>
      </w:pPr>
      <w:r w:rsidRPr="00593163">
        <w:rPr>
          <w:color w:val="FF0000"/>
          <w:sz w:val="16"/>
        </w:rPr>
        <w:t>Public concerns about the effects of climate change are unlikely to have the same force in authoritarian regimes as in democracies for two basic reasons. Authoritarian regimes almost invariably prioritize energy security and equity over environmental sustainability, since rising fuel prices risk social unrest. This overarching concern with </w:t>
      </w:r>
      <w:hyperlink r:id="rId21" w:history="1">
        <w:r w:rsidRPr="00593163">
          <w:rPr>
            <w:rStyle w:val="Hyperlink"/>
            <w:color w:val="FF0000"/>
            <w:sz w:val="16"/>
          </w:rPr>
          <w:t>keeping energy prices low</w:t>
        </w:r>
      </w:hyperlink>
      <w:r w:rsidRPr="00593163">
        <w:rPr>
          <w:color w:val="FF0000"/>
          <w:sz w:val="16"/>
        </w:rPr>
        <w:t xml:space="preserve"> encourages increased usage of fossil fuels and a bias against green technologies. </w:t>
      </w:r>
      <w:r w:rsidRPr="00593163">
        <w:rPr>
          <w:rFonts w:asciiTheme="minorHAnsi" w:hAnsiTheme="minorHAnsi" w:cstheme="minorHAnsi"/>
          <w:b/>
          <w:bCs/>
          <w:color w:val="FF0000"/>
          <w:u w:val="single"/>
        </w:rPr>
        <w:t xml:space="preserve">At the same time, </w:t>
      </w:r>
      <w:r w:rsidRPr="00593163">
        <w:rPr>
          <w:rFonts w:asciiTheme="minorHAnsi" w:hAnsiTheme="minorHAnsi" w:cstheme="minorHAnsi"/>
          <w:b/>
          <w:bCs/>
          <w:color w:val="FF0000"/>
          <w:highlight w:val="green"/>
          <w:u w:val="single"/>
        </w:rPr>
        <w:t>authoritarian governments control information</w:t>
      </w:r>
      <w:r w:rsidRPr="00593163">
        <w:rPr>
          <w:rFonts w:asciiTheme="minorHAnsi" w:hAnsiTheme="minorHAnsi" w:cstheme="minorHAnsi"/>
          <w:b/>
          <w:bCs/>
          <w:color w:val="FF0000"/>
          <w:u w:val="single"/>
        </w:rPr>
        <w:t xml:space="preserve"> through state dominance of the media and access to official data</w:t>
      </w:r>
      <w:r w:rsidRPr="00593163">
        <w:rPr>
          <w:color w:val="FF0000"/>
          <w:sz w:val="16"/>
        </w:rPr>
        <w:t xml:space="preserve">. For example, </w:t>
      </w:r>
      <w:r w:rsidRPr="00593163">
        <w:rPr>
          <w:rFonts w:asciiTheme="minorHAnsi" w:hAnsiTheme="minorHAnsi" w:cstheme="minorHAnsi"/>
          <w:b/>
          <w:bCs/>
          <w:color w:val="FF0000"/>
          <w:highlight w:val="green"/>
          <w:u w:val="single"/>
        </w:rPr>
        <w:t>China</w:t>
      </w:r>
      <w:r w:rsidRPr="00593163">
        <w:rPr>
          <w:color w:val="FF0000"/>
          <w:sz w:val="16"/>
        </w:rPr>
        <w:t xml:space="preserve"> recently </w:t>
      </w:r>
      <w:r w:rsidRPr="00593163">
        <w:rPr>
          <w:rFonts w:asciiTheme="minorHAnsi" w:hAnsiTheme="minorHAnsi" w:cstheme="minorHAnsi"/>
          <w:b/>
          <w:bCs/>
          <w:color w:val="FF0000"/>
          <w:highlight w:val="green"/>
          <w:u w:val="single"/>
        </w:rPr>
        <w:t>reported</w:t>
      </w:r>
      <w:r w:rsidRPr="00593163">
        <w:rPr>
          <w:rFonts w:asciiTheme="minorHAnsi" w:hAnsiTheme="minorHAnsi" w:cstheme="minorHAnsi"/>
          <w:b/>
          <w:bCs/>
          <w:color w:val="FF0000"/>
          <w:u w:val="single"/>
        </w:rPr>
        <w:t xml:space="preserve"> a sizable </w:t>
      </w:r>
      <w:r w:rsidRPr="00593163">
        <w:rPr>
          <w:rFonts w:asciiTheme="minorHAnsi" w:hAnsiTheme="minorHAnsi" w:cstheme="minorHAnsi"/>
          <w:b/>
          <w:bCs/>
          <w:color w:val="FF0000"/>
          <w:highlight w:val="green"/>
          <w:u w:val="single"/>
        </w:rPr>
        <w:t>drop in coal consumption</w:t>
      </w:r>
      <w:r w:rsidRPr="00593163">
        <w:rPr>
          <w:color w:val="FF0000"/>
          <w:sz w:val="16"/>
        </w:rPr>
        <w:t xml:space="preserve"> to placate citizens’ concerns about the country’s choking air pollution. </w:t>
      </w:r>
      <w:r w:rsidRPr="00593163">
        <w:rPr>
          <w:rFonts w:asciiTheme="minorHAnsi" w:hAnsiTheme="minorHAnsi" w:cstheme="minorHAnsi"/>
          <w:b/>
          <w:bCs/>
          <w:color w:val="FF0000"/>
          <w:u w:val="single"/>
        </w:rPr>
        <w:t>According to the New York Times, </w:t>
      </w:r>
      <w:r w:rsidRPr="00593163">
        <w:rPr>
          <w:rFonts w:asciiTheme="minorHAnsi" w:hAnsiTheme="minorHAnsi" w:cstheme="minorHAnsi"/>
          <w:b/>
          <w:bCs/>
          <w:color w:val="FF0000"/>
          <w:highlight w:val="green"/>
          <w:u w:val="single"/>
        </w:rPr>
        <w:t>however</w:t>
      </w:r>
      <w:r w:rsidRPr="00593163">
        <w:rPr>
          <w:rFonts w:asciiTheme="minorHAnsi" w:hAnsiTheme="minorHAnsi" w:cstheme="minorHAnsi"/>
          <w:b/>
          <w:bCs/>
          <w:color w:val="FF0000"/>
          <w:u w:val="single"/>
        </w:rPr>
        <w:t xml:space="preserve">, Chinese </w:t>
      </w:r>
      <w:r w:rsidRPr="00593163">
        <w:rPr>
          <w:rFonts w:asciiTheme="minorHAnsi" w:hAnsiTheme="minorHAnsi" w:cstheme="minorHAnsi"/>
          <w:b/>
          <w:bCs/>
          <w:color w:val="FF0000"/>
          <w:highlight w:val="green"/>
          <w:u w:val="single"/>
        </w:rPr>
        <w:t>coal consumption</w:t>
      </w:r>
      <w:r w:rsidRPr="00593163">
        <w:rPr>
          <w:rFonts w:asciiTheme="minorHAnsi" w:hAnsiTheme="minorHAnsi" w:cstheme="minorHAnsi"/>
          <w:b/>
          <w:bCs/>
          <w:color w:val="FF0000"/>
          <w:u w:val="single"/>
        </w:rPr>
        <w:t xml:space="preserve"> during the period of supposed reduction </w:t>
      </w:r>
      <w:r w:rsidRPr="00593163">
        <w:rPr>
          <w:rFonts w:asciiTheme="minorHAnsi" w:hAnsiTheme="minorHAnsi" w:cstheme="minorHAnsi"/>
          <w:b/>
          <w:bCs/>
          <w:color w:val="FF0000"/>
          <w:highlight w:val="green"/>
          <w:u w:val="single"/>
        </w:rPr>
        <w:t>actually </w:t>
      </w:r>
      <w:hyperlink r:id="rId22" w:history="1">
        <w:r w:rsidRPr="00593163">
          <w:rPr>
            <w:rFonts w:asciiTheme="minorHAnsi" w:hAnsiTheme="minorHAnsi" w:cstheme="minorHAnsi"/>
            <w:b/>
            <w:bCs/>
            <w:color w:val="FF0000"/>
            <w:highlight w:val="green"/>
            <w:u w:val="single"/>
          </w:rPr>
          <w:t>rose</w:t>
        </w:r>
      </w:hyperlink>
      <w:r w:rsidRPr="00593163">
        <w:rPr>
          <w:rFonts w:asciiTheme="minorHAnsi" w:hAnsiTheme="minorHAnsi" w:cstheme="minorHAnsi"/>
          <w:b/>
          <w:bCs/>
          <w:color w:val="FF0000"/>
          <w:highlight w:val="green"/>
          <w:u w:val="single"/>
        </w:rPr>
        <w:t> by 600 million tons</w:t>
      </w:r>
      <w:r w:rsidRPr="00593163">
        <w:rPr>
          <w:color w:val="FF0000"/>
          <w:sz w:val="16"/>
        </w:rPr>
        <w:t xml:space="preserve">, an increase equal to 70 percent of annual coal usage in the United States. Even </w:t>
      </w:r>
      <w:r w:rsidRPr="00593163">
        <w:rPr>
          <w:rFonts w:asciiTheme="minorHAnsi" w:hAnsiTheme="minorHAnsi" w:cstheme="minorHAnsi"/>
          <w:b/>
          <w:bCs/>
          <w:color w:val="FF0000"/>
          <w:u w:val="single"/>
        </w:rPr>
        <w:t>as Chinese greenhouse gas emissions from coal grew, a </w:t>
      </w:r>
      <w:hyperlink r:id="rId23" w:history="1">
        <w:r w:rsidRPr="00593163">
          <w:rPr>
            <w:rFonts w:asciiTheme="minorHAnsi" w:hAnsiTheme="minorHAnsi" w:cstheme="minorHAnsi"/>
            <w:b/>
            <w:bCs/>
            <w:color w:val="FF0000"/>
            <w:u w:val="single"/>
          </w:rPr>
          <w:t>Pew Research report</w:t>
        </w:r>
      </w:hyperlink>
      <w:r w:rsidRPr="00593163">
        <w:rPr>
          <w:rFonts w:asciiTheme="minorHAnsi" w:hAnsiTheme="minorHAnsi" w:cstheme="minorHAnsi"/>
          <w:b/>
          <w:bCs/>
          <w:color w:val="FF0000"/>
          <w:u w:val="single"/>
        </w:rPr>
        <w:t> noted the number of Chinese who expressed serious concern about global warming fell from 41 percent in 2010 to just 18 percent in 2015. The only explanation</w:t>
      </w:r>
      <w:r w:rsidRPr="00593163">
        <w:rPr>
          <w:color w:val="FF0000"/>
          <w:sz w:val="16"/>
        </w:rPr>
        <w:t xml:space="preserve"> for the drop the report’s author could suggest </w:t>
      </w:r>
      <w:r w:rsidRPr="00593163">
        <w:rPr>
          <w:rFonts w:asciiTheme="minorHAnsi" w:hAnsiTheme="minorHAnsi" w:cstheme="minorHAnsi"/>
          <w:b/>
          <w:bCs/>
          <w:color w:val="FF0000"/>
          <w:u w:val="single"/>
        </w:rPr>
        <w:t>was a</w:t>
      </w:r>
      <w:r w:rsidRPr="00593163">
        <w:rPr>
          <w:color w:val="FF0000"/>
          <w:sz w:val="16"/>
        </w:rPr>
        <w:t xml:space="preserve"> relative </w:t>
      </w:r>
      <w:r w:rsidRPr="00593163">
        <w:rPr>
          <w:rFonts w:asciiTheme="minorHAnsi" w:hAnsiTheme="minorHAnsi" w:cstheme="minorHAnsi"/>
          <w:b/>
          <w:bCs/>
          <w:color w:val="FF0000"/>
          <w:u w:val="single"/>
        </w:rPr>
        <w:t>lack of public discussion of climate change</w:t>
      </w:r>
      <w:r w:rsidRPr="00593163">
        <w:rPr>
          <w:color w:val="FF0000"/>
          <w:sz w:val="16"/>
        </w:rPr>
        <w:t>.</w:t>
      </w:r>
    </w:p>
    <w:p w14:paraId="5A937109" w14:textId="77777777" w:rsidR="00BB2B02" w:rsidRPr="004C0DE1" w:rsidRDefault="00BB2B02" w:rsidP="00BB2B02">
      <w:pPr>
        <w:pStyle w:val="Heading4"/>
      </w:pPr>
      <w:r>
        <w:t>Extinction</w:t>
      </w:r>
    </w:p>
    <w:p w14:paraId="65644D98" w14:textId="77777777" w:rsidR="00BB2B02" w:rsidRPr="00DB16C2" w:rsidRDefault="00BB2B02" w:rsidP="00BB2B02">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w:t>
      </w:r>
      <w:r w:rsidRPr="00DB16C2">
        <w:rPr>
          <w:color w:val="000000" w:themeColor="text1"/>
          <w:sz w:val="16"/>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DB16C2">
        <w:rPr>
          <w:color w:val="000000" w:themeColor="text1"/>
          <w:sz w:val="16"/>
          <w:szCs w:val="16"/>
        </w:rPr>
        <w:t>livescience</w:t>
      </w:r>
      <w:proofErr w:type="spellEnd"/>
      <w:r w:rsidRPr="00DB16C2">
        <w:rPr>
          <w:color w:val="000000" w:themeColor="text1"/>
          <w:sz w:val="16"/>
          <w:szCs w:val="16"/>
        </w:rPr>
        <w:t xml:space="preserve">, </w:t>
      </w:r>
      <w:hyperlink r:id="rId24" w:history="1">
        <w:r w:rsidRPr="00DB16C2">
          <w:rPr>
            <w:color w:val="000000" w:themeColor="text1"/>
            <w:sz w:val="16"/>
            <w:szCs w:val="16"/>
          </w:rPr>
          <w:t>https://www.livescience.com/65633-climate-change-dooms-humans-by-2050.html</w:t>
        </w:r>
      </w:hyperlink>
      <w:r w:rsidRPr="00DB16C2">
        <w:rPr>
          <w:color w:val="000000" w:themeColor="text1"/>
          <w:sz w:val="16"/>
          <w:szCs w:val="16"/>
        </w:rPr>
        <w:t xml:space="preserve"> Justin</w:t>
      </w:r>
    </w:p>
    <w:p w14:paraId="5401AC90" w14:textId="77777777" w:rsidR="00BB2B02" w:rsidRPr="00073BE1" w:rsidRDefault="00BB2B02" w:rsidP="00BB2B02">
      <w:pPr>
        <w:rPr>
          <w:color w:val="000000" w:themeColor="text1"/>
          <w:u w:val="single"/>
        </w:rPr>
      </w:pPr>
      <w:r w:rsidRPr="0041591F">
        <w:rPr>
          <w:color w:val="000000" w:themeColor="text1"/>
          <w:sz w:val="12"/>
          <w:szCs w:val="12"/>
        </w:rPr>
        <w:lastRenderedPageBreak/>
        <w:t xml:space="preserve">The current climate crisis, they say, is larger and more complex than any humans have ever dealt with before. </w:t>
      </w:r>
      <w:r w:rsidRPr="008C74CB">
        <w:rPr>
          <w:color w:val="000000" w:themeColor="text1"/>
          <w:u w:val="single"/>
        </w:rPr>
        <w:t xml:space="preserve">General climate </w:t>
      </w:r>
      <w:r w:rsidRPr="00757213">
        <w:rPr>
          <w:color w:val="000000" w:themeColor="text1"/>
          <w:highlight w:val="green"/>
          <w:u w:val="single"/>
        </w:rPr>
        <w:t>models</w:t>
      </w:r>
      <w:r w:rsidRPr="0041591F">
        <w:rPr>
          <w:color w:val="000000" w:themeColor="text1"/>
          <w:sz w:val="12"/>
          <w:szCs w:val="12"/>
        </w:rPr>
        <w:t xml:space="preserve"> — like the one that the </w:t>
      </w:r>
      <w:hyperlink r:id="rId25"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757213">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757213">
        <w:rPr>
          <w:b/>
          <w:bCs/>
          <w:color w:val="000000" w:themeColor="text1"/>
          <w:highlight w:val="green"/>
          <w:u w:val="single"/>
        </w:rPr>
        <w:t xml:space="preserve">interlinked </w:t>
      </w:r>
      <w:r w:rsidRPr="008C74CB">
        <w:rPr>
          <w:b/>
          <w:bCs/>
          <w:color w:val="000000" w:themeColor="text1"/>
          <w:u w:val="single"/>
        </w:rPr>
        <w:t xml:space="preserve">geological </w:t>
      </w:r>
      <w:r w:rsidRPr="00757213">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757213">
        <w:rPr>
          <w:color w:val="000000" w:themeColor="text1"/>
          <w:highlight w:val="green"/>
          <w:u w:val="single"/>
        </w:rPr>
        <w:t>governments</w:t>
      </w:r>
      <w:r w:rsidRPr="008C74CB">
        <w:rPr>
          <w:color w:val="000000" w:themeColor="text1"/>
          <w:u w:val="single"/>
        </w:rPr>
        <w:t xml:space="preserve"> "politely </w:t>
      </w:r>
      <w:r w:rsidRPr="00757213">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757213">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757213">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26"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757213">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757213">
        <w:rPr>
          <w:color w:val="000000" w:themeColor="text1"/>
          <w:highlight w:val="green"/>
          <w:u w:val="single"/>
        </w:rPr>
        <w:t>Thirty-five percent of</w:t>
      </w:r>
      <w:r w:rsidRPr="008C74CB">
        <w:rPr>
          <w:color w:val="000000" w:themeColor="text1"/>
          <w:u w:val="single"/>
        </w:rPr>
        <w:t xml:space="preserve"> the global </w:t>
      </w:r>
      <w:r w:rsidRPr="00757213">
        <w:rPr>
          <w:color w:val="000000" w:themeColor="text1"/>
          <w:highlight w:val="green"/>
          <w:u w:val="single"/>
        </w:rPr>
        <w:t>land</w:t>
      </w:r>
      <w:r w:rsidRPr="008C74CB">
        <w:rPr>
          <w:color w:val="000000" w:themeColor="text1"/>
          <w:u w:val="single"/>
        </w:rPr>
        <w:t xml:space="preserve"> area, </w:t>
      </w:r>
      <w:r w:rsidRPr="00757213">
        <w:rPr>
          <w:color w:val="000000" w:themeColor="text1"/>
          <w:highlight w:val="green"/>
          <w:u w:val="single"/>
        </w:rPr>
        <w:t xml:space="preserve">and </w:t>
      </w:r>
      <w:r w:rsidRPr="00757213">
        <w:rPr>
          <w:b/>
          <w:bCs/>
          <w:color w:val="000000" w:themeColor="text1"/>
          <w:highlight w:val="green"/>
          <w:u w:val="single"/>
        </w:rPr>
        <w:t xml:space="preserve">55 percent of </w:t>
      </w:r>
      <w:r w:rsidRPr="008C74CB">
        <w:rPr>
          <w:b/>
          <w:bCs/>
          <w:color w:val="000000" w:themeColor="text1"/>
          <w:u w:val="single"/>
        </w:rPr>
        <w:t xml:space="preserve">the global </w:t>
      </w:r>
      <w:r w:rsidRPr="00757213">
        <w:rPr>
          <w:b/>
          <w:bCs/>
          <w:color w:val="000000" w:themeColor="text1"/>
          <w:highlight w:val="green"/>
          <w:u w:val="single"/>
        </w:rPr>
        <w:t>population</w:t>
      </w:r>
      <w:r w:rsidRPr="008C74CB">
        <w:rPr>
          <w:b/>
          <w:bCs/>
          <w:color w:val="000000" w:themeColor="text1"/>
          <w:u w:val="single"/>
        </w:rPr>
        <w:t xml:space="preserve">, are </w:t>
      </w:r>
      <w:r w:rsidRPr="00757213">
        <w:rPr>
          <w:b/>
          <w:bCs/>
          <w:color w:val="000000" w:themeColor="text1"/>
          <w:highlight w:val="green"/>
          <w:u w:val="single"/>
        </w:rPr>
        <w:t>subject to</w:t>
      </w:r>
      <w:r w:rsidRPr="008C74CB">
        <w:rPr>
          <w:b/>
          <w:bCs/>
          <w:color w:val="000000" w:themeColor="text1"/>
          <w:u w:val="single"/>
        </w:rPr>
        <w:t xml:space="preserve"> more than 20 days a year of </w:t>
      </w:r>
      <w:hyperlink r:id="rId27" w:history="1">
        <w:r w:rsidRPr="00757213">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757213">
        <w:rPr>
          <w:color w:val="000000" w:themeColor="text1"/>
          <w:highlight w:val="green"/>
          <w:u w:val="single"/>
        </w:rPr>
        <w:t>droughts, floods and wildfires</w:t>
      </w:r>
      <w:r w:rsidRPr="008C74CB">
        <w:rPr>
          <w:color w:val="000000" w:themeColor="text1"/>
          <w:u w:val="single"/>
        </w:rPr>
        <w:t xml:space="preserve"> regularly </w:t>
      </w:r>
      <w:r w:rsidRPr="00757213">
        <w:rPr>
          <w:color w:val="000000" w:themeColor="text1"/>
          <w:highlight w:val="green"/>
          <w:u w:val="single"/>
        </w:rPr>
        <w:t>ravage the land</w:t>
      </w:r>
      <w:r w:rsidRPr="008C74CB">
        <w:rPr>
          <w:color w:val="000000" w:themeColor="text1"/>
          <w:u w:val="single"/>
        </w:rPr>
        <w:t xml:space="preserve">. Nearly </w:t>
      </w:r>
      <w:r w:rsidRPr="00757213">
        <w:rPr>
          <w:b/>
          <w:bCs/>
          <w:color w:val="000000" w:themeColor="text1"/>
          <w:highlight w:val="green"/>
          <w:u w:val="single"/>
        </w:rPr>
        <w:t xml:space="preserve">one-third </w:t>
      </w:r>
      <w:r w:rsidRPr="008C74CB">
        <w:rPr>
          <w:b/>
          <w:bCs/>
          <w:color w:val="000000" w:themeColor="text1"/>
          <w:u w:val="single"/>
        </w:rPr>
        <w:t xml:space="preserve">of the world's land surface </w:t>
      </w:r>
      <w:r w:rsidRPr="00757213">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757213">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757213">
        <w:rPr>
          <w:color w:val="000000" w:themeColor="text1"/>
          <w:highlight w:val="green"/>
          <w:u w:val="single"/>
        </w:rPr>
        <w:t>destroying</w:t>
      </w:r>
      <w:r w:rsidRPr="008C74CB">
        <w:rPr>
          <w:color w:val="000000" w:themeColor="text1"/>
          <w:u w:val="single"/>
        </w:rPr>
        <w:t xml:space="preserve"> the region's </w:t>
      </w:r>
      <w:r w:rsidRPr="00757213">
        <w:rPr>
          <w:color w:val="000000" w:themeColor="text1"/>
          <w:highlight w:val="green"/>
          <w:u w:val="single"/>
        </w:rPr>
        <w:t>ag</w:t>
      </w:r>
      <w:r w:rsidRPr="008C74CB">
        <w:rPr>
          <w:color w:val="000000" w:themeColor="text1"/>
          <w:u w:val="single"/>
        </w:rPr>
        <w:t xml:space="preserve">riculture and </w:t>
      </w:r>
      <w:r w:rsidRPr="00757213">
        <w:rPr>
          <w:color w:val="000000" w:themeColor="text1"/>
          <w:highlight w:val="green"/>
          <w:u w:val="single"/>
        </w:rPr>
        <w:t>turning</w:t>
      </w:r>
      <w:r w:rsidRPr="008C74CB">
        <w:rPr>
          <w:color w:val="000000" w:themeColor="text1"/>
          <w:u w:val="single"/>
        </w:rPr>
        <w:t xml:space="preserve"> more than </w:t>
      </w:r>
      <w:r w:rsidRPr="00757213">
        <w:rPr>
          <w:color w:val="000000" w:themeColor="text1"/>
          <w:highlight w:val="green"/>
          <w:u w:val="single"/>
        </w:rPr>
        <w:t>1 bil</w:t>
      </w:r>
      <w:r w:rsidRPr="008C74CB">
        <w:rPr>
          <w:color w:val="000000" w:themeColor="text1"/>
          <w:u w:val="single"/>
        </w:rPr>
        <w:t xml:space="preserve">lion people </w:t>
      </w:r>
      <w:r w:rsidRPr="00757213">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28" w:history="1">
        <w:r w:rsidRPr="00757213">
          <w:rPr>
            <w:rStyle w:val="Hyperlink"/>
            <w:color w:val="000000" w:themeColor="text1"/>
            <w:highlight w:val="green"/>
            <w:u w:val="single"/>
          </w:rPr>
          <w:t>shrinking coastlines</w:t>
        </w:r>
      </w:hyperlink>
      <w:r w:rsidRPr="00757213">
        <w:rPr>
          <w:color w:val="000000" w:themeColor="text1"/>
          <w:highlight w:val="green"/>
          <w:u w:val="single"/>
        </w:rPr>
        <w:t xml:space="preserve"> and</w:t>
      </w:r>
      <w:r w:rsidRPr="008C74CB">
        <w:rPr>
          <w:color w:val="000000" w:themeColor="text1"/>
          <w:u w:val="single"/>
        </w:rPr>
        <w:t xml:space="preserve"> severe </w:t>
      </w:r>
      <w:r w:rsidRPr="00757213">
        <w:rPr>
          <w:color w:val="000000" w:themeColor="text1"/>
          <w:highlight w:val="green"/>
          <w:u w:val="single"/>
        </w:rPr>
        <w:t>drops in food and water</w:t>
      </w:r>
      <w:r w:rsidRPr="008C74CB">
        <w:rPr>
          <w:color w:val="000000" w:themeColor="text1"/>
          <w:u w:val="single"/>
        </w:rPr>
        <w:t xml:space="preserve"> availability — begin to </w:t>
      </w:r>
      <w:r w:rsidRPr="00757213">
        <w:rPr>
          <w:b/>
          <w:bCs/>
          <w:color w:val="000000" w:themeColor="text1"/>
          <w:highlight w:val="green"/>
          <w:u w:val="single"/>
        </w:rPr>
        <w:t>stress</w:t>
      </w:r>
      <w:r w:rsidRPr="008C74CB">
        <w:rPr>
          <w:b/>
          <w:bCs/>
          <w:color w:val="000000" w:themeColor="text1"/>
          <w:u w:val="single"/>
        </w:rPr>
        <w:t xml:space="preserve"> the fabric of the world's largest </w:t>
      </w:r>
      <w:r w:rsidRPr="00757213">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757213">
        <w:rPr>
          <w:b/>
          <w:bCs/>
          <w:color w:val="000000" w:themeColor="text1"/>
          <w:highlight w:val="green"/>
          <w:u w:val="single"/>
        </w:rPr>
        <w:t>nuclear war</w:t>
      </w:r>
      <w:r w:rsidRPr="008C74CB">
        <w:rPr>
          <w:b/>
          <w:bCs/>
          <w:color w:val="000000" w:themeColor="text1"/>
          <w:u w:val="single"/>
        </w:rPr>
        <w:t xml:space="preserve">, are </w:t>
      </w:r>
      <w:r w:rsidRPr="00757213">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757213">
        <w:rPr>
          <w:color w:val="000000" w:themeColor="text1"/>
          <w:highlight w:val="green"/>
          <w:u w:val="single"/>
        </w:rPr>
        <w:t>end of</w:t>
      </w:r>
      <w:r w:rsidRPr="008C74CB">
        <w:rPr>
          <w:color w:val="000000" w:themeColor="text1"/>
          <w:u w:val="single"/>
        </w:rPr>
        <w:t xml:space="preserve"> human global </w:t>
      </w:r>
      <w:r w:rsidRPr="00757213">
        <w:rPr>
          <w:color w:val="000000" w:themeColor="text1"/>
          <w:highlight w:val="green"/>
          <w:u w:val="single"/>
        </w:rPr>
        <w:t>civilization</w:t>
      </w:r>
      <w:r w:rsidRPr="008C74CB">
        <w:rPr>
          <w:color w:val="000000" w:themeColor="text1"/>
          <w:u w:val="single"/>
        </w:rPr>
        <w:t xml:space="preserve"> as we know it."</w:t>
      </w:r>
    </w:p>
    <w:p w14:paraId="5F46032D" w14:textId="77777777" w:rsidR="00BB2B02" w:rsidRPr="00AB679D" w:rsidRDefault="00BB2B02" w:rsidP="00BB2B02">
      <w:pPr>
        <w:pStyle w:val="Heading3"/>
        <w:rPr>
          <w:rFonts w:asciiTheme="minorHAnsi" w:hAnsiTheme="minorHAnsi" w:cstheme="minorHAnsi"/>
        </w:rPr>
      </w:pPr>
      <w:r w:rsidRPr="00AB679D">
        <w:rPr>
          <w:rFonts w:asciiTheme="minorHAnsi" w:hAnsiTheme="minorHAnsi" w:cstheme="minorHAnsi"/>
        </w:rPr>
        <w:lastRenderedPageBreak/>
        <w:t xml:space="preserve">1AC – </w:t>
      </w:r>
      <w:r>
        <w:rPr>
          <w:rFonts w:asciiTheme="minorHAnsi" w:hAnsiTheme="minorHAnsi" w:cstheme="minorHAnsi"/>
        </w:rPr>
        <w:t>Advocacy</w:t>
      </w:r>
      <w:r w:rsidRPr="00AB679D">
        <w:rPr>
          <w:rFonts w:asciiTheme="minorHAnsi" w:hAnsiTheme="minorHAnsi" w:cstheme="minorHAnsi"/>
        </w:rPr>
        <w:t xml:space="preserve"> </w:t>
      </w:r>
    </w:p>
    <w:p w14:paraId="1BF4C0A6" w14:textId="77777777" w:rsidR="00BB2B02" w:rsidRDefault="00BB2B02" w:rsidP="00BB2B02">
      <w:pPr>
        <w:pStyle w:val="Heading4"/>
        <w:rPr>
          <w:rFonts w:asciiTheme="minorHAnsi" w:hAnsiTheme="minorHAnsi" w:cstheme="minorHAnsi"/>
        </w:rPr>
      </w:pPr>
      <w:r w:rsidRPr="00AB679D">
        <w:rPr>
          <w:rFonts w:asciiTheme="minorHAnsi" w:hAnsiTheme="minorHAnsi" w:cstheme="minorHAnsi"/>
        </w:rPr>
        <w:t>Thus, the advocacy – Resolved: The member nations of the World Trade Organization ought to reduce intellectual property protections for medicines.</w:t>
      </w:r>
      <w:r>
        <w:rPr>
          <w:rFonts w:asciiTheme="minorHAnsi" w:hAnsiTheme="minorHAnsi" w:cstheme="minorHAnsi"/>
        </w:rPr>
        <w:t xml:space="preserve"> </w:t>
      </w:r>
    </w:p>
    <w:p w14:paraId="178F57FB" w14:textId="77777777" w:rsidR="00BB2B02" w:rsidRPr="00AB679D" w:rsidRDefault="00BB2B02" w:rsidP="00BB2B02">
      <w:pPr>
        <w:pStyle w:val="Heading4"/>
        <w:rPr>
          <w:rFonts w:asciiTheme="minorHAnsi" w:hAnsiTheme="minorHAnsi" w:cstheme="minorHAnsi"/>
        </w:rPr>
      </w:pPr>
      <w:r w:rsidRPr="00AB679D">
        <w:rPr>
          <w:rFonts w:asciiTheme="minorHAnsi" w:hAnsiTheme="minorHAnsi" w:cstheme="minorHAnsi"/>
        </w:rPr>
        <w:t>The plan solves – reducing IP for medicine is consistent with democratic ideals, builds revolutionary movement against neoliberalism, and provides reparations to Global South</w:t>
      </w:r>
    </w:p>
    <w:p w14:paraId="712EEA15" w14:textId="77777777" w:rsidR="00BB2B02" w:rsidRPr="00AB679D" w:rsidRDefault="00BB2B02" w:rsidP="00BB2B02">
      <w:pPr>
        <w:rPr>
          <w:rFonts w:asciiTheme="minorHAnsi" w:hAnsiTheme="minorHAnsi" w:cstheme="minorHAnsi"/>
          <w:sz w:val="18"/>
          <w:szCs w:val="18"/>
        </w:rPr>
      </w:pPr>
      <w:r w:rsidRPr="00AB679D">
        <w:rPr>
          <w:rFonts w:asciiTheme="minorHAnsi" w:hAnsiTheme="minorHAnsi" w:cstheme="minorHAnsi"/>
          <w:sz w:val="18"/>
          <w:szCs w:val="18"/>
        </w:rPr>
        <w:t xml:space="preserve">[Thomas </w:t>
      </w:r>
      <w:r w:rsidRPr="00AB679D">
        <w:rPr>
          <w:rFonts w:asciiTheme="minorHAnsi" w:hAnsiTheme="minorHAnsi" w:cstheme="minorHAnsi"/>
          <w:b/>
          <w:bCs/>
          <w:sz w:val="26"/>
          <w:szCs w:val="26"/>
        </w:rPr>
        <w:t>Hanna</w:t>
      </w:r>
      <w:r w:rsidRPr="00AB679D">
        <w:rPr>
          <w:rFonts w:asciiTheme="minorHAnsi" w:hAnsiTheme="minorHAnsi" w:cstheme="minorHAnsi"/>
          <w:sz w:val="18"/>
          <w:szCs w:val="18"/>
        </w:rPr>
        <w:t>, 9-21-20</w:t>
      </w:r>
      <w:r w:rsidRPr="00AB679D">
        <w:rPr>
          <w:rFonts w:asciiTheme="minorHAnsi" w:hAnsiTheme="minorHAnsi" w:cstheme="minorHAnsi"/>
          <w:b/>
          <w:bCs/>
          <w:sz w:val="26"/>
          <w:szCs w:val="26"/>
        </w:rPr>
        <w:t>20</w:t>
      </w:r>
      <w:r w:rsidRPr="00AB679D">
        <w:rPr>
          <w:rFonts w:asciiTheme="minorHAnsi" w:hAnsiTheme="minorHAnsi" w:cstheme="minorHAnsi"/>
          <w:sz w:val="18"/>
          <w:szCs w:val="18"/>
        </w:rPr>
        <w:t xml:space="preserve">, "Democratizing knowledge: Transforming intellectual property and research and development," Democracy Collaborative, </w:t>
      </w:r>
      <w:hyperlink r:id="rId29" w:history="1">
        <w:r w:rsidRPr="00AB679D">
          <w:rPr>
            <w:rStyle w:val="Hyperlink"/>
            <w:rFonts w:asciiTheme="minorHAnsi" w:hAnsiTheme="minorHAnsi" w:cstheme="minorHAnsi"/>
            <w:sz w:val="18"/>
            <w:szCs w:val="18"/>
          </w:rPr>
          <w:t>https://democracycollaborative.org/learn/publication/democratizing-knowledge-transforming-intellectual-property-and-research-and //</w:t>
        </w:r>
      </w:hyperlink>
      <w:r w:rsidRPr="00AB679D">
        <w:rPr>
          <w:rFonts w:asciiTheme="minorHAnsi" w:hAnsiTheme="minorHAnsi" w:cstheme="minorHAnsi"/>
          <w:sz w:val="18"/>
          <w:szCs w:val="18"/>
        </w:rPr>
        <w:t xml:space="preserve"> JB]</w:t>
      </w:r>
    </w:p>
    <w:p w14:paraId="2FD726C9" w14:textId="77777777" w:rsidR="00BB2B02" w:rsidRPr="00AB679D" w:rsidRDefault="00BB2B02" w:rsidP="00BB2B02">
      <w:pPr>
        <w:pStyle w:val="ListParagraph"/>
        <w:numPr>
          <w:ilvl w:val="0"/>
          <w:numId w:val="12"/>
        </w:numPr>
        <w:rPr>
          <w:rFonts w:asciiTheme="minorHAnsi" w:hAnsiTheme="minorHAnsi" w:cstheme="minorHAnsi"/>
          <w:sz w:val="18"/>
          <w:szCs w:val="18"/>
        </w:rPr>
      </w:pPr>
      <w:r w:rsidRPr="00AB679D">
        <w:rPr>
          <w:rFonts w:asciiTheme="minorHAnsi" w:hAnsiTheme="minorHAnsi" w:cstheme="minorHAnsi"/>
          <w:sz w:val="18"/>
          <w:szCs w:val="18"/>
        </w:rPr>
        <w:t xml:space="preserve">Link turns cap Ks and </w:t>
      </w:r>
      <w:proofErr w:type="spellStart"/>
      <w:r w:rsidRPr="00AB679D">
        <w:rPr>
          <w:rFonts w:asciiTheme="minorHAnsi" w:hAnsiTheme="minorHAnsi" w:cstheme="minorHAnsi"/>
          <w:sz w:val="18"/>
          <w:szCs w:val="18"/>
        </w:rPr>
        <w:t>setcol</w:t>
      </w:r>
      <w:proofErr w:type="spellEnd"/>
      <w:r w:rsidRPr="00AB679D">
        <w:rPr>
          <w:rFonts w:asciiTheme="minorHAnsi" w:hAnsiTheme="minorHAnsi" w:cstheme="minorHAnsi"/>
          <w:sz w:val="18"/>
          <w:szCs w:val="18"/>
        </w:rPr>
        <w:t>, read unhighlighted part</w:t>
      </w:r>
    </w:p>
    <w:p w14:paraId="6BF7A9EF" w14:textId="77777777" w:rsidR="00BB2B02" w:rsidRDefault="00BB2B02" w:rsidP="00BB2B02">
      <w:pPr>
        <w:pStyle w:val="ListParagraph"/>
        <w:numPr>
          <w:ilvl w:val="0"/>
          <w:numId w:val="12"/>
        </w:numPr>
        <w:rPr>
          <w:rFonts w:asciiTheme="minorHAnsi" w:hAnsiTheme="minorHAnsi" w:cstheme="minorHAnsi"/>
          <w:sz w:val="18"/>
          <w:szCs w:val="18"/>
        </w:rPr>
      </w:pPr>
      <w:r w:rsidRPr="00AB679D">
        <w:rPr>
          <w:rFonts w:asciiTheme="minorHAnsi" w:hAnsiTheme="minorHAnsi" w:cstheme="minorHAnsi"/>
          <w:sz w:val="18"/>
          <w:szCs w:val="18"/>
        </w:rPr>
        <w:t>R&amp;D – research and development</w:t>
      </w:r>
    </w:p>
    <w:p w14:paraId="173F2984" w14:textId="77777777" w:rsidR="00BB2B02" w:rsidRPr="00AB679D" w:rsidRDefault="00BB2B02" w:rsidP="00BB2B02">
      <w:pPr>
        <w:pStyle w:val="ListParagraph"/>
        <w:numPr>
          <w:ilvl w:val="0"/>
          <w:numId w:val="12"/>
        </w:numPr>
        <w:rPr>
          <w:rFonts w:asciiTheme="minorHAnsi" w:hAnsiTheme="minorHAnsi" w:cstheme="minorHAnsi"/>
          <w:sz w:val="18"/>
          <w:szCs w:val="18"/>
        </w:rPr>
      </w:pPr>
      <w:r>
        <w:rPr>
          <w:rFonts w:asciiTheme="minorHAnsi" w:hAnsiTheme="minorHAnsi" w:cstheme="minorHAnsi"/>
          <w:sz w:val="18"/>
          <w:szCs w:val="18"/>
        </w:rPr>
        <w:t>Specs patents</w:t>
      </w:r>
    </w:p>
    <w:p w14:paraId="6D2871CF" w14:textId="77777777" w:rsidR="00BB2B02" w:rsidRPr="00AB679D" w:rsidRDefault="00BB2B02" w:rsidP="00BB2B02">
      <w:pPr>
        <w:rPr>
          <w:rFonts w:asciiTheme="minorHAnsi" w:hAnsiTheme="minorHAnsi" w:cstheme="minorHAnsi"/>
          <w:sz w:val="16"/>
        </w:rPr>
      </w:pPr>
      <w:r w:rsidRPr="00AB679D">
        <w:rPr>
          <w:rFonts w:asciiTheme="minorHAnsi" w:hAnsiTheme="minorHAnsi" w:cstheme="minorHAnsi"/>
          <w:b/>
          <w:bCs/>
          <w:highlight w:val="green"/>
          <w:u w:val="single"/>
        </w:rPr>
        <w:t>As countries grapple with</w:t>
      </w:r>
      <w:r w:rsidRPr="00AB679D">
        <w:rPr>
          <w:rFonts w:asciiTheme="minorHAnsi" w:hAnsiTheme="minorHAnsi" w:cstheme="minorHAnsi"/>
          <w:sz w:val="16"/>
        </w:rPr>
        <w:t xml:space="preserve"> the devastating </w:t>
      </w:r>
      <w:r w:rsidRPr="00AB679D">
        <w:rPr>
          <w:rFonts w:asciiTheme="minorHAnsi" w:hAnsiTheme="minorHAnsi" w:cstheme="minorHAnsi"/>
          <w:b/>
          <w:bCs/>
          <w:u w:val="single"/>
        </w:rPr>
        <w:t>challenges of </w:t>
      </w:r>
      <w:r w:rsidRPr="00AB679D">
        <w:rPr>
          <w:rFonts w:asciiTheme="minorHAnsi" w:hAnsiTheme="minorHAnsi" w:cstheme="minorHAnsi"/>
          <w:b/>
          <w:bCs/>
          <w:highlight w:val="green"/>
          <w:u w:val="single"/>
        </w:rPr>
        <w:t>COVID</w:t>
      </w:r>
      <w:r w:rsidRPr="00AB679D">
        <w:rPr>
          <w:rFonts w:asciiTheme="minorHAnsi" w:hAnsiTheme="minorHAnsi" w:cstheme="minorHAnsi"/>
          <w:b/>
          <w:bCs/>
          <w:u w:val="single"/>
        </w:rPr>
        <w:t>-19</w:t>
      </w:r>
      <w:r w:rsidRPr="00AB679D">
        <w:rPr>
          <w:rFonts w:asciiTheme="minorHAnsi" w:hAnsiTheme="minorHAnsi" w:cstheme="minorHAnsi"/>
          <w:sz w:val="16"/>
        </w:rPr>
        <w:t xml:space="preserve"> and </w:t>
      </w:r>
      <w:r w:rsidRPr="00AB679D">
        <w:rPr>
          <w:rFonts w:asciiTheme="minorHAnsi" w:hAnsiTheme="minorHAnsi" w:cstheme="minorHAnsi"/>
          <w:b/>
          <w:bCs/>
          <w:u w:val="single"/>
        </w:rPr>
        <w:t>we</w:t>
      </w:r>
      <w:r w:rsidRPr="00AB679D">
        <w:rPr>
          <w:rFonts w:asciiTheme="minorHAnsi" w:hAnsiTheme="minorHAnsi" w:cstheme="minorHAnsi"/>
          <w:sz w:val="16"/>
        </w:rPr>
        <w:t xml:space="preserve">, hopefully, </w:t>
      </w:r>
      <w:r w:rsidRPr="00AB679D">
        <w:rPr>
          <w:rFonts w:asciiTheme="minorHAnsi" w:hAnsiTheme="minorHAnsi" w:cstheme="minorHAnsi"/>
          <w:b/>
          <w:bCs/>
          <w:u w:val="single"/>
        </w:rPr>
        <w:t>move closer towards</w:t>
      </w:r>
      <w:r w:rsidRPr="00AB679D">
        <w:rPr>
          <w:rFonts w:asciiTheme="minorHAnsi" w:hAnsiTheme="minorHAnsi" w:cstheme="minorHAnsi"/>
          <w:sz w:val="16"/>
        </w:rPr>
        <w:t xml:space="preserve"> the </w:t>
      </w:r>
      <w:r w:rsidRPr="00AB679D">
        <w:rPr>
          <w:rFonts w:asciiTheme="minorHAnsi" w:hAnsiTheme="minorHAnsi" w:cstheme="minorHAnsi"/>
          <w:b/>
          <w:bCs/>
          <w:u w:val="single"/>
        </w:rPr>
        <w:t xml:space="preserve">development of a vaccine, </w:t>
      </w:r>
      <w:r w:rsidRPr="00AB679D">
        <w:rPr>
          <w:rFonts w:asciiTheme="minorHAnsi" w:hAnsiTheme="minorHAnsi" w:cstheme="minorHAnsi"/>
          <w:b/>
          <w:bCs/>
          <w:highlight w:val="green"/>
          <w:u w:val="single"/>
        </w:rPr>
        <w:t>the injustices</w:t>
      </w:r>
      <w:r w:rsidRPr="00AB679D">
        <w:rPr>
          <w:rFonts w:asciiTheme="minorHAnsi" w:hAnsiTheme="minorHAnsi" w:cstheme="minorHAnsi"/>
          <w:b/>
          <w:bCs/>
          <w:u w:val="single"/>
        </w:rPr>
        <w:t xml:space="preserve"> and insufficiencies </w:t>
      </w:r>
      <w:r w:rsidRPr="00AB679D">
        <w:rPr>
          <w:rFonts w:asciiTheme="minorHAnsi" w:hAnsiTheme="minorHAnsi" w:cstheme="minorHAnsi"/>
          <w:b/>
          <w:bCs/>
          <w:highlight w:val="green"/>
          <w:u w:val="single"/>
        </w:rPr>
        <w:t>of</w:t>
      </w:r>
      <w:r w:rsidRPr="00AB679D">
        <w:rPr>
          <w:rFonts w:asciiTheme="minorHAnsi" w:hAnsiTheme="minorHAnsi" w:cstheme="minorHAnsi"/>
          <w:b/>
          <w:bCs/>
          <w:u w:val="single"/>
        </w:rPr>
        <w:t xml:space="preserve"> the </w:t>
      </w:r>
      <w:r w:rsidRPr="00AB679D">
        <w:rPr>
          <w:rFonts w:asciiTheme="minorHAnsi" w:hAnsiTheme="minorHAnsi" w:cstheme="minorHAnsi"/>
          <w:b/>
          <w:bCs/>
          <w:highlight w:val="green"/>
          <w:u w:val="single"/>
        </w:rPr>
        <w:t>current</w:t>
      </w:r>
      <w:r w:rsidRPr="00AB679D">
        <w:rPr>
          <w:rFonts w:asciiTheme="minorHAnsi" w:hAnsiTheme="minorHAnsi" w:cstheme="minorHAnsi"/>
          <w:b/>
          <w:bCs/>
          <w:u w:val="single"/>
        </w:rPr>
        <w:t xml:space="preserve"> approach to </w:t>
      </w:r>
      <w:r w:rsidRPr="00AB679D">
        <w:rPr>
          <w:rFonts w:asciiTheme="minorHAnsi" w:hAnsiTheme="minorHAnsi" w:cstheme="minorHAnsi"/>
          <w:b/>
          <w:bCs/>
          <w:highlight w:val="green"/>
          <w:u w:val="single"/>
        </w:rPr>
        <w:t>IP and R&amp;D are</w:t>
      </w:r>
      <w:r w:rsidRPr="00AB679D">
        <w:rPr>
          <w:rFonts w:asciiTheme="minorHAnsi" w:hAnsiTheme="minorHAnsi" w:cstheme="minorHAnsi"/>
          <w:b/>
          <w:bCs/>
          <w:u w:val="single"/>
        </w:rPr>
        <w:t xml:space="preserve"> becoming increasingly </w:t>
      </w:r>
      <w:r w:rsidRPr="00AB679D">
        <w:rPr>
          <w:rFonts w:asciiTheme="minorHAnsi" w:hAnsiTheme="minorHAnsi" w:cstheme="minorHAnsi"/>
          <w:b/>
          <w:bCs/>
          <w:highlight w:val="green"/>
          <w:u w:val="single"/>
        </w:rPr>
        <w:t>apparent</w:t>
      </w:r>
      <w:r w:rsidRPr="00AB679D">
        <w:rPr>
          <w:rFonts w:asciiTheme="minorHAnsi" w:hAnsiTheme="minorHAnsi" w:cstheme="minorHAnsi"/>
          <w:b/>
          <w:bCs/>
          <w:u w:val="single"/>
        </w:rPr>
        <w:t xml:space="preserve">. It is imperative that </w:t>
      </w:r>
      <w:r w:rsidRPr="00AB679D">
        <w:rPr>
          <w:rFonts w:asciiTheme="minorHAnsi" w:hAnsiTheme="minorHAnsi" w:cstheme="minorHAnsi"/>
          <w:b/>
          <w:bCs/>
          <w:highlight w:val="green"/>
          <w:u w:val="single"/>
        </w:rPr>
        <w:t>we</w:t>
      </w:r>
      <w:r w:rsidRPr="00AB679D">
        <w:rPr>
          <w:rFonts w:asciiTheme="minorHAnsi" w:hAnsiTheme="minorHAnsi" w:cstheme="minorHAnsi"/>
          <w:b/>
          <w:bCs/>
          <w:u w:val="single"/>
        </w:rPr>
        <w:t xml:space="preserve"> quickly </w:t>
      </w:r>
      <w:r w:rsidRPr="00AB679D">
        <w:rPr>
          <w:rFonts w:asciiTheme="minorHAnsi" w:hAnsiTheme="minorHAnsi" w:cstheme="minorHAnsi"/>
          <w:b/>
          <w:bCs/>
          <w:highlight w:val="green"/>
          <w:u w:val="single"/>
        </w:rPr>
        <w:t>move away from</w:t>
      </w:r>
      <w:r w:rsidRPr="00AB679D">
        <w:rPr>
          <w:rFonts w:asciiTheme="minorHAnsi" w:hAnsiTheme="minorHAnsi" w:cstheme="minorHAnsi"/>
          <w:b/>
          <w:bCs/>
          <w:u w:val="single"/>
        </w:rPr>
        <w:t xml:space="preserve"> the </w:t>
      </w:r>
      <w:r w:rsidRPr="00AB679D">
        <w:rPr>
          <w:rFonts w:asciiTheme="minorHAnsi" w:hAnsiTheme="minorHAnsi" w:cstheme="minorHAnsi"/>
          <w:b/>
          <w:bCs/>
          <w:highlight w:val="green"/>
          <w:u w:val="single"/>
        </w:rPr>
        <w:t>current system that prioritizes corporate profits</w:t>
      </w:r>
      <w:r w:rsidRPr="00AB679D">
        <w:rPr>
          <w:rFonts w:asciiTheme="minorHAnsi" w:hAnsiTheme="minorHAnsi" w:cstheme="minorHAnsi"/>
          <w:b/>
          <w:bCs/>
          <w:u w:val="single"/>
        </w:rPr>
        <w:t xml:space="preserve"> sourced from monopoly rights </w:t>
      </w:r>
      <w:r w:rsidRPr="00AB679D">
        <w:rPr>
          <w:rFonts w:asciiTheme="minorHAnsi" w:hAnsiTheme="minorHAnsi" w:cstheme="minorHAnsi"/>
          <w:b/>
          <w:bCs/>
          <w:highlight w:val="green"/>
          <w:u w:val="single"/>
        </w:rPr>
        <w:t>to one that values</w:t>
      </w:r>
      <w:r w:rsidRPr="00AB679D">
        <w:rPr>
          <w:rFonts w:asciiTheme="minorHAnsi" w:hAnsiTheme="minorHAnsi" w:cstheme="minorHAnsi"/>
          <w:b/>
          <w:bCs/>
          <w:u w:val="single"/>
        </w:rPr>
        <w:t xml:space="preserve"> and centers </w:t>
      </w:r>
      <w:r w:rsidRPr="00AB679D">
        <w:rPr>
          <w:rFonts w:asciiTheme="minorHAnsi" w:hAnsiTheme="minorHAnsi" w:cstheme="minorHAnsi"/>
          <w:b/>
          <w:bCs/>
          <w:highlight w:val="green"/>
          <w:u w:val="single"/>
        </w:rPr>
        <w:t>public health</w:t>
      </w:r>
      <w:r w:rsidRPr="00AB679D">
        <w:rPr>
          <w:rFonts w:asciiTheme="minorHAnsi" w:hAnsiTheme="minorHAnsi" w:cstheme="minorHAnsi"/>
          <w:b/>
          <w:bCs/>
          <w:u w:val="single"/>
        </w:rPr>
        <w:t>, social equality, and ecological sustainability</w:t>
      </w:r>
      <w:r w:rsidRPr="00AB679D">
        <w:rPr>
          <w:rFonts w:asciiTheme="minorHAnsi" w:hAnsiTheme="minorHAnsi" w:cstheme="minorHAnsi"/>
          <w:sz w:val="16"/>
        </w:rPr>
        <w:t>.</w:t>
      </w:r>
    </w:p>
    <w:p w14:paraId="43A30FA1" w14:textId="77777777" w:rsidR="00BB2B02" w:rsidRPr="00AB679D" w:rsidRDefault="00BB2B02" w:rsidP="00BB2B02">
      <w:pPr>
        <w:rPr>
          <w:rFonts w:asciiTheme="minorHAnsi" w:hAnsiTheme="minorHAnsi" w:cstheme="minorHAnsi"/>
          <w:b/>
          <w:bCs/>
          <w:u w:val="single"/>
        </w:rPr>
      </w:pPr>
      <w:r w:rsidRPr="00AB679D">
        <w:rPr>
          <w:rFonts w:asciiTheme="minorHAnsi" w:hAnsiTheme="minorHAnsi" w:cstheme="minorHAnsi"/>
          <w:b/>
          <w:bCs/>
          <w:u w:val="single"/>
        </w:rPr>
        <w:t>The design</w:t>
      </w:r>
      <w:r w:rsidRPr="00AB679D">
        <w:rPr>
          <w:rFonts w:asciiTheme="minorHAnsi" w:hAnsiTheme="minorHAnsi" w:cstheme="minorHAnsi"/>
          <w:sz w:val="16"/>
        </w:rPr>
        <w:t xml:space="preserve">, implementation, and governance </w:t>
      </w:r>
      <w:r w:rsidRPr="00AB679D">
        <w:rPr>
          <w:rFonts w:asciiTheme="minorHAnsi" w:hAnsiTheme="minorHAnsi" w:cstheme="minorHAnsi"/>
          <w:b/>
          <w:bCs/>
          <w:u w:val="single"/>
        </w:rPr>
        <w:t>of our </w:t>
      </w:r>
      <w:r w:rsidRPr="00AB679D">
        <w:rPr>
          <w:rFonts w:asciiTheme="minorHAnsi" w:hAnsiTheme="minorHAnsi" w:cstheme="minorHAnsi"/>
          <w:b/>
          <w:bCs/>
          <w:highlight w:val="green"/>
          <w:u w:val="single"/>
        </w:rPr>
        <w:t>IP</w:t>
      </w:r>
      <w:r w:rsidRPr="00AB679D">
        <w:rPr>
          <w:rFonts w:asciiTheme="minorHAnsi" w:hAnsiTheme="minorHAnsi" w:cstheme="minorHAnsi"/>
          <w:b/>
          <w:bCs/>
          <w:u w:val="single"/>
        </w:rPr>
        <w:t> and R&amp;D </w:t>
      </w:r>
      <w:r w:rsidRPr="00AB679D">
        <w:rPr>
          <w:rFonts w:asciiTheme="minorHAnsi" w:hAnsiTheme="minorHAnsi" w:cstheme="minorHAnsi"/>
          <w:b/>
          <w:bCs/>
          <w:highlight w:val="green"/>
          <w:u w:val="single"/>
        </w:rPr>
        <w:t>systems are critically important</w:t>
      </w:r>
      <w:r w:rsidRPr="00AB679D">
        <w:rPr>
          <w:rFonts w:asciiTheme="minorHAnsi" w:hAnsiTheme="minorHAnsi" w:cstheme="minorHAnsi"/>
          <w:sz w:val="16"/>
        </w:rPr>
        <w:t xml:space="preserve">. However, the incredible rise of the intangible economy has dramatically altered these systems and our wider economic landscape. </w:t>
      </w:r>
      <w:r w:rsidRPr="00AB679D">
        <w:rPr>
          <w:rFonts w:asciiTheme="minorHAnsi" w:hAnsiTheme="minorHAnsi" w:cstheme="minorHAnsi"/>
          <w:b/>
          <w:bCs/>
          <w:highlight w:val="green"/>
          <w:u w:val="single"/>
        </w:rPr>
        <w:t>Rather than</w:t>
      </w:r>
      <w:r w:rsidRPr="00AB679D">
        <w:rPr>
          <w:rFonts w:asciiTheme="minorHAnsi" w:hAnsiTheme="minorHAnsi" w:cstheme="minorHAnsi"/>
          <w:b/>
          <w:bCs/>
          <w:u w:val="single"/>
        </w:rPr>
        <w:t xml:space="preserve"> stimulating and </w:t>
      </w:r>
      <w:r w:rsidRPr="00AB679D">
        <w:rPr>
          <w:rFonts w:asciiTheme="minorHAnsi" w:hAnsiTheme="minorHAnsi" w:cstheme="minorHAnsi"/>
          <w:b/>
          <w:bCs/>
          <w:highlight w:val="green"/>
          <w:u w:val="single"/>
        </w:rPr>
        <w:t>supporting</w:t>
      </w:r>
      <w:r w:rsidRPr="00AB679D">
        <w:rPr>
          <w:rFonts w:asciiTheme="minorHAnsi" w:hAnsiTheme="minorHAnsi" w:cstheme="minorHAnsi"/>
          <w:b/>
          <w:bCs/>
          <w:u w:val="single"/>
        </w:rPr>
        <w:t xml:space="preserve"> the </w:t>
      </w:r>
      <w:r w:rsidRPr="00AB679D">
        <w:rPr>
          <w:rFonts w:asciiTheme="minorHAnsi" w:hAnsiTheme="minorHAnsi" w:cstheme="minorHAnsi"/>
          <w:b/>
          <w:bCs/>
          <w:highlight w:val="green"/>
          <w:u w:val="single"/>
        </w:rPr>
        <w:t>innovation</w:t>
      </w:r>
      <w:r w:rsidRPr="00AB679D">
        <w:rPr>
          <w:rFonts w:asciiTheme="minorHAnsi" w:hAnsiTheme="minorHAnsi" w:cstheme="minorHAnsi"/>
          <w:b/>
          <w:bCs/>
          <w:u w:val="single"/>
        </w:rPr>
        <w:t xml:space="preserve"> needed to power the 21st-century digital economy</w:t>
      </w:r>
      <w:r w:rsidRPr="00AB679D">
        <w:rPr>
          <w:rFonts w:asciiTheme="minorHAnsi" w:hAnsiTheme="minorHAnsi" w:cstheme="minorHAnsi"/>
          <w:sz w:val="16"/>
        </w:rPr>
        <w:t xml:space="preserve">, the enclosure of </w:t>
      </w:r>
      <w:r w:rsidRPr="00AB679D">
        <w:rPr>
          <w:rFonts w:asciiTheme="minorHAnsi" w:hAnsiTheme="minorHAnsi" w:cstheme="minorHAnsi"/>
          <w:b/>
          <w:bCs/>
          <w:highlight w:val="green"/>
          <w:u w:val="single"/>
        </w:rPr>
        <w:t>ownership of creations of the mind has been capitalized on</w:t>
      </w:r>
      <w:r w:rsidRPr="00AB679D">
        <w:rPr>
          <w:rFonts w:asciiTheme="minorHAnsi" w:hAnsiTheme="minorHAnsi" w:cstheme="minorHAnsi"/>
          <w:b/>
          <w:bCs/>
          <w:u w:val="single"/>
        </w:rPr>
        <w:t xml:space="preserve"> to generate vast </w:t>
      </w:r>
      <w:r w:rsidRPr="00AB679D">
        <w:rPr>
          <w:rFonts w:asciiTheme="minorHAnsi" w:hAnsiTheme="minorHAnsi" w:cstheme="minorHAnsi"/>
          <w:b/>
          <w:bCs/>
          <w:highlight w:val="green"/>
          <w:u w:val="single"/>
        </w:rPr>
        <w:t>profits and</w:t>
      </w:r>
      <w:r w:rsidRPr="00AB679D">
        <w:rPr>
          <w:rFonts w:asciiTheme="minorHAnsi" w:hAnsiTheme="minorHAnsi" w:cstheme="minorHAnsi"/>
          <w:b/>
          <w:bCs/>
          <w:u w:val="single"/>
        </w:rPr>
        <w:t xml:space="preserve"> considerably </w:t>
      </w:r>
      <w:r w:rsidRPr="00AB679D">
        <w:rPr>
          <w:rFonts w:asciiTheme="minorHAnsi" w:hAnsiTheme="minorHAnsi" w:cstheme="minorHAnsi"/>
          <w:b/>
          <w:bCs/>
          <w:highlight w:val="green"/>
          <w:u w:val="single"/>
        </w:rPr>
        <w:t>increase</w:t>
      </w:r>
      <w:r w:rsidRPr="00AB679D">
        <w:rPr>
          <w:rFonts w:asciiTheme="minorHAnsi" w:hAnsiTheme="minorHAnsi" w:cstheme="minorHAnsi"/>
          <w:b/>
          <w:bCs/>
          <w:u w:val="single"/>
        </w:rPr>
        <w:t xml:space="preserve"> the </w:t>
      </w:r>
      <w:r w:rsidRPr="00AB679D">
        <w:rPr>
          <w:rFonts w:asciiTheme="minorHAnsi" w:hAnsiTheme="minorHAnsi" w:cstheme="minorHAnsi"/>
          <w:b/>
          <w:bCs/>
          <w:highlight w:val="green"/>
          <w:u w:val="single"/>
        </w:rPr>
        <w:t>power</w:t>
      </w:r>
      <w:r w:rsidRPr="00AB679D">
        <w:rPr>
          <w:rFonts w:asciiTheme="minorHAnsi" w:hAnsiTheme="minorHAnsi" w:cstheme="minorHAnsi"/>
          <w:b/>
          <w:bCs/>
          <w:u w:val="single"/>
        </w:rPr>
        <w:t xml:space="preserve"> and control </w:t>
      </w:r>
      <w:r w:rsidRPr="00AB679D">
        <w:rPr>
          <w:rFonts w:asciiTheme="minorHAnsi" w:hAnsiTheme="minorHAnsi" w:cstheme="minorHAnsi"/>
          <w:b/>
          <w:bCs/>
          <w:highlight w:val="green"/>
          <w:u w:val="single"/>
        </w:rPr>
        <w:t>of</w:t>
      </w:r>
      <w:r w:rsidRPr="00AB679D">
        <w:rPr>
          <w:rFonts w:asciiTheme="minorHAnsi" w:hAnsiTheme="minorHAnsi" w:cstheme="minorHAnsi"/>
          <w:b/>
          <w:bCs/>
          <w:u w:val="single"/>
        </w:rPr>
        <w:t xml:space="preserve"> a small group of </w:t>
      </w:r>
      <w:r w:rsidRPr="00AB679D">
        <w:rPr>
          <w:rFonts w:asciiTheme="minorHAnsi" w:hAnsiTheme="minorHAnsi" w:cstheme="minorHAnsi"/>
          <w:b/>
          <w:bCs/>
          <w:highlight w:val="green"/>
          <w:u w:val="single"/>
        </w:rPr>
        <w:t>large corporations</w:t>
      </w:r>
      <w:r w:rsidRPr="00AB679D">
        <w:rPr>
          <w:rFonts w:asciiTheme="minorHAnsi" w:hAnsiTheme="minorHAnsi" w:cstheme="minorHAnsi"/>
          <w:b/>
          <w:bCs/>
          <w:u w:val="single"/>
        </w:rPr>
        <w:t xml:space="preserve"> and their owners. This</w:t>
      </w:r>
      <w:r w:rsidRPr="00AB679D">
        <w:rPr>
          <w:rFonts w:asciiTheme="minorHAnsi" w:hAnsiTheme="minorHAnsi" w:cstheme="minorHAnsi"/>
          <w:sz w:val="16"/>
        </w:rPr>
        <w:t xml:space="preserve"> has </w:t>
      </w:r>
      <w:r w:rsidRPr="00AB679D">
        <w:rPr>
          <w:rFonts w:asciiTheme="minorHAnsi" w:hAnsiTheme="minorHAnsi" w:cstheme="minorHAnsi"/>
          <w:b/>
          <w:bCs/>
          <w:u w:val="single"/>
        </w:rPr>
        <w:t>resulted in</w:t>
      </w:r>
      <w:r w:rsidRPr="00AB679D">
        <w:rPr>
          <w:rFonts w:asciiTheme="minorHAnsi" w:hAnsiTheme="minorHAnsi" w:cstheme="minorHAnsi"/>
          <w:sz w:val="16"/>
        </w:rPr>
        <w:t xml:space="preserve"> a series of adverse </w:t>
      </w:r>
      <w:r w:rsidRPr="00AB679D">
        <w:rPr>
          <w:rFonts w:asciiTheme="minorHAnsi" w:hAnsiTheme="minorHAnsi" w:cstheme="minorHAnsi"/>
          <w:b/>
          <w:bCs/>
          <w:u w:val="single"/>
        </w:rPr>
        <w:t>consequences, from</w:t>
      </w:r>
      <w:r w:rsidRPr="00AB679D">
        <w:rPr>
          <w:rFonts w:asciiTheme="minorHAnsi" w:hAnsiTheme="minorHAnsi" w:cstheme="minorHAnsi"/>
          <w:sz w:val="16"/>
        </w:rPr>
        <w:t xml:space="preserve"> languishing </w:t>
      </w:r>
      <w:r w:rsidRPr="00AB679D">
        <w:rPr>
          <w:rFonts w:asciiTheme="minorHAnsi" w:hAnsiTheme="minorHAnsi" w:cstheme="minorHAnsi"/>
          <w:b/>
          <w:bCs/>
          <w:u w:val="single"/>
        </w:rPr>
        <w:t>innovation to exacerbating racial, economic, gender, and geographic inequality</w:t>
      </w:r>
      <w:r w:rsidRPr="00AB679D">
        <w:rPr>
          <w:rFonts w:asciiTheme="minorHAnsi" w:hAnsiTheme="minorHAnsi" w:cstheme="minorHAnsi"/>
          <w:sz w:val="16"/>
        </w:rPr>
        <w:t xml:space="preserve">, to reducing competition, to abusive corporate practices related to workers’ rights, tax justice, and consumer protections. In sum, </w:t>
      </w:r>
      <w:r w:rsidRPr="00AB679D">
        <w:rPr>
          <w:rFonts w:asciiTheme="minorHAnsi" w:hAnsiTheme="minorHAnsi" w:cstheme="minorHAnsi"/>
          <w:b/>
          <w:bCs/>
          <w:u w:val="single"/>
        </w:rPr>
        <w:t>it is becoming</w:t>
      </w:r>
      <w:r w:rsidRPr="00AB679D">
        <w:rPr>
          <w:rFonts w:asciiTheme="minorHAnsi" w:hAnsiTheme="minorHAnsi" w:cstheme="minorHAnsi"/>
          <w:sz w:val="16"/>
        </w:rPr>
        <w:t xml:space="preserve"> increasingly </w:t>
      </w:r>
      <w:r w:rsidRPr="00AB679D">
        <w:rPr>
          <w:rFonts w:asciiTheme="minorHAnsi" w:hAnsiTheme="minorHAnsi" w:cstheme="minorHAnsi"/>
          <w:b/>
          <w:bCs/>
          <w:u w:val="single"/>
        </w:rPr>
        <w:t>clear</w:t>
      </w:r>
      <w:r w:rsidRPr="00AB679D">
        <w:rPr>
          <w:rFonts w:asciiTheme="minorHAnsi" w:hAnsiTheme="minorHAnsi" w:cstheme="minorHAnsi"/>
          <w:sz w:val="16"/>
        </w:rPr>
        <w:t xml:space="preserve"> to observers from </w:t>
      </w:r>
      <w:r w:rsidRPr="00AB679D">
        <w:rPr>
          <w:rFonts w:asciiTheme="minorHAnsi" w:hAnsiTheme="minorHAnsi" w:cstheme="minorHAnsi"/>
          <w:b/>
          <w:bCs/>
          <w:u w:val="single"/>
        </w:rPr>
        <w:t>across the political spectrum that the current approach to IP and R&amp;D is not fit for purpose.</w:t>
      </w:r>
    </w:p>
    <w:p w14:paraId="619B7006" w14:textId="77777777" w:rsidR="00BB2B02" w:rsidRPr="003D36E2" w:rsidRDefault="00BB2B02" w:rsidP="00BB2B02">
      <w:r w:rsidRPr="00AB679D">
        <w:rPr>
          <w:rFonts w:asciiTheme="minorHAnsi" w:hAnsiTheme="minorHAnsi" w:cstheme="minorHAnsi"/>
          <w:b/>
          <w:bCs/>
          <w:u w:val="single"/>
        </w:rPr>
        <w:t>Given</w:t>
      </w:r>
      <w:r w:rsidRPr="00AB679D">
        <w:rPr>
          <w:rFonts w:asciiTheme="minorHAnsi" w:hAnsiTheme="minorHAnsi" w:cstheme="minorHAnsi"/>
          <w:sz w:val="16"/>
        </w:rPr>
        <w:t xml:space="preserve"> their inherently </w:t>
      </w:r>
      <w:r w:rsidRPr="00AB679D">
        <w:rPr>
          <w:rFonts w:asciiTheme="minorHAnsi" w:hAnsiTheme="minorHAnsi" w:cstheme="minorHAnsi"/>
          <w:b/>
          <w:bCs/>
          <w:u w:val="single"/>
        </w:rPr>
        <w:t>political nature</w:t>
      </w:r>
      <w:r w:rsidRPr="00AB679D">
        <w:rPr>
          <w:rFonts w:asciiTheme="minorHAnsi" w:hAnsiTheme="minorHAnsi" w:cstheme="minorHAnsi"/>
          <w:sz w:val="16"/>
        </w:rPr>
        <w:t xml:space="preserve"> and central role </w:t>
      </w:r>
      <w:r w:rsidRPr="00AB679D">
        <w:rPr>
          <w:rFonts w:asciiTheme="minorHAnsi" w:hAnsiTheme="minorHAnsi" w:cstheme="minorHAnsi"/>
          <w:b/>
          <w:bCs/>
          <w:u w:val="single"/>
        </w:rPr>
        <w:t>in the economic system</w:t>
      </w:r>
      <w:r w:rsidRPr="00AB679D">
        <w:rPr>
          <w:rFonts w:asciiTheme="minorHAnsi" w:hAnsiTheme="minorHAnsi" w:cstheme="minorHAnsi"/>
          <w:sz w:val="16"/>
        </w:rPr>
        <w:t xml:space="preserve">, were </w:t>
      </w:r>
      <w:r w:rsidRPr="00AB679D">
        <w:rPr>
          <w:rFonts w:asciiTheme="minorHAnsi" w:hAnsiTheme="minorHAnsi" w:cstheme="minorHAnsi"/>
          <w:b/>
          <w:bCs/>
          <w:u w:val="single"/>
        </w:rPr>
        <w:t>our </w:t>
      </w:r>
      <w:r w:rsidRPr="00AB679D">
        <w:rPr>
          <w:rFonts w:asciiTheme="minorHAnsi" w:hAnsiTheme="minorHAnsi" w:cstheme="minorHAnsi"/>
          <w:b/>
          <w:bCs/>
          <w:highlight w:val="green"/>
          <w:u w:val="single"/>
        </w:rPr>
        <w:t>IP</w:t>
      </w:r>
      <w:r w:rsidRPr="00AB679D">
        <w:rPr>
          <w:rFonts w:asciiTheme="minorHAnsi" w:hAnsiTheme="minorHAnsi" w:cstheme="minorHAnsi"/>
          <w:b/>
          <w:bCs/>
          <w:u w:val="single"/>
        </w:rPr>
        <w:t> and R&amp;D </w:t>
      </w:r>
      <w:r w:rsidRPr="00AB679D">
        <w:rPr>
          <w:rFonts w:asciiTheme="minorHAnsi" w:hAnsiTheme="minorHAnsi" w:cstheme="minorHAnsi"/>
          <w:b/>
          <w:bCs/>
          <w:highlight w:val="green"/>
          <w:u w:val="single"/>
        </w:rPr>
        <w:t>systems</w:t>
      </w:r>
      <w:r w:rsidRPr="00AB679D">
        <w:rPr>
          <w:rFonts w:asciiTheme="minorHAnsi" w:hAnsiTheme="minorHAnsi" w:cstheme="minorHAnsi"/>
          <w:b/>
          <w:bCs/>
          <w:u w:val="single"/>
        </w:rPr>
        <w:t xml:space="preserve"> to be transformed, they </w:t>
      </w:r>
      <w:r w:rsidRPr="00AB679D">
        <w:rPr>
          <w:rFonts w:asciiTheme="minorHAnsi" w:hAnsiTheme="minorHAnsi" w:cstheme="minorHAnsi"/>
          <w:b/>
          <w:bCs/>
          <w:highlight w:val="green"/>
          <w:u w:val="single"/>
        </w:rPr>
        <w:t>could be harnessed for</w:t>
      </w:r>
      <w:r w:rsidRPr="00AB679D">
        <w:rPr>
          <w:rFonts w:asciiTheme="minorHAnsi" w:hAnsiTheme="minorHAnsi" w:cstheme="minorHAnsi"/>
          <w:b/>
          <w:bCs/>
          <w:u w:val="single"/>
        </w:rPr>
        <w:t xml:space="preserve"> the common good and to build an </w:t>
      </w:r>
      <w:r w:rsidRPr="00AB679D">
        <w:rPr>
          <w:rFonts w:asciiTheme="minorHAnsi" w:hAnsiTheme="minorHAnsi" w:cstheme="minorHAnsi"/>
          <w:b/>
          <w:bCs/>
          <w:highlight w:val="green"/>
          <w:u w:val="single"/>
        </w:rPr>
        <w:t>equitable, democratic</w:t>
      </w:r>
      <w:r w:rsidRPr="00AB679D">
        <w:rPr>
          <w:rFonts w:asciiTheme="minorHAnsi" w:hAnsiTheme="minorHAnsi" w:cstheme="minorHAnsi"/>
          <w:b/>
          <w:bCs/>
          <w:u w:val="single"/>
        </w:rPr>
        <w:t xml:space="preserve">, and environmentally sustainable </w:t>
      </w:r>
      <w:r w:rsidRPr="00AB679D">
        <w:rPr>
          <w:rFonts w:asciiTheme="minorHAnsi" w:hAnsiTheme="minorHAnsi" w:cstheme="minorHAnsi"/>
          <w:b/>
          <w:bCs/>
          <w:highlight w:val="green"/>
          <w:u w:val="single"/>
        </w:rPr>
        <w:t>future</w:t>
      </w:r>
      <w:r w:rsidRPr="00AB679D">
        <w:rPr>
          <w:rFonts w:asciiTheme="minorHAnsi" w:hAnsiTheme="minorHAnsi" w:cstheme="minorHAnsi"/>
          <w:b/>
          <w:bCs/>
          <w:u w:val="single"/>
        </w:rPr>
        <w:t xml:space="preserve"> for all. </w:t>
      </w:r>
      <w:r w:rsidRPr="00AB679D">
        <w:rPr>
          <w:rFonts w:asciiTheme="minorHAnsi" w:hAnsiTheme="minorHAnsi" w:cstheme="minorHAnsi"/>
          <w:b/>
          <w:bCs/>
          <w:highlight w:val="green"/>
          <w:u w:val="single"/>
        </w:rPr>
        <w:t>Extending principles of democratic ownership is key to this transformation</w:t>
      </w:r>
      <w:r w:rsidRPr="00AB679D">
        <w:rPr>
          <w:rFonts w:asciiTheme="minorHAnsi" w:hAnsiTheme="minorHAnsi" w:cstheme="minorHAnsi"/>
          <w:sz w:val="16"/>
        </w:rPr>
        <w:t>. From the creation of a public knowledge commons, to substantially increasing public R&amp;D funding, to embedding global solidarity and reparations, to challenging corporate power, to bolstering workers’ rights,</w:t>
      </w:r>
    </w:p>
    <w:p w14:paraId="23257C89" w14:textId="77777777" w:rsidR="00BB2B02" w:rsidRDefault="00BB2B02" w:rsidP="00BB2B02">
      <w:pPr>
        <w:pStyle w:val="Heading3"/>
      </w:pPr>
      <w:proofErr w:type="spellStart"/>
      <w:r>
        <w:lastRenderedPageBreak/>
        <w:t>Underview</w:t>
      </w:r>
      <w:proofErr w:type="spellEnd"/>
    </w:p>
    <w:p w14:paraId="70274BE3" w14:textId="77777777" w:rsidR="00BB2B02" w:rsidRPr="00FB72FC" w:rsidRDefault="00BB2B02" w:rsidP="00BB2B02">
      <w:pPr>
        <w:pStyle w:val="Heading4"/>
        <w:rPr>
          <w:bCs w:val="0"/>
        </w:rPr>
      </w:pPr>
      <w:r w:rsidRPr="00FB72FC">
        <w:t xml:space="preserve">1] 1AR theory is legit – anything else means </w:t>
      </w:r>
      <w:r w:rsidRPr="00FB72FC">
        <w:rPr>
          <w:u w:val="single"/>
        </w:rPr>
        <w:t>infinite abuse</w:t>
      </w:r>
      <w:r w:rsidRPr="00FB72FC">
        <w:t xml:space="preserve"> – drop the debater, competing </w:t>
      </w:r>
      <w:proofErr w:type="spellStart"/>
      <w:r w:rsidRPr="00FB72FC">
        <w:t>interp</w:t>
      </w:r>
      <w:proofErr w:type="spellEnd"/>
      <w:r w:rsidRPr="00FB72FC">
        <w:t xml:space="preserve">– 1AR are </w:t>
      </w:r>
      <w:r w:rsidRPr="00FB72FC">
        <w:rPr>
          <w:u w:val="single"/>
        </w:rPr>
        <w:t>too short</w:t>
      </w:r>
      <w:r w:rsidRPr="00FB72FC">
        <w:t xml:space="preserve"> to make up for the time trade-off – no RVIs – 6 min 2NR means they can brute force me every time.</w:t>
      </w:r>
    </w:p>
    <w:p w14:paraId="2E97458B" w14:textId="77777777" w:rsidR="00BB2B02" w:rsidRDefault="00BB2B02" w:rsidP="00BB2B02"/>
    <w:p w14:paraId="705D3DB1" w14:textId="77777777" w:rsidR="00BB2B02" w:rsidRPr="005906AD" w:rsidRDefault="00BB2B02" w:rsidP="00BB2B02"/>
    <w:p w14:paraId="441491C2" w14:textId="77777777" w:rsidR="00BB2B02" w:rsidRPr="00F601E6" w:rsidRDefault="00BB2B02" w:rsidP="00BB2B02"/>
    <w:p w14:paraId="2ECBC89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8434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434B"/>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3163"/>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B2B02"/>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43330C"/>
  <w14:defaultImageDpi w14:val="300"/>
  <w15:docId w15:val="{E9037665-7CD4-5D47-B8B8-14ACB8B59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9316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931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9316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9316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ta,Ta,No Spacing21,No Spacing4,t,T,Ch1"/>
    <w:basedOn w:val="Normal"/>
    <w:next w:val="Normal"/>
    <w:link w:val="Heading4Char"/>
    <w:uiPriority w:val="9"/>
    <w:unhideWhenUsed/>
    <w:qFormat/>
    <w:rsid w:val="0059316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931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3163"/>
  </w:style>
  <w:style w:type="character" w:customStyle="1" w:styleId="Heading1Char">
    <w:name w:val="Heading 1 Char"/>
    <w:aliases w:val="Pocket Char"/>
    <w:basedOn w:val="DefaultParagraphFont"/>
    <w:link w:val="Heading1"/>
    <w:uiPriority w:val="9"/>
    <w:rsid w:val="0059316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9316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93163"/>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9"/>
    <w:rsid w:val="0059316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593163"/>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1"/>
    <w:qFormat/>
    <w:rsid w:val="00593163"/>
    <w:rPr>
      <w:b w:val="0"/>
      <w:sz w:val="22"/>
      <w:u w:val="single"/>
    </w:rPr>
  </w:style>
  <w:style w:type="character" w:styleId="Emphasis">
    <w:name w:val="Emphasis"/>
    <w:aliases w:val="Highlighted,Evidence,minimized,tag2,Size 10,emphasis in card,CD Card,ED - Tag,emphasis,Bold Underline,Emphasis!!,small,Qualifications,bold underline,normal card text,Shrunk,qualifications in card,qualifications,Style1,Box,Minimized,s,Debate,B,/"/>
    <w:basedOn w:val="DefaultParagraphFont"/>
    <w:link w:val="textbold"/>
    <w:uiPriority w:val="20"/>
    <w:qFormat/>
    <w:rsid w:val="0059316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93163"/>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593163"/>
    <w:rPr>
      <w:color w:val="auto"/>
      <w:u w:val="none"/>
    </w:rPr>
  </w:style>
  <w:style w:type="paragraph" w:styleId="DocumentMap">
    <w:name w:val="Document Map"/>
    <w:basedOn w:val="Normal"/>
    <w:link w:val="DocumentMapChar"/>
    <w:uiPriority w:val="99"/>
    <w:semiHidden/>
    <w:unhideWhenUsed/>
    <w:rsid w:val="0059316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93163"/>
    <w:rPr>
      <w:rFonts w:ascii="Lucida Grande" w:hAnsi="Lucida Grande" w:cs="Lucida Grande"/>
    </w:rPr>
  </w:style>
  <w:style w:type="paragraph" w:customStyle="1" w:styleId="textbold">
    <w:name w:val="text bold"/>
    <w:basedOn w:val="Normal"/>
    <w:link w:val="Emphasis"/>
    <w:uiPriority w:val="20"/>
    <w:qFormat/>
    <w:rsid w:val="00BB2B02"/>
    <w:pP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BB2B0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Colorful List - Accent 11"/>
    <w:basedOn w:val="Normal"/>
    <w:uiPriority w:val="99"/>
    <w:unhideWhenUsed/>
    <w:qFormat/>
    <w:rsid w:val="00BB2B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oreignpolicy.com/2016/06/01/democracy-is-the-answer-to-climate-change%20//" TargetMode="External"/><Relationship Id="rId18" Type="http://schemas.openxmlformats.org/officeDocument/2006/relationships/hyperlink" Target="http://www.economist.com/blogs/americasview/2014/07/british-columbias-carbon-tax" TargetMode="External"/><Relationship Id="rId26" Type="http://schemas.openxmlformats.org/officeDocument/2006/relationships/hyperlink" Target="https://www.livescience.com/57266-amazon-river.html" TargetMode="External"/><Relationship Id="rId3" Type="http://schemas.openxmlformats.org/officeDocument/2006/relationships/customXml" Target="../customXml/item3.xml"/><Relationship Id="rId21" Type="http://schemas.openxmlformats.org/officeDocument/2006/relationships/hyperlink" Target="https://www.researchgate.net/publication/240515305_Subsidies_for_fossil_fuels_and_climate_change_A_comparative_perspective" TargetMode="External"/><Relationship Id="rId7" Type="http://schemas.openxmlformats.org/officeDocument/2006/relationships/settings" Target="settings.xml"/><Relationship Id="rId12" Type="http://schemas.openxmlformats.org/officeDocument/2006/relationships/hyperlink" Target="https://foreignpolicy.com/author/robert-looney/" TargetMode="External"/><Relationship Id="rId17" Type="http://schemas.openxmlformats.org/officeDocument/2006/relationships/hyperlink" Target="http://ncse.com/news/2016/03/latest-climate-poll-from-gallup-0016974" TargetMode="External"/><Relationship Id="rId25" Type="http://schemas.openxmlformats.org/officeDocument/2006/relationships/hyperlink" Target="https://www.ipcc.ch/sr15/" TargetMode="External"/><Relationship Id="rId2" Type="http://schemas.openxmlformats.org/officeDocument/2006/relationships/customXml" Target="../customXml/item2.xml"/><Relationship Id="rId16" Type="http://schemas.openxmlformats.org/officeDocument/2006/relationships/hyperlink" Target="http://www.ucsusa.org/press/2016/new-evidence-reveals-fossil-fuel-industry-funded-cutting-edge-climate-science-research" TargetMode="External"/><Relationship Id="rId20" Type="http://schemas.openxmlformats.org/officeDocument/2006/relationships/hyperlink" Target="https://www.melbourne.vic.gov.au/SiteCollectionDocuments/zero-net-emissions-update-2014.pdf" TargetMode="External"/><Relationship Id="rId29" Type="http://schemas.openxmlformats.org/officeDocument/2006/relationships/hyperlink" Target="https://democracycollaborative.org/learn/publication/democratizing-knowledge-transforming-intellectual-property-and-research-and%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reedomhouse.org/report/freedom-world/2021/democracy-under-siege" TargetMode="External"/><Relationship Id="rId24" Type="http://schemas.openxmlformats.org/officeDocument/2006/relationships/hyperlink" Target="https://www.livescience.com/65633-climate-change-dooms-humans-by-2050.html" TargetMode="External"/><Relationship Id="rId5" Type="http://schemas.openxmlformats.org/officeDocument/2006/relationships/numbering" Target="numbering.xml"/><Relationship Id="rId15" Type="http://schemas.openxmlformats.org/officeDocument/2006/relationships/hyperlink" Target="https://www.worldenergy.org/data/trilemma-index/" TargetMode="External"/><Relationship Id="rId23" Type="http://schemas.openxmlformats.org/officeDocument/2006/relationships/hyperlink" Target="http://www.theguardian.com/environment/2015/nov/05/climate-change-concerns-chinese-citizens-plummets" TargetMode="External"/><Relationship Id="rId28" Type="http://schemas.openxmlformats.org/officeDocument/2006/relationships/hyperlink" Target="https://www.livescience.com/51990-sea-level-rise-unknowns.html" TargetMode="External"/><Relationship Id="rId10" Type="http://schemas.openxmlformats.org/officeDocument/2006/relationships/hyperlink" Target="https://freedomhouse.org/report/freedom-world/2021/democracy-under-siege" TargetMode="External"/><Relationship Id="rId19" Type="http://schemas.openxmlformats.org/officeDocument/2006/relationships/hyperlink" Target="http://www.wsj.com/articles/how-cap-and-trade-is-working-in-california-1411937795"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freedomhouse.org/report/freedom-world/2021/democracy-under-siege" TargetMode="External"/><Relationship Id="rId14" Type="http://schemas.openxmlformats.org/officeDocument/2006/relationships/hyperlink" Target="http://www.yabiladi.com/img/content/EIU-Democracy-Index-2015.pdf" TargetMode="External"/><Relationship Id="rId22" Type="http://schemas.openxmlformats.org/officeDocument/2006/relationships/hyperlink" Target="http://www.nytimes.com/2015/11/04/world/asia/china-burns-much-more-coal-than-reported-complicating-climate-talks.html" TargetMode="External"/><Relationship Id="rId27" Type="http://schemas.openxmlformats.org/officeDocument/2006/relationships/hyperlink" Target="https://www.livescience.com/55129-how-heat-waves-kill-so-quickly.html"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13</Pages>
  <Words>7196</Words>
  <Characters>41018</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48118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3</cp:revision>
  <dcterms:created xsi:type="dcterms:W3CDTF">2021-09-17T17:03:00Z</dcterms:created>
  <dcterms:modified xsi:type="dcterms:W3CDTF">2021-09-18T14:18:00Z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