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55626" w14:textId="79B88B4B" w:rsidR="005230F9" w:rsidRDefault="005230F9" w:rsidP="005230F9">
      <w:pPr>
        <w:pStyle w:val="Heading2"/>
      </w:pPr>
      <w:r>
        <w:t>1AC—Newark Quarters vs Peninsula RM</w:t>
      </w:r>
    </w:p>
    <w:p w14:paraId="323ED027" w14:textId="3AD322A8" w:rsidR="005230F9" w:rsidRPr="00631F47" w:rsidRDefault="005230F9" w:rsidP="005230F9">
      <w:pPr>
        <w:pStyle w:val="Heading3"/>
        <w:rPr>
          <w:rFonts w:asciiTheme="majorHAnsi" w:hAnsiTheme="majorHAnsi" w:cstheme="majorHAnsi"/>
        </w:rPr>
      </w:pPr>
      <w:r w:rsidRPr="00631F47">
        <w:rPr>
          <w:rFonts w:asciiTheme="majorHAnsi" w:hAnsiTheme="majorHAnsi" w:cstheme="majorHAnsi"/>
        </w:rPr>
        <w:lastRenderedPageBreak/>
        <w:t xml:space="preserve">1AC – Plan </w:t>
      </w:r>
    </w:p>
    <w:p w14:paraId="2EC43A11" w14:textId="01732EB2" w:rsidR="005230F9" w:rsidRDefault="005230F9" w:rsidP="005230F9">
      <w:pPr>
        <w:pStyle w:val="Heading4"/>
        <w:rPr>
          <w:rFonts w:asciiTheme="majorHAnsi" w:hAnsiTheme="majorHAnsi" w:cstheme="majorHAnsi"/>
        </w:rPr>
      </w:pPr>
      <w:r w:rsidRPr="00631F47">
        <w:rPr>
          <w:rFonts w:asciiTheme="majorHAnsi" w:hAnsiTheme="majorHAnsi" w:cstheme="majorHAnsi"/>
        </w:rPr>
        <w:t>Plan: The People</w:t>
      </w:r>
      <w:r>
        <w:rPr>
          <w:rFonts w:asciiTheme="majorHAnsi" w:hAnsiTheme="majorHAnsi" w:cstheme="majorHAnsi"/>
        </w:rPr>
        <w:t>’</w:t>
      </w:r>
      <w:r w:rsidRPr="00631F47">
        <w:rPr>
          <w:rFonts w:asciiTheme="majorHAnsi" w:hAnsiTheme="majorHAnsi" w:cstheme="majorHAnsi"/>
        </w:rPr>
        <w:t>s Republic of China ought to prohibit appropriation of space by private entities</w:t>
      </w:r>
      <w:r>
        <w:rPr>
          <w:rFonts w:asciiTheme="majorHAnsi" w:hAnsiTheme="majorHAnsi" w:cstheme="majorHAnsi"/>
        </w:rPr>
        <w:t xml:space="preserve">. </w:t>
      </w:r>
    </w:p>
    <w:p w14:paraId="71487674" w14:textId="6888BBDA" w:rsidR="005230F9" w:rsidRPr="005138F7" w:rsidRDefault="005230F9" w:rsidP="005230F9">
      <w:pPr>
        <w:pStyle w:val="Heading3"/>
        <w:rPr>
          <w:color w:val="000000" w:themeColor="text1"/>
        </w:rPr>
      </w:pPr>
      <w:r>
        <w:rPr>
          <w:color w:val="000000" w:themeColor="text1"/>
        </w:rPr>
        <w:lastRenderedPageBreak/>
        <w:t>1AC—</w:t>
      </w:r>
      <w:r w:rsidRPr="005138F7">
        <w:rPr>
          <w:color w:val="000000" w:themeColor="text1"/>
        </w:rPr>
        <w:t>Framing</w:t>
      </w:r>
    </w:p>
    <w:p w14:paraId="03F523CD" w14:textId="77777777" w:rsidR="005230F9" w:rsidRPr="005138F7" w:rsidRDefault="005230F9" w:rsidP="005230F9">
      <w:pPr>
        <w:pStyle w:val="Heading4"/>
        <w:rPr>
          <w:color w:val="000000" w:themeColor="text1"/>
        </w:rPr>
      </w:pPr>
      <w:r w:rsidRPr="005138F7">
        <w:rPr>
          <w:color w:val="000000" w:themeColor="text1"/>
        </w:rPr>
        <w:t xml:space="preserve">Pleasure and pain are intrinsically valuable. </w:t>
      </w:r>
    </w:p>
    <w:p w14:paraId="6E6B1E73" w14:textId="77777777" w:rsidR="005230F9" w:rsidRPr="005138F7" w:rsidRDefault="005230F9" w:rsidP="005230F9">
      <w:pPr>
        <w:rPr>
          <w:color w:val="000000" w:themeColor="text1"/>
        </w:rPr>
      </w:pPr>
      <w:r w:rsidRPr="005138F7">
        <w:rPr>
          <w:rStyle w:val="StyleUnderline"/>
          <w:bCs/>
          <w:color w:val="000000" w:themeColor="text1"/>
        </w:rPr>
        <w:t>Moen 16</w:t>
      </w:r>
      <w:r w:rsidRPr="005138F7">
        <w:rPr>
          <w:color w:val="000000" w:themeColor="text1"/>
        </w:rPr>
        <w:t xml:space="preserve"> [(Ole Martin Moen, Research Fellow in Philosophy at University of Oslo) “An Argument for Hedonism,” Journal of Value Inquiry (Springer), 50 (2) 2016: 267–281, </w:t>
      </w:r>
      <w:hyperlink r:id="rId9" w:history="1">
        <w:r w:rsidRPr="005138F7">
          <w:rPr>
            <w:rStyle w:val="Hyperlink"/>
            <w:color w:val="000000" w:themeColor="text1"/>
          </w:rPr>
          <w:t>https://link.springer.com/article/10.1007/s10790-015-9506-9</w:t>
        </w:r>
      </w:hyperlink>
      <w:r w:rsidRPr="005138F7">
        <w:rPr>
          <w:color w:val="000000" w:themeColor="text1"/>
        </w:rPr>
        <w:t>] TDI</w:t>
      </w:r>
      <w:r>
        <w:rPr>
          <w:color w:val="000000" w:themeColor="text1"/>
        </w:rPr>
        <w:t xml:space="preserve"> Recut </w:t>
      </w:r>
      <w:proofErr w:type="spellStart"/>
      <w:r>
        <w:rPr>
          <w:color w:val="000000" w:themeColor="text1"/>
        </w:rPr>
        <w:t>Aanya</w:t>
      </w:r>
      <w:proofErr w:type="spellEnd"/>
    </w:p>
    <w:p w14:paraId="1E7C1DB6" w14:textId="77777777" w:rsidR="005230F9" w:rsidRPr="005138F7" w:rsidRDefault="005230F9" w:rsidP="005230F9">
      <w:pPr>
        <w:rPr>
          <w:color w:val="000000" w:themeColor="text1"/>
          <w:sz w:val="12"/>
        </w:rPr>
      </w:pPr>
      <w:r w:rsidRPr="005138F7">
        <w:rPr>
          <w:color w:val="000000" w:themeColor="text1"/>
          <w:sz w:val="12"/>
        </w:rPr>
        <w:t xml:space="preserve">Let us start by observing, empirically, that </w:t>
      </w:r>
      <w:r w:rsidRPr="005138F7">
        <w:rPr>
          <w:b/>
          <w:color w:val="000000" w:themeColor="text1"/>
          <w:u w:val="single"/>
        </w:rPr>
        <w:t xml:space="preserve">a </w:t>
      </w:r>
      <w:r w:rsidRPr="005138F7">
        <w:rPr>
          <w:b/>
          <w:color w:val="000000" w:themeColor="text1"/>
          <w:highlight w:val="cyan"/>
          <w:u w:val="single"/>
        </w:rPr>
        <w:t>widely shared judgment</w:t>
      </w:r>
      <w:r w:rsidRPr="005138F7">
        <w:rPr>
          <w:b/>
          <w:color w:val="000000" w:themeColor="text1"/>
          <w:u w:val="single"/>
        </w:rPr>
        <w:t xml:space="preserve"> about intrinsic value and disvalue is that </w:t>
      </w:r>
      <w:r w:rsidRPr="005138F7">
        <w:rPr>
          <w:b/>
          <w:color w:val="000000" w:themeColor="text1"/>
          <w:highlight w:val="cyan"/>
          <w:u w:val="single"/>
        </w:rPr>
        <w:t xml:space="preserve">pleasure is intrinsically valuable and pain is intrinsically </w:t>
      </w:r>
      <w:proofErr w:type="spellStart"/>
      <w:r w:rsidRPr="005138F7">
        <w:rPr>
          <w:b/>
          <w:color w:val="000000" w:themeColor="text1"/>
          <w:highlight w:val="cyan"/>
          <w:u w:val="single"/>
        </w:rPr>
        <w:t>disvaluable</w:t>
      </w:r>
      <w:proofErr w:type="spellEnd"/>
      <w:r w:rsidRPr="005138F7">
        <w:rPr>
          <w:b/>
          <w:color w:val="000000" w:themeColor="text1"/>
          <w:u w:val="single"/>
        </w:rPr>
        <w:t>.</w:t>
      </w:r>
      <w:r w:rsidRPr="005138F7">
        <w:rPr>
          <w:color w:val="000000" w:themeColor="text1"/>
          <w:sz w:val="12"/>
        </w:rPr>
        <w:t xml:space="preserve"> </w:t>
      </w:r>
      <w:r w:rsidRPr="005138F7">
        <w:rPr>
          <w:b/>
          <w:color w:val="000000" w:themeColor="text1"/>
          <w:u w:val="single"/>
        </w:rPr>
        <w:t>On virtually any proposed list of intrinsic values and disvalues (we will look at some of them below), pleasure is included among the intrinsic values and pain among the intrinsic disvalues.</w:t>
      </w:r>
      <w:r w:rsidRPr="005138F7">
        <w:rPr>
          <w:color w:val="000000" w:themeColor="text1"/>
          <w:sz w:val="12"/>
        </w:rPr>
        <w:t xml:space="preserve"> This inclusion makes intuitive sense, moreover, for </w:t>
      </w:r>
      <w:r w:rsidRPr="005138F7">
        <w:rPr>
          <w:b/>
          <w:color w:val="000000" w:themeColor="text1"/>
          <w:u w:val="single"/>
        </w:rPr>
        <w:t xml:space="preserve">there is </w:t>
      </w:r>
      <w:r w:rsidRPr="005138F7">
        <w:rPr>
          <w:b/>
          <w:color w:val="000000" w:themeColor="text1"/>
          <w:highlight w:val="cyan"/>
          <w:u w:val="single"/>
        </w:rPr>
        <w:t>something undeniably good about</w:t>
      </w:r>
      <w:r w:rsidRPr="005138F7">
        <w:rPr>
          <w:b/>
          <w:color w:val="000000" w:themeColor="text1"/>
          <w:u w:val="single"/>
        </w:rPr>
        <w:t xml:space="preserve"> the way </w:t>
      </w:r>
      <w:r w:rsidRPr="005138F7">
        <w:rPr>
          <w:b/>
          <w:color w:val="000000" w:themeColor="text1"/>
          <w:highlight w:val="cyan"/>
          <w:u w:val="single"/>
        </w:rPr>
        <w:t>pleasure</w:t>
      </w:r>
      <w:r w:rsidRPr="005138F7">
        <w:rPr>
          <w:b/>
          <w:color w:val="000000" w:themeColor="text1"/>
          <w:u w:val="single"/>
        </w:rPr>
        <w:t xml:space="preserve"> feels and something undeniably </w:t>
      </w:r>
      <w:r w:rsidRPr="005138F7">
        <w:rPr>
          <w:b/>
          <w:color w:val="000000" w:themeColor="text1"/>
          <w:highlight w:val="cyan"/>
          <w:u w:val="single"/>
        </w:rPr>
        <w:t>bad about</w:t>
      </w:r>
      <w:r w:rsidRPr="005138F7">
        <w:rPr>
          <w:b/>
          <w:color w:val="000000" w:themeColor="text1"/>
          <w:u w:val="single"/>
        </w:rPr>
        <w:t xml:space="preserve"> the way </w:t>
      </w:r>
      <w:r w:rsidRPr="005138F7">
        <w:rPr>
          <w:b/>
          <w:color w:val="000000" w:themeColor="text1"/>
          <w:highlight w:val="cyan"/>
          <w:u w:val="single"/>
        </w:rPr>
        <w:t>pain</w:t>
      </w:r>
      <w:r w:rsidRPr="005138F7">
        <w:rPr>
          <w:b/>
          <w:color w:val="000000" w:themeColor="text1"/>
          <w:u w:val="single"/>
        </w:rPr>
        <w:t xml:space="preserve"> feels, and neither the goodness of pleasure nor the badness of pain seems to be exhausted by the further effects that these experiences might have.</w:t>
      </w:r>
      <w:r w:rsidRPr="005138F7">
        <w:rPr>
          <w:color w:val="000000" w:themeColor="text1"/>
          <w:sz w:val="12"/>
        </w:rPr>
        <w:t xml:space="preserve"> “Pleasure” and “pain” are here understood inclusively, as encompassing anything hedonically positive and anything hedonically negative.2 </w:t>
      </w:r>
      <w:r w:rsidRPr="005138F7">
        <w:rPr>
          <w:b/>
          <w:color w:val="000000" w:themeColor="text1"/>
          <w:u w:val="single"/>
        </w:rPr>
        <w:t>The special value statuses of pleasure and pain are manifested in how we treat these experiences in our everyday reasoning about values.</w:t>
      </w:r>
      <w:r w:rsidRPr="005138F7">
        <w:rPr>
          <w:color w:val="000000" w:themeColor="text1"/>
          <w:sz w:val="12"/>
        </w:rPr>
        <w:t xml:space="preserve"> If you tell me that you are heading for the convenience store, </w:t>
      </w:r>
      <w:r w:rsidRPr="005138F7">
        <w:rPr>
          <w:b/>
          <w:color w:val="000000" w:themeColor="text1"/>
          <w:u w:val="single"/>
        </w:rPr>
        <w:t>I might ask: “What for?” This is a reasonable question, for when you go to the convenience store you usually do so</w:t>
      </w:r>
      <w:r w:rsidRPr="005138F7">
        <w:rPr>
          <w:color w:val="000000" w:themeColor="text1"/>
          <w:sz w:val="12"/>
        </w:rPr>
        <w:t xml:space="preserve">, not merely for the sake of going to the convenience store, but </w:t>
      </w:r>
      <w:r w:rsidRPr="005138F7">
        <w:rPr>
          <w:b/>
          <w:color w:val="000000" w:themeColor="text1"/>
          <w:u w:val="single"/>
        </w:rPr>
        <w:t>for the sake of achieving something further that you deem to be valuable.</w:t>
      </w:r>
      <w:r w:rsidRPr="005138F7">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138F7">
        <w:rPr>
          <w:b/>
          <w:color w:val="000000" w:themeColor="text1"/>
          <w:u w:val="single"/>
        </w:rPr>
        <w:t xml:space="preserve">If I then proceed by asking “But what is the pleasure of drinking the soda good for?” the discussion is likely to reach an awkward end. The reason is that the </w:t>
      </w:r>
      <w:r w:rsidRPr="005138F7">
        <w:rPr>
          <w:b/>
          <w:color w:val="000000" w:themeColor="text1"/>
          <w:highlight w:val="cyan"/>
          <w:u w:val="single"/>
        </w:rPr>
        <w:t xml:space="preserve">pleasure is not good </w:t>
      </w:r>
      <w:r w:rsidRPr="00044FB4">
        <w:rPr>
          <w:b/>
          <w:color w:val="000000" w:themeColor="text1"/>
          <w:u w:val="single"/>
        </w:rPr>
        <w:t xml:space="preserve">for anything </w:t>
      </w:r>
      <w:r w:rsidRPr="005138F7">
        <w:rPr>
          <w:b/>
          <w:color w:val="000000" w:themeColor="text1"/>
          <w:highlight w:val="cyan"/>
          <w:u w:val="single"/>
        </w:rPr>
        <w:t>further</w:t>
      </w:r>
      <w:r w:rsidRPr="005138F7">
        <w:rPr>
          <w:b/>
          <w:color w:val="000000" w:themeColor="text1"/>
          <w:u w:val="single"/>
        </w:rPr>
        <w:t xml:space="preserve">; it is </w:t>
      </w:r>
      <w:r w:rsidRPr="005138F7">
        <w:rPr>
          <w:b/>
          <w:color w:val="000000" w:themeColor="text1"/>
          <w:highlight w:val="cyan"/>
          <w:u w:val="single"/>
        </w:rPr>
        <w:t>simply</w:t>
      </w:r>
      <w:r w:rsidRPr="005138F7">
        <w:rPr>
          <w:b/>
          <w:color w:val="000000" w:themeColor="text1"/>
          <w:u w:val="single"/>
        </w:rPr>
        <w:t xml:space="preserve"> that for which going to the convenience store and buying the soda </w:t>
      </w:r>
      <w:r w:rsidRPr="005138F7">
        <w:rPr>
          <w:b/>
          <w:color w:val="000000" w:themeColor="text1"/>
          <w:highlight w:val="cyan"/>
          <w:u w:val="single"/>
        </w:rPr>
        <w:t>is good</w:t>
      </w:r>
      <w:r w:rsidRPr="005138F7">
        <w:rPr>
          <w:b/>
          <w:color w:val="000000" w:themeColor="text1"/>
          <w:u w:val="single"/>
        </w:rPr>
        <w:t>.</w:t>
      </w:r>
      <w:r w:rsidRPr="005138F7">
        <w:rPr>
          <w:color w:val="000000" w:themeColor="text1"/>
          <w:sz w:val="12"/>
        </w:rPr>
        <w:t>3 As Aristotle observes</w:t>
      </w:r>
      <w:r w:rsidRPr="005138F7">
        <w:rPr>
          <w:b/>
          <w:color w:val="000000" w:themeColor="text1"/>
          <w:u w:val="single"/>
        </w:rPr>
        <w:t xml:space="preserve">: “We never ask [a man] what his end is in being pleased, because we assume that </w:t>
      </w:r>
      <w:r w:rsidRPr="005138F7">
        <w:rPr>
          <w:b/>
          <w:color w:val="000000" w:themeColor="text1"/>
          <w:highlight w:val="cyan"/>
          <w:u w:val="single"/>
        </w:rPr>
        <w:t>pleasure is</w:t>
      </w:r>
      <w:r w:rsidRPr="00044FB4">
        <w:rPr>
          <w:b/>
          <w:color w:val="000000" w:themeColor="text1"/>
          <w:u w:val="single"/>
        </w:rPr>
        <w:t xml:space="preserve"> choice </w:t>
      </w:r>
      <w:r w:rsidRPr="005138F7">
        <w:rPr>
          <w:b/>
          <w:color w:val="000000" w:themeColor="text1"/>
          <w:highlight w:val="cyan"/>
          <w:u w:val="single"/>
        </w:rPr>
        <w:t>worthy in itself</w:t>
      </w:r>
      <w:r w:rsidRPr="005138F7">
        <w:rPr>
          <w:b/>
          <w:color w:val="000000" w:themeColor="text1"/>
          <w:u w:val="single"/>
        </w:rPr>
        <w:t>.</w:t>
      </w:r>
      <w:r w:rsidRPr="005138F7">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138F7">
        <w:rPr>
          <w:b/>
          <w:color w:val="000000" w:themeColor="text1"/>
          <w:u w:val="single"/>
        </w:rPr>
        <w:t xml:space="preserve">pleasure and pain are both places where we </w:t>
      </w:r>
      <w:r w:rsidRPr="005138F7">
        <w:rPr>
          <w:b/>
          <w:color w:val="000000" w:themeColor="text1"/>
          <w:highlight w:val="cyan"/>
          <w:u w:val="single"/>
        </w:rPr>
        <w:t>reach the end of the line in matters of value.</w:t>
      </w:r>
      <w:r w:rsidRPr="005138F7">
        <w:rPr>
          <w:b/>
          <w:color w:val="000000" w:themeColor="text1"/>
          <w:u w:val="single"/>
        </w:rPr>
        <w:t xml:space="preserve"> </w:t>
      </w:r>
    </w:p>
    <w:p w14:paraId="1A8C9361" w14:textId="77777777" w:rsidR="005230F9" w:rsidRPr="005138F7" w:rsidRDefault="005230F9" w:rsidP="005230F9">
      <w:pPr>
        <w:pStyle w:val="Heading4"/>
        <w:rPr>
          <w:color w:val="000000" w:themeColor="text1"/>
        </w:rPr>
      </w:pPr>
      <w:r w:rsidRPr="005138F7">
        <w:rPr>
          <w:color w:val="000000" w:themeColor="text1"/>
        </w:rPr>
        <w:t>Moral uncertainty means preventing extinction should be our highest priority.</w:t>
      </w:r>
    </w:p>
    <w:p w14:paraId="1DFEB5ED" w14:textId="77777777" w:rsidR="005230F9" w:rsidRPr="005138F7" w:rsidRDefault="005230F9" w:rsidP="005230F9">
      <w:pPr>
        <w:rPr>
          <w:color w:val="000000" w:themeColor="text1"/>
        </w:rPr>
      </w:pPr>
      <w:r w:rsidRPr="005138F7">
        <w:rPr>
          <w:rStyle w:val="StyleUnderline"/>
          <w:bCs/>
          <w:color w:val="000000" w:themeColor="text1"/>
        </w:rPr>
        <w:t>Bostrom 12</w:t>
      </w:r>
      <w:r w:rsidRPr="005138F7">
        <w:rPr>
          <w:color w:val="000000" w:themeColor="text1"/>
        </w:rPr>
        <w:t xml:space="preserve"> [(Nick Bostrom, Faculty of Philosophy &amp; Oxford Martin School University of Oxford) “Existential Risk Prevention as Global Priority.” Global Policy, 2012] TDI</w:t>
      </w:r>
    </w:p>
    <w:p w14:paraId="4F95F5BA" w14:textId="77777777" w:rsidR="005230F9" w:rsidRPr="005138F7" w:rsidRDefault="005230F9" w:rsidP="005230F9">
      <w:pPr>
        <w:rPr>
          <w:rStyle w:val="StyleUnderline"/>
          <w:color w:val="000000" w:themeColor="text1"/>
        </w:rPr>
      </w:pPr>
      <w:r w:rsidRPr="005138F7">
        <w:rPr>
          <w:color w:val="000000" w:themeColor="text1"/>
          <w:sz w:val="12"/>
        </w:rPr>
        <w:t xml:space="preserve">These </w:t>
      </w:r>
      <w:r w:rsidRPr="005138F7">
        <w:rPr>
          <w:rStyle w:val="StyleUnderline"/>
          <w:color w:val="000000" w:themeColor="text1"/>
        </w:rPr>
        <w:t xml:space="preserve">reflections on </w:t>
      </w:r>
      <w:r w:rsidRPr="005138F7">
        <w:rPr>
          <w:rStyle w:val="StyleUnderline"/>
          <w:color w:val="000000" w:themeColor="text1"/>
          <w:highlight w:val="cyan"/>
        </w:rPr>
        <w:t xml:space="preserve">moral uncertainty </w:t>
      </w:r>
      <w:r w:rsidRPr="005138F7">
        <w:rPr>
          <w:rStyle w:val="StyleUnderline"/>
          <w:color w:val="000000" w:themeColor="text1"/>
        </w:rPr>
        <w:t>suggest an alternative, complementary way of looking at existential risk</w:t>
      </w:r>
      <w:r w:rsidRPr="005138F7">
        <w:rPr>
          <w:color w:val="000000" w:themeColor="text1"/>
          <w:sz w:val="12"/>
        </w:rPr>
        <w:t xml:space="preserve">; they also suggest a new way of thinking about the ideal of sustainability. Let me elaborate.¶ </w:t>
      </w:r>
      <w:r w:rsidRPr="005138F7">
        <w:rPr>
          <w:rStyle w:val="StyleUnderline"/>
          <w:color w:val="000000" w:themeColor="text1"/>
        </w:rPr>
        <w:t xml:space="preserve">Our </w:t>
      </w:r>
      <w:r w:rsidRPr="005138F7">
        <w:rPr>
          <w:rStyle w:val="StyleUnderline"/>
          <w:color w:val="000000" w:themeColor="text1"/>
          <w:highlight w:val="cyan"/>
        </w:rPr>
        <w:t>present understanding</w:t>
      </w:r>
      <w:r w:rsidRPr="005138F7">
        <w:rPr>
          <w:rStyle w:val="StyleUnderline"/>
          <w:color w:val="000000" w:themeColor="text1"/>
        </w:rPr>
        <w:t xml:space="preserve"> of axiology </w:t>
      </w:r>
      <w:r w:rsidRPr="005138F7">
        <w:rPr>
          <w:rStyle w:val="StyleUnderline"/>
          <w:color w:val="000000" w:themeColor="text1"/>
          <w:highlight w:val="cyan"/>
        </w:rPr>
        <w:t xml:space="preserve">might </w:t>
      </w:r>
      <w:r w:rsidRPr="005138F7">
        <w:rPr>
          <w:rStyle w:val="StyleUnderline"/>
          <w:color w:val="000000" w:themeColor="text1"/>
        </w:rPr>
        <w:t xml:space="preserve">well </w:t>
      </w:r>
      <w:r w:rsidRPr="005138F7">
        <w:rPr>
          <w:rStyle w:val="StyleUnderline"/>
          <w:color w:val="000000" w:themeColor="text1"/>
          <w:highlight w:val="cyan"/>
        </w:rPr>
        <w:t>be confused</w:t>
      </w:r>
      <w:r w:rsidRPr="005138F7">
        <w:rPr>
          <w:rStyle w:val="StyleUnderline"/>
          <w:color w:val="000000" w:themeColor="text1"/>
        </w:rPr>
        <w:t xml:space="preserve">. We may not now know — at least not in concrete detail — what outcomes would count as a big win for humanity; we might not even yet be able to imagine the best ends of our journey. If we are indeed profoundly </w:t>
      </w:r>
      <w:r w:rsidRPr="005138F7">
        <w:rPr>
          <w:rStyle w:val="StyleUnderline"/>
          <w:color w:val="000000" w:themeColor="text1"/>
          <w:highlight w:val="cyan"/>
        </w:rPr>
        <w:t>uncertain about our ultimate aims</w:t>
      </w:r>
      <w:r w:rsidRPr="005138F7">
        <w:rPr>
          <w:rStyle w:val="StyleUnderline"/>
          <w:color w:val="000000" w:themeColor="text1"/>
        </w:rPr>
        <w:t xml:space="preserve">, then we should </w:t>
      </w:r>
      <w:r w:rsidRPr="005138F7">
        <w:rPr>
          <w:rStyle w:val="StyleUnderline"/>
          <w:color w:val="000000" w:themeColor="text1"/>
          <w:highlight w:val="cyan"/>
        </w:rPr>
        <w:t xml:space="preserve">recognize that there is a </w:t>
      </w:r>
      <w:r w:rsidRPr="005138F7">
        <w:rPr>
          <w:rStyle w:val="StyleUnderline"/>
          <w:color w:val="000000" w:themeColor="text1"/>
        </w:rPr>
        <w:t xml:space="preserve">great option </w:t>
      </w:r>
      <w:r w:rsidRPr="005138F7">
        <w:rPr>
          <w:rStyle w:val="StyleUnderline"/>
          <w:color w:val="000000" w:themeColor="text1"/>
          <w:highlight w:val="cyan"/>
        </w:rPr>
        <w:t>value in preserving</w:t>
      </w:r>
      <w:r w:rsidRPr="005138F7">
        <w:rPr>
          <w:rStyle w:val="StyleUnderline"/>
          <w:color w:val="000000" w:themeColor="text1"/>
        </w:rPr>
        <w:t xml:space="preserve"> — and ideally improving — our </w:t>
      </w:r>
      <w:r w:rsidRPr="005138F7">
        <w:rPr>
          <w:rStyle w:val="StyleUnderline"/>
          <w:color w:val="000000" w:themeColor="text1"/>
          <w:highlight w:val="cyan"/>
        </w:rPr>
        <w:t xml:space="preserve">ability to recognize value and </w:t>
      </w:r>
      <w:r w:rsidRPr="005138F7">
        <w:rPr>
          <w:rStyle w:val="StyleUnderline"/>
          <w:color w:val="000000" w:themeColor="text1"/>
        </w:rPr>
        <w:t xml:space="preserve">to </w:t>
      </w:r>
      <w:r w:rsidRPr="005138F7">
        <w:rPr>
          <w:rStyle w:val="StyleUnderline"/>
          <w:color w:val="000000" w:themeColor="text1"/>
          <w:highlight w:val="cyan"/>
        </w:rPr>
        <w:t xml:space="preserve">steer the future </w:t>
      </w:r>
      <w:r w:rsidRPr="005138F7">
        <w:rPr>
          <w:rStyle w:val="StyleUnderline"/>
          <w:color w:val="000000" w:themeColor="text1"/>
        </w:rPr>
        <w:t xml:space="preserve">accordingly. Ensuring that there will be a </w:t>
      </w:r>
      <w:r w:rsidRPr="005138F7">
        <w:rPr>
          <w:rStyle w:val="StyleUnderline"/>
          <w:color w:val="000000" w:themeColor="text1"/>
          <w:highlight w:val="cyan"/>
        </w:rPr>
        <w:t>future version of humanity</w:t>
      </w:r>
      <w:r w:rsidRPr="005138F7">
        <w:rPr>
          <w:rStyle w:val="StyleUnderline"/>
          <w:color w:val="000000" w:themeColor="text1"/>
        </w:rPr>
        <w:t xml:space="preserve"> with great powers and a propensity to </w:t>
      </w:r>
      <w:r w:rsidRPr="005138F7">
        <w:rPr>
          <w:rStyle w:val="StyleUnderline"/>
          <w:color w:val="000000" w:themeColor="text1"/>
          <w:highlight w:val="cyan"/>
        </w:rPr>
        <w:t>use them wisely</w:t>
      </w:r>
      <w:r w:rsidRPr="005138F7">
        <w:rPr>
          <w:rStyle w:val="StyleUnderline"/>
          <w:color w:val="000000" w:themeColor="text1"/>
        </w:rPr>
        <w:t xml:space="preserve"> is plausibly the best way available to us to increase the probability that the future will contain a lot of value. To do this, we must </w:t>
      </w:r>
      <w:r w:rsidRPr="005138F7">
        <w:rPr>
          <w:rStyle w:val="StyleUnderline"/>
          <w:color w:val="000000" w:themeColor="text1"/>
          <w:highlight w:val="cyan"/>
        </w:rPr>
        <w:t>prevent any existential catastrophe</w:t>
      </w:r>
      <w:r w:rsidRPr="005138F7">
        <w:rPr>
          <w:rStyle w:val="StyleUnderline"/>
          <w:color w:val="000000" w:themeColor="text1"/>
        </w:rPr>
        <w:t>.</w:t>
      </w:r>
    </w:p>
    <w:p w14:paraId="018F4B4D" w14:textId="77777777" w:rsidR="005230F9" w:rsidRPr="005230F9" w:rsidRDefault="005230F9" w:rsidP="005230F9"/>
    <w:p w14:paraId="38F4661C" w14:textId="77777777" w:rsidR="005230F9" w:rsidRPr="00631F47" w:rsidRDefault="005230F9" w:rsidP="005230F9">
      <w:pPr>
        <w:pStyle w:val="Heading3"/>
        <w:rPr>
          <w:rFonts w:asciiTheme="majorHAnsi" w:hAnsiTheme="majorHAnsi" w:cstheme="majorHAnsi"/>
        </w:rPr>
      </w:pPr>
      <w:r w:rsidRPr="00631F47">
        <w:rPr>
          <w:rFonts w:asciiTheme="majorHAnsi" w:hAnsiTheme="majorHAnsi" w:cstheme="majorHAnsi"/>
        </w:rPr>
        <w:lastRenderedPageBreak/>
        <w:t>1AC – Adv</w:t>
      </w:r>
    </w:p>
    <w:p w14:paraId="12FE0209"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The Advantage is </w:t>
      </w:r>
      <w:r w:rsidRPr="001501C3">
        <w:rPr>
          <w:rFonts w:asciiTheme="majorHAnsi" w:hAnsiTheme="majorHAnsi" w:cstheme="majorHAnsi"/>
          <w:u w:val="single"/>
        </w:rPr>
        <w:t>Primacy</w:t>
      </w:r>
      <w:r>
        <w:rPr>
          <w:rFonts w:asciiTheme="majorHAnsi" w:hAnsiTheme="majorHAnsi" w:cstheme="majorHAnsi"/>
        </w:rPr>
        <w:t>.</w:t>
      </w:r>
    </w:p>
    <w:p w14:paraId="35A0E026" w14:textId="77777777" w:rsidR="005230F9" w:rsidRPr="00631F47" w:rsidRDefault="005230F9" w:rsidP="005230F9">
      <w:pPr>
        <w:rPr>
          <w:rFonts w:asciiTheme="majorHAnsi" w:hAnsiTheme="majorHAnsi" w:cstheme="majorHAnsi"/>
        </w:rPr>
      </w:pPr>
    </w:p>
    <w:p w14:paraId="77C3D337"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The US is in the </w:t>
      </w:r>
      <w:r w:rsidRPr="00631F47">
        <w:rPr>
          <w:rFonts w:asciiTheme="majorHAnsi" w:hAnsiTheme="majorHAnsi" w:cstheme="majorHAnsi"/>
          <w:u w:val="single"/>
        </w:rPr>
        <w:t>lead now</w:t>
      </w:r>
      <w:r w:rsidRPr="00631F47">
        <w:rPr>
          <w:rFonts w:asciiTheme="majorHAnsi" w:hAnsiTheme="majorHAnsi" w:cstheme="majorHAnsi"/>
        </w:rPr>
        <w:t xml:space="preserve"> but China’s set to </w:t>
      </w:r>
      <w:r w:rsidRPr="00631F47">
        <w:rPr>
          <w:rFonts w:asciiTheme="majorHAnsi" w:hAnsiTheme="majorHAnsi" w:cstheme="majorHAnsi"/>
          <w:u w:val="single"/>
        </w:rPr>
        <w:t>surpass</w:t>
      </w:r>
      <w:r w:rsidRPr="00631F47">
        <w:rPr>
          <w:rFonts w:asciiTheme="majorHAnsi" w:hAnsiTheme="majorHAnsi" w:cstheme="majorHAnsi"/>
        </w:rPr>
        <w:t xml:space="preserve"> – space becomes a new frontier for </w:t>
      </w:r>
      <w:r w:rsidRPr="00631F47">
        <w:rPr>
          <w:rFonts w:asciiTheme="majorHAnsi" w:hAnsiTheme="majorHAnsi" w:cstheme="majorHAnsi"/>
          <w:u w:val="single"/>
        </w:rPr>
        <w:t>war, influence, and property</w:t>
      </w:r>
      <w:r w:rsidRPr="00631F47">
        <w:rPr>
          <w:rFonts w:asciiTheme="majorHAnsi" w:hAnsiTheme="majorHAnsi" w:cstheme="majorHAnsi"/>
        </w:rPr>
        <w:t xml:space="preserve">. </w:t>
      </w:r>
    </w:p>
    <w:p w14:paraId="2E8AD4C6" w14:textId="77777777" w:rsidR="005230F9" w:rsidRPr="00631F47" w:rsidRDefault="005230F9" w:rsidP="005230F9">
      <w:pPr>
        <w:rPr>
          <w:rFonts w:asciiTheme="majorHAnsi" w:hAnsiTheme="majorHAnsi" w:cstheme="majorHAnsi"/>
          <w:sz w:val="18"/>
          <w:szCs w:val="18"/>
        </w:rPr>
      </w:pPr>
      <w:proofErr w:type="spellStart"/>
      <w:r w:rsidRPr="00631F47">
        <w:rPr>
          <w:rFonts w:asciiTheme="majorHAnsi" w:eastAsiaTheme="majorEastAsia" w:hAnsiTheme="majorHAnsi" w:cstheme="majorHAnsi"/>
          <w:b/>
          <w:iCs/>
          <w:sz w:val="26"/>
        </w:rPr>
        <w:t>Kharpal</w:t>
      </w:r>
      <w:proofErr w:type="spellEnd"/>
      <w:r w:rsidRPr="00631F47">
        <w:rPr>
          <w:rFonts w:asciiTheme="majorHAnsi" w:eastAsiaTheme="majorEastAsia" w:hAnsiTheme="majorHAnsi" w:cstheme="majorHAnsi"/>
          <w:b/>
          <w:iCs/>
          <w:sz w:val="26"/>
        </w:rPr>
        <w:t xml:space="preserve"> 21</w:t>
      </w:r>
      <w:r w:rsidRPr="00631F47">
        <w:rPr>
          <w:rFonts w:asciiTheme="majorHAnsi" w:hAnsiTheme="majorHAnsi" w:cstheme="majorHAnsi"/>
        </w:rPr>
        <w:t xml:space="preserve"> </w:t>
      </w:r>
      <w:r w:rsidRPr="00631F47">
        <w:rPr>
          <w:rFonts w:asciiTheme="majorHAnsi" w:hAnsiTheme="majorHAnsi" w:cstheme="majorHAnsi"/>
          <w:sz w:val="18"/>
          <w:szCs w:val="18"/>
        </w:rPr>
        <w:t xml:space="preserve">[Arjun </w:t>
      </w:r>
      <w:proofErr w:type="spellStart"/>
      <w:r w:rsidRPr="00631F47">
        <w:rPr>
          <w:rFonts w:asciiTheme="majorHAnsi" w:hAnsiTheme="majorHAnsi" w:cstheme="majorHAnsi"/>
          <w:sz w:val="18"/>
          <w:szCs w:val="18"/>
        </w:rPr>
        <w:t>Kharpal</w:t>
      </w:r>
      <w:proofErr w:type="spellEnd"/>
      <w:r w:rsidRPr="00631F47">
        <w:rPr>
          <w:rFonts w:asciiTheme="majorHAnsi" w:hAnsiTheme="majorHAnsi" w:cstheme="majorHAnsi"/>
          <w:sz w:val="18"/>
          <w:szCs w:val="18"/>
        </w:rPr>
        <w:t xml:space="preserve">, 5-29-2021, “China once said it couldn’t put a potato in space. Now it’s eyeing Mars,” CNBC, </w:t>
      </w:r>
      <w:hyperlink r:id="rId10" w:history="1">
        <w:r w:rsidRPr="00631F47">
          <w:rPr>
            <w:rStyle w:val="Hyperlink"/>
            <w:rFonts w:asciiTheme="majorHAnsi" w:hAnsiTheme="majorHAnsi" w:cstheme="majorHAnsi"/>
            <w:sz w:val="18"/>
            <w:szCs w:val="18"/>
          </w:rPr>
          <w:t>https://www.cnbc.com/2021/06/30/china-space-goals-ccp-100th-anniversary.html //</w:t>
        </w:r>
      </w:hyperlink>
      <w:r w:rsidRPr="00631F47">
        <w:rPr>
          <w:rFonts w:asciiTheme="majorHAnsi" w:hAnsiTheme="majorHAnsi" w:cstheme="majorHAnsi"/>
          <w:sz w:val="18"/>
          <w:szCs w:val="18"/>
        </w:rPr>
        <w:t xml:space="preserve"> JB]</w:t>
      </w:r>
    </w:p>
    <w:p w14:paraId="1F118A12" w14:textId="77777777" w:rsidR="005230F9" w:rsidRPr="00631F47" w:rsidRDefault="005230F9" w:rsidP="005230F9">
      <w:pPr>
        <w:rPr>
          <w:rFonts w:asciiTheme="majorHAnsi" w:hAnsiTheme="majorHAnsi" w:cstheme="majorHAnsi"/>
          <w:u w:val="single"/>
        </w:rPr>
      </w:pPr>
      <w:r w:rsidRPr="00631F47">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631F47">
        <w:rPr>
          <w:rFonts w:asciiTheme="majorHAnsi" w:hAnsiTheme="majorHAnsi" w:cstheme="majorHAnsi"/>
          <w:u w:val="single"/>
        </w:rPr>
        <w:t>Chinese Communist Party (</w:t>
      </w:r>
      <w:r w:rsidRPr="00631F47">
        <w:rPr>
          <w:rFonts w:asciiTheme="majorHAnsi" w:hAnsiTheme="majorHAnsi" w:cstheme="majorHAnsi"/>
          <w:b/>
          <w:bCs/>
          <w:u w:val="single"/>
        </w:rPr>
        <w:t>CCP</w:t>
      </w:r>
      <w:r w:rsidRPr="00631F47">
        <w:rPr>
          <w:rFonts w:asciiTheme="majorHAnsi" w:hAnsiTheme="majorHAnsi" w:cstheme="majorHAnsi"/>
          <w:u w:val="single"/>
        </w:rPr>
        <w:t xml:space="preserve">), reportedly </w:t>
      </w:r>
      <w:r w:rsidRPr="00631F47">
        <w:rPr>
          <w:rFonts w:asciiTheme="majorHAnsi" w:hAnsiTheme="majorHAnsi" w:cstheme="majorHAnsi"/>
          <w:b/>
          <w:bCs/>
          <w:u w:val="single"/>
        </w:rPr>
        <w:t>said</w:t>
      </w:r>
      <w:r w:rsidRPr="00631F47">
        <w:rPr>
          <w:rFonts w:asciiTheme="majorHAnsi" w:hAnsiTheme="majorHAnsi" w:cstheme="majorHAnsi"/>
          <w:u w:val="single"/>
        </w:rPr>
        <w:t>: “</w:t>
      </w:r>
      <w:r w:rsidRPr="00631F47">
        <w:rPr>
          <w:rFonts w:asciiTheme="majorHAnsi" w:hAnsiTheme="majorHAnsi" w:cstheme="majorHAnsi"/>
          <w:b/>
          <w:bCs/>
          <w:u w:val="single"/>
        </w:rPr>
        <w:t>China cannot even put a potato in space</w:t>
      </w:r>
      <w:r w:rsidRPr="00631F47">
        <w:rPr>
          <w:rFonts w:asciiTheme="majorHAnsi" w:hAnsiTheme="majorHAnsi" w:cstheme="majorHAnsi"/>
          <w:u w:val="single"/>
        </w:rPr>
        <w:t>.”</w:t>
      </w:r>
      <w:r w:rsidRPr="00631F47">
        <w:rPr>
          <w:rFonts w:asciiTheme="majorHAnsi" w:hAnsiTheme="majorHAnsi" w:cstheme="majorHAnsi"/>
          <w:sz w:val="16"/>
        </w:rPr>
        <w:t xml:space="preserve"> Fast forward more than six decades and President </w:t>
      </w:r>
      <w:hyperlink r:id="rId11" w:history="1">
        <w:r w:rsidRPr="00631F47">
          <w:rPr>
            <w:rFonts w:asciiTheme="majorHAnsi" w:hAnsiTheme="majorHAnsi" w:cstheme="majorHAnsi"/>
            <w:b/>
            <w:bCs/>
            <w:u w:val="single"/>
          </w:rPr>
          <w:t>Xi</w:t>
        </w:r>
        <w:r w:rsidRPr="00631F47">
          <w:rPr>
            <w:rFonts w:asciiTheme="majorHAnsi" w:hAnsiTheme="majorHAnsi" w:cstheme="majorHAnsi"/>
            <w:u w:val="single"/>
          </w:rPr>
          <w:t xml:space="preserve"> Jinping</w:t>
        </w:r>
      </w:hyperlink>
      <w:r w:rsidRPr="00631F47">
        <w:rPr>
          <w:rFonts w:asciiTheme="majorHAnsi" w:hAnsiTheme="majorHAnsi" w:cstheme="majorHAnsi"/>
          <w:u w:val="single"/>
        </w:rPr>
        <w:t xml:space="preserve">, China’s current leader, </w:t>
      </w:r>
      <w:r w:rsidRPr="00631F47">
        <w:rPr>
          <w:rFonts w:asciiTheme="majorHAnsi" w:hAnsiTheme="majorHAnsi" w:cstheme="majorHAnsi"/>
          <w:b/>
          <w:bCs/>
          <w:u w:val="single"/>
        </w:rPr>
        <w:t>is seen congratulating</w:t>
      </w:r>
      <w:r w:rsidRPr="00631F47">
        <w:rPr>
          <w:rFonts w:asciiTheme="majorHAnsi" w:hAnsiTheme="majorHAnsi" w:cstheme="majorHAnsi"/>
          <w:u w:val="single"/>
        </w:rPr>
        <w:t> </w:t>
      </w:r>
      <w:hyperlink r:id="rId12" w:history="1">
        <w:r w:rsidRPr="00631F47">
          <w:rPr>
            <w:rFonts w:asciiTheme="majorHAnsi" w:hAnsiTheme="majorHAnsi" w:cstheme="majorHAnsi"/>
            <w:u w:val="single"/>
          </w:rPr>
          <w:t xml:space="preserve">three </w:t>
        </w:r>
        <w:r w:rsidRPr="00631F47">
          <w:rPr>
            <w:rFonts w:asciiTheme="majorHAnsi" w:hAnsiTheme="majorHAnsi" w:cstheme="majorHAnsi"/>
            <w:b/>
            <w:bCs/>
            <w:u w:val="single"/>
          </w:rPr>
          <w:t>astronauts</w:t>
        </w:r>
        <w:r w:rsidRPr="00631F47">
          <w:rPr>
            <w:rFonts w:asciiTheme="majorHAnsi" w:hAnsiTheme="majorHAnsi" w:cstheme="majorHAnsi"/>
            <w:u w:val="single"/>
          </w:rPr>
          <w:t xml:space="preserve"> who were sent</w:t>
        </w:r>
      </w:hyperlink>
      <w:r w:rsidRPr="00631F47">
        <w:rPr>
          <w:rFonts w:asciiTheme="majorHAnsi" w:hAnsiTheme="majorHAnsi" w:cstheme="majorHAnsi"/>
          <w:u w:val="single"/>
        </w:rPr>
        <w:t xml:space="preserve"> to the country’s own </w:t>
      </w:r>
      <w:r w:rsidRPr="00631F47">
        <w:rPr>
          <w:rFonts w:asciiTheme="majorHAnsi" w:hAnsiTheme="majorHAnsi" w:cstheme="majorHAnsi"/>
          <w:b/>
          <w:bCs/>
          <w:u w:val="single"/>
        </w:rPr>
        <w:t>space station</w:t>
      </w:r>
      <w:r w:rsidRPr="00631F47">
        <w:rPr>
          <w:rFonts w:asciiTheme="majorHAnsi" w:hAnsiTheme="majorHAnsi" w:cstheme="majorHAnsi"/>
          <w:u w:val="single"/>
        </w:rPr>
        <w:t xml:space="preserve"> earlier this month</w:t>
      </w:r>
      <w:r w:rsidRPr="00631F47">
        <w:rPr>
          <w:rFonts w:asciiTheme="majorHAnsi" w:hAnsiTheme="majorHAnsi" w:cstheme="majorHAnsi"/>
          <w:sz w:val="16"/>
        </w:rPr>
        <w:t>. Since Mao’s comments, </w:t>
      </w:r>
      <w:hyperlink r:id="rId13" w:history="1">
        <w:r w:rsidRPr="00631F47">
          <w:rPr>
            <w:rFonts w:asciiTheme="majorHAnsi" w:hAnsiTheme="majorHAnsi" w:cstheme="majorHAnsi"/>
            <w:b/>
            <w:bCs/>
            <w:highlight w:val="green"/>
            <w:u w:val="single"/>
          </w:rPr>
          <w:t>China</w:t>
        </w:r>
        <w:r w:rsidRPr="00631F47">
          <w:rPr>
            <w:rFonts w:asciiTheme="majorHAnsi" w:hAnsiTheme="majorHAnsi" w:cstheme="majorHAnsi"/>
            <w:u w:val="single"/>
          </w:rPr>
          <w:t xml:space="preserve"> has </w:t>
        </w:r>
        <w:r w:rsidRPr="00631F47">
          <w:rPr>
            <w:rFonts w:asciiTheme="majorHAnsi" w:hAnsiTheme="majorHAnsi" w:cstheme="majorHAnsi"/>
            <w:b/>
            <w:bCs/>
            <w:highlight w:val="green"/>
            <w:u w:val="single"/>
          </w:rPr>
          <w:t>launched satellites</w:t>
        </w:r>
      </w:hyperlink>
      <w:r w:rsidRPr="00631F47">
        <w:rPr>
          <w:rFonts w:asciiTheme="majorHAnsi" w:hAnsiTheme="majorHAnsi" w:cstheme="majorHAnsi"/>
          <w:u w:val="single"/>
        </w:rPr>
        <w:t xml:space="preserve">, sent humans to space and is </w:t>
      </w:r>
      <w:r w:rsidRPr="00631F47">
        <w:rPr>
          <w:rFonts w:asciiTheme="majorHAnsi" w:hAnsiTheme="majorHAnsi" w:cstheme="majorHAnsi"/>
          <w:b/>
          <w:bCs/>
          <w:highlight w:val="green"/>
          <w:u w:val="single"/>
        </w:rPr>
        <w:t>now</w:t>
      </w:r>
      <w:r w:rsidRPr="00885D03">
        <w:rPr>
          <w:rFonts w:asciiTheme="majorHAnsi" w:hAnsiTheme="majorHAnsi" w:cstheme="majorHAnsi"/>
          <w:b/>
          <w:bCs/>
          <w:highlight w:val="green"/>
          <w:u w:val="single"/>
        </w:rPr>
        <w:t> </w:t>
      </w:r>
      <w:hyperlink r:id="rId14" w:history="1">
        <w:r w:rsidRPr="00631F47">
          <w:rPr>
            <w:rFonts w:asciiTheme="majorHAnsi" w:hAnsiTheme="majorHAnsi" w:cstheme="majorHAnsi"/>
            <w:b/>
            <w:bCs/>
            <w:highlight w:val="green"/>
            <w:u w:val="single"/>
          </w:rPr>
          <w:t>planning</w:t>
        </w:r>
        <w:r w:rsidRPr="00631F47">
          <w:rPr>
            <w:rFonts w:asciiTheme="majorHAnsi" w:hAnsiTheme="majorHAnsi" w:cstheme="majorHAnsi"/>
            <w:b/>
            <w:bCs/>
            <w:u w:val="single"/>
          </w:rPr>
          <w:t xml:space="preserve"> to build a </w:t>
        </w:r>
        <w:r w:rsidRPr="00631F47">
          <w:rPr>
            <w:rFonts w:asciiTheme="majorHAnsi" w:hAnsiTheme="majorHAnsi" w:cstheme="majorHAnsi"/>
            <w:b/>
            <w:bCs/>
            <w:highlight w:val="green"/>
            <w:u w:val="single"/>
          </w:rPr>
          <w:t>base on Mars</w:t>
        </w:r>
      </w:hyperlink>
      <w:r w:rsidRPr="00631F47">
        <w:rPr>
          <w:rFonts w:asciiTheme="majorHAnsi" w:hAnsiTheme="majorHAnsi" w:cstheme="majorHAnsi"/>
          <w:b/>
          <w:bCs/>
          <w:highlight w:val="green"/>
          <w:u w:val="single"/>
        </w:rPr>
        <w:t>, achievements</w:t>
      </w:r>
      <w:r w:rsidRPr="00631F47">
        <w:rPr>
          <w:rFonts w:asciiTheme="majorHAnsi" w:hAnsiTheme="majorHAnsi" w:cstheme="majorHAnsi"/>
          <w:u w:val="single"/>
        </w:rPr>
        <w:t xml:space="preserve"> and ambitions Beijing has </w:t>
      </w:r>
      <w:r w:rsidRPr="00631F47">
        <w:rPr>
          <w:rFonts w:asciiTheme="majorHAnsi" w:hAnsiTheme="majorHAnsi" w:cstheme="majorHAnsi"/>
          <w:highlight w:val="green"/>
          <w:u w:val="single"/>
        </w:rPr>
        <w:t>highlighted as the</w:t>
      </w:r>
      <w:r w:rsidRPr="00631F47">
        <w:rPr>
          <w:rFonts w:asciiTheme="majorHAnsi" w:hAnsiTheme="majorHAnsi" w:cstheme="majorHAnsi"/>
          <w:b/>
          <w:bCs/>
          <w:highlight w:val="green"/>
          <w:u w:val="single"/>
        </w:rPr>
        <w:t xml:space="preserve"> centennial of the CCP’s</w:t>
      </w:r>
      <w:r w:rsidRPr="00631F47">
        <w:rPr>
          <w:rFonts w:asciiTheme="majorHAnsi" w:hAnsiTheme="majorHAnsi" w:cstheme="majorHAnsi"/>
          <w:b/>
          <w:bCs/>
          <w:u w:val="single"/>
        </w:rPr>
        <w:t xml:space="preserve"> founding </w:t>
      </w:r>
      <w:r w:rsidRPr="00631F47">
        <w:rPr>
          <w:rFonts w:asciiTheme="majorHAnsi" w:hAnsiTheme="majorHAnsi" w:cstheme="majorHAnsi"/>
          <w:b/>
          <w:bCs/>
          <w:highlight w:val="green"/>
          <w:u w:val="single"/>
        </w:rPr>
        <w:t>approaches</w:t>
      </w:r>
      <w:r w:rsidRPr="00631F47">
        <w:rPr>
          <w:rFonts w:asciiTheme="majorHAnsi" w:hAnsiTheme="majorHAnsi" w:cstheme="majorHAnsi"/>
          <w:highlight w:val="green"/>
          <w:u w:val="single"/>
        </w:rPr>
        <w:t>. Space is now another</w:t>
      </w:r>
      <w:r w:rsidRPr="00631F47">
        <w:rPr>
          <w:rFonts w:asciiTheme="majorHAnsi" w:hAnsiTheme="majorHAnsi" w:cstheme="majorHAnsi"/>
          <w:b/>
          <w:bCs/>
          <w:highlight w:val="green"/>
          <w:u w:val="single"/>
        </w:rPr>
        <w:t xml:space="preserve"> battleground between the U.S. and China</w:t>
      </w:r>
      <w:r w:rsidRPr="00631F47">
        <w:rPr>
          <w:rFonts w:asciiTheme="majorHAnsi" w:hAnsiTheme="majorHAnsi" w:cstheme="majorHAnsi"/>
          <w:u w:val="single"/>
        </w:rPr>
        <w:t xml:space="preserve"> amid a </w:t>
      </w:r>
      <w:r w:rsidRPr="00631F47">
        <w:rPr>
          <w:rFonts w:asciiTheme="majorHAnsi" w:hAnsiTheme="majorHAnsi" w:cstheme="majorHAnsi"/>
          <w:b/>
          <w:bCs/>
          <w:u w:val="single"/>
        </w:rPr>
        <w:t>broader technological rivalry for supremacy</w:t>
      </w:r>
      <w:r w:rsidRPr="00631F47">
        <w:rPr>
          <w:rFonts w:asciiTheme="majorHAnsi" w:hAnsiTheme="majorHAnsi" w:cstheme="majorHAnsi"/>
          <w:u w:val="single"/>
        </w:rPr>
        <w:t xml:space="preserve">, one that could have </w:t>
      </w:r>
      <w:r w:rsidRPr="00631F47">
        <w:rPr>
          <w:rFonts w:asciiTheme="majorHAnsi" w:hAnsiTheme="majorHAnsi" w:cstheme="majorHAnsi"/>
          <w:b/>
          <w:bCs/>
          <w:u w:val="single"/>
        </w:rPr>
        <w:t xml:space="preserve">scientific and </w:t>
      </w:r>
      <w:r w:rsidRPr="00631F47">
        <w:rPr>
          <w:rFonts w:asciiTheme="majorHAnsi" w:hAnsiTheme="majorHAnsi" w:cstheme="majorHAnsi"/>
          <w:b/>
          <w:bCs/>
          <w:highlight w:val="green"/>
          <w:u w:val="single"/>
        </w:rPr>
        <w:t>military implications on Earth</w:t>
      </w:r>
      <w:r w:rsidRPr="00631F47">
        <w:rPr>
          <w:rFonts w:asciiTheme="majorHAnsi" w:hAnsiTheme="majorHAnsi" w:cstheme="majorHAnsi"/>
          <w:u w:val="single"/>
        </w:rPr>
        <w:t xml:space="preserve">. “President </w:t>
      </w:r>
      <w:r w:rsidRPr="00631F47">
        <w:rPr>
          <w:rFonts w:asciiTheme="majorHAnsi" w:hAnsiTheme="majorHAnsi" w:cstheme="majorHAnsi"/>
          <w:b/>
          <w:bCs/>
          <w:highlight w:val="green"/>
          <w:u w:val="single"/>
        </w:rPr>
        <w:t>Xi</w:t>
      </w:r>
      <w:r w:rsidRPr="00631F47">
        <w:rPr>
          <w:rFonts w:asciiTheme="majorHAnsi" w:hAnsiTheme="majorHAnsi" w:cstheme="majorHAnsi"/>
          <w:u w:val="single"/>
        </w:rPr>
        <w:t xml:space="preserve"> Jinping has </w:t>
      </w:r>
      <w:r w:rsidRPr="00631F47">
        <w:rPr>
          <w:rFonts w:asciiTheme="majorHAnsi" w:hAnsiTheme="majorHAnsi" w:cstheme="majorHAnsi"/>
          <w:b/>
          <w:bCs/>
          <w:highlight w:val="green"/>
          <w:u w:val="single"/>
        </w:rPr>
        <w:t>declared</w:t>
      </w:r>
      <w:r w:rsidRPr="00631F47">
        <w:rPr>
          <w:rFonts w:asciiTheme="majorHAnsi" w:hAnsiTheme="majorHAnsi" w:cstheme="majorHAnsi"/>
          <w:b/>
          <w:bCs/>
          <w:u w:val="single"/>
        </w:rPr>
        <w:t xml:space="preserve"> that </w:t>
      </w:r>
      <w:r w:rsidRPr="00631F47">
        <w:rPr>
          <w:rFonts w:asciiTheme="majorHAnsi" w:hAnsiTheme="majorHAnsi" w:cstheme="majorHAnsi"/>
          <w:b/>
          <w:bCs/>
          <w:highlight w:val="green"/>
          <w:u w:val="single"/>
        </w:rPr>
        <w:t>China’s</w:t>
      </w:r>
      <w:r w:rsidRPr="00631F47">
        <w:rPr>
          <w:rFonts w:asciiTheme="majorHAnsi" w:hAnsiTheme="majorHAnsi" w:cstheme="majorHAnsi"/>
          <w:b/>
          <w:bCs/>
          <w:u w:val="single"/>
        </w:rPr>
        <w:t xml:space="preserve"> ‘Space </w:t>
      </w:r>
      <w:r w:rsidRPr="00631F47">
        <w:rPr>
          <w:rFonts w:asciiTheme="majorHAnsi" w:hAnsiTheme="majorHAnsi" w:cstheme="majorHAnsi"/>
          <w:b/>
          <w:bCs/>
          <w:highlight w:val="green"/>
          <w:u w:val="single"/>
        </w:rPr>
        <w:t>Dream</w:t>
      </w:r>
      <w:r w:rsidRPr="00631F47">
        <w:rPr>
          <w:rFonts w:asciiTheme="majorHAnsi" w:hAnsiTheme="majorHAnsi" w:cstheme="majorHAnsi"/>
          <w:b/>
          <w:bCs/>
          <w:u w:val="single"/>
        </w:rPr>
        <w:t xml:space="preserve">’ is to </w:t>
      </w:r>
      <w:r w:rsidRPr="00631F47">
        <w:rPr>
          <w:rFonts w:asciiTheme="majorHAnsi" w:hAnsiTheme="majorHAnsi" w:cstheme="majorHAnsi"/>
          <w:b/>
          <w:bCs/>
          <w:highlight w:val="green"/>
          <w:u w:val="single"/>
        </w:rPr>
        <w:t>overtake all nations</w:t>
      </w:r>
      <w:r w:rsidRPr="00631F47">
        <w:rPr>
          <w:rFonts w:asciiTheme="majorHAnsi" w:hAnsiTheme="majorHAnsi" w:cstheme="majorHAnsi"/>
          <w:b/>
          <w:bCs/>
          <w:u w:val="single"/>
        </w:rPr>
        <w:t xml:space="preserve"> and become the leading space power by 2045</w:t>
      </w:r>
      <w:r w:rsidRPr="00631F47">
        <w:rPr>
          <w:rFonts w:asciiTheme="majorHAnsi" w:hAnsiTheme="majorHAnsi" w:cstheme="majorHAnsi"/>
          <w:sz w:val="16"/>
        </w:rPr>
        <w:t xml:space="preserve">,” said Christopher Newman, professor of space law and policy at the U.K.’s </w:t>
      </w:r>
      <w:proofErr w:type="spellStart"/>
      <w:r w:rsidRPr="00631F47">
        <w:rPr>
          <w:rFonts w:asciiTheme="majorHAnsi" w:hAnsiTheme="majorHAnsi" w:cstheme="majorHAnsi"/>
          <w:sz w:val="16"/>
        </w:rPr>
        <w:t>Northumbria</w:t>
      </w:r>
      <w:proofErr w:type="spellEnd"/>
      <w:r w:rsidRPr="00631F47">
        <w:rPr>
          <w:rFonts w:asciiTheme="majorHAnsi" w:hAnsiTheme="majorHAnsi" w:cstheme="majorHAnsi"/>
          <w:sz w:val="16"/>
        </w:rPr>
        <w:t> University. “</w:t>
      </w:r>
      <w:r w:rsidRPr="00631F47">
        <w:rPr>
          <w:rFonts w:asciiTheme="majorHAnsi" w:hAnsiTheme="majorHAnsi" w:cstheme="majorHAnsi"/>
          <w:u w:val="single"/>
        </w:rPr>
        <w:t xml:space="preserve">This all feeds into </w:t>
      </w:r>
      <w:r w:rsidRPr="00631F47">
        <w:rPr>
          <w:rFonts w:asciiTheme="majorHAnsi" w:hAnsiTheme="majorHAnsi" w:cstheme="majorHAnsi"/>
          <w:b/>
          <w:bCs/>
          <w:u w:val="single"/>
        </w:rPr>
        <w:t>China’s ambition to be the world’s single science and technology superpower</w:t>
      </w:r>
      <w:r w:rsidRPr="00631F47">
        <w:rPr>
          <w:rFonts w:asciiTheme="majorHAnsi" w:hAnsiTheme="majorHAnsi" w:cstheme="majorHAnsi"/>
          <w:sz w:val="16"/>
        </w:rPr>
        <w:t>.” In March, </w:t>
      </w:r>
      <w:hyperlink r:id="rId15" w:history="1">
        <w:r w:rsidRPr="00631F47">
          <w:rPr>
            <w:rFonts w:asciiTheme="majorHAnsi" w:hAnsiTheme="majorHAnsi" w:cstheme="majorHAnsi"/>
            <w:u w:val="single"/>
          </w:rPr>
          <w:t>China highlighted space as a “frontier technology”</w:t>
        </w:r>
      </w:hyperlink>
      <w:r w:rsidRPr="00631F47">
        <w:rPr>
          <w:rFonts w:asciiTheme="majorHAnsi" w:hAnsiTheme="majorHAnsi" w:cstheme="majorHAnsi"/>
          <w:u w:val="single"/>
        </w:rPr>
        <w:t> it would focus on and research into the “origin and evolution of the universe.”</w:t>
      </w:r>
      <w:r w:rsidRPr="00631F47">
        <w:rPr>
          <w:rFonts w:asciiTheme="majorHAnsi" w:hAnsiTheme="majorHAnsi" w:cstheme="majorHAnsi"/>
          <w:sz w:val="16"/>
        </w:rPr>
        <w:t xml:space="preserve"> But there are other implications too. “</w:t>
      </w:r>
      <w:r w:rsidRPr="00631F47">
        <w:rPr>
          <w:rFonts w:asciiTheme="majorHAnsi" w:hAnsiTheme="majorHAnsi" w:cstheme="majorHAnsi"/>
          <w:u w:val="single"/>
        </w:rPr>
        <w:t xml:space="preserve">It is important for China and the US because </w:t>
      </w:r>
      <w:r w:rsidRPr="00631F47">
        <w:rPr>
          <w:rFonts w:asciiTheme="majorHAnsi" w:hAnsiTheme="majorHAnsi" w:cstheme="majorHAnsi"/>
          <w:highlight w:val="green"/>
          <w:u w:val="single"/>
        </w:rPr>
        <w:t>it can advance </w:t>
      </w:r>
      <w:r w:rsidRPr="00631F47">
        <w:rPr>
          <w:rFonts w:asciiTheme="majorHAnsi" w:hAnsiTheme="majorHAnsi" w:cstheme="majorHAnsi"/>
          <w:b/>
          <w:bCs/>
          <w:highlight w:val="green"/>
          <w:u w:val="single"/>
        </w:rPr>
        <w:t>technological development</w:t>
      </w:r>
      <w:r w:rsidRPr="00631F47">
        <w:rPr>
          <w:rFonts w:asciiTheme="majorHAnsi" w:hAnsiTheme="majorHAnsi" w:cstheme="majorHAnsi"/>
          <w:u w:val="single"/>
        </w:rPr>
        <w:t>”</w:t>
      </w:r>
      <w:r w:rsidRPr="00631F47">
        <w:rPr>
          <w:rFonts w:asciiTheme="majorHAnsi" w:hAnsiTheme="majorHAnsi" w:cstheme="majorHAnsi"/>
          <w:sz w:val="16"/>
        </w:rPr>
        <w:t xml:space="preserve"> in areas such as “</w:t>
      </w:r>
      <w:r w:rsidRPr="00631F47">
        <w:rPr>
          <w:rFonts w:asciiTheme="majorHAnsi" w:hAnsiTheme="majorHAnsi" w:cstheme="majorHAnsi"/>
          <w:b/>
          <w:bCs/>
          <w:highlight w:val="green"/>
          <w:u w:val="single"/>
        </w:rPr>
        <w:t>national security</w:t>
      </w:r>
      <w:r w:rsidRPr="00631F47">
        <w:rPr>
          <w:rFonts w:asciiTheme="majorHAnsi" w:hAnsiTheme="majorHAnsi" w:cstheme="majorHAnsi"/>
          <w:highlight w:val="green"/>
          <w:u w:val="single"/>
        </w:rPr>
        <w:t xml:space="preserve"> and</w:t>
      </w:r>
      <w:r w:rsidRPr="00631F47">
        <w:rPr>
          <w:rFonts w:asciiTheme="majorHAnsi" w:hAnsiTheme="majorHAnsi" w:cstheme="majorHAnsi"/>
          <w:u w:val="single"/>
        </w:rPr>
        <w:t xml:space="preserve"> some </w:t>
      </w:r>
      <w:r w:rsidRPr="00631F47">
        <w:rPr>
          <w:rFonts w:asciiTheme="majorHAnsi" w:hAnsiTheme="majorHAnsi" w:cstheme="majorHAnsi"/>
          <w:b/>
          <w:bCs/>
          <w:highlight w:val="green"/>
          <w:u w:val="single"/>
        </w:rPr>
        <w:t>socioeconomic development</w:t>
      </w:r>
      <w:r w:rsidRPr="00631F47">
        <w:rPr>
          <w:rFonts w:asciiTheme="majorHAnsi" w:hAnsiTheme="majorHAnsi" w:cstheme="majorHAnsi"/>
          <w:sz w:val="16"/>
        </w:rPr>
        <w:t xml:space="preserve">,” according to </w:t>
      </w:r>
      <w:proofErr w:type="spellStart"/>
      <w:r w:rsidRPr="00631F47">
        <w:rPr>
          <w:rFonts w:asciiTheme="majorHAnsi" w:hAnsiTheme="majorHAnsi" w:cstheme="majorHAnsi"/>
          <w:sz w:val="16"/>
        </w:rPr>
        <w:t>Sa’id</w:t>
      </w:r>
      <w:proofErr w:type="spellEnd"/>
      <w:r w:rsidRPr="00631F47">
        <w:rPr>
          <w:rFonts w:asciiTheme="majorHAnsi" w:hAnsiTheme="majorHAnsi" w:cstheme="majorHAnsi"/>
          <w:sz w:val="16"/>
        </w:rPr>
        <w:t xml:space="preserve"> </w:t>
      </w:r>
      <w:proofErr w:type="spellStart"/>
      <w:r w:rsidRPr="00631F47">
        <w:rPr>
          <w:rFonts w:asciiTheme="majorHAnsi" w:hAnsiTheme="majorHAnsi" w:cstheme="majorHAnsi"/>
          <w:sz w:val="16"/>
        </w:rPr>
        <w:t>Mosteshar</w:t>
      </w:r>
      <w:proofErr w:type="spellEnd"/>
      <w:r w:rsidRPr="00631F47">
        <w:rPr>
          <w:rFonts w:asciiTheme="majorHAnsi" w:hAnsiTheme="majorHAnsi" w:cstheme="majorHAnsi"/>
          <w:sz w:val="16"/>
        </w:rPr>
        <w:t xml:space="preserve">, director of the London Institute of Space Policy and Law, and research fellow Christoph </w:t>
      </w:r>
      <w:proofErr w:type="spellStart"/>
      <w:r w:rsidRPr="00631F47">
        <w:rPr>
          <w:rFonts w:asciiTheme="majorHAnsi" w:hAnsiTheme="majorHAnsi" w:cstheme="majorHAnsi"/>
          <w:sz w:val="16"/>
        </w:rPr>
        <w:t>Beischl</w:t>
      </w:r>
      <w:proofErr w:type="spellEnd"/>
      <w:r w:rsidRPr="00631F47">
        <w:rPr>
          <w:rFonts w:asciiTheme="majorHAnsi" w:hAnsiTheme="majorHAnsi" w:cstheme="majorHAnsi"/>
          <w:sz w:val="16"/>
        </w:rPr>
        <w:t xml:space="preserve">. While experts doubt it could spiral into war in space, </w:t>
      </w:r>
      <w:r w:rsidRPr="00631F47">
        <w:rPr>
          <w:rFonts w:asciiTheme="majorHAnsi" w:hAnsiTheme="majorHAnsi" w:cstheme="majorHAnsi"/>
          <w:b/>
          <w:bCs/>
          <w:highlight w:val="green"/>
          <w:u w:val="single"/>
        </w:rPr>
        <w:t>extra-terrestrial activities</w:t>
      </w:r>
      <w:r w:rsidRPr="00631F47">
        <w:rPr>
          <w:rFonts w:asciiTheme="majorHAnsi" w:hAnsiTheme="majorHAnsi" w:cstheme="majorHAnsi"/>
          <w:u w:val="single"/>
        </w:rPr>
        <w:t xml:space="preserve"> can </w:t>
      </w:r>
      <w:r w:rsidRPr="00631F47">
        <w:rPr>
          <w:rFonts w:asciiTheme="majorHAnsi" w:hAnsiTheme="majorHAnsi" w:cstheme="majorHAnsi"/>
          <w:highlight w:val="green"/>
          <w:u w:val="single"/>
        </w:rPr>
        <w:t xml:space="preserve">support </w:t>
      </w:r>
      <w:r w:rsidRPr="00631F47">
        <w:rPr>
          <w:rFonts w:asciiTheme="majorHAnsi" w:hAnsiTheme="majorHAnsi" w:cstheme="majorHAnsi"/>
          <w:b/>
          <w:bCs/>
          <w:highlight w:val="green"/>
          <w:u w:val="single"/>
        </w:rPr>
        <w:t>military</w:t>
      </w:r>
      <w:r w:rsidRPr="00631F47">
        <w:rPr>
          <w:rFonts w:asciiTheme="majorHAnsi" w:hAnsiTheme="majorHAnsi" w:cstheme="majorHAnsi"/>
          <w:b/>
          <w:bCs/>
          <w:u w:val="single"/>
        </w:rPr>
        <w:t xml:space="preserve"> operations </w:t>
      </w:r>
      <w:r w:rsidRPr="00631F47">
        <w:rPr>
          <w:rFonts w:asciiTheme="majorHAnsi" w:hAnsiTheme="majorHAnsi" w:cstheme="majorHAnsi"/>
          <w:b/>
          <w:bCs/>
          <w:highlight w:val="green"/>
          <w:u w:val="single"/>
        </w:rPr>
        <w:t>on Earth</w:t>
      </w:r>
      <w:r w:rsidRPr="00631F47">
        <w:rPr>
          <w:rFonts w:asciiTheme="majorHAnsi" w:hAnsiTheme="majorHAnsi" w:cstheme="majorHAnsi"/>
          <w:sz w:val="16"/>
        </w:rPr>
        <w:t xml:space="preserve">. Space achievements are also about the optics. </w:t>
      </w:r>
      <w:r w:rsidRPr="00631F47">
        <w:rPr>
          <w:rFonts w:asciiTheme="majorHAnsi" w:hAnsiTheme="majorHAnsi" w:cstheme="majorHAnsi"/>
          <w:u w:val="single"/>
        </w:rPr>
        <w:t xml:space="preserve">Through </w:t>
      </w:r>
      <w:r w:rsidRPr="00631F47">
        <w:rPr>
          <w:rFonts w:asciiTheme="majorHAnsi" w:hAnsiTheme="majorHAnsi" w:cstheme="majorHAnsi"/>
          <w:b/>
          <w:bCs/>
          <w:highlight w:val="green"/>
          <w:u w:val="single"/>
        </w:rPr>
        <w:t>space exploration</w:t>
      </w:r>
      <w:r w:rsidRPr="00631F47">
        <w:rPr>
          <w:rFonts w:asciiTheme="majorHAnsi" w:hAnsiTheme="majorHAnsi" w:cstheme="majorHAnsi"/>
          <w:u w:val="single"/>
        </w:rPr>
        <w:t xml:space="preserve"> to the Moon or to Mars, “China and the U.S. </w:t>
      </w:r>
      <w:r w:rsidRPr="00631F47">
        <w:rPr>
          <w:rFonts w:asciiTheme="majorHAnsi" w:hAnsiTheme="majorHAnsi" w:cstheme="majorHAnsi"/>
          <w:highlight w:val="green"/>
          <w:u w:val="single"/>
        </w:rPr>
        <w:t>display</w:t>
      </w:r>
      <w:r w:rsidRPr="00631F47">
        <w:rPr>
          <w:rFonts w:asciiTheme="majorHAnsi" w:hAnsiTheme="majorHAnsi" w:cstheme="majorHAnsi"/>
          <w:u w:val="single"/>
        </w:rPr>
        <w:t xml:space="preserve"> their </w:t>
      </w:r>
      <w:r w:rsidRPr="00631F47">
        <w:rPr>
          <w:rFonts w:asciiTheme="majorHAnsi" w:hAnsiTheme="majorHAnsi" w:cstheme="majorHAnsi"/>
          <w:highlight w:val="green"/>
          <w:u w:val="single"/>
        </w:rPr>
        <w:t>technological sophistication</w:t>
      </w:r>
      <w:r w:rsidRPr="00631F47">
        <w:rPr>
          <w:rFonts w:asciiTheme="majorHAnsi" w:hAnsiTheme="majorHAnsi" w:cstheme="majorHAnsi"/>
          <w:u w:val="single"/>
        </w:rPr>
        <w:t xml:space="preserve"> to the domestic audience and the world, </w:t>
      </w:r>
      <w:r w:rsidRPr="00631F47">
        <w:rPr>
          <w:rFonts w:asciiTheme="majorHAnsi" w:hAnsiTheme="majorHAnsi" w:cstheme="majorHAnsi"/>
          <w:highlight w:val="green"/>
          <w:u w:val="single"/>
        </w:rPr>
        <w:t>increasing</w:t>
      </w:r>
      <w:r w:rsidRPr="00631F47">
        <w:rPr>
          <w:rFonts w:asciiTheme="majorHAnsi" w:hAnsiTheme="majorHAnsi" w:cstheme="majorHAnsi"/>
          <w:u w:val="single"/>
        </w:rPr>
        <w:t xml:space="preserve"> their </w:t>
      </w:r>
      <w:r w:rsidRPr="00631F47">
        <w:rPr>
          <w:rFonts w:asciiTheme="majorHAnsi" w:hAnsiTheme="majorHAnsi" w:cstheme="majorHAnsi"/>
          <w:highlight w:val="green"/>
          <w:u w:val="single"/>
        </w:rPr>
        <w:t>domestic</w:t>
      </w:r>
      <w:r w:rsidRPr="00631F47">
        <w:rPr>
          <w:rFonts w:asciiTheme="majorHAnsi" w:hAnsiTheme="majorHAnsi" w:cstheme="majorHAnsi"/>
          <w:u w:val="single"/>
        </w:rPr>
        <w:t xml:space="preserve"> and </w:t>
      </w:r>
      <w:r w:rsidRPr="00631F47">
        <w:rPr>
          <w:rFonts w:asciiTheme="majorHAnsi" w:hAnsiTheme="majorHAnsi" w:cstheme="majorHAnsi"/>
          <w:b/>
          <w:bCs/>
          <w:u w:val="single"/>
        </w:rPr>
        <w:t xml:space="preserve">international </w:t>
      </w:r>
      <w:r w:rsidRPr="00631F47">
        <w:rPr>
          <w:rFonts w:asciiTheme="majorHAnsi" w:hAnsiTheme="majorHAnsi" w:cstheme="majorHAnsi"/>
          <w:b/>
          <w:bCs/>
          <w:highlight w:val="green"/>
          <w:u w:val="single"/>
        </w:rPr>
        <w:t>prestige</w:t>
      </w:r>
      <w:r w:rsidRPr="00631F47">
        <w:rPr>
          <w:rFonts w:asciiTheme="majorHAnsi" w:hAnsiTheme="majorHAnsi" w:cstheme="majorHAnsi"/>
          <w:b/>
          <w:bCs/>
          <w:u w:val="single"/>
        </w:rPr>
        <w:t xml:space="preserve">, domestic </w:t>
      </w:r>
      <w:r w:rsidRPr="00631F47">
        <w:rPr>
          <w:rFonts w:asciiTheme="majorHAnsi" w:hAnsiTheme="majorHAnsi" w:cstheme="majorHAnsi"/>
          <w:b/>
          <w:bCs/>
          <w:highlight w:val="green"/>
          <w:u w:val="single"/>
        </w:rPr>
        <w:t>legitimacy</w:t>
      </w:r>
      <w:r w:rsidRPr="00631F47">
        <w:rPr>
          <w:rFonts w:asciiTheme="majorHAnsi" w:hAnsiTheme="majorHAnsi" w:cstheme="majorHAnsi"/>
          <w:highlight w:val="green"/>
          <w:u w:val="single"/>
        </w:rPr>
        <w:t xml:space="preserve"> and </w:t>
      </w:r>
      <w:r w:rsidRPr="00631F47">
        <w:rPr>
          <w:rFonts w:asciiTheme="majorHAnsi" w:hAnsiTheme="majorHAnsi" w:cstheme="majorHAnsi"/>
          <w:b/>
          <w:bCs/>
          <w:highlight w:val="green"/>
          <w:u w:val="single"/>
        </w:rPr>
        <w:t>international influence</w:t>
      </w:r>
      <w:r w:rsidRPr="00631F47">
        <w:rPr>
          <w:rFonts w:asciiTheme="majorHAnsi" w:hAnsiTheme="majorHAnsi" w:cstheme="majorHAnsi"/>
          <w:u w:val="single"/>
        </w:rPr>
        <w:t>,”</w:t>
      </w:r>
      <w:r w:rsidRPr="00631F47">
        <w:rPr>
          <w:rFonts w:asciiTheme="majorHAnsi" w:hAnsiTheme="majorHAnsi" w:cstheme="majorHAnsi"/>
          <w:sz w:val="16"/>
        </w:rPr>
        <w:t xml:space="preserve"> </w:t>
      </w:r>
      <w:proofErr w:type="spellStart"/>
      <w:r w:rsidRPr="00631F47">
        <w:rPr>
          <w:rFonts w:asciiTheme="majorHAnsi" w:hAnsiTheme="majorHAnsi" w:cstheme="majorHAnsi"/>
          <w:sz w:val="16"/>
        </w:rPr>
        <w:t>Mosteshar</w:t>
      </w:r>
      <w:proofErr w:type="spellEnd"/>
      <w:r w:rsidRPr="00631F47">
        <w:rPr>
          <w:rFonts w:asciiTheme="majorHAnsi" w:hAnsiTheme="majorHAnsi" w:cstheme="majorHAnsi"/>
          <w:sz w:val="16"/>
        </w:rPr>
        <w:t xml:space="preserve"> and </w:t>
      </w:r>
      <w:proofErr w:type="spellStart"/>
      <w:r w:rsidRPr="00631F47">
        <w:rPr>
          <w:rFonts w:asciiTheme="majorHAnsi" w:hAnsiTheme="majorHAnsi" w:cstheme="majorHAnsi"/>
          <w:sz w:val="16"/>
        </w:rPr>
        <w:t>Beischl</w:t>
      </w:r>
      <w:proofErr w:type="spellEnd"/>
      <w:r w:rsidRPr="00631F47">
        <w:rPr>
          <w:rFonts w:asciiTheme="majorHAnsi" w:hAnsiTheme="majorHAnsi" w:cstheme="majorHAnsi"/>
          <w:sz w:val="16"/>
        </w:rPr>
        <w:t xml:space="preserve"> said. China’s space program kicked off in the late 1950s but it was only recently that the world’s second-largest economy was able to tout major successes. In June last year, </w:t>
      </w:r>
      <w:r w:rsidRPr="00631F47">
        <w:rPr>
          <w:rFonts w:asciiTheme="majorHAnsi" w:hAnsiTheme="majorHAnsi" w:cstheme="majorHAnsi"/>
          <w:b/>
          <w:bCs/>
          <w:highlight w:val="green"/>
          <w:u w:val="single"/>
        </w:rPr>
        <w:t>China</w:t>
      </w:r>
      <w:r w:rsidRPr="00631F47">
        <w:rPr>
          <w:rFonts w:asciiTheme="majorHAnsi" w:hAnsiTheme="majorHAnsi" w:cstheme="majorHAnsi"/>
          <w:highlight w:val="green"/>
          <w:u w:val="single"/>
        </w:rPr>
        <w:t> </w:t>
      </w:r>
      <w:hyperlink r:id="rId16" w:history="1">
        <w:r w:rsidRPr="00631F47">
          <w:rPr>
            <w:rFonts w:asciiTheme="majorHAnsi" w:hAnsiTheme="majorHAnsi" w:cstheme="majorHAnsi"/>
            <w:highlight w:val="green"/>
            <w:u w:val="single"/>
          </w:rPr>
          <w:t xml:space="preserve">completed its own global </w:t>
        </w:r>
        <w:r w:rsidRPr="00631F47">
          <w:rPr>
            <w:rFonts w:asciiTheme="majorHAnsi" w:hAnsiTheme="majorHAnsi" w:cstheme="majorHAnsi"/>
            <w:b/>
            <w:bCs/>
            <w:highlight w:val="green"/>
            <w:u w:val="single"/>
          </w:rPr>
          <w:t>satellite</w:t>
        </w:r>
        <w:r w:rsidRPr="00631F47">
          <w:rPr>
            <w:rFonts w:asciiTheme="majorHAnsi" w:hAnsiTheme="majorHAnsi" w:cstheme="majorHAnsi"/>
            <w:highlight w:val="green"/>
            <w:u w:val="single"/>
          </w:rPr>
          <w:t xml:space="preserve"> navigation system called </w:t>
        </w:r>
        <w:proofErr w:type="spellStart"/>
        <w:r w:rsidRPr="00631F47">
          <w:rPr>
            <w:rFonts w:asciiTheme="majorHAnsi" w:hAnsiTheme="majorHAnsi" w:cstheme="majorHAnsi"/>
            <w:b/>
            <w:bCs/>
            <w:highlight w:val="green"/>
            <w:u w:val="single"/>
          </w:rPr>
          <w:t>Beidou</w:t>
        </w:r>
        <w:proofErr w:type="spellEnd"/>
      </w:hyperlink>
      <w:r w:rsidRPr="00631F47">
        <w:rPr>
          <w:rFonts w:asciiTheme="majorHAnsi" w:hAnsiTheme="majorHAnsi" w:cstheme="majorHAnsi"/>
          <w:sz w:val="16"/>
        </w:rPr>
        <w:t>, a rival to the U.S. government-owned Global Positioning System (GPS). </w:t>
      </w:r>
      <w:hyperlink r:id="rId17" w:history="1">
        <w:r w:rsidRPr="00631F47">
          <w:rPr>
            <w:rStyle w:val="Hyperlink"/>
            <w:rFonts w:asciiTheme="majorHAnsi" w:hAnsiTheme="majorHAnsi" w:cstheme="majorHAnsi"/>
            <w:sz w:val="16"/>
          </w:rPr>
          <w:t>Experts said</w:t>
        </w:r>
      </w:hyperlink>
      <w:r w:rsidRPr="00631F47">
        <w:rPr>
          <w:rFonts w:asciiTheme="majorHAnsi" w:hAnsiTheme="majorHAnsi" w:cstheme="majorHAnsi"/>
          <w:sz w:val="16"/>
        </w:rPr>
        <w:t> </w:t>
      </w:r>
      <w:r w:rsidRPr="00631F47">
        <w:rPr>
          <w:rFonts w:asciiTheme="majorHAnsi" w:hAnsiTheme="majorHAnsi" w:cstheme="majorHAnsi"/>
          <w:u w:val="single"/>
        </w:rPr>
        <w:t xml:space="preserve">it will </w:t>
      </w:r>
      <w:r w:rsidRPr="00631F47">
        <w:rPr>
          <w:rFonts w:asciiTheme="majorHAnsi" w:hAnsiTheme="majorHAnsi" w:cstheme="majorHAnsi"/>
          <w:b/>
          <w:bCs/>
          <w:highlight w:val="green"/>
          <w:u w:val="single"/>
        </w:rPr>
        <w:t>help China’s military systems</w:t>
      </w:r>
      <w:r w:rsidRPr="00631F47">
        <w:rPr>
          <w:rFonts w:asciiTheme="majorHAnsi" w:hAnsiTheme="majorHAnsi" w:cstheme="majorHAnsi"/>
          <w:highlight w:val="green"/>
          <w:u w:val="single"/>
        </w:rPr>
        <w:t xml:space="preserve"> stay </w:t>
      </w:r>
      <w:r w:rsidRPr="00631F47">
        <w:rPr>
          <w:rFonts w:asciiTheme="majorHAnsi" w:hAnsiTheme="majorHAnsi" w:cstheme="majorHAnsi"/>
          <w:b/>
          <w:bCs/>
          <w:highlight w:val="green"/>
          <w:u w:val="single"/>
        </w:rPr>
        <w:t>online in</w:t>
      </w:r>
      <w:r w:rsidRPr="00631F47">
        <w:rPr>
          <w:rFonts w:asciiTheme="majorHAnsi" w:hAnsiTheme="majorHAnsi" w:cstheme="majorHAnsi"/>
          <w:b/>
          <w:bCs/>
          <w:u w:val="single"/>
        </w:rPr>
        <w:t xml:space="preserve"> the event of a </w:t>
      </w:r>
      <w:r w:rsidRPr="00631F47">
        <w:rPr>
          <w:rFonts w:asciiTheme="majorHAnsi" w:hAnsiTheme="majorHAnsi" w:cstheme="majorHAnsi"/>
          <w:b/>
          <w:bCs/>
          <w:highlight w:val="green"/>
          <w:u w:val="single"/>
        </w:rPr>
        <w:t>conflict</w:t>
      </w:r>
      <w:r w:rsidRPr="00631F47">
        <w:rPr>
          <w:rFonts w:asciiTheme="majorHAnsi" w:hAnsiTheme="majorHAnsi" w:cstheme="majorHAnsi"/>
          <w:sz w:val="16"/>
        </w:rPr>
        <w:t xml:space="preserve">. In December, a </w:t>
      </w:r>
      <w:r w:rsidRPr="00631F47">
        <w:rPr>
          <w:rFonts w:asciiTheme="majorHAnsi" w:hAnsiTheme="majorHAnsi" w:cstheme="majorHAnsi"/>
          <w:u w:val="single"/>
        </w:rPr>
        <w:t>Chinese spacecraft returned to Earth </w:t>
      </w:r>
      <w:hyperlink r:id="rId18" w:history="1">
        <w:r w:rsidRPr="00631F47">
          <w:rPr>
            <w:rFonts w:asciiTheme="majorHAnsi" w:hAnsiTheme="majorHAnsi" w:cstheme="majorHAnsi"/>
            <w:u w:val="single"/>
          </w:rPr>
          <w:t>carrying rock samples from the moon</w:t>
        </w:r>
      </w:hyperlink>
      <w:r w:rsidRPr="00631F47">
        <w:rPr>
          <w:rFonts w:asciiTheme="majorHAnsi" w:hAnsiTheme="majorHAnsi" w:cstheme="majorHAnsi"/>
          <w:sz w:val="16"/>
        </w:rPr>
        <w:t>, a first for the country. Last month, </w:t>
      </w:r>
      <w:hyperlink r:id="rId19" w:history="1">
        <w:r w:rsidRPr="00631F47">
          <w:rPr>
            <w:rStyle w:val="Hyperlink"/>
            <w:rFonts w:asciiTheme="majorHAnsi" w:hAnsiTheme="majorHAnsi" w:cstheme="majorHAnsi"/>
            <w:sz w:val="16"/>
          </w:rPr>
          <w:t>China sent a crewed mission</w:t>
        </w:r>
      </w:hyperlink>
      <w:r w:rsidRPr="00631F47">
        <w:rPr>
          <w:rFonts w:asciiTheme="majorHAnsi" w:hAnsiTheme="majorHAnsi" w:cstheme="majorHAnsi"/>
          <w:sz w:val="16"/>
        </w:rPr>
        <w:t> to its self-developed space station which is </w:t>
      </w:r>
      <w:hyperlink r:id="rId20" w:history="1">
        <w:r w:rsidRPr="00631F47">
          <w:rPr>
            <w:rStyle w:val="Hyperlink"/>
            <w:rFonts w:asciiTheme="majorHAnsi" w:hAnsiTheme="majorHAnsi" w:cstheme="majorHAnsi"/>
            <w:sz w:val="16"/>
          </w:rPr>
          <w:t>still being built</w:t>
        </w:r>
      </w:hyperlink>
      <w:r w:rsidRPr="00631F47">
        <w:rPr>
          <w:rFonts w:asciiTheme="majorHAnsi" w:hAnsiTheme="majorHAnsi" w:cstheme="majorHAnsi"/>
          <w:sz w:val="16"/>
        </w:rPr>
        <w:t xml:space="preserve">. It was China’s </w:t>
      </w:r>
      <w:proofErr w:type="gramStart"/>
      <w:r w:rsidRPr="00631F47">
        <w:rPr>
          <w:rFonts w:asciiTheme="majorHAnsi" w:hAnsiTheme="majorHAnsi" w:cstheme="majorHAnsi"/>
          <w:sz w:val="16"/>
        </w:rPr>
        <w:t>first time</w:t>
      </w:r>
      <w:proofErr w:type="gramEnd"/>
      <w:r w:rsidRPr="00631F47">
        <w:rPr>
          <w:rFonts w:asciiTheme="majorHAnsi" w:hAnsiTheme="majorHAnsi" w:cstheme="majorHAnsi"/>
          <w:sz w:val="16"/>
        </w:rPr>
        <w:t xml:space="preserve"> sending humans to space since 2016. </w:t>
      </w:r>
      <w:r w:rsidRPr="00631F47">
        <w:rPr>
          <w:rFonts w:asciiTheme="majorHAnsi" w:hAnsiTheme="majorHAnsi" w:cstheme="majorHAnsi"/>
          <w:u w:val="single"/>
        </w:rPr>
        <w:t>Beijing has now turned its sight on Mars</w:t>
      </w:r>
      <w:r w:rsidRPr="00631F47">
        <w:rPr>
          <w:rFonts w:asciiTheme="majorHAnsi" w:hAnsiTheme="majorHAnsi" w:cstheme="majorHAnsi"/>
          <w:sz w:val="16"/>
        </w:rPr>
        <w:t>. </w:t>
      </w:r>
      <w:hyperlink r:id="rId21" w:history="1">
        <w:r w:rsidRPr="00631F47">
          <w:rPr>
            <w:rStyle w:val="Hyperlink"/>
            <w:rFonts w:asciiTheme="majorHAnsi" w:hAnsiTheme="majorHAnsi" w:cstheme="majorHAnsi"/>
            <w:sz w:val="16"/>
          </w:rPr>
          <w:t>China hopes to send its first crewed mission to the Red Planet in 2033</w:t>
        </w:r>
      </w:hyperlink>
      <w:r w:rsidRPr="00631F47">
        <w:rPr>
          <w:rFonts w:asciiTheme="majorHAnsi" w:hAnsiTheme="majorHAnsi" w:cstheme="majorHAnsi"/>
          <w:sz w:val="16"/>
        </w:rPr>
        <w:t> after landing a </w:t>
      </w:r>
      <w:hyperlink r:id="rId22" w:history="1">
        <w:r w:rsidRPr="00631F47">
          <w:rPr>
            <w:rStyle w:val="Hyperlink"/>
            <w:rFonts w:asciiTheme="majorHAnsi" w:hAnsiTheme="majorHAnsi" w:cstheme="majorHAnsi"/>
            <w:sz w:val="16"/>
          </w:rPr>
          <w:t>spacecraft there in May</w:t>
        </w:r>
      </w:hyperlink>
      <w:r w:rsidRPr="00631F47">
        <w:rPr>
          <w:rFonts w:asciiTheme="majorHAnsi" w:hAnsiTheme="majorHAnsi" w:cstheme="majorHAnsi"/>
          <w:sz w:val="16"/>
        </w:rPr>
        <w:t xml:space="preserve">. </w:t>
      </w:r>
      <w:r w:rsidRPr="00631F47">
        <w:rPr>
          <w:rFonts w:asciiTheme="majorHAnsi" w:hAnsiTheme="majorHAnsi" w:cstheme="majorHAnsi"/>
          <w:highlight w:val="green"/>
          <w:u w:val="single"/>
        </w:rPr>
        <w:t>China</w:t>
      </w:r>
      <w:r w:rsidRPr="00631F47">
        <w:rPr>
          <w:rFonts w:asciiTheme="majorHAnsi" w:hAnsiTheme="majorHAnsi" w:cstheme="majorHAnsi"/>
          <w:u w:val="single"/>
        </w:rPr>
        <w:t xml:space="preserve"> has been a lot more aggressive in recent years in </w:t>
      </w:r>
      <w:r w:rsidRPr="00631F47">
        <w:rPr>
          <w:rFonts w:asciiTheme="majorHAnsi" w:hAnsiTheme="majorHAnsi" w:cstheme="majorHAnsi"/>
          <w:b/>
          <w:bCs/>
          <w:highlight w:val="green"/>
          <w:u w:val="single"/>
        </w:rPr>
        <w:t>filing for patents</w:t>
      </w:r>
      <w:r w:rsidRPr="00631F47">
        <w:rPr>
          <w:rFonts w:asciiTheme="majorHAnsi" w:hAnsiTheme="majorHAnsi" w:cstheme="majorHAnsi"/>
          <w:highlight w:val="green"/>
          <w:u w:val="single"/>
        </w:rPr>
        <w:t xml:space="preserve"> related to space technologies</w:t>
      </w:r>
      <w:r w:rsidRPr="00631F47">
        <w:rPr>
          <w:rFonts w:asciiTheme="majorHAnsi" w:hAnsiTheme="majorHAnsi" w:cstheme="majorHAnsi"/>
          <w:u w:val="single"/>
        </w:rPr>
        <w:t xml:space="preserve"> as it </w:t>
      </w:r>
      <w:r w:rsidRPr="00631F47">
        <w:rPr>
          <w:rFonts w:asciiTheme="majorHAnsi" w:hAnsiTheme="majorHAnsi" w:cstheme="majorHAnsi"/>
          <w:b/>
          <w:bCs/>
          <w:u w:val="single"/>
        </w:rPr>
        <w:t>sets up for</w:t>
      </w:r>
      <w:r w:rsidRPr="00631F47">
        <w:rPr>
          <w:rFonts w:asciiTheme="majorHAnsi" w:hAnsiTheme="majorHAnsi" w:cstheme="majorHAnsi"/>
          <w:u w:val="single"/>
        </w:rPr>
        <w:t xml:space="preserve"> some of these </w:t>
      </w:r>
      <w:r w:rsidRPr="00631F47">
        <w:rPr>
          <w:rFonts w:asciiTheme="majorHAnsi" w:hAnsiTheme="majorHAnsi" w:cstheme="majorHAnsi"/>
          <w:b/>
          <w:bCs/>
          <w:u w:val="single"/>
        </w:rPr>
        <w:t>future missions</w:t>
      </w:r>
      <w:r w:rsidRPr="00631F47">
        <w:rPr>
          <w:rFonts w:asciiTheme="majorHAnsi" w:hAnsiTheme="majorHAnsi" w:cstheme="majorHAnsi"/>
          <w:u w:val="single"/>
        </w:rPr>
        <w:t xml:space="preserve">. Between January 2000 and June 2021, </w:t>
      </w:r>
      <w:r w:rsidRPr="00631F47">
        <w:rPr>
          <w:rFonts w:asciiTheme="majorHAnsi" w:hAnsiTheme="majorHAnsi" w:cstheme="majorHAnsi"/>
          <w:b/>
          <w:bCs/>
          <w:u w:val="single"/>
        </w:rPr>
        <w:t xml:space="preserve">Chinese entities filed 6,634 patents </w:t>
      </w:r>
      <w:r w:rsidRPr="00631F47">
        <w:rPr>
          <w:rFonts w:asciiTheme="majorHAnsi" w:hAnsiTheme="majorHAnsi" w:cstheme="majorHAnsi"/>
          <w:b/>
          <w:bCs/>
          <w:highlight w:val="green"/>
          <w:u w:val="single"/>
        </w:rPr>
        <w:t>related to space travel</w:t>
      </w:r>
      <w:r w:rsidRPr="00631F47">
        <w:rPr>
          <w:rFonts w:asciiTheme="majorHAnsi" w:hAnsiTheme="majorHAnsi" w:cstheme="majorHAnsi"/>
          <w:u w:val="single"/>
        </w:rPr>
        <w:t xml:space="preserve">, including vehicles and equipment, according to data compiled for CNBC by </w:t>
      </w:r>
      <w:proofErr w:type="spellStart"/>
      <w:r w:rsidRPr="00631F47">
        <w:rPr>
          <w:rFonts w:asciiTheme="majorHAnsi" w:hAnsiTheme="majorHAnsi" w:cstheme="majorHAnsi"/>
          <w:u w:val="single"/>
        </w:rPr>
        <w:t>GreyB</w:t>
      </w:r>
      <w:proofErr w:type="spellEnd"/>
      <w:r w:rsidRPr="00631F47">
        <w:rPr>
          <w:rFonts w:asciiTheme="majorHAnsi" w:hAnsiTheme="majorHAnsi" w:cstheme="majorHAnsi"/>
          <w:u w:val="single"/>
        </w:rPr>
        <w:t>, a patent research firm</w:t>
      </w:r>
      <w:r w:rsidRPr="00631F47">
        <w:rPr>
          <w:rFonts w:asciiTheme="majorHAnsi" w:hAnsiTheme="majorHAnsi" w:cstheme="majorHAnsi"/>
          <w:sz w:val="16"/>
        </w:rPr>
        <w:t xml:space="preserve">. But nearly 90% of those patent requests were submitted in the last five-and-a-half years. Between January 2016 and June 2021, the top three patent requests came from Chinese entities, followed by U.S. </w:t>
      </w:r>
      <w:proofErr w:type="spellStart"/>
      <w:r w:rsidRPr="00631F47">
        <w:rPr>
          <w:rFonts w:asciiTheme="majorHAnsi" w:hAnsiTheme="majorHAnsi" w:cstheme="majorHAnsi"/>
          <w:sz w:val="16"/>
        </w:rPr>
        <w:t>planemaker</w:t>
      </w:r>
      <w:proofErr w:type="spellEnd"/>
      <w:r w:rsidRPr="00631F47">
        <w:rPr>
          <w:rFonts w:asciiTheme="majorHAnsi" w:hAnsiTheme="majorHAnsi" w:cstheme="majorHAnsi"/>
          <w:sz w:val="16"/>
        </w:rPr>
        <w:t> </w:t>
      </w:r>
      <w:hyperlink r:id="rId23" w:tgtFrame="_blank" w:history="1">
        <w:r w:rsidRPr="00631F47">
          <w:rPr>
            <w:rStyle w:val="Hyperlink"/>
            <w:rFonts w:asciiTheme="majorHAnsi" w:hAnsiTheme="majorHAnsi" w:cstheme="majorHAnsi"/>
            <w:sz w:val="16"/>
          </w:rPr>
          <w:t>Boeing</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It highlights how rapidly </w:t>
      </w:r>
      <w:r w:rsidRPr="00631F47">
        <w:rPr>
          <w:rFonts w:asciiTheme="majorHAnsi" w:hAnsiTheme="majorHAnsi" w:cstheme="majorHAnsi"/>
          <w:b/>
          <w:bCs/>
          <w:u w:val="single"/>
        </w:rPr>
        <w:t>China</w:t>
      </w:r>
      <w:r w:rsidRPr="00631F47">
        <w:rPr>
          <w:rFonts w:asciiTheme="majorHAnsi" w:hAnsiTheme="majorHAnsi" w:cstheme="majorHAnsi"/>
          <w:u w:val="single"/>
        </w:rPr>
        <w:t xml:space="preserve"> is hoping to </w:t>
      </w:r>
      <w:r w:rsidRPr="00631F47">
        <w:rPr>
          <w:rFonts w:asciiTheme="majorHAnsi" w:hAnsiTheme="majorHAnsi" w:cstheme="majorHAnsi"/>
          <w:b/>
          <w:bCs/>
          <w:u w:val="single"/>
        </w:rPr>
        <w:t>develop the technologies</w:t>
      </w:r>
      <w:r w:rsidRPr="00631F47">
        <w:rPr>
          <w:rFonts w:asciiTheme="majorHAnsi" w:hAnsiTheme="majorHAnsi" w:cstheme="majorHAnsi"/>
          <w:u w:val="single"/>
        </w:rPr>
        <w:t xml:space="preserve"> required for more advanced space flights. </w:t>
      </w:r>
      <w:r w:rsidRPr="00631F47">
        <w:rPr>
          <w:rFonts w:asciiTheme="majorHAnsi" w:hAnsiTheme="majorHAnsi" w:cstheme="majorHAnsi"/>
          <w:b/>
          <w:bCs/>
          <w:highlight w:val="green"/>
          <w:u w:val="single"/>
        </w:rPr>
        <w:t>Patents</w:t>
      </w:r>
      <w:r w:rsidRPr="00631F47">
        <w:rPr>
          <w:rFonts w:asciiTheme="majorHAnsi" w:hAnsiTheme="majorHAnsi" w:cstheme="majorHAnsi"/>
          <w:b/>
          <w:bCs/>
          <w:u w:val="single"/>
        </w:rPr>
        <w:t xml:space="preserve"> </w:t>
      </w:r>
      <w:r w:rsidRPr="00631F47">
        <w:rPr>
          <w:rFonts w:asciiTheme="majorHAnsi" w:hAnsiTheme="majorHAnsi" w:cstheme="majorHAnsi"/>
          <w:b/>
          <w:bCs/>
          <w:u w:val="single"/>
        </w:rPr>
        <w:lastRenderedPageBreak/>
        <w:t xml:space="preserve">are seen as one way to help </w:t>
      </w:r>
      <w:r w:rsidRPr="00631F47">
        <w:rPr>
          <w:rFonts w:asciiTheme="majorHAnsi" w:hAnsiTheme="majorHAnsi" w:cstheme="majorHAnsi"/>
          <w:b/>
          <w:bCs/>
          <w:highlight w:val="green"/>
          <w:u w:val="single"/>
        </w:rPr>
        <w:t>define</w:t>
      </w:r>
      <w:r w:rsidRPr="00631F47">
        <w:rPr>
          <w:rFonts w:asciiTheme="majorHAnsi" w:hAnsiTheme="majorHAnsi" w:cstheme="majorHAnsi"/>
          <w:u w:val="single"/>
        </w:rPr>
        <w:t xml:space="preserve"> and control </w:t>
      </w:r>
      <w:r w:rsidRPr="00631F47">
        <w:rPr>
          <w:rFonts w:asciiTheme="majorHAnsi" w:hAnsiTheme="majorHAnsi" w:cstheme="majorHAnsi"/>
          <w:highlight w:val="green"/>
          <w:u w:val="single"/>
        </w:rPr>
        <w:t>standards for next-generation technologies</w:t>
      </w:r>
      <w:r w:rsidRPr="00631F47">
        <w:rPr>
          <w:rFonts w:asciiTheme="majorHAnsi" w:hAnsiTheme="majorHAnsi" w:cstheme="majorHAnsi"/>
          <w:sz w:val="16"/>
        </w:rPr>
        <w:t xml:space="preserve"> — </w:t>
      </w:r>
      <w:hyperlink r:id="rId24" w:history="1">
        <w:r w:rsidRPr="00631F47">
          <w:rPr>
            <w:rStyle w:val="Hyperlink"/>
            <w:rFonts w:asciiTheme="majorHAnsi" w:hAnsiTheme="majorHAnsi" w:cstheme="majorHAnsi"/>
            <w:sz w:val="16"/>
          </w:rPr>
          <w:t>a goal for China in many different sectors</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including telecommunications to </w:t>
      </w:r>
      <w:r w:rsidRPr="00631F47">
        <w:rPr>
          <w:rFonts w:asciiTheme="majorHAnsi" w:hAnsiTheme="majorHAnsi" w:cstheme="majorHAnsi"/>
          <w:b/>
          <w:bCs/>
          <w:u w:val="single"/>
        </w:rPr>
        <w:t>artificial intelligence</w:t>
      </w:r>
      <w:r w:rsidRPr="00631F47">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w:t>
      </w:r>
      <w:proofErr w:type="spellStart"/>
      <w:r w:rsidRPr="00631F47">
        <w:rPr>
          <w:rFonts w:asciiTheme="majorHAnsi" w:hAnsiTheme="majorHAnsi" w:cstheme="majorHAnsi"/>
          <w:sz w:val="16"/>
        </w:rPr>
        <w:t>GreyB</w:t>
      </w:r>
      <w:proofErr w:type="spellEnd"/>
      <w:r w:rsidRPr="00631F47">
        <w:rPr>
          <w:rFonts w:asciiTheme="majorHAnsi" w:hAnsiTheme="majorHAnsi" w:cstheme="majorHAnsi"/>
          <w:sz w:val="16"/>
        </w:rPr>
        <w:t xml:space="preserve">. “In the near future, </w:t>
      </w:r>
      <w:r w:rsidRPr="00631F47">
        <w:rPr>
          <w:rFonts w:asciiTheme="majorHAnsi" w:hAnsiTheme="majorHAnsi" w:cstheme="majorHAnsi"/>
          <w:b/>
          <w:bCs/>
          <w:highlight w:val="green"/>
          <w:u w:val="single"/>
        </w:rPr>
        <w:t>most</w:t>
      </w:r>
      <w:r w:rsidRPr="00631F47">
        <w:rPr>
          <w:rFonts w:asciiTheme="majorHAnsi" w:hAnsiTheme="majorHAnsi" w:cstheme="majorHAnsi"/>
          <w:u w:val="single"/>
        </w:rPr>
        <w:t xml:space="preserve"> of the </w:t>
      </w:r>
      <w:r w:rsidRPr="00631F47">
        <w:rPr>
          <w:rFonts w:asciiTheme="majorHAnsi" w:hAnsiTheme="majorHAnsi" w:cstheme="majorHAnsi"/>
          <w:b/>
          <w:bCs/>
          <w:u w:val="single"/>
        </w:rPr>
        <w:t>patents</w:t>
      </w:r>
      <w:r w:rsidRPr="00631F47">
        <w:rPr>
          <w:rFonts w:asciiTheme="majorHAnsi" w:hAnsiTheme="majorHAnsi" w:cstheme="majorHAnsi"/>
          <w:u w:val="single"/>
        </w:rPr>
        <w:t xml:space="preserve"> in cosmonautics </w:t>
      </w:r>
      <w:r w:rsidRPr="00631F47">
        <w:rPr>
          <w:rFonts w:asciiTheme="majorHAnsi" w:hAnsiTheme="majorHAnsi" w:cstheme="majorHAnsi"/>
          <w:highlight w:val="green"/>
          <w:u w:val="single"/>
        </w:rPr>
        <w:t xml:space="preserve">will be </w:t>
      </w:r>
      <w:r w:rsidRPr="00631F47">
        <w:rPr>
          <w:rFonts w:asciiTheme="majorHAnsi" w:hAnsiTheme="majorHAnsi" w:cstheme="majorHAnsi"/>
          <w:b/>
          <w:bCs/>
          <w:highlight w:val="green"/>
          <w:u w:val="single"/>
        </w:rPr>
        <w:t>owned by China</w:t>
      </w:r>
      <w:r w:rsidRPr="00631F47">
        <w:rPr>
          <w:rFonts w:asciiTheme="majorHAnsi" w:hAnsiTheme="majorHAnsi" w:cstheme="majorHAnsi"/>
          <w:sz w:val="16"/>
        </w:rPr>
        <w:t xml:space="preserve"> (unless others follow suit), </w:t>
      </w:r>
      <w:r w:rsidRPr="00631F47">
        <w:rPr>
          <w:rFonts w:asciiTheme="majorHAnsi" w:hAnsiTheme="majorHAnsi" w:cstheme="majorHAnsi"/>
          <w:u w:val="single"/>
        </w:rPr>
        <w:t xml:space="preserve">meaning </w:t>
      </w:r>
      <w:r w:rsidRPr="00631F47">
        <w:rPr>
          <w:rFonts w:asciiTheme="majorHAnsi" w:hAnsiTheme="majorHAnsi" w:cstheme="majorHAnsi"/>
          <w:b/>
          <w:bCs/>
          <w:highlight w:val="green"/>
          <w:u w:val="single"/>
        </w:rPr>
        <w:t>China</w:t>
      </w:r>
      <w:r w:rsidRPr="00631F47">
        <w:rPr>
          <w:rFonts w:asciiTheme="majorHAnsi" w:hAnsiTheme="majorHAnsi" w:cstheme="majorHAnsi"/>
          <w:u w:val="single"/>
        </w:rPr>
        <w:t xml:space="preserve"> can become </w:t>
      </w:r>
      <w:r w:rsidRPr="00631F47">
        <w:rPr>
          <w:rFonts w:asciiTheme="majorHAnsi" w:hAnsiTheme="majorHAnsi" w:cstheme="majorHAnsi"/>
          <w:highlight w:val="green"/>
          <w:u w:val="single"/>
        </w:rPr>
        <w:t xml:space="preserve">a </w:t>
      </w:r>
      <w:r w:rsidRPr="00631F47">
        <w:rPr>
          <w:rFonts w:asciiTheme="majorHAnsi" w:hAnsiTheme="majorHAnsi" w:cstheme="majorHAnsi"/>
          <w:b/>
          <w:bCs/>
          <w:highlight w:val="green"/>
          <w:u w:val="single"/>
        </w:rPr>
        <w:t>gatekeeper for the use of space tech for</w:t>
      </w:r>
      <w:r w:rsidRPr="00631F47">
        <w:rPr>
          <w:rFonts w:asciiTheme="majorHAnsi" w:hAnsiTheme="majorHAnsi" w:cstheme="majorHAnsi"/>
          <w:b/>
          <w:bCs/>
          <w:u w:val="single"/>
        </w:rPr>
        <w:t xml:space="preserve"> both </w:t>
      </w:r>
      <w:r w:rsidRPr="00631F47">
        <w:rPr>
          <w:rFonts w:asciiTheme="majorHAnsi" w:hAnsiTheme="majorHAnsi" w:cstheme="majorHAnsi"/>
          <w:b/>
          <w:bCs/>
          <w:highlight w:val="green"/>
          <w:u w:val="single"/>
        </w:rPr>
        <w:t>private players</w:t>
      </w:r>
      <w:r w:rsidRPr="00631F47">
        <w:rPr>
          <w:rFonts w:asciiTheme="majorHAnsi" w:hAnsiTheme="majorHAnsi" w:cstheme="majorHAnsi"/>
          <w:b/>
          <w:bCs/>
          <w:u w:val="single"/>
        </w:rPr>
        <w:t xml:space="preserve"> and governments</w:t>
      </w:r>
      <w:r w:rsidRPr="00631F47">
        <w:rPr>
          <w:rFonts w:asciiTheme="majorHAnsi" w:hAnsiTheme="majorHAnsi" w:cstheme="majorHAnsi"/>
          <w:u w:val="single"/>
        </w:rPr>
        <w:t xml:space="preserve">. This is in line with the </w:t>
      </w:r>
      <w:r w:rsidRPr="00631F47">
        <w:rPr>
          <w:rFonts w:asciiTheme="majorHAnsi" w:hAnsiTheme="majorHAnsi" w:cstheme="majorHAnsi"/>
          <w:b/>
          <w:bCs/>
          <w:u w:val="single"/>
        </w:rPr>
        <w:t>Chinese strategy</w:t>
      </w:r>
      <w:r w:rsidRPr="00631F47">
        <w:rPr>
          <w:rFonts w:asciiTheme="majorHAnsi" w:hAnsiTheme="majorHAnsi" w:cstheme="majorHAnsi"/>
          <w:u w:val="single"/>
        </w:rPr>
        <w:t xml:space="preserve"> of become a superpower not just on Earth, but also in space.”</w:t>
      </w:r>
      <w:r w:rsidRPr="00631F47">
        <w:rPr>
          <w:rFonts w:asciiTheme="majorHAnsi" w:hAnsiTheme="majorHAnsi" w:cstheme="majorHAnsi"/>
          <w:sz w:val="16"/>
        </w:rPr>
        <w:t xml:space="preserve"> The </w:t>
      </w:r>
      <w:r w:rsidRPr="00631F47">
        <w:rPr>
          <w:rFonts w:asciiTheme="majorHAnsi" w:hAnsiTheme="majorHAnsi" w:cstheme="majorHAnsi"/>
          <w:b/>
          <w:bCs/>
          <w:u w:val="single"/>
        </w:rPr>
        <w:t>U.S. and China are already</w:t>
      </w:r>
      <w:r w:rsidRPr="00631F47">
        <w:rPr>
          <w:rFonts w:asciiTheme="majorHAnsi" w:hAnsiTheme="majorHAnsi" w:cstheme="majorHAnsi"/>
          <w:u w:val="single"/>
        </w:rPr>
        <w:t xml:space="preserve"> battling for </w:t>
      </w:r>
      <w:r w:rsidRPr="00631F47">
        <w:rPr>
          <w:rFonts w:asciiTheme="majorHAnsi" w:hAnsiTheme="majorHAnsi" w:cstheme="majorHAnsi"/>
          <w:b/>
          <w:bCs/>
          <w:u w:val="single"/>
        </w:rPr>
        <w:t>dominance</w:t>
      </w:r>
      <w:r w:rsidRPr="00631F47">
        <w:rPr>
          <w:rFonts w:asciiTheme="majorHAnsi" w:hAnsiTheme="majorHAnsi" w:cstheme="majorHAnsi"/>
          <w:u w:val="single"/>
        </w:rPr>
        <w:t xml:space="preserve"> in areas </w:t>
      </w:r>
      <w:r w:rsidRPr="00631F47">
        <w:rPr>
          <w:rFonts w:asciiTheme="majorHAnsi" w:hAnsiTheme="majorHAnsi" w:cstheme="majorHAnsi"/>
          <w:b/>
          <w:bCs/>
          <w:u w:val="single"/>
        </w:rPr>
        <w:t>from semiconductor development to artificial intelligence</w:t>
      </w:r>
      <w:r w:rsidRPr="00631F47">
        <w:rPr>
          <w:rFonts w:asciiTheme="majorHAnsi" w:hAnsiTheme="majorHAnsi" w:cstheme="majorHAnsi"/>
          <w:sz w:val="16"/>
        </w:rPr>
        <w:t>. Space will be another frontier, even as the U.S. is dominating in that area for now. “</w:t>
      </w:r>
      <w:r w:rsidRPr="00631F47">
        <w:rPr>
          <w:rFonts w:asciiTheme="majorHAnsi" w:hAnsiTheme="majorHAnsi" w:cstheme="majorHAnsi"/>
          <w:b/>
          <w:bCs/>
          <w:highlight w:val="green"/>
          <w:u w:val="single"/>
        </w:rPr>
        <w:t>The United States</w:t>
      </w:r>
      <w:r w:rsidRPr="00631F47">
        <w:rPr>
          <w:rFonts w:asciiTheme="majorHAnsi" w:hAnsiTheme="majorHAnsi" w:cstheme="majorHAnsi"/>
          <w:u w:val="single"/>
        </w:rPr>
        <w:t xml:space="preserve"> remains </w:t>
      </w:r>
      <w:r w:rsidRPr="00631F47">
        <w:rPr>
          <w:rFonts w:asciiTheme="majorHAnsi" w:hAnsiTheme="majorHAnsi" w:cstheme="majorHAnsi"/>
          <w:b/>
          <w:bCs/>
          <w:highlight w:val="green"/>
          <w:u w:val="single"/>
        </w:rPr>
        <w:t>ahead</w:t>
      </w:r>
      <w:r w:rsidRPr="00631F47">
        <w:rPr>
          <w:rFonts w:asciiTheme="majorHAnsi" w:hAnsiTheme="majorHAnsi" w:cstheme="majorHAnsi"/>
          <w:u w:val="single"/>
        </w:rPr>
        <w:t xml:space="preserve"> overall in all areas of space capability, </w:t>
      </w:r>
      <w:r w:rsidRPr="00631F47">
        <w:rPr>
          <w:rFonts w:asciiTheme="majorHAnsi" w:hAnsiTheme="majorHAnsi" w:cstheme="majorHAnsi"/>
          <w:b/>
          <w:bCs/>
          <w:highlight w:val="green"/>
          <w:u w:val="single"/>
        </w:rPr>
        <w:t>but China</w:t>
      </w:r>
      <w:r w:rsidRPr="00631F47">
        <w:rPr>
          <w:rFonts w:asciiTheme="majorHAnsi" w:hAnsiTheme="majorHAnsi" w:cstheme="majorHAnsi"/>
          <w:b/>
          <w:bCs/>
          <w:u w:val="single"/>
        </w:rPr>
        <w:t xml:space="preserve"> is rapidly </w:t>
      </w:r>
      <w:r w:rsidRPr="00631F47">
        <w:rPr>
          <w:rFonts w:asciiTheme="majorHAnsi" w:hAnsiTheme="majorHAnsi" w:cstheme="majorHAnsi"/>
          <w:b/>
          <w:bCs/>
          <w:highlight w:val="green"/>
          <w:u w:val="single"/>
        </w:rPr>
        <w:t>closing that lead</w:t>
      </w:r>
      <w:r w:rsidRPr="00631F47">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631F47">
        <w:rPr>
          <w:rFonts w:asciiTheme="majorHAnsi" w:hAnsiTheme="majorHAnsi" w:cstheme="majorHAnsi"/>
          <w:u w:val="single"/>
        </w:rPr>
        <w:t xml:space="preserve">The challenge for the United States is not so much what China does, but how well and </w:t>
      </w:r>
      <w:r w:rsidRPr="00631F47">
        <w:rPr>
          <w:rFonts w:asciiTheme="majorHAnsi" w:hAnsiTheme="majorHAnsi" w:cstheme="majorHAnsi"/>
          <w:b/>
          <w:bCs/>
          <w:u w:val="single"/>
        </w:rPr>
        <w:t>how quickly the United States implements its own plans</w:t>
      </w:r>
      <w:r w:rsidRPr="00631F47">
        <w:rPr>
          <w:rFonts w:asciiTheme="majorHAnsi" w:hAnsiTheme="majorHAnsi" w:cstheme="majorHAnsi"/>
          <w:sz w:val="16"/>
        </w:rPr>
        <w:t xml:space="preserve">.” But </w:t>
      </w:r>
      <w:r w:rsidRPr="00631F47">
        <w:rPr>
          <w:rFonts w:asciiTheme="majorHAnsi" w:hAnsiTheme="majorHAnsi" w:cstheme="majorHAnsi"/>
          <w:u w:val="single"/>
        </w:rPr>
        <w:t xml:space="preserve">widening </w:t>
      </w:r>
      <w:r w:rsidRPr="00631F47">
        <w:rPr>
          <w:rFonts w:asciiTheme="majorHAnsi" w:hAnsiTheme="majorHAnsi" w:cstheme="majorHAnsi"/>
          <w:b/>
          <w:bCs/>
          <w:highlight w:val="green"/>
          <w:u w:val="single"/>
        </w:rPr>
        <w:t>political differences</w:t>
      </w:r>
      <w:r w:rsidRPr="00631F47">
        <w:rPr>
          <w:rFonts w:asciiTheme="majorHAnsi" w:hAnsiTheme="majorHAnsi" w:cstheme="majorHAnsi"/>
          <w:b/>
          <w:bCs/>
          <w:u w:val="single"/>
        </w:rPr>
        <w:t xml:space="preserve"> between China and the U.S. can </w:t>
      </w:r>
      <w:r w:rsidRPr="00631F47">
        <w:rPr>
          <w:rFonts w:asciiTheme="majorHAnsi" w:hAnsiTheme="majorHAnsi" w:cstheme="majorHAnsi"/>
          <w:highlight w:val="green"/>
          <w:u w:val="single"/>
        </w:rPr>
        <w:t xml:space="preserve">also </w:t>
      </w:r>
      <w:r w:rsidRPr="00631F47">
        <w:rPr>
          <w:rFonts w:asciiTheme="majorHAnsi" w:hAnsiTheme="majorHAnsi" w:cstheme="majorHAnsi"/>
          <w:b/>
          <w:bCs/>
          <w:highlight w:val="green"/>
          <w:u w:val="single"/>
        </w:rPr>
        <w:t>spill</w:t>
      </w:r>
      <w:r w:rsidRPr="00631F47">
        <w:rPr>
          <w:rFonts w:asciiTheme="majorHAnsi" w:hAnsiTheme="majorHAnsi" w:cstheme="majorHAnsi"/>
          <w:highlight w:val="green"/>
          <w:u w:val="single"/>
        </w:rPr>
        <w:t xml:space="preserve"> into the space arena</w:t>
      </w:r>
      <w:r w:rsidRPr="00631F47">
        <w:rPr>
          <w:rFonts w:asciiTheme="majorHAnsi" w:hAnsiTheme="majorHAnsi" w:cstheme="majorHAnsi"/>
          <w:sz w:val="16"/>
        </w:rPr>
        <w:t xml:space="preserve">. One example is a disagreement last year between </w:t>
      </w:r>
      <w:r w:rsidRPr="00631F47">
        <w:rPr>
          <w:rFonts w:asciiTheme="majorHAnsi" w:hAnsiTheme="majorHAnsi" w:cstheme="majorHAnsi"/>
          <w:u w:val="single"/>
        </w:rPr>
        <w:t xml:space="preserve">the </w:t>
      </w:r>
      <w:r w:rsidRPr="00631F47">
        <w:rPr>
          <w:rFonts w:asciiTheme="majorHAnsi" w:hAnsiTheme="majorHAnsi" w:cstheme="majorHAnsi"/>
          <w:b/>
          <w:bCs/>
          <w:u w:val="single"/>
        </w:rPr>
        <w:t xml:space="preserve">two nations </w:t>
      </w:r>
      <w:r w:rsidRPr="00631F47">
        <w:rPr>
          <w:rFonts w:asciiTheme="majorHAnsi" w:hAnsiTheme="majorHAnsi" w:cstheme="majorHAnsi"/>
          <w:b/>
          <w:bCs/>
          <w:highlight w:val="green"/>
          <w:u w:val="single"/>
        </w:rPr>
        <w:t>over</w:t>
      </w:r>
      <w:r w:rsidRPr="00631F47">
        <w:rPr>
          <w:rFonts w:asciiTheme="majorHAnsi" w:hAnsiTheme="majorHAnsi" w:cstheme="majorHAnsi"/>
          <w:u w:val="single"/>
        </w:rPr>
        <w:t xml:space="preserve"> the so-called </w:t>
      </w:r>
      <w:r w:rsidRPr="00631F47">
        <w:rPr>
          <w:rFonts w:asciiTheme="majorHAnsi" w:hAnsiTheme="majorHAnsi" w:cstheme="majorHAnsi"/>
          <w:b/>
          <w:bCs/>
          <w:highlight w:val="green"/>
          <w:u w:val="single"/>
        </w:rPr>
        <w:t>Artemis Accords</w:t>
      </w:r>
      <w:r w:rsidRPr="00631F47">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proofErr w:type="spellStart"/>
      <w:r w:rsidRPr="00631F47">
        <w:rPr>
          <w:rFonts w:asciiTheme="majorHAnsi" w:hAnsiTheme="majorHAnsi" w:cstheme="majorHAnsi"/>
          <w:b/>
          <w:bCs/>
          <w:highlight w:val="green"/>
          <w:u w:val="single"/>
        </w:rPr>
        <w:t>polarisation</w:t>
      </w:r>
      <w:proofErr w:type="spellEnd"/>
      <w:r w:rsidRPr="00631F47">
        <w:rPr>
          <w:rFonts w:asciiTheme="majorHAnsi" w:hAnsiTheme="majorHAnsi" w:cstheme="majorHAnsi"/>
          <w:b/>
          <w:bCs/>
          <w:highlight w:val="green"/>
          <w:u w:val="single"/>
        </w:rPr>
        <w:t xml:space="preserve"> of space activity</w:t>
      </w:r>
      <w:r w:rsidRPr="00631F47">
        <w:rPr>
          <w:rFonts w:asciiTheme="majorHAnsi" w:hAnsiTheme="majorHAnsi" w:cstheme="majorHAnsi"/>
          <w:highlight w:val="green"/>
          <w:u w:val="single"/>
        </w:rPr>
        <w:t xml:space="preserve"> along geopolitical lines pause </w:t>
      </w:r>
      <w:r w:rsidRPr="00631F47">
        <w:rPr>
          <w:rFonts w:asciiTheme="majorHAnsi" w:hAnsiTheme="majorHAnsi" w:cstheme="majorHAnsi"/>
          <w:b/>
          <w:bCs/>
          <w:highlight w:val="green"/>
          <w:u w:val="single"/>
        </w:rPr>
        <w:t>is a key and possibly existential threat to human space activity</w:t>
      </w:r>
      <w:r w:rsidRPr="00631F47">
        <w:rPr>
          <w:rFonts w:asciiTheme="majorHAnsi" w:hAnsiTheme="majorHAnsi" w:cstheme="majorHAnsi"/>
          <w:u w:val="single"/>
        </w:rPr>
        <w:t>,”</w:t>
      </w:r>
      <w:r w:rsidRPr="00631F47">
        <w:rPr>
          <w:rFonts w:asciiTheme="majorHAnsi" w:hAnsiTheme="majorHAnsi" w:cstheme="majorHAnsi"/>
          <w:sz w:val="16"/>
        </w:rPr>
        <w:t xml:space="preserve"> </w:t>
      </w:r>
      <w:proofErr w:type="spellStart"/>
      <w:r w:rsidRPr="00631F47">
        <w:rPr>
          <w:rFonts w:asciiTheme="majorHAnsi" w:hAnsiTheme="majorHAnsi" w:cstheme="majorHAnsi"/>
          <w:sz w:val="16"/>
        </w:rPr>
        <w:t>Northumbria</w:t>
      </w:r>
      <w:proofErr w:type="spellEnd"/>
      <w:r w:rsidRPr="00631F47">
        <w:rPr>
          <w:rFonts w:asciiTheme="majorHAnsi" w:hAnsiTheme="majorHAnsi" w:cstheme="majorHAnsi"/>
          <w:sz w:val="16"/>
        </w:rPr>
        <w:t> University’s Newman said. “To China and its allies, the Accords represent an attempt to bypass traditional forum for international decision making,” he added. “</w:t>
      </w:r>
      <w:r w:rsidRPr="00631F47">
        <w:rPr>
          <w:rFonts w:asciiTheme="majorHAnsi" w:hAnsiTheme="majorHAnsi" w:cstheme="majorHAnsi"/>
          <w:u w:val="single"/>
        </w:rPr>
        <w:t>It is</w:t>
      </w:r>
      <w:r w:rsidRPr="00631F47">
        <w:rPr>
          <w:rFonts w:asciiTheme="majorHAnsi" w:hAnsiTheme="majorHAnsi" w:cstheme="majorHAnsi"/>
          <w:sz w:val="16"/>
        </w:rPr>
        <w:t xml:space="preserve"> therefore becoming </w:t>
      </w:r>
      <w:r w:rsidRPr="00631F47">
        <w:rPr>
          <w:rFonts w:asciiTheme="majorHAnsi" w:hAnsiTheme="majorHAnsi" w:cstheme="majorHAnsi"/>
          <w:u w:val="single"/>
        </w:rPr>
        <w:t xml:space="preserve">increasingly </w:t>
      </w:r>
      <w:r w:rsidRPr="00631F47">
        <w:rPr>
          <w:rFonts w:asciiTheme="majorHAnsi" w:hAnsiTheme="majorHAnsi" w:cstheme="majorHAnsi"/>
          <w:b/>
          <w:bCs/>
          <w:highlight w:val="green"/>
          <w:u w:val="single"/>
        </w:rPr>
        <w:t>difficult to achieve</w:t>
      </w:r>
      <w:r w:rsidRPr="00631F47">
        <w:rPr>
          <w:rFonts w:asciiTheme="majorHAnsi" w:hAnsiTheme="majorHAnsi" w:cstheme="majorHAnsi"/>
          <w:u w:val="single"/>
        </w:rPr>
        <w:t xml:space="preserve"> the kind of unified </w:t>
      </w:r>
      <w:r w:rsidRPr="00631F47">
        <w:rPr>
          <w:rFonts w:asciiTheme="majorHAnsi" w:hAnsiTheme="majorHAnsi" w:cstheme="majorHAnsi"/>
          <w:b/>
          <w:bCs/>
          <w:highlight w:val="green"/>
          <w:u w:val="single"/>
        </w:rPr>
        <w:t>agreements</w:t>
      </w:r>
      <w:r w:rsidRPr="00631F47">
        <w:rPr>
          <w:rFonts w:asciiTheme="majorHAnsi" w:hAnsiTheme="majorHAnsi" w:cstheme="majorHAnsi"/>
          <w:u w:val="single"/>
        </w:rPr>
        <w:t xml:space="preserve"> that are necessary in order </w:t>
      </w:r>
      <w:r w:rsidRPr="00631F47">
        <w:rPr>
          <w:rFonts w:asciiTheme="majorHAnsi" w:hAnsiTheme="majorHAnsi" w:cstheme="majorHAnsi"/>
          <w:b/>
          <w:bCs/>
          <w:highlight w:val="green"/>
          <w:u w:val="single"/>
        </w:rPr>
        <w:t>to deal with</w:t>
      </w:r>
      <w:r w:rsidRPr="00631F47">
        <w:rPr>
          <w:rFonts w:asciiTheme="majorHAnsi" w:hAnsiTheme="majorHAnsi" w:cstheme="majorHAnsi"/>
          <w:u w:val="single"/>
        </w:rPr>
        <w:t xml:space="preserve"> problems such as </w:t>
      </w:r>
      <w:r w:rsidRPr="00631F47">
        <w:rPr>
          <w:rFonts w:asciiTheme="majorHAnsi" w:hAnsiTheme="majorHAnsi" w:cstheme="majorHAnsi"/>
          <w:b/>
          <w:bCs/>
          <w:highlight w:val="green"/>
          <w:u w:val="single"/>
        </w:rPr>
        <w:t>space debris</w:t>
      </w:r>
      <w:r w:rsidRPr="00631F47">
        <w:rPr>
          <w:rFonts w:asciiTheme="majorHAnsi" w:hAnsiTheme="majorHAnsi" w:cstheme="majorHAnsi"/>
          <w:u w:val="single"/>
        </w:rPr>
        <w:t xml:space="preserve">, space traffic management </w:t>
      </w:r>
      <w:r w:rsidRPr="00631F47">
        <w:rPr>
          <w:rFonts w:asciiTheme="majorHAnsi" w:hAnsiTheme="majorHAnsi" w:cstheme="majorHAnsi"/>
          <w:highlight w:val="green"/>
          <w:u w:val="single"/>
        </w:rPr>
        <w:t>and</w:t>
      </w:r>
      <w:r w:rsidRPr="00631F47">
        <w:rPr>
          <w:rFonts w:asciiTheme="majorHAnsi" w:hAnsiTheme="majorHAnsi" w:cstheme="majorHAnsi"/>
          <w:u w:val="single"/>
        </w:rPr>
        <w:t xml:space="preserve"> the </w:t>
      </w:r>
      <w:r w:rsidRPr="00631F47">
        <w:rPr>
          <w:rFonts w:asciiTheme="majorHAnsi" w:hAnsiTheme="majorHAnsi" w:cstheme="majorHAnsi"/>
          <w:b/>
          <w:bCs/>
          <w:u w:val="single"/>
        </w:rPr>
        <w:t xml:space="preserve">exploitation of </w:t>
      </w:r>
      <w:r w:rsidRPr="00631F47">
        <w:rPr>
          <w:rFonts w:asciiTheme="majorHAnsi" w:hAnsiTheme="majorHAnsi" w:cstheme="majorHAnsi"/>
          <w:b/>
          <w:bCs/>
          <w:highlight w:val="green"/>
          <w:u w:val="single"/>
        </w:rPr>
        <w:t>extra-terrestrial resources</w:t>
      </w:r>
      <w:r w:rsidRPr="00631F47">
        <w:rPr>
          <w:rFonts w:asciiTheme="majorHAnsi" w:hAnsiTheme="majorHAnsi" w:cstheme="majorHAnsi"/>
          <w:u w:val="single"/>
        </w:rPr>
        <w:t>.”</w:t>
      </w:r>
    </w:p>
    <w:p w14:paraId="7EEA9BB8" w14:textId="77777777" w:rsidR="005230F9" w:rsidRPr="00631F47" w:rsidRDefault="005230F9" w:rsidP="005230F9">
      <w:pPr>
        <w:pStyle w:val="Heading4"/>
        <w:rPr>
          <w:rFonts w:asciiTheme="majorHAnsi" w:hAnsiTheme="majorHAnsi" w:cstheme="majorHAnsi"/>
        </w:rPr>
      </w:pPr>
      <w:bookmarkStart w:id="0" w:name="_Hlk90485027"/>
      <w:r w:rsidRPr="00631F47">
        <w:rPr>
          <w:rFonts w:asciiTheme="majorHAnsi" w:hAnsiTheme="majorHAnsi" w:cstheme="majorHAnsi"/>
        </w:rPr>
        <w:t xml:space="preserve">Appropriation is </w:t>
      </w:r>
      <w:r w:rsidRPr="00631F47">
        <w:rPr>
          <w:rFonts w:asciiTheme="majorHAnsi" w:hAnsiTheme="majorHAnsi" w:cstheme="majorHAnsi"/>
          <w:u w:val="single"/>
        </w:rPr>
        <w:t>key</w:t>
      </w:r>
      <w:r w:rsidRPr="00631F47">
        <w:rPr>
          <w:rFonts w:asciiTheme="majorHAnsi" w:hAnsiTheme="majorHAnsi" w:cstheme="majorHAnsi"/>
        </w:rPr>
        <w:t xml:space="preserve"> to meet China’s goals through </w:t>
      </w:r>
      <w:r w:rsidRPr="00631F47">
        <w:rPr>
          <w:rFonts w:asciiTheme="majorHAnsi" w:hAnsiTheme="majorHAnsi" w:cstheme="majorHAnsi"/>
          <w:u w:val="single"/>
        </w:rPr>
        <w:t>space resources and tech</w:t>
      </w:r>
    </w:p>
    <w:p w14:paraId="0964D11E" w14:textId="77777777" w:rsidR="005230F9" w:rsidRPr="00631F47" w:rsidRDefault="005230F9" w:rsidP="005230F9">
      <w:pPr>
        <w:rPr>
          <w:rFonts w:asciiTheme="majorHAnsi" w:hAnsiTheme="majorHAnsi" w:cstheme="majorHAnsi"/>
        </w:rPr>
      </w:pPr>
      <w:r w:rsidRPr="00631F47">
        <w:rPr>
          <w:rStyle w:val="Heading4Char"/>
          <w:rFonts w:asciiTheme="majorHAnsi" w:hAnsiTheme="majorHAnsi" w:cstheme="majorHAnsi"/>
        </w:rPr>
        <w:t>Campo 21</w:t>
      </w:r>
      <w:r w:rsidRPr="00631F47">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7BB71555" w14:textId="77777777" w:rsidR="005230F9" w:rsidRPr="00631F47" w:rsidRDefault="005230F9" w:rsidP="005230F9">
      <w:pPr>
        <w:rPr>
          <w:rFonts w:asciiTheme="majorHAnsi" w:hAnsiTheme="majorHAnsi" w:cstheme="majorHAnsi"/>
          <w:sz w:val="16"/>
        </w:rPr>
      </w:pPr>
      <w:r w:rsidRPr="00631F47">
        <w:rPr>
          <w:rFonts w:asciiTheme="majorHAnsi" w:hAnsiTheme="majorHAnsi" w:cstheme="maj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631F47">
        <w:rPr>
          <w:rStyle w:val="StyleUnderline"/>
          <w:rFonts w:asciiTheme="majorHAnsi" w:hAnsiTheme="majorHAnsi" w:cstheme="majorHAnsi"/>
        </w:rPr>
        <w:t>entrepreneurs</w:t>
      </w:r>
      <w:r w:rsidRPr="00631F47">
        <w:rPr>
          <w:rFonts w:asciiTheme="majorHAnsi" w:hAnsiTheme="majorHAnsi" w:cstheme="majorHAnsi"/>
          <w:sz w:val="16"/>
        </w:rPr>
        <w:t xml:space="preserve">, </w:t>
      </w:r>
      <w:r w:rsidRPr="00631F47">
        <w:rPr>
          <w:rStyle w:val="StyleUnderline"/>
          <w:rFonts w:asciiTheme="majorHAnsi" w:hAnsiTheme="majorHAnsi" w:cstheme="majorHAnsi"/>
        </w:rPr>
        <w:t>like</w:t>
      </w:r>
      <w:r w:rsidRPr="00631F47">
        <w:rPr>
          <w:rFonts w:asciiTheme="majorHAnsi" w:hAnsiTheme="majorHAnsi" w:cstheme="majorHAnsi"/>
          <w:sz w:val="16"/>
        </w:rPr>
        <w:t xml:space="preserve"> Elon </w:t>
      </w:r>
      <w:r w:rsidRPr="00631F47">
        <w:rPr>
          <w:rStyle w:val="StyleUnderline"/>
          <w:rFonts w:asciiTheme="majorHAnsi" w:hAnsiTheme="majorHAnsi" w:cstheme="majorHAnsi"/>
        </w:rPr>
        <w:t>Musk and</w:t>
      </w:r>
      <w:r w:rsidRPr="00631F47">
        <w:rPr>
          <w:rFonts w:asciiTheme="majorHAnsi" w:hAnsiTheme="majorHAnsi" w:cstheme="majorHAnsi"/>
          <w:sz w:val="16"/>
        </w:rPr>
        <w:t xml:space="preserve"> Jeff </w:t>
      </w:r>
      <w:r w:rsidRPr="00631F47">
        <w:rPr>
          <w:rStyle w:val="StyleUnderline"/>
          <w:rFonts w:asciiTheme="majorHAnsi" w:hAnsiTheme="majorHAnsi" w:cstheme="majorHAnsi"/>
        </w:rPr>
        <w:t>Bezos</w:t>
      </w:r>
      <w:r w:rsidRPr="00631F47">
        <w:rPr>
          <w:rFonts w:asciiTheme="majorHAnsi" w:hAnsiTheme="majorHAnsi" w:cstheme="majorHAnsi"/>
          <w:sz w:val="16"/>
        </w:rPr>
        <w:t xml:space="preserve">, </w:t>
      </w:r>
      <w:r w:rsidRPr="00631F47">
        <w:rPr>
          <w:rStyle w:val="StyleUnderline"/>
          <w:rFonts w:asciiTheme="majorHAnsi" w:hAnsiTheme="majorHAnsi" w:cstheme="majorHAnsi"/>
        </w:rPr>
        <w:t>propels the search for extraterrestrial materials such as water and minerals</w:t>
      </w:r>
      <w:r w:rsidRPr="00631F47">
        <w:rPr>
          <w:rFonts w:asciiTheme="majorHAnsi" w:hAnsiTheme="majorHAnsi" w:cstheme="majorHAnsi"/>
          <w:sz w:val="16"/>
        </w:rPr>
        <w:t xml:space="preserve">.4 </w:t>
      </w:r>
      <w:r w:rsidRPr="00631F47">
        <w:rPr>
          <w:rStyle w:val="StyleUnderline"/>
          <w:rFonts w:asciiTheme="majorHAnsi" w:hAnsiTheme="majorHAnsi" w:cstheme="majorHAnsi"/>
        </w:rPr>
        <w:t>According to NASA</w:t>
      </w:r>
      <w:r w:rsidRPr="00631F47">
        <w:rPr>
          <w:rFonts w:asciiTheme="majorHAnsi" w:hAnsiTheme="majorHAnsi" w:cstheme="majorHAnsi"/>
          <w:sz w:val="16"/>
        </w:rPr>
        <w:t xml:space="preserve">, </w:t>
      </w:r>
      <w:r w:rsidRPr="00631F47">
        <w:rPr>
          <w:rStyle w:val="StyleUnderline"/>
          <w:rFonts w:asciiTheme="majorHAnsi" w:hAnsiTheme="majorHAnsi" w:cstheme="majorHAnsi"/>
        </w:rPr>
        <w:t>minerals</w:t>
      </w:r>
      <w:r w:rsidRPr="00631F47">
        <w:rPr>
          <w:rFonts w:asciiTheme="majorHAnsi" w:hAnsiTheme="majorHAnsi" w:cstheme="majorHAnsi"/>
          <w:sz w:val="16"/>
        </w:rPr>
        <w:t xml:space="preserve"> found </w:t>
      </w:r>
      <w:r w:rsidRPr="00631F47">
        <w:rPr>
          <w:rStyle w:val="StyleUnderline"/>
          <w:rFonts w:asciiTheme="majorHAnsi" w:hAnsiTheme="majorHAnsi" w:cstheme="majorHAnsi"/>
        </w:rPr>
        <w:t>in the asteroid</w:t>
      </w:r>
      <w:r w:rsidRPr="00631F47">
        <w:rPr>
          <w:rFonts w:asciiTheme="majorHAnsi" w:hAnsiTheme="majorHAnsi" w:cstheme="majorHAnsi"/>
          <w:sz w:val="16"/>
        </w:rPr>
        <w:t xml:space="preserve"> </w:t>
      </w:r>
      <w:r w:rsidRPr="00631F47">
        <w:rPr>
          <w:rStyle w:val="StyleUnderline"/>
          <w:rFonts w:asciiTheme="majorHAnsi" w:hAnsiTheme="majorHAnsi" w:cstheme="majorHAnsi"/>
        </w:rPr>
        <w:t>belt</w:t>
      </w:r>
      <w:r w:rsidRPr="00631F47">
        <w:rPr>
          <w:rFonts w:asciiTheme="majorHAnsi" w:hAnsiTheme="majorHAnsi" w:cstheme="majorHAnsi"/>
          <w:sz w:val="16"/>
        </w:rPr>
        <w:t xml:space="preserve"> between Mars and Jupiter </w:t>
      </w:r>
      <w:r w:rsidRPr="00631F47">
        <w:rPr>
          <w:rStyle w:val="StyleUnderline"/>
          <w:rFonts w:asciiTheme="majorHAnsi" w:hAnsiTheme="majorHAnsi" w:cstheme="majorHAnsi"/>
        </w:rPr>
        <w:t>contain an estimated value of</w:t>
      </w:r>
      <w:r w:rsidRPr="00631F47">
        <w:rPr>
          <w:rFonts w:asciiTheme="majorHAnsi" w:hAnsiTheme="majorHAnsi" w:cstheme="majorHAnsi"/>
          <w:sz w:val="16"/>
        </w:rPr>
        <w:t xml:space="preserve"> approximately $</w:t>
      </w:r>
      <w:r w:rsidRPr="00631F47">
        <w:rPr>
          <w:rStyle w:val="StyleUnderline"/>
          <w:rFonts w:asciiTheme="majorHAnsi" w:hAnsiTheme="majorHAnsi" w:cstheme="majorHAnsi"/>
        </w:rPr>
        <w:t>100 billion for every person on Earth</w:t>
      </w:r>
      <w:r w:rsidRPr="00631F47">
        <w:rPr>
          <w:rFonts w:asciiTheme="majorHAnsi" w:hAnsiTheme="majorHAnsi" w:cstheme="majorHAnsi"/>
          <w:sz w:val="16"/>
        </w:rPr>
        <w:t xml:space="preserve">.5 However, </w:t>
      </w:r>
      <w:r w:rsidRPr="00631F47">
        <w:rPr>
          <w:rStyle w:val="Emphasis"/>
          <w:rFonts w:asciiTheme="majorHAnsi" w:hAnsiTheme="majorHAnsi" w:cstheme="majorHAnsi"/>
          <w:highlight w:val="green"/>
        </w:rPr>
        <w:t>uncertainty</w:t>
      </w:r>
      <w:r w:rsidRPr="00631F47">
        <w:rPr>
          <w:rStyle w:val="StyleUnderline"/>
          <w:rFonts w:asciiTheme="majorHAnsi" w:hAnsiTheme="majorHAnsi" w:cstheme="majorHAnsi"/>
          <w:highlight w:val="green"/>
        </w:rPr>
        <w:t xml:space="preserve"> lingers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because</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private entities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are </w:t>
      </w:r>
      <w:r w:rsidRPr="00631F47">
        <w:rPr>
          <w:rStyle w:val="Emphasis"/>
          <w:rFonts w:asciiTheme="majorHAnsi" w:hAnsiTheme="majorHAnsi" w:cstheme="majorHAnsi"/>
          <w:highlight w:val="green"/>
        </w:rPr>
        <w:t>unsure</w:t>
      </w:r>
      <w:r w:rsidRPr="00631F47">
        <w:rPr>
          <w:rStyle w:val="StyleUnderline"/>
          <w:rFonts w:asciiTheme="majorHAnsi" w:hAnsiTheme="majorHAnsi" w:cstheme="majorHAnsi"/>
        </w:rPr>
        <w:t xml:space="preserve"> that </w:t>
      </w:r>
      <w:r w:rsidRPr="00631F47">
        <w:rPr>
          <w:rStyle w:val="StyleUnderline"/>
          <w:rFonts w:asciiTheme="majorHAnsi" w:hAnsiTheme="majorHAnsi" w:cstheme="majorHAnsi"/>
          <w:highlight w:val="green"/>
        </w:rPr>
        <w:t xml:space="preserve">they </w:t>
      </w:r>
      <w:r w:rsidRPr="00631F47">
        <w:rPr>
          <w:rStyle w:val="StyleUnderline"/>
          <w:rFonts w:asciiTheme="majorHAnsi" w:hAnsiTheme="majorHAnsi" w:cstheme="majorHAnsi"/>
        </w:rPr>
        <w:t xml:space="preserve">will </w:t>
      </w:r>
      <w:r w:rsidRPr="00631F47">
        <w:rPr>
          <w:rStyle w:val="StyleUnderline"/>
          <w:rFonts w:asciiTheme="majorHAnsi" w:hAnsiTheme="majorHAnsi" w:cstheme="majorHAnsi"/>
          <w:highlight w:val="green"/>
        </w:rPr>
        <w:t>possess</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property rights</w:t>
      </w:r>
      <w:r w:rsidRPr="00631F47">
        <w:rPr>
          <w:rStyle w:val="StyleUnderline"/>
          <w:rFonts w:asciiTheme="majorHAnsi" w:hAnsiTheme="majorHAnsi" w:cstheme="majorHAnsi"/>
        </w:rPr>
        <w:t xml:space="preserve"> to their payload or the mined celestial body</w:t>
      </w:r>
      <w:r w:rsidRPr="00631F47">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w:t>
      </w:r>
      <w:r w:rsidRPr="00631F47">
        <w:rPr>
          <w:rFonts w:asciiTheme="majorHAnsi" w:hAnsiTheme="majorHAnsi" w:cstheme="majorHAnsi"/>
          <w:sz w:val="16"/>
        </w:rPr>
        <w:lastRenderedPageBreak/>
        <w:t xml:space="preserve">Space Treaty”).9 At the time of signing, the Outer Space Treaty hoped to foster cooperative and peaceful exploration of outer space without discrimination of any kind.10 However, </w:t>
      </w:r>
      <w:r w:rsidRPr="00631F47">
        <w:rPr>
          <w:rStyle w:val="Emphasis"/>
          <w:rFonts w:asciiTheme="majorHAnsi" w:hAnsiTheme="majorHAnsi" w:cstheme="majorHAnsi"/>
          <w:highlight w:val="green"/>
        </w:rPr>
        <w:t>Article II</w:t>
      </w:r>
      <w:r w:rsidRPr="00631F47">
        <w:rPr>
          <w:rStyle w:val="StyleUnderline"/>
          <w:rFonts w:asciiTheme="majorHAnsi" w:hAnsiTheme="majorHAnsi" w:cstheme="majorHAnsi"/>
          <w:highlight w:val="green"/>
        </w:rPr>
        <w:t xml:space="preserve"> of the</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O</w:t>
      </w:r>
      <w:r w:rsidRPr="00631F47">
        <w:rPr>
          <w:rStyle w:val="StyleUnderline"/>
          <w:rFonts w:asciiTheme="majorHAnsi" w:hAnsiTheme="majorHAnsi" w:cstheme="majorHAnsi"/>
        </w:rPr>
        <w:t xml:space="preserve">uter </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 xml:space="preserve">pace </w:t>
      </w:r>
      <w:r w:rsidRPr="00631F47">
        <w:rPr>
          <w:rStyle w:val="Emphasis"/>
          <w:rFonts w:asciiTheme="majorHAnsi" w:hAnsiTheme="majorHAnsi" w:cstheme="majorHAnsi"/>
          <w:highlight w:val="green"/>
        </w:rPr>
        <w:t>T</w:t>
      </w:r>
      <w:r w:rsidRPr="00631F47">
        <w:rPr>
          <w:rStyle w:val="StyleUnderline"/>
          <w:rFonts w:asciiTheme="majorHAnsi" w:hAnsiTheme="majorHAnsi" w:cstheme="majorHAnsi"/>
        </w:rPr>
        <w:t>reaty contains the bane of private property rights in outer space</w:t>
      </w:r>
      <w:r w:rsidRPr="00631F47">
        <w:rPr>
          <w:rFonts w:asciiTheme="majorHAnsi" w:hAnsiTheme="majorHAnsi" w:cstheme="majorHAnsi"/>
          <w:sz w:val="16"/>
        </w:rPr>
        <w:t xml:space="preserve">, </w:t>
      </w:r>
      <w:r w:rsidRPr="00631F47">
        <w:rPr>
          <w:rStyle w:val="StyleUnderline"/>
          <w:rFonts w:asciiTheme="majorHAnsi" w:hAnsiTheme="majorHAnsi" w:cstheme="majorHAnsi"/>
        </w:rPr>
        <w:t xml:space="preserve">which </w:t>
      </w:r>
      <w:r w:rsidRPr="00631F47">
        <w:rPr>
          <w:rStyle w:val="Emphasis"/>
          <w:rFonts w:asciiTheme="majorHAnsi" w:hAnsiTheme="majorHAnsi" w:cstheme="majorHAnsi"/>
          <w:highlight w:val="green"/>
        </w:rPr>
        <w:t>forbids</w:t>
      </w:r>
      <w:r w:rsidRPr="00631F47">
        <w:rPr>
          <w:rStyle w:val="StyleUnderline"/>
          <w:rFonts w:asciiTheme="majorHAnsi" w:hAnsiTheme="majorHAnsi" w:cstheme="majorHAnsi"/>
        </w:rPr>
        <w:t xml:space="preserve"> the </w:t>
      </w:r>
      <w:r w:rsidRPr="00631F47">
        <w:rPr>
          <w:rStyle w:val="Emphasis"/>
          <w:rFonts w:asciiTheme="majorHAnsi" w:hAnsiTheme="majorHAnsi" w:cstheme="majorHAnsi"/>
          <w:highlight w:val="green"/>
        </w:rPr>
        <w:t>national appropriation</w:t>
      </w:r>
      <w:r w:rsidRPr="00631F47">
        <w:rPr>
          <w:rStyle w:val="StyleUnderline"/>
          <w:rFonts w:asciiTheme="majorHAnsi" w:hAnsiTheme="majorHAnsi" w:cstheme="majorHAnsi"/>
        </w:rPr>
        <w:t xml:space="preserve"> of the moon and other celestial</w:t>
      </w:r>
      <w:r w:rsidRPr="00631F47">
        <w:rPr>
          <w:rFonts w:asciiTheme="majorHAnsi" w:hAnsiTheme="majorHAnsi" w:cstheme="majorHAnsi"/>
          <w:sz w:val="16"/>
        </w:rPr>
        <w:t xml:space="preserve"> </w:t>
      </w:r>
      <w:r w:rsidRPr="00631F47">
        <w:rPr>
          <w:rStyle w:val="StyleUnderline"/>
          <w:rFonts w:asciiTheme="majorHAnsi" w:hAnsiTheme="majorHAnsi" w:cstheme="majorHAnsi"/>
        </w:rPr>
        <w:t>bodies</w:t>
      </w:r>
      <w:r w:rsidRPr="00631F47">
        <w:rPr>
          <w:rFonts w:asciiTheme="majorHAnsi" w:hAnsiTheme="majorHAnsi" w:cstheme="majorHAnsi"/>
          <w:sz w:val="16"/>
        </w:rPr>
        <w:t xml:space="preserve">.11 While the Outer Space Treaty explicitly mentions the prohibition of public entities claiming celestial bodies, </w:t>
      </w:r>
      <w:r w:rsidRPr="00631F47">
        <w:rPr>
          <w:rStyle w:val="StyleUnderline"/>
          <w:rFonts w:asciiTheme="majorHAnsi" w:hAnsiTheme="majorHAnsi" w:cstheme="majorHAnsi"/>
          <w:highlight w:val="green"/>
        </w:rPr>
        <w:t>private</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enterprises risk </w:t>
      </w:r>
      <w:r w:rsidRPr="00631F47">
        <w:rPr>
          <w:rStyle w:val="Emphasis"/>
          <w:rFonts w:asciiTheme="majorHAnsi" w:hAnsiTheme="majorHAnsi" w:cstheme="majorHAnsi"/>
          <w:highlight w:val="green"/>
        </w:rPr>
        <w:t>failing</w:t>
      </w:r>
      <w:r w:rsidRPr="00631F47">
        <w:rPr>
          <w:rStyle w:val="StyleUnderline"/>
          <w:rFonts w:asciiTheme="majorHAnsi" w:hAnsiTheme="majorHAnsi" w:cstheme="majorHAnsi"/>
          <w:highlight w:val="green"/>
        </w:rPr>
        <w:t xml:space="preserve"> to have their</w:t>
      </w:r>
      <w:r w:rsidRPr="00631F47">
        <w:rPr>
          <w:rStyle w:val="StyleUnderline"/>
          <w:rFonts w:asciiTheme="majorHAnsi" w:hAnsiTheme="majorHAnsi" w:cstheme="majorHAnsi"/>
        </w:rPr>
        <w:t xml:space="preserve"> interest in </w:t>
      </w:r>
      <w:r w:rsidRPr="00631F47">
        <w:rPr>
          <w:rStyle w:val="StyleUnderline"/>
          <w:rFonts w:asciiTheme="majorHAnsi" w:hAnsiTheme="majorHAnsi" w:cstheme="majorHAnsi"/>
          <w:highlight w:val="green"/>
        </w:rPr>
        <w:t xml:space="preserve">property rights </w:t>
      </w:r>
      <w:r w:rsidRPr="00631F47">
        <w:rPr>
          <w:rStyle w:val="Emphasis"/>
          <w:rFonts w:asciiTheme="majorHAnsi" w:hAnsiTheme="majorHAnsi" w:cstheme="majorHAnsi"/>
          <w:highlight w:val="green"/>
        </w:rPr>
        <w:t>recognized</w:t>
      </w:r>
      <w:r w:rsidRPr="00631F47">
        <w:rPr>
          <w:rStyle w:val="StyleUnderline"/>
          <w:rFonts w:asciiTheme="majorHAnsi" w:hAnsiTheme="majorHAnsi" w:cstheme="majorHAnsi"/>
        </w:rPr>
        <w:t xml:space="preserve"> by the global community</w:t>
      </w:r>
      <w:r w:rsidRPr="00631F47">
        <w:rPr>
          <w:rFonts w:asciiTheme="majorHAnsi" w:hAnsiTheme="majorHAnsi" w:cstheme="majorHAnsi"/>
          <w:sz w:val="16"/>
        </w:rPr>
        <w:t xml:space="preserve">. </w:t>
      </w:r>
      <w:r w:rsidRPr="00631F47">
        <w:rPr>
          <w:rStyle w:val="StyleUnderline"/>
          <w:rFonts w:asciiTheme="majorHAnsi" w:hAnsiTheme="majorHAnsi" w:cstheme="majorHAnsi"/>
        </w:rPr>
        <w:t>Private entities and investors grapple with the issues pertaining to their rights to mine and extract resources from outer space legally</w:t>
      </w:r>
      <w:r w:rsidRPr="00631F47">
        <w:rPr>
          <w:rFonts w:asciiTheme="majorHAnsi" w:hAnsiTheme="majorHAnsi" w:cstheme="majorHAnsi"/>
          <w:sz w:val="16"/>
        </w:rPr>
        <w:t xml:space="preserve">. </w:t>
      </w:r>
      <w:r w:rsidRPr="00631F47">
        <w:rPr>
          <w:rStyle w:val="StyleUnderline"/>
          <w:rFonts w:asciiTheme="majorHAnsi" w:hAnsiTheme="majorHAnsi" w:cstheme="majorHAnsi"/>
          <w:highlight w:val="green"/>
        </w:rPr>
        <w:t>Without</w:t>
      </w:r>
      <w:r w:rsidRPr="00631F47">
        <w:rPr>
          <w:rStyle w:val="StyleUnderline"/>
          <w:rFonts w:asciiTheme="majorHAnsi" w:hAnsiTheme="majorHAnsi" w:cstheme="majorHAnsi"/>
        </w:rPr>
        <w:t xml:space="preserve"> further international </w:t>
      </w:r>
      <w:r w:rsidRPr="00631F47">
        <w:rPr>
          <w:rStyle w:val="Emphasis"/>
          <w:rFonts w:asciiTheme="majorHAnsi" w:hAnsiTheme="majorHAnsi" w:cstheme="majorHAnsi"/>
          <w:highlight w:val="green"/>
        </w:rPr>
        <w:t>recognition</w:t>
      </w:r>
      <w:r w:rsidRPr="00631F47">
        <w:rPr>
          <w:rStyle w:val="StyleUnderline"/>
          <w:rFonts w:asciiTheme="majorHAnsi" w:hAnsiTheme="majorHAnsi" w:cstheme="majorHAnsi"/>
        </w:rPr>
        <w:t xml:space="preserve"> of their property rights, </w:t>
      </w:r>
      <w:r w:rsidRPr="00631F47">
        <w:rPr>
          <w:rStyle w:val="StyleUnderline"/>
          <w:rFonts w:asciiTheme="majorHAnsi" w:hAnsiTheme="majorHAnsi" w:cstheme="majorHAnsi"/>
          <w:highlight w:val="green"/>
        </w:rPr>
        <w:t xml:space="preserve">private entities may </w:t>
      </w:r>
      <w:r w:rsidRPr="00631F47">
        <w:rPr>
          <w:rStyle w:val="Emphasis"/>
          <w:rFonts w:asciiTheme="majorHAnsi" w:hAnsiTheme="majorHAnsi" w:cstheme="majorHAnsi"/>
          <w:highlight w:val="green"/>
        </w:rPr>
        <w:t>shy away from</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exploring</w:t>
      </w:r>
      <w:r w:rsidRPr="00631F47">
        <w:rPr>
          <w:rStyle w:val="StyleUnderline"/>
          <w:rFonts w:asciiTheme="majorHAnsi" w:hAnsiTheme="majorHAnsi" w:cstheme="majorHAnsi"/>
        </w:rPr>
        <w:t xml:space="preserve"> the concept of </w:t>
      </w:r>
      <w:r w:rsidRPr="00631F47">
        <w:rPr>
          <w:rStyle w:val="StyleUnderline"/>
          <w:rFonts w:asciiTheme="majorHAnsi" w:hAnsiTheme="majorHAnsi" w:cstheme="majorHAnsi"/>
          <w:highlight w:val="green"/>
        </w:rPr>
        <w:t>celestial mining</w:t>
      </w:r>
      <w:r w:rsidRPr="00631F47">
        <w:rPr>
          <w:rFonts w:asciiTheme="majorHAnsi" w:hAnsiTheme="majorHAnsi" w:cstheme="majorHAnsi"/>
          <w:sz w:val="16"/>
        </w:rPr>
        <w:t xml:space="preserve">. </w:t>
      </w:r>
      <w:r w:rsidRPr="00631F47">
        <w:rPr>
          <w:rStyle w:val="StyleUnderline"/>
          <w:rFonts w:asciiTheme="majorHAnsi" w:hAnsiTheme="majorHAnsi" w:cstheme="majorHAnsi"/>
          <w:highlight w:val="green"/>
        </w:rPr>
        <w:t xml:space="preserve">The issue of not knowing what laws are </w:t>
      </w:r>
      <w:r w:rsidRPr="00631F47">
        <w:rPr>
          <w:rStyle w:val="Emphasis"/>
          <w:rFonts w:asciiTheme="majorHAnsi" w:hAnsiTheme="majorHAnsi" w:cstheme="majorHAnsi"/>
          <w:highlight w:val="green"/>
        </w:rPr>
        <w:t>applicable</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or</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to whom private companies are accountable</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impedes</w:t>
      </w:r>
      <w:r w:rsidRPr="00631F47">
        <w:rPr>
          <w:rStyle w:val="StyleUnderline"/>
          <w:rFonts w:asciiTheme="majorHAnsi" w:hAnsiTheme="majorHAnsi" w:cstheme="majorHAnsi"/>
        </w:rPr>
        <w:t xml:space="preserve"> the </w:t>
      </w:r>
      <w:r w:rsidRPr="00631F47">
        <w:rPr>
          <w:rStyle w:val="Emphasis"/>
          <w:rFonts w:asciiTheme="majorHAnsi" w:hAnsiTheme="majorHAnsi" w:cstheme="majorHAnsi"/>
          <w:highlight w:val="green"/>
        </w:rPr>
        <w:t>progress</w:t>
      </w:r>
      <w:r w:rsidRPr="00631F47">
        <w:rPr>
          <w:rStyle w:val="StyleUnderline"/>
          <w:rFonts w:asciiTheme="majorHAnsi" w:hAnsiTheme="majorHAnsi" w:cstheme="majorHAnsi"/>
        </w:rPr>
        <w:t xml:space="preserve"> private entities make in</w:t>
      </w:r>
      <w:r w:rsidRPr="00631F47">
        <w:rPr>
          <w:rFonts w:asciiTheme="majorHAnsi" w:hAnsiTheme="majorHAnsi" w:cstheme="majorHAnsi"/>
          <w:sz w:val="16"/>
        </w:rPr>
        <w:t xml:space="preserve"> achieving their goal of </w:t>
      </w:r>
      <w:r w:rsidRPr="00631F47">
        <w:rPr>
          <w:rStyle w:val="StyleUnderline"/>
          <w:rFonts w:asciiTheme="majorHAnsi" w:hAnsiTheme="majorHAnsi" w:cstheme="majorHAnsi"/>
        </w:rPr>
        <w:t>harvesting extraterrestrial resources</w:t>
      </w:r>
      <w:r w:rsidRPr="00631F47">
        <w:rPr>
          <w:rFonts w:asciiTheme="majorHAnsi" w:hAnsiTheme="majorHAnsi" w:cstheme="majorHAnsi"/>
          <w:sz w:val="16"/>
        </w:rPr>
        <w:t xml:space="preserve">. </w:t>
      </w:r>
      <w:r w:rsidRPr="00631F47">
        <w:rPr>
          <w:rStyle w:val="StyleUnderline"/>
          <w:rFonts w:asciiTheme="majorHAnsi" w:hAnsiTheme="majorHAnsi" w:cstheme="majorHAnsi"/>
          <w:highlight w:val="green"/>
        </w:rPr>
        <w:t>Private entities</w:t>
      </w:r>
      <w:r w:rsidRPr="00631F47">
        <w:rPr>
          <w:rFonts w:asciiTheme="majorHAnsi" w:hAnsiTheme="majorHAnsi" w:cstheme="majorHAnsi"/>
          <w:sz w:val="16"/>
          <w:highlight w:val="green"/>
        </w:rPr>
        <w:t xml:space="preserve"> </w:t>
      </w:r>
      <w:r w:rsidRPr="00631F47">
        <w:rPr>
          <w:rStyle w:val="StyleUnderline"/>
          <w:rFonts w:asciiTheme="majorHAnsi" w:hAnsiTheme="majorHAnsi" w:cstheme="majorHAnsi"/>
          <w:highlight w:val="green"/>
        </w:rPr>
        <w:t>fear</w:t>
      </w:r>
      <w:r w:rsidRPr="00631F47">
        <w:rPr>
          <w:rFonts w:asciiTheme="majorHAnsi" w:hAnsiTheme="majorHAnsi" w:cstheme="majorHAnsi"/>
          <w:sz w:val="16"/>
        </w:rPr>
        <w:t xml:space="preserve"> that </w:t>
      </w:r>
      <w:r w:rsidRPr="00631F47">
        <w:rPr>
          <w:rStyle w:val="StyleUnderline"/>
          <w:rFonts w:asciiTheme="majorHAnsi" w:hAnsiTheme="majorHAnsi" w:cstheme="majorHAnsi"/>
        </w:rPr>
        <w:t xml:space="preserve">the </w:t>
      </w:r>
      <w:r w:rsidRPr="00631F47">
        <w:rPr>
          <w:rStyle w:val="Emphasis"/>
          <w:rFonts w:asciiTheme="majorHAnsi" w:hAnsiTheme="majorHAnsi" w:cstheme="majorHAnsi"/>
          <w:highlight w:val="green"/>
        </w:rPr>
        <w:t>non-appropriation</w:t>
      </w:r>
      <w:r w:rsidRPr="00631F47">
        <w:rPr>
          <w:rStyle w:val="StyleUnderline"/>
          <w:rFonts w:asciiTheme="majorHAnsi" w:hAnsiTheme="majorHAnsi" w:cstheme="majorHAnsi"/>
        </w:rPr>
        <w:t xml:space="preserve"> clause</w:t>
      </w:r>
      <w:r w:rsidRPr="00631F47">
        <w:rPr>
          <w:rFonts w:asciiTheme="majorHAnsi" w:hAnsiTheme="majorHAnsi" w:cstheme="majorHAnsi"/>
          <w:sz w:val="16"/>
        </w:rPr>
        <w:t xml:space="preserve"> of Article II of the Outer Space Treaty, the epicenter of the issue, </w:t>
      </w:r>
      <w:r w:rsidRPr="00631F47">
        <w:rPr>
          <w:rStyle w:val="StyleUnderline"/>
          <w:rFonts w:asciiTheme="majorHAnsi" w:hAnsiTheme="majorHAnsi" w:cstheme="majorHAnsi"/>
          <w:highlight w:val="green"/>
        </w:rPr>
        <w:t xml:space="preserve">will </w:t>
      </w:r>
      <w:r w:rsidRPr="00631F47">
        <w:rPr>
          <w:rStyle w:val="Emphasis"/>
          <w:rFonts w:asciiTheme="majorHAnsi" w:hAnsiTheme="majorHAnsi" w:cstheme="majorHAnsi"/>
          <w:highlight w:val="green"/>
        </w:rPr>
        <w:t>strip</w:t>
      </w:r>
      <w:r w:rsidRPr="00631F47">
        <w:rPr>
          <w:rStyle w:val="StyleUnderline"/>
          <w:rFonts w:asciiTheme="majorHAnsi" w:hAnsiTheme="majorHAnsi" w:cstheme="majorHAnsi"/>
          <w:highlight w:val="green"/>
        </w:rPr>
        <w:t xml:space="preserve"> them of the right to</w:t>
      </w:r>
      <w:r w:rsidRPr="00631F47">
        <w:rPr>
          <w:rStyle w:val="StyleUnderline"/>
          <w:rFonts w:asciiTheme="majorHAnsi" w:hAnsiTheme="majorHAnsi" w:cstheme="majorHAnsi"/>
        </w:rPr>
        <w:t xml:space="preserve"> transport </w:t>
      </w:r>
      <w:r w:rsidRPr="00631F47">
        <w:rPr>
          <w:rStyle w:val="StyleUnderline"/>
          <w:rFonts w:asciiTheme="majorHAnsi" w:hAnsiTheme="majorHAnsi" w:cstheme="majorHAnsi"/>
          <w:highlight w:val="green"/>
        </w:rPr>
        <w:t>their mined resources</w:t>
      </w:r>
      <w:r w:rsidRPr="00631F47">
        <w:rPr>
          <w:rStyle w:val="StyleUnderline"/>
          <w:rFonts w:asciiTheme="majorHAnsi" w:hAnsiTheme="majorHAnsi" w:cstheme="majorHAnsi"/>
        </w:rPr>
        <w:t xml:space="preserve"> back to Earth</w:t>
      </w:r>
      <w:r w:rsidRPr="00631F47">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631F47">
        <w:rPr>
          <w:rStyle w:val="StyleUnderline"/>
          <w:rFonts w:asciiTheme="majorHAnsi" w:hAnsiTheme="majorHAnsi" w:cstheme="majorHAnsi"/>
        </w:rPr>
        <w:t>Space law is once again relevant due to its inadequacies in protecting the property rights of said entities in space</w:t>
      </w:r>
      <w:r w:rsidRPr="00631F47">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39BA48E1"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It’s </w:t>
      </w:r>
      <w:r w:rsidRPr="00631F47">
        <w:rPr>
          <w:rFonts w:asciiTheme="majorHAnsi" w:hAnsiTheme="majorHAnsi" w:cstheme="majorHAnsi"/>
          <w:u w:val="single"/>
        </w:rPr>
        <w:t>exponential</w:t>
      </w:r>
      <w:r w:rsidRPr="00631F47">
        <w:rPr>
          <w:rFonts w:asciiTheme="majorHAnsi" w:hAnsiTheme="majorHAnsi" w:cstheme="majorHAnsi"/>
        </w:rPr>
        <w:t xml:space="preserve"> – more and more companies will </w:t>
      </w:r>
      <w:r w:rsidRPr="00631F47">
        <w:rPr>
          <w:rFonts w:asciiTheme="majorHAnsi" w:hAnsiTheme="majorHAnsi" w:cstheme="majorHAnsi"/>
          <w:u w:val="single"/>
        </w:rPr>
        <w:t>follow</w:t>
      </w:r>
      <w:r w:rsidRPr="00631F47">
        <w:rPr>
          <w:rFonts w:asciiTheme="majorHAnsi" w:hAnsiTheme="majorHAnsi" w:cstheme="majorHAnsi"/>
        </w:rPr>
        <w:t xml:space="preserve"> </w:t>
      </w:r>
    </w:p>
    <w:p w14:paraId="3A8AA1E7" w14:textId="77777777" w:rsidR="005230F9" w:rsidRPr="00631F47" w:rsidRDefault="005230F9" w:rsidP="005230F9">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w:t>
      </w:r>
      <w:proofErr w:type="spellStart"/>
      <w:r w:rsidRPr="00631F47">
        <w:rPr>
          <w:rFonts w:asciiTheme="majorHAnsi" w:hAnsiTheme="majorHAnsi" w:cstheme="majorHAnsi"/>
          <w:sz w:val="18"/>
          <w:szCs w:val="18"/>
        </w:rPr>
        <w:t>Shengli</w:t>
      </w:r>
      <w:proofErr w:type="spellEnd"/>
      <w:r w:rsidRPr="00631F47">
        <w:rPr>
          <w:rFonts w:asciiTheme="majorHAnsi" w:hAnsiTheme="majorHAnsi" w:cstheme="majorHAnsi"/>
          <w:sz w:val="18"/>
          <w:szCs w:val="18"/>
        </w:rPr>
        <w:t xml:space="preserve"> Jiang &amp; Yun Zhao (2018) “The Aftermath of the US Space Resource Exploration and Utilization Act: What’s Left for China?” </w:t>
      </w:r>
      <w:hyperlink r:id="rId25"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7371DD4D" w14:textId="77777777" w:rsidR="005230F9" w:rsidRPr="00631F47" w:rsidRDefault="005230F9" w:rsidP="005230F9">
      <w:pPr>
        <w:rPr>
          <w:rFonts w:asciiTheme="majorHAnsi" w:hAnsiTheme="majorHAnsi" w:cstheme="majorHAnsi"/>
          <w:sz w:val="16"/>
        </w:rPr>
      </w:pPr>
      <w:proofErr w:type="spellStart"/>
      <w:r w:rsidRPr="00631F47">
        <w:rPr>
          <w:rFonts w:asciiTheme="majorHAnsi" w:hAnsiTheme="majorHAnsi" w:cstheme="majorHAnsi"/>
          <w:sz w:val="16"/>
        </w:rPr>
        <w:t>Olinga</w:t>
      </w:r>
      <w:proofErr w:type="spellEnd"/>
      <w:r w:rsidRPr="00631F47">
        <w:rPr>
          <w:rFonts w:asciiTheme="majorHAnsi" w:hAnsiTheme="majorHAnsi" w:cstheme="majorHAnsi"/>
          <w:sz w:val="16"/>
        </w:rPr>
        <w:t xml:space="preserve"> argued that the </w:t>
      </w:r>
      <w:r w:rsidRPr="00631F47">
        <w:rPr>
          <w:rFonts w:asciiTheme="majorHAnsi" w:hAnsiTheme="majorHAnsi" w:cstheme="majorHAnsi"/>
          <w:highlight w:val="green"/>
          <w:u w:val="single"/>
        </w:rPr>
        <w:t>legal regime prohibiting</w:t>
      </w:r>
      <w:r w:rsidRPr="00631F47">
        <w:rPr>
          <w:rFonts w:asciiTheme="majorHAnsi" w:hAnsiTheme="majorHAnsi" w:cstheme="majorHAnsi"/>
          <w:u w:val="single"/>
        </w:rPr>
        <w:t xml:space="preserve"> the </w:t>
      </w:r>
      <w:r w:rsidRPr="00631F47">
        <w:rPr>
          <w:rFonts w:asciiTheme="majorHAnsi" w:hAnsiTheme="majorHAnsi" w:cstheme="majorHAnsi"/>
          <w:b/>
          <w:bCs/>
          <w:highlight w:val="green"/>
          <w:u w:val="single"/>
        </w:rPr>
        <w:t>appropriation</w:t>
      </w:r>
      <w:r w:rsidRPr="00631F47">
        <w:rPr>
          <w:rFonts w:asciiTheme="majorHAnsi" w:hAnsiTheme="majorHAnsi" w:cstheme="majorHAnsi"/>
          <w:highlight w:val="green"/>
          <w:u w:val="single"/>
        </w:rPr>
        <w:t xml:space="preserve"> of space resources deprives </w:t>
      </w:r>
      <w:r w:rsidRPr="00631F47">
        <w:rPr>
          <w:rFonts w:asciiTheme="majorHAnsi" w:hAnsiTheme="majorHAnsi" w:cstheme="majorHAnsi"/>
          <w:b/>
          <w:bCs/>
          <w:highlight w:val="green"/>
          <w:u w:val="single"/>
        </w:rPr>
        <w:t>private entities</w:t>
      </w:r>
      <w:r w:rsidRPr="00631F47">
        <w:rPr>
          <w:rFonts w:asciiTheme="majorHAnsi" w:hAnsiTheme="majorHAnsi" w:cstheme="majorHAnsi"/>
          <w:highlight w:val="green"/>
          <w:u w:val="single"/>
        </w:rPr>
        <w:t xml:space="preserve"> of</w:t>
      </w:r>
      <w:r w:rsidRPr="00631F47">
        <w:rPr>
          <w:rFonts w:asciiTheme="majorHAnsi" w:hAnsiTheme="majorHAnsi" w:cstheme="majorHAnsi"/>
          <w:sz w:val="16"/>
        </w:rPr>
        <w:t xml:space="preserve"> the guarantee for payback of </w:t>
      </w:r>
      <w:r w:rsidRPr="00631F47">
        <w:rPr>
          <w:rFonts w:asciiTheme="majorHAnsi" w:hAnsiTheme="majorHAnsi" w:cstheme="majorHAnsi"/>
          <w:u w:val="single"/>
        </w:rPr>
        <w:t>costs invested in</w:t>
      </w:r>
      <w:r w:rsidRPr="00631F47">
        <w:rPr>
          <w:rFonts w:asciiTheme="majorHAnsi" w:hAnsiTheme="majorHAnsi" w:cstheme="majorHAnsi"/>
          <w:sz w:val="16"/>
        </w:rPr>
        <w:t xml:space="preserve"> the exploration and </w:t>
      </w:r>
      <w:r w:rsidRPr="00631F47">
        <w:rPr>
          <w:rFonts w:asciiTheme="majorHAnsi" w:hAnsiTheme="majorHAnsi" w:cstheme="majorHAnsi"/>
          <w:highlight w:val="green"/>
          <w:u w:val="single"/>
        </w:rPr>
        <w:t>utilization of space resources</w:t>
      </w:r>
      <w:r w:rsidRPr="00631F47">
        <w:rPr>
          <w:rFonts w:asciiTheme="majorHAnsi" w:hAnsiTheme="majorHAnsi" w:cstheme="majorHAnsi"/>
          <w:sz w:val="16"/>
        </w:rPr>
        <w:t xml:space="preserve">, and </w:t>
      </w:r>
      <w:r w:rsidRPr="00631F47">
        <w:rPr>
          <w:rFonts w:asciiTheme="majorHAnsi" w:hAnsiTheme="majorHAnsi" w:cstheme="majorHAnsi"/>
          <w:b/>
          <w:bCs/>
          <w:highlight w:val="green"/>
          <w:u w:val="single"/>
        </w:rPr>
        <w:t>makes them lose</w:t>
      </w:r>
      <w:r w:rsidRPr="00631F47">
        <w:rPr>
          <w:rFonts w:asciiTheme="majorHAnsi" w:hAnsiTheme="majorHAnsi" w:cstheme="majorHAnsi"/>
          <w:u w:val="single"/>
        </w:rPr>
        <w:t xml:space="preserve"> the driving force of further conducting the </w:t>
      </w:r>
      <w:r w:rsidRPr="00631F47">
        <w:rPr>
          <w:rFonts w:asciiTheme="majorHAnsi" w:hAnsiTheme="majorHAnsi" w:cstheme="majorHAnsi"/>
          <w:b/>
          <w:bCs/>
          <w:highlight w:val="green"/>
          <w:u w:val="single"/>
        </w:rPr>
        <w:t>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xml:space="preserve">.81 As a consequence, whole </w:t>
      </w:r>
      <w:r w:rsidRPr="00631F47">
        <w:rPr>
          <w:rFonts w:asciiTheme="majorHAnsi" w:hAnsiTheme="majorHAnsi" w:cstheme="majorHAnsi"/>
          <w:u w:val="single"/>
        </w:rPr>
        <w:t xml:space="preserve">activities of </w:t>
      </w:r>
      <w:r w:rsidRPr="00631F47">
        <w:rPr>
          <w:rFonts w:asciiTheme="majorHAnsi" w:hAnsiTheme="majorHAnsi" w:cstheme="majorHAnsi"/>
          <w:b/>
          <w:bCs/>
          <w:highlight w:val="green"/>
          <w:u w:val="single"/>
        </w:rPr>
        <w:t>exploring</w:t>
      </w:r>
      <w:r w:rsidRPr="00631F47">
        <w:rPr>
          <w:rFonts w:asciiTheme="majorHAnsi" w:hAnsiTheme="majorHAnsi" w:cstheme="majorHAnsi"/>
          <w:u w:val="single"/>
        </w:rPr>
        <w:t xml:space="preserve"> and utilizing </w:t>
      </w:r>
      <w:r w:rsidRPr="00631F47">
        <w:rPr>
          <w:rFonts w:asciiTheme="majorHAnsi" w:hAnsiTheme="majorHAnsi" w:cstheme="majorHAnsi"/>
          <w:highlight w:val="green"/>
          <w:u w:val="single"/>
        </w:rPr>
        <w:t xml:space="preserve">space resources could </w:t>
      </w:r>
      <w:r w:rsidRPr="00631F47">
        <w:rPr>
          <w:rFonts w:asciiTheme="majorHAnsi" w:hAnsiTheme="majorHAnsi" w:cstheme="majorHAnsi"/>
          <w:b/>
          <w:bCs/>
          <w:highlight w:val="green"/>
          <w:u w:val="single"/>
        </w:rPr>
        <w:t>get into</w:t>
      </w:r>
      <w:r w:rsidRPr="00631F47">
        <w:rPr>
          <w:rFonts w:asciiTheme="majorHAnsi" w:hAnsiTheme="majorHAnsi" w:cstheme="majorHAnsi"/>
          <w:u w:val="single"/>
        </w:rPr>
        <w:t xml:space="preserve"> the trouble of </w:t>
      </w:r>
      <w:r w:rsidRPr="00631F47">
        <w:rPr>
          <w:rFonts w:asciiTheme="majorHAnsi" w:hAnsiTheme="majorHAnsi" w:cstheme="majorHAnsi"/>
          <w:b/>
          <w:bCs/>
          <w:u w:val="single"/>
        </w:rPr>
        <w:t>slow development</w:t>
      </w:r>
      <w:r w:rsidRPr="00631F47">
        <w:rPr>
          <w:rFonts w:asciiTheme="majorHAnsi" w:hAnsiTheme="majorHAnsi" w:cstheme="majorHAnsi"/>
          <w:u w:val="single"/>
        </w:rPr>
        <w:t xml:space="preserve"> or even </w:t>
      </w:r>
      <w:r w:rsidRPr="00631F47">
        <w:rPr>
          <w:rFonts w:asciiTheme="majorHAnsi" w:hAnsiTheme="majorHAnsi" w:cstheme="majorHAnsi"/>
          <w:b/>
          <w:bCs/>
          <w:highlight w:val="green"/>
          <w:u w:val="single"/>
        </w:rPr>
        <w:t>stagnation</w:t>
      </w:r>
      <w:r w:rsidRPr="00631F47">
        <w:rPr>
          <w:rFonts w:asciiTheme="majorHAnsi" w:hAnsiTheme="majorHAnsi" w:cstheme="majorHAnsi"/>
          <w:sz w:val="16"/>
        </w:rPr>
        <w:t xml:space="preserve">. Therefore, it is strongly argued that </w:t>
      </w:r>
      <w:r w:rsidRPr="00631F47">
        <w:rPr>
          <w:rFonts w:asciiTheme="majorHAnsi" w:hAnsiTheme="majorHAnsi" w:cstheme="majorHAnsi"/>
          <w:b/>
          <w:bCs/>
          <w:highlight w:val="green"/>
          <w:u w:val="single"/>
        </w:rPr>
        <w:t>private entities should be granted</w:t>
      </w:r>
      <w:r w:rsidRPr="00631F47">
        <w:rPr>
          <w:rFonts w:asciiTheme="majorHAnsi" w:hAnsiTheme="majorHAnsi" w:cstheme="majorHAnsi"/>
          <w:u w:val="single"/>
        </w:rPr>
        <w:t xml:space="preserve"> the </w:t>
      </w:r>
      <w:r w:rsidRPr="00631F47">
        <w:rPr>
          <w:rFonts w:asciiTheme="majorHAnsi" w:hAnsiTheme="majorHAnsi" w:cstheme="majorHAnsi"/>
          <w:highlight w:val="green"/>
          <w:u w:val="single"/>
        </w:rPr>
        <w:t xml:space="preserve">right of </w:t>
      </w:r>
      <w:r w:rsidRPr="00631F47">
        <w:rPr>
          <w:rFonts w:asciiTheme="majorHAnsi" w:hAnsiTheme="majorHAnsi" w:cstheme="majorHAnsi"/>
          <w:b/>
          <w:bCs/>
          <w:highlight w:val="green"/>
          <w:u w:val="single"/>
        </w:rPr>
        <w:t>appropriation over space resources</w:t>
      </w:r>
      <w:r w:rsidRPr="00631F47">
        <w:rPr>
          <w:rFonts w:asciiTheme="majorHAnsi" w:hAnsiTheme="majorHAnsi" w:cstheme="majorHAnsi"/>
          <w:highlight w:val="green"/>
          <w:u w:val="single"/>
        </w:rPr>
        <w:t>, so</w:t>
      </w:r>
      <w:r w:rsidRPr="00631F47">
        <w:rPr>
          <w:rFonts w:asciiTheme="majorHAnsi" w:hAnsiTheme="majorHAnsi" w:cstheme="majorHAnsi"/>
          <w:u w:val="single"/>
        </w:rPr>
        <w:t xml:space="preserve"> that </w:t>
      </w:r>
      <w:r w:rsidRPr="00631F47">
        <w:rPr>
          <w:rFonts w:asciiTheme="majorHAnsi" w:hAnsiTheme="majorHAnsi" w:cstheme="majorHAnsi"/>
          <w:b/>
          <w:bCs/>
          <w:highlight w:val="green"/>
          <w:u w:val="single"/>
        </w:rPr>
        <w:t>they may engage in</w:t>
      </w:r>
      <w:r w:rsidRPr="00631F47">
        <w:rPr>
          <w:rFonts w:asciiTheme="majorHAnsi" w:hAnsiTheme="majorHAnsi" w:cstheme="majorHAnsi"/>
          <w:u w:val="single"/>
        </w:rPr>
        <w:t xml:space="preserve"> the </w:t>
      </w:r>
      <w:r w:rsidRPr="00631F47">
        <w:rPr>
          <w:rFonts w:asciiTheme="majorHAnsi" w:hAnsiTheme="majorHAnsi" w:cstheme="majorHAnsi"/>
          <w:b/>
          <w:bCs/>
          <w:u w:val="single"/>
        </w:rPr>
        <w:t>exploration</w:t>
      </w:r>
      <w:r w:rsidRPr="00631F47">
        <w:rPr>
          <w:rFonts w:asciiTheme="majorHAnsi" w:hAnsiTheme="majorHAnsi" w:cstheme="majorHAnsi"/>
          <w:sz w:val="16"/>
        </w:rPr>
        <w:t xml:space="preserve"> and utilization </w:t>
      </w:r>
      <w:r w:rsidRPr="00631F47">
        <w:rPr>
          <w:rFonts w:asciiTheme="majorHAnsi" w:hAnsiTheme="majorHAnsi" w:cstheme="majorHAnsi"/>
          <w:u w:val="single"/>
        </w:rPr>
        <w:t xml:space="preserve">of </w:t>
      </w:r>
      <w:r w:rsidRPr="00631F47">
        <w:rPr>
          <w:rFonts w:asciiTheme="majorHAnsi" w:hAnsiTheme="majorHAnsi" w:cstheme="majorHAnsi"/>
          <w:b/>
          <w:bCs/>
          <w:u w:val="single"/>
        </w:rPr>
        <w:t xml:space="preserve">space </w:t>
      </w:r>
      <w:r w:rsidRPr="00631F47">
        <w:rPr>
          <w:rFonts w:asciiTheme="majorHAnsi" w:hAnsiTheme="majorHAnsi" w:cstheme="majorHAnsi"/>
          <w:b/>
          <w:bCs/>
          <w:highlight w:val="green"/>
          <w:u w:val="single"/>
        </w:rPr>
        <w:t>resources more positively</w:t>
      </w:r>
      <w:r w:rsidRPr="00631F47">
        <w:rPr>
          <w:rFonts w:asciiTheme="majorHAnsi" w:hAnsiTheme="majorHAnsi" w:cstheme="majorHAnsi"/>
          <w:sz w:val="16"/>
        </w:rPr>
        <w:t xml:space="preserve">, under the attraction of expected </w:t>
      </w:r>
      <w:r w:rsidRPr="00631F47">
        <w:rPr>
          <w:rFonts w:asciiTheme="majorHAnsi" w:hAnsiTheme="majorHAnsi" w:cstheme="majorHAnsi"/>
          <w:u w:val="single"/>
        </w:rPr>
        <w:t>profits to be derived from the exploration and utilization</w:t>
      </w:r>
      <w:r w:rsidRPr="00631F47">
        <w:rPr>
          <w:rFonts w:asciiTheme="majorHAnsi" w:hAnsiTheme="majorHAnsi" w:cstheme="majorHAnsi"/>
          <w:sz w:val="16"/>
        </w:rPr>
        <w:t xml:space="preserve">.82 It is </w:t>
      </w:r>
      <w:r w:rsidRPr="00631F47">
        <w:rPr>
          <w:rFonts w:asciiTheme="majorHAnsi" w:hAnsiTheme="majorHAnsi" w:cstheme="majorHAnsi"/>
          <w:u w:val="single"/>
        </w:rPr>
        <w:t xml:space="preserve">necessary </w:t>
      </w:r>
      <w:r w:rsidRPr="00631F47">
        <w:rPr>
          <w:rFonts w:asciiTheme="majorHAnsi" w:hAnsiTheme="majorHAnsi" w:cstheme="majorHAnsi"/>
          <w:b/>
          <w:bCs/>
          <w:u w:val="single"/>
        </w:rPr>
        <w:t xml:space="preserve">to </w:t>
      </w:r>
      <w:r w:rsidRPr="00631F47">
        <w:rPr>
          <w:rFonts w:asciiTheme="majorHAnsi" w:hAnsiTheme="majorHAnsi" w:cstheme="majorHAnsi"/>
          <w:b/>
          <w:bCs/>
          <w:highlight w:val="green"/>
          <w:u w:val="single"/>
        </w:rPr>
        <w:t>attract private entities</w:t>
      </w:r>
      <w:r w:rsidRPr="00631F47">
        <w:rPr>
          <w:rFonts w:asciiTheme="majorHAnsi" w:hAnsiTheme="majorHAnsi" w:cstheme="majorHAnsi"/>
          <w:sz w:val="16"/>
        </w:rPr>
        <w:t xml:space="preserve"> to engage in the exploration and utilization of space resources, so as </w:t>
      </w:r>
      <w:r w:rsidRPr="00631F47">
        <w:rPr>
          <w:rFonts w:asciiTheme="majorHAnsi" w:hAnsiTheme="majorHAnsi" w:cstheme="majorHAnsi"/>
          <w:b/>
          <w:bCs/>
          <w:highlight w:val="green"/>
          <w:u w:val="single"/>
        </w:rPr>
        <w:t>to conform</w:t>
      </w:r>
      <w:r w:rsidRPr="00631F47">
        <w:rPr>
          <w:rFonts w:asciiTheme="majorHAnsi" w:hAnsiTheme="majorHAnsi" w:cstheme="majorHAnsi"/>
          <w:highlight w:val="green"/>
          <w:u w:val="single"/>
        </w:rPr>
        <w:t xml:space="preserve"> </w:t>
      </w:r>
      <w:r w:rsidRPr="00631F47">
        <w:rPr>
          <w:rFonts w:asciiTheme="majorHAnsi" w:hAnsiTheme="majorHAnsi" w:cstheme="majorHAnsi"/>
          <w:b/>
          <w:bCs/>
          <w:highlight w:val="green"/>
          <w:u w:val="single"/>
        </w:rPr>
        <w:t xml:space="preserve">to </w:t>
      </w:r>
      <w:r w:rsidRPr="00631F47">
        <w:rPr>
          <w:rFonts w:asciiTheme="majorHAnsi" w:hAnsiTheme="majorHAnsi" w:cstheme="majorHAnsi"/>
          <w:highlight w:val="green"/>
          <w:u w:val="single"/>
        </w:rPr>
        <w:t>the</w:t>
      </w:r>
      <w:r w:rsidRPr="00631F47">
        <w:rPr>
          <w:rFonts w:asciiTheme="majorHAnsi" w:hAnsiTheme="majorHAnsi" w:cstheme="majorHAnsi"/>
          <w:u w:val="single"/>
        </w:rPr>
        <w:t xml:space="preserve"> current </w:t>
      </w:r>
      <w:r w:rsidRPr="00631F47">
        <w:rPr>
          <w:rFonts w:asciiTheme="majorHAnsi" w:hAnsiTheme="majorHAnsi" w:cstheme="majorHAnsi"/>
          <w:highlight w:val="green"/>
          <w:u w:val="single"/>
        </w:rPr>
        <w:t xml:space="preserve">trend of the </w:t>
      </w:r>
      <w:r w:rsidRPr="00631F47">
        <w:rPr>
          <w:rFonts w:asciiTheme="majorHAnsi" w:hAnsiTheme="majorHAnsi" w:cstheme="majorHAnsi"/>
          <w:b/>
          <w:bCs/>
          <w:highlight w:val="green"/>
          <w:u w:val="single"/>
        </w:rPr>
        <w:t>booming</w:t>
      </w:r>
      <w:r w:rsidRPr="00631F47">
        <w:rPr>
          <w:rFonts w:asciiTheme="majorHAnsi" w:hAnsiTheme="majorHAnsi" w:cstheme="majorHAnsi"/>
          <w:highlight w:val="green"/>
          <w:u w:val="single"/>
        </w:rPr>
        <w:t xml:space="preserve"> development of</w:t>
      </w:r>
      <w:r w:rsidRPr="00631F47">
        <w:rPr>
          <w:rFonts w:asciiTheme="majorHAnsi" w:hAnsiTheme="majorHAnsi" w:cstheme="majorHAnsi"/>
          <w:u w:val="single"/>
        </w:rPr>
        <w:t xml:space="preserve"> the commercial </w:t>
      </w:r>
      <w:r w:rsidRPr="00631F47">
        <w:rPr>
          <w:rFonts w:asciiTheme="majorHAnsi" w:hAnsiTheme="majorHAnsi" w:cstheme="majorHAnsi"/>
          <w:b/>
          <w:bCs/>
          <w:highlight w:val="green"/>
          <w:u w:val="single"/>
        </w:rPr>
        <w:t>space industry</w:t>
      </w:r>
      <w:r w:rsidRPr="00631F47">
        <w:rPr>
          <w:rFonts w:asciiTheme="majorHAnsi" w:hAnsiTheme="majorHAnsi" w:cstheme="majorHAnsi"/>
          <w:highlight w:val="green"/>
          <w:u w:val="single"/>
        </w:rPr>
        <w:t xml:space="preserve">; maximize the </w:t>
      </w:r>
      <w:r w:rsidRPr="00631F47">
        <w:rPr>
          <w:rFonts w:asciiTheme="majorHAnsi" w:hAnsiTheme="majorHAnsi" w:cstheme="majorHAnsi"/>
          <w:b/>
          <w:bCs/>
          <w:highlight w:val="green"/>
          <w:u w:val="single"/>
        </w:rPr>
        <w:t>economic value</w:t>
      </w:r>
      <w:r w:rsidRPr="00631F47">
        <w:rPr>
          <w:rFonts w:asciiTheme="majorHAnsi" w:hAnsiTheme="majorHAnsi" w:cstheme="majorHAnsi"/>
          <w:u w:val="single"/>
        </w:rPr>
        <w:t xml:space="preserve"> of space resources; and stimulate the development of space science and technology in return</w:t>
      </w:r>
      <w:r w:rsidRPr="00631F47">
        <w:rPr>
          <w:rFonts w:asciiTheme="majorHAnsi" w:hAnsiTheme="majorHAnsi" w:cstheme="majorHAnsi"/>
          <w:sz w:val="16"/>
        </w:rPr>
        <w:t>.83 The negative results from the appropriation of space resources will be far beyond the benefits to be brought thereby. That is, the international rule of law, the peace, and security of outer space should take the priority to the interests from the exploration and utilization of space resources.</w:t>
      </w:r>
    </w:p>
    <w:p w14:paraId="7243D0A0"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Space becomes a </w:t>
      </w:r>
      <w:r w:rsidRPr="00631F47">
        <w:rPr>
          <w:rFonts w:asciiTheme="majorHAnsi" w:hAnsiTheme="majorHAnsi" w:cstheme="majorHAnsi"/>
          <w:u w:val="single"/>
        </w:rPr>
        <w:t>new domain</w:t>
      </w:r>
      <w:r w:rsidRPr="00631F47">
        <w:rPr>
          <w:rFonts w:asciiTheme="majorHAnsi" w:hAnsiTheme="majorHAnsi" w:cstheme="majorHAnsi"/>
        </w:rPr>
        <w:t xml:space="preserve"> where China establishes </w:t>
      </w:r>
      <w:r w:rsidRPr="00631F47">
        <w:rPr>
          <w:rFonts w:asciiTheme="majorHAnsi" w:hAnsiTheme="majorHAnsi" w:cstheme="majorHAnsi"/>
          <w:u w:val="single"/>
        </w:rPr>
        <w:t>primacy</w:t>
      </w:r>
      <w:r w:rsidRPr="00631F47">
        <w:rPr>
          <w:rFonts w:asciiTheme="majorHAnsi" w:hAnsiTheme="majorHAnsi" w:cstheme="majorHAnsi"/>
        </w:rPr>
        <w:t xml:space="preserve"> and appropriation is their </w:t>
      </w:r>
      <w:r w:rsidRPr="00631F47">
        <w:rPr>
          <w:rFonts w:asciiTheme="majorHAnsi" w:hAnsiTheme="majorHAnsi" w:cstheme="majorHAnsi"/>
          <w:u w:val="single"/>
        </w:rPr>
        <w:t>golden ticket</w:t>
      </w:r>
      <w:r w:rsidRPr="00631F47">
        <w:rPr>
          <w:rFonts w:asciiTheme="majorHAnsi" w:hAnsiTheme="majorHAnsi" w:cstheme="majorHAnsi"/>
        </w:rPr>
        <w:t xml:space="preserve"> </w:t>
      </w:r>
    </w:p>
    <w:p w14:paraId="2EA77B7E" w14:textId="77777777" w:rsidR="005230F9" w:rsidRPr="00631F47" w:rsidRDefault="005230F9" w:rsidP="005230F9">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w:t>
      </w:r>
      <w:proofErr w:type="spellStart"/>
      <w:r w:rsidRPr="00631F47">
        <w:rPr>
          <w:rFonts w:asciiTheme="majorHAnsi" w:hAnsiTheme="majorHAnsi" w:cstheme="majorHAnsi"/>
          <w:sz w:val="18"/>
          <w:szCs w:val="18"/>
        </w:rPr>
        <w:t>Shengli</w:t>
      </w:r>
      <w:proofErr w:type="spellEnd"/>
      <w:r w:rsidRPr="00631F47">
        <w:rPr>
          <w:rFonts w:asciiTheme="majorHAnsi" w:hAnsiTheme="majorHAnsi" w:cstheme="majorHAnsi"/>
          <w:sz w:val="18"/>
          <w:szCs w:val="18"/>
        </w:rPr>
        <w:t xml:space="preserve"> Jiang &amp; Yun Zhao (2018) “The Aftermath of the US Space Resource Exploration and Utilization Act: What’s Left for China?” </w:t>
      </w:r>
      <w:hyperlink r:id="rId26"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6A3963DE" w14:textId="77777777" w:rsidR="005230F9" w:rsidRPr="00631F47" w:rsidRDefault="005230F9" w:rsidP="005230F9">
      <w:pPr>
        <w:rPr>
          <w:rFonts w:asciiTheme="majorHAnsi" w:hAnsiTheme="majorHAnsi" w:cstheme="majorHAnsi"/>
          <w:sz w:val="16"/>
        </w:rPr>
      </w:pPr>
      <w:r w:rsidRPr="00631F47">
        <w:rPr>
          <w:rFonts w:asciiTheme="majorHAnsi" w:hAnsiTheme="majorHAnsi" w:cstheme="majorHAnsi"/>
          <w:u w:val="single"/>
        </w:rPr>
        <w:lastRenderedPageBreak/>
        <w:t>China</w:t>
      </w:r>
      <w:r w:rsidRPr="00631F47">
        <w:rPr>
          <w:rFonts w:asciiTheme="majorHAnsi" w:hAnsiTheme="majorHAnsi" w:cstheme="majorHAnsi"/>
          <w:sz w:val="16"/>
        </w:rPr>
        <w:t xml:space="preserve"> is a “responsible major country” of </w:t>
      </w:r>
      <w:r w:rsidRPr="00631F47">
        <w:rPr>
          <w:rFonts w:asciiTheme="majorHAnsi" w:hAnsiTheme="majorHAnsi" w:cstheme="majorHAnsi"/>
          <w:b/>
          <w:bCs/>
          <w:u w:val="single"/>
        </w:rPr>
        <w:t>space activities</w:t>
      </w:r>
      <w:r w:rsidRPr="00631F47">
        <w:rPr>
          <w:rFonts w:asciiTheme="majorHAnsi" w:hAnsiTheme="majorHAnsi" w:cstheme="majorHAnsi"/>
          <w:sz w:val="16"/>
        </w:rPr>
        <w:t xml:space="preserve">.96 It should thus take corresponding positions in response to the adoption of the Act. With rapid development of space science and technology, </w:t>
      </w:r>
      <w:r w:rsidRPr="00631F47">
        <w:rPr>
          <w:rFonts w:asciiTheme="majorHAnsi" w:hAnsiTheme="majorHAnsi" w:cstheme="majorHAnsi"/>
          <w:b/>
          <w:bCs/>
          <w:highlight w:val="green"/>
          <w:u w:val="single"/>
        </w:rPr>
        <w:t>China</w:t>
      </w:r>
      <w:r w:rsidRPr="00631F47">
        <w:rPr>
          <w:rFonts w:asciiTheme="majorHAnsi" w:hAnsiTheme="majorHAnsi" w:cstheme="majorHAnsi"/>
          <w:u w:val="single"/>
        </w:rPr>
        <w:t xml:space="preserve"> will be ready to </w:t>
      </w:r>
      <w:r w:rsidRPr="00631F47">
        <w:rPr>
          <w:rFonts w:asciiTheme="majorHAnsi" w:hAnsiTheme="majorHAnsi" w:cstheme="majorHAnsi"/>
          <w:b/>
          <w:bCs/>
          <w:u w:val="single"/>
        </w:rPr>
        <w:t>engage</w:t>
      </w:r>
      <w:r w:rsidRPr="00631F47">
        <w:rPr>
          <w:rFonts w:asciiTheme="majorHAnsi" w:hAnsiTheme="majorHAnsi" w:cstheme="majorHAnsi"/>
          <w:u w:val="single"/>
        </w:rPr>
        <w:t xml:space="preserve"> </w:t>
      </w:r>
      <w:r w:rsidRPr="00631F47">
        <w:rPr>
          <w:rFonts w:asciiTheme="majorHAnsi" w:hAnsiTheme="majorHAnsi" w:cstheme="majorHAnsi"/>
          <w:highlight w:val="green"/>
          <w:u w:val="single"/>
        </w:rPr>
        <w:t>in</w:t>
      </w:r>
      <w:r w:rsidRPr="00631F47">
        <w:rPr>
          <w:rFonts w:asciiTheme="majorHAnsi" w:hAnsiTheme="majorHAnsi" w:cstheme="majorHAnsi"/>
          <w:u w:val="single"/>
        </w:rPr>
        <w:t xml:space="preserve"> the </w:t>
      </w:r>
      <w:r w:rsidRPr="00631F47">
        <w:rPr>
          <w:rFonts w:asciiTheme="majorHAnsi" w:hAnsiTheme="majorHAnsi" w:cstheme="majorHAnsi"/>
          <w:highlight w:val="green"/>
          <w:u w:val="single"/>
        </w:rPr>
        <w:t>exploration</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utilization of space resources</w:t>
      </w:r>
      <w:r w:rsidRPr="00631F47">
        <w:rPr>
          <w:rFonts w:asciiTheme="majorHAnsi" w:hAnsiTheme="majorHAnsi" w:cstheme="majorHAnsi"/>
          <w:sz w:val="16"/>
        </w:rPr>
        <w:t xml:space="preserve"> in the near future.97 </w:t>
      </w:r>
      <w:r w:rsidRPr="00631F47">
        <w:rPr>
          <w:rFonts w:asciiTheme="majorHAnsi" w:hAnsiTheme="majorHAnsi" w:cstheme="majorHAnsi"/>
          <w:u w:val="single"/>
        </w:rPr>
        <w:t>Space resources have high value</w:t>
      </w:r>
      <w:r w:rsidRPr="00631F47">
        <w:rPr>
          <w:rFonts w:asciiTheme="majorHAnsi" w:hAnsiTheme="majorHAnsi" w:cstheme="majorHAnsi"/>
          <w:sz w:val="16"/>
        </w:rPr>
        <w:t xml:space="preserve"> but limited quantity. </w:t>
      </w:r>
      <w:r w:rsidRPr="00631F47">
        <w:rPr>
          <w:rFonts w:asciiTheme="majorHAnsi" w:hAnsiTheme="majorHAnsi" w:cstheme="majorHAnsi"/>
          <w:highlight w:val="green"/>
          <w:u w:val="single"/>
        </w:rPr>
        <w:t xml:space="preserve">As </w:t>
      </w:r>
      <w:r w:rsidRPr="00631F47">
        <w:rPr>
          <w:rFonts w:asciiTheme="majorHAnsi" w:hAnsiTheme="majorHAnsi" w:cstheme="majorHAnsi"/>
          <w:b/>
          <w:bCs/>
          <w:highlight w:val="green"/>
          <w:u w:val="single"/>
        </w:rPr>
        <w:t>space</w:t>
      </w:r>
      <w:r w:rsidRPr="00631F47">
        <w:rPr>
          <w:rFonts w:asciiTheme="majorHAnsi" w:hAnsiTheme="majorHAnsi" w:cstheme="majorHAnsi"/>
          <w:b/>
          <w:bCs/>
          <w:u w:val="single"/>
        </w:rPr>
        <w:t xml:space="preserve"> science</w:t>
      </w:r>
      <w:r w:rsidRPr="00631F47">
        <w:rPr>
          <w:rFonts w:asciiTheme="majorHAnsi" w:hAnsiTheme="majorHAnsi" w:cstheme="majorHAnsi"/>
          <w:u w:val="single"/>
        </w:rPr>
        <w:t xml:space="preserve"> and </w:t>
      </w:r>
      <w:r w:rsidRPr="00631F47">
        <w:rPr>
          <w:rFonts w:asciiTheme="majorHAnsi" w:hAnsiTheme="majorHAnsi" w:cstheme="majorHAnsi"/>
          <w:highlight w:val="green"/>
          <w:u w:val="single"/>
        </w:rPr>
        <w:t xml:space="preserve">technology </w:t>
      </w:r>
      <w:r w:rsidRPr="00631F47">
        <w:rPr>
          <w:rFonts w:asciiTheme="majorHAnsi" w:hAnsiTheme="majorHAnsi" w:cstheme="majorHAnsi"/>
          <w:b/>
          <w:bCs/>
          <w:highlight w:val="green"/>
          <w:u w:val="single"/>
        </w:rPr>
        <w:t>for</w:t>
      </w:r>
      <w:r w:rsidRPr="00631F47">
        <w:rPr>
          <w:rFonts w:asciiTheme="majorHAnsi" w:hAnsiTheme="majorHAnsi" w:cstheme="majorHAnsi"/>
          <w:highlight w:val="green"/>
          <w:u w:val="single"/>
        </w:rPr>
        <w:t xml:space="preserve"> exploring</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utilizing</w:t>
      </w:r>
      <w:r w:rsidRPr="00631F47">
        <w:rPr>
          <w:rFonts w:asciiTheme="majorHAnsi" w:hAnsiTheme="majorHAnsi" w:cstheme="majorHAnsi"/>
          <w:u w:val="single"/>
        </w:rPr>
        <w:t xml:space="preserve"> those </w:t>
      </w:r>
      <w:r w:rsidRPr="00631F47">
        <w:rPr>
          <w:rFonts w:asciiTheme="majorHAnsi" w:hAnsiTheme="majorHAnsi" w:cstheme="majorHAnsi"/>
          <w:highlight w:val="green"/>
          <w:u w:val="single"/>
        </w:rPr>
        <w:t xml:space="preserve">space </w:t>
      </w:r>
      <w:r w:rsidRPr="00631F47">
        <w:rPr>
          <w:rFonts w:asciiTheme="majorHAnsi" w:hAnsiTheme="majorHAnsi" w:cstheme="majorHAnsi"/>
          <w:b/>
          <w:bCs/>
          <w:highlight w:val="green"/>
          <w:u w:val="single"/>
        </w:rPr>
        <w:t>resources</w:t>
      </w:r>
      <w:r w:rsidRPr="00631F47">
        <w:rPr>
          <w:rFonts w:asciiTheme="majorHAnsi" w:hAnsiTheme="majorHAnsi" w:cstheme="majorHAnsi"/>
          <w:highlight w:val="green"/>
          <w:u w:val="single"/>
        </w:rPr>
        <w:t xml:space="preserve"> may be used for</w:t>
      </w:r>
      <w:r w:rsidRPr="00631F47">
        <w:rPr>
          <w:rFonts w:asciiTheme="majorHAnsi" w:hAnsiTheme="majorHAnsi" w:cstheme="majorHAnsi"/>
          <w:u w:val="single"/>
        </w:rPr>
        <w:t xml:space="preserve"> both </w:t>
      </w:r>
      <w:r w:rsidRPr="00631F47">
        <w:rPr>
          <w:rFonts w:asciiTheme="majorHAnsi" w:hAnsiTheme="majorHAnsi" w:cstheme="majorHAnsi"/>
          <w:b/>
          <w:bCs/>
          <w:u w:val="single"/>
        </w:rPr>
        <w:t>civilian</w:t>
      </w:r>
      <w:r w:rsidRPr="00631F47">
        <w:rPr>
          <w:rFonts w:asciiTheme="majorHAnsi" w:hAnsiTheme="majorHAnsi" w:cstheme="majorHAnsi"/>
          <w:u w:val="single"/>
        </w:rPr>
        <w:t xml:space="preserve"> and </w:t>
      </w:r>
      <w:r w:rsidRPr="00631F47">
        <w:rPr>
          <w:rFonts w:asciiTheme="majorHAnsi" w:hAnsiTheme="majorHAnsi" w:cstheme="majorHAnsi"/>
          <w:b/>
          <w:bCs/>
          <w:highlight w:val="green"/>
          <w:u w:val="single"/>
        </w:rPr>
        <w:t>military purposes</w:t>
      </w:r>
      <w:r w:rsidRPr="00631F47">
        <w:rPr>
          <w:rFonts w:asciiTheme="majorHAnsi" w:hAnsiTheme="majorHAnsi" w:cstheme="majorHAnsi"/>
          <w:highlight w:val="green"/>
          <w:u w:val="single"/>
        </w:rPr>
        <w:t>, it is necessary for China to</w:t>
      </w:r>
      <w:r w:rsidRPr="00631F47">
        <w:rPr>
          <w:rFonts w:asciiTheme="majorHAnsi" w:hAnsiTheme="majorHAnsi" w:cstheme="majorHAnsi"/>
          <w:u w:val="single"/>
        </w:rPr>
        <w:t xml:space="preserve"> firmly </w:t>
      </w:r>
      <w:r w:rsidRPr="00631F47">
        <w:rPr>
          <w:rFonts w:asciiTheme="majorHAnsi" w:hAnsiTheme="majorHAnsi" w:cstheme="majorHAnsi"/>
          <w:b/>
          <w:bCs/>
          <w:highlight w:val="green"/>
          <w:u w:val="single"/>
        </w:rPr>
        <w:t>refute</w:t>
      </w:r>
      <w:r w:rsidRPr="00631F47">
        <w:rPr>
          <w:rFonts w:asciiTheme="majorHAnsi" w:hAnsiTheme="majorHAnsi" w:cstheme="majorHAnsi"/>
          <w:highlight w:val="green"/>
          <w:u w:val="single"/>
        </w:rPr>
        <w:t xml:space="preserve"> the </w:t>
      </w:r>
      <w:r w:rsidRPr="00631F47">
        <w:rPr>
          <w:rFonts w:asciiTheme="majorHAnsi" w:hAnsiTheme="majorHAnsi" w:cstheme="majorHAnsi"/>
          <w:b/>
          <w:bCs/>
          <w:highlight w:val="green"/>
          <w:u w:val="single"/>
        </w:rPr>
        <w:t>legality of granting private entities</w:t>
      </w:r>
      <w:r w:rsidRPr="00631F47">
        <w:rPr>
          <w:rFonts w:asciiTheme="majorHAnsi" w:hAnsiTheme="majorHAnsi" w:cstheme="majorHAnsi"/>
          <w:u w:val="single"/>
        </w:rPr>
        <w:t xml:space="preserve"> the right of </w:t>
      </w:r>
      <w:r w:rsidRPr="00631F47">
        <w:rPr>
          <w:rFonts w:asciiTheme="majorHAnsi" w:hAnsiTheme="majorHAnsi" w:cstheme="majorHAnsi"/>
          <w:b/>
          <w:bCs/>
          <w:highlight w:val="green"/>
          <w:u w:val="single"/>
        </w:rPr>
        <w:t>appropriation over space resources</w:t>
      </w:r>
      <w:r w:rsidRPr="00631F47">
        <w:rPr>
          <w:rFonts w:asciiTheme="majorHAnsi" w:hAnsiTheme="majorHAnsi" w:cstheme="majorHAnsi"/>
          <w:u w:val="single"/>
        </w:rPr>
        <w:t xml:space="preserve"> for global common interest</w:t>
      </w:r>
      <w:r w:rsidRPr="00631F47">
        <w:rPr>
          <w:rFonts w:asciiTheme="majorHAnsi" w:hAnsiTheme="majorHAnsi" w:cstheme="majorHAnsi"/>
          <w:sz w:val="16"/>
        </w:rPr>
        <w:t xml:space="preserve">. In addition, </w:t>
      </w:r>
      <w:r w:rsidRPr="00631F47">
        <w:rPr>
          <w:rFonts w:asciiTheme="majorHAnsi" w:hAnsiTheme="majorHAnsi" w:cstheme="majorHAnsi"/>
          <w:u w:val="single"/>
        </w:rPr>
        <w:t xml:space="preserve">China should </w:t>
      </w:r>
      <w:r w:rsidRPr="00631F47">
        <w:rPr>
          <w:rFonts w:asciiTheme="majorHAnsi" w:hAnsiTheme="majorHAnsi" w:cstheme="majorHAnsi"/>
          <w:b/>
          <w:bCs/>
          <w:u w:val="single"/>
        </w:rPr>
        <w:t>not</w:t>
      </w:r>
      <w:r w:rsidRPr="00631F47">
        <w:rPr>
          <w:rFonts w:asciiTheme="majorHAnsi" w:hAnsiTheme="majorHAnsi" w:cstheme="majorHAnsi"/>
          <w:u w:val="single"/>
        </w:rPr>
        <w:t xml:space="preserve"> follow</w:t>
      </w:r>
      <w:r w:rsidRPr="00631F47">
        <w:rPr>
          <w:rFonts w:asciiTheme="majorHAnsi" w:hAnsiTheme="majorHAnsi" w:cstheme="majorHAnsi"/>
          <w:sz w:val="16"/>
        </w:rPr>
        <w:t xml:space="preserve"> the </w:t>
      </w:r>
      <w:r w:rsidRPr="00631F47">
        <w:rPr>
          <w:rFonts w:asciiTheme="majorHAnsi" w:hAnsiTheme="majorHAnsi" w:cstheme="majorHAnsi"/>
          <w:b/>
          <w:bCs/>
          <w:u w:val="single"/>
        </w:rPr>
        <w:t>unilateral approach</w:t>
      </w:r>
      <w:r w:rsidRPr="00631F47">
        <w:rPr>
          <w:rFonts w:asciiTheme="majorHAnsi" w:hAnsiTheme="majorHAnsi" w:cstheme="majorHAnsi"/>
          <w:u w:val="single"/>
        </w:rPr>
        <w:t xml:space="preserve"> of appropriating space resources</w:t>
      </w:r>
      <w:r w:rsidRPr="00631F47">
        <w:rPr>
          <w:rFonts w:asciiTheme="majorHAnsi" w:hAnsiTheme="majorHAnsi" w:cstheme="majorHAnsi"/>
          <w:sz w:val="16"/>
        </w:rPr>
        <w:t xml:space="preserve">. Instead, it should actively </w:t>
      </w:r>
      <w:r w:rsidRPr="00631F47">
        <w:rPr>
          <w:rFonts w:asciiTheme="majorHAnsi" w:hAnsiTheme="majorHAnsi" w:cstheme="majorHAnsi"/>
          <w:u w:val="single"/>
        </w:rPr>
        <w:t>promote the improvement of the existing space legal regime</w:t>
      </w:r>
      <w:r w:rsidRPr="00631F47">
        <w:rPr>
          <w:rFonts w:asciiTheme="majorHAnsi" w:hAnsiTheme="majorHAnsi" w:cstheme="majorHAnsi"/>
          <w:sz w:val="16"/>
        </w:rPr>
        <w:t xml:space="preserve">, taking the leading role in </w:t>
      </w:r>
      <w:r w:rsidRPr="00631F47">
        <w:rPr>
          <w:rFonts w:asciiTheme="majorHAnsi" w:hAnsiTheme="majorHAnsi" w:cstheme="majorHAnsi"/>
          <w:highlight w:val="green"/>
          <w:u w:val="single"/>
        </w:rPr>
        <w:t xml:space="preserve">establishing an </w:t>
      </w:r>
      <w:r w:rsidRPr="00631F47">
        <w:rPr>
          <w:rFonts w:asciiTheme="majorHAnsi" w:hAnsiTheme="majorHAnsi" w:cstheme="majorHAnsi"/>
          <w:b/>
          <w:bCs/>
          <w:highlight w:val="green"/>
          <w:u w:val="single"/>
        </w:rPr>
        <w:t>international mechanism</w:t>
      </w:r>
      <w:r w:rsidRPr="00631F47">
        <w:rPr>
          <w:rFonts w:asciiTheme="majorHAnsi" w:hAnsiTheme="majorHAnsi" w:cstheme="majorHAnsi"/>
          <w:highlight w:val="green"/>
          <w:u w:val="single"/>
        </w:rPr>
        <w:t xml:space="preserve"> governing</w:t>
      </w:r>
      <w:r w:rsidRPr="00631F47">
        <w:rPr>
          <w:rFonts w:asciiTheme="majorHAnsi" w:hAnsiTheme="majorHAnsi" w:cstheme="majorHAnsi"/>
          <w:u w:val="single"/>
        </w:rPr>
        <w:t xml:space="preserve"> the exploration and </w:t>
      </w:r>
      <w:r w:rsidRPr="00631F47">
        <w:rPr>
          <w:rFonts w:asciiTheme="majorHAnsi" w:hAnsiTheme="majorHAnsi" w:cstheme="majorHAnsi"/>
          <w:b/>
          <w:bCs/>
          <w:highlight w:val="green"/>
          <w:u w:val="single"/>
        </w:rPr>
        <w:t>utilization of space resources</w:t>
      </w:r>
      <w:r w:rsidRPr="00631F47">
        <w:rPr>
          <w:rFonts w:asciiTheme="majorHAnsi" w:hAnsiTheme="majorHAnsi" w:cstheme="majorHAnsi"/>
          <w:sz w:val="16"/>
        </w:rPr>
        <w:t xml:space="preserve">. In this process, China should take </w:t>
      </w:r>
      <w:r w:rsidRPr="00631F47">
        <w:rPr>
          <w:rFonts w:asciiTheme="majorHAnsi" w:hAnsiTheme="majorHAnsi" w:cstheme="majorHAnsi"/>
          <w:u w:val="single"/>
        </w:rPr>
        <w:t>full account of due interests of the whole international community in the exploration and utilization of space resources, as well as maintain the international rule of law for the peace and security of outer space</w:t>
      </w:r>
      <w:r w:rsidRPr="00631F47">
        <w:rPr>
          <w:rFonts w:asciiTheme="majorHAnsi" w:hAnsiTheme="majorHAnsi" w:cstheme="maj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631F47">
        <w:rPr>
          <w:rFonts w:asciiTheme="majorHAnsi" w:hAnsiTheme="majorHAnsi" w:cstheme="majorHAnsi"/>
          <w:highlight w:val="green"/>
          <w:u w:val="single"/>
        </w:rPr>
        <w:t>China</w:t>
      </w:r>
      <w:r w:rsidRPr="00631F47">
        <w:rPr>
          <w:rFonts w:asciiTheme="majorHAnsi" w:hAnsiTheme="majorHAnsi" w:cstheme="majorHAnsi"/>
          <w:sz w:val="16"/>
        </w:rPr>
        <w:t xml:space="preserve"> is willing to </w:t>
      </w:r>
      <w:r w:rsidRPr="00631F47">
        <w:rPr>
          <w:rFonts w:asciiTheme="majorHAnsi" w:hAnsiTheme="majorHAnsi" w:cstheme="majorHAnsi"/>
          <w:b/>
          <w:bCs/>
          <w:highlight w:val="green"/>
          <w:u w:val="single"/>
        </w:rPr>
        <w:t>establish</w:t>
      </w:r>
      <w:r w:rsidRPr="00631F47">
        <w:rPr>
          <w:rFonts w:asciiTheme="majorHAnsi" w:hAnsiTheme="majorHAnsi" w:cstheme="majorHAnsi"/>
          <w:highlight w:val="green"/>
          <w:u w:val="single"/>
        </w:rPr>
        <w:t xml:space="preserve"> a </w:t>
      </w:r>
      <w:r w:rsidRPr="00631F47">
        <w:rPr>
          <w:rFonts w:asciiTheme="majorHAnsi" w:hAnsiTheme="majorHAnsi" w:cstheme="majorHAnsi"/>
          <w:b/>
          <w:bCs/>
          <w:highlight w:val="green"/>
          <w:u w:val="single"/>
        </w:rPr>
        <w:t>global governance</w:t>
      </w:r>
      <w:r w:rsidRPr="00631F47">
        <w:rPr>
          <w:rFonts w:asciiTheme="majorHAnsi" w:hAnsiTheme="majorHAnsi" w:cstheme="majorHAnsi"/>
          <w:u w:val="single"/>
        </w:rPr>
        <w:t xml:space="preserve"> mechanism </w:t>
      </w:r>
      <w:r w:rsidRPr="00631F47">
        <w:rPr>
          <w:rFonts w:asciiTheme="majorHAnsi" w:hAnsiTheme="majorHAnsi" w:cstheme="majorHAnsi"/>
          <w:highlight w:val="green"/>
          <w:u w:val="single"/>
        </w:rPr>
        <w:t>for space 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This part will focus on an international mechanism for the space mining activities.</w:t>
      </w:r>
    </w:p>
    <w:p w14:paraId="36B92659"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Scenario 1 is Primacy – </w:t>
      </w:r>
    </w:p>
    <w:p w14:paraId="1AD601E1" w14:textId="77777777" w:rsidR="005230F9" w:rsidRPr="00631F47" w:rsidRDefault="005230F9" w:rsidP="005230F9">
      <w:pPr>
        <w:pStyle w:val="Heading4"/>
        <w:rPr>
          <w:rFonts w:asciiTheme="majorHAnsi" w:hAnsiTheme="majorHAnsi" w:cstheme="majorHAnsi"/>
        </w:rPr>
      </w:pPr>
      <w:r>
        <w:rPr>
          <w:rFonts w:asciiTheme="majorHAnsi" w:hAnsiTheme="majorHAnsi" w:cstheme="majorHAnsi"/>
        </w:rPr>
        <w:t>Primacy</w:t>
      </w:r>
      <w:r w:rsidRPr="00631F47">
        <w:rPr>
          <w:rFonts w:asciiTheme="majorHAnsi" w:hAnsiTheme="majorHAnsi" w:cstheme="majorHAnsi"/>
        </w:rPr>
        <w:t xml:space="preserve"> solves </w:t>
      </w:r>
      <w:r w:rsidRPr="00631F47">
        <w:rPr>
          <w:rFonts w:asciiTheme="majorHAnsi" w:hAnsiTheme="majorHAnsi" w:cstheme="majorHAnsi"/>
          <w:u w:val="single"/>
        </w:rPr>
        <w:t>arms races</w:t>
      </w:r>
      <w:r w:rsidRPr="00631F47">
        <w:rPr>
          <w:rFonts w:asciiTheme="majorHAnsi" w:hAnsiTheme="majorHAnsi" w:cstheme="majorHAnsi"/>
        </w:rPr>
        <w:t xml:space="preserve">, </w:t>
      </w:r>
      <w:r w:rsidRPr="00631F47">
        <w:rPr>
          <w:rFonts w:asciiTheme="majorHAnsi" w:hAnsiTheme="majorHAnsi" w:cstheme="majorHAnsi"/>
          <w:u w:val="single"/>
        </w:rPr>
        <w:t>land grabs</w:t>
      </w:r>
      <w:r w:rsidRPr="00631F47">
        <w:rPr>
          <w:rFonts w:asciiTheme="majorHAnsi" w:hAnsiTheme="majorHAnsi" w:cstheme="majorHAnsi"/>
        </w:rPr>
        <w:t xml:space="preserve">, </w:t>
      </w:r>
      <w:r w:rsidRPr="00631F47">
        <w:rPr>
          <w:rFonts w:asciiTheme="majorHAnsi" w:hAnsiTheme="majorHAnsi" w:cstheme="majorHAnsi"/>
          <w:u w:val="single"/>
        </w:rPr>
        <w:t>rogue states</w:t>
      </w:r>
      <w:r w:rsidRPr="00631F47">
        <w:rPr>
          <w:rFonts w:asciiTheme="majorHAnsi" w:hAnsiTheme="majorHAnsi" w:cstheme="majorHAnsi"/>
        </w:rPr>
        <w:t xml:space="preserve">, and </w:t>
      </w:r>
      <w:r w:rsidRPr="00631F47">
        <w:rPr>
          <w:rFonts w:asciiTheme="majorHAnsi" w:hAnsiTheme="majorHAnsi" w:cstheme="majorHAnsi"/>
          <w:u w:val="single"/>
        </w:rPr>
        <w:t>great power war</w:t>
      </w:r>
      <w:r w:rsidRPr="00631F47">
        <w:rPr>
          <w:rFonts w:asciiTheme="majorHAnsi" w:hAnsiTheme="majorHAnsi" w:cstheme="majorHAnsi"/>
        </w:rPr>
        <w:t xml:space="preserve">. </w:t>
      </w:r>
    </w:p>
    <w:p w14:paraId="1F12DEC5" w14:textId="77777777" w:rsidR="005230F9" w:rsidRPr="00631F47" w:rsidRDefault="005230F9" w:rsidP="005230F9">
      <w:pPr>
        <w:rPr>
          <w:rFonts w:asciiTheme="majorHAnsi" w:hAnsiTheme="majorHAnsi" w:cstheme="majorHAnsi"/>
        </w:rPr>
      </w:pPr>
      <w:r w:rsidRPr="00631F47">
        <w:rPr>
          <w:rStyle w:val="Style13ptBold"/>
          <w:rFonts w:asciiTheme="majorHAnsi" w:hAnsiTheme="majorHAnsi" w:cstheme="majorHAnsi"/>
        </w:rPr>
        <w:t>Brands 18</w:t>
      </w:r>
      <w:r w:rsidRPr="00631F47">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1F8F0BA" w14:textId="77777777" w:rsidR="005230F9" w:rsidRDefault="005230F9" w:rsidP="005230F9">
      <w:pPr>
        <w:rPr>
          <w:rStyle w:val="StyleUnderline"/>
          <w:rFonts w:asciiTheme="majorHAnsi" w:hAnsiTheme="majorHAnsi" w:cstheme="majorHAnsi"/>
        </w:rPr>
      </w:pPr>
      <w:r w:rsidRPr="00631F47">
        <w:rPr>
          <w:rStyle w:val="StyleUnderline"/>
          <w:rFonts w:asciiTheme="majorHAnsi" w:hAnsiTheme="majorHAnsi" w:cstheme="majorHAnsi"/>
        </w:rPr>
        <w:t xml:space="preserve">Since World War II, the United States has had a military </w:t>
      </w:r>
      <w:r w:rsidRPr="00631F47">
        <w:rPr>
          <w:rStyle w:val="Emphasis"/>
          <w:rFonts w:asciiTheme="majorHAnsi" w:hAnsiTheme="majorHAnsi" w:cstheme="majorHAnsi"/>
        </w:rPr>
        <w:t>second to none</w:t>
      </w:r>
      <w:r w:rsidRPr="00631F47">
        <w:rPr>
          <w:rFonts w:asciiTheme="majorHAnsi" w:hAnsiTheme="majorHAnsi" w:cstheme="majorHAnsi"/>
          <w:sz w:val="12"/>
        </w:rPr>
        <w:t xml:space="preserve">. Since the Cold War, </w:t>
      </w:r>
      <w:r w:rsidRPr="00631F47">
        <w:rPr>
          <w:rStyle w:val="StyleUnderline"/>
          <w:rFonts w:asciiTheme="majorHAnsi" w:hAnsiTheme="majorHAnsi" w:cstheme="majorHAnsi"/>
        </w:rPr>
        <w:t xml:space="preserve">America has </w:t>
      </w:r>
      <w:r w:rsidRPr="00631F47">
        <w:rPr>
          <w:rStyle w:val="Emphasis"/>
          <w:rFonts w:asciiTheme="majorHAnsi" w:hAnsiTheme="majorHAnsi" w:cstheme="majorHAnsi"/>
        </w:rPr>
        <w:t>committed</w:t>
      </w:r>
      <w:r w:rsidRPr="00631F47">
        <w:rPr>
          <w:rStyle w:val="StyleUnderline"/>
          <w:rFonts w:asciiTheme="majorHAnsi" w:hAnsiTheme="majorHAnsi" w:cstheme="majorHAnsi"/>
        </w:rPr>
        <w:t xml:space="preserve"> to having</w:t>
      </w:r>
      <w:r w:rsidRPr="00631F47">
        <w:rPr>
          <w:rFonts w:asciiTheme="majorHAnsi" w:hAnsiTheme="majorHAnsi" w:cstheme="majorHAnsi"/>
          <w:sz w:val="12"/>
        </w:rPr>
        <w:t xml:space="preserve"> </w:t>
      </w:r>
      <w:r w:rsidRPr="00631F47">
        <w:rPr>
          <w:rStyle w:val="Emphasis"/>
          <w:rFonts w:asciiTheme="majorHAnsi" w:hAnsiTheme="majorHAnsi" w:cstheme="majorHAnsi"/>
        </w:rPr>
        <w:t>overwhelming military primacy</w:t>
      </w:r>
      <w:r w:rsidRPr="00631F4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631F47">
        <w:rPr>
          <w:rStyle w:val="Emphasis"/>
          <w:rFonts w:asciiTheme="majorHAnsi" w:hAnsiTheme="majorHAnsi" w:cstheme="majorHAnsi"/>
          <w:highlight w:val="green"/>
        </w:rPr>
        <w:t>U</w:t>
      </w:r>
      <w:r w:rsidRPr="00631F47">
        <w:rPr>
          <w:rStyle w:val="StyleUnderline"/>
          <w:rFonts w:asciiTheme="majorHAnsi" w:hAnsiTheme="majorHAnsi" w:cstheme="majorHAnsi"/>
        </w:rPr>
        <w:t>nited</w:t>
      </w:r>
      <w:r w:rsidRPr="00631F47">
        <w:rPr>
          <w:rStyle w:val="StyleUnderline"/>
          <w:rFonts w:asciiTheme="majorHAnsi" w:hAnsiTheme="majorHAnsi" w:cstheme="majorHAnsi"/>
          <w:highlight w:val="green"/>
        </w:rPr>
        <w:t xml:space="preserve"> </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 xml:space="preserve">tates consistently accounted for around 35 to 45 percent of world defense spending and </w:t>
      </w:r>
      <w:r w:rsidRPr="00631F47">
        <w:rPr>
          <w:rStyle w:val="StyleUnderline"/>
          <w:rFonts w:asciiTheme="majorHAnsi" w:hAnsiTheme="majorHAnsi" w:cstheme="majorHAnsi"/>
          <w:highlight w:val="green"/>
        </w:rPr>
        <w:t xml:space="preserve">maintained </w:t>
      </w:r>
      <w:r w:rsidRPr="00631F47">
        <w:rPr>
          <w:rStyle w:val="Emphasis"/>
          <w:rFonts w:asciiTheme="majorHAnsi" w:hAnsiTheme="majorHAnsi" w:cstheme="majorHAnsi"/>
          <w:highlight w:val="green"/>
        </w:rPr>
        <w:t>peerless</w:t>
      </w:r>
      <w:r w:rsidRPr="00631F47">
        <w:rPr>
          <w:rStyle w:val="Emphasis"/>
          <w:rFonts w:asciiTheme="majorHAnsi" w:hAnsiTheme="majorHAnsi" w:cstheme="majorHAnsi"/>
        </w:rPr>
        <w:t xml:space="preserve"> global </w:t>
      </w:r>
      <w:r w:rsidRPr="00631F47">
        <w:rPr>
          <w:rStyle w:val="Emphasis"/>
          <w:rFonts w:asciiTheme="majorHAnsi" w:hAnsiTheme="majorHAnsi" w:cstheme="majorHAnsi"/>
          <w:highlight w:val="green"/>
        </w:rPr>
        <w:t>power-projection</w:t>
      </w:r>
      <w:r w:rsidRPr="00631F47">
        <w:rPr>
          <w:rStyle w:val="Emphasis"/>
          <w:rFonts w:asciiTheme="majorHAnsi" w:hAnsiTheme="majorHAnsi" w:cstheme="majorHAnsi"/>
        </w:rPr>
        <w:t xml:space="preserve"> capabilities</w:t>
      </w:r>
      <w:r w:rsidRPr="00631F47">
        <w:rPr>
          <w:rFonts w:asciiTheme="majorHAnsi" w:hAnsiTheme="majorHAnsi" w:cstheme="majorHAnsi"/>
          <w:sz w:val="12"/>
        </w:rPr>
        <w:t xml:space="preserve">.7 Perhaps more important, U.S. </w:t>
      </w:r>
      <w:r w:rsidRPr="00631F47">
        <w:rPr>
          <w:rStyle w:val="StyleUnderline"/>
          <w:rFonts w:asciiTheme="majorHAnsi" w:hAnsiTheme="majorHAnsi" w:cstheme="majorHAnsi"/>
        </w:rPr>
        <w:t xml:space="preserve">primacy was also unrivaled in key overseas </w:t>
      </w:r>
      <w:r w:rsidRPr="00631F47">
        <w:rPr>
          <w:rStyle w:val="Emphasis"/>
          <w:rFonts w:asciiTheme="majorHAnsi" w:hAnsiTheme="majorHAnsi" w:cstheme="majorHAnsi"/>
        </w:rPr>
        <w:t>strategic regions</w:t>
      </w:r>
      <w:r w:rsidRPr="00631F47">
        <w:rPr>
          <w:rFonts w:asciiTheme="majorHAnsi" w:hAnsiTheme="majorHAnsi" w:cstheme="majorHAnsi"/>
          <w:sz w:val="12"/>
        </w:rPr>
        <w:t>—</w:t>
      </w:r>
      <w:r w:rsidRPr="00631F47">
        <w:rPr>
          <w:rStyle w:val="Emphasis"/>
          <w:rFonts w:asciiTheme="majorHAnsi" w:hAnsiTheme="majorHAnsi" w:cstheme="majorHAnsi"/>
        </w:rPr>
        <w:t>Europe, East Asia, the Middle East</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From </w:t>
      </w:r>
      <w:r w:rsidRPr="00631F47">
        <w:rPr>
          <w:rStyle w:val="Emphasis"/>
          <w:rFonts w:asciiTheme="majorHAnsi" w:hAnsiTheme="majorHAnsi" w:cstheme="majorHAnsi"/>
        </w:rPr>
        <w:t>thrashing Saddam</w:t>
      </w:r>
      <w:r w:rsidRPr="00631F47">
        <w:rPr>
          <w:rFonts w:asciiTheme="majorHAnsi" w:hAnsiTheme="majorHAnsi" w:cstheme="majorHAnsi"/>
          <w:sz w:val="12"/>
        </w:rPr>
        <w:t xml:space="preserve"> Hussein’s million-man Iraqi military </w:t>
      </w:r>
      <w:r w:rsidRPr="00631F47">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31F47">
        <w:rPr>
          <w:rStyle w:val="Emphasis"/>
          <w:rFonts w:asciiTheme="majorHAnsi" w:hAnsiTheme="majorHAnsi" w:cstheme="majorHAnsi"/>
        </w:rPr>
        <w:t>superior</w:t>
      </w:r>
      <w:r w:rsidRPr="00631F47">
        <w:rPr>
          <w:rStyle w:val="StyleUnderline"/>
          <w:rFonts w:asciiTheme="majorHAnsi" w:hAnsiTheme="majorHAnsi" w:cstheme="majorHAnsi"/>
        </w:rPr>
        <w:t xml:space="preserve"> to anything a </w:t>
      </w:r>
      <w:r w:rsidRPr="00631F47">
        <w:rPr>
          <w:rStyle w:val="Emphasis"/>
          <w:rFonts w:asciiTheme="majorHAnsi" w:hAnsiTheme="majorHAnsi" w:cstheme="majorHAnsi"/>
        </w:rPr>
        <w:t xml:space="preserve">regional rival </w:t>
      </w:r>
      <w:r w:rsidRPr="00631F47">
        <w:rPr>
          <w:rStyle w:val="StyleUnderline"/>
          <w:rFonts w:asciiTheme="majorHAnsi" w:hAnsiTheme="majorHAnsi" w:cstheme="majorHAnsi"/>
        </w:rPr>
        <w:t xml:space="preserve">could employ even </w:t>
      </w:r>
      <w:r w:rsidRPr="00631F47">
        <w:rPr>
          <w:rStyle w:val="Emphasis"/>
          <w:rFonts w:asciiTheme="majorHAnsi" w:hAnsiTheme="majorHAnsi" w:cstheme="majorHAnsi"/>
        </w:rPr>
        <w:t xml:space="preserve">on its own geopolitical doorstep. </w:t>
      </w:r>
      <w:r w:rsidRPr="00631F47">
        <w:rPr>
          <w:rFonts w:asciiTheme="majorHAnsi" w:hAnsiTheme="majorHAnsi" w:cstheme="majorHAnsi"/>
          <w:sz w:val="12"/>
        </w:rPr>
        <w:t xml:space="preserve">This </w:t>
      </w:r>
      <w:r w:rsidRPr="00631F47">
        <w:rPr>
          <w:rStyle w:val="Emphasis"/>
          <w:rFonts w:asciiTheme="majorHAnsi" w:hAnsiTheme="majorHAnsi" w:cstheme="majorHAnsi"/>
        </w:rPr>
        <w:t>military dominance</w:t>
      </w:r>
      <w:r w:rsidRPr="00631F47">
        <w:rPr>
          <w:rFonts w:asciiTheme="majorHAnsi" w:hAnsiTheme="majorHAnsi" w:cstheme="majorHAnsi"/>
          <w:sz w:val="12"/>
        </w:rPr>
        <w:t xml:space="preserve"> </w:t>
      </w:r>
      <w:r w:rsidRPr="00631F47">
        <w:rPr>
          <w:rStyle w:val="StyleUnderline"/>
          <w:rFonts w:asciiTheme="majorHAnsi" w:hAnsiTheme="majorHAnsi" w:cstheme="majorHAnsi"/>
        </w:rPr>
        <w:t>has constituted the</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hard-power backbone </w:t>
      </w:r>
      <w:r w:rsidRPr="00631F47">
        <w:rPr>
          <w:rStyle w:val="StyleUnderline"/>
          <w:rFonts w:asciiTheme="majorHAnsi" w:hAnsiTheme="majorHAnsi" w:cstheme="majorHAnsi"/>
        </w:rPr>
        <w:t xml:space="preserve">of an ambitious global strategy. </w:t>
      </w:r>
      <w:r w:rsidRPr="00631F47">
        <w:rPr>
          <w:rFonts w:asciiTheme="majorHAnsi" w:hAnsiTheme="majorHAnsi" w:cstheme="majorHAnsi"/>
          <w:sz w:val="12"/>
        </w:rPr>
        <w:t>After the Cold War, U.S.</w:t>
      </w:r>
      <w:r w:rsidRPr="00631F47">
        <w:rPr>
          <w:rStyle w:val="StyleUnderline"/>
          <w:rFonts w:asciiTheme="majorHAnsi" w:hAnsiTheme="majorHAnsi" w:cstheme="majorHAnsi"/>
        </w:rPr>
        <w:t xml:space="preserve"> policymakers committed to averting a return to the </w:t>
      </w:r>
      <w:r w:rsidRPr="00631F47">
        <w:rPr>
          <w:rStyle w:val="Emphasis"/>
          <w:rFonts w:asciiTheme="majorHAnsi" w:hAnsiTheme="majorHAnsi" w:cstheme="majorHAnsi"/>
        </w:rPr>
        <w:t>unstable multipolarity</w:t>
      </w:r>
      <w:r w:rsidRPr="00631F47">
        <w:rPr>
          <w:rStyle w:val="StyleUnderline"/>
          <w:rFonts w:asciiTheme="majorHAnsi" w:hAnsiTheme="majorHAnsi" w:cstheme="majorHAnsi"/>
        </w:rPr>
        <w:t xml:space="preserve"> of earlier eras, and to perpetuating the more favorable unipolar order.</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They committed to building on the successes of the postwar era by further advancing </w:t>
      </w:r>
      <w:r w:rsidRPr="00631F47">
        <w:rPr>
          <w:rStyle w:val="Emphasis"/>
          <w:rFonts w:asciiTheme="majorHAnsi" w:hAnsiTheme="majorHAnsi" w:cstheme="majorHAnsi"/>
        </w:rPr>
        <w:t>liberal political values</w:t>
      </w:r>
      <w:r w:rsidRPr="00631F47">
        <w:rPr>
          <w:rStyle w:val="StyleUnderline"/>
          <w:rFonts w:asciiTheme="majorHAnsi" w:hAnsiTheme="majorHAnsi" w:cstheme="majorHAnsi"/>
        </w:rPr>
        <w:t xml:space="preserve"> and an open international </w:t>
      </w:r>
      <w:r w:rsidRPr="00631F47">
        <w:rPr>
          <w:rStyle w:val="Emphasis"/>
          <w:rFonts w:asciiTheme="majorHAnsi" w:hAnsiTheme="majorHAnsi" w:cstheme="majorHAnsi"/>
        </w:rPr>
        <w:t>economy</w:t>
      </w:r>
      <w:r w:rsidRPr="00631F47">
        <w:rPr>
          <w:rStyle w:val="StyleUnderline"/>
          <w:rFonts w:asciiTheme="majorHAnsi" w:hAnsiTheme="majorHAnsi" w:cstheme="majorHAnsi"/>
        </w:rPr>
        <w:t xml:space="preserve">, and to </w:t>
      </w:r>
      <w:r w:rsidRPr="00631F47">
        <w:rPr>
          <w:rStyle w:val="Emphasis"/>
          <w:rFonts w:asciiTheme="majorHAnsi" w:hAnsiTheme="majorHAnsi" w:cstheme="majorHAnsi"/>
          <w:highlight w:val="green"/>
        </w:rPr>
        <w:t>suppressing</w:t>
      </w:r>
      <w:r w:rsidRPr="00631F47">
        <w:rPr>
          <w:rStyle w:val="StyleUnderline"/>
          <w:rFonts w:asciiTheme="majorHAnsi" w:hAnsiTheme="majorHAnsi" w:cstheme="majorHAnsi"/>
        </w:rPr>
        <w:t xml:space="preserve"> international scourges such as </w:t>
      </w:r>
      <w:r w:rsidRPr="00631F47">
        <w:rPr>
          <w:rStyle w:val="Emphasis"/>
          <w:rFonts w:asciiTheme="majorHAnsi" w:hAnsiTheme="majorHAnsi" w:cstheme="majorHAnsi"/>
        </w:rPr>
        <w:t xml:space="preserve">rogue </w:t>
      </w:r>
      <w:r w:rsidRPr="00631F47">
        <w:rPr>
          <w:rStyle w:val="Emphasis"/>
          <w:rFonts w:asciiTheme="majorHAnsi" w:hAnsiTheme="majorHAnsi" w:cstheme="majorHAnsi"/>
          <w:highlight w:val="green"/>
        </w:rPr>
        <w:t>states</w:t>
      </w:r>
      <w:r w:rsidRPr="00631F47">
        <w:rPr>
          <w:rStyle w:val="StyleUnderline"/>
          <w:rFonts w:asciiTheme="majorHAnsi" w:hAnsiTheme="majorHAnsi" w:cstheme="majorHAnsi"/>
          <w:highlight w:val="green"/>
        </w:rPr>
        <w:t xml:space="preserve">, </w:t>
      </w:r>
      <w:r w:rsidRPr="00631F47">
        <w:rPr>
          <w:rStyle w:val="Emphasis"/>
          <w:rFonts w:asciiTheme="majorHAnsi" w:hAnsiTheme="majorHAnsi" w:cstheme="majorHAnsi"/>
        </w:rPr>
        <w:t xml:space="preserve">nuclear </w:t>
      </w:r>
      <w:r w:rsidRPr="00631F47">
        <w:rPr>
          <w:rStyle w:val="Emphasis"/>
          <w:rFonts w:asciiTheme="majorHAnsi" w:hAnsiTheme="majorHAnsi" w:cstheme="majorHAnsi"/>
          <w:highlight w:val="green"/>
        </w:rPr>
        <w:t>prolif</w:t>
      </w:r>
      <w:r w:rsidRPr="00631F47">
        <w:rPr>
          <w:rStyle w:val="Emphasis"/>
          <w:rFonts w:asciiTheme="majorHAnsi" w:hAnsiTheme="majorHAnsi" w:cstheme="majorHAnsi"/>
        </w:rPr>
        <w:t>eration</w:t>
      </w:r>
      <w:r w:rsidRPr="00631F47">
        <w:rPr>
          <w:rStyle w:val="StyleUnderline"/>
          <w:rFonts w:asciiTheme="majorHAnsi" w:hAnsiTheme="majorHAnsi" w:cstheme="majorHAnsi"/>
          <w:highlight w:val="green"/>
        </w:rPr>
        <w:t xml:space="preserve">, and </w:t>
      </w:r>
      <w:r w:rsidRPr="00631F47">
        <w:rPr>
          <w:rStyle w:val="StyleUnderline"/>
          <w:rFonts w:asciiTheme="majorHAnsi" w:hAnsiTheme="majorHAnsi" w:cstheme="majorHAnsi"/>
        </w:rPr>
        <w:t xml:space="preserve">catastrophic </w:t>
      </w:r>
      <w:r w:rsidRPr="00631F47">
        <w:rPr>
          <w:rStyle w:val="Emphasis"/>
          <w:rFonts w:asciiTheme="majorHAnsi" w:hAnsiTheme="majorHAnsi" w:cstheme="majorHAnsi"/>
          <w:highlight w:val="green"/>
        </w:rPr>
        <w:t>terror</w:t>
      </w:r>
      <w:r w:rsidRPr="00631F47">
        <w:rPr>
          <w:rStyle w:val="Emphasis"/>
          <w:rFonts w:asciiTheme="majorHAnsi" w:hAnsiTheme="majorHAnsi" w:cstheme="majorHAnsi"/>
        </w:rPr>
        <w:t>ism</w:t>
      </w:r>
      <w:r w:rsidRPr="00631F47">
        <w:rPr>
          <w:rStyle w:val="StyleUnderline"/>
          <w:rFonts w:asciiTheme="majorHAnsi" w:hAnsiTheme="majorHAnsi" w:cstheme="majorHAnsi"/>
        </w:rPr>
        <w:t xml:space="preserve">. </w:t>
      </w:r>
      <w:r w:rsidRPr="00631F47">
        <w:rPr>
          <w:rFonts w:asciiTheme="majorHAnsi" w:hAnsiTheme="majorHAnsi" w:cstheme="majorHAnsi"/>
          <w:sz w:val="12"/>
        </w:rPr>
        <w:t xml:space="preserve">And because they recognized that military force remained the ultima ratio </w:t>
      </w:r>
      <w:proofErr w:type="spellStart"/>
      <w:r w:rsidRPr="00631F47">
        <w:rPr>
          <w:rFonts w:asciiTheme="majorHAnsi" w:hAnsiTheme="majorHAnsi" w:cstheme="majorHAnsi"/>
          <w:sz w:val="12"/>
        </w:rPr>
        <w:t>regum</w:t>
      </w:r>
      <w:proofErr w:type="spellEnd"/>
      <w:r w:rsidRPr="00631F47">
        <w:rPr>
          <w:rFonts w:asciiTheme="majorHAnsi" w:hAnsiTheme="majorHAnsi" w:cstheme="majorHAnsi"/>
          <w:sz w:val="12"/>
        </w:rPr>
        <w:t xml:space="preserve">, </w:t>
      </w:r>
      <w:r w:rsidRPr="00631F47">
        <w:rPr>
          <w:rStyle w:val="StyleUnderline"/>
          <w:rFonts w:asciiTheme="majorHAnsi" w:hAnsiTheme="majorHAnsi" w:cstheme="majorHAnsi"/>
        </w:rPr>
        <w:t>they understood the</w:t>
      </w:r>
      <w:r w:rsidRPr="00631F47">
        <w:rPr>
          <w:rFonts w:asciiTheme="majorHAnsi" w:hAnsiTheme="majorHAnsi" w:cstheme="majorHAnsi"/>
          <w:sz w:val="12"/>
        </w:rPr>
        <w:t xml:space="preserve"> </w:t>
      </w:r>
      <w:r w:rsidRPr="00631F47">
        <w:rPr>
          <w:rStyle w:val="Emphasis"/>
          <w:rFonts w:asciiTheme="majorHAnsi" w:hAnsiTheme="majorHAnsi" w:cstheme="majorHAnsi"/>
        </w:rPr>
        <w:t>centrality</w:t>
      </w:r>
      <w:r w:rsidRPr="00631F47">
        <w:rPr>
          <w:rFonts w:asciiTheme="majorHAnsi" w:hAnsiTheme="majorHAnsi" w:cstheme="majorHAnsi"/>
          <w:sz w:val="12"/>
        </w:rPr>
        <w:t xml:space="preserve"> </w:t>
      </w:r>
      <w:r w:rsidRPr="00631F47">
        <w:rPr>
          <w:rStyle w:val="StyleUnderline"/>
          <w:rFonts w:asciiTheme="majorHAnsi" w:hAnsiTheme="majorHAnsi" w:cstheme="majorHAnsi"/>
        </w:rPr>
        <w:t>of military preponderance</w:t>
      </w:r>
      <w:r w:rsidRPr="00631F47">
        <w:rPr>
          <w:rFonts w:asciiTheme="majorHAnsi" w:hAnsiTheme="majorHAnsi" w:cstheme="majorHAnsi"/>
          <w:sz w:val="12"/>
        </w:rPr>
        <w:t xml:space="preserve">. </w:t>
      </w:r>
      <w:r w:rsidRPr="00631F47">
        <w:rPr>
          <w:rStyle w:val="StyleUnderline"/>
          <w:rFonts w:asciiTheme="majorHAnsi" w:hAnsiTheme="majorHAnsi" w:cstheme="majorHAnsi"/>
          <w:highlight w:val="green"/>
        </w:rPr>
        <w:t xml:space="preserve">Washington </w:t>
      </w:r>
      <w:r w:rsidRPr="00631F47">
        <w:rPr>
          <w:rStyle w:val="StyleUnderline"/>
          <w:rFonts w:asciiTheme="majorHAnsi" w:hAnsiTheme="majorHAnsi" w:cstheme="majorHAnsi"/>
        </w:rPr>
        <w:t xml:space="preserve">would </w:t>
      </w:r>
      <w:r w:rsidRPr="00631F47">
        <w:rPr>
          <w:rStyle w:val="Emphasis"/>
          <w:rFonts w:asciiTheme="majorHAnsi" w:hAnsiTheme="majorHAnsi" w:cstheme="majorHAnsi"/>
          <w:highlight w:val="green"/>
        </w:rPr>
        <w:t>need</w:t>
      </w:r>
      <w:r w:rsidRPr="00631F47">
        <w:rPr>
          <w:rStyle w:val="StyleUnderline"/>
          <w:rFonts w:asciiTheme="majorHAnsi" w:hAnsiTheme="majorHAnsi" w:cstheme="majorHAnsi"/>
          <w:highlight w:val="green"/>
        </w:rPr>
        <w:t xml:space="preserve"> the </w:t>
      </w:r>
      <w:r w:rsidRPr="00631F47">
        <w:rPr>
          <w:rStyle w:val="Emphasis"/>
          <w:rFonts w:asciiTheme="majorHAnsi" w:hAnsiTheme="majorHAnsi" w:cstheme="majorHAnsi"/>
          <w:highlight w:val="green"/>
        </w:rPr>
        <w:t>military power</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necessary </w:t>
      </w:r>
      <w:r w:rsidRPr="00631F47">
        <w:rPr>
          <w:rStyle w:val="StyleUnderline"/>
          <w:rFonts w:asciiTheme="majorHAnsi" w:hAnsiTheme="majorHAnsi" w:cstheme="majorHAnsi"/>
          <w:highlight w:val="green"/>
        </w:rPr>
        <w:t xml:space="preserve">to </w:t>
      </w:r>
      <w:r w:rsidRPr="00631F47">
        <w:rPr>
          <w:rStyle w:val="Emphasis"/>
          <w:rFonts w:asciiTheme="majorHAnsi" w:hAnsiTheme="majorHAnsi" w:cstheme="majorHAnsi"/>
          <w:highlight w:val="green"/>
        </w:rPr>
        <w:t>underwrite</w:t>
      </w:r>
      <w:r w:rsidRPr="00631F47">
        <w:rPr>
          <w:rStyle w:val="StyleUnderline"/>
          <w:rFonts w:asciiTheme="majorHAnsi" w:hAnsiTheme="majorHAnsi" w:cstheme="majorHAnsi"/>
        </w:rPr>
        <w:t xml:space="preserve"> worldwide </w:t>
      </w:r>
      <w:r w:rsidRPr="00631F47">
        <w:rPr>
          <w:rStyle w:val="Emphasis"/>
          <w:rFonts w:asciiTheme="majorHAnsi" w:hAnsiTheme="majorHAnsi" w:cstheme="majorHAnsi"/>
          <w:highlight w:val="green"/>
        </w:rPr>
        <w:t>alliance commitments</w:t>
      </w:r>
      <w:r w:rsidRPr="00631F47">
        <w:rPr>
          <w:rStyle w:val="StyleUnderline"/>
          <w:rFonts w:asciiTheme="majorHAnsi" w:hAnsiTheme="majorHAnsi" w:cstheme="majorHAnsi"/>
        </w:rPr>
        <w:t xml:space="preserve">. It would have </w:t>
      </w:r>
      <w:r w:rsidRPr="00631F47">
        <w:rPr>
          <w:rStyle w:val="StyleUnderline"/>
          <w:rFonts w:asciiTheme="majorHAnsi" w:hAnsiTheme="majorHAnsi" w:cstheme="majorHAnsi"/>
          <w:highlight w:val="green"/>
        </w:rPr>
        <w:t xml:space="preserve">to preserve </w:t>
      </w:r>
      <w:r w:rsidRPr="00631F47">
        <w:rPr>
          <w:rStyle w:val="Emphasis"/>
          <w:rFonts w:asciiTheme="majorHAnsi" w:hAnsiTheme="majorHAnsi" w:cstheme="majorHAnsi"/>
        </w:rPr>
        <w:t xml:space="preserve">substantial </w:t>
      </w:r>
      <w:r w:rsidRPr="00631F47">
        <w:rPr>
          <w:rStyle w:val="Emphasis"/>
          <w:rFonts w:asciiTheme="majorHAnsi" w:hAnsiTheme="majorHAnsi" w:cstheme="majorHAnsi"/>
          <w:highlight w:val="green"/>
        </w:rPr>
        <w:t>overmatch</w:t>
      </w:r>
      <w:r w:rsidRPr="00631F47">
        <w:rPr>
          <w:rFonts w:asciiTheme="majorHAnsi" w:hAnsiTheme="majorHAnsi" w:cstheme="majorHAnsi"/>
          <w:sz w:val="12"/>
          <w:highlight w:val="green"/>
        </w:rPr>
        <w:t xml:space="preserve"> </w:t>
      </w:r>
      <w:r w:rsidRPr="00631F47">
        <w:rPr>
          <w:rStyle w:val="StyleUnderline"/>
          <w:rFonts w:asciiTheme="majorHAnsi" w:hAnsiTheme="majorHAnsi" w:cstheme="majorHAnsi"/>
        </w:rPr>
        <w:t>versus any potential</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great-power rival. </w:t>
      </w:r>
      <w:r w:rsidRPr="00631F4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31F47">
        <w:rPr>
          <w:rStyle w:val="StyleUnderline"/>
          <w:rFonts w:asciiTheme="majorHAnsi" w:hAnsiTheme="majorHAnsi" w:cstheme="majorHAnsi"/>
        </w:rPr>
        <w:t xml:space="preserve">because prevailing global </w:t>
      </w:r>
      <w:r w:rsidRPr="00631F47">
        <w:rPr>
          <w:rStyle w:val="Emphasis"/>
          <w:rFonts w:asciiTheme="majorHAnsi" w:hAnsiTheme="majorHAnsi" w:cstheme="majorHAnsi"/>
        </w:rPr>
        <w:t>norms</w:t>
      </w:r>
      <w:r w:rsidRPr="00631F47">
        <w:rPr>
          <w:rStyle w:val="StyleUnderline"/>
          <w:rFonts w:asciiTheme="majorHAnsi" w:hAnsiTheme="majorHAnsi" w:cstheme="majorHAnsi"/>
        </w:rPr>
        <w:t xml:space="preserve"> generally reflect </w:t>
      </w:r>
      <w:r w:rsidRPr="00631F47">
        <w:rPr>
          <w:rStyle w:val="Emphasis"/>
          <w:rFonts w:asciiTheme="majorHAnsi" w:hAnsiTheme="majorHAnsi" w:cstheme="majorHAnsi"/>
        </w:rPr>
        <w:t>hard-power realities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rPr>
        <w:lastRenderedPageBreak/>
        <w:t xml:space="preserve">America would need the superiority to assure that its own </w:t>
      </w:r>
      <w:r w:rsidRPr="00631F47">
        <w:rPr>
          <w:rStyle w:val="Emphasis"/>
          <w:rFonts w:asciiTheme="majorHAnsi" w:hAnsiTheme="majorHAnsi" w:cstheme="majorHAnsi"/>
        </w:rPr>
        <w:t>values remained ascendant</w:t>
      </w:r>
      <w:r w:rsidRPr="00631F47">
        <w:rPr>
          <w:rStyle w:val="StyleUnderline"/>
          <w:rFonts w:asciiTheme="majorHAnsi" w:hAnsiTheme="majorHAnsi" w:cstheme="majorHAnsi"/>
        </w:rPr>
        <w:t>. It was impolitic to say that U.S.</w:t>
      </w:r>
      <w:r w:rsidRPr="00631F47">
        <w:rPr>
          <w:rStyle w:val="StyleUnderline"/>
          <w:rFonts w:asciiTheme="majorHAnsi" w:hAnsiTheme="majorHAnsi" w:cstheme="majorHAnsi"/>
          <w:highlight w:val="green"/>
        </w:rPr>
        <w:t xml:space="preserve"> </w:t>
      </w:r>
      <w:r w:rsidRPr="00631F47">
        <w:rPr>
          <w:rStyle w:val="StyleUnderline"/>
          <w:rFonts w:asciiTheme="majorHAnsi" w:hAnsiTheme="majorHAnsi" w:cstheme="majorHAnsi"/>
        </w:rPr>
        <w:t>strategy and the international order required “</w:t>
      </w:r>
      <w:r w:rsidRPr="00631F47">
        <w:rPr>
          <w:rStyle w:val="Emphasis"/>
          <w:rFonts w:asciiTheme="majorHAnsi" w:hAnsiTheme="majorHAnsi" w:cstheme="majorHAnsi"/>
        </w:rPr>
        <w:t>strengths beyond challenge</w:t>
      </w:r>
      <w:r w:rsidRPr="00631F47">
        <w:rPr>
          <w:rStyle w:val="StyleUnderline"/>
          <w:rFonts w:asciiTheme="majorHAnsi" w:hAnsiTheme="majorHAnsi" w:cstheme="majorHAnsi"/>
        </w:rPr>
        <w:t xml:space="preserve">,” but it was not at all inaccurate. </w:t>
      </w:r>
      <w:r w:rsidRPr="00631F4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31F47">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631F47">
        <w:rPr>
          <w:rFonts w:asciiTheme="majorHAnsi" w:hAnsiTheme="majorHAnsi" w:cstheme="majorHAnsi"/>
          <w:sz w:val="12"/>
        </w:rPr>
        <w:t xml:space="preserve">. </w:t>
      </w:r>
      <w:r w:rsidRPr="00631F47">
        <w:rPr>
          <w:rStyle w:val="Emphasis"/>
          <w:rFonts w:asciiTheme="majorHAnsi" w:hAnsiTheme="majorHAnsi" w:cstheme="majorHAnsi"/>
          <w:highlight w:val="green"/>
        </w:rPr>
        <w:t>Alliances</w:t>
      </w:r>
      <w:r w:rsidRPr="00631F47">
        <w:rPr>
          <w:rFonts w:asciiTheme="majorHAnsi" w:hAnsiTheme="majorHAnsi" w:cstheme="majorHAnsi"/>
          <w:sz w:val="12"/>
          <w:highlight w:val="green"/>
        </w:rPr>
        <w:t xml:space="preserve"> </w:t>
      </w:r>
      <w:r w:rsidRPr="00631F47">
        <w:rPr>
          <w:rStyle w:val="StyleUnderline"/>
          <w:rFonts w:asciiTheme="majorHAnsi" w:hAnsiTheme="majorHAnsi" w:cstheme="majorHAnsi"/>
        </w:rPr>
        <w:t>would</w:t>
      </w:r>
      <w:r w:rsidRPr="00631F47">
        <w:rPr>
          <w:rFonts w:asciiTheme="majorHAnsi" w:hAnsiTheme="majorHAnsi" w:cstheme="majorHAnsi"/>
          <w:sz w:val="12"/>
        </w:rPr>
        <w:t xml:space="preserve"> </w:t>
      </w:r>
      <w:r w:rsidRPr="00631F47">
        <w:rPr>
          <w:rStyle w:val="Emphasis"/>
          <w:rFonts w:asciiTheme="majorHAnsi" w:hAnsiTheme="majorHAnsi" w:cstheme="majorHAnsi"/>
          <w:highlight w:val="green"/>
        </w:rPr>
        <w:t>lose credibility</w:t>
      </w:r>
      <w:r w:rsidRPr="00631F47">
        <w:rPr>
          <w:rFonts w:asciiTheme="majorHAnsi" w:hAnsiTheme="majorHAnsi" w:cstheme="majorHAnsi"/>
          <w:sz w:val="12"/>
        </w:rPr>
        <w:t xml:space="preserve">; </w:t>
      </w:r>
      <w:r w:rsidRPr="00631F47">
        <w:rPr>
          <w:rStyle w:val="StyleUnderline"/>
          <w:rFonts w:asciiTheme="majorHAnsi" w:hAnsiTheme="majorHAnsi" w:cstheme="majorHAnsi"/>
        </w:rPr>
        <w:t>the</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stability of key </w:t>
      </w:r>
      <w:r w:rsidRPr="00631F47">
        <w:rPr>
          <w:rStyle w:val="Emphasis"/>
          <w:rFonts w:asciiTheme="majorHAnsi" w:hAnsiTheme="majorHAnsi" w:cstheme="majorHAnsi"/>
        </w:rPr>
        <w:t>regions</w:t>
      </w:r>
      <w:r w:rsidRPr="00631F47">
        <w:rPr>
          <w:rStyle w:val="StyleUnderline"/>
          <w:rFonts w:asciiTheme="majorHAnsi" w:hAnsiTheme="majorHAnsi" w:cstheme="majorHAnsi"/>
        </w:rPr>
        <w:t xml:space="preserve"> would be </w:t>
      </w:r>
      <w:r w:rsidRPr="00631F47">
        <w:rPr>
          <w:rStyle w:val="Emphasis"/>
          <w:rFonts w:asciiTheme="majorHAnsi" w:hAnsiTheme="majorHAnsi" w:cstheme="majorHAnsi"/>
        </w:rPr>
        <w:t>eroded</w:t>
      </w:r>
      <w:r w:rsidRPr="00631F47">
        <w:rPr>
          <w:rFonts w:asciiTheme="majorHAnsi" w:hAnsiTheme="majorHAnsi" w:cstheme="majorHAnsi"/>
          <w:sz w:val="12"/>
          <w:highlight w:val="green"/>
        </w:rPr>
        <w:t xml:space="preserve">; </w:t>
      </w:r>
      <w:r w:rsidRPr="00631F47">
        <w:rPr>
          <w:rStyle w:val="Emphasis"/>
          <w:rFonts w:asciiTheme="majorHAnsi" w:hAnsiTheme="majorHAnsi" w:cstheme="majorHAnsi"/>
          <w:highlight w:val="green"/>
        </w:rPr>
        <w:t xml:space="preserve">rivals </w:t>
      </w:r>
      <w:r w:rsidRPr="00631F47">
        <w:rPr>
          <w:rStyle w:val="Emphasis"/>
          <w:rFonts w:asciiTheme="majorHAnsi" w:hAnsiTheme="majorHAnsi" w:cstheme="majorHAnsi"/>
        </w:rPr>
        <w:t xml:space="preserve">would be </w:t>
      </w:r>
      <w:r w:rsidRPr="00631F47">
        <w:rPr>
          <w:rStyle w:val="Emphasis"/>
          <w:rFonts w:asciiTheme="majorHAnsi" w:hAnsiTheme="majorHAnsi" w:cstheme="majorHAnsi"/>
          <w:highlight w:val="green"/>
        </w:rPr>
        <w:t>emboldened</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international </w:t>
      </w:r>
      <w:r w:rsidRPr="00631F47">
        <w:rPr>
          <w:rStyle w:val="Emphasis"/>
          <w:rFonts w:asciiTheme="majorHAnsi" w:hAnsiTheme="majorHAnsi" w:cstheme="majorHAnsi"/>
          <w:highlight w:val="green"/>
        </w:rPr>
        <w:t xml:space="preserve">crises </w:t>
      </w:r>
      <w:r w:rsidRPr="00631F47">
        <w:rPr>
          <w:rStyle w:val="Emphasis"/>
          <w:rFonts w:asciiTheme="majorHAnsi" w:hAnsiTheme="majorHAnsi" w:cstheme="majorHAnsi"/>
        </w:rPr>
        <w:t xml:space="preserve">would </w:t>
      </w:r>
      <w:r w:rsidRPr="00631F47">
        <w:rPr>
          <w:rStyle w:val="Emphasis"/>
          <w:rFonts w:asciiTheme="majorHAnsi" w:hAnsiTheme="majorHAnsi" w:cstheme="majorHAnsi"/>
          <w:highlight w:val="green"/>
        </w:rPr>
        <w:t>go unaddressed</w:t>
      </w:r>
      <w:r w:rsidRPr="00631F47">
        <w:rPr>
          <w:rFonts w:asciiTheme="majorHAnsi" w:hAnsiTheme="majorHAnsi" w:cstheme="majorHAnsi"/>
          <w:sz w:val="12"/>
        </w:rPr>
        <w:t xml:space="preserve">. American </w:t>
      </w:r>
      <w:r w:rsidRPr="00631F47">
        <w:rPr>
          <w:rStyle w:val="StyleUnderline"/>
          <w:rFonts w:asciiTheme="majorHAnsi" w:hAnsiTheme="majorHAnsi" w:cstheme="majorHAnsi"/>
        </w:rPr>
        <w:t xml:space="preserve">primacy was thus like a </w:t>
      </w:r>
      <w:r w:rsidRPr="00631F47">
        <w:rPr>
          <w:rStyle w:val="Emphasis"/>
          <w:rFonts w:asciiTheme="majorHAnsi" w:hAnsiTheme="majorHAnsi" w:cstheme="majorHAnsi"/>
        </w:rPr>
        <w:t>reasonably priced insurance policy</w:t>
      </w:r>
      <w:r w:rsidRPr="00631F47">
        <w:rPr>
          <w:rFonts w:asciiTheme="majorHAnsi" w:hAnsiTheme="majorHAnsi" w:cstheme="majorHAnsi"/>
          <w:sz w:val="12"/>
        </w:rPr>
        <w:t xml:space="preserve">. </w:t>
      </w:r>
      <w:r w:rsidRPr="00631F47">
        <w:rPr>
          <w:rStyle w:val="StyleUnderline"/>
          <w:rFonts w:asciiTheme="majorHAnsi" w:hAnsiTheme="majorHAnsi" w:cstheme="majorHAnsi"/>
        </w:rPr>
        <w:t>It required nontrivial expenditures, but protected against far costlier outcomes.</w:t>
      </w:r>
      <w:r w:rsidRPr="00631F47">
        <w:rPr>
          <w:rFonts w:asciiTheme="majorHAnsi" w:hAnsiTheme="majorHAnsi" w:cstheme="majorHAnsi"/>
          <w:sz w:val="12"/>
        </w:rPr>
        <w:t>9 Washington paid its insurance premiums for two decades after the Cold War. But more</w:t>
      </w:r>
      <w:r w:rsidRPr="00631F47">
        <w:rPr>
          <w:rStyle w:val="StyleUnderline"/>
          <w:rFonts w:asciiTheme="majorHAnsi" w:hAnsiTheme="majorHAnsi" w:cstheme="majorHAnsi"/>
        </w:rPr>
        <w:t xml:space="preserve"> recently American primacy and strategic solvency have been imperiled. </w:t>
      </w:r>
      <w:r w:rsidRPr="00631F4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31F47">
        <w:rPr>
          <w:rStyle w:val="StyleUnderline"/>
          <w:rFonts w:asciiTheme="majorHAnsi" w:hAnsiTheme="majorHAnsi" w:cstheme="majorHAnsi"/>
        </w:rPr>
        <w:t xml:space="preserve">two decades after the Soviet collapse, the world was characterized by </w:t>
      </w:r>
      <w:r w:rsidRPr="00631F47">
        <w:rPr>
          <w:rStyle w:val="Emphasis"/>
          <w:rFonts w:asciiTheme="majorHAnsi" w:hAnsiTheme="majorHAnsi" w:cstheme="majorHAnsi"/>
        </w:rPr>
        <w:t xml:space="preserve">remarkably low levels of great-power competition, </w:t>
      </w:r>
      <w:r w:rsidRPr="00631F47">
        <w:rPr>
          <w:rStyle w:val="StyleUnderline"/>
          <w:rFonts w:asciiTheme="majorHAnsi" w:hAnsiTheme="majorHAnsi" w:cstheme="majorHAnsi"/>
        </w:rPr>
        <w:t xml:space="preserve">high levels of </w:t>
      </w:r>
      <w:r w:rsidRPr="00631F47">
        <w:rPr>
          <w:rStyle w:val="Emphasis"/>
          <w:rFonts w:asciiTheme="majorHAnsi" w:hAnsiTheme="majorHAnsi" w:cstheme="majorHAnsi"/>
        </w:rPr>
        <w:t>security</w:t>
      </w:r>
      <w:r w:rsidRPr="00631F47">
        <w:rPr>
          <w:rStyle w:val="StyleUnderline"/>
          <w:rFonts w:asciiTheme="majorHAnsi" w:hAnsiTheme="majorHAnsi" w:cstheme="majorHAnsi"/>
        </w:rPr>
        <w:t xml:space="preserve"> in key theaters such as </w:t>
      </w:r>
      <w:r w:rsidRPr="00631F47">
        <w:rPr>
          <w:rStyle w:val="Emphasis"/>
          <w:rFonts w:asciiTheme="majorHAnsi" w:hAnsiTheme="majorHAnsi" w:cstheme="majorHAnsi"/>
        </w:rPr>
        <w:t>Europe</w:t>
      </w:r>
      <w:r w:rsidRPr="00631F47">
        <w:rPr>
          <w:rStyle w:val="StyleUnderline"/>
          <w:rFonts w:asciiTheme="majorHAnsi" w:hAnsiTheme="majorHAnsi" w:cstheme="majorHAnsi"/>
        </w:rPr>
        <w:t xml:space="preserve"> and </w:t>
      </w:r>
      <w:r w:rsidRPr="00631F47">
        <w:rPr>
          <w:rStyle w:val="Emphasis"/>
          <w:rFonts w:asciiTheme="majorHAnsi" w:hAnsiTheme="majorHAnsi" w:cstheme="majorHAnsi"/>
        </w:rPr>
        <w:t>East Asia</w:t>
      </w:r>
      <w:r w:rsidRPr="00631F47">
        <w:rPr>
          <w:rStyle w:val="StyleUnderline"/>
          <w:rFonts w:asciiTheme="majorHAnsi" w:hAnsiTheme="majorHAnsi" w:cstheme="majorHAnsi"/>
        </w:rPr>
        <w:t xml:space="preserve">, and the </w:t>
      </w:r>
      <w:r w:rsidRPr="00631F47">
        <w:rPr>
          <w:rStyle w:val="Emphasis"/>
          <w:rFonts w:asciiTheme="majorHAnsi" w:hAnsiTheme="majorHAnsi" w:cstheme="majorHAnsi"/>
        </w:rPr>
        <w:t>comparative weakness</w:t>
      </w:r>
      <w:r w:rsidRPr="00631F47">
        <w:rPr>
          <w:rStyle w:val="StyleUnderline"/>
          <w:rFonts w:asciiTheme="majorHAnsi" w:hAnsiTheme="majorHAnsi" w:cstheme="majorHAnsi"/>
        </w:rPr>
        <w:t xml:space="preserve"> of those “</w:t>
      </w:r>
      <w:r w:rsidRPr="00631F47">
        <w:rPr>
          <w:rStyle w:val="Emphasis"/>
          <w:rFonts w:asciiTheme="majorHAnsi" w:hAnsiTheme="majorHAnsi" w:cstheme="majorHAnsi"/>
        </w:rPr>
        <w:t>rogue” actors</w:t>
      </w:r>
      <w:r w:rsidRPr="00631F47">
        <w:rPr>
          <w:rStyle w:val="StyleUnderline"/>
          <w:rFonts w:asciiTheme="majorHAnsi" w:hAnsiTheme="majorHAnsi" w:cstheme="majorHAnsi"/>
        </w:rPr>
        <w:t>—Iran, Iraq, North Korea, al-Qaeda—who most aggressively challenged American power.</w:t>
      </w:r>
      <w:r w:rsidRPr="00631F4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31F47">
        <w:rPr>
          <w:rStyle w:val="Emphasis"/>
          <w:rFonts w:asciiTheme="majorHAnsi" w:hAnsiTheme="majorHAnsi" w:cstheme="majorHAnsi"/>
        </w:rPr>
        <w:t>the strategic horizon is darkening</w:t>
      </w:r>
      <w:r w:rsidRPr="00631F47">
        <w:rPr>
          <w:rFonts w:asciiTheme="majorHAnsi" w:hAnsiTheme="majorHAnsi" w:cstheme="majorHAnsi"/>
          <w:sz w:val="12"/>
        </w:rPr>
        <w:t xml:space="preserve">, due to four factors. First, </w:t>
      </w:r>
      <w:r w:rsidRPr="00631F47">
        <w:rPr>
          <w:rStyle w:val="Emphasis"/>
          <w:rFonts w:asciiTheme="majorHAnsi" w:hAnsiTheme="majorHAnsi" w:cstheme="majorHAnsi"/>
        </w:rPr>
        <w:t>great-power military competition is back</w:t>
      </w:r>
      <w:r w:rsidRPr="00631F47">
        <w:rPr>
          <w:rFonts w:asciiTheme="majorHAnsi" w:hAnsiTheme="majorHAnsi" w:cstheme="majorHAnsi"/>
          <w:sz w:val="12"/>
        </w:rPr>
        <w:t xml:space="preserve">. </w:t>
      </w:r>
      <w:r w:rsidRPr="00631F47">
        <w:rPr>
          <w:rStyle w:val="StyleUnderline"/>
          <w:rFonts w:asciiTheme="majorHAnsi" w:hAnsiTheme="majorHAnsi" w:cstheme="majorHAnsi"/>
        </w:rPr>
        <w:t>The world’s two leading authoritarian powers</w:t>
      </w:r>
      <w:r w:rsidRPr="00631F47">
        <w:rPr>
          <w:rFonts w:asciiTheme="majorHAnsi" w:hAnsiTheme="majorHAnsi" w:cstheme="majorHAnsi"/>
          <w:sz w:val="12"/>
        </w:rPr>
        <w:t>—</w:t>
      </w:r>
      <w:r w:rsidRPr="00631F47">
        <w:rPr>
          <w:rStyle w:val="Emphasis"/>
          <w:rFonts w:asciiTheme="majorHAnsi" w:hAnsiTheme="majorHAnsi" w:cstheme="majorHAnsi"/>
          <w:highlight w:val="green"/>
        </w:rPr>
        <w:t>China</w:t>
      </w:r>
      <w:r w:rsidRPr="00631F47">
        <w:rPr>
          <w:rFonts w:asciiTheme="majorHAnsi" w:hAnsiTheme="majorHAnsi" w:cstheme="majorHAnsi"/>
          <w:sz w:val="12"/>
          <w:highlight w:val="green"/>
        </w:rPr>
        <w:t xml:space="preserve"> </w:t>
      </w:r>
      <w:r w:rsidRPr="00631F47">
        <w:rPr>
          <w:rStyle w:val="StyleUnderline"/>
          <w:rFonts w:asciiTheme="majorHAnsi" w:hAnsiTheme="majorHAnsi" w:cstheme="majorHAnsi"/>
          <w:highlight w:val="green"/>
        </w:rPr>
        <w:t>and</w:t>
      </w:r>
      <w:r w:rsidRPr="00631F47">
        <w:rPr>
          <w:rFonts w:asciiTheme="majorHAnsi" w:hAnsiTheme="majorHAnsi" w:cstheme="majorHAnsi"/>
          <w:sz w:val="12"/>
          <w:highlight w:val="green"/>
        </w:rPr>
        <w:t xml:space="preserve"> </w:t>
      </w:r>
      <w:r w:rsidRPr="00631F47">
        <w:rPr>
          <w:rStyle w:val="Emphasis"/>
          <w:rFonts w:asciiTheme="majorHAnsi" w:hAnsiTheme="majorHAnsi" w:cstheme="majorHAnsi"/>
          <w:highlight w:val="green"/>
        </w:rPr>
        <w:t>Russia</w:t>
      </w:r>
      <w:r w:rsidRPr="00631F47">
        <w:rPr>
          <w:rFonts w:asciiTheme="majorHAnsi" w:hAnsiTheme="majorHAnsi" w:cstheme="majorHAnsi"/>
          <w:sz w:val="12"/>
          <w:highlight w:val="green"/>
        </w:rPr>
        <w:t>—</w:t>
      </w:r>
      <w:r w:rsidRPr="00631F47">
        <w:rPr>
          <w:rStyle w:val="StyleUnderline"/>
          <w:rFonts w:asciiTheme="majorHAnsi" w:hAnsiTheme="majorHAnsi" w:cstheme="majorHAnsi"/>
        </w:rPr>
        <w:t xml:space="preserve">are </w:t>
      </w:r>
      <w:r w:rsidRPr="00631F47">
        <w:rPr>
          <w:rStyle w:val="StyleUnderline"/>
          <w:rFonts w:asciiTheme="majorHAnsi" w:hAnsiTheme="majorHAnsi" w:cstheme="majorHAnsi"/>
          <w:highlight w:val="green"/>
        </w:rPr>
        <w:t xml:space="preserve">seeking </w:t>
      </w:r>
      <w:r w:rsidRPr="00631F47">
        <w:rPr>
          <w:rStyle w:val="Emphasis"/>
          <w:rFonts w:asciiTheme="majorHAnsi" w:hAnsiTheme="majorHAnsi" w:cstheme="majorHAnsi"/>
          <w:highlight w:val="green"/>
        </w:rPr>
        <w:t>regional heg</w:t>
      </w:r>
      <w:r w:rsidRPr="00631F47">
        <w:rPr>
          <w:rStyle w:val="Emphasis"/>
          <w:rFonts w:asciiTheme="majorHAnsi" w:hAnsiTheme="majorHAnsi" w:cstheme="majorHAnsi"/>
        </w:rPr>
        <w:t>emony</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contesting global norms such as nonaggression and freedom of navigation, and </w:t>
      </w:r>
      <w:r w:rsidRPr="00631F47">
        <w:rPr>
          <w:rStyle w:val="StyleUnderline"/>
          <w:rFonts w:asciiTheme="majorHAnsi" w:hAnsiTheme="majorHAnsi" w:cstheme="majorHAnsi"/>
          <w:highlight w:val="green"/>
        </w:rPr>
        <w:t xml:space="preserve">developing </w:t>
      </w:r>
      <w:r w:rsidRPr="00631F47">
        <w:rPr>
          <w:rStyle w:val="StyleUnderline"/>
          <w:rFonts w:asciiTheme="majorHAnsi" w:hAnsiTheme="majorHAnsi" w:cstheme="majorHAnsi"/>
        </w:rPr>
        <w:t xml:space="preserve">the </w:t>
      </w:r>
      <w:r w:rsidRPr="00631F47">
        <w:rPr>
          <w:rStyle w:val="Emphasis"/>
          <w:rFonts w:asciiTheme="majorHAnsi" w:hAnsiTheme="majorHAnsi" w:cstheme="majorHAnsi"/>
        </w:rPr>
        <w:t>military punch</w:t>
      </w:r>
      <w:r w:rsidRPr="00631F47">
        <w:rPr>
          <w:rStyle w:val="StyleUnderline"/>
          <w:rFonts w:asciiTheme="majorHAnsi" w:hAnsiTheme="majorHAnsi" w:cstheme="majorHAnsi"/>
        </w:rPr>
        <w:t xml:space="preserve"> to underwrite these ambitions</w:t>
      </w:r>
      <w:r w:rsidRPr="00631F47">
        <w:rPr>
          <w:rFonts w:asciiTheme="majorHAnsi" w:hAnsiTheme="majorHAnsi" w:cstheme="majorHAnsi"/>
          <w:sz w:val="12"/>
        </w:rPr>
        <w:t>. Notwithstanding severe economic and demographic problems</w:t>
      </w:r>
      <w:r w:rsidRPr="00631F47">
        <w:rPr>
          <w:rStyle w:val="StyleUnderline"/>
          <w:rFonts w:asciiTheme="majorHAnsi" w:hAnsiTheme="majorHAnsi" w:cstheme="majorHAnsi"/>
        </w:rPr>
        <w:t xml:space="preserve">, Russia has conducted a major military </w:t>
      </w:r>
      <w:r w:rsidRPr="00631F47">
        <w:rPr>
          <w:rStyle w:val="Emphasis"/>
          <w:rFonts w:asciiTheme="majorHAnsi" w:hAnsiTheme="majorHAnsi" w:cstheme="majorHAnsi"/>
          <w:highlight w:val="green"/>
        </w:rPr>
        <w:t>modernization</w:t>
      </w:r>
      <w:r w:rsidRPr="00631F47">
        <w:rPr>
          <w:rStyle w:val="StyleUnderline"/>
          <w:rFonts w:asciiTheme="majorHAnsi" w:hAnsiTheme="majorHAnsi" w:cstheme="majorHAnsi"/>
        </w:rPr>
        <w:t xml:space="preserve"> emphasizing </w:t>
      </w:r>
      <w:r w:rsidRPr="00631F47">
        <w:rPr>
          <w:rStyle w:val="Emphasis"/>
          <w:rFonts w:asciiTheme="majorHAnsi" w:hAnsiTheme="majorHAnsi" w:cstheme="majorHAnsi"/>
          <w:highlight w:val="green"/>
        </w:rPr>
        <w:t>nuc</w:t>
      </w:r>
      <w:r w:rsidRPr="00631F47">
        <w:rPr>
          <w:rStyle w:val="Emphasis"/>
          <w:rFonts w:asciiTheme="majorHAnsi" w:hAnsiTheme="majorHAnsi" w:cstheme="majorHAnsi"/>
        </w:rPr>
        <w:t>lear weapon</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631F47">
        <w:rPr>
          <w:rFonts w:asciiTheme="majorHAnsi" w:hAnsiTheme="majorHAnsi" w:cstheme="majorHAnsi"/>
          <w:sz w:val="12"/>
        </w:rPr>
        <w:t xml:space="preserve">.10 </w:t>
      </w:r>
      <w:r w:rsidRPr="00631F47">
        <w:rPr>
          <w:rStyle w:val="StyleUnderline"/>
          <w:rFonts w:asciiTheme="majorHAnsi" w:hAnsiTheme="majorHAnsi" w:cstheme="majorHAnsi"/>
        </w:rPr>
        <w:t>China</w:t>
      </w:r>
      <w:r w:rsidRPr="00631F47">
        <w:rPr>
          <w:rFonts w:asciiTheme="majorHAnsi" w:hAnsiTheme="majorHAnsi" w:cstheme="majorHAnsi"/>
          <w:sz w:val="12"/>
        </w:rPr>
        <w:t xml:space="preserve">, meanwhile, </w:t>
      </w:r>
      <w:r w:rsidRPr="00631F47">
        <w:rPr>
          <w:rStyle w:val="StyleUnderline"/>
          <w:rFonts w:asciiTheme="majorHAnsi" w:hAnsiTheme="majorHAnsi" w:cstheme="majorHAnsi"/>
        </w:rPr>
        <w:t xml:space="preserve">has carried out a </w:t>
      </w:r>
      <w:r w:rsidRPr="00631F47">
        <w:rPr>
          <w:rStyle w:val="Emphasis"/>
          <w:rFonts w:asciiTheme="majorHAnsi" w:hAnsiTheme="majorHAnsi" w:cstheme="majorHAnsi"/>
        </w:rPr>
        <w:t>buildup of historic proportions,</w:t>
      </w:r>
      <w:r w:rsidRPr="00631F47">
        <w:rPr>
          <w:rFonts w:asciiTheme="majorHAnsi" w:hAnsiTheme="majorHAnsi" w:cstheme="majorHAnsi"/>
          <w:sz w:val="12"/>
        </w:rPr>
        <w:t xml:space="preserve"> with constant-dollar defense outlays rising from US$26 billion in 1995 to US$226 billion in 2016.11 Ominously, </w:t>
      </w:r>
      <w:r w:rsidRPr="00631F47">
        <w:rPr>
          <w:rStyle w:val="StyleUnderline"/>
          <w:rFonts w:asciiTheme="majorHAnsi" w:hAnsiTheme="majorHAnsi" w:cstheme="majorHAnsi"/>
        </w:rPr>
        <w:t xml:space="preserve">these </w:t>
      </w:r>
      <w:r w:rsidRPr="00631F47">
        <w:rPr>
          <w:rStyle w:val="StyleUnderline"/>
          <w:rFonts w:asciiTheme="majorHAnsi" w:hAnsiTheme="majorHAnsi" w:cstheme="majorHAnsi"/>
          <w:highlight w:val="green"/>
        </w:rPr>
        <w:t>expenditures</w:t>
      </w:r>
      <w:r w:rsidRPr="00631F47">
        <w:rPr>
          <w:rStyle w:val="StyleUnderline"/>
          <w:rFonts w:asciiTheme="majorHAnsi" w:hAnsiTheme="majorHAnsi" w:cstheme="majorHAnsi"/>
        </w:rPr>
        <w:t xml:space="preserve"> have </w:t>
      </w:r>
      <w:r w:rsidRPr="00631F47">
        <w:rPr>
          <w:rStyle w:val="StyleUnderline"/>
          <w:rFonts w:asciiTheme="majorHAnsi" w:hAnsiTheme="majorHAnsi" w:cstheme="majorHAnsi"/>
          <w:highlight w:val="green"/>
        </w:rPr>
        <w:t>funded</w:t>
      </w:r>
      <w:r w:rsidRPr="00631F47">
        <w:rPr>
          <w:rStyle w:val="StyleUnderline"/>
          <w:rFonts w:asciiTheme="majorHAnsi" w:hAnsiTheme="majorHAnsi" w:cstheme="majorHAnsi"/>
        </w:rPr>
        <w:t xml:space="preserve"> development of </w:t>
      </w:r>
      <w:r w:rsidRPr="00631F47">
        <w:rPr>
          <w:rStyle w:val="Emphasis"/>
          <w:rFonts w:asciiTheme="majorHAnsi" w:hAnsiTheme="majorHAnsi" w:cstheme="majorHAnsi"/>
        </w:rPr>
        <w:t>power</w:t>
      </w:r>
      <w:r w:rsidRPr="00631F47">
        <w:rPr>
          <w:rStyle w:val="Emphasis"/>
          <w:rFonts w:asciiTheme="majorHAnsi" w:hAnsiTheme="majorHAnsi" w:cstheme="majorHAnsi"/>
          <w:highlight w:val="green"/>
        </w:rPr>
        <w:t>-projection</w:t>
      </w:r>
      <w:r w:rsidRPr="00631F47">
        <w:rPr>
          <w:rStyle w:val="StyleUnderline"/>
          <w:rFonts w:asciiTheme="majorHAnsi" w:hAnsiTheme="majorHAnsi" w:cstheme="majorHAnsi"/>
          <w:highlight w:val="green"/>
        </w:rPr>
        <w:t xml:space="preserve"> and</w:t>
      </w:r>
      <w:r w:rsidRPr="00631F47">
        <w:rPr>
          <w:rStyle w:val="StyleUnderline"/>
          <w:rFonts w:asciiTheme="majorHAnsi" w:hAnsiTheme="majorHAnsi" w:cstheme="majorHAnsi"/>
        </w:rPr>
        <w:t xml:space="preserve"> </w:t>
      </w:r>
      <w:proofErr w:type="spellStart"/>
      <w:r w:rsidRPr="00631F47">
        <w:rPr>
          <w:rStyle w:val="StyleUnderline"/>
          <w:rFonts w:asciiTheme="majorHAnsi" w:hAnsiTheme="majorHAnsi" w:cstheme="majorHAnsi"/>
        </w:rPr>
        <w:t>antiaccess</w:t>
      </w:r>
      <w:proofErr w:type="spellEnd"/>
      <w:r w:rsidRPr="00631F47">
        <w:rPr>
          <w:rStyle w:val="StyleUnderline"/>
          <w:rFonts w:asciiTheme="majorHAnsi" w:hAnsiTheme="majorHAnsi" w:cstheme="majorHAnsi"/>
        </w:rPr>
        <w:t>/area denial</w:t>
      </w:r>
      <w:r w:rsidRPr="00631F47">
        <w:rPr>
          <w:rFonts w:asciiTheme="majorHAnsi" w:hAnsiTheme="majorHAnsi" w:cstheme="majorHAnsi"/>
          <w:sz w:val="12"/>
        </w:rPr>
        <w:t xml:space="preserve"> </w:t>
      </w:r>
      <w:r w:rsidRPr="00631F47">
        <w:rPr>
          <w:rFonts w:asciiTheme="majorHAnsi" w:hAnsiTheme="majorHAnsi" w:cstheme="majorHAnsi"/>
          <w:sz w:val="12"/>
          <w:highlight w:val="green"/>
        </w:rPr>
        <w:t>(</w:t>
      </w:r>
      <w:r w:rsidRPr="00631F47">
        <w:rPr>
          <w:rStyle w:val="Emphasis"/>
          <w:rFonts w:asciiTheme="majorHAnsi" w:hAnsiTheme="majorHAnsi" w:cstheme="majorHAnsi"/>
          <w:highlight w:val="green"/>
        </w:rPr>
        <w:t xml:space="preserve">A2/AD) </w:t>
      </w:r>
      <w:r w:rsidRPr="00631F47">
        <w:rPr>
          <w:rStyle w:val="Emphasis"/>
          <w:rFonts w:asciiTheme="majorHAnsi" w:hAnsiTheme="majorHAnsi" w:cstheme="majorHAnsi"/>
        </w:rPr>
        <w:t>tools</w:t>
      </w:r>
      <w:r w:rsidRPr="00631F47">
        <w:rPr>
          <w:rFonts w:asciiTheme="majorHAnsi" w:hAnsiTheme="majorHAnsi" w:cstheme="majorHAnsi"/>
          <w:sz w:val="12"/>
        </w:rPr>
        <w:t xml:space="preserve"> </w:t>
      </w:r>
      <w:r w:rsidRPr="00631F47">
        <w:rPr>
          <w:rStyle w:val="StyleUnderline"/>
          <w:rFonts w:asciiTheme="majorHAnsi" w:hAnsiTheme="majorHAnsi" w:cstheme="majorHAnsi"/>
        </w:rPr>
        <w:t>necessary to threaten China’s neighbors and complicate U.S. intervention on their behalf</w:t>
      </w:r>
      <w:r w:rsidRPr="00631F47">
        <w:rPr>
          <w:rFonts w:asciiTheme="majorHAnsi" w:hAnsiTheme="majorHAnsi" w:cstheme="majorHAnsi"/>
          <w:sz w:val="12"/>
        </w:rPr>
        <w:t xml:space="preserve">. Washington has grown accustomed to having a generational military lead; </w:t>
      </w:r>
      <w:r w:rsidRPr="00631F47">
        <w:rPr>
          <w:rStyle w:val="StyleUnderline"/>
          <w:rFonts w:asciiTheme="majorHAnsi" w:hAnsiTheme="majorHAnsi" w:cstheme="majorHAnsi"/>
        </w:rPr>
        <w:t xml:space="preserve">Russian and Chinese modernization efforts are now creating a </w:t>
      </w:r>
      <w:r w:rsidRPr="00631F47">
        <w:rPr>
          <w:rStyle w:val="Emphasis"/>
          <w:rFonts w:asciiTheme="majorHAnsi" w:hAnsiTheme="majorHAnsi" w:cstheme="majorHAnsi"/>
        </w:rPr>
        <w:t xml:space="preserve">far more competitive environment. </w:t>
      </w:r>
      <w:r w:rsidRPr="00631F47">
        <w:rPr>
          <w:rFonts w:asciiTheme="majorHAnsi" w:hAnsiTheme="majorHAnsi" w:cstheme="majorHAnsi"/>
          <w:sz w:val="12"/>
        </w:rPr>
        <w:t xml:space="preserve">Second, the </w:t>
      </w:r>
      <w:r w:rsidRPr="00631F47">
        <w:rPr>
          <w:rStyle w:val="Emphasis"/>
          <w:rFonts w:asciiTheme="majorHAnsi" w:hAnsiTheme="majorHAnsi" w:cstheme="majorHAnsi"/>
        </w:rPr>
        <w:t>international outlaws</w:t>
      </w:r>
      <w:r w:rsidRPr="00631F47">
        <w:rPr>
          <w:rStyle w:val="StyleUnderline"/>
          <w:rFonts w:asciiTheme="majorHAnsi" w:hAnsiTheme="majorHAnsi" w:cstheme="majorHAnsi"/>
        </w:rPr>
        <w:t xml:space="preserve"> are no longer so </w:t>
      </w:r>
      <w:r w:rsidRPr="00631F47">
        <w:rPr>
          <w:rStyle w:val="Emphasis"/>
          <w:rFonts w:asciiTheme="majorHAnsi" w:hAnsiTheme="majorHAnsi" w:cstheme="majorHAnsi"/>
        </w:rPr>
        <w:t>weak</w:t>
      </w:r>
      <w:r w:rsidRPr="00631F47">
        <w:rPr>
          <w:rStyle w:val="StyleUnderline"/>
          <w:rFonts w:asciiTheme="majorHAnsi" w:hAnsiTheme="majorHAnsi" w:cstheme="majorHAnsi"/>
        </w:rPr>
        <w:t>.</w:t>
      </w:r>
      <w:r w:rsidRPr="00631F47">
        <w:rPr>
          <w:rFonts w:asciiTheme="majorHAnsi" w:hAnsiTheme="majorHAnsi" w:cstheme="majorHAnsi"/>
          <w:sz w:val="12"/>
        </w:rPr>
        <w:t xml:space="preserve"> </w:t>
      </w:r>
      <w:r w:rsidRPr="00631F47">
        <w:rPr>
          <w:rStyle w:val="Emphasis"/>
          <w:rFonts w:asciiTheme="majorHAnsi" w:hAnsiTheme="majorHAnsi" w:cstheme="majorHAnsi"/>
          <w:highlight w:val="green"/>
        </w:rPr>
        <w:t>Nor</w:t>
      </w:r>
      <w:r w:rsidRPr="00631F47">
        <w:rPr>
          <w:rStyle w:val="Emphasis"/>
          <w:rFonts w:asciiTheme="majorHAnsi" w:hAnsiTheme="majorHAnsi" w:cstheme="majorHAnsi"/>
        </w:rPr>
        <w:t xml:space="preserve">th </w:t>
      </w:r>
      <w:r w:rsidRPr="00631F47">
        <w:rPr>
          <w:rStyle w:val="Emphasis"/>
          <w:rFonts w:asciiTheme="majorHAnsi" w:hAnsiTheme="majorHAnsi" w:cstheme="majorHAnsi"/>
          <w:highlight w:val="green"/>
        </w:rPr>
        <w:t>Ko</w:t>
      </w:r>
      <w:r w:rsidRPr="00631F47">
        <w:rPr>
          <w:rStyle w:val="Emphasis"/>
          <w:rFonts w:asciiTheme="majorHAnsi" w:hAnsiTheme="majorHAnsi" w:cstheme="majorHAnsi"/>
        </w:rPr>
        <w:t>rea’s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conventional forces have atrophied, but it has </w:t>
      </w:r>
      <w:r w:rsidRPr="00631F47">
        <w:rPr>
          <w:rStyle w:val="StyleUnderline"/>
          <w:rFonts w:asciiTheme="majorHAnsi" w:hAnsiTheme="majorHAnsi" w:cstheme="majorHAnsi"/>
          <w:highlight w:val="green"/>
        </w:rPr>
        <w:t xml:space="preserve">amassed a </w:t>
      </w:r>
      <w:r w:rsidRPr="00631F47">
        <w:rPr>
          <w:rStyle w:val="StyleUnderline"/>
          <w:rFonts w:asciiTheme="majorHAnsi" w:hAnsiTheme="majorHAnsi" w:cstheme="majorHAnsi"/>
        </w:rPr>
        <w:t xml:space="preserve">growing </w:t>
      </w:r>
      <w:r w:rsidRPr="00631F47">
        <w:rPr>
          <w:rStyle w:val="Emphasis"/>
          <w:rFonts w:asciiTheme="majorHAnsi" w:hAnsiTheme="majorHAnsi" w:cstheme="majorHAnsi"/>
        </w:rPr>
        <w:t xml:space="preserve">nuclear </w:t>
      </w:r>
      <w:r w:rsidRPr="00631F47">
        <w:rPr>
          <w:rStyle w:val="Emphasis"/>
          <w:rFonts w:asciiTheme="majorHAnsi" w:hAnsiTheme="majorHAnsi" w:cstheme="majorHAnsi"/>
          <w:highlight w:val="green"/>
        </w:rPr>
        <w:t>arsenal</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31F47">
        <w:rPr>
          <w:rStyle w:val="Emphasis"/>
          <w:rFonts w:asciiTheme="majorHAnsi" w:hAnsiTheme="majorHAnsi" w:cstheme="majorHAnsi"/>
        </w:rPr>
        <w:t>continental United States</w:t>
      </w:r>
      <w:r w:rsidRPr="00631F47">
        <w:rPr>
          <w:rFonts w:asciiTheme="majorHAnsi" w:hAnsiTheme="majorHAnsi" w:cstheme="majorHAnsi"/>
          <w:sz w:val="12"/>
        </w:rPr>
        <w:t xml:space="preserve">.12 </w:t>
      </w:r>
      <w:r w:rsidRPr="00631F47">
        <w:rPr>
          <w:rStyle w:val="Emphasis"/>
          <w:rFonts w:asciiTheme="majorHAnsi" w:hAnsiTheme="majorHAnsi" w:cstheme="majorHAnsi"/>
        </w:rPr>
        <w:t>Iran</w:t>
      </w:r>
      <w:r w:rsidRPr="00631F47">
        <w:rPr>
          <w:rFonts w:asciiTheme="majorHAnsi" w:hAnsiTheme="majorHAnsi" w:cstheme="majorHAnsi"/>
          <w:sz w:val="12"/>
        </w:rPr>
        <w:t xml:space="preserve"> </w:t>
      </w:r>
      <w:r w:rsidRPr="00631F47">
        <w:rPr>
          <w:rStyle w:val="StyleUnderline"/>
          <w:rFonts w:asciiTheme="majorHAnsi" w:hAnsiTheme="majorHAnsi" w:cstheme="majorHAnsi"/>
        </w:rPr>
        <w:t>remains a</w:t>
      </w:r>
      <w:r w:rsidRPr="00631F47">
        <w:rPr>
          <w:rFonts w:asciiTheme="majorHAnsi" w:hAnsiTheme="majorHAnsi" w:cstheme="majorHAnsi"/>
          <w:sz w:val="12"/>
        </w:rPr>
        <w:t xml:space="preserve"> </w:t>
      </w:r>
      <w:r w:rsidRPr="00631F47">
        <w:rPr>
          <w:rStyle w:val="Emphasis"/>
          <w:rFonts w:asciiTheme="majorHAnsi" w:hAnsiTheme="majorHAnsi" w:cstheme="majorHAnsi"/>
        </w:rPr>
        <w:t>nuclear threshold state,</w:t>
      </w:r>
      <w:r w:rsidRPr="00631F47">
        <w:rPr>
          <w:rFonts w:asciiTheme="majorHAnsi" w:hAnsiTheme="majorHAnsi" w:cstheme="majorHAnsi"/>
          <w:sz w:val="12"/>
        </w:rPr>
        <w:t xml:space="preserve"> one </w:t>
      </w:r>
      <w:r w:rsidRPr="00631F47">
        <w:rPr>
          <w:rStyle w:val="StyleUnderline"/>
          <w:rFonts w:asciiTheme="majorHAnsi" w:hAnsiTheme="majorHAnsi" w:cstheme="majorHAnsi"/>
        </w:rPr>
        <w:t xml:space="preserve">that continues to develop ballistic missiles and A2/AD capabilities while employing </w:t>
      </w:r>
      <w:r w:rsidRPr="00631F47">
        <w:rPr>
          <w:rStyle w:val="Emphasis"/>
          <w:rFonts w:asciiTheme="majorHAnsi" w:hAnsiTheme="majorHAnsi" w:cstheme="majorHAnsi"/>
        </w:rPr>
        <w:t>sectarian</w:t>
      </w:r>
      <w:r w:rsidRPr="00631F47">
        <w:rPr>
          <w:rStyle w:val="StyleUnderline"/>
          <w:rFonts w:asciiTheme="majorHAnsi" w:hAnsiTheme="majorHAnsi" w:cstheme="majorHAnsi"/>
        </w:rPr>
        <w:t xml:space="preserve"> and </w:t>
      </w:r>
      <w:r w:rsidRPr="00631F47">
        <w:rPr>
          <w:rStyle w:val="Emphasis"/>
          <w:rFonts w:asciiTheme="majorHAnsi" w:hAnsiTheme="majorHAnsi" w:cstheme="majorHAnsi"/>
        </w:rPr>
        <w:t>proxy forces</w:t>
      </w:r>
      <w:r w:rsidRPr="00631F47">
        <w:rPr>
          <w:rStyle w:val="StyleUnderline"/>
          <w:rFonts w:asciiTheme="majorHAnsi" w:hAnsiTheme="majorHAnsi" w:cstheme="majorHAnsi"/>
        </w:rPr>
        <w:t xml:space="preserve"> across the Middle East</w:t>
      </w:r>
      <w:r w:rsidRPr="00631F47">
        <w:rPr>
          <w:rFonts w:asciiTheme="majorHAnsi" w:hAnsiTheme="majorHAnsi" w:cstheme="majorHAnsi"/>
          <w:sz w:val="12"/>
        </w:rPr>
        <w:t xml:space="preserve">. </w:t>
      </w:r>
      <w:r w:rsidRPr="00631F47">
        <w:rPr>
          <w:rStyle w:val="StyleUnderline"/>
          <w:rFonts w:asciiTheme="majorHAnsi" w:hAnsiTheme="majorHAnsi" w:cstheme="majorHAnsi"/>
        </w:rPr>
        <w:t>The Islamic State</w:t>
      </w:r>
      <w:r w:rsidRPr="00631F47">
        <w:rPr>
          <w:rFonts w:asciiTheme="majorHAnsi" w:hAnsiTheme="majorHAnsi" w:cstheme="majorHAnsi"/>
          <w:sz w:val="12"/>
        </w:rPr>
        <w:t xml:space="preserve">, for its part, </w:t>
      </w:r>
      <w:r w:rsidRPr="00631F47">
        <w:rPr>
          <w:rStyle w:val="StyleUnderline"/>
          <w:rFonts w:asciiTheme="majorHAnsi" w:hAnsiTheme="majorHAnsi" w:cstheme="majorHAnsi"/>
        </w:rPr>
        <w:t>is headed for defeat, but has displayed</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military capabilities </w:t>
      </w:r>
      <w:r w:rsidRPr="00631F47">
        <w:rPr>
          <w:rStyle w:val="Emphasis"/>
          <w:rFonts w:asciiTheme="majorHAnsi" w:hAnsiTheme="majorHAnsi" w:cstheme="majorHAnsi"/>
        </w:rPr>
        <w:t>unprecedented</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for any </w:t>
      </w:r>
      <w:r w:rsidRPr="00631F47">
        <w:rPr>
          <w:rStyle w:val="Emphasis"/>
          <w:rFonts w:asciiTheme="majorHAnsi" w:hAnsiTheme="majorHAnsi" w:cstheme="majorHAnsi"/>
        </w:rPr>
        <w:t>terrorist group</w:t>
      </w:r>
      <w:r w:rsidRPr="00631F47">
        <w:rPr>
          <w:rStyle w:val="StyleUnderline"/>
          <w:rFonts w:asciiTheme="majorHAnsi" w:hAnsiTheme="majorHAnsi" w:cstheme="majorHAnsi"/>
        </w:rPr>
        <w:t>,</w:t>
      </w:r>
      <w:r w:rsidRPr="00631F47">
        <w:rPr>
          <w:rFonts w:asciiTheme="majorHAnsi" w:hAnsiTheme="majorHAnsi" w:cstheme="majorHAnsi"/>
          <w:sz w:val="12"/>
        </w:rPr>
        <w:t xml:space="preserve"> </w:t>
      </w:r>
      <w:r w:rsidRPr="00631F47">
        <w:rPr>
          <w:rStyle w:val="StyleUnderline"/>
          <w:rFonts w:asciiTheme="majorHAnsi" w:hAnsiTheme="majorHAnsi" w:cstheme="majorHAnsi"/>
        </w:rPr>
        <w:t>and shown that</w:t>
      </w:r>
      <w:r w:rsidRPr="00631F47">
        <w:rPr>
          <w:rFonts w:asciiTheme="majorHAnsi" w:hAnsiTheme="majorHAnsi" w:cstheme="majorHAnsi"/>
          <w:sz w:val="12"/>
        </w:rPr>
        <w:t xml:space="preserve"> </w:t>
      </w:r>
      <w:r w:rsidRPr="00631F47">
        <w:rPr>
          <w:rStyle w:val="Emphasis"/>
          <w:rFonts w:asciiTheme="majorHAnsi" w:hAnsiTheme="majorHAnsi" w:cstheme="majorHAnsi"/>
        </w:rPr>
        <w:t>counterterrorism</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will continue to place </w:t>
      </w:r>
      <w:r w:rsidRPr="00631F47">
        <w:rPr>
          <w:rStyle w:val="Emphasis"/>
          <w:rFonts w:asciiTheme="majorHAnsi" w:hAnsiTheme="majorHAnsi" w:cstheme="majorHAnsi"/>
        </w:rPr>
        <w:t>significant operational demands</w:t>
      </w:r>
      <w:r w:rsidRPr="00631F47">
        <w:rPr>
          <w:rStyle w:val="StyleUnderline"/>
          <w:rFonts w:asciiTheme="majorHAnsi" w:hAnsiTheme="majorHAnsi" w:cstheme="majorHAnsi"/>
        </w:rPr>
        <w:t xml:space="preserve"> on U.S. forces whether in this context or in others. </w:t>
      </w:r>
      <w:r w:rsidRPr="00631F47">
        <w:rPr>
          <w:rFonts w:asciiTheme="majorHAnsi" w:hAnsiTheme="majorHAnsi" w:cstheme="majorHAnsi"/>
          <w:sz w:val="12"/>
        </w:rPr>
        <w:t>Rogue actors have long preoccupied American planners, but</w:t>
      </w:r>
      <w:r w:rsidRPr="00631F47">
        <w:rPr>
          <w:rStyle w:val="StyleUnderline"/>
          <w:rFonts w:asciiTheme="majorHAnsi" w:hAnsiTheme="majorHAnsi" w:cstheme="majorHAnsi"/>
        </w:rPr>
        <w:t xml:space="preserve"> </w:t>
      </w:r>
      <w:r w:rsidRPr="00631F47">
        <w:rPr>
          <w:rStyle w:val="Emphasis"/>
          <w:rFonts w:asciiTheme="majorHAnsi" w:hAnsiTheme="majorHAnsi" w:cstheme="majorHAnsi"/>
        </w:rPr>
        <w:t>the rogues are now more capable</w:t>
      </w:r>
      <w:r w:rsidRPr="00631F47">
        <w:rPr>
          <w:rStyle w:val="StyleUnderline"/>
          <w:rFonts w:asciiTheme="majorHAnsi" w:hAnsiTheme="majorHAnsi" w:cstheme="majorHAnsi"/>
        </w:rPr>
        <w:t xml:space="preserve"> than at any time in decades. </w:t>
      </w:r>
      <w:r w:rsidRPr="00631F47">
        <w:rPr>
          <w:rFonts w:asciiTheme="majorHAnsi" w:hAnsiTheme="majorHAnsi" w:cstheme="majorHAnsi"/>
          <w:sz w:val="12"/>
        </w:rPr>
        <w:t xml:space="preserve">Third, </w:t>
      </w:r>
      <w:r w:rsidRPr="00631F47">
        <w:rPr>
          <w:rStyle w:val="StyleUnderline"/>
          <w:rFonts w:asciiTheme="majorHAnsi" w:hAnsiTheme="majorHAnsi" w:cstheme="majorHAnsi"/>
        </w:rPr>
        <w:t>the</w:t>
      </w:r>
      <w:r w:rsidRPr="00631F47">
        <w:rPr>
          <w:rFonts w:asciiTheme="majorHAnsi" w:hAnsiTheme="majorHAnsi" w:cstheme="majorHAnsi"/>
          <w:sz w:val="12"/>
        </w:rPr>
        <w:t xml:space="preserve"> </w:t>
      </w:r>
      <w:r w:rsidRPr="00631F47">
        <w:rPr>
          <w:rStyle w:val="Emphasis"/>
          <w:rFonts w:asciiTheme="majorHAnsi" w:hAnsiTheme="majorHAnsi" w:cstheme="majorHAnsi"/>
        </w:rPr>
        <w:t>democratization of technology</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has allowed more actors to </w:t>
      </w:r>
      <w:r w:rsidRPr="00631F47">
        <w:rPr>
          <w:rStyle w:val="Emphasis"/>
          <w:rFonts w:asciiTheme="majorHAnsi" w:hAnsiTheme="majorHAnsi" w:cstheme="majorHAnsi"/>
        </w:rPr>
        <w:t>contest American superiority</w:t>
      </w:r>
      <w:r w:rsidRPr="00631F47">
        <w:rPr>
          <w:rStyle w:val="StyleUnderline"/>
          <w:rFonts w:asciiTheme="majorHAnsi" w:hAnsiTheme="majorHAnsi" w:cstheme="majorHAnsi"/>
        </w:rPr>
        <w:t xml:space="preserve"> in dangerous ways</w:t>
      </w:r>
      <w:r w:rsidRPr="00631F47">
        <w:rPr>
          <w:rFonts w:asciiTheme="majorHAnsi" w:hAnsiTheme="majorHAnsi" w:cstheme="majorHAnsi"/>
          <w:sz w:val="12"/>
        </w:rPr>
        <w:t xml:space="preserve">. The spread of </w:t>
      </w:r>
      <w:r w:rsidRPr="00631F47">
        <w:rPr>
          <w:rStyle w:val="Emphasis"/>
          <w:rFonts w:asciiTheme="majorHAnsi" w:hAnsiTheme="majorHAnsi" w:cstheme="majorHAnsi"/>
        </w:rPr>
        <w:t>antisatellite</w:t>
      </w:r>
      <w:r w:rsidRPr="00631F47">
        <w:rPr>
          <w:rFonts w:asciiTheme="majorHAnsi" w:hAnsiTheme="majorHAnsi" w:cstheme="majorHAnsi"/>
          <w:sz w:val="12"/>
        </w:rPr>
        <w:t xml:space="preserve"> </w:t>
      </w:r>
      <w:r w:rsidRPr="00631F47">
        <w:rPr>
          <w:rStyle w:val="StyleUnderline"/>
          <w:rFonts w:asciiTheme="majorHAnsi" w:hAnsiTheme="majorHAnsi" w:cstheme="majorHAnsi"/>
        </w:rPr>
        <w:t>and</w:t>
      </w:r>
      <w:r w:rsidRPr="00631F47">
        <w:rPr>
          <w:rFonts w:asciiTheme="majorHAnsi" w:hAnsiTheme="majorHAnsi" w:cstheme="majorHAnsi"/>
          <w:sz w:val="12"/>
        </w:rPr>
        <w:t xml:space="preserve"> </w:t>
      </w:r>
      <w:r w:rsidRPr="00631F47">
        <w:rPr>
          <w:rStyle w:val="Emphasis"/>
          <w:rFonts w:asciiTheme="majorHAnsi" w:hAnsiTheme="majorHAnsi" w:cstheme="majorHAnsi"/>
        </w:rPr>
        <w:t>cyberwarfare</w:t>
      </w:r>
      <w:r w:rsidRPr="00631F47">
        <w:rPr>
          <w:rFonts w:asciiTheme="majorHAnsi" w:hAnsiTheme="majorHAnsi" w:cstheme="majorHAnsi"/>
          <w:sz w:val="12"/>
        </w:rPr>
        <w:t xml:space="preserve"> </w:t>
      </w:r>
      <w:r w:rsidRPr="00631F47">
        <w:rPr>
          <w:rStyle w:val="StyleUnderline"/>
          <w:rFonts w:asciiTheme="majorHAnsi" w:hAnsiTheme="majorHAnsi" w:cstheme="majorHAnsi"/>
        </w:rPr>
        <w:t>capabilities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31F47">
        <w:rPr>
          <w:rStyle w:val="Emphasis"/>
          <w:rFonts w:asciiTheme="majorHAnsi" w:hAnsiTheme="majorHAnsi" w:cstheme="majorHAnsi"/>
        </w:rPr>
        <w:t>military leveling effect</w:t>
      </w:r>
      <w:r w:rsidRPr="00631F47">
        <w:rPr>
          <w:rStyle w:val="StyleUnderline"/>
          <w:rFonts w:asciiTheme="majorHAnsi" w:hAnsiTheme="majorHAnsi" w:cstheme="majorHAnsi"/>
        </w:rPr>
        <w:t xml:space="preserve"> by giving weaker actors </w:t>
      </w:r>
      <w:r w:rsidRPr="00631F47">
        <w:rPr>
          <w:rStyle w:val="Emphasis"/>
          <w:rFonts w:asciiTheme="majorHAnsi" w:hAnsiTheme="majorHAnsi" w:cstheme="majorHAnsi"/>
        </w:rPr>
        <w:t>capabilities</w:t>
      </w:r>
      <w:r w:rsidRPr="00631F47">
        <w:rPr>
          <w:rStyle w:val="StyleUnderline"/>
          <w:rFonts w:asciiTheme="majorHAnsi" w:hAnsiTheme="majorHAnsi" w:cstheme="majorHAnsi"/>
        </w:rPr>
        <w:t xml:space="preserve"> which were </w:t>
      </w:r>
      <w:r w:rsidRPr="00631F47">
        <w:rPr>
          <w:rStyle w:val="Emphasis"/>
          <w:rFonts w:asciiTheme="majorHAnsi" w:hAnsiTheme="majorHAnsi" w:cstheme="majorHAnsi"/>
        </w:rPr>
        <w:t>formerly unique</w:t>
      </w:r>
      <w:r w:rsidRPr="00631F47">
        <w:rPr>
          <w:rStyle w:val="StyleUnderline"/>
          <w:rFonts w:asciiTheme="majorHAnsi" w:hAnsiTheme="majorHAnsi" w:cstheme="majorHAnsi"/>
        </w:rPr>
        <w:t xml:space="preserve"> to technologically advanced states</w:t>
      </w:r>
      <w:r w:rsidRPr="00631F47">
        <w:rPr>
          <w:rFonts w:asciiTheme="majorHAnsi" w:hAnsiTheme="majorHAnsi" w:cstheme="majorHAnsi"/>
          <w:sz w:val="12"/>
        </w:rPr>
        <w:t xml:space="preserve">. </w:t>
      </w:r>
      <w:r w:rsidRPr="00631F47">
        <w:rPr>
          <w:rStyle w:val="StyleUnderline"/>
          <w:rFonts w:asciiTheme="majorHAnsi" w:hAnsiTheme="majorHAnsi" w:cstheme="majorHAnsi"/>
        </w:rPr>
        <w:t>As such technologies</w:t>
      </w:r>
      <w:r w:rsidRPr="00631F47">
        <w:rPr>
          <w:rFonts w:asciiTheme="majorHAnsi" w:hAnsiTheme="majorHAnsi" w:cstheme="majorHAnsi"/>
          <w:sz w:val="12"/>
        </w:rPr>
        <w:t xml:space="preserve"> “</w:t>
      </w:r>
      <w:r w:rsidRPr="00631F47">
        <w:rPr>
          <w:rStyle w:val="Emphasis"/>
          <w:rFonts w:asciiTheme="majorHAnsi" w:hAnsiTheme="majorHAnsi" w:cstheme="majorHAnsi"/>
        </w:rPr>
        <w:t xml:space="preserve">proliferate </w:t>
      </w:r>
      <w:r w:rsidRPr="00631F47">
        <w:rPr>
          <w:rStyle w:val="Emphasis"/>
          <w:rFonts w:asciiTheme="majorHAnsi" w:hAnsiTheme="majorHAnsi" w:cstheme="majorHAnsi"/>
        </w:rPr>
        <w:lastRenderedPageBreak/>
        <w:t>worldwide</w:t>
      </w:r>
      <w:r w:rsidRPr="00631F47">
        <w:rPr>
          <w:rFonts w:asciiTheme="majorHAnsi" w:hAnsiTheme="majorHAnsi" w:cstheme="majorHAnsi"/>
          <w:sz w:val="12"/>
        </w:rPr>
        <w:t>,” Air Force Chief of Staff General David Goldfein commented in 2016, “</w:t>
      </w:r>
      <w:r w:rsidRPr="00631F47">
        <w:rPr>
          <w:rStyle w:val="StyleUnderline"/>
          <w:rFonts w:asciiTheme="majorHAnsi" w:hAnsiTheme="majorHAnsi" w:cstheme="majorHAnsi"/>
        </w:rPr>
        <w:t>the</w:t>
      </w:r>
      <w:r w:rsidRPr="00631F47">
        <w:rPr>
          <w:rFonts w:asciiTheme="majorHAnsi" w:hAnsiTheme="majorHAnsi" w:cstheme="majorHAnsi"/>
          <w:sz w:val="12"/>
        </w:rPr>
        <w:t xml:space="preserve"> </w:t>
      </w:r>
      <w:r w:rsidRPr="00631F47">
        <w:rPr>
          <w:rStyle w:val="Emphasis"/>
          <w:rFonts w:asciiTheme="majorHAnsi" w:hAnsiTheme="majorHAnsi" w:cstheme="majorHAnsi"/>
        </w:rPr>
        <w:t>technology</w:t>
      </w:r>
      <w:r w:rsidRPr="00631F47">
        <w:rPr>
          <w:rFonts w:asciiTheme="majorHAnsi" w:hAnsiTheme="majorHAnsi" w:cstheme="majorHAnsi"/>
          <w:sz w:val="12"/>
        </w:rPr>
        <w:t xml:space="preserve"> </w:t>
      </w:r>
      <w:r w:rsidRPr="00631F47">
        <w:rPr>
          <w:rStyle w:val="StyleUnderline"/>
          <w:rFonts w:asciiTheme="majorHAnsi" w:hAnsiTheme="majorHAnsi" w:cstheme="majorHAnsi"/>
        </w:rPr>
        <w:t>and</w:t>
      </w:r>
      <w:r w:rsidRPr="00631F47">
        <w:rPr>
          <w:rFonts w:asciiTheme="majorHAnsi" w:hAnsiTheme="majorHAnsi" w:cstheme="majorHAnsi"/>
          <w:sz w:val="12"/>
        </w:rPr>
        <w:t xml:space="preserve"> </w:t>
      </w:r>
      <w:r w:rsidRPr="00631F47">
        <w:rPr>
          <w:rStyle w:val="Emphasis"/>
          <w:rFonts w:asciiTheme="majorHAnsi" w:hAnsiTheme="majorHAnsi" w:cstheme="majorHAnsi"/>
        </w:rPr>
        <w:t>capability gaps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between America and our adversaries are </w:t>
      </w:r>
      <w:r w:rsidRPr="00631F47">
        <w:rPr>
          <w:rStyle w:val="Emphasis"/>
          <w:rFonts w:asciiTheme="majorHAnsi" w:hAnsiTheme="majorHAnsi" w:cstheme="majorHAnsi"/>
        </w:rPr>
        <w:t>closing dangerously fast</w:t>
      </w:r>
      <w:r w:rsidRPr="00631F47">
        <w:rPr>
          <w:rFonts w:asciiTheme="majorHAnsi" w:hAnsiTheme="majorHAnsi" w:cstheme="majorHAnsi"/>
          <w:sz w:val="12"/>
        </w:rPr>
        <w:t xml:space="preserve">.”13 Indeed, as these capabilities spread, </w:t>
      </w:r>
      <w:r w:rsidRPr="00631F47">
        <w:rPr>
          <w:rStyle w:val="StyleUnderline"/>
          <w:rFonts w:asciiTheme="majorHAnsi" w:hAnsiTheme="majorHAnsi" w:cstheme="majorHAnsi"/>
        </w:rPr>
        <w:t>fourth-generation systems</w:t>
      </w:r>
      <w:r w:rsidRPr="00631F47">
        <w:rPr>
          <w:rFonts w:asciiTheme="majorHAnsi" w:hAnsiTheme="majorHAnsi" w:cstheme="majorHAnsi"/>
          <w:sz w:val="12"/>
        </w:rPr>
        <w:t xml:space="preserve"> (such as F-15s and F-16s) </w:t>
      </w:r>
      <w:r w:rsidRPr="00631F47">
        <w:rPr>
          <w:rStyle w:val="StyleUnderline"/>
          <w:rFonts w:asciiTheme="majorHAnsi" w:hAnsiTheme="majorHAnsi" w:cstheme="majorHAnsi"/>
        </w:rPr>
        <w:t xml:space="preserve">may provide </w:t>
      </w:r>
      <w:r w:rsidRPr="00631F47">
        <w:rPr>
          <w:rStyle w:val="Emphasis"/>
          <w:rFonts w:asciiTheme="majorHAnsi" w:hAnsiTheme="majorHAnsi" w:cstheme="majorHAnsi"/>
        </w:rPr>
        <w:t>decreasing utility</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against even </w:t>
      </w:r>
      <w:r w:rsidRPr="00631F47">
        <w:rPr>
          <w:rStyle w:val="Emphasis"/>
          <w:rFonts w:asciiTheme="majorHAnsi" w:hAnsiTheme="majorHAnsi" w:cstheme="majorHAnsi"/>
        </w:rPr>
        <w:t>non-great-power competitors</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and </w:t>
      </w:r>
      <w:r w:rsidRPr="00631F47">
        <w:rPr>
          <w:rStyle w:val="Emphasis"/>
          <w:rFonts w:asciiTheme="majorHAnsi" w:hAnsiTheme="majorHAnsi" w:cstheme="majorHAnsi"/>
        </w:rPr>
        <w:t>far more fifth-generation capabilities may be needed to perpetuate American overmatch</w:t>
      </w:r>
      <w:r w:rsidRPr="00631F47">
        <w:rPr>
          <w:rFonts w:asciiTheme="majorHAnsi" w:hAnsiTheme="majorHAnsi" w:cstheme="majorHAnsi"/>
          <w:sz w:val="12"/>
        </w:rPr>
        <w:t xml:space="preserve">. Finally, </w:t>
      </w:r>
      <w:r w:rsidRPr="00631F47">
        <w:rPr>
          <w:rStyle w:val="StyleUnderline"/>
          <w:rFonts w:asciiTheme="majorHAnsi" w:hAnsiTheme="majorHAnsi" w:cstheme="majorHAnsi"/>
        </w:rPr>
        <w:t xml:space="preserve">the number of challenges has </w:t>
      </w:r>
      <w:r w:rsidRPr="00631F47">
        <w:rPr>
          <w:rStyle w:val="Emphasis"/>
          <w:rFonts w:asciiTheme="majorHAnsi" w:hAnsiTheme="majorHAnsi" w:cstheme="majorHAnsi"/>
        </w:rPr>
        <w:t>multiplied</w:t>
      </w:r>
      <w:r w:rsidRPr="00631F47">
        <w:rPr>
          <w:rFonts w:asciiTheme="majorHAnsi" w:hAnsiTheme="majorHAnsi" w:cstheme="majorHAnsi"/>
          <w:sz w:val="12"/>
        </w:rPr>
        <w:t xml:space="preserve">. </w:t>
      </w:r>
      <w:r w:rsidRPr="00631F47">
        <w:rPr>
          <w:rStyle w:val="StyleUnderline"/>
          <w:rFonts w:asciiTheme="majorHAnsi" w:hAnsiTheme="majorHAnsi" w:cstheme="majorHAnsi"/>
        </w:rPr>
        <w:t>During the 1990s and early 2000s, Washington faced rogue states and jihadist extremism—but not intense great-power rivalry</w:t>
      </w:r>
      <w:r w:rsidRPr="00631F47">
        <w:rPr>
          <w:rFonts w:asciiTheme="majorHAnsi" w:hAnsiTheme="majorHAnsi" w:cstheme="majorHAnsi"/>
          <w:sz w:val="12"/>
        </w:rPr>
        <w:t xml:space="preserve">. America faced conflicts in the Middle East—but East Asia and Europe were comparatively secure. Now, </w:t>
      </w:r>
      <w:r w:rsidRPr="00631F47">
        <w:rPr>
          <w:rStyle w:val="StyleUnderline"/>
          <w:rFonts w:asciiTheme="majorHAnsi" w:hAnsiTheme="majorHAnsi" w:cstheme="majorHAnsi"/>
        </w:rPr>
        <w:t xml:space="preserve">the old threats still exist—but the more </w:t>
      </w:r>
      <w:r w:rsidRPr="00631F47">
        <w:rPr>
          <w:rStyle w:val="Emphasis"/>
          <w:rFonts w:asciiTheme="majorHAnsi" w:hAnsiTheme="majorHAnsi" w:cstheme="majorHAnsi"/>
          <w:highlight w:val="green"/>
        </w:rPr>
        <w:t>permissive conditions</w:t>
      </w:r>
      <w:r w:rsidRPr="00631F47">
        <w:rPr>
          <w:rStyle w:val="StyleUnderline"/>
          <w:rFonts w:asciiTheme="majorHAnsi" w:hAnsiTheme="majorHAnsi" w:cstheme="majorHAnsi"/>
          <w:highlight w:val="green"/>
        </w:rPr>
        <w:t xml:space="preserve"> </w:t>
      </w:r>
      <w:r w:rsidRPr="00631F47">
        <w:rPr>
          <w:rStyle w:val="StyleUnderline"/>
          <w:rFonts w:asciiTheme="majorHAnsi" w:hAnsiTheme="majorHAnsi" w:cstheme="majorHAnsi"/>
        </w:rPr>
        <w:t xml:space="preserve">have </w:t>
      </w:r>
      <w:r w:rsidRPr="00631F47">
        <w:rPr>
          <w:rStyle w:val="Emphasis"/>
          <w:rFonts w:asciiTheme="majorHAnsi" w:hAnsiTheme="majorHAnsi" w:cstheme="majorHAnsi"/>
          <w:highlight w:val="green"/>
        </w:rPr>
        <w:t>vanished</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The </w:t>
      </w:r>
      <w:r w:rsidRPr="00631F47">
        <w:rPr>
          <w:rStyle w:val="Emphasis"/>
          <w:rFonts w:asciiTheme="majorHAnsi" w:hAnsiTheme="majorHAnsi" w:cstheme="majorHAnsi"/>
          <w:highlight w:val="green"/>
        </w:rPr>
        <w:t>U</w:t>
      </w:r>
      <w:r w:rsidRPr="00631F47">
        <w:rPr>
          <w:rStyle w:val="StyleUnderline"/>
          <w:rFonts w:asciiTheme="majorHAnsi" w:hAnsiTheme="majorHAnsi" w:cstheme="majorHAnsi"/>
        </w:rPr>
        <w:t>nited</w:t>
      </w:r>
      <w:r w:rsidRPr="00631F47">
        <w:rPr>
          <w:rStyle w:val="StyleUnderline"/>
          <w:rFonts w:asciiTheme="majorHAnsi" w:hAnsiTheme="majorHAnsi" w:cstheme="majorHAnsi"/>
          <w:highlight w:val="green"/>
        </w:rPr>
        <w:t xml:space="preserve"> </w:t>
      </w:r>
      <w:r w:rsidRPr="00631F47">
        <w:rPr>
          <w:rStyle w:val="Emphasis"/>
          <w:rFonts w:asciiTheme="majorHAnsi" w:hAnsiTheme="majorHAnsi" w:cstheme="majorHAnsi"/>
          <w:highlight w:val="green"/>
        </w:rPr>
        <w:t>S</w:t>
      </w:r>
      <w:r w:rsidRPr="00631F47">
        <w:rPr>
          <w:rStyle w:val="StyleUnderline"/>
          <w:rFonts w:asciiTheme="majorHAnsi" w:hAnsiTheme="majorHAnsi" w:cstheme="majorHAnsi"/>
        </w:rPr>
        <w:t>tates</w:t>
      </w:r>
      <w:r w:rsidRPr="00631F47">
        <w:rPr>
          <w:rStyle w:val="StyleUnderline"/>
          <w:rFonts w:asciiTheme="majorHAnsi" w:hAnsiTheme="majorHAnsi" w:cstheme="majorHAnsi"/>
          <w:highlight w:val="green"/>
        </w:rPr>
        <w:t xml:space="preserve"> confronts </w:t>
      </w:r>
      <w:r w:rsidRPr="00631F47">
        <w:rPr>
          <w:rStyle w:val="Emphasis"/>
          <w:rFonts w:asciiTheme="majorHAnsi" w:hAnsiTheme="majorHAnsi" w:cstheme="majorHAnsi"/>
          <w:highlight w:val="green"/>
        </w:rPr>
        <w:t>rogue states</w:t>
      </w:r>
      <w:r w:rsidRPr="00631F47">
        <w:rPr>
          <w:rStyle w:val="StyleUnderline"/>
          <w:rFonts w:asciiTheme="majorHAnsi" w:hAnsiTheme="majorHAnsi" w:cstheme="majorHAnsi"/>
          <w:highlight w:val="green"/>
        </w:rPr>
        <w:t xml:space="preserve">, </w:t>
      </w:r>
      <w:r w:rsidRPr="00631F47">
        <w:rPr>
          <w:rStyle w:val="StyleUnderline"/>
          <w:rFonts w:asciiTheme="majorHAnsi" w:hAnsiTheme="majorHAnsi" w:cstheme="majorHAnsi"/>
        </w:rPr>
        <w:t xml:space="preserve">lethal </w:t>
      </w:r>
      <w:r w:rsidRPr="00631F47">
        <w:rPr>
          <w:rStyle w:val="Emphasis"/>
          <w:rFonts w:asciiTheme="majorHAnsi" w:hAnsiTheme="majorHAnsi" w:cstheme="majorHAnsi"/>
        </w:rPr>
        <w:t>jihadist organizations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and </w:t>
      </w:r>
      <w:r w:rsidRPr="00631F47">
        <w:rPr>
          <w:rStyle w:val="Emphasis"/>
          <w:rFonts w:asciiTheme="majorHAnsi" w:hAnsiTheme="majorHAnsi" w:cstheme="majorHAnsi"/>
        </w:rPr>
        <w:t xml:space="preserve">great-power </w:t>
      </w:r>
      <w:r w:rsidRPr="00631F47">
        <w:rPr>
          <w:rStyle w:val="Emphasis"/>
          <w:rFonts w:asciiTheme="majorHAnsi" w:hAnsiTheme="majorHAnsi" w:cstheme="majorHAnsi"/>
          <w:highlight w:val="green"/>
        </w:rPr>
        <w:t>competition</w:t>
      </w:r>
      <w:r w:rsidRPr="00631F47">
        <w:rPr>
          <w:rStyle w:val="StyleUnderline"/>
          <w:rFonts w:asciiTheme="majorHAnsi" w:hAnsiTheme="majorHAnsi" w:cstheme="majorHAnsi"/>
        </w:rPr>
        <w:t xml:space="preserve">; there are severe challenges in all </w:t>
      </w:r>
      <w:r w:rsidRPr="00631F47">
        <w:rPr>
          <w:rStyle w:val="Emphasis"/>
          <w:rFonts w:asciiTheme="majorHAnsi" w:hAnsiTheme="majorHAnsi" w:cstheme="majorHAnsi"/>
        </w:rPr>
        <w:t>three Eurasian theaters</w:t>
      </w:r>
      <w:r w:rsidRPr="00631F47">
        <w:rPr>
          <w:rStyle w:val="StyleUnderline"/>
          <w:rFonts w:asciiTheme="majorHAnsi" w:hAnsiTheme="majorHAnsi" w:cstheme="majorHAnsi"/>
        </w:rPr>
        <w:t xml:space="preserve">. “I don’t </w:t>
      </w:r>
      <w:r w:rsidRPr="00631F47">
        <w:rPr>
          <w:rStyle w:val="Emphasis"/>
          <w:rFonts w:asciiTheme="majorHAnsi" w:hAnsiTheme="majorHAnsi" w:cstheme="majorHAnsi"/>
        </w:rPr>
        <w:t>recall a time</w:t>
      </w:r>
      <w:r w:rsidRPr="00631F47">
        <w:rPr>
          <w:rStyle w:val="StyleUnderline"/>
          <w:rFonts w:asciiTheme="majorHAnsi" w:hAnsiTheme="majorHAnsi" w:cstheme="majorHAnsi"/>
        </w:rPr>
        <w:t xml:space="preserve"> when we have been confronted with a </w:t>
      </w:r>
      <w:r w:rsidRPr="00631F47">
        <w:rPr>
          <w:rStyle w:val="Emphasis"/>
          <w:rFonts w:asciiTheme="majorHAnsi" w:hAnsiTheme="majorHAnsi" w:cstheme="majorHAnsi"/>
        </w:rPr>
        <w:t>more diverse array of threats</w:t>
      </w:r>
      <w:r w:rsidRPr="00631F47">
        <w:rPr>
          <w:rStyle w:val="StyleUnderline"/>
          <w:rFonts w:asciiTheme="majorHAnsi" w:hAnsiTheme="majorHAnsi" w:cstheme="majorHAnsi"/>
        </w:rPr>
        <w:t xml:space="preserve">, whether it’s the nation state threats posed by </w:t>
      </w:r>
      <w:r w:rsidRPr="00631F47">
        <w:rPr>
          <w:rStyle w:val="Emphasis"/>
          <w:rFonts w:asciiTheme="majorHAnsi" w:hAnsiTheme="majorHAnsi" w:cstheme="majorHAnsi"/>
        </w:rPr>
        <w:t>Russia</w:t>
      </w:r>
      <w:r w:rsidRPr="00631F47">
        <w:rPr>
          <w:rFonts w:asciiTheme="majorHAnsi" w:hAnsiTheme="majorHAnsi" w:cstheme="majorHAnsi"/>
          <w:sz w:val="12"/>
        </w:rPr>
        <w:t xml:space="preserve"> </w:t>
      </w:r>
      <w:r w:rsidRPr="00631F47">
        <w:rPr>
          <w:rStyle w:val="StyleUnderline"/>
          <w:rFonts w:asciiTheme="majorHAnsi" w:hAnsiTheme="majorHAnsi" w:cstheme="majorHAnsi"/>
        </w:rPr>
        <w:t>and</w:t>
      </w:r>
      <w:r w:rsidRPr="00631F47">
        <w:rPr>
          <w:rFonts w:asciiTheme="majorHAnsi" w:hAnsiTheme="majorHAnsi" w:cstheme="majorHAnsi"/>
          <w:sz w:val="12"/>
        </w:rPr>
        <w:t xml:space="preserve"> </w:t>
      </w:r>
      <w:r w:rsidRPr="00631F47">
        <w:rPr>
          <w:rStyle w:val="Emphasis"/>
          <w:rFonts w:asciiTheme="majorHAnsi" w:hAnsiTheme="majorHAnsi" w:cstheme="majorHAnsi"/>
        </w:rPr>
        <w:t>China</w:t>
      </w:r>
      <w:r w:rsidRPr="00631F47">
        <w:rPr>
          <w:rFonts w:asciiTheme="majorHAnsi" w:hAnsiTheme="majorHAnsi" w:cstheme="majorHAnsi"/>
          <w:sz w:val="12"/>
        </w:rPr>
        <w:t xml:space="preserve"> </w:t>
      </w:r>
      <w:r w:rsidRPr="00631F47">
        <w:rPr>
          <w:rStyle w:val="StyleUnderline"/>
          <w:rFonts w:asciiTheme="majorHAnsi" w:hAnsiTheme="majorHAnsi" w:cstheme="majorHAnsi"/>
        </w:rPr>
        <w:t>and particularly their substantial nuclear capabilities, or non-nation states of the likes of ISIL, Al Qaida, etc</w:t>
      </w:r>
      <w:r w:rsidRPr="00631F47">
        <w:rPr>
          <w:rFonts w:asciiTheme="majorHAnsi" w:hAnsiTheme="majorHAnsi" w:cstheme="majorHAnsi"/>
          <w:sz w:val="12"/>
        </w:rPr>
        <w:t xml:space="preserve">.,” Director of National Intelligence James Clapper commented in 2016. </w:t>
      </w:r>
      <w:r w:rsidRPr="00631F47">
        <w:rPr>
          <w:rStyle w:val="StyleUnderline"/>
          <w:rFonts w:asciiTheme="majorHAnsi" w:hAnsiTheme="majorHAnsi" w:cstheme="majorHAnsi"/>
        </w:rPr>
        <w:t>Trends in the strategic landscape constituted a veritable “</w:t>
      </w:r>
      <w:r w:rsidRPr="00631F47">
        <w:rPr>
          <w:rStyle w:val="Emphasis"/>
          <w:rFonts w:asciiTheme="majorHAnsi" w:hAnsiTheme="majorHAnsi" w:cstheme="majorHAnsi"/>
        </w:rPr>
        <w:t>litany of doom</w:t>
      </w:r>
      <w:r w:rsidRPr="00631F47">
        <w:rPr>
          <w:rFonts w:asciiTheme="majorHAnsi" w:hAnsiTheme="majorHAnsi" w:cstheme="majorHAnsi"/>
          <w:sz w:val="12"/>
        </w:rPr>
        <w:t xml:space="preserve">.”14 The </w:t>
      </w:r>
      <w:r w:rsidRPr="00631F47">
        <w:rPr>
          <w:rStyle w:val="StyleUnderline"/>
          <w:rFonts w:asciiTheme="majorHAnsi" w:hAnsiTheme="majorHAnsi" w:cstheme="majorHAnsi"/>
        </w:rPr>
        <w:t xml:space="preserve">United States thus faces not just more significant, but also more numerous, challenges to its </w:t>
      </w:r>
      <w:r w:rsidRPr="00631F47">
        <w:rPr>
          <w:rStyle w:val="Emphasis"/>
          <w:rFonts w:asciiTheme="majorHAnsi" w:hAnsiTheme="majorHAnsi" w:cstheme="majorHAnsi"/>
        </w:rPr>
        <w:t>military dominance</w:t>
      </w:r>
      <w:r w:rsidRPr="00631F47">
        <w:rPr>
          <w:rStyle w:val="StyleUnderline"/>
          <w:rFonts w:asciiTheme="majorHAnsi" w:hAnsiTheme="majorHAnsi" w:cstheme="majorHAnsi"/>
        </w:rPr>
        <w:t xml:space="preserve"> than it has for at least a </w:t>
      </w:r>
      <w:r w:rsidRPr="00631F47">
        <w:rPr>
          <w:rStyle w:val="Emphasis"/>
          <w:rFonts w:asciiTheme="majorHAnsi" w:hAnsiTheme="majorHAnsi" w:cstheme="majorHAnsi"/>
        </w:rPr>
        <w:t>quarter century</w:t>
      </w:r>
      <w:r w:rsidRPr="00631F47">
        <w:rPr>
          <w:rStyle w:val="StyleUnderline"/>
          <w:rFonts w:asciiTheme="majorHAnsi" w:hAnsiTheme="majorHAnsi" w:cstheme="majorHAnsi"/>
        </w:rPr>
        <w:t>.</w:t>
      </w:r>
    </w:p>
    <w:p w14:paraId="3637DC26" w14:textId="77777777" w:rsidR="005230F9" w:rsidRPr="00111556" w:rsidRDefault="005230F9" w:rsidP="005230F9">
      <w:pPr>
        <w:pStyle w:val="Heading4"/>
      </w:pPr>
      <w:r>
        <w:t xml:space="preserve">Chinese leadership in </w:t>
      </w:r>
      <w:r>
        <w:rPr>
          <w:u w:val="single"/>
        </w:rPr>
        <w:t>technology</w:t>
      </w:r>
      <w:r>
        <w:t xml:space="preserve"> causes extinction. </w:t>
      </w:r>
    </w:p>
    <w:p w14:paraId="180569B6" w14:textId="77777777" w:rsidR="005230F9" w:rsidRPr="00AC0341" w:rsidRDefault="005230F9" w:rsidP="005230F9">
      <w:proofErr w:type="spellStart"/>
      <w:r>
        <w:rPr>
          <w:rStyle w:val="Style13ptBold"/>
        </w:rPr>
        <w:t>Kroenig</w:t>
      </w:r>
      <w:proofErr w:type="spellEnd"/>
      <w:r>
        <w:rPr>
          <w:rStyle w:val="Style13ptBold"/>
        </w:rPr>
        <w:t xml:space="preserve"> 18</w:t>
      </w:r>
      <w:r>
        <w:t xml:space="preserve"> </w:t>
      </w:r>
      <w:r w:rsidRPr="00C02E9D">
        <w:rPr>
          <w:sz w:val="18"/>
          <w:szCs w:val="18"/>
        </w:rPr>
        <w:t xml:space="preserve">[Matthew, Associate Professor of Government and Foreign Service at Georgetown University and Deputy Director for Strategy in the Scowcroft Center for Strategy and Security at the Atlantic Council, and Bharath </w:t>
      </w:r>
      <w:proofErr w:type="spellStart"/>
      <w:r w:rsidRPr="00C02E9D">
        <w:rPr>
          <w:sz w:val="18"/>
          <w:szCs w:val="18"/>
        </w:rPr>
        <w:t>Gopalaswamy</w:t>
      </w:r>
      <w:proofErr w:type="spellEnd"/>
      <w:r w:rsidRPr="00C02E9D">
        <w:rPr>
          <w:sz w:val="18"/>
          <w:szCs w:val="18"/>
        </w:rPr>
        <w:t xml:space="preserve">, Director of the South Asia Center at the Atlantic Council, holds a PhD in mechanical engineering with a specialization in numerical acoustics from Trinity College, Dublin, Nov 2018, “Will disruptive technology cause nuclear war?”, Bulletin of the Atomic Scientists, </w:t>
      </w:r>
      <w:hyperlink r:id="rId27" w:history="1">
        <w:r w:rsidRPr="00C02E9D">
          <w:rPr>
            <w:rStyle w:val="Hyperlink"/>
            <w:sz w:val="18"/>
            <w:szCs w:val="18"/>
          </w:rPr>
          <w:t>https://thebulletin.org/2018/11/will-disruptive-technology-cause-nuclear-war</w:t>
        </w:r>
      </w:hyperlink>
      <w:r w:rsidRPr="00C02E9D">
        <w:rPr>
          <w:sz w:val="18"/>
          <w:szCs w:val="18"/>
        </w:rPr>
        <w:t>]</w:t>
      </w:r>
    </w:p>
    <w:p w14:paraId="22B51EAC" w14:textId="77777777" w:rsidR="005230F9" w:rsidRPr="006F382E" w:rsidRDefault="005230F9" w:rsidP="005230F9">
      <w:pPr>
        <w:rPr>
          <w:rStyle w:val="StyleUnderline"/>
        </w:rPr>
      </w:pPr>
      <w:r w:rsidRPr="00D0266D">
        <w:rPr>
          <w:sz w:val="12"/>
        </w:rPr>
        <w:t xml:space="preserve">Recently, analysts have argued that emerging technologies with military applications may undermine nuclear stability (see here, here, and here), but the logic of these arguments is debatable and overlooks a more straightforward reason why </w:t>
      </w:r>
      <w:r w:rsidRPr="0040232A">
        <w:rPr>
          <w:rStyle w:val="StyleUnderline"/>
          <w:highlight w:val="green"/>
        </w:rPr>
        <w:t>new tech</w:t>
      </w:r>
      <w:r w:rsidRPr="008A17EE">
        <w:rPr>
          <w:rStyle w:val="StyleUnderline"/>
        </w:rPr>
        <w:t xml:space="preserve">nology </w:t>
      </w:r>
      <w:r w:rsidRPr="0040232A">
        <w:rPr>
          <w:rStyle w:val="StyleUnderline"/>
          <w:highlight w:val="green"/>
        </w:rPr>
        <w:t xml:space="preserve">might cause </w:t>
      </w:r>
      <w:r w:rsidRPr="0040232A">
        <w:rPr>
          <w:rStyle w:val="Emphasis"/>
          <w:highlight w:val="green"/>
        </w:rPr>
        <w:t>nuclear conflict</w:t>
      </w:r>
      <w:r w:rsidRPr="0040232A">
        <w:rPr>
          <w:rStyle w:val="StyleUnderline"/>
          <w:highlight w:val="green"/>
        </w:rPr>
        <w:t xml:space="preserve">: by </w:t>
      </w:r>
      <w:r w:rsidRPr="0040232A">
        <w:rPr>
          <w:rStyle w:val="Emphasis"/>
          <w:highlight w:val="green"/>
        </w:rPr>
        <w:t>upending</w:t>
      </w:r>
      <w:r w:rsidRPr="0040232A">
        <w:rPr>
          <w:rStyle w:val="StyleUnderline"/>
          <w:highlight w:val="green"/>
        </w:rPr>
        <w:t xml:space="preserve"> the</w:t>
      </w:r>
      <w:r w:rsidRPr="008A17EE">
        <w:rPr>
          <w:rStyle w:val="StyleUnderline"/>
        </w:rPr>
        <w:t xml:space="preserve"> </w:t>
      </w:r>
      <w:r w:rsidRPr="00D92DAF">
        <w:rPr>
          <w:rStyle w:val="Emphasis"/>
        </w:rPr>
        <w:t xml:space="preserve">existing </w:t>
      </w:r>
      <w:r w:rsidRPr="0040232A">
        <w:rPr>
          <w:rStyle w:val="Emphasis"/>
          <w:highlight w:val="green"/>
        </w:rPr>
        <w:t>balance of power</w:t>
      </w:r>
      <w:r w:rsidRPr="008A17EE">
        <w:rPr>
          <w:rStyle w:val="StyleUnderline"/>
        </w:rPr>
        <w:t xml:space="preserve"> among nuclear-armed states. This latter concern is more probable and dangerous and demands an immediate policy response.</w:t>
      </w:r>
      <w:r>
        <w:rPr>
          <w:rStyle w:val="StyleUnderline"/>
        </w:rPr>
        <w:t xml:space="preserve"> </w:t>
      </w:r>
      <w:r w:rsidRPr="00D0266D">
        <w:rPr>
          <w:sz w:val="12"/>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w:t>
      </w:r>
      <w:r w:rsidRPr="00D92DAF">
        <w:rPr>
          <w:rStyle w:val="StyleUnderline"/>
        </w:rPr>
        <w:t>new strategic military technologies may make it possible for a state to conduct a successful first strike on an enemy.</w:t>
      </w:r>
      <w:r w:rsidRPr="00D0266D">
        <w:rPr>
          <w:sz w:val="12"/>
          <w:szCs w:val="16"/>
        </w:rPr>
        <w:t xml:space="preserve"> For </w:t>
      </w:r>
      <w:r w:rsidRPr="00D0266D">
        <w:rPr>
          <w:sz w:val="12"/>
        </w:rPr>
        <w:t>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D0266D">
        <w:rPr>
          <w:sz w:val="12"/>
        </w:rPr>
        <w:t>em</w:t>
      </w:r>
      <w:proofErr w:type="spellEnd"/>
      <w:r w:rsidRPr="00D0266D">
        <w:rPr>
          <w:sz w:val="12"/>
        </w:rPr>
        <w:t xml:space="preserve"> or lose ‘</w:t>
      </w:r>
      <w:proofErr w:type="spellStart"/>
      <w:r w:rsidRPr="00D0266D">
        <w:rPr>
          <w:sz w:val="12"/>
        </w:rPr>
        <w:t>em</w:t>
      </w:r>
      <w:proofErr w:type="spellEnd"/>
      <w:r w:rsidRPr="00D0266D">
        <w:rPr>
          <w:sz w:val="12"/>
        </w:rPr>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8A17EE">
        <w:rPr>
          <w:rStyle w:val="StyleUnderline"/>
        </w:rPr>
        <w:t xml:space="preserve">we should think more broadly about how new technology might affect global politics, and, for this, it is helpful to turn to scholarly international relations </w:t>
      </w:r>
      <w:r w:rsidRPr="00D92DAF">
        <w:rPr>
          <w:rStyle w:val="StyleUnderline"/>
        </w:rPr>
        <w:t>theory. The</w:t>
      </w:r>
      <w:r w:rsidRPr="008A17EE">
        <w:rPr>
          <w:rStyle w:val="StyleUnderline"/>
        </w:rPr>
        <w:t xml:space="preserve"> </w:t>
      </w:r>
      <w:r w:rsidRPr="008A17EE">
        <w:rPr>
          <w:rStyle w:val="Emphasis"/>
        </w:rPr>
        <w:t>dominant theory</w:t>
      </w:r>
      <w:r w:rsidRPr="008A17EE">
        <w:rPr>
          <w:rStyle w:val="StyleUnderline"/>
        </w:rPr>
        <w:t xml:space="preserve"> of the causes of war in the academy is the “</w:t>
      </w:r>
      <w:r w:rsidRPr="008A17EE">
        <w:rPr>
          <w:rStyle w:val="Emphasis"/>
        </w:rPr>
        <w:t xml:space="preserve">bargaining </w:t>
      </w:r>
      <w:r w:rsidRPr="00D92DAF">
        <w:rPr>
          <w:rStyle w:val="Emphasis"/>
        </w:rPr>
        <w:t>model of war</w:t>
      </w:r>
      <w:r w:rsidRPr="008A17EE">
        <w:rPr>
          <w:rStyle w:val="StyleUnderline"/>
        </w:rPr>
        <w:t xml:space="preserve">.” This theory identifies </w:t>
      </w:r>
      <w:r w:rsidRPr="00D92DAF">
        <w:rPr>
          <w:rStyle w:val="Emphasis"/>
        </w:rPr>
        <w:t>rapid shifts</w:t>
      </w:r>
      <w:r w:rsidRPr="008A17EE">
        <w:rPr>
          <w:rStyle w:val="StyleUnderline"/>
        </w:rPr>
        <w:t xml:space="preserve"> in the </w:t>
      </w:r>
      <w:r w:rsidRPr="00D92DAF">
        <w:rPr>
          <w:rStyle w:val="Emphasis"/>
        </w:rPr>
        <w:t>balance of power</w:t>
      </w:r>
      <w:r w:rsidRPr="008A17EE">
        <w:rPr>
          <w:rStyle w:val="StyleUnderline"/>
        </w:rPr>
        <w:t xml:space="preserve"> as a </w:t>
      </w:r>
      <w:r w:rsidRPr="00D92DAF">
        <w:rPr>
          <w:rStyle w:val="Emphasis"/>
        </w:rPr>
        <w:t>primary cause of conflict</w:t>
      </w:r>
      <w:r w:rsidRPr="008A17EE">
        <w:rPr>
          <w:rStyle w:val="StyleUnderline"/>
        </w:rPr>
        <w:t>.</w:t>
      </w:r>
      <w:r>
        <w:rPr>
          <w:rStyle w:val="StyleUnderline"/>
        </w:rPr>
        <w:t xml:space="preserve"> </w:t>
      </w:r>
      <w:r w:rsidRPr="00D0266D">
        <w:rPr>
          <w:sz w:val="12"/>
        </w:rPr>
        <w:t xml:space="preserve">International politics often presents states with conflicts that they can settle through peaceful bargaining, but when bargaining breaks down, war results. </w:t>
      </w:r>
      <w:r w:rsidRPr="0040232A">
        <w:rPr>
          <w:rStyle w:val="StyleUnderline"/>
          <w:highlight w:val="green"/>
        </w:rPr>
        <w:t>Shifts</w:t>
      </w:r>
      <w:r w:rsidRPr="008A17EE">
        <w:rPr>
          <w:rStyle w:val="StyleUnderline"/>
        </w:rPr>
        <w:t xml:space="preserve"> in the </w:t>
      </w:r>
      <w:r w:rsidRPr="008A17EE">
        <w:rPr>
          <w:rStyle w:val="Emphasis"/>
        </w:rPr>
        <w:t>balance of power</w:t>
      </w:r>
      <w:r w:rsidRPr="008A17EE">
        <w:rPr>
          <w:rStyle w:val="StyleUnderline"/>
        </w:rPr>
        <w:t xml:space="preserve"> are problematic because they </w:t>
      </w:r>
      <w:r w:rsidRPr="0040232A">
        <w:rPr>
          <w:rStyle w:val="Emphasis"/>
          <w:highlight w:val="green"/>
        </w:rPr>
        <w:t>undermine</w:t>
      </w:r>
      <w:r w:rsidRPr="008A17EE">
        <w:rPr>
          <w:rStyle w:val="Emphasis"/>
        </w:rPr>
        <w:t xml:space="preserve"> effective </w:t>
      </w:r>
      <w:r w:rsidRPr="0040232A">
        <w:rPr>
          <w:rStyle w:val="Emphasis"/>
          <w:highlight w:val="green"/>
        </w:rPr>
        <w:t>bargaining</w:t>
      </w:r>
      <w:r w:rsidRPr="0040232A">
        <w:rPr>
          <w:rStyle w:val="StyleUnderline"/>
          <w:highlight w:val="green"/>
        </w:rPr>
        <w:t>.</w:t>
      </w:r>
      <w:r w:rsidRPr="00D0266D">
        <w:rPr>
          <w:sz w:val="12"/>
        </w:rPr>
        <w:t xml:space="preserve"> After all, </w:t>
      </w:r>
      <w:r w:rsidRPr="008A17EE">
        <w:rPr>
          <w:rStyle w:val="StyleUnderline"/>
        </w:rPr>
        <w:t xml:space="preserve">why agree to a deal today if your bargaining position will be stronger </w:t>
      </w:r>
      <w:r w:rsidRPr="00D92DAF">
        <w:rPr>
          <w:rStyle w:val="StyleUnderline"/>
        </w:rPr>
        <w:t xml:space="preserve">tomorrow? </w:t>
      </w:r>
      <w:r w:rsidRPr="0040232A">
        <w:rPr>
          <w:rStyle w:val="StyleUnderline"/>
          <w:highlight w:val="green"/>
        </w:rPr>
        <w:t>And</w:t>
      </w:r>
      <w:r w:rsidRPr="008A17EE">
        <w:rPr>
          <w:rStyle w:val="StyleUnderline"/>
        </w:rPr>
        <w:t xml:space="preserve">, a clear understanding of the military balance of power can contribute to peace. (Why start a war you are likely to lose?) But shifts in the balance of power </w:t>
      </w:r>
      <w:r w:rsidRPr="0040232A">
        <w:rPr>
          <w:rStyle w:val="StyleUnderline"/>
          <w:highlight w:val="green"/>
        </w:rPr>
        <w:t>muddy understandings</w:t>
      </w:r>
      <w:r w:rsidRPr="008A17EE">
        <w:rPr>
          <w:rStyle w:val="StyleUnderline"/>
        </w:rPr>
        <w:t xml:space="preserve"> of which states have the advantage.</w:t>
      </w:r>
      <w:r w:rsidRPr="00D0266D">
        <w:rPr>
          <w:sz w:val="12"/>
        </w:rPr>
        <w:t xml:space="preserve"> You may see where this is </w:t>
      </w:r>
      <w:r w:rsidRPr="00D0266D">
        <w:rPr>
          <w:sz w:val="12"/>
        </w:rPr>
        <w:lastRenderedPageBreak/>
        <w:t xml:space="preserve">going. </w:t>
      </w:r>
      <w:r w:rsidRPr="0040232A">
        <w:rPr>
          <w:rStyle w:val="StyleUnderline"/>
          <w:highlight w:val="green"/>
        </w:rPr>
        <w:t>New tech</w:t>
      </w:r>
      <w:r w:rsidRPr="008A17EE">
        <w:rPr>
          <w:rStyle w:val="StyleUnderline"/>
        </w:rPr>
        <w:t xml:space="preserve">nologies threaten to </w:t>
      </w:r>
      <w:r w:rsidRPr="0040232A">
        <w:rPr>
          <w:rStyle w:val="StyleUnderline"/>
          <w:highlight w:val="green"/>
        </w:rPr>
        <w:t>create</w:t>
      </w:r>
      <w:r w:rsidRPr="008A17EE">
        <w:rPr>
          <w:rStyle w:val="StyleUnderline"/>
        </w:rPr>
        <w:t xml:space="preserve"> potentially </w:t>
      </w:r>
      <w:r w:rsidRPr="0040232A">
        <w:rPr>
          <w:rStyle w:val="Emphasis"/>
          <w:highlight w:val="green"/>
        </w:rPr>
        <w:t>destabilizing shifts</w:t>
      </w:r>
      <w:r w:rsidRPr="008A17EE">
        <w:rPr>
          <w:rStyle w:val="StyleUnderline"/>
        </w:rPr>
        <w:t xml:space="preserve"> in the balance of power.</w:t>
      </w:r>
      <w:r>
        <w:rPr>
          <w:rStyle w:val="StyleUnderline"/>
        </w:rPr>
        <w:t xml:space="preserve"> </w:t>
      </w:r>
      <w:r w:rsidRPr="00D0266D">
        <w:rPr>
          <w:sz w:val="12"/>
        </w:rPr>
        <w:t xml:space="preserve">For decades, stability in Europe and Asia has been supported by US military power. In recent years, however, the </w:t>
      </w:r>
      <w:r w:rsidRPr="00D92DAF">
        <w:rPr>
          <w:rStyle w:val="StyleUnderline"/>
        </w:rPr>
        <w:t xml:space="preserve">balance of power in Asia has begun to shift, as </w:t>
      </w:r>
      <w:r w:rsidRPr="008A17EE">
        <w:rPr>
          <w:rStyle w:val="Emphasis"/>
        </w:rPr>
        <w:t>China has increased its military capabilities</w:t>
      </w:r>
      <w:r w:rsidRPr="00D92DAF">
        <w:rPr>
          <w:rStyle w:val="StyleUnderline"/>
        </w:rPr>
        <w:t>.</w:t>
      </w:r>
      <w:r w:rsidRPr="00D0266D">
        <w:rPr>
          <w:sz w:val="12"/>
        </w:rPr>
        <w:t xml:space="preserve"> Already, </w:t>
      </w:r>
      <w:r w:rsidRPr="008A17EE">
        <w:rPr>
          <w:rStyle w:val="StyleUnderline"/>
        </w:rPr>
        <w:t xml:space="preserve">Beijing has become more assertive in </w:t>
      </w:r>
      <w:r w:rsidRPr="00D92DAF">
        <w:rPr>
          <w:rStyle w:val="StyleUnderline"/>
        </w:rPr>
        <w:t>the region, claiming contested territory in the South China Sea.</w:t>
      </w:r>
      <w:r w:rsidRPr="00D0266D">
        <w:rPr>
          <w:sz w:val="12"/>
        </w:rPr>
        <w:t xml:space="preserve"> And the results of Russia’s military modernization have been on full display in its ongoing intervention in Ukraine. Moreover, </w:t>
      </w:r>
      <w:r w:rsidRPr="0040232A">
        <w:rPr>
          <w:rStyle w:val="StyleUnderline"/>
          <w:highlight w:val="green"/>
        </w:rPr>
        <w:t>China may have</w:t>
      </w:r>
      <w:r w:rsidRPr="008A17EE">
        <w:rPr>
          <w:rStyle w:val="StyleUnderline"/>
        </w:rPr>
        <w:t xml:space="preserve"> the </w:t>
      </w:r>
      <w:r w:rsidRPr="0040232A">
        <w:rPr>
          <w:rStyle w:val="StyleUnderline"/>
          <w:highlight w:val="green"/>
        </w:rPr>
        <w:t>lead</w:t>
      </w:r>
      <w:r w:rsidRPr="008A17EE">
        <w:rPr>
          <w:rStyle w:val="StyleUnderline"/>
        </w:rPr>
        <w:t xml:space="preserve"> over the United States </w:t>
      </w:r>
      <w:r w:rsidRPr="0040232A">
        <w:rPr>
          <w:rStyle w:val="StyleUnderline"/>
          <w:highlight w:val="green"/>
        </w:rPr>
        <w:t>in emerging tech</w:t>
      </w:r>
      <w:r w:rsidRPr="008A17EE">
        <w:rPr>
          <w:rStyle w:val="StyleUnderline"/>
        </w:rPr>
        <w:t xml:space="preserve">nologies </w:t>
      </w:r>
      <w:r w:rsidRPr="0040232A">
        <w:rPr>
          <w:rStyle w:val="StyleUnderline"/>
          <w:highlight w:val="green"/>
        </w:rPr>
        <w:t xml:space="preserve">that could be </w:t>
      </w:r>
      <w:r w:rsidRPr="0040232A">
        <w:rPr>
          <w:rStyle w:val="Emphasis"/>
          <w:highlight w:val="green"/>
        </w:rPr>
        <w:t>decisive</w:t>
      </w:r>
      <w:r w:rsidRPr="0040232A">
        <w:rPr>
          <w:rStyle w:val="StyleUnderline"/>
          <w:highlight w:val="green"/>
        </w:rPr>
        <w:t xml:space="preserve"> for</w:t>
      </w:r>
      <w:r w:rsidRPr="008A17EE">
        <w:rPr>
          <w:rStyle w:val="StyleUnderline"/>
        </w:rPr>
        <w:t xml:space="preserve"> the </w:t>
      </w:r>
      <w:r w:rsidRPr="0040232A">
        <w:rPr>
          <w:rStyle w:val="StyleUnderline"/>
          <w:highlight w:val="green"/>
        </w:rPr>
        <w:t>future</w:t>
      </w:r>
      <w:r w:rsidRPr="008A17EE">
        <w:rPr>
          <w:rStyle w:val="StyleUnderline"/>
        </w:rPr>
        <w:t xml:space="preserve"> of </w:t>
      </w:r>
      <w:r w:rsidRPr="00D92DAF">
        <w:rPr>
          <w:rStyle w:val="Emphasis"/>
        </w:rPr>
        <w:t>military acquisitions</w:t>
      </w:r>
      <w:r w:rsidRPr="008A17EE">
        <w:rPr>
          <w:rStyle w:val="StyleUnderline"/>
        </w:rPr>
        <w:t xml:space="preserve"> and </w:t>
      </w:r>
      <w:r w:rsidRPr="0040232A">
        <w:rPr>
          <w:rStyle w:val="Emphasis"/>
          <w:highlight w:val="green"/>
        </w:rPr>
        <w:t>warfare</w:t>
      </w:r>
      <w:r w:rsidRPr="00D0266D">
        <w:rPr>
          <w:sz w:val="12"/>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8A17EE">
        <w:rPr>
          <w:rStyle w:val="StyleUnderline"/>
        </w:rPr>
        <w:t xml:space="preserve">If Beijing believes emerging technologies provide it with a newfound, local military advantage over the United States, for example, it may be more willing than previously </w:t>
      </w:r>
      <w:r w:rsidRPr="008A17EE">
        <w:rPr>
          <w:rStyle w:val="Emphasis"/>
        </w:rPr>
        <w:t>to initiate conflict over Taiwan</w:t>
      </w:r>
      <w:r w:rsidRPr="00D92DAF">
        <w:rPr>
          <w:rStyle w:val="StyleUnderline"/>
        </w:rPr>
        <w:t>.</w:t>
      </w:r>
      <w:r w:rsidRPr="00D0266D">
        <w:rPr>
          <w:sz w:val="12"/>
        </w:rPr>
        <w:t xml:space="preserve"> And if Putin thinks new tech has strengthened his hand, he may be more tempted to launch a Ukraine-style invasion of a NATO member. </w:t>
      </w:r>
      <w:r w:rsidRPr="008A17EE">
        <w:rPr>
          <w:rStyle w:val="StyleUnderline"/>
        </w:rPr>
        <w:t xml:space="preserve">Either scenario could bring these </w:t>
      </w:r>
      <w:r w:rsidRPr="00D92DAF">
        <w:rPr>
          <w:rStyle w:val="Emphasis"/>
        </w:rPr>
        <w:t>nuclear powers into direct conflict</w:t>
      </w:r>
      <w:r w:rsidRPr="008A17EE">
        <w:rPr>
          <w:rStyle w:val="StyleUnderline"/>
        </w:rPr>
        <w:t xml:space="preserve"> with the United States, and </w:t>
      </w:r>
      <w:r w:rsidRPr="00D92DAF">
        <w:rPr>
          <w:rStyle w:val="Emphasis"/>
        </w:rPr>
        <w:t>once nuclear armed states are at war</w:t>
      </w:r>
      <w:r w:rsidRPr="008A17EE">
        <w:rPr>
          <w:rStyle w:val="StyleUnderline"/>
        </w:rPr>
        <w:t xml:space="preserve">, </w:t>
      </w:r>
      <w:r w:rsidRPr="0040232A">
        <w:rPr>
          <w:rStyle w:val="StyleUnderline"/>
          <w:highlight w:val="green"/>
        </w:rPr>
        <w:t>there is</w:t>
      </w:r>
      <w:r w:rsidRPr="008A17EE">
        <w:rPr>
          <w:rStyle w:val="StyleUnderline"/>
        </w:rPr>
        <w:t xml:space="preserve"> an </w:t>
      </w:r>
      <w:r w:rsidRPr="0040232A">
        <w:rPr>
          <w:rStyle w:val="Emphasis"/>
          <w:highlight w:val="green"/>
        </w:rPr>
        <w:t>inherent risk</w:t>
      </w:r>
      <w:r w:rsidRPr="0040232A">
        <w:rPr>
          <w:rStyle w:val="StyleUnderline"/>
          <w:highlight w:val="green"/>
        </w:rPr>
        <w:t xml:space="preserve"> of </w:t>
      </w:r>
      <w:r w:rsidRPr="0040232A">
        <w:rPr>
          <w:rStyle w:val="Emphasis"/>
          <w:highlight w:val="green"/>
        </w:rPr>
        <w:t>nuclear conflict</w:t>
      </w:r>
      <w:r w:rsidRPr="0040232A">
        <w:rPr>
          <w:rStyle w:val="StyleUnderline"/>
          <w:highlight w:val="green"/>
        </w:rPr>
        <w:t xml:space="preserve"> through</w:t>
      </w:r>
      <w:r w:rsidRPr="008A17EE">
        <w:rPr>
          <w:rStyle w:val="StyleUnderline"/>
        </w:rPr>
        <w:t xml:space="preserve"> limited nuclear war strategies, nuclear </w:t>
      </w:r>
      <w:r w:rsidRPr="0040232A">
        <w:rPr>
          <w:rStyle w:val="Emphasis"/>
          <w:highlight w:val="green"/>
        </w:rPr>
        <w:t>brinkmanship</w:t>
      </w:r>
      <w:r w:rsidRPr="008A17EE">
        <w:rPr>
          <w:rStyle w:val="StyleUnderline"/>
        </w:rPr>
        <w:t xml:space="preserve">, or simple </w:t>
      </w:r>
      <w:r w:rsidRPr="0040232A">
        <w:rPr>
          <w:rStyle w:val="Emphasis"/>
          <w:highlight w:val="green"/>
        </w:rPr>
        <w:t>accident</w:t>
      </w:r>
      <w:r w:rsidRPr="0040232A">
        <w:rPr>
          <w:rStyle w:val="StyleUnderline"/>
          <w:highlight w:val="green"/>
        </w:rPr>
        <w:t xml:space="preserve"> or </w:t>
      </w:r>
      <w:r w:rsidRPr="0040232A">
        <w:rPr>
          <w:rStyle w:val="Emphasis"/>
          <w:highlight w:val="green"/>
        </w:rPr>
        <w:t>inadvertent escalation</w:t>
      </w:r>
      <w:r w:rsidRPr="0040232A">
        <w:rPr>
          <w:rStyle w:val="StyleUnderline"/>
          <w:highlight w:val="green"/>
        </w:rPr>
        <w:t>.</w:t>
      </w:r>
      <w:r>
        <w:rPr>
          <w:rStyle w:val="StyleUnderline"/>
        </w:rPr>
        <w:t xml:space="preserve"> </w:t>
      </w:r>
      <w:r w:rsidRPr="00D0266D">
        <w:rPr>
          <w:sz w:val="12"/>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D92DAF">
        <w:rPr>
          <w:rStyle w:val="StyleUnderline"/>
        </w:rPr>
        <w:t>the solution is</w:t>
      </w:r>
      <w:r w:rsidRPr="00D0266D">
        <w:rPr>
          <w:sz w:val="12"/>
        </w:rPr>
        <w:t xml:space="preserve"> not to preserve second-strike capabilities, but to </w:t>
      </w:r>
      <w:r w:rsidRPr="008A17EE">
        <w:rPr>
          <w:rStyle w:val="Emphasis"/>
        </w:rPr>
        <w:t>preserve prevailing power balances</w:t>
      </w:r>
      <w:r w:rsidRPr="008A17EE">
        <w:rPr>
          <w:rStyle w:val="StyleUnderline"/>
        </w:rPr>
        <w:t xml:space="preserve"> more broadly.</w:t>
      </w:r>
      <w:r>
        <w:rPr>
          <w:rStyle w:val="StyleUnderline"/>
        </w:rPr>
        <w:t xml:space="preserve"> </w:t>
      </w:r>
      <w:r w:rsidRPr="00D0266D">
        <w:rPr>
          <w:sz w:val="12"/>
        </w:rPr>
        <w:t xml:space="preserve">When it comes to new technology, this means that the United States should seek to maintain an innovation edge. </w:t>
      </w:r>
      <w:r w:rsidRPr="00D92DAF">
        <w:rPr>
          <w:rStyle w:val="StyleUnderline"/>
        </w:rPr>
        <w:t>Washington should</w:t>
      </w:r>
      <w:r w:rsidRPr="00D0266D">
        <w:rPr>
          <w:sz w:val="12"/>
        </w:rPr>
        <w:t xml:space="preserve"> also </w:t>
      </w:r>
      <w:r w:rsidRPr="00D92DAF">
        <w:rPr>
          <w:rStyle w:val="StyleUnderline"/>
        </w:rPr>
        <w:t xml:space="preserve">work with other states, including its nuclear-armed rivals, to develop a </w:t>
      </w:r>
      <w:r w:rsidRPr="00D92DAF">
        <w:rPr>
          <w:rStyle w:val="Emphasis"/>
        </w:rPr>
        <w:t>new set of arms control</w:t>
      </w:r>
      <w:r w:rsidRPr="00D0266D">
        <w:rPr>
          <w:sz w:val="12"/>
        </w:rPr>
        <w:t xml:space="preserve"> and nonproliferation agreements and export controls to deny these newer and potentially destabilizing technologies to potentially hostile states. </w:t>
      </w:r>
      <w:r w:rsidRPr="008A17EE">
        <w:rPr>
          <w:rStyle w:val="StyleUnderline"/>
        </w:rPr>
        <w:t xml:space="preserve">These are no easy tasks, but </w:t>
      </w:r>
      <w:r w:rsidRPr="0040232A">
        <w:rPr>
          <w:rStyle w:val="StyleUnderline"/>
          <w:highlight w:val="green"/>
        </w:rPr>
        <w:t>the consequences of Washington losing</w:t>
      </w:r>
      <w:r w:rsidRPr="008A17EE">
        <w:rPr>
          <w:rStyle w:val="StyleUnderline"/>
        </w:rPr>
        <w:t xml:space="preserve"> the race for </w:t>
      </w:r>
      <w:r w:rsidRPr="0040232A">
        <w:rPr>
          <w:rStyle w:val="Emphasis"/>
          <w:highlight w:val="green"/>
        </w:rPr>
        <w:t>technological superiority</w:t>
      </w:r>
      <w:r w:rsidRPr="0040232A">
        <w:rPr>
          <w:rStyle w:val="StyleUnderline"/>
          <w:highlight w:val="green"/>
        </w:rPr>
        <w:t xml:space="preserve"> to</w:t>
      </w:r>
      <w:r w:rsidRPr="008A17EE">
        <w:rPr>
          <w:rStyle w:val="StyleUnderline"/>
        </w:rPr>
        <w:t xml:space="preserve"> its </w:t>
      </w:r>
      <w:r w:rsidRPr="0040232A">
        <w:rPr>
          <w:rStyle w:val="Emphasis"/>
          <w:highlight w:val="green"/>
        </w:rPr>
        <w:t>autocratic challengers</w:t>
      </w:r>
      <w:r w:rsidRPr="008A17EE">
        <w:rPr>
          <w:rStyle w:val="StyleUnderline"/>
        </w:rPr>
        <w:t xml:space="preserve"> just might </w:t>
      </w:r>
      <w:r w:rsidRPr="0040232A">
        <w:rPr>
          <w:rStyle w:val="StyleUnderline"/>
          <w:highlight w:val="green"/>
        </w:rPr>
        <w:t xml:space="preserve">mean </w:t>
      </w:r>
      <w:r w:rsidRPr="0040232A">
        <w:rPr>
          <w:rStyle w:val="Emphasis"/>
          <w:highlight w:val="green"/>
        </w:rPr>
        <w:t>nuclear Armageddon</w:t>
      </w:r>
      <w:r w:rsidRPr="0040232A">
        <w:rPr>
          <w:rStyle w:val="StyleUnderline"/>
          <w:highlight w:val="green"/>
        </w:rPr>
        <w:t>.</w:t>
      </w:r>
    </w:p>
    <w:p w14:paraId="19665EC4" w14:textId="77777777" w:rsidR="005230F9" w:rsidRPr="00631F47" w:rsidRDefault="005230F9" w:rsidP="005230F9">
      <w:pPr>
        <w:pStyle w:val="Heading4"/>
        <w:rPr>
          <w:rFonts w:asciiTheme="majorHAnsi" w:hAnsiTheme="majorHAnsi" w:cstheme="majorHAnsi"/>
        </w:rPr>
      </w:pPr>
      <w:r>
        <w:rPr>
          <w:rFonts w:asciiTheme="majorHAnsi" w:hAnsiTheme="majorHAnsi" w:cstheme="majorHAnsi"/>
        </w:rPr>
        <w:t>Reject</w:t>
      </w:r>
      <w:r w:rsidRPr="00631F47">
        <w:rPr>
          <w:rFonts w:asciiTheme="majorHAnsi" w:hAnsiTheme="majorHAnsi" w:cstheme="majorHAnsi"/>
        </w:rPr>
        <w:t xml:space="preserve"> </w:t>
      </w:r>
      <w:proofErr w:type="spellStart"/>
      <w:r w:rsidRPr="00631F47">
        <w:rPr>
          <w:rFonts w:asciiTheme="majorHAnsi" w:hAnsiTheme="majorHAnsi" w:cstheme="majorHAnsi"/>
        </w:rPr>
        <w:t>heg</w:t>
      </w:r>
      <w:proofErr w:type="spellEnd"/>
      <w:r w:rsidRPr="00631F47">
        <w:rPr>
          <w:rFonts w:asciiTheme="majorHAnsi" w:hAnsiTheme="majorHAnsi" w:cstheme="majorHAnsi"/>
        </w:rPr>
        <w:t xml:space="preserve"> bad arguments – their evidence is </w:t>
      </w:r>
      <w:r w:rsidRPr="00631F47">
        <w:rPr>
          <w:rFonts w:asciiTheme="majorHAnsi" w:hAnsiTheme="majorHAnsi" w:cstheme="majorHAnsi"/>
          <w:u w:val="single"/>
        </w:rPr>
        <w:t>epistemologically suspect</w:t>
      </w:r>
      <w:r w:rsidRPr="00631F47">
        <w:rPr>
          <w:rFonts w:asciiTheme="majorHAnsi" w:hAnsiTheme="majorHAnsi" w:cstheme="majorHAnsi"/>
        </w:rPr>
        <w:t xml:space="preserve"> </w:t>
      </w:r>
    </w:p>
    <w:p w14:paraId="074E341D" w14:textId="77777777" w:rsidR="005230F9" w:rsidRPr="00631F47" w:rsidRDefault="005230F9" w:rsidP="005230F9">
      <w:pPr>
        <w:rPr>
          <w:rStyle w:val="Style13ptBold"/>
          <w:rFonts w:asciiTheme="majorHAnsi" w:hAnsiTheme="majorHAnsi" w:cstheme="majorHAnsi"/>
        </w:rPr>
      </w:pPr>
      <w:proofErr w:type="spellStart"/>
      <w:r w:rsidRPr="00631F47">
        <w:rPr>
          <w:rStyle w:val="Style13ptBold"/>
          <w:rFonts w:asciiTheme="majorHAnsi" w:hAnsiTheme="majorHAnsi" w:cstheme="majorHAnsi"/>
        </w:rPr>
        <w:t>Gilsinan</w:t>
      </w:r>
      <w:proofErr w:type="spellEnd"/>
      <w:r w:rsidRPr="00631F47">
        <w:rPr>
          <w:rStyle w:val="Style13ptBold"/>
          <w:rFonts w:asciiTheme="majorHAnsi" w:hAnsiTheme="majorHAnsi" w:cstheme="majorHAnsi"/>
        </w:rPr>
        <w:t xml:space="preserve"> 20 </w:t>
      </w:r>
      <w:r w:rsidRPr="00631F47">
        <w:rPr>
          <w:rFonts w:asciiTheme="majorHAnsi" w:hAnsiTheme="majorHAnsi" w:cstheme="majorHAnsi"/>
        </w:rPr>
        <w:t xml:space="preserve">[(Kathy, a St. Louis-based contributing writer at The Atlantic. Her book, The Helpers: Profiles </w:t>
      </w:r>
      <w:proofErr w:type="gramStart"/>
      <w:r w:rsidRPr="00631F47">
        <w:rPr>
          <w:rFonts w:asciiTheme="majorHAnsi" w:hAnsiTheme="majorHAnsi" w:cstheme="majorHAnsi"/>
        </w:rPr>
        <w:t>From</w:t>
      </w:r>
      <w:proofErr w:type="gramEnd"/>
      <w:r w:rsidRPr="00631F47">
        <w:rPr>
          <w:rFonts w:asciiTheme="majorHAnsi" w:hAnsiTheme="majorHAnsi" w:cstheme="majorHAnsi"/>
        </w:rPr>
        <w:t xml:space="preserve"> the Front Lines of the Pandemic, comes out in March 2022. She was previously an editor at World Politics Review.) “How China Is Planning to Win Back the World” The Atlantic, 5/28/2020. https://www.theatlantic.com/politics/archive/2020/05/china-disinformation-propaganda-united-states-xi-jinping/612085/] BC</w:t>
      </w:r>
    </w:p>
    <w:p w14:paraId="5E31E4C5" w14:textId="77777777" w:rsidR="005230F9" w:rsidRPr="00631F47" w:rsidRDefault="005230F9" w:rsidP="005230F9">
      <w:pPr>
        <w:rPr>
          <w:rStyle w:val="Emphasis"/>
          <w:rFonts w:asciiTheme="majorHAnsi" w:hAnsiTheme="majorHAnsi" w:cstheme="majorHAnsi"/>
        </w:rPr>
      </w:pPr>
      <w:r w:rsidRPr="00631F47">
        <w:rPr>
          <w:rFonts w:asciiTheme="majorHAnsi" w:hAnsiTheme="majorHAnsi" w:cstheme="majorHAnsi"/>
          <w:sz w:val="14"/>
        </w:rPr>
        <w:t xml:space="preserve">This was a bizarre salvo in </w:t>
      </w:r>
      <w:r w:rsidRPr="00631F47">
        <w:rPr>
          <w:rFonts w:asciiTheme="majorHAnsi" w:hAnsiTheme="majorHAnsi" w:cstheme="majorHAnsi"/>
          <w:sz w:val="14"/>
          <w:highlight w:val="green"/>
        </w:rPr>
        <w:t>C</w:t>
      </w:r>
      <w:r w:rsidRPr="00631F47">
        <w:rPr>
          <w:rStyle w:val="StyleUnderline"/>
          <w:rFonts w:asciiTheme="majorHAnsi" w:hAnsiTheme="majorHAnsi" w:cstheme="majorHAnsi"/>
          <w:highlight w:val="green"/>
        </w:rPr>
        <w:t>hina’s propaganda war</w:t>
      </w:r>
      <w:r w:rsidRPr="00631F47">
        <w:rPr>
          <w:rStyle w:val="StyleUnderline"/>
          <w:rFonts w:asciiTheme="majorHAnsi" w:hAnsiTheme="majorHAnsi" w:cstheme="majorHAnsi"/>
        </w:rPr>
        <w:t xml:space="preserve"> with the United States over the coronavirus, and it </w:t>
      </w:r>
      <w:r w:rsidRPr="00631F47">
        <w:rPr>
          <w:rStyle w:val="StyleUnderline"/>
          <w:rFonts w:asciiTheme="majorHAnsi" w:hAnsiTheme="majorHAnsi" w:cstheme="majorHAnsi"/>
          <w:highlight w:val="green"/>
        </w:rPr>
        <w:t>showcased</w:t>
      </w:r>
      <w:r w:rsidRPr="00631F47">
        <w:rPr>
          <w:rStyle w:val="StyleUnderline"/>
          <w:rFonts w:asciiTheme="majorHAnsi" w:hAnsiTheme="majorHAnsi" w:cstheme="majorHAnsi"/>
        </w:rPr>
        <w:t xml:space="preserve"> Beijing’s latest </w:t>
      </w:r>
      <w:r w:rsidRPr="00631F47">
        <w:rPr>
          <w:rStyle w:val="StyleUnderline"/>
          <w:rFonts w:asciiTheme="majorHAnsi" w:hAnsiTheme="majorHAnsi" w:cstheme="majorHAnsi"/>
          <w:highlight w:val="green"/>
        </w:rPr>
        <w:t>information weaponry.</w:t>
      </w:r>
      <w:r w:rsidRPr="00631F47">
        <w:rPr>
          <w:rFonts w:asciiTheme="majorHAnsi" w:hAnsiTheme="majorHAnsi" w:cstheme="majorHAnsi"/>
          <w:sz w:val="14"/>
          <w:highlight w:val="green"/>
        </w:rPr>
        <w:t xml:space="preserve"> </w:t>
      </w:r>
      <w:r w:rsidRPr="00631F47">
        <w:rPr>
          <w:rStyle w:val="Emphasis"/>
          <w:rFonts w:asciiTheme="majorHAnsi" w:hAnsiTheme="majorHAnsi" w:cstheme="majorHAnsi"/>
          <w:highlight w:val="green"/>
        </w:rPr>
        <w:t>Misleading spin, obfuscation, concealment, and hyperbole</w:t>
      </w:r>
      <w:r w:rsidRPr="00631F47">
        <w:rPr>
          <w:rStyle w:val="Emphasis"/>
          <w:rFonts w:asciiTheme="majorHAnsi" w:hAnsiTheme="majorHAnsi" w:cstheme="majorHAnsi"/>
        </w:rPr>
        <w:t xml:space="preserve"> have been </w:t>
      </w:r>
      <w:r w:rsidRPr="00631F47">
        <w:rPr>
          <w:rStyle w:val="Emphasis"/>
          <w:rFonts w:asciiTheme="majorHAnsi" w:hAnsiTheme="majorHAnsi" w:cstheme="majorHAnsi"/>
          <w:highlight w:val="green"/>
        </w:rPr>
        <w:t>hallmarks of the C</w:t>
      </w:r>
      <w:r w:rsidRPr="00631F47">
        <w:rPr>
          <w:rStyle w:val="Emphasis"/>
          <w:rFonts w:asciiTheme="majorHAnsi" w:hAnsiTheme="majorHAnsi" w:cstheme="majorHAnsi"/>
        </w:rPr>
        <w:t xml:space="preserve">hinese </w:t>
      </w:r>
      <w:r w:rsidRPr="00631F47">
        <w:rPr>
          <w:rStyle w:val="Emphasis"/>
          <w:rFonts w:asciiTheme="majorHAnsi" w:hAnsiTheme="majorHAnsi" w:cstheme="majorHAnsi"/>
          <w:highlight w:val="green"/>
        </w:rPr>
        <w:t>C</w:t>
      </w:r>
      <w:r w:rsidRPr="00631F47">
        <w:rPr>
          <w:rStyle w:val="Emphasis"/>
          <w:rFonts w:asciiTheme="majorHAnsi" w:hAnsiTheme="majorHAnsi" w:cstheme="majorHAnsi"/>
        </w:rPr>
        <w:t xml:space="preserve">ommunist </w:t>
      </w:r>
      <w:r w:rsidRPr="00631F47">
        <w:rPr>
          <w:rStyle w:val="Emphasis"/>
          <w:rFonts w:asciiTheme="majorHAnsi" w:hAnsiTheme="majorHAnsi" w:cstheme="majorHAnsi"/>
          <w:highlight w:val="green"/>
        </w:rPr>
        <w:t>P</w:t>
      </w:r>
      <w:r w:rsidRPr="00631F47">
        <w:rPr>
          <w:rStyle w:val="Emphasis"/>
          <w:rFonts w:asciiTheme="majorHAnsi" w:hAnsiTheme="majorHAnsi" w:cstheme="majorHAnsi"/>
        </w:rPr>
        <w:t>arty</w:t>
      </w:r>
      <w:r w:rsidRPr="00631F47">
        <w:rPr>
          <w:rStyle w:val="Emphasis"/>
          <w:rFonts w:asciiTheme="majorHAnsi" w:hAnsiTheme="majorHAnsi" w:cstheme="majorHAnsi"/>
          <w:highlight w:val="green"/>
        </w:rPr>
        <w:t>’s propaganda campaign</w:t>
      </w:r>
      <w:r w:rsidRPr="00631F47">
        <w:rPr>
          <w:rFonts w:asciiTheme="majorHAnsi" w:hAnsiTheme="majorHAnsi" w:cstheme="majorHAnsi"/>
          <w:sz w:val="14"/>
        </w:rPr>
        <w:t xml:space="preserve">, before and during the coronavirus era. </w:t>
      </w:r>
      <w:r w:rsidRPr="00631F47">
        <w:rPr>
          <w:rStyle w:val="StyleUnderline"/>
          <w:rFonts w:asciiTheme="majorHAnsi" w:hAnsiTheme="majorHAnsi" w:cstheme="majorHAnsi"/>
        </w:rPr>
        <w:t xml:space="preserve">But the pandemic appears to have given rise to more forceful attacks on foreign governments, as well as </w:t>
      </w:r>
      <w:r w:rsidRPr="00631F47">
        <w:rPr>
          <w:rStyle w:val="StyleUnderline"/>
          <w:rFonts w:asciiTheme="majorHAnsi" w:hAnsiTheme="majorHAnsi" w:cstheme="majorHAnsi"/>
          <w:highlight w:val="green"/>
        </w:rPr>
        <w:t>a</w:t>
      </w:r>
      <w:r w:rsidRPr="00631F47">
        <w:rPr>
          <w:rStyle w:val="StyleUnderline"/>
          <w:rFonts w:asciiTheme="majorHAnsi" w:hAnsiTheme="majorHAnsi" w:cstheme="majorHAnsi"/>
        </w:rPr>
        <w:t xml:space="preserve"> </w:t>
      </w:r>
      <w:r w:rsidRPr="00631F47">
        <w:rPr>
          <w:rStyle w:val="Emphasis"/>
          <w:rFonts w:asciiTheme="majorHAnsi" w:hAnsiTheme="majorHAnsi" w:cstheme="majorHAnsi"/>
          <w:highlight w:val="green"/>
        </w:rPr>
        <w:t>new level of</w:t>
      </w:r>
      <w:r w:rsidRPr="00631F47">
        <w:rPr>
          <w:rStyle w:val="Emphasis"/>
          <w:rFonts w:asciiTheme="majorHAnsi" w:hAnsiTheme="majorHAnsi" w:cstheme="majorHAnsi"/>
        </w:rPr>
        <w:t xml:space="preserve"> flirtation with </w:t>
      </w:r>
      <w:r w:rsidRPr="00631F47">
        <w:rPr>
          <w:rStyle w:val="Emphasis"/>
          <w:rFonts w:asciiTheme="majorHAnsi" w:hAnsiTheme="majorHAnsi" w:cstheme="majorHAnsi"/>
          <w:highlight w:val="green"/>
        </w:rPr>
        <w:t>outright disinformation.</w:t>
      </w:r>
    </w:p>
    <w:p w14:paraId="3B224829" w14:textId="77777777" w:rsidR="005230F9" w:rsidRPr="00631F47" w:rsidRDefault="005230F9" w:rsidP="005230F9">
      <w:pPr>
        <w:rPr>
          <w:rFonts w:asciiTheme="majorHAnsi" w:hAnsiTheme="majorHAnsi" w:cstheme="majorHAnsi"/>
          <w:sz w:val="14"/>
        </w:rPr>
      </w:pPr>
      <w:r w:rsidRPr="00631F47">
        <w:rPr>
          <w:rStyle w:val="StyleUnderline"/>
          <w:rFonts w:asciiTheme="majorHAnsi" w:hAnsiTheme="majorHAnsi" w:cstheme="majorHAnsi"/>
          <w:highlight w:val="green"/>
        </w:rPr>
        <w:t>The party has</w:t>
      </w:r>
      <w:r w:rsidRPr="00631F47">
        <w:rPr>
          <w:rStyle w:val="StyleUnderline"/>
          <w:rFonts w:asciiTheme="majorHAnsi" w:hAnsiTheme="majorHAnsi" w:cstheme="majorHAnsi"/>
        </w:rPr>
        <w:t xml:space="preserve"> never waged a global struggle quite like this one</w:t>
      </w:r>
      <w:r w:rsidRPr="00631F47">
        <w:rPr>
          <w:rFonts w:asciiTheme="majorHAnsi" w:hAnsiTheme="majorHAnsi" w:cstheme="majorHAnsi"/>
          <w:sz w:val="14"/>
        </w:rPr>
        <w:t>—</w:t>
      </w:r>
      <w:r w:rsidRPr="00631F47">
        <w:rPr>
          <w:rStyle w:val="Emphasis"/>
          <w:rFonts w:asciiTheme="majorHAnsi" w:hAnsiTheme="majorHAnsi" w:cstheme="majorHAnsi"/>
        </w:rPr>
        <w:t xml:space="preserve">and its </w:t>
      </w:r>
      <w:r w:rsidRPr="00631F47">
        <w:rPr>
          <w:rStyle w:val="Emphasis"/>
          <w:rFonts w:asciiTheme="majorHAnsi" w:hAnsiTheme="majorHAnsi" w:cstheme="majorHAnsi"/>
          <w:highlight w:val="green"/>
        </w:rPr>
        <w:t>battle with the U.</w:t>
      </w:r>
      <w:r w:rsidRPr="00631F47">
        <w:rPr>
          <w:rStyle w:val="Emphasis"/>
          <w:rFonts w:asciiTheme="majorHAnsi" w:hAnsiTheme="majorHAnsi" w:cstheme="majorHAnsi"/>
        </w:rPr>
        <w:t>S.</w:t>
      </w:r>
      <w:r w:rsidRPr="00631F47">
        <w:rPr>
          <w:rFonts w:asciiTheme="majorHAnsi" w:hAnsiTheme="majorHAnsi" w:cstheme="majorHAnsi"/>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D372AA2" w14:textId="77777777" w:rsidR="005230F9" w:rsidRPr="00631F47" w:rsidRDefault="005230F9" w:rsidP="005230F9">
      <w:pPr>
        <w:rPr>
          <w:rFonts w:asciiTheme="majorHAnsi" w:hAnsiTheme="majorHAnsi" w:cstheme="majorHAnsi"/>
          <w:sz w:val="14"/>
        </w:rPr>
      </w:pPr>
      <w:r w:rsidRPr="00631F47">
        <w:rPr>
          <w:rStyle w:val="StyleUnderline"/>
          <w:rFonts w:asciiTheme="majorHAnsi" w:hAnsiTheme="majorHAnsi" w:cstheme="majorHAnsi"/>
        </w:rPr>
        <w:t>Seven decades ago, Mao Zedong publicly embraced a benevolent view of propaganda, as if he were a latter-day prophet spreading the communist gospel:</w:t>
      </w:r>
      <w:r w:rsidRPr="00631F47">
        <w:rPr>
          <w:rFonts w:asciiTheme="majorHAnsi" w:hAnsiTheme="majorHAnsi" w:cstheme="majorHAnsi"/>
          <w:sz w:val="14"/>
        </w:rPr>
        <w:t xml:space="preserve"> “</w:t>
      </w:r>
      <w:r w:rsidRPr="00631F47">
        <w:rPr>
          <w:rStyle w:val="Emphasis"/>
          <w:rFonts w:asciiTheme="majorHAnsi" w:hAnsiTheme="majorHAnsi" w:cstheme="majorHAnsi"/>
        </w:rPr>
        <w:t>We should carry on constant propaganda among the people on the facts of world progress and the bright future ahead so that they will build their confidence in victory</w:t>
      </w:r>
      <w:r w:rsidRPr="00631F47">
        <w:rPr>
          <w:rFonts w:asciiTheme="majorHAnsi" w:hAnsiTheme="majorHAnsi" w:cstheme="majorHAnsi"/>
          <w:sz w:val="14"/>
        </w:rPr>
        <w:t xml:space="preserve">,” he mused in 1945. Just a few months ago, </w:t>
      </w:r>
      <w:r w:rsidRPr="00631F47">
        <w:rPr>
          <w:rStyle w:val="Emphasis"/>
          <w:rFonts w:asciiTheme="majorHAnsi" w:hAnsiTheme="majorHAnsi" w:cstheme="majorHAnsi"/>
          <w:highlight w:val="green"/>
        </w:rPr>
        <w:t>Xi</w:t>
      </w:r>
      <w:r w:rsidRPr="00631F47">
        <w:rPr>
          <w:rStyle w:val="Emphasis"/>
          <w:rFonts w:asciiTheme="majorHAnsi" w:hAnsiTheme="majorHAnsi" w:cstheme="majorHAnsi"/>
        </w:rPr>
        <w:t xml:space="preserve"> Jinping </w:t>
      </w:r>
      <w:r w:rsidRPr="00631F47">
        <w:rPr>
          <w:rStyle w:val="Emphasis"/>
          <w:rFonts w:asciiTheme="majorHAnsi" w:hAnsiTheme="majorHAnsi" w:cstheme="majorHAnsi"/>
          <w:highlight w:val="green"/>
        </w:rPr>
        <w:t>urged</w:t>
      </w:r>
      <w:r w:rsidRPr="00631F47">
        <w:rPr>
          <w:rStyle w:val="Emphasis"/>
          <w:rFonts w:asciiTheme="majorHAnsi" w:hAnsiTheme="majorHAnsi" w:cstheme="majorHAnsi"/>
        </w:rPr>
        <w:t xml:space="preserve"> state </w:t>
      </w:r>
      <w:r w:rsidRPr="00631F47">
        <w:rPr>
          <w:rStyle w:val="Emphasis"/>
          <w:rFonts w:asciiTheme="majorHAnsi" w:hAnsiTheme="majorHAnsi" w:cstheme="majorHAnsi"/>
          <w:highlight w:val="green"/>
        </w:rPr>
        <w:t>journalists to spread “positive</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propaganda</w:t>
      </w:r>
      <w:r w:rsidRPr="00631F47">
        <w:rPr>
          <w:rStyle w:val="Emphasis"/>
          <w:rFonts w:asciiTheme="majorHAnsi" w:hAnsiTheme="majorHAnsi" w:cstheme="majorHAnsi"/>
        </w:rPr>
        <w:t>” for the “correct guidance of public opinion.”</w:t>
      </w:r>
      <w:r w:rsidRPr="00631F47">
        <w:rPr>
          <w:rFonts w:asciiTheme="majorHAnsi" w:hAnsiTheme="majorHAnsi" w:cstheme="majorHAnsi"/>
          <w:sz w:val="14"/>
        </w:rPr>
        <w:t xml:space="preserve"> Indeed, </w:t>
      </w:r>
      <w:r w:rsidRPr="00631F47">
        <w:rPr>
          <w:rStyle w:val="StyleUnderline"/>
          <w:rFonts w:asciiTheme="majorHAnsi" w:hAnsiTheme="majorHAnsi" w:cstheme="majorHAnsi"/>
        </w:rPr>
        <w:t xml:space="preserve">Beijing’s global propaganda efforts in recent years have been more about promoting </w:t>
      </w:r>
      <w:r w:rsidRPr="00631F47">
        <w:rPr>
          <w:rStyle w:val="StyleUnderline"/>
          <w:rFonts w:asciiTheme="majorHAnsi" w:hAnsiTheme="majorHAnsi" w:cstheme="majorHAnsi"/>
        </w:rPr>
        <w:lastRenderedPageBreak/>
        <w:t xml:space="preserve">China’s virtues than about spreading </w:t>
      </w:r>
      <w:r w:rsidRPr="00631F47">
        <w:rPr>
          <w:rStyle w:val="Emphasis"/>
          <w:rFonts w:asciiTheme="majorHAnsi" w:hAnsiTheme="majorHAnsi" w:cstheme="majorHAnsi"/>
        </w:rPr>
        <w:t>acrimony</w:t>
      </w:r>
      <w:r w:rsidRPr="00631F47">
        <w:rPr>
          <w:rStyle w:val="StyleUnderline"/>
          <w:rFonts w:asciiTheme="majorHAnsi" w:hAnsiTheme="majorHAnsi" w:cstheme="majorHAnsi"/>
        </w:rPr>
        <w:t xml:space="preserve"> and </w:t>
      </w:r>
      <w:r w:rsidRPr="00631F47">
        <w:rPr>
          <w:rStyle w:val="Emphasis"/>
          <w:rFonts w:asciiTheme="majorHAnsi" w:hAnsiTheme="majorHAnsi" w:cstheme="majorHAnsi"/>
        </w:rPr>
        <w:t>confusion</w:t>
      </w:r>
      <w:r w:rsidRPr="00631F47">
        <w:rPr>
          <w:rFonts w:asciiTheme="majorHAnsi" w:hAnsiTheme="majorHAnsi" w:cstheme="majorHAnsi"/>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386B453F"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highlight w:val="green"/>
        </w:rPr>
        <w:t>Beijing has a much bigger prize</w:t>
      </w:r>
      <w:r w:rsidRPr="00631F47">
        <w:rPr>
          <w:rStyle w:val="Emphasis"/>
          <w:rFonts w:asciiTheme="majorHAnsi" w:hAnsiTheme="majorHAnsi" w:cstheme="majorHAnsi"/>
        </w:rPr>
        <w:t xml:space="preserve"> in mind and a much longer-term plan to get it: The contest isn’t about who gets to run the U.S. It’s about </w:t>
      </w:r>
      <w:r w:rsidRPr="00631F47">
        <w:rPr>
          <w:rStyle w:val="Emphasis"/>
          <w:rFonts w:asciiTheme="majorHAnsi" w:hAnsiTheme="majorHAnsi" w:cstheme="majorHAnsi"/>
          <w:highlight w:val="green"/>
        </w:rPr>
        <w:t>who</w:t>
      </w:r>
      <w:r w:rsidRPr="00631F47">
        <w:rPr>
          <w:rStyle w:val="Emphasis"/>
          <w:rFonts w:asciiTheme="majorHAnsi" w:hAnsiTheme="majorHAnsi" w:cstheme="majorHAnsi"/>
        </w:rPr>
        <w:t xml:space="preserve"> deserves to </w:t>
      </w:r>
      <w:r w:rsidRPr="00631F47">
        <w:rPr>
          <w:rStyle w:val="Emphasis"/>
          <w:rFonts w:asciiTheme="majorHAnsi" w:hAnsiTheme="majorHAnsi" w:cstheme="majorHAnsi"/>
          <w:highlight w:val="green"/>
        </w:rPr>
        <w:t>run the world</w:t>
      </w:r>
      <w:r w:rsidRPr="00631F47">
        <w:rPr>
          <w:rFonts w:asciiTheme="majorHAnsi" w:hAnsiTheme="majorHAnsi" w:cstheme="majorHAnsi"/>
          <w:sz w:val="14"/>
        </w:rPr>
        <w:t xml:space="preserve">. And </w:t>
      </w:r>
      <w:r w:rsidRPr="00631F47">
        <w:rPr>
          <w:rStyle w:val="StyleUnderline"/>
          <w:rFonts w:asciiTheme="majorHAnsi" w:hAnsiTheme="majorHAnsi" w:cstheme="majorHAnsi"/>
        </w:rPr>
        <w:t xml:space="preserve">China, with its economy poised to overtake that of the United States, </w:t>
      </w:r>
      <w:r w:rsidRPr="00631F47">
        <w:rPr>
          <w:rStyle w:val="Emphasis"/>
          <w:rFonts w:asciiTheme="majorHAnsi" w:hAnsiTheme="majorHAnsi" w:cstheme="majorHAnsi"/>
        </w:rPr>
        <w:t>has already plowed billions into crafting an image as a responsible global leader</w:t>
      </w:r>
      <w:r w:rsidRPr="00631F47">
        <w:rPr>
          <w:rStyle w:val="StyleUnderline"/>
          <w:rFonts w:asciiTheme="majorHAnsi" w:hAnsiTheme="majorHAnsi" w:cstheme="majorHAnsi"/>
        </w:rPr>
        <w:t xml:space="preserve">, and billions more into </w:t>
      </w:r>
      <w:r w:rsidRPr="00631F47">
        <w:rPr>
          <w:rStyle w:val="Emphasis"/>
          <w:rFonts w:asciiTheme="majorHAnsi" w:hAnsiTheme="majorHAnsi" w:cstheme="majorHAnsi"/>
        </w:rPr>
        <w:t>cultivating global dependence on Chinese investments and Chinese markets.</w:t>
      </w:r>
    </w:p>
    <w:p w14:paraId="064C44CD"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 xml:space="preserve">“While </w:t>
      </w:r>
      <w:r w:rsidRPr="00631F47">
        <w:rPr>
          <w:rStyle w:val="StyleUnderline"/>
          <w:rFonts w:asciiTheme="majorHAnsi" w:hAnsiTheme="majorHAnsi" w:cstheme="majorHAnsi"/>
        </w:rPr>
        <w:t>the [Chinese Communist Party] has long sought to be a global influencer, their efforts today are aggressive and sophisticated</w:t>
      </w:r>
      <w:r w:rsidRPr="00631F47">
        <w:rPr>
          <w:rFonts w:asciiTheme="majorHAnsi" w:hAnsiTheme="majorHAnsi" w:cstheme="majorHAnsi"/>
          <w:sz w:val="12"/>
        </w:rPr>
        <w:t xml:space="preserve">,” Bill </w:t>
      </w:r>
      <w:proofErr w:type="spellStart"/>
      <w:r w:rsidRPr="00631F47">
        <w:rPr>
          <w:rFonts w:asciiTheme="majorHAnsi" w:hAnsiTheme="majorHAnsi" w:cstheme="majorHAnsi"/>
          <w:sz w:val="12"/>
        </w:rPr>
        <w:t>Evanina</w:t>
      </w:r>
      <w:proofErr w:type="spellEnd"/>
      <w:r w:rsidRPr="00631F47">
        <w:rPr>
          <w:rFonts w:asciiTheme="majorHAnsi" w:hAnsiTheme="majorHAnsi" w:cstheme="majorHAnsi"/>
          <w:sz w:val="12"/>
        </w:rPr>
        <w:t xml:space="preserve">, the director of the National Counterintelligence and Security Center, wrote in an email. </w:t>
      </w:r>
      <w:r w:rsidRPr="00631F47">
        <w:rPr>
          <w:rStyle w:val="StyleUnderline"/>
          <w:rFonts w:asciiTheme="majorHAnsi" w:hAnsiTheme="majorHAnsi" w:cstheme="majorHAnsi"/>
        </w:rPr>
        <w:t>“In short, they’re looking to reshape the history of coronavirus and protect their reputation at home and around the world</w:t>
      </w:r>
      <w:r w:rsidRPr="00631F47">
        <w:rPr>
          <w:rFonts w:asciiTheme="majorHAnsi" w:hAnsiTheme="majorHAnsi" w:cstheme="majorHAnsi"/>
          <w:sz w:val="12"/>
        </w:rPr>
        <w:t>.”</w:t>
      </w:r>
    </w:p>
    <w:p w14:paraId="36F827D1"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 xml:space="preserve">Before the coronavirus hit, the party was becoming bolder in its propaganda efforts overseas as China grew richer and more powerful, trying to promote around the world the orthodoxy it enforced at home, about the </w:t>
      </w:r>
      <w:r w:rsidRPr="00631F47">
        <w:rPr>
          <w:rStyle w:val="Emphasis"/>
          <w:rFonts w:asciiTheme="majorHAnsi" w:hAnsiTheme="majorHAnsi" w:cstheme="majorHAnsi"/>
        </w:rPr>
        <w:t>beneficence and goodness of the CCP</w:t>
      </w:r>
      <w:r w:rsidRPr="00631F47">
        <w:rPr>
          <w:rStyle w:val="StyleUnderline"/>
          <w:rFonts w:asciiTheme="majorHAnsi" w:hAnsiTheme="majorHAnsi" w:cstheme="majorHAnsi"/>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691C515E"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The coronavirus outbreak and the global outcry against China’s failures of transparency and containment were not part of the plan. </w:t>
      </w:r>
      <w:r w:rsidRPr="00631F47">
        <w:rPr>
          <w:rStyle w:val="StyleUnderline"/>
          <w:rFonts w:asciiTheme="majorHAnsi" w:hAnsiTheme="majorHAnsi" w:cstheme="majorHAnsi"/>
        </w:rPr>
        <w:t xml:space="preserve">They sparked an international backlash that, by Beijing’s reported reckoning, was worse than anything it had faced since the Tiananmen Square massacre in 1989. </w:t>
      </w:r>
      <w:proofErr w:type="gramStart"/>
      <w:r w:rsidRPr="00631F47">
        <w:rPr>
          <w:rStyle w:val="StyleUnderline"/>
          <w:rFonts w:asciiTheme="majorHAnsi" w:hAnsiTheme="majorHAnsi" w:cstheme="majorHAnsi"/>
        </w:rPr>
        <w:t>So</w:t>
      </w:r>
      <w:proofErr w:type="gramEnd"/>
      <w:r w:rsidRPr="00631F47">
        <w:rPr>
          <w:rStyle w:val="StyleUnderline"/>
          <w:rFonts w:asciiTheme="majorHAnsi" w:hAnsiTheme="majorHAnsi" w:cstheme="majorHAnsi"/>
        </w:rPr>
        <w:t xml:space="preserve"> Beijing leaped to seize, or at least confuse, the global story of the virus and its cast of heroes and villains.</w:t>
      </w:r>
    </w:p>
    <w:p w14:paraId="7E6A782F"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This has involved unleashing techniques Russia perfected during the U.S. presidential election in 2016. “</w:t>
      </w:r>
      <w:r w:rsidRPr="00631F47">
        <w:rPr>
          <w:rStyle w:val="StyleUnderline"/>
          <w:rFonts w:asciiTheme="majorHAnsi" w:hAnsiTheme="majorHAnsi" w:cstheme="majorHAnsi"/>
          <w:highlight w:val="green"/>
        </w:rPr>
        <w:t>We’ve seen China adopt</w:t>
      </w:r>
      <w:r w:rsidRPr="00631F47">
        <w:rPr>
          <w:rStyle w:val="StyleUnderline"/>
          <w:rFonts w:asciiTheme="majorHAnsi" w:hAnsiTheme="majorHAnsi" w:cstheme="majorHAnsi"/>
        </w:rPr>
        <w:t xml:space="preserve"> Russian-style social </w:t>
      </w:r>
      <w:r w:rsidRPr="00631F47">
        <w:rPr>
          <w:rStyle w:val="StyleUnderline"/>
          <w:rFonts w:asciiTheme="majorHAnsi" w:hAnsiTheme="majorHAnsi" w:cstheme="majorHAnsi"/>
          <w:highlight w:val="green"/>
        </w:rPr>
        <w:t>media manipulation tactic</w:t>
      </w:r>
      <w:r w:rsidRPr="00631F47">
        <w:rPr>
          <w:rStyle w:val="StyleUnderline"/>
          <w:rFonts w:asciiTheme="majorHAnsi" w:hAnsiTheme="majorHAnsi" w:cstheme="majorHAnsi"/>
        </w:rPr>
        <w:t>s like using bots and trolls to amplify disinformation on COVID-19</w:t>
      </w:r>
      <w:r w:rsidRPr="00631F47">
        <w:rPr>
          <w:rFonts w:asciiTheme="majorHAnsi" w:hAnsiTheme="majorHAnsi" w:cstheme="majorHAnsi"/>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59198A3"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 xml:space="preserve">As the world realized the virus was spreading out of control, </w:t>
      </w:r>
      <w:r w:rsidRPr="00631F47">
        <w:rPr>
          <w:rStyle w:val="StyleUnderline"/>
          <w:rFonts w:asciiTheme="majorHAnsi" w:hAnsiTheme="majorHAnsi" w:cstheme="majorHAnsi"/>
        </w:rPr>
        <w:t>Chinese diplomats, official media, and Twitter influencers launched an aggressive frenzy of defense, scrambling to preserve the Chinese Communist Party’s cratering reputation at home and overseas</w:t>
      </w:r>
      <w:r w:rsidRPr="00631F47">
        <w:rPr>
          <w:rFonts w:asciiTheme="majorHAnsi" w:hAnsiTheme="majorHAnsi" w:cstheme="majorHAnsi"/>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D997EE7" w14:textId="77777777" w:rsidR="005230F9" w:rsidRPr="00631F47" w:rsidRDefault="005230F9" w:rsidP="005230F9">
      <w:pPr>
        <w:rPr>
          <w:rStyle w:val="Emphasis"/>
          <w:rFonts w:asciiTheme="majorHAnsi" w:hAnsiTheme="majorHAnsi" w:cstheme="majorHAnsi"/>
        </w:rPr>
      </w:pPr>
      <w:r w:rsidRPr="00631F47">
        <w:rPr>
          <w:rStyle w:val="StyleUnderline"/>
          <w:rFonts w:asciiTheme="majorHAnsi" w:hAnsiTheme="majorHAnsi" w:cstheme="majorHAnsi"/>
        </w:rPr>
        <w:t>Other countries’ faltering responses to the virus have only bolstered this narrative, and the CCP has gleefully trumpeted America’s failures in particular.</w:t>
      </w:r>
      <w:r w:rsidRPr="00631F47">
        <w:rPr>
          <w:rFonts w:asciiTheme="majorHAnsi" w:hAnsiTheme="majorHAnsi" w:cstheme="majorHAnsi"/>
          <w:sz w:val="12"/>
        </w:rPr>
        <w:t xml:space="preserve"> “Loose political system in the US allows more than 4000 people to die of pandemic every day,” Hu </w:t>
      </w:r>
      <w:proofErr w:type="spellStart"/>
      <w:r w:rsidRPr="00631F47">
        <w:rPr>
          <w:rFonts w:asciiTheme="majorHAnsi" w:hAnsiTheme="majorHAnsi" w:cstheme="majorHAnsi"/>
          <w:sz w:val="12"/>
        </w:rPr>
        <w:t>Xijin</w:t>
      </w:r>
      <w:proofErr w:type="spellEnd"/>
      <w:r w:rsidRPr="00631F47">
        <w:rPr>
          <w:rFonts w:asciiTheme="majorHAnsi" w:hAnsiTheme="majorHAnsi" w:cstheme="majorHAnsi"/>
          <w:sz w:val="12"/>
        </w:rPr>
        <w:t xml:space="preserve">, the editor in chief of the Global Times newspaper, tweeted in April. “Americans are so good tempered.” </w:t>
      </w:r>
      <w:r w:rsidRPr="00631F47">
        <w:rPr>
          <w:rStyle w:val="Emphasis"/>
          <w:rFonts w:asciiTheme="majorHAnsi" w:hAnsiTheme="majorHAnsi" w:cstheme="majorHAnsi"/>
        </w:rPr>
        <w:t xml:space="preserve">Beyond the immediate crisis, </w:t>
      </w:r>
      <w:r w:rsidRPr="00631F47">
        <w:rPr>
          <w:rStyle w:val="Emphasis"/>
          <w:rFonts w:asciiTheme="majorHAnsi" w:hAnsiTheme="majorHAnsi" w:cstheme="majorHAnsi"/>
          <w:highlight w:val="green"/>
        </w:rPr>
        <w:t>this</w:t>
      </w:r>
      <w:r w:rsidRPr="00631F47">
        <w:rPr>
          <w:rStyle w:val="Emphasis"/>
          <w:rFonts w:asciiTheme="majorHAnsi" w:hAnsiTheme="majorHAnsi" w:cstheme="majorHAnsi"/>
        </w:rPr>
        <w:t xml:space="preserve"> kind of </w:t>
      </w:r>
      <w:r w:rsidRPr="00631F47">
        <w:rPr>
          <w:rStyle w:val="Emphasis"/>
          <w:rFonts w:asciiTheme="majorHAnsi" w:hAnsiTheme="majorHAnsi" w:cstheme="majorHAnsi"/>
          <w:highlight w:val="green"/>
        </w:rPr>
        <w:t>narrative</w:t>
      </w:r>
      <w:r w:rsidRPr="00631F47">
        <w:rPr>
          <w:rStyle w:val="Emphasis"/>
          <w:rFonts w:asciiTheme="majorHAnsi" w:hAnsiTheme="majorHAnsi" w:cstheme="majorHAnsi"/>
        </w:rPr>
        <w:t xml:space="preserve"> also </w:t>
      </w:r>
      <w:r w:rsidRPr="00631F47">
        <w:rPr>
          <w:rStyle w:val="Emphasis"/>
          <w:rFonts w:asciiTheme="majorHAnsi" w:hAnsiTheme="majorHAnsi" w:cstheme="majorHAnsi"/>
          <w:highlight w:val="green"/>
        </w:rPr>
        <w:t>serves the longer-term goal</w:t>
      </w:r>
      <w:r w:rsidRPr="00631F47">
        <w:rPr>
          <w:rStyle w:val="Emphasis"/>
          <w:rFonts w:asciiTheme="majorHAnsi" w:hAnsiTheme="majorHAnsi" w:cstheme="majorHAnsi"/>
        </w:rPr>
        <w:t xml:space="preserve">. </w:t>
      </w:r>
      <w:r w:rsidRPr="00631F47">
        <w:rPr>
          <w:rFonts w:asciiTheme="majorHAnsi" w:hAnsiTheme="majorHAnsi" w:cstheme="majorHAnsi"/>
          <w:sz w:val="12"/>
        </w:rPr>
        <w:t>In the words of Matt Schrader, a former China analyst with the Alliance for Securing Democracy at the German Marshall Fund: “</w:t>
      </w:r>
      <w:r w:rsidRPr="00631F47">
        <w:rPr>
          <w:rStyle w:val="Emphasis"/>
          <w:rFonts w:asciiTheme="majorHAnsi" w:hAnsiTheme="majorHAnsi" w:cstheme="majorHAnsi"/>
        </w:rPr>
        <w:t xml:space="preserve">Ultimately it’s </w:t>
      </w:r>
      <w:r w:rsidRPr="00631F47">
        <w:rPr>
          <w:rStyle w:val="Emphasis"/>
          <w:rFonts w:asciiTheme="majorHAnsi" w:hAnsiTheme="majorHAnsi" w:cstheme="majorHAnsi"/>
          <w:highlight w:val="green"/>
        </w:rPr>
        <w:t>about</w:t>
      </w:r>
      <w:r w:rsidRPr="00631F47">
        <w:rPr>
          <w:rStyle w:val="Emphasis"/>
          <w:rFonts w:asciiTheme="majorHAnsi" w:hAnsiTheme="majorHAnsi" w:cstheme="majorHAnsi"/>
        </w:rPr>
        <w:t xml:space="preserve"> the [Chinese Communist Party] </w:t>
      </w:r>
      <w:r w:rsidRPr="00631F47">
        <w:rPr>
          <w:rStyle w:val="Emphasis"/>
          <w:rFonts w:asciiTheme="majorHAnsi" w:hAnsiTheme="majorHAnsi" w:cstheme="majorHAnsi"/>
          <w:highlight w:val="green"/>
        </w:rPr>
        <w:t>being the most powerful political entity on the planet</w:t>
      </w:r>
      <w:r w:rsidRPr="00631F47">
        <w:rPr>
          <w:rStyle w:val="Emphasis"/>
          <w:rFonts w:asciiTheme="majorHAnsi" w:hAnsiTheme="majorHAnsi" w:cstheme="majorHAnsi"/>
        </w:rPr>
        <w:t>.”</w:t>
      </w:r>
    </w:p>
    <w:p w14:paraId="14A64E05" w14:textId="2B9EDA84" w:rsidR="005230F9" w:rsidRDefault="005230F9" w:rsidP="005230F9">
      <w:pPr>
        <w:rPr>
          <w:rStyle w:val="Emphasis"/>
          <w:rFonts w:asciiTheme="majorHAnsi" w:hAnsiTheme="majorHAnsi" w:cstheme="majorHAnsi"/>
        </w:rPr>
      </w:pPr>
      <w:r w:rsidRPr="00631F47">
        <w:rPr>
          <w:rStyle w:val="StyleUnderline"/>
          <w:rFonts w:asciiTheme="majorHAnsi" w:hAnsiTheme="majorHAnsi" w:cstheme="majorHAnsi"/>
          <w:highlight w:val="green"/>
        </w:rPr>
        <w:t>The CCP has evolved in its themes and tactics</w:t>
      </w:r>
      <w:r w:rsidRPr="00631F47">
        <w:rPr>
          <w:rStyle w:val="StyleUnderline"/>
          <w:rFonts w:asciiTheme="majorHAnsi" w:hAnsiTheme="majorHAnsi" w:cstheme="majorHAnsi"/>
        </w:rPr>
        <w:t xml:space="preserve"> over the course of the coronavirus information war so far, as it battles to bolster its own reputation and </w:t>
      </w:r>
      <w:r w:rsidRPr="00631F47">
        <w:rPr>
          <w:rStyle w:val="Emphasis"/>
          <w:rFonts w:asciiTheme="majorHAnsi" w:hAnsiTheme="majorHAnsi" w:cstheme="majorHAnsi"/>
          <w:highlight w:val="green"/>
        </w:rPr>
        <w:t>degrade that of the U</w:t>
      </w:r>
      <w:r w:rsidRPr="00631F47">
        <w:rPr>
          <w:rStyle w:val="Emphasis"/>
          <w:rFonts w:asciiTheme="majorHAnsi" w:hAnsiTheme="majorHAnsi" w:cstheme="majorHAnsi"/>
        </w:rPr>
        <w:t>nited</w:t>
      </w:r>
      <w:r w:rsidRPr="00631F47">
        <w:rPr>
          <w:rStyle w:val="Emphasis"/>
          <w:rFonts w:asciiTheme="majorHAnsi" w:hAnsiTheme="majorHAnsi" w:cstheme="majorHAnsi"/>
          <w:highlight w:val="green"/>
        </w:rPr>
        <w:t xml:space="preserve"> S</w:t>
      </w:r>
      <w:r w:rsidRPr="00631F47">
        <w:rPr>
          <w:rStyle w:val="Emphasis"/>
          <w:rFonts w:asciiTheme="majorHAnsi" w:hAnsiTheme="majorHAnsi" w:cstheme="majorHAnsi"/>
        </w:rPr>
        <w:t>tates</w:t>
      </w:r>
      <w:r w:rsidRPr="00631F47">
        <w:rPr>
          <w:rStyle w:val="StyleUnderline"/>
          <w:rFonts w:asciiTheme="majorHAnsi" w:hAnsiTheme="majorHAnsi" w:cstheme="majorHAnsi"/>
        </w:rPr>
        <w:t xml:space="preserve">. The </w:t>
      </w:r>
      <w:r w:rsidRPr="00631F47">
        <w:rPr>
          <w:rStyle w:val="StyleUnderline"/>
          <w:rFonts w:asciiTheme="majorHAnsi" w:hAnsiTheme="majorHAnsi" w:cstheme="majorHAnsi"/>
        </w:rPr>
        <w:lastRenderedPageBreak/>
        <w:t xml:space="preserve">campaign has been widespread and highly focused at the same time. </w:t>
      </w:r>
      <w:r w:rsidRPr="00631F47">
        <w:rPr>
          <w:rStyle w:val="Emphasis"/>
          <w:rFonts w:asciiTheme="majorHAnsi" w:hAnsiTheme="majorHAnsi" w:cstheme="majorHAnsi"/>
        </w:rPr>
        <w:t xml:space="preserve">And </w:t>
      </w:r>
      <w:r w:rsidRPr="00631F47">
        <w:rPr>
          <w:rStyle w:val="Emphasis"/>
          <w:rFonts w:asciiTheme="majorHAnsi" w:hAnsiTheme="majorHAnsi" w:cstheme="majorHAnsi"/>
          <w:highlight w:val="green"/>
        </w:rPr>
        <w:t>the party</w:t>
      </w:r>
      <w:r w:rsidRPr="00631F47">
        <w:rPr>
          <w:rStyle w:val="Emphasis"/>
          <w:rFonts w:asciiTheme="majorHAnsi" w:hAnsiTheme="majorHAnsi" w:cstheme="majorHAnsi"/>
        </w:rPr>
        <w:t xml:space="preserve"> has grown even more emboldened in the belief that it’s too big to fail, and that the reeling world may condemn it but still </w:t>
      </w:r>
      <w:r w:rsidRPr="00631F47">
        <w:rPr>
          <w:rStyle w:val="Emphasis"/>
          <w:rFonts w:asciiTheme="majorHAnsi" w:hAnsiTheme="majorHAnsi" w:cstheme="majorHAnsi"/>
          <w:highlight w:val="green"/>
        </w:rPr>
        <w:t>depends on it.</w:t>
      </w:r>
    </w:p>
    <w:p w14:paraId="773E4AF4" w14:textId="77777777" w:rsidR="006347B8" w:rsidRPr="004F58CA" w:rsidRDefault="006347B8" w:rsidP="006347B8">
      <w:pPr>
        <w:pStyle w:val="Heading4"/>
        <w:rPr>
          <w:rFonts w:asciiTheme="majorHAnsi" w:hAnsiTheme="majorHAnsi" w:cstheme="majorHAnsi"/>
        </w:rPr>
      </w:pPr>
      <w:r w:rsidRPr="004F58CA">
        <w:rPr>
          <w:rFonts w:asciiTheme="majorHAnsi" w:hAnsiTheme="majorHAnsi" w:cstheme="majorHAnsi"/>
        </w:rPr>
        <w:t xml:space="preserve">Unipolarity is </w:t>
      </w:r>
      <w:r w:rsidRPr="004F58CA">
        <w:rPr>
          <w:rFonts w:asciiTheme="majorHAnsi" w:hAnsiTheme="majorHAnsi" w:cstheme="majorHAnsi"/>
          <w:u w:val="single"/>
        </w:rPr>
        <w:t>sustainable</w:t>
      </w:r>
      <w:r w:rsidRPr="004F58CA">
        <w:rPr>
          <w:rFonts w:asciiTheme="majorHAnsi" w:hAnsiTheme="majorHAnsi" w:cstheme="majorHAnsi"/>
        </w:rPr>
        <w:t xml:space="preserve"> and creates a </w:t>
      </w:r>
      <w:r w:rsidRPr="004F58CA">
        <w:rPr>
          <w:rFonts w:asciiTheme="majorHAnsi" w:hAnsiTheme="majorHAnsi" w:cstheme="majorHAnsi"/>
          <w:u w:val="single"/>
        </w:rPr>
        <w:t>structural disincentive</w:t>
      </w:r>
      <w:r w:rsidRPr="004F58CA">
        <w:rPr>
          <w:rFonts w:asciiTheme="majorHAnsi" w:hAnsiTheme="majorHAnsi" w:cstheme="majorHAnsi"/>
        </w:rPr>
        <w:t xml:space="preserve"> for great power war and escalation – power vacuums cause </w:t>
      </w:r>
      <w:r w:rsidRPr="004F58CA">
        <w:rPr>
          <w:rFonts w:asciiTheme="majorHAnsi" w:hAnsiTheme="majorHAnsi" w:cstheme="majorHAnsi"/>
          <w:u w:val="single"/>
        </w:rPr>
        <w:t xml:space="preserve">cascade </w:t>
      </w:r>
      <w:proofErr w:type="spellStart"/>
      <w:r w:rsidRPr="004F58CA">
        <w:rPr>
          <w:rFonts w:asciiTheme="majorHAnsi" w:hAnsiTheme="majorHAnsi" w:cstheme="majorHAnsi"/>
          <w:u w:val="single"/>
        </w:rPr>
        <w:t>prolif</w:t>
      </w:r>
      <w:proofErr w:type="spellEnd"/>
      <w:r w:rsidRPr="004F58CA">
        <w:rPr>
          <w:rFonts w:asciiTheme="majorHAnsi" w:hAnsiTheme="majorHAnsi" w:cstheme="majorHAnsi"/>
        </w:rPr>
        <w:t xml:space="preserve"> and </w:t>
      </w:r>
      <w:r w:rsidRPr="004F58CA">
        <w:rPr>
          <w:rFonts w:asciiTheme="majorHAnsi" w:hAnsiTheme="majorHAnsi" w:cstheme="majorHAnsi"/>
          <w:u w:val="single"/>
        </w:rPr>
        <w:t>extinction</w:t>
      </w:r>
    </w:p>
    <w:p w14:paraId="2BCE72D8" w14:textId="77777777" w:rsidR="006347B8" w:rsidRPr="004F58CA" w:rsidRDefault="006347B8" w:rsidP="006347B8">
      <w:pPr>
        <w:rPr>
          <w:rFonts w:asciiTheme="majorHAnsi" w:hAnsiTheme="majorHAnsi" w:cstheme="majorHAnsi"/>
        </w:rPr>
      </w:pPr>
      <w:r w:rsidRPr="004F58CA">
        <w:rPr>
          <w:rFonts w:asciiTheme="majorHAnsi" w:hAnsiTheme="majorHAnsi" w:cstheme="majorHAnsi"/>
        </w:rPr>
        <w:t xml:space="preserve">Hal </w:t>
      </w:r>
      <w:r w:rsidRPr="004F58CA">
        <w:rPr>
          <w:rFonts w:asciiTheme="majorHAnsi" w:hAnsiTheme="majorHAnsi" w:cstheme="majorHAnsi"/>
          <w:b/>
        </w:rPr>
        <w:t>Brands 15</w:t>
      </w:r>
      <w:r w:rsidRPr="004F58CA">
        <w:rPr>
          <w:rFonts w:asciiTheme="majorHAnsi" w:hAnsiTheme="majorHAnsi" w:cstheme="majorHAnsi"/>
        </w:rPr>
        <w:t xml:space="preserve">. On the faculty at the Sanford School of Public Policy at Duke University </w:t>
      </w:r>
      <w:proofErr w:type="gramStart"/>
      <w:r w:rsidRPr="004F58CA">
        <w:rPr>
          <w:rFonts w:asciiTheme="majorHAnsi" w:hAnsiTheme="majorHAnsi" w:cstheme="majorHAnsi"/>
        </w:rPr>
        <w:t>The</w:t>
      </w:r>
      <w:proofErr w:type="gramEnd"/>
      <w:r w:rsidRPr="004F58CA">
        <w:rPr>
          <w:rFonts w:asciiTheme="majorHAnsi" w:hAnsiTheme="majorHAnsi" w:cstheme="majorHAnsi"/>
        </w:rPr>
        <w:t xml:space="preserve"> Elliott School of International Affairs The Washington Quarterly Summer 2015 38:2 pp. 7–28</w:t>
      </w:r>
    </w:p>
    <w:p w14:paraId="2A189A38" w14:textId="77777777" w:rsidR="006347B8" w:rsidRPr="004F58CA" w:rsidRDefault="006347B8" w:rsidP="006347B8">
      <w:pPr>
        <w:rPr>
          <w:rFonts w:asciiTheme="majorHAnsi" w:hAnsiTheme="majorHAnsi" w:cstheme="majorHAnsi"/>
          <w:sz w:val="14"/>
        </w:rPr>
      </w:pPr>
      <w:r w:rsidRPr="004F58CA">
        <w:rPr>
          <w:rFonts w:asciiTheme="majorHAnsi" w:hAnsiTheme="majorHAnsi" w:cstheme="majorHAnsi"/>
          <w:sz w:val="14"/>
        </w:rPr>
        <w:t xml:space="preserve">The fundamental reason is that </w:t>
      </w:r>
      <w:r w:rsidRPr="004F58CA">
        <w:rPr>
          <w:rStyle w:val="StyleUnderline"/>
          <w:rFonts w:asciiTheme="majorHAnsi" w:hAnsiTheme="majorHAnsi" w:cstheme="majorHAnsi"/>
        </w:rPr>
        <w:t xml:space="preserve">both U.S. </w:t>
      </w:r>
      <w:r w:rsidRPr="004F58CA">
        <w:rPr>
          <w:rStyle w:val="StyleUnderline"/>
          <w:rFonts w:asciiTheme="majorHAnsi" w:hAnsiTheme="majorHAnsi" w:cstheme="majorHAnsi"/>
          <w:highlight w:val="green"/>
        </w:rPr>
        <w:t xml:space="preserve">influence and international stability are </w:t>
      </w:r>
      <w:r w:rsidRPr="004F58CA">
        <w:rPr>
          <w:rStyle w:val="Emphasis"/>
          <w:rFonts w:asciiTheme="majorHAnsi" w:hAnsiTheme="majorHAnsi" w:cstheme="majorHAnsi"/>
          <w:highlight w:val="green"/>
        </w:rPr>
        <w:t>thoroughly interwoven with a robust U.S. forward presence</w:t>
      </w:r>
      <w:r w:rsidRPr="004F58CA">
        <w:rPr>
          <w:rStyle w:val="Emphasis"/>
          <w:rFonts w:asciiTheme="majorHAnsi" w:hAnsiTheme="majorHAnsi" w:cstheme="majorHAnsi"/>
        </w:rPr>
        <w:t>.</w:t>
      </w:r>
      <w:r w:rsidRPr="004F58CA">
        <w:rPr>
          <w:rFonts w:asciiTheme="majorHAnsi" w:hAnsiTheme="majorHAnsi" w:cstheme="majorHAnsi"/>
          <w:sz w:val="14"/>
        </w:rPr>
        <w:t xml:space="preserve"> Regarding influence, </w:t>
      </w:r>
      <w:r w:rsidRPr="004F58CA">
        <w:rPr>
          <w:rStyle w:val="StyleUnderline"/>
          <w:rFonts w:asciiTheme="majorHAnsi" w:hAnsiTheme="majorHAnsi" w:cstheme="majorHAnsi"/>
        </w:rPr>
        <w:t>the protection that Washington has afforded its allies has equally afforded the United States great sway over those allies’ policies</w:t>
      </w:r>
      <w:r w:rsidRPr="004F58CA">
        <w:rPr>
          <w:rFonts w:asciiTheme="majorHAnsi" w:hAnsiTheme="majorHAnsi" w:cstheme="majorHAnsi"/>
          <w:sz w:val="14"/>
        </w:rPr>
        <w:t xml:space="preserve">.43 </w:t>
      </w:r>
      <w:r w:rsidRPr="004F58CA">
        <w:rPr>
          <w:rStyle w:val="StyleUnderline"/>
          <w:rFonts w:asciiTheme="majorHAnsi" w:hAnsiTheme="majorHAnsi" w:cstheme="majorHAnsi"/>
        </w:rPr>
        <w:t>During the Cold War and after</w:t>
      </w:r>
      <w:r w:rsidRPr="004F58CA">
        <w:rPr>
          <w:rFonts w:asciiTheme="majorHAnsi" w:hAnsiTheme="majorHAnsi" w:cstheme="majorHAnsi"/>
          <w:sz w:val="14"/>
        </w:rPr>
        <w:t xml:space="preserve">, for instance, </w:t>
      </w:r>
      <w:r w:rsidRPr="004F58CA">
        <w:rPr>
          <w:rStyle w:val="StyleUnderline"/>
          <w:rFonts w:asciiTheme="majorHAnsi" w:hAnsiTheme="majorHAnsi" w:cstheme="majorHAnsi"/>
        </w:rPr>
        <w:t>the</w:t>
      </w:r>
      <w:r w:rsidRPr="004F58CA">
        <w:rPr>
          <w:rFonts w:asciiTheme="majorHAnsi" w:hAnsiTheme="majorHAnsi" w:cstheme="majorHAnsi"/>
          <w:sz w:val="14"/>
        </w:rPr>
        <w:t xml:space="preserve"> </w:t>
      </w:r>
      <w:r w:rsidRPr="004F58CA">
        <w:rPr>
          <w:rStyle w:val="Emphasis"/>
          <w:rFonts w:asciiTheme="majorHAnsi" w:hAnsiTheme="majorHAnsi" w:cstheme="majorHAnsi"/>
        </w:rPr>
        <w:t>U</w:t>
      </w:r>
      <w:r w:rsidRPr="004F58CA">
        <w:rPr>
          <w:rFonts w:asciiTheme="majorHAnsi" w:hAnsiTheme="majorHAnsi" w:cstheme="majorHAnsi"/>
          <w:sz w:val="14"/>
        </w:rPr>
        <w:t xml:space="preserve">nited </w:t>
      </w:r>
      <w:r w:rsidRPr="004F58CA">
        <w:rPr>
          <w:rStyle w:val="Emphasis"/>
          <w:rFonts w:asciiTheme="majorHAnsi" w:hAnsiTheme="majorHAnsi" w:cstheme="majorHAnsi"/>
        </w:rPr>
        <w:t>S</w:t>
      </w:r>
      <w:r w:rsidRPr="004F58CA">
        <w:rPr>
          <w:rFonts w:asciiTheme="majorHAnsi" w:hAnsiTheme="majorHAnsi" w:cstheme="majorHAnsi"/>
          <w:sz w:val="14"/>
        </w:rPr>
        <w:t xml:space="preserve">tates </w:t>
      </w:r>
      <w:r w:rsidRPr="004F58CA">
        <w:rPr>
          <w:rStyle w:val="StyleUnderline"/>
          <w:rFonts w:asciiTheme="majorHAnsi" w:hAnsiTheme="majorHAnsi" w:cstheme="majorHAnsi"/>
        </w:rPr>
        <w:t xml:space="preserve">has used the influence provided by its security posture to veto allies’ </w:t>
      </w:r>
      <w:r w:rsidRPr="004F58CA">
        <w:rPr>
          <w:rStyle w:val="Emphasis"/>
          <w:rFonts w:asciiTheme="majorHAnsi" w:hAnsiTheme="majorHAnsi" w:cstheme="majorHAnsi"/>
        </w:rPr>
        <w:t>pursuit of nuclear weapons</w:t>
      </w:r>
      <w:r w:rsidRPr="004F58CA">
        <w:rPr>
          <w:rFonts w:asciiTheme="majorHAnsi" w:hAnsiTheme="majorHAnsi" w:cstheme="majorHAnsi"/>
          <w:sz w:val="14"/>
        </w:rPr>
        <w:t xml:space="preserve">, </w:t>
      </w:r>
      <w:r w:rsidRPr="004F58CA">
        <w:rPr>
          <w:rStyle w:val="StyleUnderline"/>
          <w:rFonts w:asciiTheme="majorHAnsi" w:hAnsiTheme="majorHAnsi" w:cstheme="majorHAnsi"/>
        </w:rPr>
        <w:t xml:space="preserve">to obtain more advantageous </w:t>
      </w:r>
      <w:r w:rsidRPr="004F58CA">
        <w:rPr>
          <w:rStyle w:val="Emphasis"/>
          <w:rFonts w:asciiTheme="majorHAnsi" w:hAnsiTheme="majorHAnsi" w:cstheme="majorHAnsi"/>
        </w:rPr>
        <w:t>terms in financial and trade agreements</w:t>
      </w:r>
      <w:r w:rsidRPr="004F58CA">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4F58CA">
        <w:rPr>
          <w:rStyle w:val="Emphasis"/>
          <w:rFonts w:asciiTheme="majorHAnsi" w:hAnsiTheme="majorHAnsi" w:cstheme="majorHAnsi"/>
        </w:rPr>
        <w:t xml:space="preserve">One can tell a similar story about </w:t>
      </w:r>
      <w:r w:rsidRPr="004F58CA">
        <w:rPr>
          <w:rStyle w:val="Emphasis"/>
          <w:rFonts w:asciiTheme="majorHAnsi" w:hAnsiTheme="majorHAnsi" w:cstheme="majorHAnsi"/>
          <w:highlight w:val="green"/>
        </w:rPr>
        <w:t>the</w:t>
      </w:r>
      <w:r w:rsidRPr="004F58CA">
        <w:rPr>
          <w:rStyle w:val="Emphasis"/>
          <w:rFonts w:asciiTheme="majorHAnsi" w:hAnsiTheme="majorHAnsi" w:cstheme="majorHAnsi"/>
        </w:rPr>
        <w:t xml:space="preserve"> relative </w:t>
      </w:r>
      <w:r w:rsidRPr="004F58CA">
        <w:rPr>
          <w:rStyle w:val="Emphasis"/>
          <w:rFonts w:asciiTheme="majorHAnsi" w:hAnsiTheme="majorHAnsi" w:cstheme="majorHAnsi"/>
          <w:highlight w:val="green"/>
        </w:rPr>
        <w:t>stability of the post-war order</w:t>
      </w:r>
      <w:r w:rsidRPr="004F58CA">
        <w:rPr>
          <w:rFonts w:asciiTheme="majorHAnsi" w:hAnsiTheme="majorHAnsi" w:cstheme="majorHAnsi"/>
          <w:sz w:val="14"/>
        </w:rPr>
        <w:t>. As even some leading offshore balancers have acknowledged</w:t>
      </w:r>
      <w:r w:rsidRPr="004F58CA">
        <w:rPr>
          <w:rStyle w:val="StyleUnderline"/>
          <w:rFonts w:asciiTheme="majorHAnsi" w:hAnsiTheme="majorHAnsi" w:cstheme="majorHAnsi"/>
        </w:rPr>
        <w:t xml:space="preserve">, the </w:t>
      </w:r>
      <w:r w:rsidRPr="004F58CA">
        <w:rPr>
          <w:rStyle w:val="StyleUnderline"/>
          <w:rFonts w:asciiTheme="majorHAnsi" w:hAnsiTheme="majorHAnsi" w:cstheme="majorHAnsi"/>
          <w:highlight w:val="green"/>
        </w:rPr>
        <w:t>lack of</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green"/>
        </w:rPr>
        <w:t>conflict</w:t>
      </w:r>
      <w:r w:rsidRPr="004F58CA">
        <w:rPr>
          <w:rStyle w:val="StyleUnderline"/>
          <w:rFonts w:asciiTheme="majorHAnsi" w:hAnsiTheme="majorHAnsi" w:cstheme="majorHAnsi"/>
        </w:rPr>
        <w:t xml:space="preserve"> in regions like Europe in recent decades </w:t>
      </w:r>
      <w:r w:rsidRPr="004F58CA">
        <w:rPr>
          <w:rStyle w:val="Emphasis"/>
          <w:rFonts w:asciiTheme="majorHAnsi" w:hAnsiTheme="majorHAnsi" w:cstheme="majorHAnsi"/>
          <w:highlight w:val="green"/>
        </w:rPr>
        <w:t>is not something that has occurred naturally</w:t>
      </w:r>
      <w:r w:rsidRPr="004F58CA">
        <w:rPr>
          <w:rFonts w:asciiTheme="majorHAnsi" w:hAnsiTheme="majorHAnsi" w:cstheme="majorHAnsi"/>
          <w:sz w:val="14"/>
        </w:rPr>
        <w:t xml:space="preserve">. </w:t>
      </w:r>
      <w:r w:rsidRPr="004F58CA">
        <w:rPr>
          <w:rStyle w:val="StyleUnderline"/>
          <w:rFonts w:asciiTheme="majorHAnsi" w:hAnsiTheme="majorHAnsi" w:cstheme="majorHAnsi"/>
          <w:highlight w:val="green"/>
        </w:rPr>
        <w:t xml:space="preserve">It has occurred </w:t>
      </w:r>
      <w:r w:rsidRPr="004F58CA">
        <w:rPr>
          <w:rStyle w:val="Emphasis"/>
          <w:rFonts w:asciiTheme="majorHAnsi" w:hAnsiTheme="majorHAnsi" w:cstheme="majorHAnsi"/>
          <w:highlight w:val="green"/>
        </w:rPr>
        <w:t>because the “American pacifier” has suppressed</w:t>
      </w:r>
      <w:r w:rsidRPr="004F58CA">
        <w:rPr>
          <w:rStyle w:val="Emphasis"/>
          <w:rFonts w:asciiTheme="majorHAnsi" w:hAnsiTheme="majorHAnsi" w:cstheme="majorHAnsi"/>
        </w:rPr>
        <w:t xml:space="preserve"> precisely the </w:t>
      </w:r>
      <w:r w:rsidRPr="004F58CA">
        <w:rPr>
          <w:rStyle w:val="Emphasis"/>
          <w:rFonts w:asciiTheme="majorHAnsi" w:hAnsiTheme="majorHAnsi" w:cstheme="majorHAnsi"/>
          <w:highlight w:val="green"/>
        </w:rPr>
        <w:t>dynamics that previously fostered geopolitical turmoil</w:t>
      </w:r>
      <w:r w:rsidRPr="004F58CA">
        <w:rPr>
          <w:rFonts w:asciiTheme="majorHAnsi" w:hAnsiTheme="majorHAnsi" w:cstheme="majorHAnsi"/>
          <w:sz w:val="14"/>
          <w:highlight w:val="green"/>
        </w:rPr>
        <w:t xml:space="preserve">. </w:t>
      </w:r>
      <w:r w:rsidRPr="004F58CA">
        <w:rPr>
          <w:rStyle w:val="StyleUnderline"/>
          <w:rFonts w:asciiTheme="majorHAnsi" w:hAnsiTheme="majorHAnsi" w:cstheme="majorHAnsi"/>
          <w:highlight w:val="green"/>
        </w:rPr>
        <w:t xml:space="preserve">That pacifier has </w:t>
      </w:r>
      <w:r w:rsidRPr="004F58CA">
        <w:rPr>
          <w:rStyle w:val="Emphasis"/>
          <w:rFonts w:asciiTheme="majorHAnsi" w:hAnsiTheme="majorHAnsi" w:cstheme="majorHAnsi"/>
          <w:highlight w:val="green"/>
        </w:rPr>
        <w:t>limited arms races and security competitions</w:t>
      </w:r>
      <w:r w:rsidRPr="004F58CA">
        <w:rPr>
          <w:rStyle w:val="Emphasis"/>
          <w:rFonts w:asciiTheme="majorHAnsi" w:hAnsiTheme="majorHAnsi" w:cstheme="majorHAnsi"/>
        </w:rPr>
        <w:t xml:space="preserve"> by providing the protection that allows other countries to under-build their militaries</w:t>
      </w:r>
      <w:r w:rsidRPr="004F58CA">
        <w:rPr>
          <w:rStyle w:val="StyleUnderline"/>
          <w:rFonts w:asciiTheme="majorHAnsi" w:hAnsiTheme="majorHAnsi" w:cstheme="majorHAnsi"/>
        </w:rPr>
        <w:t xml:space="preserve">. It has soothed historical rivalries by affording a climate of security in which powerful countries like Germany and Japan could be revived economically and </w:t>
      </w:r>
      <w:r w:rsidRPr="004F58CA">
        <w:rPr>
          <w:rStyle w:val="Emphasis"/>
          <w:rFonts w:asciiTheme="majorHAnsi" w:hAnsiTheme="majorHAnsi" w:cstheme="majorHAnsi"/>
        </w:rPr>
        <w:t>reintegrated into</w:t>
      </w:r>
      <w:r w:rsidRPr="004F58CA">
        <w:rPr>
          <w:rStyle w:val="StyleUnderline"/>
          <w:rFonts w:asciiTheme="majorHAnsi" w:hAnsiTheme="majorHAnsi" w:cstheme="majorHAnsi"/>
        </w:rPr>
        <w:t xml:space="preserve"> thriving and fairly cooperative </w:t>
      </w:r>
      <w:r w:rsidRPr="004F58CA">
        <w:rPr>
          <w:rStyle w:val="Emphasis"/>
          <w:rFonts w:asciiTheme="majorHAnsi" w:hAnsiTheme="majorHAnsi" w:cstheme="majorHAnsi"/>
        </w:rPr>
        <w:t>regional orders</w:t>
      </w:r>
      <w:r w:rsidRPr="004F58CA">
        <w:rPr>
          <w:rStyle w:val="StyleUnderline"/>
          <w:rFonts w:asciiTheme="majorHAnsi" w:hAnsiTheme="majorHAnsi" w:cstheme="majorHAnsi"/>
        </w:rPr>
        <w:t>.</w:t>
      </w:r>
      <w:r w:rsidRPr="004F58CA">
        <w:rPr>
          <w:rFonts w:asciiTheme="majorHAnsi" w:hAnsiTheme="majorHAnsi" w:cstheme="majorHAnsi"/>
          <w:sz w:val="14"/>
        </w:rPr>
        <w:t xml:space="preserve"> </w:t>
      </w:r>
      <w:r w:rsidRPr="004F58CA">
        <w:rPr>
          <w:rStyle w:val="StyleUnderline"/>
          <w:rFonts w:asciiTheme="majorHAnsi" w:hAnsiTheme="majorHAnsi" w:cstheme="majorHAnsi"/>
        </w:rPr>
        <w:t xml:space="preserve">It has </w:t>
      </w:r>
      <w:r w:rsidRPr="004F58CA">
        <w:rPr>
          <w:rStyle w:val="StyleUnderline"/>
          <w:rFonts w:asciiTheme="majorHAnsi" w:hAnsiTheme="majorHAnsi" w:cstheme="majorHAnsi"/>
          <w:highlight w:val="green"/>
        </w:rPr>
        <w:t xml:space="preserve">induced caution in the behavior of </w:t>
      </w:r>
      <w:r w:rsidRPr="004F58CA">
        <w:rPr>
          <w:rStyle w:val="Emphasis"/>
          <w:rFonts w:asciiTheme="majorHAnsi" w:hAnsiTheme="majorHAnsi" w:cstheme="majorHAnsi"/>
          <w:highlight w:val="green"/>
        </w:rPr>
        <w:t xml:space="preserve">allies and adversaries </w:t>
      </w:r>
      <w:r w:rsidRPr="004F58CA">
        <w:rPr>
          <w:rStyle w:val="Emphasis"/>
          <w:rFonts w:asciiTheme="majorHAnsi" w:hAnsiTheme="majorHAnsi" w:cstheme="majorHAnsi"/>
        </w:rPr>
        <w:t>alike</w:t>
      </w:r>
      <w:r w:rsidRPr="004F58CA">
        <w:rPr>
          <w:rStyle w:val="StyleUnderline"/>
          <w:rFonts w:asciiTheme="majorHAnsi" w:hAnsiTheme="majorHAnsi" w:cstheme="majorHAnsi"/>
        </w:rPr>
        <w:t xml:space="preserve">, </w:t>
      </w:r>
      <w:r w:rsidRPr="004F58CA">
        <w:rPr>
          <w:rStyle w:val="Emphasis"/>
          <w:rFonts w:asciiTheme="majorHAnsi" w:hAnsiTheme="majorHAnsi" w:cstheme="majorHAnsi"/>
          <w:highlight w:val="green"/>
        </w:rPr>
        <w:t xml:space="preserve">deterring aggression and dissuading </w:t>
      </w:r>
      <w:r w:rsidRPr="004F58CA">
        <w:rPr>
          <w:rStyle w:val="Emphasis"/>
          <w:rFonts w:asciiTheme="majorHAnsi" w:hAnsiTheme="majorHAnsi" w:cstheme="majorHAnsi"/>
        </w:rPr>
        <w:t xml:space="preserve">other </w:t>
      </w:r>
      <w:r w:rsidRPr="004F58CA">
        <w:rPr>
          <w:rStyle w:val="Emphasis"/>
          <w:rFonts w:asciiTheme="majorHAnsi" w:hAnsiTheme="majorHAnsi" w:cstheme="majorHAnsi"/>
          <w:highlight w:val="green"/>
        </w:rPr>
        <w:t>destabilizing behavior</w:t>
      </w:r>
      <w:r w:rsidRPr="004F58CA">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4F58CA">
        <w:rPr>
          <w:rStyle w:val="StyleUnderline"/>
          <w:rFonts w:asciiTheme="majorHAnsi" w:hAnsiTheme="majorHAnsi" w:cstheme="majorHAnsi"/>
        </w:rPr>
        <w:t xml:space="preserve">What would happen </w:t>
      </w:r>
      <w:r w:rsidRPr="004F58CA">
        <w:rPr>
          <w:rStyle w:val="StyleUnderline"/>
          <w:rFonts w:asciiTheme="majorHAnsi" w:hAnsiTheme="majorHAnsi" w:cstheme="majorHAnsi"/>
          <w:highlight w:val="green"/>
        </w:rPr>
        <w:t xml:space="preserve">if Washington backed away </w:t>
      </w:r>
      <w:r w:rsidRPr="004F58CA">
        <w:rPr>
          <w:rStyle w:val="StyleUnderline"/>
          <w:rFonts w:asciiTheme="majorHAnsi" w:hAnsiTheme="majorHAnsi" w:cstheme="majorHAnsi"/>
        </w:rPr>
        <w:t>from this role</w:t>
      </w:r>
      <w:r w:rsidRPr="004F58CA">
        <w:rPr>
          <w:rFonts w:asciiTheme="majorHAnsi" w:hAnsiTheme="majorHAnsi" w:cstheme="majorHAnsi"/>
          <w:sz w:val="16"/>
        </w:rPr>
        <w:t xml:space="preserve">? The most logical answer is that </w:t>
      </w:r>
      <w:r w:rsidRPr="004F58CA">
        <w:rPr>
          <w:rStyle w:val="Emphasis"/>
          <w:rFonts w:asciiTheme="majorHAnsi" w:hAnsiTheme="majorHAnsi" w:cstheme="majorHAnsi"/>
        </w:rPr>
        <w:t xml:space="preserve">both U.S. influence and </w:t>
      </w:r>
      <w:r w:rsidRPr="004F58CA">
        <w:rPr>
          <w:rStyle w:val="Emphasis"/>
          <w:rFonts w:asciiTheme="majorHAnsi" w:hAnsiTheme="majorHAnsi" w:cstheme="majorHAnsi"/>
          <w:highlight w:val="green"/>
        </w:rPr>
        <w:t>global stability would suffer</w:t>
      </w:r>
      <w:r w:rsidRPr="004F58CA">
        <w:rPr>
          <w:rFonts w:asciiTheme="majorHAnsi" w:hAnsiTheme="majorHAnsi" w:cstheme="majorHAnsi"/>
          <w:sz w:val="16"/>
        </w:rPr>
        <w:t xml:space="preserve">. </w:t>
      </w:r>
      <w:r w:rsidRPr="004F58CA">
        <w:rPr>
          <w:rStyle w:val="StyleUnderline"/>
          <w:rFonts w:asciiTheme="majorHAnsi" w:hAnsiTheme="majorHAnsi" w:cstheme="majorHAnsi"/>
        </w:rPr>
        <w:t>With respect to influence,</w:t>
      </w:r>
      <w:r w:rsidRPr="004F58CA">
        <w:rPr>
          <w:rFonts w:asciiTheme="majorHAnsi" w:hAnsiTheme="majorHAnsi" w:cstheme="majorHAnsi"/>
          <w:sz w:val="16"/>
        </w:rPr>
        <w:t xml:space="preserve"> </w:t>
      </w:r>
      <w:r w:rsidRPr="004F58CA">
        <w:rPr>
          <w:rStyle w:val="StyleUnderline"/>
          <w:rFonts w:asciiTheme="majorHAnsi" w:hAnsiTheme="majorHAnsi" w:cstheme="majorHAnsi"/>
        </w:rPr>
        <w:t>the</w:t>
      </w:r>
      <w:r w:rsidRPr="004F58CA">
        <w:rPr>
          <w:rFonts w:asciiTheme="majorHAnsi" w:hAnsiTheme="majorHAnsi" w:cstheme="majorHAnsi"/>
          <w:sz w:val="16"/>
        </w:rPr>
        <w:t xml:space="preserve"> </w:t>
      </w:r>
      <w:r w:rsidRPr="004F58CA">
        <w:rPr>
          <w:rStyle w:val="Emphasis"/>
          <w:rFonts w:asciiTheme="majorHAnsi" w:hAnsiTheme="majorHAnsi" w:cstheme="majorHAnsi"/>
        </w:rPr>
        <w:t>U</w:t>
      </w:r>
      <w:r w:rsidRPr="004F58CA">
        <w:rPr>
          <w:rFonts w:asciiTheme="majorHAnsi" w:hAnsiTheme="majorHAnsi" w:cstheme="majorHAnsi"/>
          <w:sz w:val="16"/>
        </w:rPr>
        <w:t xml:space="preserve">nited </w:t>
      </w:r>
      <w:r w:rsidRPr="004F58CA">
        <w:rPr>
          <w:rStyle w:val="Emphasis"/>
          <w:rFonts w:asciiTheme="majorHAnsi" w:hAnsiTheme="majorHAnsi" w:cstheme="majorHAnsi"/>
        </w:rPr>
        <w:t>S</w:t>
      </w:r>
      <w:r w:rsidRPr="004F58CA">
        <w:rPr>
          <w:rFonts w:asciiTheme="majorHAnsi" w:hAnsiTheme="majorHAnsi" w:cstheme="majorHAnsi"/>
          <w:sz w:val="16"/>
        </w:rPr>
        <w:t xml:space="preserve">tates </w:t>
      </w:r>
      <w:r w:rsidRPr="004F58CA">
        <w:rPr>
          <w:rStyle w:val="StyleUnderline"/>
          <w:rFonts w:asciiTheme="majorHAnsi" w:hAnsiTheme="majorHAnsi" w:cstheme="majorHAnsi"/>
        </w:rPr>
        <w:t>would</w:t>
      </w:r>
      <w:r w:rsidRPr="004F58CA">
        <w:rPr>
          <w:rFonts w:asciiTheme="majorHAnsi" w:hAnsiTheme="majorHAnsi" w:cstheme="majorHAnsi"/>
          <w:sz w:val="16"/>
        </w:rPr>
        <w:t xml:space="preserve"> effectively </w:t>
      </w:r>
      <w:r w:rsidRPr="004F58CA">
        <w:rPr>
          <w:rStyle w:val="StyleUnderline"/>
          <w:rFonts w:asciiTheme="majorHAnsi" w:hAnsiTheme="majorHAnsi" w:cstheme="majorHAnsi"/>
        </w:rPr>
        <w:t xml:space="preserve">be </w:t>
      </w:r>
      <w:r w:rsidRPr="004F58CA">
        <w:rPr>
          <w:rStyle w:val="Emphasis"/>
          <w:rFonts w:asciiTheme="majorHAnsi" w:hAnsiTheme="majorHAnsi" w:cstheme="majorHAnsi"/>
          <w:highlight w:val="green"/>
        </w:rPr>
        <w:t>surrendering the most powerful bargaining chip</w:t>
      </w:r>
      <w:r w:rsidRPr="004F58CA">
        <w:rPr>
          <w:rStyle w:val="StyleUnderline"/>
          <w:rFonts w:asciiTheme="majorHAnsi" w:hAnsiTheme="majorHAnsi" w:cstheme="majorHAnsi"/>
        </w:rPr>
        <w:t xml:space="preserve"> it has traditionally wielded in dealing with friends and allies,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and jeopardizing the position of leadership it has used to shape bilateral and regional </w:t>
      </w:r>
      <w:r w:rsidRPr="004F58CA">
        <w:rPr>
          <w:rStyle w:val="Emphasis"/>
          <w:rFonts w:asciiTheme="majorHAnsi" w:hAnsiTheme="majorHAnsi" w:cstheme="majorHAnsi"/>
        </w:rPr>
        <w:t>agendas for decades</w:t>
      </w:r>
      <w:r w:rsidRPr="004F58CA">
        <w:rPr>
          <w:rFonts w:asciiTheme="majorHAnsi" w:hAnsiTheme="majorHAnsi" w:cstheme="majorHAnsi"/>
          <w:sz w:val="16"/>
        </w:rPr>
        <w:t xml:space="preserve">. </w:t>
      </w:r>
      <w:r w:rsidRPr="004F58CA">
        <w:rPr>
          <w:rStyle w:val="Emphasis"/>
          <w:rFonts w:asciiTheme="majorHAnsi" w:hAnsiTheme="majorHAnsi" w:cstheme="majorHAnsi"/>
        </w:rPr>
        <w:t>The consequences would seem no less damaging where stability is concerned</w:t>
      </w:r>
      <w:r w:rsidRPr="004F58CA">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4F58CA">
        <w:rPr>
          <w:rStyle w:val="StyleUnderline"/>
          <w:rFonts w:asciiTheme="majorHAnsi" w:hAnsiTheme="majorHAnsi" w:cstheme="majorHAnsi"/>
        </w:rPr>
        <w:t xml:space="preserve">removing the American pacifier would </w:t>
      </w:r>
      <w:r w:rsidRPr="004F58CA">
        <w:rPr>
          <w:rStyle w:val="Emphasis"/>
          <w:rFonts w:asciiTheme="majorHAnsi" w:hAnsiTheme="majorHAnsi" w:cstheme="majorHAnsi"/>
        </w:rPr>
        <w:t>liberate the more destabilizing influences that U.S. policy had previously stifled</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Long-dormant </w:t>
      </w:r>
      <w:r w:rsidRPr="004F58CA">
        <w:rPr>
          <w:rStyle w:val="Emphasis"/>
          <w:rFonts w:asciiTheme="majorHAnsi" w:hAnsiTheme="majorHAnsi" w:cstheme="majorHAnsi"/>
          <w:highlight w:val="green"/>
        </w:rPr>
        <w:t xml:space="preserve">security competitions </w:t>
      </w:r>
      <w:r w:rsidRPr="004F58CA">
        <w:rPr>
          <w:rStyle w:val="Emphasis"/>
          <w:rFonts w:asciiTheme="majorHAnsi" w:hAnsiTheme="majorHAnsi" w:cstheme="majorHAnsi"/>
        </w:rPr>
        <w:t xml:space="preserve">might </w:t>
      </w:r>
      <w:r w:rsidRPr="004F58CA">
        <w:rPr>
          <w:rStyle w:val="Emphasis"/>
          <w:rFonts w:asciiTheme="majorHAnsi" w:hAnsiTheme="majorHAnsi" w:cstheme="majorHAnsi"/>
          <w:highlight w:val="green"/>
        </w:rPr>
        <w:t>reawaken as countries armed themselves</w:t>
      </w:r>
      <w:r w:rsidRPr="004F58CA">
        <w:rPr>
          <w:rStyle w:val="StyleUnderline"/>
          <w:rFonts w:asciiTheme="majorHAnsi" w:hAnsiTheme="majorHAnsi" w:cstheme="majorHAnsi"/>
        </w:rPr>
        <w:t xml:space="preserve"> more vigorously</w:t>
      </w:r>
      <w:r w:rsidRPr="004F58CA">
        <w:rPr>
          <w:rFonts w:asciiTheme="majorHAnsi" w:hAnsiTheme="majorHAnsi" w:cstheme="majorHAnsi"/>
          <w:sz w:val="16"/>
        </w:rPr>
        <w:t xml:space="preserve">; </w:t>
      </w:r>
      <w:r w:rsidRPr="004F58CA">
        <w:rPr>
          <w:rStyle w:val="Emphasis"/>
          <w:rFonts w:asciiTheme="majorHAnsi" w:hAnsiTheme="majorHAnsi" w:cstheme="majorHAnsi"/>
        </w:rPr>
        <w:t xml:space="preserve">historical </w:t>
      </w:r>
      <w:r w:rsidRPr="004F58CA">
        <w:rPr>
          <w:rStyle w:val="Emphasis"/>
          <w:rFonts w:asciiTheme="majorHAnsi" w:hAnsiTheme="majorHAnsi" w:cstheme="majorHAnsi"/>
          <w:highlight w:val="green"/>
        </w:rPr>
        <w:t>antagonisms</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between old rivals might </w:t>
      </w:r>
      <w:r w:rsidRPr="004F58CA">
        <w:rPr>
          <w:rStyle w:val="Emphasis"/>
          <w:rFonts w:asciiTheme="majorHAnsi" w:hAnsiTheme="majorHAnsi" w:cstheme="majorHAnsi"/>
          <w:highlight w:val="green"/>
        </w:rPr>
        <w:t xml:space="preserve">reemerge in the absence of </w:t>
      </w:r>
      <w:r w:rsidRPr="004F58CA">
        <w:rPr>
          <w:rStyle w:val="Emphasis"/>
          <w:rFonts w:asciiTheme="majorHAnsi" w:hAnsiTheme="majorHAnsi" w:cstheme="majorHAnsi"/>
        </w:rPr>
        <w:t>a</w:t>
      </w:r>
      <w:r w:rsidRPr="004F58CA">
        <w:rPr>
          <w:rStyle w:val="Emphasis"/>
          <w:rFonts w:asciiTheme="majorHAnsi" w:hAnsiTheme="majorHAnsi" w:cstheme="majorHAnsi"/>
          <w:highlight w:val="green"/>
        </w:rPr>
        <w:t xml:space="preserve"> robust</w:t>
      </w:r>
      <w:r w:rsidRPr="004F58CA">
        <w:rPr>
          <w:rStyle w:val="Emphasis"/>
          <w:rFonts w:asciiTheme="majorHAnsi" w:hAnsiTheme="majorHAnsi" w:cstheme="majorHAnsi"/>
        </w:rPr>
        <w:t xml:space="preserve"> U.S. </w:t>
      </w:r>
      <w:r w:rsidRPr="004F58CA">
        <w:rPr>
          <w:rStyle w:val="Emphasis"/>
          <w:rFonts w:asciiTheme="majorHAnsi" w:hAnsiTheme="majorHAnsi" w:cstheme="majorHAnsi"/>
          <w:highlight w:val="green"/>
        </w:rPr>
        <w:t>presence</w:t>
      </w:r>
      <w:r w:rsidRPr="004F58CA">
        <w:rPr>
          <w:rStyle w:val="StyleUnderline"/>
          <w:rFonts w:asciiTheme="majorHAnsi" w:hAnsiTheme="majorHAnsi" w:cstheme="majorHAnsi"/>
        </w:rPr>
        <w:t xml:space="preserve"> and the reassurance it provides</w:t>
      </w:r>
      <w:r w:rsidRPr="004F58CA">
        <w:rPr>
          <w:rFonts w:asciiTheme="majorHAnsi" w:hAnsiTheme="majorHAnsi" w:cstheme="majorHAnsi"/>
          <w:sz w:val="16"/>
        </w:rPr>
        <w:t xml:space="preserve">. Moreover, </w:t>
      </w:r>
      <w:r w:rsidRPr="004F58CA">
        <w:rPr>
          <w:rStyle w:val="StyleUnderline"/>
          <w:rFonts w:asciiTheme="majorHAnsi" w:hAnsiTheme="majorHAnsi" w:cstheme="majorHAnsi"/>
          <w:highlight w:val="green"/>
        </w:rPr>
        <w:t xml:space="preserve">countries that seek to revise existing regional orders </w:t>
      </w:r>
      <w:r w:rsidRPr="004F58CA">
        <w:rPr>
          <w:rStyle w:val="StyleUnderline"/>
          <w:rFonts w:asciiTheme="majorHAnsi" w:hAnsiTheme="majorHAnsi" w:cstheme="majorHAnsi"/>
        </w:rPr>
        <w:t>in their favor</w:t>
      </w:r>
      <w:r w:rsidRPr="004F58CA">
        <w:rPr>
          <w:rFonts w:asciiTheme="majorHAnsi" w:hAnsiTheme="majorHAnsi" w:cstheme="majorHAnsi"/>
          <w:sz w:val="16"/>
        </w:rPr>
        <w:t xml:space="preserve">—think </w:t>
      </w:r>
      <w:r w:rsidRPr="004F58CA">
        <w:rPr>
          <w:rStyle w:val="Emphasis"/>
          <w:rFonts w:asciiTheme="majorHAnsi" w:hAnsiTheme="majorHAnsi" w:cstheme="majorHAnsi"/>
          <w:highlight w:val="green"/>
        </w:rPr>
        <w:t>Russia</w:t>
      </w:r>
      <w:r w:rsidRPr="004F58CA">
        <w:rPr>
          <w:rFonts w:asciiTheme="majorHAnsi" w:hAnsiTheme="majorHAnsi" w:cstheme="majorHAnsi"/>
          <w:sz w:val="16"/>
        </w:rPr>
        <w:t xml:space="preserve"> in </w:t>
      </w:r>
      <w:r w:rsidRPr="004F58CA">
        <w:rPr>
          <w:rStyle w:val="Emphasis"/>
          <w:rFonts w:asciiTheme="majorHAnsi" w:hAnsiTheme="majorHAnsi" w:cstheme="majorHAnsi"/>
          <w:highlight w:val="green"/>
        </w:rPr>
        <w:t>Europe</w:t>
      </w:r>
      <w:r w:rsidRPr="004F58CA">
        <w:rPr>
          <w:rFonts w:asciiTheme="majorHAnsi" w:hAnsiTheme="majorHAnsi" w:cstheme="majorHAnsi"/>
          <w:sz w:val="16"/>
        </w:rPr>
        <w:t xml:space="preserve">, or </w:t>
      </w:r>
      <w:r w:rsidRPr="004F58CA">
        <w:rPr>
          <w:rStyle w:val="Emphasis"/>
          <w:rFonts w:asciiTheme="majorHAnsi" w:hAnsiTheme="majorHAnsi" w:cstheme="majorHAnsi"/>
          <w:highlight w:val="green"/>
        </w:rPr>
        <w:t>China</w:t>
      </w:r>
      <w:r w:rsidRPr="004F58CA">
        <w:rPr>
          <w:rFonts w:asciiTheme="majorHAnsi" w:hAnsiTheme="majorHAnsi" w:cstheme="majorHAnsi"/>
          <w:sz w:val="16"/>
        </w:rPr>
        <w:t xml:space="preserve"> in Asia—might indeed applaud U.S. retrenchment, but </w:t>
      </w:r>
      <w:r w:rsidRPr="004F58CA">
        <w:rPr>
          <w:rStyle w:val="StyleUnderline"/>
          <w:rFonts w:asciiTheme="majorHAnsi" w:hAnsiTheme="majorHAnsi" w:cstheme="majorHAnsi"/>
        </w:rPr>
        <w:t>they might just as plausibly feel empowered to more assertively press their interests</w:t>
      </w:r>
      <w:r w:rsidRPr="004F58CA">
        <w:rPr>
          <w:rFonts w:asciiTheme="majorHAnsi" w:hAnsiTheme="majorHAnsi" w:cstheme="majorHAnsi"/>
          <w:sz w:val="16"/>
        </w:rPr>
        <w:t>. If the United States has been a kind of Leviathan in key regions, Mearsheimer acknowledges, then “</w:t>
      </w:r>
      <w:r w:rsidRPr="004F58CA">
        <w:rPr>
          <w:rStyle w:val="Emphasis"/>
          <w:rFonts w:asciiTheme="majorHAnsi" w:hAnsiTheme="majorHAnsi" w:cstheme="majorHAnsi"/>
        </w:rPr>
        <w:t>take away that Leviathan and there is likely to be big trouble</w:t>
      </w:r>
      <w:r w:rsidRPr="004F58CA">
        <w:rPr>
          <w:rFonts w:asciiTheme="majorHAnsi" w:hAnsiTheme="majorHAnsi" w:cstheme="majorHAnsi"/>
          <w:sz w:val="16"/>
        </w:rPr>
        <w:t xml:space="preserve">.”46 Scanning the global horizon today, </w:t>
      </w:r>
      <w:r w:rsidRPr="004F58CA">
        <w:rPr>
          <w:rStyle w:val="Emphasis"/>
          <w:rFonts w:asciiTheme="majorHAnsi" w:hAnsiTheme="majorHAnsi" w:cstheme="majorHAnsi"/>
        </w:rPr>
        <w:t>one can easily see where such trouble might arise</w:t>
      </w:r>
      <w:r w:rsidRPr="004F58CA">
        <w:rPr>
          <w:rFonts w:asciiTheme="majorHAnsi" w:hAnsiTheme="majorHAnsi" w:cstheme="majorHAnsi"/>
          <w:sz w:val="16"/>
        </w:rPr>
        <w:t xml:space="preserve">. </w:t>
      </w:r>
      <w:r w:rsidRPr="004F58CA">
        <w:rPr>
          <w:rStyle w:val="StyleUnderline"/>
          <w:rFonts w:asciiTheme="majorHAnsi" w:hAnsiTheme="majorHAnsi" w:cstheme="majorHAnsi"/>
        </w:rPr>
        <w:t>In Europe,</w:t>
      </w:r>
      <w:r w:rsidRPr="004F58CA">
        <w:rPr>
          <w:rFonts w:asciiTheme="majorHAnsi" w:hAnsiTheme="majorHAnsi" w:cstheme="majorHAnsi"/>
          <w:sz w:val="16"/>
        </w:rPr>
        <w:t xml:space="preserve"> </w:t>
      </w:r>
      <w:r w:rsidRPr="004F58CA">
        <w:rPr>
          <w:rStyle w:val="StyleUnderline"/>
          <w:rFonts w:asciiTheme="majorHAnsi" w:hAnsiTheme="majorHAnsi" w:cstheme="majorHAnsi"/>
        </w:rPr>
        <w:t>a revisionist Russia is already destabilizing its neighbors and contesting the post-Cold War settlement in the region.</w:t>
      </w:r>
      <w:r w:rsidRPr="004F58CA">
        <w:rPr>
          <w:rFonts w:asciiTheme="majorHAnsi" w:hAnsiTheme="majorHAnsi" w:cstheme="majorHAnsi"/>
          <w:sz w:val="16"/>
        </w:rPr>
        <w:t xml:space="preserve"> </w:t>
      </w:r>
      <w:r w:rsidRPr="004F58CA">
        <w:rPr>
          <w:rStyle w:val="StyleUnderline"/>
          <w:rFonts w:asciiTheme="majorHAnsi" w:hAnsiTheme="majorHAnsi" w:cstheme="majorHAnsi"/>
        </w:rPr>
        <w:t xml:space="preserve">In the Gulf and broader Middle East, the threat of Iranian </w:t>
      </w:r>
      <w:r w:rsidRPr="004F58CA">
        <w:rPr>
          <w:rStyle w:val="StyleUnderline"/>
          <w:rFonts w:asciiTheme="majorHAnsi" w:hAnsiTheme="majorHAnsi" w:cstheme="majorHAnsi"/>
        </w:rPr>
        <w:lastRenderedPageBreak/>
        <w:t xml:space="preserve">ascendancy has stoked region-wide tensions manifesting in </w:t>
      </w:r>
      <w:r w:rsidRPr="004F58CA">
        <w:rPr>
          <w:rStyle w:val="Emphasis"/>
          <w:rFonts w:asciiTheme="majorHAnsi" w:hAnsiTheme="majorHAnsi" w:cstheme="majorHAnsi"/>
        </w:rPr>
        <w:t>proxy wars</w:t>
      </w:r>
      <w:r w:rsidRPr="004F58CA">
        <w:rPr>
          <w:rStyle w:val="StyleUnderline"/>
          <w:rFonts w:asciiTheme="majorHAnsi" w:hAnsiTheme="majorHAnsi" w:cstheme="majorHAnsi"/>
        </w:rPr>
        <w:t xml:space="preserve"> and hints of an </w:t>
      </w:r>
      <w:r w:rsidRPr="004F58CA">
        <w:rPr>
          <w:rStyle w:val="Emphasis"/>
          <w:rFonts w:asciiTheme="majorHAnsi" w:hAnsiTheme="majorHAnsi" w:cstheme="majorHAnsi"/>
        </w:rPr>
        <w:t>incipient arms race</w:t>
      </w:r>
      <w:r w:rsidRPr="004F58CA">
        <w:rPr>
          <w:rStyle w:val="StyleUnderline"/>
          <w:rFonts w:asciiTheme="majorHAnsi" w:hAnsiTheme="majorHAnsi" w:cstheme="majorHAnsi"/>
        </w:rPr>
        <w:t xml:space="preserve">, even as that region also contends with a severe threat to its stability in the form of the Islamic State. In East Asia, </w:t>
      </w:r>
      <w:r w:rsidRPr="004F58CA">
        <w:rPr>
          <w:rStyle w:val="Emphasis"/>
          <w:rFonts w:asciiTheme="majorHAnsi" w:hAnsiTheme="majorHAnsi" w:cstheme="majorHAnsi"/>
        </w:rPr>
        <w:t>a rising China is challenging the regional status quo</w:t>
      </w:r>
      <w:r w:rsidRPr="004F58CA">
        <w:rPr>
          <w:rStyle w:val="StyleUnderline"/>
          <w:rFonts w:asciiTheme="majorHAnsi" w:hAnsiTheme="majorHAnsi" w:cstheme="majorHAnsi"/>
        </w:rPr>
        <w:t xml:space="preserve"> in numerous ways, sounding alarms among its neighbors—many of whom also have historical grievances against each other. </w:t>
      </w:r>
      <w:r w:rsidRPr="004F58CA">
        <w:rPr>
          <w:rFonts w:asciiTheme="majorHAnsi" w:hAnsiTheme="majorHAnsi" w:cstheme="majorHAnsi"/>
          <w:sz w:val="16"/>
        </w:rPr>
        <w:t xml:space="preserve">In these circumstances, </w:t>
      </w:r>
      <w:r w:rsidRPr="004F58CA">
        <w:rPr>
          <w:rStyle w:val="Emphasis"/>
          <w:rFonts w:asciiTheme="majorHAnsi" w:hAnsiTheme="majorHAnsi" w:cstheme="majorHAnsi"/>
          <w:highlight w:val="green"/>
        </w:rPr>
        <w:t xml:space="preserve">removing the </w:t>
      </w:r>
      <w:r w:rsidRPr="004F58CA">
        <w:rPr>
          <w:rStyle w:val="Emphasis"/>
          <w:rFonts w:asciiTheme="majorHAnsi" w:hAnsiTheme="majorHAnsi" w:cstheme="majorHAnsi"/>
        </w:rPr>
        <w:t>American</w:t>
      </w:r>
      <w:r w:rsidRPr="004F58CA">
        <w:rPr>
          <w:rStyle w:val="Emphasis"/>
          <w:rFonts w:asciiTheme="majorHAnsi" w:hAnsiTheme="majorHAnsi" w:cstheme="majorHAnsi"/>
          <w:highlight w:val="green"/>
        </w:rPr>
        <w:t xml:space="preserve"> pacifier would </w:t>
      </w:r>
      <w:r w:rsidRPr="004F58CA">
        <w:rPr>
          <w:rStyle w:val="Emphasis"/>
          <w:rFonts w:asciiTheme="majorHAnsi" w:hAnsiTheme="majorHAnsi" w:cstheme="majorHAnsi"/>
        </w:rPr>
        <w:t xml:space="preserve">likely </w:t>
      </w:r>
      <w:r w:rsidRPr="004F58CA">
        <w:rPr>
          <w:rStyle w:val="Emphasis"/>
          <w:rFonts w:asciiTheme="majorHAnsi" w:hAnsiTheme="majorHAnsi" w:cstheme="majorHAnsi"/>
          <w:highlight w:val="green"/>
        </w:rPr>
        <w:t>yield</w:t>
      </w:r>
      <w:r w:rsidRPr="004F58CA">
        <w:rPr>
          <w:rStyle w:val="Emphasis"/>
          <w:rFonts w:asciiTheme="majorHAnsi" w:hAnsiTheme="majorHAnsi" w:cstheme="majorHAnsi"/>
        </w:rPr>
        <w:t xml:space="preserve"> not low-cost stability, but </w:t>
      </w:r>
      <w:r w:rsidRPr="004F58CA">
        <w:rPr>
          <w:rStyle w:val="Emphasis"/>
          <w:rFonts w:asciiTheme="majorHAnsi" w:hAnsiTheme="majorHAnsi" w:cstheme="majorHAnsi"/>
          <w:highlight w:val="green"/>
        </w:rPr>
        <w:t xml:space="preserve">increased conflict and upheaval. </w:t>
      </w:r>
      <w:r w:rsidRPr="004F58CA">
        <w:rPr>
          <w:rStyle w:val="StyleUnderline"/>
          <w:rFonts w:asciiTheme="majorHAnsi" w:hAnsiTheme="majorHAnsi" w:cstheme="majorHAnsi"/>
        </w:rPr>
        <w:t>That conflict and upheaval</w:t>
      </w:r>
      <w:r w:rsidRPr="004F58CA">
        <w:rPr>
          <w:rFonts w:asciiTheme="majorHAnsi" w:hAnsiTheme="majorHAnsi" w:cstheme="majorHAnsi"/>
          <w:sz w:val="16"/>
        </w:rPr>
        <w:t xml:space="preserve">, in turn, </w:t>
      </w:r>
      <w:r w:rsidRPr="004F58CA">
        <w:rPr>
          <w:rStyle w:val="Emphasis"/>
          <w:rFonts w:asciiTheme="majorHAnsi" w:hAnsiTheme="majorHAnsi" w:cstheme="majorHAnsi"/>
        </w:rPr>
        <w:t>would be quite damaging to U.S. interests</w:t>
      </w:r>
      <w:r w:rsidRPr="004F58CA">
        <w:rPr>
          <w:rFonts w:asciiTheme="majorHAnsi" w:hAnsiTheme="majorHAnsi" w:cstheme="majorHAnsi"/>
          <w:sz w:val="16"/>
        </w:rPr>
        <w:t xml:space="preserve"> even if it did not result in the nightmare scenario of a hostile power dominating a key region. </w:t>
      </w:r>
      <w:r w:rsidRPr="004F58CA">
        <w:rPr>
          <w:rStyle w:val="Emphasis"/>
          <w:rFonts w:asciiTheme="majorHAnsi" w:hAnsiTheme="majorHAnsi" w:cstheme="majorHAnsi"/>
        </w:rPr>
        <w:t>It is hard to imagine</w:t>
      </w:r>
      <w:r w:rsidRPr="004F58CA">
        <w:rPr>
          <w:rFonts w:asciiTheme="majorHAnsi" w:hAnsiTheme="majorHAnsi" w:cstheme="majorHAnsi"/>
          <w:sz w:val="16"/>
        </w:rPr>
        <w:t xml:space="preserve">, for instance, </w:t>
      </w:r>
      <w:r w:rsidRPr="004F58CA">
        <w:rPr>
          <w:rStyle w:val="Emphasis"/>
          <w:rFonts w:asciiTheme="majorHAnsi" w:hAnsiTheme="majorHAnsi" w:cstheme="majorHAnsi"/>
        </w:rPr>
        <w:t>that increased instability and acrimony would produce the robust multilateral cooperation necessary to deal with transnational threats from pandemics to piracy</w:t>
      </w:r>
      <w:r w:rsidRPr="004F58CA">
        <w:rPr>
          <w:rFonts w:asciiTheme="majorHAnsi" w:hAnsiTheme="majorHAnsi" w:cstheme="majorHAnsi"/>
          <w:sz w:val="16"/>
        </w:rPr>
        <w:t xml:space="preserve">. </w:t>
      </w:r>
      <w:r w:rsidRPr="004F58CA">
        <w:rPr>
          <w:rStyle w:val="Emphasis"/>
          <w:rFonts w:asciiTheme="majorHAnsi" w:hAnsiTheme="majorHAnsi" w:cstheme="majorHAnsi"/>
        </w:rPr>
        <w:t>More problematic still might be the economic consequences.</w:t>
      </w:r>
      <w:r w:rsidRPr="004F58CA">
        <w:rPr>
          <w:rFonts w:asciiTheme="majorHAnsi" w:hAnsiTheme="majorHAnsi" w:cstheme="majorHAnsi"/>
          <w:sz w:val="16"/>
        </w:rPr>
        <w:t xml:space="preserve"> As scholars like Michael Mandelbaum have argued, </w:t>
      </w:r>
      <w:r w:rsidRPr="004F58CA">
        <w:rPr>
          <w:rStyle w:val="StyleUnderline"/>
          <w:rFonts w:asciiTheme="majorHAnsi" w:hAnsiTheme="majorHAnsi" w:cstheme="majorHAnsi"/>
        </w:rPr>
        <w:t>the enormous progress toward global prosperity and integration that has occurred since World War II</w:t>
      </w:r>
      <w:r w:rsidRPr="004F58CA">
        <w:rPr>
          <w:rFonts w:asciiTheme="majorHAnsi" w:hAnsiTheme="majorHAnsi" w:cstheme="majorHAnsi"/>
          <w:sz w:val="16"/>
        </w:rPr>
        <w:t xml:space="preserve"> (and now the Cold War) </w:t>
      </w:r>
      <w:r w:rsidRPr="004F58CA">
        <w:rPr>
          <w:rStyle w:val="StyleUnderline"/>
          <w:rFonts w:asciiTheme="majorHAnsi" w:hAnsiTheme="majorHAnsi" w:cstheme="majorHAnsi"/>
        </w:rPr>
        <w:t xml:space="preserve">has come in the climate of relative stability and security provided largely by the </w:t>
      </w:r>
      <w:r w:rsidRPr="004F58CA">
        <w:rPr>
          <w:rStyle w:val="Emphasis"/>
          <w:rFonts w:asciiTheme="majorHAnsi" w:hAnsiTheme="majorHAnsi" w:cstheme="majorHAnsi"/>
        </w:rPr>
        <w:t>U</w:t>
      </w:r>
      <w:r w:rsidRPr="004F58CA">
        <w:rPr>
          <w:rFonts w:asciiTheme="majorHAnsi" w:hAnsiTheme="majorHAnsi" w:cstheme="majorHAnsi"/>
          <w:sz w:val="16"/>
        </w:rPr>
        <w:t xml:space="preserve">nited </w:t>
      </w:r>
      <w:r w:rsidRPr="004F58CA">
        <w:rPr>
          <w:rStyle w:val="Emphasis"/>
          <w:rFonts w:asciiTheme="majorHAnsi" w:hAnsiTheme="majorHAnsi" w:cstheme="majorHAnsi"/>
        </w:rPr>
        <w:t>S</w:t>
      </w:r>
      <w:r w:rsidRPr="004F58CA">
        <w:rPr>
          <w:rFonts w:asciiTheme="majorHAnsi" w:hAnsiTheme="majorHAnsi" w:cstheme="majorHAnsi"/>
          <w:sz w:val="16"/>
        </w:rPr>
        <w:t xml:space="preserve">tates.47 </w:t>
      </w:r>
      <w:r w:rsidRPr="004F58CA">
        <w:rPr>
          <w:rStyle w:val="StyleUnderline"/>
          <w:rFonts w:asciiTheme="majorHAnsi" w:hAnsiTheme="majorHAnsi" w:cstheme="majorHAnsi"/>
        </w:rPr>
        <w:t xml:space="preserve">One simply cannot confidently predict that this </w:t>
      </w:r>
      <w:r w:rsidRPr="004F58CA">
        <w:rPr>
          <w:rStyle w:val="Emphasis"/>
          <w:rFonts w:asciiTheme="majorHAnsi" w:hAnsiTheme="majorHAnsi" w:cstheme="majorHAnsi"/>
        </w:rPr>
        <w:t xml:space="preserve">progress would endure amid </w:t>
      </w:r>
      <w:r w:rsidRPr="004F58CA">
        <w:rPr>
          <w:rStyle w:val="Emphasis"/>
          <w:rFonts w:asciiTheme="majorHAnsi" w:hAnsiTheme="majorHAnsi" w:cstheme="majorHAnsi"/>
          <w:highlight w:val="green"/>
        </w:rPr>
        <w:t xml:space="preserve">escalating geopolitical competition </w:t>
      </w:r>
      <w:r w:rsidRPr="004F58CA">
        <w:rPr>
          <w:rStyle w:val="Emphasis"/>
          <w:rFonts w:asciiTheme="majorHAnsi" w:hAnsiTheme="majorHAnsi" w:cstheme="majorHAnsi"/>
        </w:rPr>
        <w:t xml:space="preserve">in regions of enormous importance to the world economy. </w:t>
      </w:r>
      <w:r w:rsidRPr="004F58CA">
        <w:rPr>
          <w:rFonts w:asciiTheme="majorHAnsi" w:hAnsiTheme="majorHAnsi" w:cstheme="majorHAnsi"/>
          <w:sz w:val="16"/>
        </w:rPr>
        <w:t xml:space="preserve">Perhaps </w:t>
      </w:r>
      <w:r w:rsidRPr="004F58CA">
        <w:rPr>
          <w:rStyle w:val="StyleUnderline"/>
          <w:rFonts w:asciiTheme="majorHAnsi" w:hAnsiTheme="majorHAnsi" w:cstheme="majorHAnsi"/>
        </w:rPr>
        <w:t>the greatest risk that a strategy of offshore balancing would run</w:t>
      </w:r>
      <w:r w:rsidRPr="004F58CA">
        <w:rPr>
          <w:rFonts w:asciiTheme="majorHAnsi" w:hAnsiTheme="majorHAnsi" w:cstheme="majorHAnsi"/>
          <w:sz w:val="16"/>
        </w:rPr>
        <w:t xml:space="preserve">, of course, </w:t>
      </w:r>
      <w:r w:rsidRPr="004F58CA">
        <w:rPr>
          <w:rStyle w:val="Emphasis"/>
          <w:rFonts w:asciiTheme="majorHAnsi" w:hAnsiTheme="majorHAnsi" w:cstheme="majorHAnsi"/>
        </w:rPr>
        <w:t>is that a key region might not be able to maintain its own balance following U.S. retrenchment</w:t>
      </w:r>
      <w:r w:rsidRPr="004F58CA">
        <w:rPr>
          <w:rFonts w:asciiTheme="majorHAnsi" w:hAnsiTheme="majorHAnsi" w:cstheme="majorHAnsi"/>
          <w:sz w:val="16"/>
        </w:rPr>
        <w:t xml:space="preserve">. That prospect might have seemed far-fetched in the early post-Cold War era, and it remains unlikely in the immediate future. But </w:t>
      </w:r>
      <w:r w:rsidRPr="004F58CA">
        <w:rPr>
          <w:rStyle w:val="Emphasis"/>
          <w:rFonts w:asciiTheme="majorHAnsi" w:hAnsiTheme="majorHAnsi" w:cstheme="majorHAnsi"/>
        </w:rPr>
        <w:t xml:space="preserve">in East Asia particularly, </w:t>
      </w:r>
      <w:r w:rsidRPr="004F58CA">
        <w:rPr>
          <w:rStyle w:val="StyleUnderline"/>
          <w:rFonts w:asciiTheme="majorHAnsi" w:hAnsiTheme="majorHAnsi" w:cstheme="majorHAnsi"/>
          <w:highlight w:val="green"/>
        </w:rPr>
        <w:t>the rise</w:t>
      </w:r>
      <w:r w:rsidRPr="004F58CA">
        <w:rPr>
          <w:rStyle w:val="StyleUnderline"/>
          <w:rFonts w:asciiTheme="majorHAnsi" w:hAnsiTheme="majorHAnsi" w:cstheme="majorHAnsi"/>
        </w:rPr>
        <w:t xml:space="preserve"> and growing assertiveness </w:t>
      </w:r>
      <w:r w:rsidRPr="004F58CA">
        <w:rPr>
          <w:rStyle w:val="StyleUnderline"/>
          <w:rFonts w:asciiTheme="majorHAnsi" w:hAnsiTheme="majorHAnsi" w:cstheme="majorHAnsi"/>
          <w:highlight w:val="green"/>
        </w:rPr>
        <w:t>of China</w:t>
      </w:r>
      <w:r w:rsidRPr="004F58CA">
        <w:rPr>
          <w:rStyle w:val="StyleUnderline"/>
          <w:rFonts w:asciiTheme="majorHAnsi" w:hAnsiTheme="majorHAnsi" w:cstheme="majorHAnsi"/>
        </w:rPr>
        <w:t xml:space="preserve"> has highlighted the medium- to long-term danger that a hostile power could in fact</w:t>
      </w:r>
      <w:r w:rsidRPr="004F58CA">
        <w:rPr>
          <w:rStyle w:val="Emphasis"/>
          <w:rFonts w:asciiTheme="majorHAnsi" w:hAnsiTheme="majorHAnsi" w:cstheme="majorHAnsi"/>
        </w:rPr>
        <w:t xml:space="preserve"> gain regional primacy</w:t>
      </w:r>
      <w:r w:rsidRPr="004F58CA">
        <w:rPr>
          <w:rFonts w:asciiTheme="majorHAnsi" w:hAnsiTheme="majorHAnsi" w:cstheme="majorHAnsi"/>
          <w:sz w:val="16"/>
        </w:rPr>
        <w:t xml:space="preserve">. </w:t>
      </w:r>
      <w:r w:rsidRPr="004F58CA">
        <w:rPr>
          <w:rStyle w:val="StyleUnderline"/>
          <w:rFonts w:asciiTheme="majorHAnsi" w:hAnsiTheme="majorHAnsi" w:cstheme="majorHAnsi"/>
        </w:rPr>
        <w:t>If China’s economy continues to grow rapidly</w:t>
      </w:r>
      <w:r w:rsidRPr="004F58CA">
        <w:rPr>
          <w:rFonts w:asciiTheme="majorHAnsi" w:hAnsiTheme="majorHAnsi" w:cstheme="majorHAnsi"/>
          <w:sz w:val="16"/>
        </w:rPr>
        <w:t xml:space="preserve">, and if Beijing continues to increase military spending by 10 percent or more each year, </w:t>
      </w:r>
      <w:r w:rsidRPr="004F58CA">
        <w:rPr>
          <w:rStyle w:val="StyleUnderline"/>
          <w:rFonts w:asciiTheme="majorHAnsi" w:hAnsiTheme="majorHAnsi" w:cstheme="majorHAnsi"/>
        </w:rPr>
        <w:t xml:space="preserve">then its neighbors will ultimately face grave challenges in containing Chinese power </w:t>
      </w:r>
      <w:r w:rsidRPr="004F58CA">
        <w:rPr>
          <w:rStyle w:val="Emphasis"/>
          <w:rFonts w:asciiTheme="majorHAnsi" w:hAnsiTheme="majorHAnsi" w:cstheme="majorHAnsi"/>
        </w:rPr>
        <w:t>even if they join forces in that endeavor</w:t>
      </w:r>
      <w:r w:rsidRPr="004F58CA">
        <w:rPr>
          <w:rFonts w:asciiTheme="majorHAnsi" w:hAnsiTheme="majorHAnsi" w:cstheme="majorHAnsi"/>
          <w:sz w:val="16"/>
        </w:rPr>
        <w:t xml:space="preserve">. This possibility, ironically, is one to which leading advocates of retrenchment have been attuned. “The United States will have to play a key role in countering China,” </w:t>
      </w:r>
      <w:proofErr w:type="spellStart"/>
      <w:r w:rsidRPr="004F58CA">
        <w:rPr>
          <w:rFonts w:asciiTheme="majorHAnsi" w:hAnsiTheme="majorHAnsi" w:cstheme="majorHAnsi"/>
          <w:sz w:val="16"/>
        </w:rPr>
        <w:t>Mearshimer</w:t>
      </w:r>
      <w:proofErr w:type="spellEnd"/>
      <w:r w:rsidRPr="004F58CA">
        <w:rPr>
          <w:rFonts w:asciiTheme="majorHAnsi" w:hAnsiTheme="majorHAnsi" w:cstheme="majorHAnsi"/>
          <w:sz w:val="16"/>
        </w:rPr>
        <w:t xml:space="preserve"> writes, “because its Asian neighbors are not strong enough to do it by themselves.”48 </w:t>
      </w:r>
      <w:r w:rsidRPr="004F58CA">
        <w:rPr>
          <w:rFonts w:asciiTheme="majorHAnsi" w:hAnsiTheme="majorHAnsi" w:cstheme="majorHAnsi"/>
          <w:sz w:val="14"/>
        </w:rPr>
        <w:t xml:space="preserve">If this is true, however, then </w:t>
      </w:r>
      <w:r w:rsidRPr="004F58CA">
        <w:rPr>
          <w:rStyle w:val="Emphasis"/>
          <w:rFonts w:asciiTheme="majorHAnsi" w:hAnsiTheme="majorHAnsi" w:cstheme="majorHAnsi"/>
        </w:rPr>
        <w:t>offshore balancing becomes a dangerous and potentially self-defeating strategy</w:t>
      </w:r>
      <w:r w:rsidRPr="004F58CA">
        <w:rPr>
          <w:rFonts w:asciiTheme="majorHAnsi" w:hAnsiTheme="majorHAnsi" w:cstheme="majorHAnsi"/>
          <w:sz w:val="14"/>
        </w:rPr>
        <w:t xml:space="preserve">. As mentioned above, </w:t>
      </w:r>
      <w:r w:rsidRPr="004F58CA">
        <w:rPr>
          <w:rStyle w:val="StyleUnderline"/>
          <w:rFonts w:asciiTheme="majorHAnsi" w:hAnsiTheme="majorHAnsi" w:cstheme="majorHAnsi"/>
        </w:rPr>
        <w:t xml:space="preserve">it </w:t>
      </w:r>
      <w:r w:rsidRPr="004F58CA">
        <w:rPr>
          <w:rStyle w:val="StyleUnderline"/>
          <w:rFonts w:asciiTheme="majorHAnsi" w:hAnsiTheme="majorHAnsi" w:cstheme="majorHAnsi"/>
          <w:highlight w:val="green"/>
        </w:rPr>
        <w:t>could lead</w:t>
      </w:r>
      <w:r w:rsidRPr="004F58CA">
        <w:rPr>
          <w:rStyle w:val="StyleUnderline"/>
          <w:rFonts w:asciiTheme="majorHAnsi" w:hAnsiTheme="majorHAnsi" w:cstheme="majorHAnsi"/>
        </w:rPr>
        <w:t xml:space="preserve"> countries like </w:t>
      </w:r>
      <w:r w:rsidRPr="004F58CA">
        <w:rPr>
          <w:rStyle w:val="StyleUnderline"/>
          <w:rFonts w:asciiTheme="majorHAnsi" w:hAnsiTheme="majorHAnsi" w:cstheme="majorHAnsi"/>
          <w:highlight w:val="green"/>
        </w:rPr>
        <w:t xml:space="preserve">Japan and </w:t>
      </w:r>
      <w:r w:rsidRPr="004F58CA">
        <w:rPr>
          <w:rStyle w:val="StyleUnderline"/>
          <w:rFonts w:asciiTheme="majorHAnsi" w:hAnsiTheme="majorHAnsi" w:cstheme="majorHAnsi"/>
        </w:rPr>
        <w:t xml:space="preserve">South </w:t>
      </w:r>
      <w:r w:rsidRPr="004F58CA">
        <w:rPr>
          <w:rStyle w:val="StyleUnderline"/>
          <w:rFonts w:asciiTheme="majorHAnsi" w:hAnsiTheme="majorHAnsi" w:cstheme="majorHAnsi"/>
          <w:highlight w:val="green"/>
        </w:rPr>
        <w:t xml:space="preserve">Korea to </w:t>
      </w:r>
      <w:r w:rsidRPr="004F58CA">
        <w:rPr>
          <w:rStyle w:val="Emphasis"/>
          <w:rFonts w:asciiTheme="majorHAnsi" w:hAnsiTheme="majorHAnsi" w:cstheme="majorHAnsi"/>
          <w:highlight w:val="green"/>
        </w:rPr>
        <w:t>seek nuclear weapons</w:t>
      </w:r>
      <w:r w:rsidRPr="004F58CA">
        <w:rPr>
          <w:rFonts w:asciiTheme="majorHAnsi" w:hAnsiTheme="majorHAnsi" w:cstheme="majorHAnsi"/>
          <w:sz w:val="14"/>
        </w:rPr>
        <w:t xml:space="preserve">, thereby </w:t>
      </w:r>
      <w:r w:rsidRPr="004F58CA">
        <w:rPr>
          <w:rStyle w:val="StyleUnderline"/>
          <w:rFonts w:asciiTheme="majorHAnsi" w:hAnsiTheme="majorHAnsi" w:cstheme="majorHAnsi"/>
          <w:highlight w:val="green"/>
        </w:rPr>
        <w:t>stoking arms races</w:t>
      </w:r>
      <w:r w:rsidRPr="004F58CA">
        <w:rPr>
          <w:rStyle w:val="StyleUnderline"/>
          <w:rFonts w:asciiTheme="majorHAnsi" w:hAnsiTheme="majorHAnsi" w:cstheme="majorHAnsi"/>
        </w:rPr>
        <w:t xml:space="preserve"> and elevating regional tensions</w:t>
      </w:r>
      <w:r w:rsidRPr="004F58CA">
        <w:rPr>
          <w:rFonts w:asciiTheme="majorHAnsi" w:hAnsiTheme="majorHAnsi" w:cstheme="majorHAnsi"/>
          <w:sz w:val="14"/>
        </w:rPr>
        <w:t xml:space="preserve">. Alternatively, and perhaps more worryingly, </w:t>
      </w:r>
      <w:r w:rsidRPr="004F58CA">
        <w:rPr>
          <w:rStyle w:val="StyleUnderline"/>
          <w:rFonts w:asciiTheme="majorHAnsi" w:hAnsiTheme="majorHAnsi" w:cstheme="majorHAnsi"/>
        </w:rPr>
        <w:t xml:space="preserve">it might encourage the scenario that offshore balancers seek to avoid, by easing China’s </w:t>
      </w:r>
      <w:r w:rsidRPr="004F58CA">
        <w:rPr>
          <w:rStyle w:val="Emphasis"/>
          <w:rFonts w:asciiTheme="majorHAnsi" w:hAnsiTheme="majorHAnsi" w:cstheme="majorHAnsi"/>
        </w:rPr>
        <w:t>ascent to regional hegemony.</w:t>
      </w:r>
      <w:r w:rsidRPr="004F58CA">
        <w:rPr>
          <w:rFonts w:asciiTheme="majorHAnsi" w:hAnsiTheme="majorHAnsi" w:cstheme="majorHAnsi"/>
          <w:sz w:val="14"/>
        </w:rPr>
        <w:t xml:space="preserve"> As Robert Gilpin has written, “</w:t>
      </w:r>
      <w:r w:rsidRPr="004F58CA">
        <w:rPr>
          <w:rStyle w:val="StyleUnderline"/>
          <w:rFonts w:asciiTheme="majorHAnsi" w:hAnsiTheme="majorHAnsi" w:cstheme="majorHAnsi"/>
          <w:highlight w:val="green"/>
        </w:rPr>
        <w:t xml:space="preserve">Retrenchment </w:t>
      </w:r>
      <w:r w:rsidRPr="004F58CA">
        <w:rPr>
          <w:rStyle w:val="StyleUnderline"/>
          <w:rFonts w:asciiTheme="majorHAnsi" w:hAnsiTheme="majorHAnsi" w:cstheme="majorHAnsi"/>
        </w:rPr>
        <w:t xml:space="preserve">by its very nature </w:t>
      </w:r>
      <w:r w:rsidRPr="004F58CA">
        <w:rPr>
          <w:rStyle w:val="StyleUnderline"/>
          <w:rFonts w:asciiTheme="majorHAnsi" w:hAnsiTheme="majorHAnsi" w:cstheme="majorHAnsi"/>
          <w:highlight w:val="green"/>
        </w:rPr>
        <w:t xml:space="preserve">is </w:t>
      </w:r>
      <w:r w:rsidRPr="004F58CA">
        <w:rPr>
          <w:rStyle w:val="Emphasis"/>
          <w:rFonts w:asciiTheme="majorHAnsi" w:hAnsiTheme="majorHAnsi" w:cstheme="majorHAnsi"/>
          <w:highlight w:val="green"/>
        </w:rPr>
        <w:t>an indication of relative weakness</w:t>
      </w:r>
      <w:r w:rsidRPr="004F58CA">
        <w:rPr>
          <w:rStyle w:val="StyleUnderline"/>
          <w:rFonts w:asciiTheme="majorHAnsi" w:hAnsiTheme="majorHAnsi" w:cstheme="majorHAnsi"/>
          <w:highlight w:val="green"/>
        </w:rPr>
        <w:t xml:space="preserve"> and </w:t>
      </w:r>
      <w:r w:rsidRPr="004F58CA">
        <w:rPr>
          <w:rStyle w:val="Emphasis"/>
          <w:rFonts w:asciiTheme="majorHAnsi" w:hAnsiTheme="majorHAnsi" w:cstheme="majorHAnsi"/>
          <w:highlight w:val="green"/>
        </w:rPr>
        <w:t>declining power</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green"/>
        </w:rPr>
        <w:t xml:space="preserve">and thus retrenchment can have a </w:t>
      </w:r>
      <w:r w:rsidRPr="004F58CA">
        <w:rPr>
          <w:rStyle w:val="Emphasis"/>
          <w:rFonts w:asciiTheme="majorHAnsi" w:hAnsiTheme="majorHAnsi" w:cstheme="majorHAnsi"/>
          <w:highlight w:val="green"/>
        </w:rPr>
        <w:t xml:space="preserve">deteriorating effect on relations </w:t>
      </w:r>
      <w:r w:rsidRPr="004F58CA">
        <w:rPr>
          <w:rStyle w:val="Emphasis"/>
          <w:rFonts w:asciiTheme="majorHAnsi" w:hAnsiTheme="majorHAnsi" w:cstheme="majorHAnsi"/>
        </w:rPr>
        <w:t>with allies and rivals</w:t>
      </w:r>
      <w:r w:rsidRPr="004F58CA">
        <w:rPr>
          <w:rFonts w:asciiTheme="majorHAnsi" w:hAnsiTheme="majorHAnsi" w:cstheme="majorHAnsi"/>
          <w:sz w:val="14"/>
        </w:rPr>
        <w:t>.”</w:t>
      </w:r>
      <w:r w:rsidRPr="004F58CA">
        <w:rPr>
          <w:rStyle w:val="StyleUnderline"/>
          <w:rFonts w:asciiTheme="majorHAnsi" w:hAnsiTheme="majorHAnsi" w:cstheme="majorHAnsi"/>
        </w:rPr>
        <w:t xml:space="preserve">49 In East Asia today, U.S. allies rely on U.S. reassurance to navigate increasingly fraught relationships with a more assertive China precisely </w:t>
      </w:r>
      <w:r w:rsidRPr="004F58CA">
        <w:rPr>
          <w:rStyle w:val="Emphasis"/>
          <w:rFonts w:asciiTheme="majorHAnsi" w:hAnsiTheme="majorHAnsi" w:cstheme="majorHAnsi"/>
        </w:rPr>
        <w:t>because they understand that they will have great trouble balancing Beijing on their own</w:t>
      </w:r>
      <w:r w:rsidRPr="004F58CA">
        <w:rPr>
          <w:rFonts w:asciiTheme="majorHAnsi" w:hAnsiTheme="majorHAnsi" w:cstheme="majorHAnsi"/>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0CE11057" w14:textId="77777777" w:rsidR="006347B8" w:rsidRPr="004F58CA" w:rsidRDefault="006347B8" w:rsidP="006347B8">
      <w:pPr>
        <w:pStyle w:val="Heading4"/>
        <w:rPr>
          <w:rFonts w:asciiTheme="majorHAnsi" w:hAnsiTheme="majorHAnsi" w:cstheme="majorHAnsi"/>
          <w:u w:val="single"/>
        </w:rPr>
      </w:pPr>
      <w:r w:rsidRPr="004F58CA">
        <w:rPr>
          <w:rFonts w:asciiTheme="majorHAnsi" w:hAnsiTheme="majorHAnsi" w:cstheme="majorHAnsi"/>
        </w:rPr>
        <w:t xml:space="preserve">The world is </w:t>
      </w:r>
      <w:r w:rsidRPr="004F58CA">
        <w:rPr>
          <w:rFonts w:asciiTheme="majorHAnsi" w:hAnsiTheme="majorHAnsi" w:cstheme="majorHAnsi"/>
          <w:u w:val="single"/>
        </w:rPr>
        <w:t>more peaceful than ever</w:t>
      </w:r>
      <w:r w:rsidRPr="004F58CA">
        <w:rPr>
          <w:rFonts w:asciiTheme="majorHAnsi" w:hAnsiTheme="majorHAnsi" w:cstheme="majorHAnsi"/>
        </w:rPr>
        <w:t xml:space="preserve"> – hegemony collapse guarantees </w:t>
      </w:r>
      <w:r w:rsidRPr="004F58CA">
        <w:rPr>
          <w:rFonts w:asciiTheme="majorHAnsi" w:hAnsiTheme="majorHAnsi" w:cstheme="majorHAnsi"/>
          <w:u w:val="single"/>
        </w:rPr>
        <w:t>nuclear annihilation</w:t>
      </w:r>
    </w:p>
    <w:p w14:paraId="313CA3B6" w14:textId="77777777" w:rsidR="006347B8" w:rsidRPr="004F58CA" w:rsidRDefault="006347B8" w:rsidP="006347B8">
      <w:pPr>
        <w:rPr>
          <w:rFonts w:asciiTheme="majorHAnsi" w:hAnsiTheme="majorHAnsi" w:cstheme="majorHAnsi"/>
        </w:rPr>
      </w:pPr>
      <w:r w:rsidRPr="004F58CA">
        <w:rPr>
          <w:rFonts w:asciiTheme="majorHAnsi" w:hAnsiTheme="majorHAnsi" w:cstheme="majorHAnsi"/>
        </w:rPr>
        <w:t xml:space="preserve">Thomas P.M. </w:t>
      </w:r>
      <w:r w:rsidRPr="004F58CA">
        <w:rPr>
          <w:rStyle w:val="Style13ptBold"/>
          <w:rFonts w:asciiTheme="majorHAnsi" w:hAnsiTheme="majorHAnsi" w:cstheme="majorHAnsi"/>
        </w:rPr>
        <w:t>Barnett 11,</w:t>
      </w:r>
      <w:r w:rsidRPr="004F58CA">
        <w:rPr>
          <w:rFonts w:asciiTheme="majorHAnsi" w:hAnsiTheme="majorHAnsi" w:cstheme="majorHAnsi"/>
        </w:rPr>
        <w:t xml:space="preserve"> Former Senior Strategic Researcher and Professor in the Warfare Analysis &amp; Research Department, Center for Naval Warfare Studies, U.S. Naval War College American military </w:t>
      </w:r>
      <w:proofErr w:type="spellStart"/>
      <w:r w:rsidRPr="004F58CA">
        <w:rPr>
          <w:rFonts w:asciiTheme="majorHAnsi" w:hAnsiTheme="majorHAnsi" w:cstheme="majorHAnsi"/>
        </w:rPr>
        <w:t>geostrategist</w:t>
      </w:r>
      <w:proofErr w:type="spellEnd"/>
      <w:r w:rsidRPr="004F58CA">
        <w:rPr>
          <w:rFonts w:asciiTheme="majorHAnsi" w:hAnsiTheme="majorHAnsi" w:cstheme="majorHAnsi"/>
        </w:rPr>
        <w:t xml:space="preserve"> and Chief Analyst at </w:t>
      </w:r>
      <w:proofErr w:type="spellStart"/>
      <w:r w:rsidRPr="004F58CA">
        <w:rPr>
          <w:rFonts w:asciiTheme="majorHAnsi" w:hAnsiTheme="majorHAnsi" w:cstheme="majorHAnsi"/>
        </w:rPr>
        <w:t>Wikistrat</w:t>
      </w:r>
      <w:proofErr w:type="spellEnd"/>
      <w:r w:rsidRPr="004F58CA">
        <w:rPr>
          <w:rFonts w:asciiTheme="majorHAnsi" w:hAnsiTheme="majorHAnsi" w:cstheme="majorHAnsi"/>
        </w:rPr>
        <w:t xml:space="preserve">., worked as the Assistant for Strategic Futures in the Office of Force Transformation in the Department of Defense, “The New Rules: Leadership Fatigue Puts U.S., and Globalization, at Crossroads,” March 7, </w:t>
      </w:r>
      <w:r w:rsidRPr="004F58CA">
        <w:rPr>
          <w:rFonts w:asciiTheme="majorHAnsi" w:hAnsiTheme="majorHAnsi" w:cstheme="majorHAnsi"/>
        </w:rPr>
        <w:lastRenderedPageBreak/>
        <w:t>http://www.worldpoliticsreview.com/articles/8099/the-new-rules-leadership-fatigue-puts-u-s-and-globalization-at-crossroads</w:t>
      </w:r>
    </w:p>
    <w:p w14:paraId="7E61493E" w14:textId="77777777" w:rsidR="006347B8" w:rsidRPr="004F58CA" w:rsidRDefault="006347B8" w:rsidP="006347B8">
      <w:pPr>
        <w:pStyle w:val="cardtext"/>
        <w:ind w:left="0"/>
        <w:rPr>
          <w:rFonts w:asciiTheme="majorHAnsi" w:hAnsiTheme="majorHAnsi" w:cstheme="majorHAnsi"/>
          <w:sz w:val="14"/>
          <w:szCs w:val="14"/>
          <w:u w:val="single"/>
        </w:rPr>
      </w:pPr>
      <w:r w:rsidRPr="004F58CA">
        <w:rPr>
          <w:rFonts w:asciiTheme="majorHAnsi" w:hAnsiTheme="majorHAnsi" w:cstheme="majorHAnsi"/>
          <w:sz w:val="12"/>
          <w:szCs w:val="12"/>
        </w:rPr>
        <w:t xml:space="preserve">It is worth first examining the larger picture: </w:t>
      </w:r>
      <w:r w:rsidRPr="004F58CA">
        <w:rPr>
          <w:rStyle w:val="underline"/>
          <w:rFonts w:asciiTheme="majorHAnsi" w:hAnsiTheme="majorHAnsi" w:cstheme="majorHAnsi"/>
          <w:highlight w:val="green"/>
        </w:rPr>
        <w:t>We live in a</w:t>
      </w:r>
      <w:r w:rsidRPr="004F58CA">
        <w:rPr>
          <w:rStyle w:val="underline"/>
          <w:rFonts w:asciiTheme="majorHAnsi" w:hAnsiTheme="majorHAnsi" w:cstheme="majorHAnsi"/>
        </w:rPr>
        <w:t xml:space="preserve"> time of arguably </w:t>
      </w:r>
      <w:r w:rsidRPr="004F58CA">
        <w:rPr>
          <w:rStyle w:val="underline"/>
          <w:rFonts w:asciiTheme="majorHAnsi" w:hAnsiTheme="majorHAnsi" w:cstheme="majorHAnsi"/>
          <w:b/>
          <w:bCs/>
        </w:rPr>
        <w:t xml:space="preserve">the greatest structural change in the </w:t>
      </w:r>
      <w:r w:rsidRPr="004F58CA">
        <w:rPr>
          <w:rStyle w:val="underline"/>
          <w:rFonts w:asciiTheme="majorHAnsi" w:hAnsiTheme="majorHAnsi" w:cstheme="majorHAnsi"/>
          <w:b/>
          <w:bCs/>
          <w:highlight w:val="green"/>
        </w:rPr>
        <w:t>global order</w:t>
      </w:r>
      <w:r w:rsidRPr="004F58CA">
        <w:rPr>
          <w:rStyle w:val="underline"/>
          <w:rFonts w:asciiTheme="majorHAnsi" w:hAnsiTheme="majorHAnsi" w:cstheme="majorHAnsi"/>
          <w:b/>
          <w:bCs/>
        </w:rPr>
        <w:t xml:space="preserve"> yet endured</w:t>
      </w:r>
      <w:r w:rsidRPr="004F58CA">
        <w:rPr>
          <w:rFonts w:asciiTheme="majorHAnsi" w:hAnsiTheme="majorHAnsi" w:cstheme="majorHAnsi"/>
          <w:sz w:val="12"/>
          <w:szCs w:val="12"/>
        </w:rPr>
        <w:t xml:space="preserve">, </w:t>
      </w:r>
      <w:r w:rsidRPr="004F58CA">
        <w:rPr>
          <w:rStyle w:val="underline"/>
          <w:rFonts w:asciiTheme="majorHAnsi" w:hAnsiTheme="majorHAnsi" w:cstheme="majorHAnsi"/>
          <w:highlight w:val="green"/>
        </w:rPr>
        <w:t>with</w:t>
      </w:r>
      <w:r w:rsidRPr="004F58CA">
        <w:rPr>
          <w:rStyle w:val="underline"/>
          <w:rFonts w:asciiTheme="majorHAnsi" w:hAnsiTheme="majorHAnsi" w:cstheme="majorHAnsi"/>
        </w:rPr>
        <w:t xml:space="preserve"> this historical moment's most amazing feature being its</w:t>
      </w:r>
      <w:r w:rsidRPr="004F58CA">
        <w:rPr>
          <w:rFonts w:asciiTheme="majorHAnsi" w:hAnsiTheme="majorHAnsi" w:cstheme="majorHAnsi"/>
          <w:sz w:val="12"/>
          <w:szCs w:val="12"/>
        </w:rPr>
        <w:t xml:space="preserve"> relative and absolute </w:t>
      </w:r>
      <w:r w:rsidRPr="004F58CA">
        <w:rPr>
          <w:rStyle w:val="Emphasis"/>
          <w:rFonts w:asciiTheme="majorHAnsi" w:hAnsiTheme="majorHAnsi" w:cstheme="majorHAnsi"/>
          <w:highlight w:val="green"/>
        </w:rPr>
        <w:t>lack of mass violence</w:t>
      </w:r>
      <w:r w:rsidRPr="004F58CA">
        <w:rPr>
          <w:rFonts w:asciiTheme="majorHAnsi" w:hAnsiTheme="majorHAnsi" w:cstheme="majorHAnsi"/>
          <w:sz w:val="12"/>
          <w:szCs w:val="12"/>
        </w:rPr>
        <w:t xml:space="preserve">. That is something to consider when Americans contemplate military intervention in Libya, because </w:t>
      </w:r>
      <w:r w:rsidRPr="004F58CA">
        <w:rPr>
          <w:rStyle w:val="StyleUnderline"/>
          <w:rFonts w:asciiTheme="majorHAnsi" w:hAnsiTheme="majorHAnsi" w:cstheme="majorHAnsi"/>
        </w:rPr>
        <w:t>if we do take the step to prevent larger-scale killing by engaging in some killing of our own, we will not be adding to some fantastically imagined global death count stemming from the ongoing "megalomania" and "evil" of American "empire</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We'll be engaging in</w:t>
      </w:r>
      <w:r w:rsidRPr="004F58CA">
        <w:rPr>
          <w:rFonts w:asciiTheme="majorHAnsi" w:hAnsiTheme="majorHAnsi" w:cstheme="majorHAnsi"/>
          <w:sz w:val="12"/>
          <w:szCs w:val="12"/>
        </w:rPr>
        <w:t xml:space="preserve"> the same sort of </w:t>
      </w:r>
      <w:r w:rsidRPr="004F58CA">
        <w:rPr>
          <w:rStyle w:val="StyleUnderline"/>
          <w:rFonts w:asciiTheme="majorHAnsi" w:hAnsiTheme="majorHAnsi" w:cstheme="majorHAnsi"/>
        </w:rPr>
        <w:t xml:space="preserve">system-administering activity that has marked our </w:t>
      </w:r>
      <w:r w:rsidRPr="004F58CA">
        <w:rPr>
          <w:rStyle w:val="Emphasis"/>
          <w:rFonts w:asciiTheme="majorHAnsi" w:hAnsiTheme="majorHAnsi" w:cstheme="majorHAnsi"/>
        </w:rPr>
        <w:t>stunningly successful stewardship of global order</w:t>
      </w:r>
      <w:r w:rsidRPr="004F58CA">
        <w:rPr>
          <w:rStyle w:val="StyleUnderline"/>
          <w:rFonts w:asciiTheme="majorHAnsi" w:hAnsiTheme="majorHAnsi" w:cstheme="majorHAnsi"/>
        </w:rPr>
        <w:t xml:space="preserve"> </w:t>
      </w:r>
      <w:r w:rsidRPr="004F58CA">
        <w:rPr>
          <w:rFonts w:asciiTheme="majorHAnsi" w:hAnsiTheme="majorHAnsi" w:cstheme="majorHAnsi"/>
          <w:sz w:val="12"/>
          <w:szCs w:val="12"/>
        </w:rPr>
        <w:t>since World War II.</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Let me be </w:t>
      </w:r>
      <w:proofErr w:type="gramStart"/>
      <w:r w:rsidRPr="004F58CA">
        <w:rPr>
          <w:rFonts w:asciiTheme="majorHAnsi" w:hAnsiTheme="majorHAnsi" w:cstheme="majorHAnsi"/>
          <w:sz w:val="12"/>
          <w:szCs w:val="12"/>
        </w:rPr>
        <w:t>more blunt</w:t>
      </w:r>
      <w:proofErr w:type="gramEnd"/>
      <w:r w:rsidRPr="004F58CA">
        <w:rPr>
          <w:rFonts w:asciiTheme="majorHAnsi" w:hAnsiTheme="majorHAnsi" w:cstheme="majorHAnsi"/>
          <w:sz w:val="12"/>
          <w:szCs w:val="12"/>
        </w:rPr>
        <w:t xml:space="preserve">: </w:t>
      </w:r>
      <w:r w:rsidRPr="004F58CA">
        <w:rPr>
          <w:rStyle w:val="underline"/>
          <w:rFonts w:asciiTheme="majorHAnsi" w:hAnsiTheme="majorHAnsi" w:cstheme="majorHAnsi"/>
          <w:highlight w:val="green"/>
        </w:rPr>
        <w:t xml:space="preserve">As the </w:t>
      </w:r>
      <w:r w:rsidRPr="004F58CA">
        <w:rPr>
          <w:rStyle w:val="underline"/>
          <w:rFonts w:asciiTheme="majorHAnsi" w:hAnsiTheme="majorHAnsi" w:cstheme="majorHAnsi"/>
          <w:b/>
          <w:bCs/>
          <w:highlight w:val="green"/>
        </w:rPr>
        <w:t>guardian of globalization</w:t>
      </w:r>
      <w:r w:rsidRPr="004F58CA">
        <w:rPr>
          <w:rFonts w:asciiTheme="majorHAnsi" w:hAnsiTheme="majorHAnsi" w:cstheme="majorHAnsi"/>
          <w:sz w:val="12"/>
          <w:szCs w:val="12"/>
          <w:highlight w:val="green"/>
        </w:rPr>
        <w:t xml:space="preserve">, </w:t>
      </w:r>
      <w:r w:rsidRPr="004F58CA">
        <w:rPr>
          <w:rStyle w:val="underline"/>
          <w:rFonts w:asciiTheme="majorHAnsi" w:hAnsiTheme="majorHAnsi" w:cstheme="majorHAnsi"/>
          <w:highlight w:val="green"/>
        </w:rPr>
        <w:t xml:space="preserve">the U.S. military has been the </w:t>
      </w:r>
      <w:r w:rsidRPr="004F58CA">
        <w:rPr>
          <w:rStyle w:val="Emphasis"/>
          <w:rFonts w:asciiTheme="majorHAnsi" w:hAnsiTheme="majorHAnsi" w:cstheme="majorHAnsi"/>
          <w:highlight w:val="green"/>
        </w:rPr>
        <w:t>greatest force for peace the world has ever known</w:t>
      </w:r>
      <w:r w:rsidRPr="004F58CA">
        <w:rPr>
          <w:rFonts w:asciiTheme="majorHAnsi" w:hAnsiTheme="majorHAnsi" w:cstheme="majorHAnsi"/>
          <w:sz w:val="12"/>
          <w:szCs w:val="12"/>
          <w:highlight w:val="green"/>
        </w:rPr>
        <w:t xml:space="preserve">. </w:t>
      </w:r>
      <w:r w:rsidRPr="004F58CA">
        <w:rPr>
          <w:rStyle w:val="underline"/>
          <w:rFonts w:asciiTheme="majorHAnsi" w:hAnsiTheme="majorHAnsi" w:cstheme="majorHAnsi"/>
          <w:highlight w:val="green"/>
        </w:rPr>
        <w:t xml:space="preserve">Had America been removed </w:t>
      </w:r>
      <w:r w:rsidRPr="004F58CA">
        <w:rPr>
          <w:rStyle w:val="underline"/>
          <w:rFonts w:asciiTheme="majorHAnsi" w:hAnsiTheme="majorHAnsi" w:cstheme="majorHAnsi"/>
        </w:rPr>
        <w:t>from the global dynamics that governed the 20th century</w:t>
      </w:r>
      <w:r w:rsidRPr="004F58CA">
        <w:rPr>
          <w:rFonts w:asciiTheme="majorHAnsi" w:hAnsiTheme="majorHAnsi" w:cstheme="majorHAnsi"/>
          <w:sz w:val="12"/>
          <w:szCs w:val="12"/>
        </w:rPr>
        <w:t xml:space="preserve">, the </w:t>
      </w:r>
      <w:r w:rsidRPr="004F58CA">
        <w:rPr>
          <w:rStyle w:val="underline"/>
          <w:rFonts w:asciiTheme="majorHAnsi" w:hAnsiTheme="majorHAnsi" w:cstheme="majorHAnsi"/>
          <w:b/>
          <w:bCs/>
        </w:rPr>
        <w:t>mass murder never would have ended</w:t>
      </w:r>
      <w:r w:rsidRPr="004F58CA">
        <w:rPr>
          <w:rFonts w:asciiTheme="majorHAnsi" w:hAnsiTheme="majorHAnsi" w:cstheme="majorHAnsi"/>
          <w:sz w:val="12"/>
          <w:szCs w:val="12"/>
        </w:rPr>
        <w:t xml:space="preserve">. Indeed, it's entirely conceivable </w:t>
      </w:r>
      <w:r w:rsidRPr="004F58CA">
        <w:rPr>
          <w:rStyle w:val="underline"/>
          <w:rFonts w:asciiTheme="majorHAnsi" w:hAnsiTheme="majorHAnsi" w:cstheme="majorHAnsi"/>
          <w:b/>
          <w:bCs/>
          <w:highlight w:val="green"/>
        </w:rPr>
        <w:t xml:space="preserve">there would now be </w:t>
      </w:r>
      <w:r w:rsidRPr="004F58CA">
        <w:rPr>
          <w:rStyle w:val="Emphasis"/>
          <w:rFonts w:asciiTheme="majorHAnsi" w:hAnsiTheme="majorHAnsi" w:cstheme="majorHAnsi"/>
          <w:highlight w:val="green"/>
        </w:rPr>
        <w:t>no</w:t>
      </w:r>
      <w:r w:rsidRPr="004F58CA">
        <w:rPr>
          <w:rStyle w:val="Emphasis"/>
          <w:rFonts w:asciiTheme="majorHAnsi" w:hAnsiTheme="majorHAnsi" w:cstheme="majorHAnsi"/>
        </w:rPr>
        <w:t xml:space="preserve"> </w:t>
      </w:r>
      <w:r w:rsidRPr="004F58CA">
        <w:rPr>
          <w:rStyle w:val="Emphasis"/>
          <w:rFonts w:asciiTheme="majorHAnsi" w:hAnsiTheme="majorHAnsi" w:cstheme="majorHAnsi"/>
          <w:highlight w:val="green"/>
        </w:rPr>
        <w:t>identifiable human civilization left</w:t>
      </w:r>
      <w:r w:rsidRPr="004F58CA">
        <w:rPr>
          <w:rStyle w:val="underline"/>
          <w:rFonts w:asciiTheme="majorHAnsi" w:hAnsiTheme="majorHAnsi" w:cstheme="majorHAnsi"/>
          <w:b/>
          <w:bCs/>
          <w:highlight w:val="green"/>
        </w:rPr>
        <w:t xml:space="preserve">, once </w:t>
      </w:r>
      <w:r w:rsidRPr="004F58CA">
        <w:rPr>
          <w:rStyle w:val="Emphasis"/>
          <w:rFonts w:asciiTheme="majorHAnsi" w:hAnsiTheme="majorHAnsi" w:cstheme="majorHAnsi"/>
          <w:highlight w:val="green"/>
        </w:rPr>
        <w:t>nuclear weapons</w:t>
      </w:r>
      <w:r w:rsidRPr="004F58CA">
        <w:rPr>
          <w:rStyle w:val="underline"/>
          <w:rFonts w:asciiTheme="majorHAnsi" w:hAnsiTheme="majorHAnsi" w:cstheme="majorHAnsi"/>
          <w:b/>
          <w:bCs/>
          <w:highlight w:val="green"/>
        </w:rPr>
        <w:t xml:space="preserve"> entered</w:t>
      </w:r>
      <w:r w:rsidRPr="004F58CA">
        <w:rPr>
          <w:rStyle w:val="underline"/>
          <w:rFonts w:asciiTheme="majorHAnsi" w:hAnsiTheme="majorHAnsi" w:cstheme="majorHAnsi"/>
          <w:b/>
          <w:bCs/>
        </w:rPr>
        <w:t xml:space="preserve"> the killing equation. </w:t>
      </w:r>
      <w:r w:rsidRPr="004F58CA">
        <w:rPr>
          <w:rFonts w:asciiTheme="majorHAnsi" w:hAnsiTheme="majorHAnsi" w:cstheme="majorHAnsi"/>
          <w:u w:val="single"/>
        </w:rPr>
        <w:t xml:space="preserve"> </w:t>
      </w:r>
      <w:r w:rsidRPr="004F58CA">
        <w:rPr>
          <w:rFonts w:asciiTheme="majorHAnsi" w:hAnsiTheme="majorHAnsi" w:cstheme="majorHAnsi"/>
          <w:sz w:val="12"/>
          <w:szCs w:val="12"/>
        </w:rPr>
        <w:t xml:space="preserve">But </w:t>
      </w:r>
      <w:r w:rsidRPr="004F58CA">
        <w:rPr>
          <w:rStyle w:val="underline"/>
          <w:rFonts w:asciiTheme="majorHAnsi" w:hAnsiTheme="majorHAnsi" w:cstheme="majorHAnsi"/>
        </w:rPr>
        <w:t xml:space="preserve">the world did not keep sliding down that </w:t>
      </w:r>
      <w:r w:rsidRPr="004F58CA">
        <w:rPr>
          <w:rStyle w:val="underline"/>
          <w:rFonts w:asciiTheme="majorHAnsi" w:hAnsiTheme="majorHAnsi" w:cstheme="majorHAnsi"/>
          <w:b/>
          <w:bCs/>
        </w:rPr>
        <w:t>path of perpetual war</w:t>
      </w:r>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Instead, </w:t>
      </w:r>
      <w:r w:rsidRPr="004F58CA">
        <w:rPr>
          <w:rStyle w:val="underline"/>
          <w:rFonts w:asciiTheme="majorHAnsi" w:hAnsiTheme="majorHAnsi" w:cstheme="majorHAnsi"/>
          <w:highlight w:val="green"/>
        </w:rPr>
        <w:t>America</w:t>
      </w:r>
      <w:r w:rsidRPr="004F58CA">
        <w:rPr>
          <w:rStyle w:val="underline"/>
          <w:rFonts w:asciiTheme="majorHAnsi" w:hAnsiTheme="majorHAnsi" w:cstheme="majorHAnsi"/>
        </w:rPr>
        <w:t xml:space="preserve"> stepped up and </w:t>
      </w:r>
      <w:r w:rsidRPr="004F58CA">
        <w:rPr>
          <w:rStyle w:val="underline"/>
          <w:rFonts w:asciiTheme="majorHAnsi" w:hAnsiTheme="majorHAnsi" w:cstheme="majorHAnsi"/>
          <w:highlight w:val="green"/>
        </w:rPr>
        <w:t xml:space="preserve">changed everything by </w:t>
      </w:r>
      <w:r w:rsidRPr="004F58CA">
        <w:rPr>
          <w:rStyle w:val="underline"/>
          <w:rFonts w:asciiTheme="majorHAnsi" w:hAnsiTheme="majorHAnsi" w:cstheme="majorHAnsi"/>
          <w:b/>
          <w:bCs/>
          <w:highlight w:val="green"/>
        </w:rPr>
        <w:t>ushering in</w:t>
      </w:r>
      <w:r w:rsidRPr="004F58CA">
        <w:rPr>
          <w:rStyle w:val="underline"/>
          <w:rFonts w:asciiTheme="majorHAnsi" w:hAnsiTheme="majorHAnsi" w:cstheme="majorHAnsi"/>
          <w:b/>
          <w:bCs/>
        </w:rPr>
        <w:t xml:space="preserve"> our now-</w:t>
      </w:r>
      <w:r w:rsidRPr="004F58CA">
        <w:rPr>
          <w:rStyle w:val="Emphasis"/>
          <w:rFonts w:asciiTheme="majorHAnsi" w:hAnsiTheme="majorHAnsi" w:cstheme="majorHAnsi"/>
          <w:highlight w:val="green"/>
        </w:rPr>
        <w:t>perpetual great-power peace</w:t>
      </w:r>
      <w:r w:rsidRPr="004F58CA">
        <w:rPr>
          <w:rFonts w:asciiTheme="majorHAnsi" w:hAnsiTheme="majorHAnsi" w:cstheme="majorHAnsi"/>
          <w:sz w:val="12"/>
          <w:szCs w:val="12"/>
          <w:highlight w:val="green"/>
        </w:rPr>
        <w:t xml:space="preserve">. </w:t>
      </w:r>
      <w:r w:rsidRPr="004F58CA">
        <w:rPr>
          <w:rStyle w:val="underline"/>
          <w:rFonts w:asciiTheme="majorHAnsi" w:hAnsiTheme="majorHAnsi" w:cstheme="majorHAnsi"/>
          <w:highlight w:val="green"/>
        </w:rPr>
        <w:t>We introduced</w:t>
      </w:r>
      <w:r w:rsidRPr="004F58CA">
        <w:rPr>
          <w:rStyle w:val="underline"/>
          <w:rFonts w:asciiTheme="majorHAnsi" w:hAnsiTheme="majorHAnsi" w:cstheme="majorHAnsi"/>
        </w:rPr>
        <w:t xml:space="preserve"> the </w:t>
      </w:r>
      <w:r w:rsidRPr="004F58CA">
        <w:rPr>
          <w:rStyle w:val="underline"/>
          <w:rFonts w:asciiTheme="majorHAnsi" w:hAnsiTheme="majorHAnsi" w:cstheme="majorHAnsi"/>
          <w:b/>
          <w:bCs/>
        </w:rPr>
        <w:t xml:space="preserve">international liberal trade order known as </w:t>
      </w:r>
      <w:r w:rsidRPr="004F58CA">
        <w:rPr>
          <w:rStyle w:val="Emphasis"/>
          <w:rFonts w:asciiTheme="majorHAnsi" w:hAnsiTheme="majorHAnsi" w:cstheme="majorHAnsi"/>
          <w:highlight w:val="green"/>
        </w:rPr>
        <w:t>globalization</w:t>
      </w:r>
      <w:r w:rsidRPr="004F58CA">
        <w:rPr>
          <w:rFonts w:asciiTheme="majorHAnsi" w:hAnsiTheme="majorHAnsi" w:cstheme="majorHAnsi"/>
          <w:sz w:val="12"/>
          <w:szCs w:val="12"/>
        </w:rPr>
        <w:t xml:space="preserve"> and played loyal Leviathan over its </w:t>
      </w:r>
      <w:proofErr w:type="spellStart"/>
      <w:r w:rsidRPr="004F58CA">
        <w:rPr>
          <w:rFonts w:asciiTheme="majorHAnsi" w:hAnsiTheme="majorHAnsi" w:cstheme="majorHAnsi"/>
          <w:sz w:val="12"/>
          <w:szCs w:val="12"/>
        </w:rPr>
        <w:t>sheg</w:t>
      </w:r>
      <w:proofErr w:type="spellEnd"/>
      <w:r w:rsidRPr="004F58CA">
        <w:rPr>
          <w:rFonts w:asciiTheme="majorHAnsi" w:hAnsiTheme="majorHAnsi" w:cstheme="majorHAnsi"/>
          <w:sz w:val="12"/>
          <w:szCs w:val="12"/>
        </w:rPr>
        <w:t xml:space="preserve"> </w:t>
      </w:r>
      <w:proofErr w:type="spellStart"/>
      <w:r w:rsidRPr="004F58CA">
        <w:rPr>
          <w:rFonts w:asciiTheme="majorHAnsi" w:hAnsiTheme="majorHAnsi" w:cstheme="majorHAnsi"/>
          <w:sz w:val="12"/>
          <w:szCs w:val="12"/>
        </w:rPr>
        <w:t>pread</w:t>
      </w:r>
      <w:proofErr w:type="spellEnd"/>
      <w:r w:rsidRPr="004F58CA">
        <w:rPr>
          <w:rFonts w:asciiTheme="majorHAnsi" w:hAnsiTheme="majorHAnsi" w:cstheme="majorHAnsi"/>
          <w:sz w:val="12"/>
          <w:szCs w:val="12"/>
        </w:rPr>
        <w:t xml:space="preserve">. </w:t>
      </w:r>
      <w:r w:rsidRPr="004F58CA">
        <w:rPr>
          <w:rStyle w:val="underline"/>
          <w:rFonts w:asciiTheme="majorHAnsi" w:hAnsiTheme="majorHAnsi" w:cstheme="majorHAnsi"/>
        </w:rPr>
        <w:t xml:space="preserve">What resulted was the collapse of empires, </w:t>
      </w:r>
      <w:r w:rsidRPr="004F58CA">
        <w:rPr>
          <w:rStyle w:val="Emphasis"/>
          <w:rFonts w:asciiTheme="majorHAnsi" w:hAnsiTheme="majorHAnsi" w:cstheme="majorHAnsi"/>
        </w:rPr>
        <w:t xml:space="preserve">an explosion of </w:t>
      </w:r>
      <w:r w:rsidRPr="004F58CA">
        <w:rPr>
          <w:rStyle w:val="Emphasis"/>
          <w:rFonts w:asciiTheme="majorHAnsi" w:hAnsiTheme="majorHAnsi" w:cstheme="majorHAnsi"/>
          <w:highlight w:val="green"/>
        </w:rPr>
        <w:t>democracy</w:t>
      </w:r>
      <w:r w:rsidRPr="004F58CA">
        <w:rPr>
          <w:rFonts w:asciiTheme="majorHAnsi" w:hAnsiTheme="majorHAnsi" w:cstheme="majorHAnsi"/>
          <w:sz w:val="12"/>
          <w:szCs w:val="12"/>
        </w:rPr>
        <w:t xml:space="preserve">, the </w:t>
      </w:r>
      <w:r w:rsidRPr="004F58CA">
        <w:rPr>
          <w:rStyle w:val="Emphasis"/>
          <w:rFonts w:asciiTheme="majorHAnsi" w:hAnsiTheme="majorHAnsi" w:cstheme="majorHAnsi"/>
        </w:rPr>
        <w:t xml:space="preserve">persistent spread of </w:t>
      </w:r>
      <w:r w:rsidRPr="004F58CA">
        <w:rPr>
          <w:rStyle w:val="Emphasis"/>
          <w:rFonts w:asciiTheme="majorHAnsi" w:hAnsiTheme="majorHAnsi" w:cstheme="majorHAnsi"/>
          <w:highlight w:val="green"/>
        </w:rPr>
        <w:t>human rights</w:t>
      </w:r>
      <w:r w:rsidRPr="004F58CA">
        <w:rPr>
          <w:rFonts w:asciiTheme="majorHAnsi" w:hAnsiTheme="majorHAnsi" w:cstheme="majorHAnsi"/>
          <w:sz w:val="12"/>
          <w:szCs w:val="12"/>
        </w:rPr>
        <w:t xml:space="preserve">, </w:t>
      </w:r>
      <w:r w:rsidRPr="004F58CA">
        <w:rPr>
          <w:rStyle w:val="StyleUnderline"/>
          <w:rFonts w:asciiTheme="majorHAnsi" w:hAnsiTheme="majorHAnsi" w:cstheme="majorHAnsi"/>
        </w:rPr>
        <w:t>the liberation of women</w:t>
      </w:r>
      <w:r w:rsidRPr="004F58CA">
        <w:rPr>
          <w:rFonts w:asciiTheme="majorHAnsi" w:hAnsiTheme="majorHAnsi" w:cstheme="majorHAnsi"/>
          <w:sz w:val="12"/>
          <w:szCs w:val="12"/>
        </w:rPr>
        <w:t xml:space="preserve">, </w:t>
      </w:r>
      <w:r w:rsidRPr="004F58CA">
        <w:rPr>
          <w:rStyle w:val="Emphasis"/>
          <w:rFonts w:asciiTheme="majorHAnsi" w:hAnsiTheme="majorHAnsi" w:cstheme="majorHAnsi"/>
          <w:highlight w:val="green"/>
        </w:rPr>
        <w:t>the doubling of life expectancy</w:t>
      </w:r>
      <w:r w:rsidRPr="004F58CA">
        <w:rPr>
          <w:rFonts w:asciiTheme="majorHAnsi" w:hAnsiTheme="majorHAnsi" w:cstheme="majorHAnsi"/>
          <w:sz w:val="12"/>
          <w:szCs w:val="12"/>
        </w:rPr>
        <w:t xml:space="preserve">, a roughly </w:t>
      </w:r>
      <w:r w:rsidRPr="004F58CA">
        <w:rPr>
          <w:rStyle w:val="Emphasis"/>
          <w:rFonts w:asciiTheme="majorHAnsi" w:hAnsiTheme="majorHAnsi" w:cstheme="majorHAnsi"/>
        </w:rPr>
        <w:t xml:space="preserve">10-fold </w:t>
      </w:r>
      <w:r w:rsidRPr="004F58CA">
        <w:rPr>
          <w:rStyle w:val="Emphasis"/>
          <w:rFonts w:asciiTheme="majorHAnsi" w:hAnsiTheme="majorHAnsi" w:cstheme="majorHAnsi"/>
          <w:highlight w:val="green"/>
        </w:rPr>
        <w:t>increase in</w:t>
      </w:r>
      <w:r w:rsidRPr="004F58CA">
        <w:rPr>
          <w:rStyle w:val="Emphasis"/>
          <w:rFonts w:asciiTheme="majorHAnsi" w:hAnsiTheme="majorHAnsi" w:cstheme="majorHAnsi"/>
        </w:rPr>
        <w:t xml:space="preserve"> adjusted global </w:t>
      </w:r>
      <w:r w:rsidRPr="004F58CA">
        <w:rPr>
          <w:rStyle w:val="Emphasis"/>
          <w:rFonts w:asciiTheme="majorHAnsi" w:hAnsiTheme="majorHAnsi" w:cstheme="majorHAnsi"/>
          <w:highlight w:val="green"/>
        </w:rPr>
        <w:t>GDP</w:t>
      </w:r>
      <w:r w:rsidRPr="004F58CA">
        <w:rPr>
          <w:rFonts w:asciiTheme="majorHAnsi" w:hAnsiTheme="majorHAnsi" w:cstheme="majorHAnsi"/>
          <w:sz w:val="12"/>
          <w:szCs w:val="12"/>
          <w:highlight w:val="green"/>
        </w:rPr>
        <w:t xml:space="preserve"> </w:t>
      </w:r>
      <w:r w:rsidRPr="004F58CA">
        <w:rPr>
          <w:rStyle w:val="underline"/>
          <w:rFonts w:asciiTheme="majorHAnsi" w:hAnsiTheme="majorHAnsi" w:cstheme="majorHAnsi"/>
          <w:highlight w:val="green"/>
        </w:rPr>
        <w:t xml:space="preserve">and a </w:t>
      </w:r>
      <w:r w:rsidRPr="004F58CA">
        <w:rPr>
          <w:rStyle w:val="underline"/>
          <w:rFonts w:asciiTheme="majorHAnsi" w:hAnsiTheme="majorHAnsi" w:cstheme="majorHAnsi"/>
          <w:b/>
          <w:bCs/>
          <w:highlight w:val="green"/>
        </w:rPr>
        <w:t>profound</w:t>
      </w:r>
      <w:r w:rsidRPr="004F58CA">
        <w:rPr>
          <w:rStyle w:val="underline"/>
          <w:rFonts w:asciiTheme="majorHAnsi" w:hAnsiTheme="majorHAnsi" w:cstheme="majorHAnsi"/>
          <w:b/>
          <w:bCs/>
        </w:rPr>
        <w:t xml:space="preserve"> and persistent </w:t>
      </w:r>
      <w:r w:rsidRPr="004F58CA">
        <w:rPr>
          <w:rStyle w:val="underline"/>
          <w:rFonts w:asciiTheme="majorHAnsi" w:hAnsiTheme="majorHAnsi" w:cstheme="majorHAnsi"/>
          <w:b/>
          <w:bCs/>
          <w:highlight w:val="green"/>
        </w:rPr>
        <w:t>reduction in</w:t>
      </w:r>
      <w:r w:rsidRPr="004F58CA">
        <w:rPr>
          <w:rStyle w:val="underline"/>
          <w:rFonts w:asciiTheme="majorHAnsi" w:hAnsiTheme="majorHAnsi" w:cstheme="majorHAnsi"/>
          <w:highlight w:val="green"/>
        </w:rPr>
        <w:t xml:space="preserve"> battle deaths from </w:t>
      </w:r>
      <w:r w:rsidRPr="004F58CA">
        <w:rPr>
          <w:rStyle w:val="Emphasis"/>
          <w:rFonts w:asciiTheme="majorHAnsi" w:hAnsiTheme="majorHAnsi" w:cstheme="majorHAnsi"/>
          <w:highlight w:val="green"/>
        </w:rPr>
        <w:t>state-based conflicts</w:t>
      </w:r>
      <w:r w:rsidRPr="004F58CA">
        <w:rPr>
          <w:rStyle w:val="Emphasis"/>
          <w:rFonts w:asciiTheme="majorHAnsi" w:hAnsiTheme="majorHAnsi" w:cstheme="majorHAnsi"/>
        </w:rPr>
        <w:t xml:space="preserve">. </w:t>
      </w:r>
      <w:r w:rsidRPr="004F58CA">
        <w:rPr>
          <w:rFonts w:asciiTheme="majorHAnsi" w:hAnsiTheme="majorHAnsi" w:cstheme="majorHAnsi"/>
          <w:sz w:val="12"/>
          <w:szCs w:val="12"/>
        </w:rPr>
        <w:t>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4F58CA">
        <w:rPr>
          <w:rStyle w:val="underline"/>
          <w:rFonts w:asciiTheme="majorHAnsi" w:hAnsiTheme="majorHAnsi" w:cstheme="majorHAnsi"/>
          <w:sz w:val="14"/>
          <w:szCs w:val="14"/>
        </w:rPr>
        <w:t xml:space="preserve"> </w:t>
      </w:r>
      <w:r w:rsidRPr="004F58CA">
        <w:rPr>
          <w:rStyle w:val="StyleUnderline"/>
          <w:rFonts w:asciiTheme="majorHAnsi" w:hAnsiTheme="majorHAnsi" w:cstheme="majorHAnsi"/>
        </w:rPr>
        <w:t>As for the sheer "evil" that is our military-industrial complex, again, let's examine what the world looked like before that establishment reared its ugly head.</w:t>
      </w:r>
      <w:r w:rsidRPr="004F58CA">
        <w:rPr>
          <w:rStyle w:val="underline"/>
          <w:rFonts w:asciiTheme="majorHAnsi" w:hAnsiTheme="majorHAnsi" w:cstheme="majorHAnsi"/>
          <w:sz w:val="14"/>
          <w:szCs w:val="14"/>
        </w:rPr>
        <w:t xml:space="preserve"> </w:t>
      </w:r>
      <w:r w:rsidRPr="004F58CA">
        <w:rPr>
          <w:rStyle w:val="underline"/>
          <w:rFonts w:asciiTheme="majorHAnsi" w:hAnsiTheme="majorHAnsi" w:cstheme="majorHAnsi"/>
        </w:rPr>
        <w:t xml:space="preserve">The last great period of global structural change was the first half of the 20th century, a period that saw </w:t>
      </w:r>
      <w:r w:rsidRPr="004F58CA">
        <w:rPr>
          <w:rStyle w:val="underline"/>
          <w:rFonts w:asciiTheme="majorHAnsi" w:hAnsiTheme="majorHAnsi" w:cstheme="majorHAnsi"/>
          <w:b/>
          <w:bCs/>
        </w:rPr>
        <w:t>a death toll of about 100 million across two world wars</w:t>
      </w:r>
      <w:r w:rsidRPr="004F58CA">
        <w:rPr>
          <w:rStyle w:val="underline"/>
          <w:rFonts w:asciiTheme="majorHAnsi" w:hAnsiTheme="majorHAnsi" w:cstheme="majorHAnsi"/>
          <w:sz w:val="16"/>
          <w:szCs w:val="16"/>
        </w:rPr>
        <w:t xml:space="preserve">. </w:t>
      </w:r>
      <w:r w:rsidRPr="004F58CA">
        <w:rPr>
          <w:rFonts w:asciiTheme="majorHAnsi" w:hAnsiTheme="majorHAnsi" w:cstheme="majorHAnsi"/>
          <w:sz w:val="12"/>
          <w:szCs w:val="12"/>
        </w:rPr>
        <w:t xml:space="preserve">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w:t>
      </w:r>
      <w:r w:rsidRPr="004F58CA">
        <w:rPr>
          <w:rStyle w:val="underline"/>
          <w:rFonts w:asciiTheme="majorHAnsi" w:hAnsiTheme="majorHAnsi" w:cstheme="majorHAnsi"/>
        </w:rPr>
        <w:t xml:space="preserve">these </w:t>
      </w:r>
      <w:r w:rsidRPr="004F58CA">
        <w:rPr>
          <w:rStyle w:val="underline"/>
          <w:rFonts w:asciiTheme="majorHAnsi" w:hAnsiTheme="majorHAnsi" w:cstheme="majorHAnsi"/>
          <w:highlight w:val="green"/>
        </w:rPr>
        <w:t>calculations suggest a</w:t>
      </w:r>
      <w:r w:rsidRPr="004F58CA">
        <w:rPr>
          <w:rStyle w:val="underline"/>
          <w:rFonts w:asciiTheme="majorHAnsi" w:hAnsiTheme="majorHAnsi" w:cstheme="majorHAnsi"/>
        </w:rPr>
        <w:t xml:space="preserve"> 90 percent absolute drop and a </w:t>
      </w:r>
      <w:r w:rsidRPr="004F58CA">
        <w:rPr>
          <w:rStyle w:val="Emphasis"/>
          <w:rFonts w:asciiTheme="majorHAnsi" w:hAnsiTheme="majorHAnsi" w:cstheme="majorHAnsi"/>
          <w:highlight w:val="green"/>
        </w:rPr>
        <w:t>99 percent relative drop in deaths due to war</w:t>
      </w:r>
      <w:r w:rsidRPr="004F58CA">
        <w:rPr>
          <w:rStyle w:val="underline"/>
          <w:rFonts w:asciiTheme="majorHAnsi" w:hAnsiTheme="majorHAnsi" w:cstheme="majorHAnsi"/>
          <w:sz w:val="16"/>
          <w:szCs w:val="16"/>
        </w:rPr>
        <w:t xml:space="preserve">. </w:t>
      </w:r>
      <w:r w:rsidRPr="004F58CA">
        <w:rPr>
          <w:rStyle w:val="underline"/>
          <w:rFonts w:asciiTheme="majorHAnsi" w:hAnsiTheme="majorHAnsi" w:cstheme="majorHAnsi"/>
        </w:rPr>
        <w:t xml:space="preserve"> </w:t>
      </w:r>
      <w:r w:rsidRPr="004F58CA">
        <w:rPr>
          <w:rFonts w:asciiTheme="majorHAnsi" w:hAnsiTheme="majorHAnsi" w:cstheme="majorHAnsi"/>
          <w:sz w:val="12"/>
          <w:szCs w:val="12"/>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RPr="004F58CA">
        <w:rPr>
          <w:rStyle w:val="Emphasis"/>
          <w:rFonts w:asciiTheme="majorHAnsi" w:hAnsiTheme="majorHAnsi" w:cstheme="majorHAnsi"/>
        </w:rPr>
        <w:t>we would do well to keep U.S. power</w:t>
      </w:r>
      <w:r w:rsidRPr="004F58CA">
        <w:rPr>
          <w:rStyle w:val="StyleUnderline"/>
          <w:rFonts w:asciiTheme="majorHAnsi" w:hAnsiTheme="majorHAnsi" w:cstheme="majorHAnsi"/>
        </w:rPr>
        <w:t xml:space="preserve">, in all of its forms, </w:t>
      </w:r>
      <w:r w:rsidRPr="004F58CA">
        <w:rPr>
          <w:rStyle w:val="underline"/>
          <w:rFonts w:asciiTheme="majorHAnsi" w:hAnsiTheme="majorHAnsi" w:cstheme="majorHAnsi"/>
        </w:rPr>
        <w:t>deeply embedded in the geometry to come</w:t>
      </w:r>
      <w:r w:rsidRPr="004F58CA">
        <w:rPr>
          <w:rStyle w:val="underline"/>
          <w:rFonts w:asciiTheme="majorHAnsi" w:hAnsiTheme="majorHAnsi" w:cstheme="majorHAnsi"/>
          <w:sz w:val="16"/>
          <w:szCs w:val="16"/>
        </w:rPr>
        <w:t>.</w:t>
      </w:r>
    </w:p>
    <w:p w14:paraId="7543BE57" w14:textId="77777777" w:rsidR="006347B8" w:rsidRPr="004F58CA" w:rsidRDefault="006347B8" w:rsidP="006347B8">
      <w:pPr>
        <w:rPr>
          <w:rFonts w:asciiTheme="majorHAnsi" w:hAnsiTheme="majorHAnsi" w:cstheme="majorHAnsi"/>
        </w:rPr>
      </w:pPr>
    </w:p>
    <w:p w14:paraId="0831BD78" w14:textId="77777777" w:rsidR="006347B8" w:rsidRPr="00631F47" w:rsidRDefault="006347B8" w:rsidP="005230F9">
      <w:pPr>
        <w:rPr>
          <w:rStyle w:val="StyleUnderline"/>
          <w:rFonts w:asciiTheme="majorHAnsi" w:hAnsiTheme="majorHAnsi" w:cstheme="majorHAnsi"/>
        </w:rPr>
      </w:pPr>
    </w:p>
    <w:p w14:paraId="4B0BD116"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Scenario 2 is Space War – </w:t>
      </w:r>
    </w:p>
    <w:p w14:paraId="1F610678"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Sino-Russian space alliance </w:t>
      </w:r>
      <w:r w:rsidRPr="00631F47">
        <w:rPr>
          <w:rFonts w:asciiTheme="majorHAnsi" w:hAnsiTheme="majorHAnsi" w:cstheme="majorHAnsi"/>
          <w:u w:val="single"/>
        </w:rPr>
        <w:t>undermines</w:t>
      </w:r>
      <w:r w:rsidRPr="00631F47">
        <w:rPr>
          <w:rFonts w:asciiTheme="majorHAnsi" w:hAnsiTheme="majorHAnsi" w:cstheme="majorHAnsi"/>
        </w:rPr>
        <w:t xml:space="preserve"> existing treaties and </w:t>
      </w:r>
      <w:r w:rsidRPr="00631F47">
        <w:rPr>
          <w:rFonts w:asciiTheme="majorHAnsi" w:hAnsiTheme="majorHAnsi" w:cstheme="majorHAnsi"/>
          <w:u w:val="single"/>
        </w:rPr>
        <w:t>greenlights space militarization</w:t>
      </w:r>
      <w:r w:rsidRPr="00631F47">
        <w:rPr>
          <w:rFonts w:asciiTheme="majorHAnsi" w:hAnsiTheme="majorHAnsi" w:cstheme="majorHAnsi"/>
        </w:rPr>
        <w:t xml:space="preserve"> </w:t>
      </w:r>
    </w:p>
    <w:p w14:paraId="6841FC63" w14:textId="77777777" w:rsidR="005230F9" w:rsidRPr="00631F47" w:rsidRDefault="005230F9" w:rsidP="005230F9">
      <w:pPr>
        <w:rPr>
          <w:rStyle w:val="Style13ptBold"/>
          <w:rFonts w:asciiTheme="majorHAnsi" w:hAnsiTheme="majorHAnsi" w:cstheme="majorHAnsi"/>
        </w:rPr>
      </w:pPr>
      <w:r w:rsidRPr="00631F47">
        <w:rPr>
          <w:rStyle w:val="Style13ptBold"/>
          <w:rFonts w:asciiTheme="majorHAnsi" w:hAnsiTheme="majorHAnsi" w:cstheme="majorHAnsi"/>
        </w:rPr>
        <w:t xml:space="preserve">Bowman and Thompson 3/31 </w:t>
      </w:r>
      <w:r w:rsidRPr="00631F47">
        <w:rPr>
          <w:rFonts w:asciiTheme="majorHAnsi" w:hAnsiTheme="majorHAnsi" w:cstheme="majorHAnsi"/>
        </w:rPr>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631F47">
        <w:rPr>
          <w:rFonts w:asciiTheme="majorHAnsi" w:hAnsiTheme="majorHAnsi" w:cstheme="majorHAnsi"/>
        </w:rPr>
        <w:lastRenderedPageBreak/>
        <w:t>https://foreignpolicy.com/2021/03/31/russia-china-space-war-treaty-demilitarization-satellites/] BC</w:t>
      </w:r>
    </w:p>
    <w:p w14:paraId="467C5727" w14:textId="77777777" w:rsidR="005230F9" w:rsidRPr="00631F47" w:rsidRDefault="005230F9" w:rsidP="005230F9">
      <w:pPr>
        <w:rPr>
          <w:rStyle w:val="StyleUnderline"/>
          <w:rFonts w:asciiTheme="majorHAnsi" w:hAnsiTheme="majorHAnsi" w:cstheme="majorHAnsi"/>
        </w:rPr>
      </w:pPr>
      <w:r w:rsidRPr="00631F47">
        <w:rPr>
          <w:rStyle w:val="Emphasis"/>
          <w:rFonts w:asciiTheme="majorHAnsi" w:hAnsiTheme="majorHAnsi" w:cstheme="majorHAnsi"/>
          <w:highlight w:val="green"/>
        </w:rPr>
        <w:t>Consider</w:t>
      </w:r>
      <w:r w:rsidRPr="00631F47">
        <w:rPr>
          <w:rStyle w:val="Emphasis"/>
          <w:rFonts w:asciiTheme="majorHAnsi" w:hAnsiTheme="majorHAnsi" w:cstheme="majorHAnsi"/>
        </w:rPr>
        <w:t xml:space="preserve"> the actions of the United States’ two </w:t>
      </w:r>
      <w:r w:rsidRPr="00631F47">
        <w:rPr>
          <w:rStyle w:val="Emphasis"/>
          <w:rFonts w:asciiTheme="majorHAnsi" w:hAnsiTheme="majorHAnsi" w:cstheme="majorHAnsi"/>
          <w:highlight w:val="green"/>
        </w:rPr>
        <w:t>great-power adversaries when it comes to</w:t>
      </w:r>
      <w:r w:rsidRPr="00631F47">
        <w:rPr>
          <w:rStyle w:val="Emphasis"/>
          <w:rFonts w:asciiTheme="majorHAnsi" w:hAnsiTheme="majorHAnsi" w:cstheme="majorHAnsi"/>
        </w:rPr>
        <w:t xml:space="preserve"> anti-satellite </w:t>
      </w:r>
      <w:r w:rsidRPr="00631F47">
        <w:rPr>
          <w:rStyle w:val="Emphasis"/>
          <w:rFonts w:asciiTheme="majorHAnsi" w:hAnsiTheme="majorHAnsi" w:cstheme="majorHAnsi"/>
          <w:highlight w:val="green"/>
        </w:rPr>
        <w:t>weapons</w:t>
      </w:r>
      <w:r w:rsidRPr="00631F47">
        <w:rPr>
          <w:rFonts w:asciiTheme="majorHAnsi" w:hAnsiTheme="majorHAnsi" w:cstheme="majorHAnsi"/>
          <w:highlight w:val="green"/>
        </w:rPr>
        <w:t xml:space="preserve">. </w:t>
      </w:r>
      <w:r w:rsidRPr="00631F47">
        <w:rPr>
          <w:rStyle w:val="StyleUnderline"/>
          <w:rFonts w:asciiTheme="majorHAnsi" w:hAnsiTheme="majorHAnsi" w:cstheme="majorHAnsi"/>
          <w:highlight w:val="green"/>
        </w:rPr>
        <w:t>China and Russia</w:t>
      </w:r>
      <w:r w:rsidRPr="00631F47">
        <w:rPr>
          <w:rStyle w:val="StyleUnderline"/>
          <w:rFonts w:asciiTheme="majorHAnsi" w:hAnsiTheme="majorHAnsi" w:cstheme="majorHAnsi"/>
        </w:rPr>
        <w:t xml:space="preserve"> have </w:t>
      </w:r>
      <w:r w:rsidRPr="00631F47">
        <w:rPr>
          <w:rStyle w:val="StyleUnderline"/>
          <w:rFonts w:asciiTheme="majorHAnsi" w:hAnsiTheme="majorHAnsi" w:cstheme="majorHAnsi"/>
          <w:highlight w:val="green"/>
        </w:rPr>
        <w:t>sprinted to develop and deploy</w:t>
      </w:r>
      <w:r w:rsidRPr="00631F47">
        <w:rPr>
          <w:rStyle w:val="StyleUnderline"/>
          <w:rFonts w:asciiTheme="majorHAnsi" w:hAnsiTheme="majorHAnsi" w:cstheme="majorHAnsi"/>
        </w:rPr>
        <w:t xml:space="preserve"> both ground-based and </w:t>
      </w:r>
      <w:r w:rsidRPr="00631F47">
        <w:rPr>
          <w:rStyle w:val="StyleUnderline"/>
          <w:rFonts w:asciiTheme="majorHAnsi" w:hAnsiTheme="majorHAnsi" w:cstheme="majorHAnsi"/>
          <w:highlight w:val="green"/>
        </w:rPr>
        <w:t>space-based</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weapons</w:t>
      </w:r>
      <w:r w:rsidRPr="00631F47">
        <w:rPr>
          <w:rStyle w:val="StyleUnderline"/>
          <w:rFonts w:asciiTheme="majorHAnsi" w:hAnsiTheme="majorHAnsi" w:cstheme="majorHAnsi"/>
        </w:rPr>
        <w:t xml:space="preserve"> targeting satellites </w:t>
      </w:r>
      <w:r w:rsidRPr="00631F47">
        <w:rPr>
          <w:rStyle w:val="StyleUnderline"/>
          <w:rFonts w:asciiTheme="majorHAnsi" w:hAnsiTheme="majorHAnsi" w:cstheme="majorHAnsi"/>
          <w:highlight w:val="green"/>
        </w:rPr>
        <w:t>while</w:t>
      </w:r>
      <w:r w:rsidRPr="00631F47">
        <w:rPr>
          <w:rStyle w:val="StyleUnderline"/>
          <w:rFonts w:asciiTheme="majorHAnsi" w:hAnsiTheme="majorHAnsi" w:cstheme="majorHAnsi"/>
        </w:rPr>
        <w:t xml:space="preserve"> simultaneously </w:t>
      </w:r>
      <w:r w:rsidRPr="00631F47">
        <w:rPr>
          <w:rStyle w:val="StyleUnderline"/>
          <w:rFonts w:asciiTheme="majorHAnsi" w:hAnsiTheme="majorHAnsi" w:cstheme="majorHAnsi"/>
          <w:highlight w:val="green"/>
        </w:rPr>
        <w:t>pushing the U</w:t>
      </w:r>
      <w:r w:rsidRPr="00631F47">
        <w:rPr>
          <w:rStyle w:val="StyleUnderline"/>
          <w:rFonts w:asciiTheme="majorHAnsi" w:hAnsiTheme="majorHAnsi" w:cstheme="majorHAnsi"/>
        </w:rPr>
        <w:t xml:space="preserve">nited </w:t>
      </w:r>
      <w:r w:rsidRPr="00631F47">
        <w:rPr>
          <w:rStyle w:val="StyleUnderline"/>
          <w:rFonts w:asciiTheme="majorHAnsi" w:hAnsiTheme="majorHAnsi" w:cstheme="majorHAnsi"/>
          <w:highlight w:val="green"/>
        </w:rPr>
        <w:t>S</w:t>
      </w:r>
      <w:r w:rsidRPr="00631F47">
        <w:rPr>
          <w:rStyle w:val="StyleUnderline"/>
          <w:rFonts w:asciiTheme="majorHAnsi" w:hAnsiTheme="majorHAnsi" w:cstheme="majorHAnsi"/>
        </w:rPr>
        <w:t xml:space="preserve">tates </w:t>
      </w:r>
      <w:r w:rsidRPr="00631F47">
        <w:rPr>
          <w:rStyle w:val="StyleUnderline"/>
          <w:rFonts w:asciiTheme="majorHAnsi" w:hAnsiTheme="majorHAnsi" w:cstheme="majorHAnsi"/>
          <w:highlight w:val="green"/>
        </w:rPr>
        <w:t>to</w:t>
      </w:r>
      <w:r w:rsidRPr="00631F47">
        <w:rPr>
          <w:rStyle w:val="StyleUnderline"/>
          <w:rFonts w:asciiTheme="majorHAnsi" w:hAnsiTheme="majorHAnsi" w:cstheme="majorHAnsi"/>
        </w:rPr>
        <w:t xml:space="preserve"> sign a treaty </w:t>
      </w:r>
      <w:r w:rsidRPr="00631F47">
        <w:rPr>
          <w:rStyle w:val="StyleUnderline"/>
          <w:rFonts w:asciiTheme="majorHAnsi" w:hAnsiTheme="majorHAnsi" w:cstheme="majorHAnsi"/>
          <w:highlight w:val="green"/>
        </w:rPr>
        <w:t>ban</w:t>
      </w:r>
      <w:r w:rsidRPr="00631F47">
        <w:rPr>
          <w:rStyle w:val="StyleUnderline"/>
          <w:rFonts w:asciiTheme="majorHAnsi" w:hAnsiTheme="majorHAnsi" w:cstheme="majorHAnsi"/>
        </w:rPr>
        <w:t>ning such weapons.</w:t>
      </w:r>
    </w:p>
    <w:p w14:paraId="2B28504E"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To protect its vital space-based military capabilities—including communications, intelligence, and missile defense satellites—and effectively deter authoritarian aggression, </w:t>
      </w:r>
      <w:r w:rsidRPr="00631F47">
        <w:rPr>
          <w:rStyle w:val="StyleUnderline"/>
          <w:rFonts w:asciiTheme="majorHAnsi" w:hAnsiTheme="majorHAnsi" w:cstheme="majorHAnsi"/>
        </w:rPr>
        <w:t>Washington should avoid being drawn into suspect international treaties on space that China and Russia have no intention of honoring.</w:t>
      </w:r>
    </w:p>
    <w:p w14:paraId="449D91B5" w14:textId="77777777" w:rsidR="005230F9" w:rsidRPr="00631F47" w:rsidRDefault="005230F9" w:rsidP="005230F9">
      <w:pPr>
        <w:rPr>
          <w:rFonts w:asciiTheme="majorHAnsi" w:hAnsiTheme="majorHAnsi" w:cstheme="majorHAnsi"/>
          <w:sz w:val="12"/>
          <w:szCs w:val="12"/>
        </w:rPr>
      </w:pPr>
      <w:r w:rsidRPr="00631F47">
        <w:rPr>
          <w:rFonts w:asciiTheme="majorHAnsi" w:hAnsiTheme="majorHAnsi" w:cstheme="majorHAnsi"/>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6BEBB0A2"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rPr>
        <w:t>On the surface, that sounds innocuous. Who, after all, wants an arms race in space?</w:t>
      </w:r>
    </w:p>
    <w:p w14:paraId="4BE4158F"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The reality, however, is that </w:t>
      </w:r>
      <w:r w:rsidRPr="00631F47">
        <w:rPr>
          <w:rStyle w:val="Emphasis"/>
          <w:rFonts w:asciiTheme="majorHAnsi" w:hAnsiTheme="majorHAnsi" w:cstheme="majorHAnsi"/>
          <w:highlight w:val="green"/>
        </w:rPr>
        <w:t>China and Russia are already racing to field</w:t>
      </w:r>
      <w:r w:rsidRPr="00631F47">
        <w:rPr>
          <w:rStyle w:val="Emphasis"/>
          <w:rFonts w:asciiTheme="majorHAnsi" w:hAnsiTheme="majorHAnsi" w:cstheme="majorHAnsi"/>
        </w:rPr>
        <w:t xml:space="preserve"> anti-satellite </w:t>
      </w:r>
      <w:r w:rsidRPr="00631F47">
        <w:rPr>
          <w:rStyle w:val="Emphasis"/>
          <w:rFonts w:asciiTheme="majorHAnsi" w:hAnsiTheme="majorHAnsi" w:cstheme="majorHAnsi"/>
          <w:highlight w:val="green"/>
        </w:rPr>
        <w:t>weapons</w:t>
      </w:r>
      <w:r w:rsidRPr="00631F47">
        <w:rPr>
          <w:rStyle w:val="Emphasis"/>
          <w:rFonts w:asciiTheme="majorHAnsi" w:hAnsiTheme="majorHAnsi" w:cstheme="majorHAnsi"/>
        </w:rPr>
        <w:t xml:space="preserve"> and have been </w:t>
      </w:r>
      <w:r w:rsidRPr="00631F47">
        <w:rPr>
          <w:rStyle w:val="Emphasis"/>
          <w:rFonts w:asciiTheme="majorHAnsi" w:hAnsiTheme="majorHAnsi" w:cstheme="majorHAnsi"/>
          <w:highlight w:val="green"/>
        </w:rPr>
        <w:t>for</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quite some time</w:t>
      </w:r>
      <w:r w:rsidRPr="00631F47">
        <w:rPr>
          <w:rFonts w:asciiTheme="majorHAnsi" w:hAnsiTheme="majorHAnsi" w:cstheme="majorHAnsi"/>
          <w:sz w:val="12"/>
        </w:rPr>
        <w:t>. “</w:t>
      </w:r>
      <w:r w:rsidRPr="00631F47">
        <w:rPr>
          <w:rStyle w:val="StyleUnderline"/>
          <w:rFonts w:asciiTheme="majorHAnsi" w:hAnsiTheme="majorHAnsi" w:cstheme="majorHAnsi"/>
        </w:rPr>
        <w:t>The space domain is competitive, congested, and contested,” Gen. James Dickinson, the head of U.S. Space Command, said in January. “</w:t>
      </w:r>
      <w:r w:rsidRPr="00631F47">
        <w:rPr>
          <w:rStyle w:val="Emphasis"/>
          <w:rFonts w:asciiTheme="majorHAnsi" w:hAnsiTheme="majorHAnsi" w:cstheme="majorHAnsi"/>
        </w:rPr>
        <w:t xml:space="preserve">Our competitors, most notably </w:t>
      </w:r>
      <w:r w:rsidRPr="00631F47">
        <w:rPr>
          <w:rStyle w:val="Emphasis"/>
          <w:rFonts w:asciiTheme="majorHAnsi" w:hAnsiTheme="majorHAnsi" w:cstheme="majorHAnsi"/>
          <w:highlight w:val="green"/>
        </w:rPr>
        <w:t>China and Russia</w:t>
      </w:r>
      <w:r w:rsidRPr="00631F47">
        <w:rPr>
          <w:rStyle w:val="Emphasis"/>
          <w:rFonts w:asciiTheme="majorHAnsi" w:hAnsiTheme="majorHAnsi" w:cstheme="majorHAnsi"/>
        </w:rPr>
        <w:t xml:space="preserve">, have </w:t>
      </w:r>
      <w:r w:rsidRPr="00631F47">
        <w:rPr>
          <w:rStyle w:val="Emphasis"/>
          <w:rFonts w:asciiTheme="majorHAnsi" w:hAnsiTheme="majorHAnsi" w:cstheme="majorHAnsi"/>
          <w:highlight w:val="green"/>
        </w:rPr>
        <w:t>militarized this domain.</w:t>
      </w:r>
      <w:r w:rsidRPr="00631F47">
        <w:rPr>
          <w:rStyle w:val="StyleUnderline"/>
          <w:rFonts w:asciiTheme="majorHAnsi" w:hAnsiTheme="majorHAnsi" w:cstheme="majorHAnsi"/>
          <w:highlight w:val="green"/>
        </w:rPr>
        <w:t>”</w:t>
      </w:r>
    </w:p>
    <w:p w14:paraId="081BFF92"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 xml:space="preserve">Beijing already has an operational ground-based anti-satellite missile capability. People’s Liberation Army units are training with the missiles, and the U.S. Defense Department believes </w:t>
      </w:r>
      <w:r w:rsidRPr="00631F47">
        <w:rPr>
          <w:rStyle w:val="StyleUnderline"/>
          <w:rFonts w:asciiTheme="majorHAnsi" w:hAnsiTheme="majorHAnsi" w:cstheme="majorHAnsi"/>
          <w:highlight w:val="green"/>
        </w:rPr>
        <w:t>Beijing</w:t>
      </w:r>
      <w:r w:rsidRPr="00631F47">
        <w:rPr>
          <w:rStyle w:val="StyleUnderline"/>
          <w:rFonts w:asciiTheme="majorHAnsi" w:hAnsiTheme="majorHAnsi" w:cstheme="majorHAnsi"/>
        </w:rPr>
        <w:t xml:space="preserve"> “probably </w:t>
      </w:r>
      <w:r w:rsidRPr="00631F47">
        <w:rPr>
          <w:rStyle w:val="StyleUnderline"/>
          <w:rFonts w:asciiTheme="majorHAnsi" w:hAnsiTheme="majorHAnsi" w:cstheme="majorHAnsi"/>
          <w:highlight w:val="green"/>
        </w:rPr>
        <w:t>intends to pursue additional</w:t>
      </w:r>
      <w:r w:rsidRPr="00631F47">
        <w:rPr>
          <w:rStyle w:val="StyleUnderline"/>
          <w:rFonts w:asciiTheme="majorHAnsi" w:hAnsiTheme="majorHAnsi" w:cstheme="majorHAnsi"/>
        </w:rPr>
        <w:t xml:space="preserve"> [anti-satellite] </w:t>
      </w:r>
      <w:r w:rsidRPr="00631F47">
        <w:rPr>
          <w:rStyle w:val="StyleUnderline"/>
          <w:rFonts w:asciiTheme="majorHAnsi" w:hAnsiTheme="majorHAnsi" w:cstheme="majorHAnsi"/>
          <w:highlight w:val="green"/>
        </w:rPr>
        <w:t>weapons</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capable of destroying satellites</w:t>
      </w:r>
      <w:r w:rsidRPr="00631F47">
        <w:rPr>
          <w:rStyle w:val="StyleUnderline"/>
          <w:rFonts w:asciiTheme="majorHAnsi" w:hAnsiTheme="majorHAnsi" w:cstheme="majorHAnsi"/>
        </w:rPr>
        <w:t xml:space="preserve"> up to geosynchronous Earth orbit.”</w:t>
      </w:r>
      <w:r w:rsidRPr="00631F47">
        <w:rPr>
          <w:rFonts w:asciiTheme="majorHAnsi" w:hAnsiTheme="majorHAnsi" w:cstheme="majorHAnsi"/>
          <w:sz w:val="12"/>
        </w:rPr>
        <w:t xml:space="preserve"> That is where America’s most sensitive nuclear communication and missile defense satellites orbit and keep watch.</w:t>
      </w:r>
    </w:p>
    <w:p w14:paraId="352837BE"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Similarly, </w:t>
      </w:r>
      <w:r w:rsidRPr="00631F47">
        <w:rPr>
          <w:rStyle w:val="StyleUnderline"/>
          <w:rFonts w:asciiTheme="majorHAnsi" w:hAnsiTheme="majorHAnsi" w:cstheme="majorHAnsi"/>
          <w:highlight w:val="green"/>
        </w:rPr>
        <w:t>Moscow tested</w:t>
      </w:r>
      <w:r w:rsidRPr="00631F47">
        <w:rPr>
          <w:rStyle w:val="StyleUnderline"/>
          <w:rFonts w:asciiTheme="majorHAnsi" w:hAnsiTheme="majorHAnsi" w:cstheme="majorHAnsi"/>
        </w:rPr>
        <w:t xml:space="preserve"> a ground-based </w:t>
      </w:r>
      <w:r w:rsidRPr="00631F47">
        <w:rPr>
          <w:rStyle w:val="StyleUnderline"/>
          <w:rFonts w:asciiTheme="majorHAnsi" w:hAnsiTheme="majorHAnsi" w:cstheme="majorHAnsi"/>
          <w:highlight w:val="green"/>
        </w:rPr>
        <w:t>anti-satellite weapon in December</w:t>
      </w:r>
      <w:r w:rsidRPr="00631F47">
        <w:rPr>
          <w:rStyle w:val="StyleUnderline"/>
          <w:rFonts w:asciiTheme="majorHAnsi" w:hAnsiTheme="majorHAnsi" w:cstheme="majorHAnsi"/>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2EF343C" w14:textId="77777777" w:rsidR="005230F9" w:rsidRPr="00631F47" w:rsidRDefault="005230F9" w:rsidP="005230F9">
      <w:pPr>
        <w:rPr>
          <w:rFonts w:asciiTheme="majorHAnsi" w:hAnsiTheme="majorHAnsi" w:cstheme="majorHAnsi"/>
          <w:sz w:val="12"/>
          <w:szCs w:val="12"/>
        </w:rPr>
      </w:pPr>
      <w:r w:rsidRPr="00631F47">
        <w:rPr>
          <w:rFonts w:asciiTheme="majorHAnsi" w:hAnsiTheme="majorHAnsi" w:cstheme="majorHAnsi"/>
          <w:sz w:val="12"/>
          <w:szCs w:val="12"/>
        </w:rPr>
        <w:t>To make matters worse, both countries are also working to deploy space-based—or so-called “on-orbit”—capabilities to attack satellites.</w:t>
      </w:r>
    </w:p>
    <w:p w14:paraId="0DB3D531"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Meanwhile, at the United Nations and other international forums, </w:t>
      </w:r>
      <w:r w:rsidRPr="00631F47">
        <w:rPr>
          <w:rStyle w:val="StyleUnderline"/>
          <w:rFonts w:asciiTheme="majorHAnsi" w:hAnsiTheme="majorHAnsi" w:cstheme="majorHAnsi"/>
        </w:rPr>
        <w:t>China and Russia are pushing the PPWT and advocating for a “no first placement” resolution—saying all governments should commit not to be the first to put weapons in space.</w:t>
      </w:r>
    </w:p>
    <w:p w14:paraId="470661C9" w14:textId="77777777" w:rsidR="005230F9" w:rsidRPr="00631F47" w:rsidRDefault="005230F9" w:rsidP="005230F9">
      <w:pPr>
        <w:rPr>
          <w:rFonts w:asciiTheme="majorHAnsi" w:hAnsiTheme="majorHAnsi" w:cstheme="majorHAnsi"/>
          <w:sz w:val="12"/>
          <w:szCs w:val="12"/>
        </w:rPr>
      </w:pPr>
      <w:r w:rsidRPr="00631F47">
        <w:rPr>
          <w:rFonts w:asciiTheme="majorHAnsi" w:hAnsiTheme="majorHAnsi" w:cstheme="majorHAnsi"/>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AE24392"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rPr>
        <w:t>In a thinly veiled attempt to mask their intentions</w:t>
      </w:r>
      <w:r w:rsidRPr="00631F47">
        <w:rPr>
          <w:rFonts w:asciiTheme="majorHAnsi" w:hAnsiTheme="majorHAnsi" w:cstheme="majorHAnsi"/>
          <w:sz w:val="12"/>
        </w:rPr>
        <w:t xml:space="preserve">, </w:t>
      </w:r>
      <w:r w:rsidRPr="00631F47">
        <w:rPr>
          <w:rStyle w:val="StyleUnderline"/>
          <w:rFonts w:asciiTheme="majorHAnsi" w:hAnsiTheme="majorHAnsi" w:cstheme="majorHAnsi"/>
        </w:rPr>
        <w:t>the two countries claim that their on-orbit capabilities are simply for peaceful purposes</w:t>
      </w:r>
      <w:r w:rsidRPr="00631F47">
        <w:rPr>
          <w:rFonts w:asciiTheme="majorHAnsi" w:hAnsiTheme="majorHAnsi" w:cstheme="majorHAnsi"/>
          <w:sz w:val="12"/>
        </w:rPr>
        <w:t>—for assessing the condition of broken satellites and conducting repairs as needed</w:t>
      </w:r>
      <w:r w:rsidRPr="00631F47">
        <w:rPr>
          <w:rStyle w:val="Emphasis"/>
          <w:rFonts w:asciiTheme="majorHAnsi" w:hAnsiTheme="majorHAnsi" w:cstheme="majorHAnsi"/>
        </w:rPr>
        <w:t>. This “</w:t>
      </w:r>
      <w:r w:rsidRPr="00631F47">
        <w:rPr>
          <w:rStyle w:val="Emphasis"/>
          <w:rFonts w:asciiTheme="majorHAnsi" w:hAnsiTheme="majorHAnsi" w:cstheme="majorHAnsi"/>
          <w:highlight w:val="green"/>
        </w:rPr>
        <w:t>dual-use” disguise permits Beijing and Moscow to put into orbit</w:t>
      </w:r>
      <w:r w:rsidRPr="00631F47">
        <w:rPr>
          <w:rStyle w:val="Emphasis"/>
          <w:rFonts w:asciiTheme="majorHAnsi" w:hAnsiTheme="majorHAnsi" w:cstheme="majorHAnsi"/>
        </w:rPr>
        <w:t xml:space="preserve"> ostensibly peaceful or </w:t>
      </w:r>
      <w:r w:rsidRPr="00631F47">
        <w:rPr>
          <w:rStyle w:val="Emphasis"/>
          <w:rFonts w:asciiTheme="majorHAnsi" w:hAnsiTheme="majorHAnsi" w:cstheme="majorHAnsi"/>
          <w:highlight w:val="green"/>
        </w:rPr>
        <w:t>commercial</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capabilities that those countries can</w:t>
      </w:r>
      <w:r w:rsidRPr="00631F47">
        <w:rPr>
          <w:rStyle w:val="Emphasis"/>
          <w:rFonts w:asciiTheme="majorHAnsi" w:hAnsiTheme="majorHAnsi" w:cstheme="majorHAnsi"/>
        </w:rPr>
        <w:t xml:space="preserve"> actually </w:t>
      </w:r>
      <w:r w:rsidRPr="00631F47">
        <w:rPr>
          <w:rStyle w:val="Emphasis"/>
          <w:rFonts w:asciiTheme="majorHAnsi" w:hAnsiTheme="majorHAnsi" w:cstheme="majorHAnsi"/>
          <w:highlight w:val="green"/>
        </w:rPr>
        <w:t>use to</w:t>
      </w:r>
      <w:r w:rsidRPr="00631F47">
        <w:rPr>
          <w:rStyle w:val="Emphasis"/>
          <w:rFonts w:asciiTheme="majorHAnsi" w:hAnsiTheme="majorHAnsi" w:cstheme="majorHAnsi"/>
        </w:rPr>
        <w:t xml:space="preserve"> disable or </w:t>
      </w:r>
      <w:r w:rsidRPr="00631F47">
        <w:rPr>
          <w:rStyle w:val="Emphasis"/>
          <w:rFonts w:asciiTheme="majorHAnsi" w:hAnsiTheme="majorHAnsi" w:cstheme="majorHAnsi"/>
          <w:highlight w:val="green"/>
        </w:rPr>
        <w:t>destroy U.S. military</w:t>
      </w:r>
      <w:r w:rsidRPr="00631F47">
        <w:rPr>
          <w:rStyle w:val="Emphasis"/>
          <w:rFonts w:asciiTheme="majorHAnsi" w:hAnsiTheme="majorHAnsi" w:cstheme="majorHAnsi"/>
        </w:rPr>
        <w:t xml:space="preserve"> and intelligence </w:t>
      </w:r>
      <w:r w:rsidRPr="00631F47">
        <w:rPr>
          <w:rStyle w:val="Emphasis"/>
          <w:rFonts w:asciiTheme="majorHAnsi" w:hAnsiTheme="majorHAnsi" w:cstheme="majorHAnsi"/>
          <w:highlight w:val="green"/>
        </w:rPr>
        <w:t>satellites</w:t>
      </w:r>
      <w:r w:rsidRPr="00631F47">
        <w:rPr>
          <w:rStyle w:val="Emphasis"/>
          <w:rFonts w:asciiTheme="majorHAnsi" w:hAnsiTheme="majorHAnsi" w:cstheme="majorHAnsi"/>
        </w:rPr>
        <w:t>.</w:t>
      </w:r>
    </w:p>
    <w:p w14:paraId="354712EE" w14:textId="77777777" w:rsidR="005230F9" w:rsidRPr="00631F47" w:rsidRDefault="005230F9" w:rsidP="005230F9">
      <w:pPr>
        <w:rPr>
          <w:rFonts w:asciiTheme="majorHAnsi" w:hAnsiTheme="majorHAnsi" w:cstheme="majorHAnsi"/>
          <w:sz w:val="12"/>
        </w:rPr>
      </w:pPr>
      <w:r w:rsidRPr="00631F47">
        <w:rPr>
          <w:rStyle w:val="StyleUnderline"/>
          <w:rFonts w:asciiTheme="majorHAnsi" w:hAnsiTheme="majorHAnsi" w:cstheme="majorHAnsi"/>
        </w:rPr>
        <w:t>China</w:t>
      </w:r>
      <w:r w:rsidRPr="00631F47">
        <w:rPr>
          <w:rFonts w:asciiTheme="majorHAnsi" w:hAnsiTheme="majorHAnsi" w:cstheme="majorHAnsi"/>
          <w:sz w:val="12"/>
        </w:rPr>
        <w:t xml:space="preserve">, for example, </w:t>
      </w:r>
      <w:r w:rsidRPr="00631F47">
        <w:rPr>
          <w:rStyle w:val="StyleUnderline"/>
          <w:rFonts w:asciiTheme="majorHAnsi" w:hAnsiTheme="majorHAnsi" w:cstheme="majorHAnsi"/>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631F47">
        <w:rPr>
          <w:rFonts w:asciiTheme="majorHAnsi" w:hAnsiTheme="majorHAnsi" w:cstheme="majorHAnsi"/>
          <w:sz w:val="12"/>
        </w:rPr>
        <w:t>.</w:t>
      </w:r>
    </w:p>
    <w:p w14:paraId="02ADF49B" w14:textId="77777777" w:rsidR="005230F9" w:rsidRPr="00631F47" w:rsidRDefault="005230F9" w:rsidP="005230F9">
      <w:pPr>
        <w:rPr>
          <w:rStyle w:val="Emphasis"/>
          <w:rFonts w:asciiTheme="majorHAnsi" w:hAnsiTheme="majorHAnsi" w:cstheme="majorHAnsi"/>
        </w:rPr>
      </w:pPr>
      <w:r w:rsidRPr="00631F47">
        <w:rPr>
          <w:rFonts w:asciiTheme="majorHAnsi" w:hAnsiTheme="majorHAnsi" w:cstheme="majorHAnsi"/>
          <w:sz w:val="12"/>
        </w:rPr>
        <w:lastRenderedPageBreak/>
        <w:t xml:space="preserve">Not to be outdone, </w:t>
      </w:r>
      <w:r w:rsidRPr="00631F47">
        <w:rPr>
          <w:rStyle w:val="StyleUnderline"/>
          <w:rFonts w:asciiTheme="majorHAnsi" w:hAnsiTheme="majorHAnsi" w:cstheme="majorHAnsi"/>
        </w:rPr>
        <w:t>Russia deployed a pair of “nesting doll” satellites that shadowed a U.S. satellite in space.</w:t>
      </w:r>
      <w:r w:rsidRPr="00631F47">
        <w:rPr>
          <w:rFonts w:asciiTheme="majorHAnsi" w:hAnsiTheme="majorHAnsi" w:cstheme="majorHAnsi"/>
          <w:sz w:val="12"/>
        </w:rPr>
        <w:t xml:space="preserve"> </w:t>
      </w:r>
      <w:r w:rsidRPr="00631F47">
        <w:rPr>
          <w:rStyle w:val="Emphasis"/>
          <w:rFonts w:asciiTheme="majorHAnsi" w:hAnsiTheme="majorHAnsi" w:cstheme="majorHAnsi"/>
        </w:rPr>
        <w:t>One Russian satellite birthed another, with Russia’s defense ministry claiming its purpose was to assess the “technical condition of domestic satellites.”</w:t>
      </w:r>
    </w:p>
    <w:p w14:paraId="668D7E00"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But later, </w:t>
      </w:r>
      <w:r w:rsidRPr="00631F47">
        <w:rPr>
          <w:rStyle w:val="Emphasis"/>
          <w:rFonts w:asciiTheme="majorHAnsi" w:hAnsiTheme="majorHAnsi" w:cstheme="majorHAnsi"/>
        </w:rPr>
        <w:t>the second satellite conducted a weapons test</w:t>
      </w:r>
      <w:r w:rsidRPr="00631F47">
        <w:rPr>
          <w:rFonts w:asciiTheme="majorHAnsi" w:hAnsiTheme="majorHAnsi" w:cstheme="majorHAnsi"/>
          <w:sz w:val="12"/>
        </w:rPr>
        <w:t xml:space="preserve">, firing what appeared to be a space torpedo. </w:t>
      </w:r>
      <w:r w:rsidRPr="00631F47">
        <w:rPr>
          <w:rStyle w:val="StyleUnderline"/>
          <w:rFonts w:asciiTheme="majorHAnsi" w:hAnsiTheme="majorHAnsi" w:cstheme="majorHAnsi"/>
        </w:rPr>
        <w:t>The Kremlin never explained how a fast-moving one-time projectile provided superior inspection benefits compared with the other Russian satellite flying persistently nearby.</w:t>
      </w:r>
    </w:p>
    <w:p w14:paraId="5D27BFD6"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rPr>
        <w:t>Instead of falling prey to China and Russia’s treaty trap, Washington must urgently work with allies to improve spaced-based military and intelligence capabilities.</w:t>
      </w:r>
    </w:p>
    <w:p w14:paraId="58F74C8F" w14:textId="77777777" w:rsidR="005230F9" w:rsidRPr="00631F47" w:rsidRDefault="005230F9" w:rsidP="005230F9">
      <w:pPr>
        <w:rPr>
          <w:rFonts w:asciiTheme="majorHAnsi" w:hAnsiTheme="majorHAnsi" w:cstheme="majorHAnsi"/>
          <w:sz w:val="12"/>
          <w:szCs w:val="12"/>
        </w:rPr>
      </w:pPr>
      <w:r w:rsidRPr="00631F47">
        <w:rPr>
          <w:rFonts w:asciiTheme="majorHAnsi" w:hAnsiTheme="majorHAnsi" w:cstheme="majorHAnsi"/>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240DF4B" w14:textId="77777777" w:rsidR="005230F9" w:rsidRPr="00631F47" w:rsidRDefault="005230F9" w:rsidP="005230F9">
      <w:pPr>
        <w:rPr>
          <w:rStyle w:val="Emphasis"/>
          <w:rFonts w:asciiTheme="majorHAnsi" w:hAnsiTheme="majorHAnsi" w:cstheme="majorHAnsi"/>
        </w:rPr>
      </w:pPr>
      <w:r w:rsidRPr="00631F47">
        <w:rPr>
          <w:rFonts w:asciiTheme="majorHAnsi" w:hAnsiTheme="majorHAnsi" w:cstheme="majorHAnsi"/>
          <w:sz w:val="12"/>
        </w:rPr>
        <w:t xml:space="preserve">For starters, </w:t>
      </w:r>
      <w:r w:rsidRPr="00631F47">
        <w:rPr>
          <w:rStyle w:val="StyleUnderline"/>
          <w:rFonts w:asciiTheme="majorHAnsi" w:hAnsiTheme="majorHAnsi" w:cstheme="majorHAnsi"/>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631F47">
        <w:rPr>
          <w:rFonts w:asciiTheme="majorHAnsi" w:hAnsiTheme="majorHAnsi" w:cstheme="majorHAnsi"/>
          <w:sz w:val="12"/>
        </w:rPr>
        <w:t xml:space="preserve">. The </w:t>
      </w:r>
      <w:r w:rsidRPr="00631F47">
        <w:rPr>
          <w:rStyle w:val="Emphasis"/>
          <w:rFonts w:asciiTheme="majorHAnsi" w:hAnsiTheme="majorHAnsi" w:cstheme="majorHAnsi"/>
        </w:rPr>
        <w:t>PPWT also does not prohibit the development, testing, or stockpiling of weapons on Earth that could be quickly put into orbit.</w:t>
      </w:r>
    </w:p>
    <w:p w14:paraId="2DC315D1"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 xml:space="preserve">Even if these deficiencies were addressed, </w:t>
      </w:r>
      <w:r w:rsidRPr="00631F47">
        <w:rPr>
          <w:rStyle w:val="StyleUnderline"/>
          <w:rFonts w:asciiTheme="majorHAnsi" w:hAnsiTheme="majorHAnsi" w:cstheme="majorHAnsi"/>
        </w:rPr>
        <w:t>the PPWT lacks any verification plan to ensure compliance</w:t>
      </w:r>
      <w:r w:rsidRPr="00631F47">
        <w:rPr>
          <w:rFonts w:asciiTheme="majorHAnsi" w:hAnsiTheme="majorHAnsi" w:cstheme="majorHAnsi"/>
          <w:sz w:val="12"/>
        </w:rPr>
        <w:t>. Instead, the treaty calls for “transparency and confidence-building measures” implemented on a “voluntary basis.” In other words, Beijing and Moscow want the United States to trust but never verify.</w:t>
      </w:r>
    </w:p>
    <w:p w14:paraId="3028B709" w14:textId="77777777" w:rsidR="005230F9" w:rsidRPr="00631F47" w:rsidRDefault="005230F9" w:rsidP="005230F9">
      <w:pPr>
        <w:rPr>
          <w:rStyle w:val="Emphasis"/>
          <w:rFonts w:asciiTheme="majorHAnsi" w:hAnsiTheme="majorHAnsi" w:cstheme="majorHAnsi"/>
        </w:rPr>
      </w:pPr>
      <w:r w:rsidRPr="00631F47">
        <w:rPr>
          <w:rFonts w:asciiTheme="majorHAnsi" w:hAnsiTheme="majorHAnsi" w:cstheme="majorHAnsi"/>
          <w:sz w:val="12"/>
        </w:rPr>
        <w:t xml:space="preserve">But then again, </w:t>
      </w:r>
      <w:r w:rsidRPr="00631F47">
        <w:rPr>
          <w:rStyle w:val="StyleUnderline"/>
          <w:rFonts w:asciiTheme="majorHAnsi" w:hAnsiTheme="majorHAnsi" w:cstheme="majorHAnsi"/>
        </w:rPr>
        <w:t>Americans should not be surprised by the PPWT</w:t>
      </w:r>
      <w:r w:rsidRPr="00631F47">
        <w:rPr>
          <w:rFonts w:asciiTheme="majorHAnsi" w:hAnsiTheme="majorHAnsi" w:cstheme="majorHAnsi"/>
          <w:sz w:val="12"/>
        </w:rPr>
        <w:t xml:space="preserve">. </w:t>
      </w:r>
      <w:r w:rsidRPr="00631F47">
        <w:rPr>
          <w:rStyle w:val="Emphasis"/>
          <w:rFonts w:asciiTheme="majorHAnsi" w:hAnsiTheme="majorHAnsi" w:cstheme="majorHAnsi"/>
        </w:rPr>
        <w:t>Moscow habitually seeks to use international arms control treaties to constrain the United States while viewing treaty strictures as optional when they become inconvenient or when the Kremlin sees an opportunity to seize a military advantage.</w:t>
      </w:r>
    </w:p>
    <w:p w14:paraId="2502B262"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 xml:space="preserve">For more than a decade before its demise in 2019, </w:t>
      </w:r>
      <w:r w:rsidRPr="00631F47">
        <w:rPr>
          <w:rStyle w:val="StyleUnderline"/>
          <w:rFonts w:asciiTheme="majorHAnsi" w:hAnsiTheme="majorHAnsi" w:cstheme="majorHAnsi"/>
        </w:rPr>
        <w:t>Moscow used the Intermediate-Range Nuclear Forces Treaty to constrain the United States while the Kremlin produced, flight-tested, and fielded a ground-launched intermediate-range cruise missile in direct contravention of the treaty</w:t>
      </w:r>
      <w:r w:rsidRPr="00631F47">
        <w:rPr>
          <w:rFonts w:asciiTheme="majorHAnsi" w:hAnsiTheme="majorHAnsi" w:cstheme="majorHAnsi"/>
          <w:sz w:val="12"/>
        </w:rPr>
        <w:t xml:space="preserve">. </w:t>
      </w:r>
      <w:r w:rsidRPr="00631F47">
        <w:rPr>
          <w:rStyle w:val="StyleUnderline"/>
          <w:rFonts w:asciiTheme="majorHAnsi" w:hAnsiTheme="majorHAnsi" w:cstheme="majorHAnsi"/>
        </w:rPr>
        <w:t>Beijing, for its part, often exhibits an allergy to serious international arms control treaties</w:t>
      </w:r>
      <w:r w:rsidRPr="00631F47">
        <w:rPr>
          <w:rFonts w:asciiTheme="majorHAnsi" w:hAnsiTheme="majorHAnsi" w:cstheme="majorHAnsi"/>
          <w:sz w:val="12"/>
        </w:rPr>
        <w:t>. The willingness of the Chinese Communist Party to support the PPWT is, therefore, cause for some additional reflection in Washington.</w:t>
      </w:r>
    </w:p>
    <w:p w14:paraId="73821278" w14:textId="77777777" w:rsidR="005230F9" w:rsidRPr="00631F47" w:rsidRDefault="005230F9" w:rsidP="005230F9">
      <w:pPr>
        <w:rPr>
          <w:rStyle w:val="Emphasis"/>
          <w:rFonts w:asciiTheme="majorHAnsi" w:hAnsiTheme="majorHAnsi" w:cstheme="majorHAnsi"/>
        </w:rPr>
      </w:pPr>
      <w:r w:rsidRPr="00631F47">
        <w:rPr>
          <w:rFonts w:asciiTheme="majorHAnsi" w:hAnsiTheme="majorHAnsi" w:cstheme="majorHAnsi"/>
          <w:sz w:val="12"/>
        </w:rPr>
        <w:t xml:space="preserve">So </w:t>
      </w:r>
      <w:r w:rsidRPr="00631F47">
        <w:rPr>
          <w:rStyle w:val="Emphasis"/>
          <w:rFonts w:asciiTheme="majorHAnsi" w:hAnsiTheme="majorHAnsi" w:cstheme="majorHAnsi"/>
        </w:rPr>
        <w:t>instead of falling prey to China and Russia’s PPWT trap, the United States must urgently work with allies to improve the resilience and redundancy of spaced-based military and intelligence capabilities.</w:t>
      </w:r>
    </w:p>
    <w:p w14:paraId="600B80A0" w14:textId="77777777" w:rsidR="005230F9" w:rsidRPr="00631F47" w:rsidRDefault="005230F9" w:rsidP="005230F9">
      <w:pPr>
        <w:rPr>
          <w:rFonts w:asciiTheme="majorHAnsi" w:hAnsiTheme="majorHAnsi" w:cstheme="majorHAnsi"/>
          <w:sz w:val="12"/>
        </w:rPr>
      </w:pPr>
      <w:r w:rsidRPr="00631F47">
        <w:rPr>
          <w:rFonts w:asciiTheme="majorHAnsi" w:hAnsiTheme="majorHAnsi" w:cstheme="majorHAnsi"/>
          <w:sz w:val="12"/>
        </w:rPr>
        <w:t>Washington should also advance nascent efforts to establish rules of the road in space. “</w:t>
      </w:r>
      <w:r w:rsidRPr="00631F47">
        <w:rPr>
          <w:rStyle w:val="Emphasis"/>
          <w:rFonts w:asciiTheme="majorHAnsi" w:hAnsiTheme="majorHAnsi" w:cstheme="majorHAnsi"/>
          <w:highlight w:val="green"/>
        </w:rPr>
        <w:t>There are really no norms</w:t>
      </w:r>
      <w:r w:rsidRPr="00631F47">
        <w:rPr>
          <w:rStyle w:val="Emphasis"/>
          <w:rFonts w:asciiTheme="majorHAnsi" w:hAnsiTheme="majorHAnsi" w:cstheme="majorHAnsi"/>
        </w:rPr>
        <w:t xml:space="preserve"> of behavior </w:t>
      </w:r>
      <w:r w:rsidRPr="00631F47">
        <w:rPr>
          <w:rStyle w:val="Emphasis"/>
          <w:rFonts w:asciiTheme="majorHAnsi" w:hAnsiTheme="majorHAnsi" w:cstheme="majorHAnsi"/>
          <w:highlight w:val="green"/>
        </w:rPr>
        <w:t>in</w:t>
      </w:r>
      <w:r w:rsidRPr="00631F47">
        <w:rPr>
          <w:rStyle w:val="Emphasis"/>
          <w:rFonts w:asciiTheme="majorHAnsi" w:hAnsiTheme="majorHAnsi" w:cstheme="majorHAnsi"/>
        </w:rPr>
        <w:t xml:space="preserve"> </w:t>
      </w:r>
      <w:r w:rsidRPr="00631F47">
        <w:rPr>
          <w:rStyle w:val="Emphasis"/>
          <w:rFonts w:asciiTheme="majorHAnsi" w:hAnsiTheme="majorHAnsi" w:cstheme="majorHAnsi"/>
          <w:highlight w:val="green"/>
        </w:rPr>
        <w:t>space</w:t>
      </w:r>
      <w:r w:rsidRPr="00631F47">
        <w:rPr>
          <w:rFonts w:asciiTheme="majorHAnsi" w:hAnsiTheme="majorHAnsi" w:cstheme="majorHAnsi"/>
          <w:sz w:val="12"/>
        </w:rPr>
        <w:t>,” Gen. John Raymond, the chief of space operations at U.S. Space Force, said this month. “</w:t>
      </w:r>
      <w:r w:rsidRPr="00631F47">
        <w:rPr>
          <w:rStyle w:val="Emphasis"/>
          <w:rFonts w:asciiTheme="majorHAnsi" w:hAnsiTheme="majorHAnsi" w:cstheme="majorHAnsi"/>
        </w:rPr>
        <w:t>It’s the wild, wild West.”</w:t>
      </w:r>
    </w:p>
    <w:p w14:paraId="34525DDB" w14:textId="77777777" w:rsidR="005230F9" w:rsidRPr="00631F47" w:rsidRDefault="005230F9" w:rsidP="005230F9">
      <w:pPr>
        <w:rPr>
          <w:rStyle w:val="StyleUnderline"/>
          <w:rFonts w:asciiTheme="majorHAnsi" w:hAnsiTheme="majorHAnsi" w:cstheme="majorHAnsi"/>
        </w:rPr>
      </w:pPr>
      <w:r w:rsidRPr="00631F47">
        <w:rPr>
          <w:rStyle w:val="StyleUnderline"/>
          <w:rFonts w:asciiTheme="majorHAnsi" w:hAnsiTheme="majorHAnsi" w:cstheme="majorHAnsi"/>
        </w:rPr>
        <w:t xml:space="preserve">In a notable and positive step, the U.N. General Assembly passed a British-introduced resolution in December that seeks to establish “norms, rules and principles of responsible </w:t>
      </w:r>
      <w:proofErr w:type="spellStart"/>
      <w:r w:rsidRPr="00631F47">
        <w:rPr>
          <w:rStyle w:val="StyleUnderline"/>
          <w:rFonts w:asciiTheme="majorHAnsi" w:hAnsiTheme="majorHAnsi" w:cstheme="majorHAnsi"/>
        </w:rPr>
        <w:t>behaviours</w:t>
      </w:r>
      <w:proofErr w:type="spellEnd"/>
      <w:r w:rsidRPr="00631F47">
        <w:rPr>
          <w:rStyle w:val="StyleUnderline"/>
          <w:rFonts w:asciiTheme="majorHAnsi" w:hAnsiTheme="majorHAnsi" w:cstheme="majorHAnsi"/>
        </w:rPr>
        <w:t>” in space, which could reduce the chances for dangerous miscalculation.</w:t>
      </w:r>
    </w:p>
    <w:p w14:paraId="56E76B55" w14:textId="77777777" w:rsidR="005230F9" w:rsidRPr="00631F47" w:rsidRDefault="005230F9" w:rsidP="005230F9">
      <w:pPr>
        <w:rPr>
          <w:rFonts w:asciiTheme="majorHAnsi" w:hAnsiTheme="majorHAnsi" w:cstheme="majorHAnsi"/>
          <w:sz w:val="12"/>
          <w:szCs w:val="12"/>
        </w:rPr>
      </w:pPr>
      <w:r w:rsidRPr="00631F47">
        <w:rPr>
          <w:rFonts w:asciiTheme="majorHAnsi" w:hAnsiTheme="majorHAnsi" w:cstheme="majorHAnsi"/>
          <w:sz w:val="12"/>
          <w:szCs w:val="12"/>
        </w:rPr>
        <w:t>The vote was 164 in favor, including the United States—and a mere 12 opposed.</w:t>
      </w:r>
    </w:p>
    <w:p w14:paraId="070D6E61" w14:textId="77777777" w:rsidR="005230F9" w:rsidRPr="00631F47" w:rsidRDefault="005230F9" w:rsidP="005230F9">
      <w:pPr>
        <w:rPr>
          <w:rFonts w:asciiTheme="majorHAnsi" w:hAnsiTheme="majorHAnsi" w:cstheme="majorHAnsi"/>
          <w:sz w:val="12"/>
        </w:rPr>
      </w:pPr>
      <w:r w:rsidRPr="00631F47">
        <w:rPr>
          <w:rStyle w:val="Emphasis"/>
          <w:rFonts w:asciiTheme="majorHAnsi" w:hAnsiTheme="majorHAnsi" w:cstheme="majorHAnsi"/>
        </w:rPr>
        <w:t>Any guesses regarding who voted no? You guessed it: China and Russia</w:t>
      </w:r>
      <w:r w:rsidRPr="00631F47">
        <w:rPr>
          <w:rFonts w:asciiTheme="majorHAnsi" w:hAnsiTheme="majorHAnsi" w:cstheme="majorHAnsi"/>
          <w:sz w:val="12"/>
        </w:rPr>
        <w:t>. They were joined by their friends Iran, North Korea, Syria, Venezuela, and Cuba.</w:t>
      </w:r>
    </w:p>
    <w:p w14:paraId="29503231"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rPr>
        <w:t xml:space="preserve">So much for a Chinese and Russian desire to pursue constructive and peaceful policies in space. </w:t>
      </w:r>
      <w:r w:rsidRPr="00631F47">
        <w:rPr>
          <w:rStyle w:val="Emphasis"/>
          <w:rFonts w:asciiTheme="majorHAnsi" w:hAnsiTheme="majorHAnsi" w:cstheme="majorHAnsi"/>
          <w:highlight w:val="green"/>
        </w:rPr>
        <w:t>Their duplicity continues.</w:t>
      </w:r>
    </w:p>
    <w:p w14:paraId="04A24910" w14:textId="77777777" w:rsidR="005230F9" w:rsidRPr="00631F47" w:rsidRDefault="005230F9" w:rsidP="005230F9">
      <w:pPr>
        <w:pStyle w:val="Heading4"/>
        <w:rPr>
          <w:rFonts w:asciiTheme="majorHAnsi" w:hAnsiTheme="majorHAnsi" w:cstheme="majorHAnsi"/>
        </w:rPr>
      </w:pPr>
      <w:r w:rsidRPr="00631F47">
        <w:rPr>
          <w:rFonts w:asciiTheme="majorHAnsi" w:hAnsiTheme="majorHAnsi" w:cstheme="majorHAnsi"/>
          <w:u w:val="single"/>
        </w:rPr>
        <w:lastRenderedPageBreak/>
        <w:t>Extinction</w:t>
      </w:r>
      <w:r w:rsidRPr="00631F47">
        <w:rPr>
          <w:rFonts w:asciiTheme="majorHAnsi" w:hAnsiTheme="majorHAnsi" w:cstheme="majorHAnsi"/>
        </w:rPr>
        <w:t xml:space="preserve"> – destruction of satellites, diminished future use of near space, and terrestrial war </w:t>
      </w:r>
    </w:p>
    <w:p w14:paraId="60D99452" w14:textId="77777777" w:rsidR="005230F9" w:rsidRPr="00631F47" w:rsidRDefault="005230F9" w:rsidP="005230F9">
      <w:pPr>
        <w:rPr>
          <w:rStyle w:val="Style13ptBold"/>
          <w:rFonts w:asciiTheme="majorHAnsi" w:hAnsiTheme="majorHAnsi" w:cstheme="majorHAnsi"/>
        </w:rPr>
      </w:pPr>
      <w:r w:rsidRPr="00631F47">
        <w:rPr>
          <w:rStyle w:val="Style13ptBold"/>
          <w:rFonts w:asciiTheme="majorHAnsi" w:hAnsiTheme="majorHAnsi" w:cstheme="majorHAnsi"/>
        </w:rPr>
        <w:t xml:space="preserve">Gilliard 19 </w:t>
      </w:r>
      <w:r w:rsidRPr="00631F47">
        <w:rPr>
          <w:rFonts w:asciiTheme="majorHAnsi" w:hAnsiTheme="majorHAnsi" w:cstheme="majorHAnsi"/>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631F47">
        <w:rPr>
          <w:rFonts w:asciiTheme="majorHAnsi" w:hAnsiTheme="majorHAnsi" w:cstheme="majorHAnsi"/>
        </w:rPr>
        <w:t>The</w:t>
      </w:r>
      <w:proofErr w:type="gramEnd"/>
      <w:r w:rsidRPr="00631F47">
        <w:rPr>
          <w:rFonts w:asciiTheme="majorHAnsi" w:hAnsiTheme="majorHAnsi" w:cstheme="majorHAnsi"/>
        </w:rPr>
        <w:t xml:space="preserve"> Consequences Of Militarizing Outer Space?” Global Security Review, 6/10/2019. https://globalsecurityreview.com/consequences-militarization-space/] BC</w:t>
      </w:r>
    </w:p>
    <w:p w14:paraId="161BFFC2"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highlight w:val="green"/>
        </w:rPr>
        <w:t>Consequences of Armament</w:t>
      </w:r>
      <w:r w:rsidRPr="00631F47">
        <w:rPr>
          <w:rStyle w:val="Emphasis"/>
          <w:rFonts w:asciiTheme="majorHAnsi" w:hAnsiTheme="majorHAnsi" w:cstheme="majorHAnsi"/>
        </w:rPr>
        <w:t xml:space="preserve"> and Aggression </w:t>
      </w:r>
      <w:r w:rsidRPr="00631F47">
        <w:rPr>
          <w:rStyle w:val="Emphasis"/>
          <w:rFonts w:asciiTheme="majorHAnsi" w:hAnsiTheme="majorHAnsi" w:cstheme="majorHAnsi"/>
          <w:highlight w:val="green"/>
        </w:rPr>
        <w:t>in Space</w:t>
      </w:r>
    </w:p>
    <w:p w14:paraId="4B2F7384" w14:textId="77777777" w:rsidR="005230F9" w:rsidRPr="00631F47" w:rsidRDefault="005230F9" w:rsidP="005230F9">
      <w:pPr>
        <w:rPr>
          <w:rStyle w:val="StyleUnderline"/>
          <w:rFonts w:asciiTheme="majorHAnsi" w:hAnsiTheme="majorHAnsi" w:cstheme="majorHAnsi"/>
        </w:rPr>
      </w:pPr>
      <w:r w:rsidRPr="00631F47">
        <w:rPr>
          <w:rStyle w:val="StyleUnderline"/>
          <w:rFonts w:asciiTheme="majorHAnsi" w:hAnsiTheme="majorHAnsi" w:cstheme="majorHAnsi"/>
        </w:rPr>
        <w:t xml:space="preserve">The consequences of weapons testing and aggression in space could span generations, and current technological advances only increase the urgency for policymakers to pursue a limitations treaty. As it stands, there are </w:t>
      </w:r>
      <w:r w:rsidRPr="00631F47">
        <w:rPr>
          <w:rStyle w:val="Emphasis"/>
          <w:rFonts w:asciiTheme="majorHAnsi" w:hAnsiTheme="majorHAnsi" w:cstheme="majorHAnsi"/>
        </w:rPr>
        <w:t>three major ramifications</w:t>
      </w:r>
      <w:r w:rsidRPr="00631F47">
        <w:rPr>
          <w:rStyle w:val="StyleUnderline"/>
          <w:rFonts w:asciiTheme="majorHAnsi" w:hAnsiTheme="majorHAnsi" w:cstheme="majorHAnsi"/>
        </w:rPr>
        <w:t xml:space="preserve"> of a potential arms race in space:</w:t>
      </w:r>
    </w:p>
    <w:p w14:paraId="766F7813"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highlight w:val="green"/>
        </w:rPr>
        <w:t>The destruction of satellites</w:t>
      </w:r>
    </w:p>
    <w:p w14:paraId="2D5E6B09"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As both financial and technological barriers to the space services industry have decreased, the number of governmental and private investors with assets in space has inevitably increased. </w:t>
      </w:r>
      <w:r w:rsidRPr="00631F47">
        <w:rPr>
          <w:rStyle w:val="StyleUnderline"/>
          <w:rFonts w:asciiTheme="majorHAnsi" w:hAnsiTheme="majorHAnsi" w:cstheme="majorHAnsi"/>
        </w:rPr>
        <w:t xml:space="preserve">There is now an abundance of satellites in space owned by multiple states and corporations. These satellites are </w:t>
      </w:r>
      <w:r w:rsidRPr="00631F47">
        <w:rPr>
          <w:rStyle w:val="StyleUnderline"/>
          <w:rFonts w:asciiTheme="majorHAnsi" w:hAnsiTheme="majorHAnsi" w:cstheme="majorHAnsi"/>
          <w:highlight w:val="green"/>
        </w:rPr>
        <w:t>used to</w:t>
      </w:r>
      <w:r w:rsidRPr="00631F47">
        <w:rPr>
          <w:rStyle w:val="StyleUnderline"/>
          <w:rFonts w:asciiTheme="majorHAnsi" w:hAnsiTheme="majorHAnsi" w:cstheme="majorHAnsi"/>
        </w:rPr>
        <w:t xml:space="preserve"> not only </w:t>
      </w:r>
      <w:r w:rsidRPr="00631F47">
        <w:rPr>
          <w:rStyle w:val="StyleUnderline"/>
          <w:rFonts w:asciiTheme="majorHAnsi" w:hAnsiTheme="majorHAnsi" w:cstheme="majorHAnsi"/>
          <w:highlight w:val="green"/>
        </w:rPr>
        <w:t>coordinate military actions</w:t>
      </w:r>
      <w:r w:rsidRPr="00631F47">
        <w:rPr>
          <w:rStyle w:val="StyleUnderline"/>
          <w:rFonts w:asciiTheme="majorHAnsi" w:hAnsiTheme="majorHAnsi" w:cstheme="majorHAnsi"/>
        </w:rPr>
        <w:t xml:space="preserve">, but to </w:t>
      </w:r>
      <w:r w:rsidRPr="00631F47">
        <w:rPr>
          <w:rStyle w:val="StyleUnderline"/>
          <w:rFonts w:asciiTheme="majorHAnsi" w:hAnsiTheme="majorHAnsi" w:cstheme="majorHAnsi"/>
          <w:highlight w:val="green"/>
        </w:rPr>
        <w:t>perform more</w:t>
      </w:r>
      <w:r w:rsidRPr="00631F47">
        <w:rPr>
          <w:rStyle w:val="StyleUnderline"/>
          <w:rFonts w:asciiTheme="majorHAnsi" w:hAnsiTheme="majorHAnsi" w:cstheme="majorHAnsi"/>
        </w:rPr>
        <w:t xml:space="preserve"> mundane </w:t>
      </w:r>
      <w:r w:rsidRPr="00631F47">
        <w:rPr>
          <w:rStyle w:val="StyleUnderline"/>
          <w:rFonts w:asciiTheme="majorHAnsi" w:hAnsiTheme="majorHAnsi" w:cstheme="majorHAnsi"/>
          <w:highlight w:val="green"/>
        </w:rPr>
        <w:t>tasks, like</w:t>
      </w:r>
      <w:r w:rsidRPr="00631F47">
        <w:rPr>
          <w:rStyle w:val="StyleUnderline"/>
          <w:rFonts w:asciiTheme="majorHAnsi" w:hAnsiTheme="majorHAnsi" w:cstheme="majorHAnsi"/>
        </w:rPr>
        <w:t xml:space="preserve"> obtaining </w:t>
      </w:r>
      <w:r w:rsidRPr="00631F47">
        <w:rPr>
          <w:rStyle w:val="StyleUnderline"/>
          <w:rFonts w:asciiTheme="majorHAnsi" w:hAnsiTheme="majorHAnsi" w:cstheme="majorHAnsi"/>
          <w:highlight w:val="green"/>
        </w:rPr>
        <w:t>weather reports</w:t>
      </w:r>
      <w:r w:rsidRPr="00631F47">
        <w:rPr>
          <w:rStyle w:val="StyleUnderline"/>
          <w:rFonts w:asciiTheme="majorHAnsi" w:hAnsiTheme="majorHAnsi" w:cstheme="majorHAnsi"/>
        </w:rPr>
        <w:t xml:space="preserve">, or managing on-ground </w:t>
      </w:r>
      <w:r w:rsidRPr="00631F47">
        <w:rPr>
          <w:rStyle w:val="StyleUnderline"/>
          <w:rFonts w:asciiTheme="majorHAnsi" w:hAnsiTheme="majorHAnsi" w:cstheme="majorHAnsi"/>
          <w:highlight w:val="green"/>
        </w:rPr>
        <w:t>communications, and navigation</w:t>
      </w:r>
      <w:r w:rsidRPr="00631F47">
        <w:rPr>
          <w:rStyle w:val="StyleUnderline"/>
          <w:rFonts w:asciiTheme="majorHAnsi" w:hAnsiTheme="majorHAnsi" w:cstheme="majorHAnsi"/>
        </w:rPr>
        <w:t>.</w:t>
      </w:r>
    </w:p>
    <w:p w14:paraId="1A3D151C" w14:textId="77777777" w:rsidR="005230F9" w:rsidRPr="00631F47" w:rsidRDefault="005230F9" w:rsidP="005230F9">
      <w:pPr>
        <w:rPr>
          <w:rStyle w:val="StyleUnderline"/>
          <w:rFonts w:asciiTheme="majorHAnsi" w:hAnsiTheme="majorHAnsi" w:cstheme="majorHAnsi"/>
        </w:rPr>
      </w:pPr>
      <w:r w:rsidRPr="00631F47">
        <w:rPr>
          <w:rStyle w:val="Emphasis"/>
          <w:rFonts w:asciiTheme="majorHAnsi" w:hAnsiTheme="majorHAnsi" w:cstheme="majorHAnsi"/>
        </w:rPr>
        <w:t xml:space="preserve">Should states begin </w:t>
      </w:r>
      <w:r w:rsidRPr="00631F47">
        <w:rPr>
          <w:rStyle w:val="Emphasis"/>
          <w:rFonts w:asciiTheme="majorHAnsi" w:hAnsiTheme="majorHAnsi" w:cstheme="majorHAnsi"/>
          <w:highlight w:val="green"/>
        </w:rPr>
        <w:t>weapons</w:t>
      </w:r>
      <w:r w:rsidRPr="00631F47">
        <w:rPr>
          <w:rStyle w:val="Emphasis"/>
          <w:rFonts w:asciiTheme="majorHAnsi" w:hAnsiTheme="majorHAnsi" w:cstheme="majorHAnsi"/>
        </w:rPr>
        <w:t xml:space="preserve"> testing in space, </w:t>
      </w:r>
      <w:r w:rsidRPr="00631F47">
        <w:rPr>
          <w:rStyle w:val="Emphasis"/>
          <w:rFonts w:asciiTheme="majorHAnsi" w:hAnsiTheme="majorHAnsi" w:cstheme="majorHAnsi"/>
          <w:highlight w:val="green"/>
        </w:rPr>
        <w:t>debris could</w:t>
      </w:r>
      <w:r w:rsidRPr="00631F47">
        <w:rPr>
          <w:rStyle w:val="Emphasis"/>
          <w:rFonts w:asciiTheme="majorHAnsi" w:hAnsiTheme="majorHAnsi" w:cstheme="majorHAnsi"/>
        </w:rPr>
        <w:t xml:space="preserve"> cloud the orbit and </w:t>
      </w:r>
      <w:r w:rsidRPr="00631F47">
        <w:rPr>
          <w:rStyle w:val="Emphasis"/>
          <w:rFonts w:asciiTheme="majorHAnsi" w:hAnsiTheme="majorHAnsi" w:cstheme="majorHAnsi"/>
          <w:highlight w:val="green"/>
        </w:rPr>
        <w:t xml:space="preserve">make positioning </w:t>
      </w:r>
      <w:r w:rsidRPr="00631F47">
        <w:rPr>
          <w:rStyle w:val="Emphasis"/>
          <w:rFonts w:asciiTheme="majorHAnsi" w:hAnsiTheme="majorHAnsi" w:cstheme="majorHAnsi"/>
        </w:rPr>
        <w:t xml:space="preserve">new </w:t>
      </w:r>
      <w:r w:rsidRPr="00631F47">
        <w:rPr>
          <w:rStyle w:val="Emphasis"/>
          <w:rFonts w:asciiTheme="majorHAnsi" w:hAnsiTheme="majorHAnsi" w:cstheme="majorHAnsi"/>
          <w:highlight w:val="green"/>
        </w:rPr>
        <w:t>satellites impossible</w:t>
      </w:r>
      <w:r w:rsidRPr="00631F47">
        <w:rPr>
          <w:rStyle w:val="Emphasis"/>
          <w:rFonts w:asciiTheme="majorHAnsi" w:hAnsiTheme="majorHAnsi" w:cstheme="majorHAnsi"/>
        </w:rPr>
        <w:t xml:space="preserve">, disrupting our current way of life. </w:t>
      </w:r>
      <w:r w:rsidRPr="00631F47">
        <w:rPr>
          <w:rFonts w:asciiTheme="majorHAnsi" w:hAnsiTheme="majorHAnsi" w:cstheme="majorHAnsi"/>
          <w:sz w:val="12"/>
        </w:rPr>
        <w:t>More pressing, however</w:t>
      </w:r>
      <w:r w:rsidRPr="00631F47">
        <w:rPr>
          <w:rStyle w:val="StyleUnderline"/>
          <w:rFonts w:asciiTheme="majorHAnsi" w:hAnsiTheme="majorHAnsi" w:cstheme="majorHAnsi"/>
        </w:rPr>
        <w:t xml:space="preserve">, is that if a country’s satellites are successfully destroyed by an enemy state, </w:t>
      </w:r>
      <w:r w:rsidRPr="00631F47">
        <w:rPr>
          <w:rStyle w:val="StyleUnderline"/>
          <w:rFonts w:asciiTheme="majorHAnsi" w:hAnsiTheme="majorHAnsi" w:cstheme="majorHAnsi"/>
          <w:highlight w:val="green"/>
        </w:rPr>
        <w:t xml:space="preserve">military capabilities can be </w:t>
      </w:r>
      <w:r w:rsidRPr="00631F47">
        <w:rPr>
          <w:rStyle w:val="StyleUnderline"/>
          <w:rFonts w:asciiTheme="majorHAnsi" w:hAnsiTheme="majorHAnsi" w:cstheme="majorHAnsi"/>
        </w:rPr>
        <w:t xml:space="preserve">severely hindered or </w:t>
      </w:r>
      <w:r w:rsidRPr="00631F47">
        <w:rPr>
          <w:rStyle w:val="StyleUnderline"/>
          <w:rFonts w:asciiTheme="majorHAnsi" w:hAnsiTheme="majorHAnsi" w:cstheme="majorHAnsi"/>
          <w:highlight w:val="green"/>
        </w:rPr>
        <w:t>destroyed</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 xml:space="preserve">leaving the country </w:t>
      </w:r>
      <w:r w:rsidRPr="00631F47">
        <w:rPr>
          <w:rStyle w:val="Emphasis"/>
          <w:rFonts w:asciiTheme="majorHAnsi" w:hAnsiTheme="majorHAnsi" w:cstheme="majorHAnsi"/>
          <w:highlight w:val="green"/>
        </w:rPr>
        <w:t>vulnerable to attack</w:t>
      </w:r>
      <w:r w:rsidRPr="00631F47">
        <w:rPr>
          <w:rStyle w:val="Emphasis"/>
          <w:rFonts w:asciiTheme="majorHAnsi" w:hAnsiTheme="majorHAnsi" w:cstheme="majorHAnsi"/>
        </w:rPr>
        <w:t xml:space="preserve"> and unable to coordinate its military forces on the ground</w:t>
      </w:r>
      <w:r w:rsidRPr="00631F47">
        <w:rPr>
          <w:rStyle w:val="StyleUnderline"/>
          <w:rFonts w:asciiTheme="majorHAnsi" w:hAnsiTheme="majorHAnsi" w:cstheme="majorHAnsi"/>
        </w:rPr>
        <w:t xml:space="preserve">. </w:t>
      </w:r>
    </w:p>
    <w:p w14:paraId="345F88AC"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highlight w:val="green"/>
        </w:rPr>
        <w:t>Diminished future use of near space</w:t>
      </w:r>
    </w:p>
    <w:p w14:paraId="500AFC7C"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Whether caused by weapons testing or actual aggression, </w:t>
      </w:r>
      <w:r w:rsidRPr="00631F47">
        <w:rPr>
          <w:rStyle w:val="Emphasis"/>
          <w:rFonts w:asciiTheme="majorHAnsi" w:hAnsiTheme="majorHAnsi" w:cstheme="majorHAnsi"/>
        </w:rPr>
        <w:t>the subsequent proliferation of debris around the planet would damage our future ability to access space</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Not only would </w:t>
      </w:r>
      <w:r w:rsidRPr="00631F47">
        <w:rPr>
          <w:rStyle w:val="StyleUnderline"/>
          <w:rFonts w:asciiTheme="majorHAnsi" w:hAnsiTheme="majorHAnsi" w:cstheme="majorHAnsi"/>
          <w:highlight w:val="green"/>
        </w:rPr>
        <w:t>debris</w:t>
      </w:r>
      <w:r w:rsidRPr="00631F47">
        <w:rPr>
          <w:rStyle w:val="StyleUnderline"/>
          <w:rFonts w:asciiTheme="majorHAnsi" w:hAnsiTheme="majorHAnsi" w:cstheme="majorHAnsi"/>
        </w:rPr>
        <w:t xml:space="preserve"> act as shrapnel to preexisting assets in space, but it </w:t>
      </w:r>
      <w:r w:rsidRPr="00631F47">
        <w:rPr>
          <w:rStyle w:val="StyleUnderline"/>
          <w:rFonts w:asciiTheme="majorHAnsi" w:hAnsiTheme="majorHAnsi" w:cstheme="majorHAnsi"/>
          <w:highlight w:val="green"/>
        </w:rPr>
        <w:t>would also become much more difficult to launch satellites or rockets, hindering scientific</w:t>
      </w:r>
      <w:r w:rsidRPr="00631F47">
        <w:rPr>
          <w:rStyle w:val="StyleUnderline"/>
          <w:rFonts w:asciiTheme="majorHAnsi" w:hAnsiTheme="majorHAnsi" w:cstheme="majorHAnsi"/>
        </w:rPr>
        <w:t xml:space="preserve"> </w:t>
      </w:r>
      <w:r w:rsidRPr="00631F47">
        <w:rPr>
          <w:rStyle w:val="StyleUnderline"/>
          <w:rFonts w:asciiTheme="majorHAnsi" w:hAnsiTheme="majorHAnsi" w:cstheme="majorHAnsi"/>
          <w:highlight w:val="green"/>
        </w:rPr>
        <w:t>research</w:t>
      </w:r>
      <w:r w:rsidRPr="00631F47">
        <w:rPr>
          <w:rStyle w:val="StyleUnderline"/>
          <w:rFonts w:asciiTheme="majorHAnsi" w:hAnsiTheme="majorHAnsi" w:cstheme="majorHAnsi"/>
        </w:rPr>
        <w:t xml:space="preserve">, space </w:t>
      </w:r>
      <w:r w:rsidRPr="00631F47">
        <w:rPr>
          <w:rStyle w:val="StyleUnderline"/>
          <w:rFonts w:asciiTheme="majorHAnsi" w:hAnsiTheme="majorHAnsi" w:cstheme="majorHAnsi"/>
          <w:highlight w:val="green"/>
        </w:rPr>
        <w:t>exploration, and commercial operations.</w:t>
      </w:r>
    </w:p>
    <w:p w14:paraId="5084FE42"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From the past fifty-odd years of activity in space alone, </w:t>
      </w:r>
      <w:r w:rsidRPr="00631F47">
        <w:rPr>
          <w:rStyle w:val="StyleUnderline"/>
          <w:rFonts w:asciiTheme="majorHAnsi" w:hAnsiTheme="majorHAnsi" w:cstheme="majorHAnsi"/>
        </w:rPr>
        <w:t xml:space="preserve">the debris left behind in Earth’s orbital field has already become hazardous to spacecraft — a main reason why the U.S. and the Soviet Union did not continue with ASAT testing during the Cold War. If greater pollution were to occur, </w:t>
      </w:r>
      <w:r w:rsidRPr="00631F47">
        <w:rPr>
          <w:rStyle w:val="Emphasis"/>
          <w:rFonts w:asciiTheme="majorHAnsi" w:hAnsiTheme="majorHAnsi" w:cstheme="majorHAnsi"/>
          <w:highlight w:val="green"/>
        </w:rPr>
        <w:t>space</w:t>
      </w:r>
      <w:r w:rsidRPr="00631F47">
        <w:rPr>
          <w:rStyle w:val="Emphasis"/>
          <w:rFonts w:asciiTheme="majorHAnsi" w:hAnsiTheme="majorHAnsi" w:cstheme="majorHAnsi"/>
        </w:rPr>
        <w:t xml:space="preserve"> itself </w:t>
      </w:r>
      <w:r w:rsidRPr="00631F47">
        <w:rPr>
          <w:rStyle w:val="Emphasis"/>
          <w:rFonts w:asciiTheme="majorHAnsi" w:hAnsiTheme="majorHAnsi" w:cstheme="majorHAnsi"/>
          <w:highlight w:val="green"/>
        </w:rPr>
        <w:t>could be become unusable,</w:t>
      </w:r>
      <w:r w:rsidRPr="00631F47">
        <w:rPr>
          <w:rStyle w:val="Emphasis"/>
          <w:rFonts w:asciiTheme="majorHAnsi" w:hAnsiTheme="majorHAnsi" w:cstheme="majorHAnsi"/>
        </w:rPr>
        <w:t xml:space="preserve"> resulting in the collapse of the global economic system, air travel, and various communications.</w:t>
      </w:r>
    </w:p>
    <w:p w14:paraId="191B0252" w14:textId="77777777" w:rsidR="005230F9" w:rsidRPr="00631F47" w:rsidRDefault="005230F9" w:rsidP="005230F9">
      <w:pPr>
        <w:rPr>
          <w:rStyle w:val="Emphasis"/>
          <w:rFonts w:asciiTheme="majorHAnsi" w:hAnsiTheme="majorHAnsi" w:cstheme="majorHAnsi"/>
        </w:rPr>
      </w:pPr>
      <w:r w:rsidRPr="00631F47">
        <w:rPr>
          <w:rStyle w:val="Emphasis"/>
          <w:rFonts w:asciiTheme="majorHAnsi" w:hAnsiTheme="majorHAnsi" w:cstheme="majorHAnsi"/>
          <w:highlight w:val="green"/>
        </w:rPr>
        <w:t>Power imbalances and prolif</w:t>
      </w:r>
      <w:r w:rsidRPr="00631F47">
        <w:rPr>
          <w:rStyle w:val="Emphasis"/>
          <w:rFonts w:asciiTheme="majorHAnsi" w:hAnsiTheme="majorHAnsi" w:cstheme="majorHAnsi"/>
        </w:rPr>
        <w:t xml:space="preserve">eration </w:t>
      </w:r>
      <w:r w:rsidRPr="00631F47">
        <w:rPr>
          <w:rStyle w:val="Emphasis"/>
          <w:rFonts w:asciiTheme="majorHAnsi" w:hAnsiTheme="majorHAnsi" w:cstheme="majorHAnsi"/>
          <w:highlight w:val="green"/>
        </w:rPr>
        <w:t>on the ground</w:t>
      </w:r>
    </w:p>
    <w:p w14:paraId="3C34BD2F" w14:textId="77777777" w:rsidR="005230F9" w:rsidRPr="00631F47" w:rsidRDefault="005230F9" w:rsidP="005230F9">
      <w:pPr>
        <w:rPr>
          <w:rStyle w:val="StyleUnderline"/>
          <w:rFonts w:asciiTheme="majorHAnsi" w:hAnsiTheme="majorHAnsi" w:cstheme="majorHAnsi"/>
        </w:rPr>
      </w:pPr>
      <w:r w:rsidRPr="00631F47">
        <w:rPr>
          <w:rFonts w:asciiTheme="majorHAnsi" w:hAnsiTheme="majorHAnsi" w:cstheme="majorHAnsi"/>
          <w:sz w:val="12"/>
        </w:rPr>
        <w:t xml:space="preserve">Only so many states currently have access to space—which means </w:t>
      </w:r>
      <w:r w:rsidRPr="00631F47">
        <w:rPr>
          <w:rStyle w:val="StyleUnderline"/>
          <w:rFonts w:asciiTheme="majorHAnsi" w:hAnsiTheme="majorHAnsi" w:cstheme="majorHAnsi"/>
        </w:rPr>
        <w:t xml:space="preserve">any </w:t>
      </w:r>
      <w:r w:rsidRPr="00631F47">
        <w:rPr>
          <w:rStyle w:val="StyleUnderline"/>
          <w:rFonts w:asciiTheme="majorHAnsi" w:hAnsiTheme="majorHAnsi" w:cstheme="majorHAnsi"/>
          <w:highlight w:val="green"/>
        </w:rPr>
        <w:t>militarization</w:t>
      </w:r>
      <w:r w:rsidRPr="00631F47">
        <w:rPr>
          <w:rStyle w:val="StyleUnderline"/>
          <w:rFonts w:asciiTheme="majorHAnsi" w:hAnsiTheme="majorHAnsi" w:cstheme="majorHAnsi"/>
        </w:rPr>
        <w:t xml:space="preserve"> be by the few, while other states would be left to fend for themselves. This </w:t>
      </w:r>
      <w:r w:rsidRPr="00631F47">
        <w:rPr>
          <w:rStyle w:val="StyleUnderline"/>
          <w:rFonts w:asciiTheme="majorHAnsi" w:hAnsiTheme="majorHAnsi" w:cstheme="majorHAnsi"/>
          <w:highlight w:val="green"/>
        </w:rPr>
        <w:t>would establish a clear power imbalance that could breed distrust</w:t>
      </w:r>
      <w:r w:rsidRPr="00631F47">
        <w:rPr>
          <w:rStyle w:val="StyleUnderline"/>
          <w:rFonts w:asciiTheme="majorHAnsi" w:hAnsiTheme="majorHAnsi" w:cstheme="majorHAnsi"/>
        </w:rPr>
        <w:t xml:space="preserve"> among nations, </w:t>
      </w:r>
      <w:r w:rsidRPr="00631F47">
        <w:rPr>
          <w:rStyle w:val="StyleUnderline"/>
          <w:rFonts w:asciiTheme="majorHAnsi" w:hAnsiTheme="majorHAnsi" w:cstheme="majorHAnsi"/>
          <w:highlight w:val="green"/>
        </w:rPr>
        <w:t xml:space="preserve">resulting in a more </w:t>
      </w:r>
      <w:r w:rsidRPr="00631F47">
        <w:rPr>
          <w:rStyle w:val="Emphasis"/>
          <w:rFonts w:asciiTheme="majorHAnsi" w:hAnsiTheme="majorHAnsi" w:cstheme="majorHAnsi"/>
          <w:highlight w:val="green"/>
        </w:rPr>
        <w:t>insecure world</w:t>
      </w:r>
      <w:r w:rsidRPr="00631F47">
        <w:rPr>
          <w:rStyle w:val="Emphasis"/>
          <w:rFonts w:asciiTheme="majorHAnsi" w:hAnsiTheme="majorHAnsi" w:cstheme="majorHAnsi"/>
        </w:rPr>
        <w:t xml:space="preserve"> and </w:t>
      </w:r>
      <w:r w:rsidRPr="00631F47">
        <w:rPr>
          <w:rStyle w:val="Emphasis"/>
          <w:rFonts w:asciiTheme="majorHAnsi" w:hAnsiTheme="majorHAnsi" w:cstheme="majorHAnsi"/>
          <w:highlight w:val="green"/>
        </w:rPr>
        <w:t>a</w:t>
      </w:r>
      <w:r w:rsidRPr="00631F47">
        <w:rPr>
          <w:rStyle w:val="Emphasis"/>
          <w:rFonts w:asciiTheme="majorHAnsi" w:hAnsiTheme="majorHAnsi" w:cstheme="majorHAnsi"/>
        </w:rPr>
        <w:t xml:space="preserve"> veritable </w:t>
      </w:r>
      <w:proofErr w:type="spellStart"/>
      <w:r w:rsidRPr="00631F47">
        <w:rPr>
          <w:rStyle w:val="Emphasis"/>
          <w:rFonts w:asciiTheme="majorHAnsi" w:hAnsiTheme="majorHAnsi" w:cstheme="majorHAnsi"/>
          <w:highlight w:val="green"/>
        </w:rPr>
        <w:t>power</w:t>
      </w:r>
      <w:proofErr w:type="spellEnd"/>
      <w:r w:rsidRPr="00631F47">
        <w:rPr>
          <w:rStyle w:val="Emphasis"/>
          <w:rFonts w:asciiTheme="majorHAnsi" w:hAnsiTheme="majorHAnsi" w:cstheme="majorHAnsi"/>
          <w:highlight w:val="green"/>
        </w:rPr>
        <w:t xml:space="preserve"> keg primed for war</w:t>
      </w:r>
      <w:r w:rsidRPr="00631F47">
        <w:rPr>
          <w:rFonts w:asciiTheme="majorHAnsi" w:hAnsiTheme="majorHAnsi" w:cstheme="majorHAnsi"/>
          <w:sz w:val="12"/>
        </w:rPr>
        <w:t xml:space="preserve">. </w:t>
      </w:r>
      <w:r w:rsidRPr="00631F47">
        <w:rPr>
          <w:rStyle w:val="StyleUnderline"/>
          <w:rFonts w:asciiTheme="majorHAnsi" w:hAnsiTheme="majorHAnsi" w:cstheme="majorHAnsi"/>
        </w:rPr>
        <w:t xml:space="preserve">Additionally, deterrence measures taken by states with access to space would escalate, </w:t>
      </w:r>
      <w:r w:rsidRPr="00631F47">
        <w:rPr>
          <w:rStyle w:val="StyleUnderline"/>
          <w:rFonts w:asciiTheme="majorHAnsi" w:hAnsiTheme="majorHAnsi" w:cstheme="majorHAnsi"/>
        </w:rPr>
        <w:lastRenderedPageBreak/>
        <w:t xml:space="preserve">attempting to build up weapons caches not dissimilar to the </w:t>
      </w:r>
      <w:r w:rsidRPr="00631F47">
        <w:rPr>
          <w:rStyle w:val="Emphasis"/>
          <w:rFonts w:asciiTheme="majorHAnsi" w:hAnsiTheme="majorHAnsi" w:cstheme="majorHAnsi"/>
        </w:rPr>
        <w:t>nuclear weapons stockpiling activities of the Cold War</w:t>
      </w:r>
      <w:r w:rsidRPr="00631F47">
        <w:rPr>
          <w:rStyle w:val="StyleUnderline"/>
          <w:rFonts w:asciiTheme="majorHAnsi" w:hAnsiTheme="majorHAnsi" w:cstheme="majorHAnsi"/>
        </w:rPr>
        <w:t>.</w:t>
      </w:r>
    </w:p>
    <w:p w14:paraId="4E4A9328" w14:textId="77777777" w:rsidR="005230F9" w:rsidRPr="00631F47" w:rsidRDefault="005230F9" w:rsidP="005230F9">
      <w:pPr>
        <w:rPr>
          <w:rStyle w:val="Emphasis"/>
          <w:rFonts w:asciiTheme="majorHAnsi" w:hAnsiTheme="majorHAnsi" w:cstheme="majorHAnsi"/>
        </w:rPr>
      </w:pPr>
      <w:r w:rsidRPr="00631F47">
        <w:rPr>
          <w:rFonts w:asciiTheme="majorHAnsi" w:hAnsiTheme="majorHAnsi" w:cstheme="majorHAnsi"/>
          <w:sz w:val="12"/>
        </w:rPr>
        <w:t xml:space="preserve">In any arms race, </w:t>
      </w:r>
      <w:r w:rsidRPr="00631F47">
        <w:rPr>
          <w:rStyle w:val="Emphasis"/>
          <w:rFonts w:asciiTheme="majorHAnsi" w:hAnsiTheme="majorHAnsi" w:cstheme="majorHAnsi"/>
          <w:highlight w:val="green"/>
        </w:rPr>
        <w:t>it is inevitable that more advanced weaponry is created</w:t>
      </w:r>
      <w:r w:rsidRPr="00631F47">
        <w:rPr>
          <w:rFonts w:asciiTheme="majorHAnsi" w:hAnsiTheme="majorHAnsi" w:cstheme="majorHAnsi"/>
          <w:sz w:val="12"/>
        </w:rPr>
        <w:t xml:space="preserve">. Yet, this does not only pose a risk to assets in space. </w:t>
      </w:r>
      <w:r w:rsidRPr="00631F47">
        <w:rPr>
          <w:rStyle w:val="Emphasis"/>
          <w:rFonts w:asciiTheme="majorHAnsi" w:hAnsiTheme="majorHAnsi" w:cstheme="majorHAnsi"/>
          <w:highlight w:val="green"/>
        </w:rPr>
        <w:t>Should a terrestrial war break out</w:t>
      </w:r>
      <w:r w:rsidRPr="00631F47">
        <w:rPr>
          <w:rStyle w:val="Emphasis"/>
          <w:rFonts w:asciiTheme="majorHAnsi" w:hAnsiTheme="majorHAnsi" w:cstheme="majorHAnsi"/>
        </w:rPr>
        <w:t xml:space="preserve">, this </w:t>
      </w:r>
      <w:r w:rsidRPr="00631F47">
        <w:rPr>
          <w:rStyle w:val="Emphasis"/>
          <w:rFonts w:asciiTheme="majorHAnsi" w:hAnsiTheme="majorHAnsi" w:cstheme="majorHAnsi"/>
          <w:highlight w:val="green"/>
        </w:rPr>
        <w:t>weaponry may eventually be deployed</w:t>
      </w:r>
      <w:r w:rsidRPr="00631F47">
        <w:rPr>
          <w:rStyle w:val="Emphasis"/>
          <w:rFonts w:asciiTheme="majorHAnsi" w:hAnsiTheme="majorHAnsi" w:cstheme="majorHAnsi"/>
        </w:rPr>
        <w:t xml:space="preserve"> on the ground, and </w:t>
      </w:r>
      <w:r w:rsidRPr="00631F47">
        <w:rPr>
          <w:rStyle w:val="Emphasis"/>
          <w:rFonts w:asciiTheme="majorHAnsi" w:hAnsiTheme="majorHAnsi" w:cstheme="majorHAnsi"/>
          <w:highlight w:val="green"/>
        </w:rPr>
        <w:t>space-faring states would be able to capitalize on the power imbalance</w:t>
      </w:r>
      <w:r w:rsidRPr="00631F47">
        <w:rPr>
          <w:rStyle w:val="Emphasis"/>
          <w:rFonts w:asciiTheme="majorHAnsi" w:hAnsiTheme="majorHAnsi" w:cstheme="majorHAnsi"/>
        </w:rPr>
        <w:t xml:space="preserve"> by using these new developments against states that have not yet broken into the space industry or developed equally-advanced weaponry.</w:t>
      </w:r>
    </w:p>
    <w:p w14:paraId="2A748570" w14:textId="77777777" w:rsidR="005230F9" w:rsidRPr="00631F47" w:rsidRDefault="005230F9" w:rsidP="005230F9">
      <w:pPr>
        <w:pStyle w:val="Heading3"/>
        <w:rPr>
          <w:rFonts w:asciiTheme="majorHAnsi" w:hAnsiTheme="majorHAnsi" w:cstheme="majorHAnsi"/>
        </w:rPr>
      </w:pPr>
      <w:r w:rsidRPr="00631F47">
        <w:rPr>
          <w:rFonts w:asciiTheme="majorHAnsi" w:hAnsiTheme="majorHAnsi" w:cstheme="majorHAnsi"/>
        </w:rPr>
        <w:lastRenderedPageBreak/>
        <w:t>1AC – UV</w:t>
      </w:r>
    </w:p>
    <w:p w14:paraId="532FDF5F" w14:textId="37C4AFDC" w:rsidR="005230F9" w:rsidRPr="00631F47" w:rsidRDefault="005230F9" w:rsidP="005230F9">
      <w:pPr>
        <w:pStyle w:val="Heading4"/>
        <w:rPr>
          <w:rFonts w:asciiTheme="majorHAnsi" w:hAnsiTheme="majorHAnsi" w:cstheme="majorHAnsi"/>
        </w:rPr>
      </w:pPr>
      <w:r w:rsidRPr="00631F47">
        <w:rPr>
          <w:rFonts w:asciiTheme="majorHAnsi" w:hAnsiTheme="majorHAnsi" w:cstheme="majorHAnsi"/>
        </w:rPr>
        <w:t xml:space="preserve">1ar theory since the neg can do infinite bad things and I can’t check. It’s </w:t>
      </w:r>
      <w:proofErr w:type="gramStart"/>
      <w:r w:rsidRPr="00631F47">
        <w:rPr>
          <w:rFonts w:asciiTheme="majorHAnsi" w:hAnsiTheme="majorHAnsi" w:cstheme="majorHAnsi"/>
        </w:rPr>
        <w:t>drop</w:t>
      </w:r>
      <w:proofErr w:type="gramEnd"/>
      <w:r w:rsidRPr="00631F47">
        <w:rPr>
          <w:rFonts w:asciiTheme="majorHAnsi" w:hAnsiTheme="majorHAnsi" w:cstheme="majorHAnsi"/>
        </w:rPr>
        <w:t xml:space="preserve"> the debater since the 1ar is too short to win both layers. No RVI since they’d dump on it for 6 minutes. CI since reasonability is arbitrary and bites intervention. </w:t>
      </w:r>
    </w:p>
    <w:p w14:paraId="0E5429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23"/>
  </w:num>
  <w:num w:numId="14">
    <w:abstractNumId w:val="22"/>
  </w:num>
  <w:num w:numId="15">
    <w:abstractNumId w:val="27"/>
  </w:num>
  <w:num w:numId="16">
    <w:abstractNumId w:val="14"/>
  </w:num>
  <w:num w:numId="17">
    <w:abstractNumId w:val="24"/>
  </w:num>
  <w:num w:numId="18">
    <w:abstractNumId w:val="18"/>
  </w:num>
  <w:num w:numId="19">
    <w:abstractNumId w:val="11"/>
  </w:num>
  <w:num w:numId="20">
    <w:abstractNumId w:val="16"/>
  </w:num>
  <w:num w:numId="21">
    <w:abstractNumId w:val="19"/>
  </w:num>
  <w:num w:numId="22">
    <w:abstractNumId w:val="26"/>
  </w:num>
  <w:num w:numId="23">
    <w:abstractNumId w:val="15"/>
  </w:num>
  <w:num w:numId="24">
    <w:abstractNumId w:val="20"/>
  </w:num>
  <w:num w:numId="25">
    <w:abstractNumId w:val="13"/>
  </w:num>
  <w:num w:numId="26">
    <w:abstractNumId w:val="25"/>
  </w:num>
  <w:num w:numId="27">
    <w:abstractNumId w:val="17"/>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30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0F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7B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DC847"/>
  <w14:defaultImageDpi w14:val="300"/>
  <w15:docId w15:val="{1E435690-6D5E-8540-9E70-C1CDAAA7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7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47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6347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347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6347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47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7B8"/>
  </w:style>
  <w:style w:type="character" w:customStyle="1" w:styleId="Heading1Char">
    <w:name w:val="Heading 1 Char"/>
    <w:aliases w:val="Pocket Char"/>
    <w:basedOn w:val="DefaultParagraphFont"/>
    <w:link w:val="Heading1"/>
    <w:uiPriority w:val="9"/>
    <w:rsid w:val="006347B8"/>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6347B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347B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347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47B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347B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347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47B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347B8"/>
    <w:rPr>
      <w:color w:val="auto"/>
      <w:u w:val="none"/>
    </w:rPr>
  </w:style>
  <w:style w:type="paragraph" w:styleId="DocumentMap">
    <w:name w:val="Document Map"/>
    <w:basedOn w:val="Normal"/>
    <w:link w:val="DocumentMapChar"/>
    <w:uiPriority w:val="99"/>
    <w:semiHidden/>
    <w:unhideWhenUsed/>
    <w:rsid w:val="006347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7B8"/>
    <w:rPr>
      <w:rFonts w:ascii="Lucida Grande" w:hAnsi="Lucida Grande" w:cs="Lucida Grande"/>
    </w:rPr>
  </w:style>
  <w:style w:type="paragraph" w:customStyle="1" w:styleId="Emphasis1">
    <w:name w:val="Emphasis1"/>
    <w:basedOn w:val="Normal"/>
    <w:link w:val="Emphasis"/>
    <w:autoRedefine/>
    <w:uiPriority w:val="20"/>
    <w:qFormat/>
    <w:rsid w:val="005230F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230F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5230F9"/>
    <w:pPr>
      <w:ind w:left="720"/>
      <w:contextualSpacing/>
    </w:pPr>
  </w:style>
  <w:style w:type="paragraph" w:styleId="NormalWeb">
    <w:name w:val="Normal (Web)"/>
    <w:basedOn w:val="Normal"/>
    <w:uiPriority w:val="99"/>
    <w:unhideWhenUsed/>
    <w:rsid w:val="005230F9"/>
    <w:pPr>
      <w:spacing w:before="100" w:beforeAutospacing="1" w:after="100" w:afterAutospacing="1"/>
    </w:pPr>
  </w:style>
  <w:style w:type="paragraph" w:customStyle="1" w:styleId="Emphasize">
    <w:name w:val="Emphasize"/>
    <w:basedOn w:val="Normal"/>
    <w:uiPriority w:val="20"/>
    <w:qFormat/>
    <w:rsid w:val="005230F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5230F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
    <w:basedOn w:val="Heading1"/>
    <w:autoRedefine/>
    <w:uiPriority w:val="99"/>
    <w:qFormat/>
    <w:rsid w:val="005230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5230F9"/>
    <w:rPr>
      <w:color w:val="605E5C"/>
      <w:shd w:val="clear" w:color="auto" w:fill="E1DFDD"/>
    </w:rPr>
  </w:style>
  <w:style w:type="character" w:customStyle="1" w:styleId="UnderlineBold">
    <w:name w:val="Underline + Bold"/>
    <w:uiPriority w:val="1"/>
    <w:qFormat/>
    <w:rsid w:val="005230F9"/>
    <w:rPr>
      <w:b/>
      <w:sz w:val="20"/>
      <w:u w:val="single"/>
    </w:rPr>
  </w:style>
  <w:style w:type="character" w:customStyle="1" w:styleId="underline">
    <w:name w:val="underline"/>
    <w:qFormat/>
    <w:rsid w:val="005230F9"/>
    <w:rPr>
      <w:u w:val="single"/>
    </w:rPr>
  </w:style>
  <w:style w:type="character" w:customStyle="1" w:styleId="MicroTextChar">
    <w:name w:val="MicroText Char"/>
    <w:link w:val="MicroText"/>
    <w:rsid w:val="005230F9"/>
    <w:rPr>
      <w:rFonts w:ascii="Arial Narrow" w:hAnsi="Arial Narrow"/>
      <w:sz w:val="12"/>
    </w:rPr>
  </w:style>
  <w:style w:type="paragraph" w:customStyle="1" w:styleId="MicroText">
    <w:name w:val="MicroText"/>
    <w:basedOn w:val="Normal"/>
    <w:next w:val="Normal"/>
    <w:link w:val="MicroTextChar"/>
    <w:qFormat/>
    <w:rsid w:val="005230F9"/>
    <w:rPr>
      <w:rFonts w:ascii="Arial Narrow" w:hAnsi="Arial Narrow"/>
      <w:sz w:val="1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5230F9"/>
    <w:rPr>
      <w:sz w:val="22"/>
      <w:u w:val="single"/>
    </w:rPr>
  </w:style>
  <w:style w:type="paragraph" w:customStyle="1" w:styleId="Analytics">
    <w:name w:val="Analytics"/>
    <w:link w:val="AnalyticsChar"/>
    <w:uiPriority w:val="4"/>
    <w:qFormat/>
    <w:rsid w:val="005230F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230F9"/>
    <w:rPr>
      <w:rFonts w:ascii="Calibri" w:eastAsiaTheme="majorEastAsia" w:hAnsi="Calibri" w:cstheme="majorBidi"/>
      <w:b/>
      <w:iCs/>
      <w:sz w:val="26"/>
      <w:szCs w:val="28"/>
    </w:rPr>
  </w:style>
  <w:style w:type="paragraph" w:customStyle="1" w:styleId="UnderlinePara">
    <w:name w:val="Underline Para"/>
    <w:basedOn w:val="Normal"/>
    <w:uiPriority w:val="6"/>
    <w:qFormat/>
    <w:rsid w:val="005230F9"/>
    <w:pPr>
      <w:widowControl w:val="0"/>
      <w:suppressAutoHyphens/>
      <w:spacing w:after="200"/>
      <w:contextualSpacing/>
    </w:pPr>
    <w:rPr>
      <w:rFonts w:asciiTheme="minorHAnsi" w:hAnsiTheme="minorHAnsi"/>
      <w:u w:val="single"/>
    </w:rPr>
  </w:style>
  <w:style w:type="character" w:customStyle="1" w:styleId="TitleChar">
    <w:name w:val="Title Char"/>
    <w:basedOn w:val="DefaultParagraphFont"/>
    <w:link w:val="Title"/>
    <w:uiPriority w:val="1"/>
    <w:qFormat/>
    <w:rsid w:val="005230F9"/>
    <w:rPr>
      <w:u w:val="single"/>
    </w:rPr>
  </w:style>
  <w:style w:type="paragraph" w:styleId="Title">
    <w:name w:val="Title"/>
    <w:basedOn w:val="Normal"/>
    <w:link w:val="TitleChar"/>
    <w:uiPriority w:val="1"/>
    <w:qFormat/>
    <w:rsid w:val="005230F9"/>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5230F9"/>
    <w:rPr>
      <w:rFonts w:asciiTheme="majorHAnsi" w:eastAsiaTheme="majorEastAsia" w:hAnsiTheme="majorHAnsi" w:cstheme="majorBidi"/>
      <w:spacing w:val="-10"/>
      <w:kern w:val="28"/>
      <w:sz w:val="56"/>
      <w:szCs w:val="56"/>
    </w:rPr>
  </w:style>
  <w:style w:type="paragraph" w:customStyle="1" w:styleId="cardtext">
    <w:name w:val="card text"/>
    <w:basedOn w:val="Normal"/>
    <w:link w:val="cardtextChar"/>
    <w:qFormat/>
    <w:rsid w:val="006347B8"/>
    <w:pPr>
      <w:ind w:left="288" w:right="288"/>
    </w:pPr>
    <w:rPr>
      <w:rFonts w:ascii="Times New Roman" w:hAnsi="Times New Roman" w:cs="Times New Roman"/>
    </w:rPr>
  </w:style>
  <w:style w:type="character" w:customStyle="1" w:styleId="cardtextChar">
    <w:name w:val="card text Char"/>
    <w:basedOn w:val="DefaultParagraphFont"/>
    <w:link w:val="cardtext"/>
    <w:rsid w:val="006347B8"/>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0/06/23/beidou-china-completes-rival-to-the-us-owned-gps-system.html" TargetMode="External"/><Relationship Id="rId18" Type="http://schemas.openxmlformats.org/officeDocument/2006/relationships/hyperlink" Target="https://www.cnbc.com/2020/12/17/china-brings-moon-rocks-back-to-earth-in-a-first-for-the-country.html" TargetMode="External"/><Relationship Id="rId26" Type="http://schemas.openxmlformats.org/officeDocument/2006/relationships/hyperlink" Target="https://pdfs.semanticscholar.org/c3a4/fb6e0f91f4d8a13ddac4b0f949f6c3afa5c0.pdf%20//" TargetMode="External"/><Relationship Id="rId3" Type="http://schemas.openxmlformats.org/officeDocument/2006/relationships/customXml" Target="../customXml/item3.xml"/><Relationship Id="rId21" Type="http://schemas.openxmlformats.org/officeDocument/2006/relationships/hyperlink" Target="https://www.cnbc.com/2021/06/24/china-plans-to-send-its-first-crewed-mission-to-mars-in-2033.html" TargetMode="External"/><Relationship Id="rId7" Type="http://schemas.openxmlformats.org/officeDocument/2006/relationships/settings" Target="settings.xml"/><Relationship Id="rId12" Type="http://schemas.openxmlformats.org/officeDocument/2006/relationships/hyperlink" Target="https://www.cnbc.com/2021/06/17/china-launches-first-astronauts-to-its-self-developed-space-station.html" TargetMode="External"/><Relationship Id="rId17" Type="http://schemas.openxmlformats.org/officeDocument/2006/relationships/hyperlink" Target="https://www.cnbc.com/2020/06/22/beidou-china-aims-to-complete-gps-system-that-rivals-us.html" TargetMode="External"/><Relationship Id="rId25" Type="http://schemas.openxmlformats.org/officeDocument/2006/relationships/hyperlink" Target="https://pdfs.semanticscholar.org/c3a4/fb6e0f91f4d8a13ddac4b0f949f6c3afa5c0.pdf%20//" TargetMode="External"/><Relationship Id="rId2" Type="http://schemas.openxmlformats.org/officeDocument/2006/relationships/customXml" Target="../customXml/item2.xml"/><Relationship Id="rId16" Type="http://schemas.openxmlformats.org/officeDocument/2006/relationships/hyperlink" Target="https://www.cnbc.com/2020/06/23/beidou-china-completes-rival-to-the-us-owned-gps-system.html" TargetMode="External"/><Relationship Id="rId20" Type="http://schemas.openxmlformats.org/officeDocument/2006/relationships/hyperlink" Target="https://www.cnbc.com/2021/04/29/china-launches-key-module-of-space-station-planned-for-2022-.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xi-jinping/" TargetMode="External"/><Relationship Id="rId24" Type="http://schemas.openxmlformats.org/officeDocument/2006/relationships/hyperlink" Target="https://www.cnbc.com/2020/04/27/china-standards-2035-explained.html" TargetMode="External"/><Relationship Id="rId5" Type="http://schemas.openxmlformats.org/officeDocument/2006/relationships/numbering" Target="numbering.xml"/><Relationship Id="rId15" Type="http://schemas.openxmlformats.org/officeDocument/2006/relationships/hyperlink" Target="https://www.cnbc.com/2021/03/05/china-to-focus-on-frontier-tech-from-chips-to-quantum-computing.html" TargetMode="External"/><Relationship Id="rId23" Type="http://schemas.openxmlformats.org/officeDocument/2006/relationships/hyperlink" Target="https://www.cnbc.com/quotes/BA" TargetMode="External"/><Relationship Id="rId28" Type="http://schemas.openxmlformats.org/officeDocument/2006/relationships/fontTable" Target="fontTable.xml"/><Relationship Id="rId10" Type="http://schemas.openxmlformats.org/officeDocument/2006/relationships/hyperlink" Target="https://www.cnbc.com/2021/06/30/china-space-goals-ccp-100th-anniversary.html%20//" TargetMode="External"/><Relationship Id="rId19" Type="http://schemas.openxmlformats.org/officeDocument/2006/relationships/hyperlink" Target="https://www.cnbc.com/2021/06/17/china-launches-first-astronauts-to-its-self-developed-space-station.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cnbc.com/2021/06/24/china-plans-to-send-its-first-crewed-mission-to-mars-in-2033.html" TargetMode="External"/><Relationship Id="rId22" Type="http://schemas.openxmlformats.org/officeDocument/2006/relationships/hyperlink" Target="https://www.cnbc.com/2021/05/15/china-completes-historic-mars-spacecraft-landing.html" TargetMode="External"/><Relationship Id="rId27" Type="http://schemas.openxmlformats.org/officeDocument/2006/relationships/hyperlink" Target="https://thebulletin.org/2018/11/will-disruptive-technology-cause-nuclear-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19</Pages>
  <Words>10210</Words>
  <Characters>58200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2</cp:revision>
  <dcterms:created xsi:type="dcterms:W3CDTF">2022-01-08T20:04:00Z</dcterms:created>
  <dcterms:modified xsi:type="dcterms:W3CDTF">2022-01-08T20:29:00Z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