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6D4D0" w14:textId="1812C359" w:rsidR="00800236" w:rsidRDefault="00800236" w:rsidP="00800236">
      <w:pPr>
        <w:pStyle w:val="Heading4"/>
      </w:pPr>
      <w:r>
        <w:t xml:space="preserve">I </w:t>
      </w:r>
      <w:r w:rsidRPr="00F9597D">
        <w:t xml:space="preserve">affirm </w:t>
      </w:r>
      <w:r w:rsidRPr="0043447A">
        <w:t>Resolved: The appropriation of outer space by private entities is unjust.</w:t>
      </w:r>
    </w:p>
    <w:p w14:paraId="0D7B6474" w14:textId="77777777" w:rsidR="00800236" w:rsidRDefault="00800236" w:rsidP="00800236">
      <w:pPr>
        <w:pStyle w:val="Heading4"/>
      </w:pPr>
      <w:r w:rsidRPr="00B2032C">
        <w:t xml:space="preserve">The value is </w:t>
      </w:r>
      <w:r w:rsidRPr="00B2032C">
        <w:rPr>
          <w:u w:val="single"/>
        </w:rPr>
        <w:t>Justice</w:t>
      </w:r>
      <w:r w:rsidRPr="00B2032C">
        <w:t>, defined as giving each their due, because the only reason to value anything else is because humans value it, which concedes that humans are valuable and deserving.</w:t>
      </w:r>
      <w:r>
        <w:t xml:space="preserve"> The presence of the word “just” in the resolution also indicates that questions of justice should come first on this topic.</w:t>
      </w:r>
    </w:p>
    <w:p w14:paraId="03640FD9" w14:textId="77777777" w:rsidR="00800236" w:rsidRPr="000B74C5" w:rsidRDefault="00800236" w:rsidP="00800236">
      <w:pPr>
        <w:pStyle w:val="Heading4"/>
      </w:pPr>
      <w:r w:rsidRPr="000B74C5">
        <w:t xml:space="preserve">My value criterion is utilitarianism, which is to maximize expected well-being for the most amount of people. </w:t>
      </w:r>
    </w:p>
    <w:p w14:paraId="5AAC114C" w14:textId="1D429A4D" w:rsidR="00800236" w:rsidRPr="0074345F" w:rsidRDefault="00800236" w:rsidP="00800236">
      <w:pPr>
        <w:pStyle w:val="Heading4"/>
        <w:rPr>
          <w:rFonts w:cs="Calibri"/>
          <w:bCs w:val="0"/>
        </w:rPr>
      </w:pPr>
      <w:r w:rsidRPr="0074345F">
        <w:rPr>
          <w:rFonts w:cs="Calibri"/>
          <w:u w:val="single"/>
        </w:rPr>
        <w:t>Maximizing expected well-being</w:t>
      </w:r>
      <w:r w:rsidRPr="0074345F">
        <w:rPr>
          <w:rFonts w:cs="Calibri"/>
        </w:rPr>
        <w:t xml:space="preserve"> is in</w:t>
      </w:r>
      <w:r>
        <w:rPr>
          <w:rFonts w:cs="Calibri"/>
        </w:rPr>
        <w:t>herent</w:t>
      </w:r>
      <w:r w:rsidRPr="0074345F">
        <w:rPr>
          <w:rFonts w:cs="Calibri"/>
        </w:rPr>
        <w:t xml:space="preserve"> to every action we take -- for example, if you put your hand on a hot stove, you’d pull it back before your brain sends a signal to pull it back</w:t>
      </w:r>
      <w:r>
        <w:rPr>
          <w:rFonts w:cs="Calibri"/>
        </w:rPr>
        <w:t>—it’s scientifically proven</w:t>
      </w:r>
      <w:r w:rsidRPr="0074345F">
        <w:rPr>
          <w:rFonts w:cs="Calibri"/>
        </w:rPr>
        <w:t>.</w:t>
      </w:r>
    </w:p>
    <w:p w14:paraId="162076BE" w14:textId="77777777" w:rsidR="00800236" w:rsidRPr="0074345F" w:rsidRDefault="00800236" w:rsidP="00800236">
      <w:pPr>
        <w:rPr>
          <w:b/>
          <w:bCs/>
          <w:sz w:val="14"/>
          <w:szCs w:val="12"/>
        </w:rPr>
      </w:pPr>
      <w:r w:rsidRPr="0074345F">
        <w:rPr>
          <w:rStyle w:val="Style13ptBold"/>
        </w:rPr>
        <w:t xml:space="preserve">Blum et al. 18 </w:t>
      </w:r>
      <w:r w:rsidRPr="0074345F">
        <w:rPr>
          <w:sz w:val="12"/>
          <w:szCs w:val="12"/>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74345F">
          <w:rPr>
            <w:rStyle w:val="Hyperlink"/>
            <w:sz w:val="12"/>
            <w:szCs w:val="12"/>
          </w:rPr>
          <w:t>https://www.ncbi.nlm.nih.gov/pmc/articles/PMC6446569/</w:t>
        </w:r>
      </w:hyperlink>
      <w:r w:rsidRPr="0074345F">
        <w:rPr>
          <w:sz w:val="12"/>
          <w:szCs w:val="12"/>
        </w:rPr>
        <w:t>] R.S.</w:t>
      </w:r>
    </w:p>
    <w:p w14:paraId="7678113D" w14:textId="77777777" w:rsidR="00800236" w:rsidRPr="0074345F" w:rsidRDefault="00800236" w:rsidP="00800236">
      <w:pPr>
        <w:rPr>
          <w:sz w:val="16"/>
        </w:rPr>
      </w:pPr>
      <w:r w:rsidRPr="0074345F">
        <w:rPr>
          <w:b/>
          <w:highlight w:val="green"/>
          <w:u w:val="single"/>
        </w:rPr>
        <w:t>Pleasure</w:t>
      </w:r>
      <w:r w:rsidRPr="0074345F">
        <w:rPr>
          <w:u w:val="single"/>
        </w:rPr>
        <w:t xml:space="preserve"> is not only</w:t>
      </w:r>
      <w:r w:rsidRPr="0074345F">
        <w:rPr>
          <w:sz w:val="16"/>
        </w:rPr>
        <w:t xml:space="preserve"> one of the three </w:t>
      </w:r>
      <w:r w:rsidRPr="0074345F">
        <w:rPr>
          <w:u w:val="single"/>
        </w:rPr>
        <w:t>primary reward functions</w:t>
      </w:r>
      <w:r w:rsidRPr="0074345F">
        <w:rPr>
          <w:sz w:val="16"/>
        </w:rPr>
        <w:t xml:space="preserve"> but </w:t>
      </w:r>
      <w:r w:rsidRPr="0074345F">
        <w:rPr>
          <w:u w:val="single"/>
        </w:rPr>
        <w:t xml:space="preserve">it also </w:t>
      </w:r>
      <w:r w:rsidRPr="0074345F">
        <w:rPr>
          <w:b/>
          <w:highlight w:val="green"/>
          <w:u w:val="single"/>
        </w:rPr>
        <w:t>defines reward.</w:t>
      </w:r>
      <w:r w:rsidRPr="0074345F">
        <w:rPr>
          <w:sz w:val="16"/>
        </w:rPr>
        <w:t xml:space="preserve"> As homeostasis explains the </w:t>
      </w:r>
      <w:r w:rsidRPr="0074345F">
        <w:rPr>
          <w:u w:val="single"/>
        </w:rPr>
        <w:t>functions of</w:t>
      </w:r>
      <w:r w:rsidRPr="0074345F">
        <w:rPr>
          <w:sz w:val="16"/>
        </w:rPr>
        <w:t xml:space="preserve"> only a limited number of </w:t>
      </w:r>
      <w:r w:rsidRPr="0074345F">
        <w:rPr>
          <w:u w:val="single"/>
        </w:rPr>
        <w:t>rewards, the</w:t>
      </w:r>
      <w:r w:rsidRPr="0074345F">
        <w:rPr>
          <w:sz w:val="16"/>
        </w:rPr>
        <w:t xml:space="preserve"> principal </w:t>
      </w:r>
      <w:r w:rsidRPr="0074345F">
        <w:rPr>
          <w:highlight w:val="green"/>
          <w:u w:val="single"/>
        </w:rPr>
        <w:t>reason why particular stimuli</w:t>
      </w:r>
      <w:r w:rsidRPr="0074345F">
        <w:rPr>
          <w:u w:val="single"/>
        </w:rPr>
        <w:t xml:space="preserve">, objects, events, situations, and activities </w:t>
      </w:r>
      <w:r w:rsidRPr="0074345F">
        <w:rPr>
          <w:highlight w:val="green"/>
          <w:u w:val="single"/>
        </w:rPr>
        <w:t>are rewarding</w:t>
      </w:r>
      <w:r w:rsidRPr="0074345F">
        <w:rPr>
          <w:sz w:val="16"/>
        </w:rPr>
        <w:t xml:space="preserve"> may be </w:t>
      </w:r>
      <w:r w:rsidRPr="0074345F">
        <w:rPr>
          <w:highlight w:val="green"/>
          <w:u w:val="single"/>
        </w:rPr>
        <w:t>due to pleasure.</w:t>
      </w:r>
      <w:r w:rsidRPr="0074345F">
        <w:rPr>
          <w:sz w:val="16"/>
        </w:rPr>
        <w:t xml:space="preserve"> This applies first of all to sex and to the primary homeostatic rewards of food and liquid and extends to money, taste, beauty, social encounters and nonmaterial, internally set, and intrinsic rewards. </w:t>
      </w:r>
      <w:r w:rsidRPr="0074345F">
        <w:rPr>
          <w:u w:val="single"/>
        </w:rPr>
        <w:t>Pleasure, as the primary effect of rewards</w:t>
      </w:r>
      <w:r w:rsidRPr="0074345F">
        <w:rPr>
          <w:sz w:val="16"/>
        </w:rPr>
        <w:t xml:space="preserve">, drives the prime reward functions of learning, approach behavior, and decision making and </w:t>
      </w:r>
      <w:r w:rsidRPr="0074345F">
        <w:rPr>
          <w:highlight w:val="green"/>
          <w:u w:val="single"/>
        </w:rPr>
        <w:t xml:space="preserve">provides the </w:t>
      </w:r>
      <w:r w:rsidRPr="0074345F">
        <w:rPr>
          <w:b/>
          <w:highlight w:val="green"/>
          <w:u w:val="single"/>
        </w:rPr>
        <w:t>basis for hedonic theories</w:t>
      </w:r>
      <w:r w:rsidRPr="0074345F">
        <w:rPr>
          <w:highlight w:val="green"/>
          <w:u w:val="single"/>
        </w:rPr>
        <w:t xml:space="preserve"> of reward</w:t>
      </w:r>
      <w:r w:rsidRPr="0074345F">
        <w:rPr>
          <w:u w:val="single"/>
        </w:rPr>
        <w:t xml:space="preserve"> function. We are attracted by</w:t>
      </w:r>
      <w:r w:rsidRPr="0074345F">
        <w:rPr>
          <w:sz w:val="16"/>
        </w:rPr>
        <w:t xml:space="preserve"> most </w:t>
      </w:r>
      <w:r w:rsidRPr="0074345F">
        <w:rPr>
          <w:u w:val="single"/>
        </w:rPr>
        <w:t>rewards and exert intense efforts to obtain them</w:t>
      </w:r>
      <w:r w:rsidRPr="0074345F">
        <w:rPr>
          <w:sz w:val="16"/>
        </w:rPr>
        <w:t xml:space="preserve">, just </w:t>
      </w:r>
      <w:r w:rsidRPr="0074345F">
        <w:rPr>
          <w:u w:val="single"/>
        </w:rPr>
        <w:t>because they are enjoyable</w:t>
      </w:r>
      <w:r w:rsidRPr="0074345F">
        <w:rPr>
          <w:sz w:val="16"/>
        </w:rPr>
        <w:t xml:space="preserve"> [10]. </w:t>
      </w:r>
    </w:p>
    <w:p w14:paraId="773A5688" w14:textId="77777777" w:rsidR="00800236" w:rsidRPr="0074345F" w:rsidRDefault="00800236" w:rsidP="00800236">
      <w:pPr>
        <w:rPr>
          <w:sz w:val="8"/>
          <w:szCs w:val="8"/>
        </w:rPr>
      </w:pPr>
      <w:r w:rsidRPr="0074345F">
        <w:rPr>
          <w:sz w:val="8"/>
          <w:szCs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14168589" w14:textId="77777777" w:rsidR="00800236" w:rsidRPr="0074345F" w:rsidRDefault="00800236" w:rsidP="00800236">
      <w:pPr>
        <w:rPr>
          <w:sz w:val="8"/>
          <w:szCs w:val="8"/>
        </w:rPr>
      </w:pPr>
      <w:r w:rsidRPr="0074345F">
        <w:rPr>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F0DA26D" w14:textId="77777777" w:rsidR="00800236" w:rsidRPr="0074345F" w:rsidRDefault="00800236" w:rsidP="00800236">
      <w:pPr>
        <w:rPr>
          <w:sz w:val="8"/>
          <w:szCs w:val="8"/>
        </w:rPr>
      </w:pPr>
      <w:r w:rsidRPr="0074345F">
        <w:rPr>
          <w:sz w:val="8"/>
          <w:szCs w:val="8"/>
        </w:rPr>
        <w:t xml:space="preserve">Evolutionary theories of pleasure: The love connection BO:D </w:t>
      </w:r>
    </w:p>
    <w:p w14:paraId="091CF848" w14:textId="77777777" w:rsidR="00800236" w:rsidRPr="0074345F" w:rsidRDefault="00800236" w:rsidP="00800236">
      <w:pPr>
        <w:rPr>
          <w:sz w:val="8"/>
          <w:szCs w:val="8"/>
        </w:rPr>
      </w:pPr>
      <w:r w:rsidRPr="0074345F">
        <w:rPr>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76D9CFA" w14:textId="77777777" w:rsidR="00800236" w:rsidRPr="0074345F" w:rsidRDefault="00800236" w:rsidP="00800236">
      <w:pPr>
        <w:rPr>
          <w:sz w:val="16"/>
        </w:rPr>
      </w:pPr>
      <w:r w:rsidRPr="0074345F">
        <w:rPr>
          <w:sz w:val="16"/>
        </w:rPr>
        <w:t xml:space="preserve">It is well established that modern biological theory conjectures that </w:t>
      </w:r>
      <w:r w:rsidRPr="0074345F">
        <w:rPr>
          <w:b/>
          <w:highlight w:val="green"/>
          <w:u w:val="single"/>
        </w:rPr>
        <w:t>organisms are</w:t>
      </w:r>
      <w:r w:rsidRPr="0074345F">
        <w:rPr>
          <w:u w:val="single"/>
        </w:rPr>
        <w:t xml:space="preserve"> the </w:t>
      </w:r>
      <w:r w:rsidRPr="0074345F">
        <w:rPr>
          <w:b/>
          <w:highlight w:val="green"/>
          <w:u w:val="single"/>
        </w:rPr>
        <w:t>result of evolutionary competition.</w:t>
      </w:r>
      <w:r w:rsidRPr="0074345F">
        <w:rPr>
          <w:sz w:val="16"/>
        </w:rPr>
        <w:t xml:space="preserve"> In fact, Richard </w:t>
      </w:r>
      <w:r w:rsidRPr="0074345F">
        <w:rPr>
          <w:u w:val="single"/>
        </w:rPr>
        <w:t>Dawkins stresses gene survival and propagation as the basic mechanism of life</w:t>
      </w:r>
      <w:r w:rsidRPr="0074345F">
        <w:rPr>
          <w:sz w:val="16"/>
        </w:rPr>
        <w:t xml:space="preserve"> [20]. Only genes that lead to </w:t>
      </w:r>
      <w:r w:rsidRPr="0074345F">
        <w:rPr>
          <w:u w:val="single"/>
        </w:rPr>
        <w:t>the fittest phenotype will make it.</w:t>
      </w:r>
      <w:r w:rsidRPr="0074345F">
        <w:rPr>
          <w:sz w:val="16"/>
        </w:rPr>
        <w:t xml:space="preserve"> It is noteworthy that the phenotype is selected based on behavior that maximizes gene propagation. To do so, the phenotype must survive and generate offspring, and be bettear at it than its competitors. Thus, </w:t>
      </w:r>
      <w:r w:rsidRPr="0074345F">
        <w:rPr>
          <w:u w:val="single"/>
        </w:rPr>
        <w:t xml:space="preserve">the ultimate, distal function of </w:t>
      </w:r>
      <w:r w:rsidRPr="0074345F">
        <w:rPr>
          <w:highlight w:val="green"/>
          <w:u w:val="single"/>
        </w:rPr>
        <w:t>rewards</w:t>
      </w:r>
      <w:r w:rsidRPr="0074345F">
        <w:rPr>
          <w:u w:val="single"/>
        </w:rPr>
        <w:t xml:space="preserve"> is to </w:t>
      </w:r>
      <w:r w:rsidRPr="0074345F">
        <w:rPr>
          <w:highlight w:val="green"/>
          <w:u w:val="single"/>
        </w:rPr>
        <w:t>increase</w:t>
      </w:r>
      <w:r w:rsidRPr="0074345F">
        <w:rPr>
          <w:u w:val="single"/>
        </w:rPr>
        <w:t xml:space="preserve"> evolutionary </w:t>
      </w:r>
      <w:r w:rsidRPr="0074345F">
        <w:rPr>
          <w:highlight w:val="green"/>
          <w:u w:val="single"/>
        </w:rPr>
        <w:t>fitness</w:t>
      </w:r>
      <w:r w:rsidRPr="0074345F">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32BECDA" w14:textId="77777777" w:rsidR="00800236" w:rsidRPr="0074345F" w:rsidRDefault="00800236" w:rsidP="00800236">
      <w:pPr>
        <w:rPr>
          <w:sz w:val="16"/>
          <w:szCs w:val="16"/>
          <w:u w:val="single"/>
        </w:rPr>
      </w:pPr>
      <w:r w:rsidRPr="0074345F">
        <w:rPr>
          <w:u w:val="single"/>
        </w:rPr>
        <w:lastRenderedPageBreak/>
        <w:t>Behavioral reward functions have evolved to help individuals to survive and propagate their genes</w:t>
      </w:r>
      <w:r w:rsidRPr="0074345F">
        <w:rPr>
          <w:sz w:val="16"/>
        </w:rPr>
        <w:t xml:space="preserve">. Apparently, </w:t>
      </w:r>
      <w:r w:rsidRPr="0074345F">
        <w:rPr>
          <w:u w:val="single"/>
        </w:rPr>
        <w:t>people need to live well and long enough to reproduce.</w:t>
      </w:r>
      <w:r w:rsidRPr="0074345F">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345F">
        <w:rPr>
          <w:u w:val="single"/>
        </w:rPr>
        <w:t>any small edge will ultimately result in evolutionary advantage</w:t>
      </w:r>
      <w:r w:rsidRPr="0074345F">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345F">
        <w:rPr>
          <w:u w:val="single"/>
        </w:rPr>
        <w:t>Thus</w:t>
      </w:r>
      <w:proofErr w:type="gramEnd"/>
      <w:r w:rsidRPr="0074345F">
        <w:rPr>
          <w:u w:val="single"/>
        </w:rPr>
        <w:t xml:space="preserve"> the distal reward function in gene propagation and evolutionary fitness defines the proximal reward functions that we see</w:t>
      </w:r>
      <w:r w:rsidRPr="0074345F">
        <w:rPr>
          <w:sz w:val="16"/>
        </w:rPr>
        <w:t xml:space="preserve"> in everyday behavior. </w:t>
      </w:r>
      <w:r w:rsidRPr="0074345F">
        <w:rPr>
          <w:u w:val="single"/>
        </w:rPr>
        <w:t xml:space="preserve">That is why </w:t>
      </w:r>
      <w:r w:rsidRPr="0074345F">
        <w:rPr>
          <w:highlight w:val="green"/>
          <w:u w:val="single"/>
        </w:rPr>
        <w:t>foods, drinks, mates, and offspring are rewarding.</w:t>
      </w:r>
    </w:p>
    <w:p w14:paraId="472A2C5B" w14:textId="77777777" w:rsidR="00800236" w:rsidRPr="0074345F" w:rsidRDefault="00800236" w:rsidP="00800236">
      <w:pPr>
        <w:rPr>
          <w:sz w:val="8"/>
          <w:szCs w:val="8"/>
        </w:rPr>
      </w:pPr>
      <w:r w:rsidRPr="0074345F">
        <w:rPr>
          <w:sz w:val="8"/>
          <w:szCs w:val="8"/>
        </w:rPr>
        <w:t xml:space="preserve">There have been theories linking pleasure as a required component of health benefits salutogenesis, (salugenesis).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7F46BA3" w14:textId="77777777" w:rsidR="00800236" w:rsidRPr="0074345F" w:rsidRDefault="00800236" w:rsidP="00800236">
      <w:pPr>
        <w:rPr>
          <w:sz w:val="8"/>
          <w:szCs w:val="8"/>
        </w:rPr>
      </w:pPr>
      <w:r w:rsidRPr="0074345F">
        <w:rPr>
          <w:sz w:val="8"/>
          <w:szCs w:val="8"/>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6D22F1F" w14:textId="77777777" w:rsidR="00800236" w:rsidRPr="0074345F" w:rsidRDefault="00800236" w:rsidP="00800236">
      <w:pPr>
        <w:rPr>
          <w:sz w:val="8"/>
          <w:szCs w:val="8"/>
        </w:rPr>
      </w:pPr>
      <w:r w:rsidRPr="0074345F">
        <w:rPr>
          <w:sz w:val="8"/>
          <w:szCs w:val="8"/>
        </w:rPr>
        <w:t xml:space="preserve">Finding happiness is different between apes and humans </w:t>
      </w:r>
    </w:p>
    <w:p w14:paraId="3866891C" w14:textId="77777777" w:rsidR="00800236" w:rsidRPr="0074345F" w:rsidRDefault="00800236" w:rsidP="00800236">
      <w:pPr>
        <w:rPr>
          <w:sz w:val="8"/>
          <w:szCs w:val="8"/>
        </w:rPr>
      </w:pPr>
      <w:r w:rsidRPr="0074345F">
        <w:rPr>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0A6D0A3" w14:textId="77777777" w:rsidR="00800236" w:rsidRPr="0074345F" w:rsidRDefault="00800236" w:rsidP="00800236">
      <w:pPr>
        <w:rPr>
          <w:sz w:val="16"/>
        </w:rPr>
      </w:pPr>
      <w:r w:rsidRPr="0074345F">
        <w:rPr>
          <w:sz w:val="16"/>
        </w:rPr>
        <w:t xml:space="preserve">Remarkably, there are </w:t>
      </w:r>
      <w:r w:rsidRPr="0074345F">
        <w:rPr>
          <w:u w:val="single"/>
        </w:rPr>
        <w:t>pathways for ordinary liking and pleasure</w:t>
      </w:r>
      <w:r w:rsidRPr="0074345F">
        <w:rPr>
          <w:sz w:val="16"/>
        </w:rPr>
        <w:t xml:space="preserve">, which </w:t>
      </w:r>
      <w:r w:rsidRPr="0074345F">
        <w:rPr>
          <w:u w:val="single"/>
        </w:rPr>
        <w:t>are limited in scope</w:t>
      </w:r>
      <w:r w:rsidRPr="0074345F">
        <w:rPr>
          <w:sz w:val="16"/>
        </w:rPr>
        <w:t xml:space="preserve"> as described above in this commentary. However, </w:t>
      </w:r>
      <w:r w:rsidRPr="0074345F">
        <w:rPr>
          <w:u w:val="single"/>
        </w:rPr>
        <w:t xml:space="preserve">there are </w:t>
      </w:r>
      <w:r w:rsidRPr="0074345F">
        <w:rPr>
          <w:b/>
          <w:highlight w:val="green"/>
          <w:u w:val="single"/>
        </w:rPr>
        <w:t>many brain regions</w:t>
      </w:r>
      <w:r w:rsidRPr="0074345F">
        <w:rPr>
          <w:sz w:val="16"/>
        </w:rPr>
        <w:t xml:space="preserve">, often termed hot and cold spots, </w:t>
      </w:r>
      <w:r w:rsidRPr="0074345F">
        <w:rPr>
          <w:u w:val="single"/>
        </w:rPr>
        <w:t xml:space="preserve">that significantly </w:t>
      </w:r>
      <w:r w:rsidRPr="0074345F">
        <w:rPr>
          <w:b/>
          <w:highlight w:val="green"/>
          <w:u w:val="single"/>
        </w:rPr>
        <w:t>modulate</w:t>
      </w:r>
      <w:r w:rsidRPr="0074345F">
        <w:rPr>
          <w:sz w:val="16"/>
        </w:rPr>
        <w:t xml:space="preserve"> (increase or decrease) </w:t>
      </w:r>
      <w:r w:rsidRPr="0074345F">
        <w:rPr>
          <w:u w:val="single"/>
        </w:rPr>
        <w:t xml:space="preserve">our </w:t>
      </w:r>
      <w:r w:rsidRPr="0074345F">
        <w:rPr>
          <w:b/>
          <w:highlight w:val="green"/>
          <w:u w:val="single"/>
        </w:rPr>
        <w:t>pleasure or</w:t>
      </w:r>
      <w:r w:rsidRPr="0074345F">
        <w:rPr>
          <w:u w:val="single"/>
        </w:rPr>
        <w:t xml:space="preserve"> even produce</w:t>
      </w:r>
      <w:r w:rsidRPr="0074345F">
        <w:rPr>
          <w:b/>
          <w:u w:val="single"/>
        </w:rPr>
        <w:t xml:space="preserve"> </w:t>
      </w:r>
      <w:r w:rsidRPr="0074345F">
        <w:rPr>
          <w:b/>
          <w:highlight w:val="green"/>
          <w:u w:val="single"/>
        </w:rPr>
        <w:t>the opposite</w:t>
      </w:r>
      <w:r w:rsidRPr="0074345F">
        <w:rPr>
          <w:sz w:val="16"/>
        </w:rPr>
        <w:t xml:space="preserve"> of pleasure— that is </w:t>
      </w:r>
      <w:r w:rsidRPr="0074345F">
        <w:rPr>
          <w:u w:val="single"/>
        </w:rPr>
        <w:t>disgust and fear</w:t>
      </w:r>
      <w:r w:rsidRPr="0074345F">
        <w:rPr>
          <w:sz w:val="16"/>
        </w:rPr>
        <w:t xml:space="preserve"> [39]. </w:t>
      </w:r>
      <w:r w:rsidRPr="0074345F">
        <w:rPr>
          <w:u w:val="single"/>
        </w:rPr>
        <w:t>One</w:t>
      </w:r>
      <w:r w:rsidRPr="0074345F">
        <w:rPr>
          <w:sz w:val="16"/>
        </w:rPr>
        <w:t xml:space="preserve"> specific </w:t>
      </w:r>
      <w:r w:rsidRPr="0074345F">
        <w:rPr>
          <w:u w:val="single"/>
        </w:rPr>
        <w:t>region</w:t>
      </w:r>
      <w:r w:rsidRPr="0074345F">
        <w:rPr>
          <w:sz w:val="16"/>
        </w:rPr>
        <w:t xml:space="preserve"> of the nucleus accumbens </w:t>
      </w:r>
      <w:r w:rsidRPr="0074345F">
        <w:rPr>
          <w:u w:val="single"/>
        </w:rPr>
        <w:t>is organized like a computer keyboard, with particular stimulus triggers in rows</w:t>
      </w:r>
      <w:r w:rsidRPr="0074345F">
        <w:rPr>
          <w:sz w:val="16"/>
        </w:rPr>
        <w:t xml:space="preserve">— producing an increase and decrease of pleasure and disgust. Moreover, </w:t>
      </w:r>
      <w:r w:rsidRPr="0074345F">
        <w:rPr>
          <w:u w:val="single"/>
        </w:rPr>
        <w:t>the cortex has unique roles in the cognitive evaluation of our feelings of pleasure</w:t>
      </w:r>
      <w:r w:rsidRPr="0074345F">
        <w:rPr>
          <w:sz w:val="16"/>
        </w:rPr>
        <w:t xml:space="preserve"> [40]. Importantly, the interplay of these multiple triggers and the higher brain centers in the prefrontal cortex are very intricate and are just being uncovered. </w:t>
      </w:r>
    </w:p>
    <w:p w14:paraId="2A9ED269" w14:textId="77777777" w:rsidR="00800236" w:rsidRPr="0074345F" w:rsidRDefault="00800236" w:rsidP="00800236">
      <w:pPr>
        <w:rPr>
          <w:sz w:val="8"/>
          <w:szCs w:val="14"/>
        </w:rPr>
      </w:pPr>
      <w:r w:rsidRPr="0074345F">
        <w:rPr>
          <w:sz w:val="8"/>
          <w:szCs w:val="14"/>
        </w:rPr>
        <w:t xml:space="preserve">Desire and reward centers </w:t>
      </w:r>
    </w:p>
    <w:p w14:paraId="29FACDC7" w14:textId="77777777" w:rsidR="00800236" w:rsidRPr="0074345F" w:rsidRDefault="00800236" w:rsidP="00800236">
      <w:pPr>
        <w:rPr>
          <w:sz w:val="8"/>
          <w:szCs w:val="14"/>
        </w:rPr>
      </w:pPr>
      <w:r w:rsidRPr="0074345F">
        <w:rPr>
          <w:sz w:val="8"/>
          <w:szCs w:val="14"/>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5B517A6" w14:textId="77777777" w:rsidR="00800236" w:rsidRPr="0074345F" w:rsidRDefault="00800236" w:rsidP="00800236">
      <w:pPr>
        <w:rPr>
          <w:sz w:val="8"/>
          <w:szCs w:val="14"/>
        </w:rPr>
      </w:pPr>
      <w:r w:rsidRPr="0074345F">
        <w:rPr>
          <w:sz w:val="8"/>
          <w:szCs w:val="14"/>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5F58F24D" w14:textId="77777777" w:rsidR="00800236" w:rsidRPr="0074345F" w:rsidRDefault="00800236" w:rsidP="00800236">
      <w:pPr>
        <w:rPr>
          <w:sz w:val="16"/>
        </w:rPr>
      </w:pPr>
      <w:r w:rsidRPr="0074345F">
        <w:rPr>
          <w:sz w:val="16"/>
        </w:rPr>
        <w:t xml:space="preserve">Furthermore, ordinary </w:t>
      </w:r>
      <w:r w:rsidRPr="0074345F">
        <w:rPr>
          <w:u w:val="single"/>
        </w:rPr>
        <w:t>“</w:t>
      </w:r>
      <w:r w:rsidRPr="0074345F">
        <w:rPr>
          <w:highlight w:val="green"/>
          <w:u w:val="single"/>
        </w:rPr>
        <w:t>liking</w:t>
      </w:r>
      <w:r w:rsidRPr="0074345F">
        <w:rPr>
          <w:u w:val="single"/>
        </w:rPr>
        <w:t xml:space="preserve">” of </w:t>
      </w:r>
      <w:r w:rsidRPr="0074345F">
        <w:rPr>
          <w:highlight w:val="green"/>
          <w:u w:val="single"/>
        </w:rPr>
        <w:t>something</w:t>
      </w:r>
      <w:r w:rsidRPr="0074345F">
        <w:rPr>
          <w:u w:val="single"/>
        </w:rPr>
        <w:t xml:space="preserve">, or pure pleasure, </w:t>
      </w:r>
      <w:r w:rsidRPr="0074345F">
        <w:rPr>
          <w:highlight w:val="green"/>
          <w:u w:val="single"/>
        </w:rPr>
        <w:t>is represented by</w:t>
      </w:r>
      <w:r w:rsidRPr="0074345F">
        <w:rPr>
          <w:sz w:val="16"/>
        </w:rPr>
        <w:t xml:space="preserve"> small </w:t>
      </w:r>
      <w:r w:rsidRPr="0074345F">
        <w:rPr>
          <w:highlight w:val="green"/>
          <w:u w:val="single"/>
        </w:rPr>
        <w:t>regions</w:t>
      </w:r>
      <w:r w:rsidRPr="0074345F">
        <w:rPr>
          <w:sz w:val="16"/>
        </w:rPr>
        <w:t xml:space="preserve"> mainly </w:t>
      </w:r>
      <w:r w:rsidRPr="0074345F">
        <w:rPr>
          <w:highlight w:val="green"/>
          <w:u w:val="single"/>
        </w:rPr>
        <w:t>in the limbic system</w:t>
      </w:r>
      <w:r w:rsidRPr="0074345F">
        <w:rPr>
          <w:sz w:val="16"/>
        </w:rPr>
        <w:t xml:space="preserve"> (old reptilian part of the brain). These may be </w:t>
      </w:r>
      <w:r w:rsidRPr="0074345F">
        <w:rPr>
          <w:u w:val="single"/>
        </w:rPr>
        <w:t>part of larger neural circuits.</w:t>
      </w:r>
      <w:r w:rsidRPr="0074345F">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2545A3F" w14:textId="77777777" w:rsidR="00800236" w:rsidRPr="0074345F" w:rsidRDefault="00800236" w:rsidP="00800236">
      <w:pPr>
        <w:rPr>
          <w:sz w:val="8"/>
          <w:szCs w:val="8"/>
        </w:rPr>
      </w:pPr>
      <w:r w:rsidRPr="0074345F">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91720C5" w14:textId="77777777" w:rsidR="00800236" w:rsidRPr="0074345F" w:rsidRDefault="00800236" w:rsidP="00800236">
      <w:pPr>
        <w:rPr>
          <w:sz w:val="8"/>
          <w:szCs w:val="8"/>
        </w:rPr>
      </w:pPr>
      <w:r w:rsidRPr="0074345F">
        <w:rPr>
          <w:sz w:val="8"/>
          <w:szCs w:val="8"/>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7750DF09" w14:textId="77777777" w:rsidR="00800236" w:rsidRPr="0074345F" w:rsidRDefault="00800236" w:rsidP="00800236">
      <w:pPr>
        <w:rPr>
          <w:sz w:val="8"/>
          <w:szCs w:val="8"/>
        </w:rPr>
      </w:pPr>
      <w:r w:rsidRPr="0074345F">
        <w:rPr>
          <w:sz w:val="8"/>
          <w:szCs w:val="8"/>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4894252" w14:textId="77777777" w:rsidR="00800236" w:rsidRPr="0074345F" w:rsidRDefault="00800236" w:rsidP="00800236">
      <w:pPr>
        <w:rPr>
          <w:sz w:val="8"/>
          <w:szCs w:val="8"/>
        </w:rPr>
      </w:pPr>
      <w:r w:rsidRPr="0074345F">
        <w:rPr>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0C22CEA" w14:textId="77777777" w:rsidR="00800236" w:rsidRPr="0074345F" w:rsidRDefault="00800236" w:rsidP="00800236">
      <w:pPr>
        <w:rPr>
          <w:sz w:val="8"/>
          <w:szCs w:val="8"/>
        </w:rPr>
      </w:pPr>
      <w:r w:rsidRPr="0074345F">
        <w:rPr>
          <w:sz w:val="8"/>
          <w:szCs w:val="8"/>
        </w:rPr>
        <w:lastRenderedPageBreak/>
        <w:t xml:space="preserve">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4441E0DA" w14:textId="77777777" w:rsidR="00800236" w:rsidRPr="0074345F" w:rsidRDefault="00800236" w:rsidP="00800236">
      <w:pPr>
        <w:rPr>
          <w:sz w:val="16"/>
        </w:rPr>
      </w:pPr>
      <w:r w:rsidRPr="0074345F">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345F">
        <w:rPr>
          <w:highlight w:val="green"/>
          <w:u w:val="single"/>
        </w:rPr>
        <w:t>researchers examined</w:t>
      </w:r>
      <w:r w:rsidRPr="0074345F">
        <w:rPr>
          <w:u w:val="single"/>
        </w:rPr>
        <w:t xml:space="preserve"> 247 specimens of </w:t>
      </w:r>
      <w:r w:rsidRPr="0074345F">
        <w:rPr>
          <w:highlight w:val="green"/>
          <w:u w:val="single"/>
        </w:rPr>
        <w:t>neural tissue</w:t>
      </w:r>
      <w:r w:rsidRPr="0074345F">
        <w:rPr>
          <w:u w:val="single"/>
        </w:rPr>
        <w:t xml:space="preserve"> from six humans, five chimpanzees, and five macaque monkeys.</w:t>
      </w:r>
      <w:r w:rsidRPr="0074345F">
        <w:rPr>
          <w:sz w:val="16"/>
        </w:rPr>
        <w:t xml:space="preserve"> Moreover, these </w:t>
      </w:r>
      <w:r w:rsidRPr="0074345F">
        <w:rPr>
          <w:u w:val="single"/>
        </w:rPr>
        <w:t>investigators analyzed which genes were turned on or off in 16 regions of the brain.</w:t>
      </w:r>
      <w:r w:rsidRPr="0074345F">
        <w:rPr>
          <w:sz w:val="16"/>
        </w:rPr>
        <w:t xml:space="preserve"> While </w:t>
      </w:r>
      <w:r w:rsidRPr="0074345F">
        <w:rPr>
          <w:u w:val="single"/>
        </w:rPr>
        <w:t xml:space="preserve">the differences among species were subtle, </w:t>
      </w:r>
      <w:r w:rsidRPr="0074345F">
        <w:rPr>
          <w:b/>
          <w:highlight w:val="green"/>
          <w:u w:val="single"/>
        </w:rPr>
        <w:t>there was</w:t>
      </w:r>
      <w:r w:rsidRPr="0074345F">
        <w:rPr>
          <w:u w:val="single"/>
        </w:rPr>
        <w:t xml:space="preserve"> a </w:t>
      </w:r>
      <w:r w:rsidRPr="0074345F">
        <w:rPr>
          <w:b/>
          <w:highlight w:val="green"/>
          <w:u w:val="single"/>
        </w:rPr>
        <w:t>remarkable contrast in</w:t>
      </w:r>
      <w:r w:rsidRPr="0074345F">
        <w:rPr>
          <w:u w:val="single"/>
        </w:rPr>
        <w:t xml:space="preserve"> the</w:t>
      </w:r>
      <w:r w:rsidRPr="0074345F">
        <w:rPr>
          <w:b/>
          <w:u w:val="single"/>
        </w:rPr>
        <w:t xml:space="preserve"> </w:t>
      </w:r>
      <w:r w:rsidRPr="0074345F">
        <w:rPr>
          <w:b/>
          <w:highlight w:val="green"/>
          <w:u w:val="single"/>
        </w:rPr>
        <w:t>neocortices</w:t>
      </w:r>
      <w:r w:rsidRPr="0074345F">
        <w:rPr>
          <w:sz w:val="16"/>
        </w:rPr>
        <w:t xml:space="preserve">, specifically </w:t>
      </w:r>
      <w:r w:rsidRPr="0074345F">
        <w:rPr>
          <w:u w:val="single"/>
        </w:rPr>
        <w:t xml:space="preserve">in an </w:t>
      </w:r>
      <w:r w:rsidRPr="0074345F">
        <w:rPr>
          <w:highlight w:val="green"/>
          <w:u w:val="single"/>
        </w:rPr>
        <w:t>area of the brain</w:t>
      </w:r>
      <w:r w:rsidRPr="0074345F">
        <w:rPr>
          <w:u w:val="single"/>
        </w:rPr>
        <w:t xml:space="preserve"> that is much </w:t>
      </w:r>
      <w:r w:rsidRPr="0074345F">
        <w:rPr>
          <w:highlight w:val="green"/>
          <w:u w:val="single"/>
        </w:rPr>
        <w:t>more developed in humans</w:t>
      </w:r>
      <w:r w:rsidRPr="0074345F">
        <w:rPr>
          <w:u w:val="single"/>
        </w:rPr>
        <w:t xml:space="preserve"> than in chimpanzees.</w:t>
      </w:r>
      <w:r w:rsidRPr="0074345F">
        <w:rPr>
          <w:sz w:val="16"/>
        </w:rPr>
        <w:t xml:space="preserve"> In fact, these researchers found that a gene called </w:t>
      </w:r>
      <w:r w:rsidRPr="0074345F">
        <w:rPr>
          <w:u w:val="single"/>
        </w:rPr>
        <w:t>tyrosine hydroxylase (TH) for the enzyme, responsible for the production of dopamine</w:t>
      </w:r>
      <w:r w:rsidRPr="0074345F">
        <w:rPr>
          <w:sz w:val="16"/>
        </w:rPr>
        <w:t xml:space="preserve">, was </w:t>
      </w:r>
      <w:r w:rsidRPr="0074345F">
        <w:rPr>
          <w:u w:val="single"/>
        </w:rPr>
        <w:t>expressed in the neocortex of humans, but not chimpanzees.</w:t>
      </w:r>
      <w:r w:rsidRPr="0074345F">
        <w:rPr>
          <w:sz w:val="16"/>
        </w:rPr>
        <w:t xml:space="preserve"> As discussed earlier, </w:t>
      </w:r>
      <w:r w:rsidRPr="0074345F">
        <w:rPr>
          <w:u w:val="single"/>
        </w:rPr>
        <w:t>dopamine is</w:t>
      </w:r>
      <w:r w:rsidRPr="0074345F">
        <w:rPr>
          <w:sz w:val="16"/>
        </w:rPr>
        <w:t xml:space="preserve"> best </w:t>
      </w:r>
      <w:r w:rsidRPr="0074345F">
        <w:rPr>
          <w:u w:val="single"/>
        </w:rPr>
        <w:t>known for its</w:t>
      </w:r>
      <w:r w:rsidRPr="0074345F">
        <w:rPr>
          <w:sz w:val="16"/>
        </w:rPr>
        <w:t xml:space="preserve"> essential </w:t>
      </w:r>
      <w:r w:rsidRPr="0074345F">
        <w:rPr>
          <w:u w:val="single"/>
        </w:rPr>
        <w:t>role within the brain’s reward system; the</w:t>
      </w:r>
      <w:r w:rsidRPr="0074345F">
        <w:rPr>
          <w:sz w:val="16"/>
        </w:rPr>
        <w:t xml:space="preserve"> very </w:t>
      </w:r>
      <w:r w:rsidRPr="0074345F">
        <w:rPr>
          <w:u w:val="single"/>
        </w:rPr>
        <w:t>system that responds to everything from sex, to gambling, to food, and to addictive drugs.</w:t>
      </w:r>
      <w:r w:rsidRPr="0074345F">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2E5BEEDA" w14:textId="77777777" w:rsidR="00800236" w:rsidRPr="0074345F" w:rsidRDefault="00800236" w:rsidP="00800236">
      <w:pPr>
        <w:rPr>
          <w:sz w:val="16"/>
        </w:rPr>
      </w:pPr>
      <w:r w:rsidRPr="0074345F">
        <w:rPr>
          <w:sz w:val="16"/>
        </w:rPr>
        <w:t xml:space="preserve">Nora Volkow, the director of NIDA, pointed out that one alluring possibility is that the neurotransmitter </w:t>
      </w:r>
      <w:r w:rsidRPr="0074345F">
        <w:rPr>
          <w:highlight w:val="green"/>
          <w:u w:val="single"/>
        </w:rPr>
        <w:t>dopamine plays</w:t>
      </w:r>
      <w:r w:rsidRPr="0074345F">
        <w:rPr>
          <w:u w:val="single"/>
        </w:rPr>
        <w:t xml:space="preserve"> a substantial </w:t>
      </w:r>
      <w:r w:rsidRPr="0074345F">
        <w:rPr>
          <w:highlight w:val="green"/>
          <w:u w:val="single"/>
        </w:rPr>
        <w:t>role in</w:t>
      </w:r>
      <w:r w:rsidRPr="0074345F">
        <w:rPr>
          <w:u w:val="single"/>
        </w:rPr>
        <w:t xml:space="preserve"> humans’ </w:t>
      </w:r>
      <w:r w:rsidRPr="0074345F">
        <w:rPr>
          <w:highlight w:val="green"/>
          <w:u w:val="single"/>
        </w:rPr>
        <w:t>ability to pursue</w:t>
      </w:r>
      <w:r w:rsidRPr="0074345F">
        <w:rPr>
          <w:u w:val="single"/>
        </w:rPr>
        <w:t xml:space="preserve"> various </w:t>
      </w:r>
      <w:r w:rsidRPr="0074345F">
        <w:rPr>
          <w:highlight w:val="green"/>
          <w:u w:val="single"/>
        </w:rPr>
        <w:t>rewards that are</w:t>
      </w:r>
      <w:r w:rsidRPr="0074345F">
        <w:rPr>
          <w:u w:val="single"/>
        </w:rPr>
        <w:t xml:space="preserve"> perhaps months or even </w:t>
      </w:r>
      <w:r w:rsidRPr="0074345F">
        <w:rPr>
          <w:highlight w:val="green"/>
          <w:u w:val="single"/>
        </w:rPr>
        <w:t>years away</w:t>
      </w:r>
      <w:r w:rsidRPr="0074345F">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345F">
        <w:rPr>
          <w:u w:val="single"/>
        </w:rPr>
        <w:t>This may explain what often motivates people to work for things that have no apparent short-term benefit</w:t>
      </w:r>
      <w:r w:rsidRPr="0074345F">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CDD77BD" w14:textId="77777777" w:rsidR="00800236" w:rsidRPr="00F9597D" w:rsidRDefault="00800236" w:rsidP="00800236"/>
    <w:p w14:paraId="7A208A34" w14:textId="77777777" w:rsidR="00800236" w:rsidRDefault="00800236" w:rsidP="00800236">
      <w:pPr>
        <w:pStyle w:val="Heading3"/>
      </w:pPr>
      <w:r>
        <w:lastRenderedPageBreak/>
        <w:t>Contention 1: Space Launches</w:t>
      </w:r>
    </w:p>
    <w:p w14:paraId="4D62D45E" w14:textId="77777777" w:rsidR="00800236" w:rsidRPr="009A0BC8" w:rsidRDefault="00800236" w:rsidP="00800236">
      <w:pPr>
        <w:pStyle w:val="Heading4"/>
        <w:rPr>
          <w:rStyle w:val="Style13ptBold"/>
          <w:b/>
        </w:rPr>
      </w:pPr>
      <w:r>
        <w:t xml:space="preserve">The Private Space Industry is </w:t>
      </w:r>
      <w:r>
        <w:rPr>
          <w:u w:val="single"/>
        </w:rPr>
        <w:t>showing</w:t>
      </w:r>
      <w:r>
        <w:t xml:space="preserve"> </w:t>
      </w:r>
      <w:r>
        <w:rPr>
          <w:u w:val="single"/>
        </w:rPr>
        <w:t>enormous</w:t>
      </w:r>
      <w:r>
        <w:t xml:space="preserve"> increase in </w:t>
      </w:r>
      <w:r>
        <w:rPr>
          <w:u w:val="single"/>
        </w:rPr>
        <w:t>launches</w:t>
      </w:r>
      <w:r>
        <w:t xml:space="preserve"> – that causes </w:t>
      </w:r>
      <w:r>
        <w:rPr>
          <w:u w:val="single"/>
        </w:rPr>
        <w:t>pollutants</w:t>
      </w:r>
      <w:r>
        <w:t xml:space="preserve"> and </w:t>
      </w:r>
      <w:r>
        <w:rPr>
          <w:u w:val="single"/>
        </w:rPr>
        <w:t>warming – with massive amounts of chemicals entering the upper atmosphere</w:t>
      </w:r>
      <w:r>
        <w:t>.</w:t>
      </w:r>
    </w:p>
    <w:p w14:paraId="6379EE24" w14:textId="77777777" w:rsidR="00800236" w:rsidRDefault="00800236" w:rsidP="00800236">
      <w:r w:rsidRPr="00B90E0B">
        <w:rPr>
          <w:rStyle w:val="Style13ptBold"/>
        </w:rPr>
        <w:t>Gammon 21</w:t>
      </w:r>
      <w:r>
        <w:t xml:space="preserve"> </w:t>
      </w:r>
      <w:r w:rsidRPr="00B90E0B">
        <w:t>Katharine Gammon 7-19-2021 "How the billionaire space race could be one giant leap for pollution"</w:t>
      </w:r>
      <w:r>
        <w:t xml:space="preserve"> </w:t>
      </w:r>
      <w:hyperlink r:id="rId10" w:history="1">
        <w:r w:rsidRPr="00303412">
          <w:rPr>
            <w:rStyle w:val="Hyperlink"/>
          </w:rPr>
          <w:t>https://www.theguardian.com/science/2021/jul/19/billionaires-space-tourism-environment-emissions</w:t>
        </w:r>
      </w:hyperlink>
      <w:r>
        <w:t xml:space="preserve"> (</w:t>
      </w:r>
      <w:r w:rsidRPr="005331A5">
        <w:t>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w:t>
      </w:r>
      <w:r>
        <w:t>)//Jia Recut</w:t>
      </w:r>
    </w:p>
    <w:p w14:paraId="57B1CCAB" w14:textId="77777777" w:rsidR="00800236" w:rsidRDefault="00800236" w:rsidP="00800236">
      <w:r w:rsidRPr="00B82537">
        <w:t>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 “</w:t>
      </w:r>
      <w:r w:rsidRPr="00B82537">
        <w:rPr>
          <w:rStyle w:val="Emphasis"/>
        </w:rPr>
        <w:t>Welcome to the dawn of a new space age</w:t>
      </w:r>
      <w:r w:rsidRPr="00B82537">
        <w:t xml:space="preserve">.” Already, people are buying tickets to space. </w:t>
      </w:r>
      <w:r w:rsidRPr="00B82537">
        <w:rPr>
          <w:rStyle w:val="Emphasis"/>
        </w:rPr>
        <w:t>Companies including SpaceX, Virgin Galactic and Space Adventures want to make space tourism more common.</w:t>
      </w:r>
      <w:r w:rsidRPr="00B82537">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B82537">
        <w:rPr>
          <w:rStyle w:val="Emphasis"/>
        </w:rPr>
        <w:t xml:space="preserve">But this launch of a new </w:t>
      </w:r>
      <w:r w:rsidRPr="00B82537">
        <w:rPr>
          <w:rStyle w:val="Emphasis"/>
          <w:highlight w:val="green"/>
        </w:rPr>
        <w:t>private space</w:t>
      </w:r>
      <w:r w:rsidRPr="00B82537">
        <w:rPr>
          <w:rStyle w:val="Emphasis"/>
        </w:rPr>
        <w:t xml:space="preserve"> industry that is cultivating tourism and popular use could </w:t>
      </w:r>
      <w:r w:rsidRPr="00B82537">
        <w:rPr>
          <w:rStyle w:val="Emphasis"/>
          <w:highlight w:val="green"/>
        </w:rPr>
        <w:t>come with</w:t>
      </w:r>
      <w:r w:rsidRPr="00B82537">
        <w:rPr>
          <w:rStyle w:val="Emphasis"/>
        </w:rPr>
        <w:t xml:space="preserve"> vast </w:t>
      </w:r>
      <w:r w:rsidRPr="00B82537">
        <w:rPr>
          <w:rStyle w:val="Emphasis"/>
          <w:highlight w:val="green"/>
        </w:rPr>
        <w:t>environmental costs</w:t>
      </w:r>
      <w:r w:rsidRPr="00B82537">
        <w:t xml:space="preserve">, says Eloise Marais, an associate professor of physical geography at University College London. Marais studies the impact of fuels and industries on the atmosphere. </w:t>
      </w:r>
      <w:r w:rsidRPr="00B82537">
        <w:rPr>
          <w:rStyle w:val="Emphasis"/>
        </w:rPr>
        <w:t xml:space="preserve">When </w:t>
      </w:r>
      <w:r w:rsidRPr="00B82537">
        <w:rPr>
          <w:rStyle w:val="Emphasis"/>
          <w:highlight w:val="green"/>
        </w:rPr>
        <w:t>rockets</w:t>
      </w:r>
      <w:r w:rsidRPr="00B82537">
        <w:rPr>
          <w:rStyle w:val="Emphasis"/>
        </w:rPr>
        <w:t xml:space="preserve"> launch into space, they </w:t>
      </w:r>
      <w:r w:rsidRPr="00B82537">
        <w:rPr>
          <w:rStyle w:val="Emphasis"/>
          <w:highlight w:val="green"/>
        </w:rPr>
        <w:t>require</w:t>
      </w:r>
      <w:r w:rsidRPr="00B82537">
        <w:rPr>
          <w:rStyle w:val="Emphasis"/>
        </w:rPr>
        <w:t xml:space="preserve"> a huge </w:t>
      </w:r>
      <w:proofErr w:type="gramStart"/>
      <w:r w:rsidRPr="00B82537">
        <w:rPr>
          <w:rStyle w:val="Emphasis"/>
        </w:rPr>
        <w:t>amount</w:t>
      </w:r>
      <w:proofErr w:type="gramEnd"/>
      <w:r w:rsidRPr="00B82537">
        <w:rPr>
          <w:rStyle w:val="Emphasis"/>
        </w:rPr>
        <w:t xml:space="preserve"> of </w:t>
      </w:r>
      <w:r w:rsidRPr="00B82537">
        <w:rPr>
          <w:rStyle w:val="Emphasis"/>
          <w:highlight w:val="green"/>
        </w:rPr>
        <w:t>propellants</w:t>
      </w:r>
      <w:r w:rsidRPr="00B82537">
        <w:rPr>
          <w:rStyle w:val="Emphasis"/>
        </w:rPr>
        <w:t xml:space="preserve"> to make it out of the Earth’s atmosphere.</w:t>
      </w:r>
      <w:r w:rsidRPr="00B82537">
        <w:t xml:space="preserve"> For SpaceX’s Falcon 9 rocket</w:t>
      </w:r>
      <w:r w:rsidRPr="00B82537">
        <w:rPr>
          <w:rStyle w:val="Emphasis"/>
        </w:rPr>
        <w:t xml:space="preserve">, it is </w:t>
      </w:r>
      <w:r w:rsidRPr="00B82537">
        <w:rPr>
          <w:rStyle w:val="Emphasis"/>
          <w:highlight w:val="green"/>
        </w:rPr>
        <w:t>kerosene</w:t>
      </w:r>
      <w:r w:rsidRPr="00B82537">
        <w:rPr>
          <w:rStyle w:val="Emphasis"/>
        </w:rPr>
        <w:t xml:space="preserve">, and for Nasa it is liquid </w:t>
      </w:r>
      <w:r w:rsidRPr="00B82537">
        <w:rPr>
          <w:rStyle w:val="Emphasis"/>
          <w:highlight w:val="green"/>
        </w:rPr>
        <w:t>hydrogen</w:t>
      </w:r>
      <w:r w:rsidRPr="00B82537">
        <w:rPr>
          <w:rStyle w:val="Emphasis"/>
        </w:rPr>
        <w:t xml:space="preserve"> in their new Space Launch System. Those fuels </w:t>
      </w:r>
      <w:r w:rsidRPr="00B82537">
        <w:rPr>
          <w:rStyle w:val="Emphasis"/>
          <w:highlight w:val="green"/>
        </w:rPr>
        <w:t>emit</w:t>
      </w:r>
      <w:r w:rsidRPr="00B82537">
        <w:rPr>
          <w:rStyle w:val="Emphasis"/>
        </w:rPr>
        <w:t xml:space="preserve"> a variety of substances into the atmosphere, including </w:t>
      </w:r>
      <w:r w:rsidRPr="00B82537">
        <w:rPr>
          <w:rStyle w:val="Emphasis"/>
          <w:highlight w:val="green"/>
        </w:rPr>
        <w:t>carbon dioxide,</w:t>
      </w:r>
      <w:r w:rsidRPr="00B82537">
        <w:rPr>
          <w:rStyle w:val="Emphasis"/>
        </w:rPr>
        <w:t xml:space="preserve"> water, chlorine </w:t>
      </w:r>
      <w:r w:rsidRPr="00B82537">
        <w:rPr>
          <w:rStyle w:val="Emphasis"/>
          <w:highlight w:val="green"/>
        </w:rPr>
        <w:t>and other chemicals</w:t>
      </w:r>
      <w:r w:rsidRPr="00B82537">
        <w:t xml:space="preserve">. The carbon emissions from rockets are small compared with the aircraft industry, she says. </w:t>
      </w:r>
      <w:r w:rsidRPr="00B82537">
        <w:rPr>
          <w:rStyle w:val="Emphasis"/>
        </w:rPr>
        <w:t xml:space="preserve">But they are </w:t>
      </w:r>
      <w:r w:rsidRPr="009A0BC8">
        <w:rPr>
          <w:rStyle w:val="Emphasis"/>
          <w:highlight w:val="green"/>
        </w:rPr>
        <w:t>increasing at</w:t>
      </w:r>
      <w:r w:rsidRPr="00B82537">
        <w:rPr>
          <w:rStyle w:val="Emphasis"/>
        </w:rPr>
        <w:t xml:space="preserve"> nearly </w:t>
      </w:r>
      <w:r w:rsidRPr="009A0BC8">
        <w:rPr>
          <w:rStyle w:val="Emphasis"/>
          <w:highlight w:val="green"/>
        </w:rPr>
        <w:t>5.6% a year</w:t>
      </w:r>
      <w:r w:rsidRPr="00B82537">
        <w:rPr>
          <w:rStyle w:val="Emphasis"/>
        </w:rPr>
        <w:t>,</w:t>
      </w:r>
      <w:r w:rsidRPr="00B82537">
        <w:t xml:space="preserve"> and Marais has been running a simulation for a decade, to figure out at what point will they compete with traditional sources we are familiar with. </w:t>
      </w:r>
      <w:r w:rsidRPr="00B82537">
        <w:rPr>
          <w:rStyle w:val="StyleUnderline"/>
        </w:rPr>
        <w:t>“For one long-haul plane flight it’s one to three tons of carbon dioxide [per passenger],</w:t>
      </w:r>
      <w:r w:rsidRPr="00B82537">
        <w:t>” says Marais. For one rocket launch 200-300 tonnes of carbon dioxide are split between 4 or so passengers, according to Marais. “</w:t>
      </w:r>
      <w:proofErr w:type="gramStart"/>
      <w:r w:rsidRPr="00B82537">
        <w:rPr>
          <w:rStyle w:val="StyleUnderline"/>
        </w:rPr>
        <w:t>So</w:t>
      </w:r>
      <w:proofErr w:type="gramEnd"/>
      <w:r w:rsidRPr="00B82537">
        <w:rPr>
          <w:rStyle w:val="StyleUnderline"/>
        </w:rPr>
        <w:t xml:space="preserve"> it doesn’t need to grow that much more to compete with other sources</w:t>
      </w:r>
      <w:r w:rsidRPr="00B82537">
        <w:t xml:space="preserve">.” </w:t>
      </w:r>
      <w:r w:rsidRPr="00B82537">
        <w:rPr>
          <w:rStyle w:val="Emphasis"/>
        </w:rPr>
        <w:t>Right now, the number of rocket flights is very small: in the whole of 2020, for instance, there were 114 attempted orbital launches in the world, according to Nasa</w:t>
      </w:r>
      <w:r w:rsidRPr="00B82537">
        <w:t xml:space="preserve">. That compares with the airline industry’s more than 100,000 flights each day on average. </w:t>
      </w:r>
      <w:r w:rsidRPr="00B82537">
        <w:rPr>
          <w:rStyle w:val="Emphasis"/>
        </w:rPr>
        <w:t xml:space="preserve">But emissions from rockets are </w:t>
      </w:r>
      <w:r w:rsidRPr="009A0BC8">
        <w:rPr>
          <w:rStyle w:val="Emphasis"/>
          <w:highlight w:val="green"/>
        </w:rPr>
        <w:t>emitted</w:t>
      </w:r>
      <w:r w:rsidRPr="00B82537">
        <w:rPr>
          <w:rStyle w:val="Emphasis"/>
        </w:rPr>
        <w:t xml:space="preserve"> right </w:t>
      </w:r>
      <w:r w:rsidRPr="009A0BC8">
        <w:rPr>
          <w:rStyle w:val="Emphasis"/>
          <w:highlight w:val="green"/>
        </w:rPr>
        <w:t>into</w:t>
      </w:r>
      <w:r w:rsidRPr="00B82537">
        <w:rPr>
          <w:rStyle w:val="Emphasis"/>
        </w:rPr>
        <w:t xml:space="preserve"> the </w:t>
      </w:r>
      <w:r w:rsidRPr="009A0BC8">
        <w:rPr>
          <w:rStyle w:val="Emphasis"/>
          <w:highlight w:val="green"/>
        </w:rPr>
        <w:t>upper atmosphere</w:t>
      </w:r>
      <w:r w:rsidRPr="00B82537">
        <w:rPr>
          <w:rStyle w:val="Emphasis"/>
        </w:rPr>
        <w:t xml:space="preserve">, which means they </w:t>
      </w:r>
      <w:r w:rsidRPr="009A0BC8">
        <w:rPr>
          <w:rStyle w:val="Emphasis"/>
          <w:highlight w:val="green"/>
        </w:rPr>
        <w:t>stay</w:t>
      </w:r>
      <w:r w:rsidRPr="00B82537">
        <w:rPr>
          <w:rStyle w:val="Emphasis"/>
        </w:rPr>
        <w:t xml:space="preserve"> there </w:t>
      </w:r>
      <w:r w:rsidRPr="009A0BC8">
        <w:rPr>
          <w:rStyle w:val="Emphasis"/>
          <w:highlight w:val="green"/>
        </w:rPr>
        <w:t>for</w:t>
      </w:r>
      <w:r w:rsidRPr="00B82537">
        <w:rPr>
          <w:rStyle w:val="Emphasis"/>
        </w:rPr>
        <w:t xml:space="preserve"> a long time: </w:t>
      </w:r>
      <w:r w:rsidRPr="009A0BC8">
        <w:rPr>
          <w:rStyle w:val="Emphasis"/>
          <w:highlight w:val="green"/>
        </w:rPr>
        <w:t>two to three years.</w:t>
      </w:r>
      <w:r w:rsidRPr="00B82537">
        <w:t xml:space="preserve"> Even water injected into the upper atmosphere – where it can form clouds – can have warming impacts, says Marais. “</w:t>
      </w:r>
      <w:r w:rsidRPr="00B82537">
        <w:rPr>
          <w:rStyle w:val="StyleUnderline"/>
        </w:rPr>
        <w:t>Even something as seemingly innocuous as water can have an impact</w:t>
      </w:r>
      <w:r w:rsidRPr="00B82537">
        <w:t>.” Closer to the ground, all fuels emit huge amounts of heat, which can add ozone to the troposphere, where it acts like a greenhouse gas and retains heat. In addition to carbon dioxide, fuels like kerosene and methane also produce soot</w:t>
      </w:r>
      <w:r w:rsidRPr="00B82537">
        <w:rPr>
          <w:rStyle w:val="Emphasis"/>
        </w:rPr>
        <w:t xml:space="preserve">. And in the upper atmosphere, the ozone </w:t>
      </w:r>
      <w:r w:rsidRPr="00B82537">
        <w:rPr>
          <w:rStyle w:val="Emphasis"/>
        </w:rPr>
        <w:lastRenderedPageBreak/>
        <w:t xml:space="preserve">layer can be destroyed by the combination of elements from burning fuels. </w:t>
      </w:r>
      <w:r w:rsidRPr="00B82537">
        <w:t xml:space="preserve">“While there are a number of environmental impacts resulting from the launch of space vehicles, </w:t>
      </w:r>
      <w:r w:rsidRPr="00B82537">
        <w:rPr>
          <w:rStyle w:val="StyleUnderline"/>
        </w:rPr>
        <w:t>the depletion of stratospheric ozone is the most studied and most immediately concerning,</w:t>
      </w:r>
      <w:r w:rsidRPr="00B82537">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w:t>
      </w:r>
      <w:r w:rsidRPr="009A0BC8">
        <w:rPr>
          <w:rStyle w:val="Emphasis"/>
          <w:highlight w:val="green"/>
        </w:rPr>
        <w:t>creates an existential risk</w:t>
      </w:r>
      <w:r w:rsidRPr="00B82537">
        <w:rPr>
          <w:rStyle w:val="Emphasis"/>
        </w:rPr>
        <w:t xml:space="preserve"> to the industry</w:t>
      </w:r>
      <w:r w:rsidRPr="00B82537">
        <w:t xml:space="preserve">. “Today, launch vehicle emissions present a distinctive echo of the space debris problem. Rocket engine exhaust emitted into the stratosphere during ascent to orbit adversely impacts the global atmosphere,” they wrote. “We just don’t know how large the space tourism industry could become,” says Marais. </w:t>
      </w:r>
      <w:r w:rsidRPr="00B82537">
        <w:rPr>
          <w:rStyle w:val="Emphasis"/>
        </w:rPr>
        <w:t xml:space="preserve">A new market report estimates that </w:t>
      </w:r>
      <w:r w:rsidRPr="009A0BC8">
        <w:rPr>
          <w:rStyle w:val="Emphasis"/>
          <w:highlight w:val="green"/>
        </w:rPr>
        <w:t>the</w:t>
      </w:r>
      <w:r w:rsidRPr="00B82537">
        <w:rPr>
          <w:rStyle w:val="Emphasis"/>
        </w:rPr>
        <w:t xml:space="preserve"> global suborbital transportation and space tourism </w:t>
      </w:r>
      <w:r w:rsidRPr="009A0BC8">
        <w:rPr>
          <w:rStyle w:val="Emphasis"/>
          <w:highlight w:val="green"/>
        </w:rPr>
        <w:t>market</w:t>
      </w:r>
      <w:r w:rsidRPr="00B82537">
        <w:rPr>
          <w:rStyle w:val="Emphasis"/>
        </w:rPr>
        <w:t xml:space="preserve"> is </w:t>
      </w:r>
      <w:r w:rsidRPr="009A0BC8">
        <w:rPr>
          <w:rStyle w:val="Emphasis"/>
          <w:highlight w:val="green"/>
        </w:rPr>
        <w:t>estimated to</w:t>
      </w:r>
      <w:r w:rsidRPr="00B82537">
        <w:rPr>
          <w:rStyle w:val="Emphasis"/>
        </w:rPr>
        <w:t xml:space="preserve"> reach $2.58bn in 2031, </w:t>
      </w:r>
      <w:r w:rsidRPr="009A0BC8">
        <w:rPr>
          <w:rStyle w:val="Emphasis"/>
          <w:highlight w:val="green"/>
        </w:rPr>
        <w:t>grow</w:t>
      </w:r>
      <w:r w:rsidRPr="00B82537">
        <w:rPr>
          <w:rStyle w:val="Emphasis"/>
        </w:rPr>
        <w:t xml:space="preserve">ing </w:t>
      </w:r>
      <w:r w:rsidRPr="009A0BC8">
        <w:rPr>
          <w:rStyle w:val="Emphasis"/>
          <w:highlight w:val="green"/>
        </w:rPr>
        <w:t>17</w:t>
      </w:r>
      <w:r w:rsidRPr="00B82537">
        <w:rPr>
          <w:rStyle w:val="Emphasis"/>
        </w:rPr>
        <w:t>.15</w:t>
      </w:r>
      <w:r w:rsidRPr="009A0BC8">
        <w:rPr>
          <w:rStyle w:val="Emphasis"/>
          <w:highlight w:val="green"/>
        </w:rPr>
        <w:t>%</w:t>
      </w:r>
      <w:r w:rsidRPr="00B82537">
        <w:rPr>
          <w:rStyle w:val="Emphasis"/>
        </w:rPr>
        <w:t xml:space="preserve"> </w:t>
      </w:r>
      <w:r w:rsidRPr="009A0BC8">
        <w:rPr>
          <w:rStyle w:val="Emphasis"/>
          <w:highlight w:val="green"/>
        </w:rPr>
        <w:t>each year</w:t>
      </w:r>
      <w:r w:rsidRPr="00B82537">
        <w:rPr>
          <w:rStyle w:val="Emphasis"/>
        </w:rPr>
        <w:t xml:space="preserve"> of the next decade.</w:t>
      </w:r>
      <w:r w:rsidRPr="00B82537">
        <w:t xml:space="preserve"> “The major driving factor for the market’s robustness will be focused efforts to enable space transportation, emerging startups in suborbital transportation, and increasing developments in low-cost launching sites,” 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w:t>
      </w:r>
      <w:proofErr w:type="gramStart"/>
      <w:r w:rsidRPr="00B82537">
        <w:t>clouds’</w:t>
      </w:r>
      <w:proofErr w:type="gramEnd"/>
      <w:r w:rsidRPr="00B82537">
        <w:t xml:space="preserve">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grows, and says there are currently no international rules around the kinds of fuels used and their impact on the environment. “</w:t>
      </w:r>
      <w:r w:rsidRPr="00B82537">
        <w:rPr>
          <w:rStyle w:val="StyleUnderline"/>
        </w:rPr>
        <w:t xml:space="preserve">We have </w:t>
      </w:r>
      <w:r w:rsidRPr="009A0BC8">
        <w:rPr>
          <w:rStyle w:val="StyleUnderline"/>
          <w:highlight w:val="green"/>
        </w:rPr>
        <w:t>no regulations</w:t>
      </w:r>
      <w:r w:rsidRPr="00B82537">
        <w:rPr>
          <w:rStyle w:val="StyleUnderline"/>
        </w:rPr>
        <w:t xml:space="preserve"> currently around rocket emissions,” she says. “The time to act is now</w:t>
      </w:r>
      <w:r w:rsidRPr="00B82537">
        <w:t xml:space="preserve"> – while the billionaires are still buying their tickets.”</w:t>
      </w:r>
    </w:p>
    <w:p w14:paraId="5B05A40C" w14:textId="3FA3607D" w:rsidR="00800236" w:rsidRPr="00FC1D86" w:rsidRDefault="00800236" w:rsidP="00800236">
      <w:pPr>
        <w:pStyle w:val="Heading4"/>
      </w:pPr>
      <w:r>
        <w:t xml:space="preserve">Currently, </w:t>
      </w:r>
      <w:r>
        <w:t xml:space="preserve">launches are </w:t>
      </w:r>
      <w:r>
        <w:rPr>
          <w:u w:val="single"/>
        </w:rPr>
        <w:t>brinking</w:t>
      </w:r>
      <w:r>
        <w:t xml:space="preserve"> – commercialization overwhelms </w:t>
      </w:r>
      <w:r>
        <w:rPr>
          <w:u w:val="single"/>
        </w:rPr>
        <w:t>alt causes</w:t>
      </w:r>
      <w:r>
        <w:t xml:space="preserve"> and decks the o</w:t>
      </w:r>
      <w:r>
        <w:t xml:space="preserve">zone </w:t>
      </w:r>
      <w:r>
        <w:t>ayer.</w:t>
      </w:r>
    </w:p>
    <w:p w14:paraId="027337BB" w14:textId="77777777" w:rsidR="00800236" w:rsidRDefault="00800236" w:rsidP="00800236">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11"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//Jia Recut</w:t>
      </w:r>
    </w:p>
    <w:p w14:paraId="192DAC78" w14:textId="3266AD43" w:rsidR="00800236" w:rsidRDefault="00800236" w:rsidP="00800236">
      <w:r w:rsidRPr="008E7752">
        <w:t xml:space="preserve">The commercial race to get tourists to space is heating up 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w:t>
      </w:r>
      <w:r w:rsidRPr="008E7752">
        <w:lastRenderedPageBreak/>
        <w:t xml:space="preserve">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SpaceX Falcon series of reusable rockets will propel the Crew Dragon into orbit using liquid kerosene and liquid oxygen. </w:t>
      </w:r>
      <w:r w:rsidRPr="008E7752">
        <w:rPr>
          <w:rStyle w:val="Emphasis"/>
        </w:rPr>
        <w:t>Burning these propellants provides the energy needed to launch rockets into space while also generating greenhouse gases and air pollutants</w:t>
      </w:r>
      <w:r w:rsidRPr="008E7752">
        <w:t xml:space="preserve">. Large quantities of water vapour are produced by burning the BE-3 propellant, while combustion of both the VSS Unity and Falcon fuels produces CO₂, soot and some water vapour. The nitrogen-based oxidant used by VSS Unity also generates nitrogen oxides, compounds that contribute to air pollution closer to Earth. </w:t>
      </w:r>
      <w:r w:rsidRPr="008E7752">
        <w:rPr>
          <w:rStyle w:val="Emphasis"/>
        </w:rPr>
        <w:t>Roughly two-thirds of the propellant exhaust is released into the stratosphere (12 km-50 km) and mesosphere (50 km-85 km), where it can persist for at least two to three years.</w:t>
      </w:r>
      <w:r w:rsidRPr="008E7752">
        <w:t xml:space="preserve"> The very high temperatures during launch and re-entry (when the protective heat shields of the returning crafts burn up) also convert stable nitrogen in the air into reactive nitrogen oxides. </w:t>
      </w:r>
      <w:r w:rsidRPr="0021496C">
        <w:rPr>
          <w:rStyle w:val="Emphasis"/>
          <w:highlight w:val="green"/>
        </w:rPr>
        <w:t>These gases</w:t>
      </w:r>
      <w:r w:rsidRPr="008E7752">
        <w:rPr>
          <w:rStyle w:val="Emphasis"/>
        </w:rPr>
        <w:t xml:space="preserve"> and particles have many negative effects on the atmosphere. In the stratosphere, </w:t>
      </w:r>
      <w:r w:rsidRPr="0021496C">
        <w:rPr>
          <w:rStyle w:val="Emphasis"/>
        </w:rPr>
        <w:t>nitrogen oxides and chemicals formed from the breakdown of water vapour convert ozone into oxygen, depleting the ozone layer</w:t>
      </w:r>
      <w:r w:rsidRPr="008E7752">
        <w:rPr>
          <w:rStyle w:val="Emphasis"/>
        </w:rPr>
        <w:t xml:space="preserve"> which guards life on Earth against harmful UV radiation. </w:t>
      </w:r>
      <w:r w:rsidRPr="008E7752">
        <w:t>Water vapour also produces stratospheric clouds that provide a surface for this reaction to occur at a faster pace than it otherwise would</w:t>
      </w:r>
      <w:r w:rsidRPr="008E7752">
        <w:rPr>
          <w:rStyle w:val="Emphasis"/>
        </w:rPr>
        <w:t xml:space="preserve">. Space tourism and climate change </w:t>
      </w:r>
      <w:r w:rsidRPr="0021496C">
        <w:rPr>
          <w:rStyle w:val="Emphasis"/>
          <w:highlight w:val="green"/>
        </w:rPr>
        <w:t>Exhaust</w:t>
      </w:r>
      <w:r w:rsidRPr="008E7752">
        <w:rPr>
          <w:rStyle w:val="Emphasis"/>
        </w:rPr>
        <w:t xml:space="preserve"> emissions of </w:t>
      </w:r>
      <w:r w:rsidRPr="0021496C">
        <w:rPr>
          <w:rStyle w:val="Emphasis"/>
          <w:highlight w:val="green"/>
        </w:rPr>
        <w:t>CO₂</w:t>
      </w:r>
      <w:r w:rsidRPr="008E7752">
        <w:rPr>
          <w:rStyle w:val="Emphasis"/>
        </w:rPr>
        <w:t xml:space="preserve"> and soot </w:t>
      </w:r>
      <w:r w:rsidRPr="0021496C">
        <w:rPr>
          <w:rStyle w:val="Emphasis"/>
          <w:highlight w:val="green"/>
        </w:rPr>
        <w:t>trap heat</w:t>
      </w:r>
      <w:r w:rsidRPr="008E7752">
        <w:rPr>
          <w:rStyle w:val="Emphasis"/>
        </w:rPr>
        <w:t xml:space="preserve"> in the atmosphere, contributing to global warming. </w:t>
      </w:r>
      <w:r w:rsidRPr="008E7752">
        <w:t xml:space="preserve">Cooling of the atmosphere can also occur, as clouds formed from the emitted water vapour reflect incoming sunlight back to space. </w:t>
      </w:r>
      <w:r w:rsidRPr="0021496C">
        <w:rPr>
          <w:rStyle w:val="Emphasis"/>
        </w:rPr>
        <w:t xml:space="preserve">A </w:t>
      </w:r>
      <w:r w:rsidRPr="0021496C">
        <w:rPr>
          <w:rStyle w:val="Emphasis"/>
          <w:highlight w:val="green"/>
        </w:rPr>
        <w:t>deplet</w:t>
      </w:r>
      <w:r w:rsidRPr="00FC1D86">
        <w:rPr>
          <w:rStyle w:val="Emphasis"/>
        </w:rPr>
        <w:t xml:space="preserve">ed </w:t>
      </w:r>
      <w:r w:rsidRPr="0021496C">
        <w:rPr>
          <w:rStyle w:val="Emphasis"/>
          <w:highlight w:val="green"/>
        </w:rPr>
        <w:t>ozone</w:t>
      </w:r>
      <w:r w:rsidRPr="0021496C">
        <w:rPr>
          <w:rStyle w:val="Emphasis"/>
        </w:rPr>
        <w:t xml:space="preserve"> layer would also </w:t>
      </w:r>
      <w:r w:rsidRPr="0021496C">
        <w:rPr>
          <w:rStyle w:val="Emphasis"/>
          <w:highlight w:val="green"/>
        </w:rPr>
        <w:t>absorb less</w:t>
      </w:r>
      <w:r w:rsidRPr="0021496C">
        <w:rPr>
          <w:rStyle w:val="Emphasis"/>
        </w:rPr>
        <w:t xml:space="preserve"> incoming </w:t>
      </w:r>
      <w:r w:rsidRPr="0021496C">
        <w:rPr>
          <w:rStyle w:val="Emphasis"/>
          <w:highlight w:val="green"/>
        </w:rPr>
        <w:t>sunlight</w:t>
      </w:r>
      <w:r w:rsidRPr="0021496C">
        <w:rPr>
          <w:rStyle w:val="Emphasis"/>
        </w:rPr>
        <w:t xml:space="preserve">, and so heat the stratosphere less. </w:t>
      </w:r>
      <w:r w:rsidRPr="008E7752">
        <w:t xml:space="preserve">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Virgin Galactic anticipates it will offer 400 spaceflights each year to the privileged few who can afford them. Blue Origin and SpaceX have yet to announce their plans. </w:t>
      </w:r>
      <w:r w:rsidRPr="0021496C">
        <w:rPr>
          <w:rStyle w:val="Emphasis"/>
        </w:rPr>
        <w:t xml:space="preserve">But globally, </w:t>
      </w:r>
      <w:r w:rsidRPr="0021496C">
        <w:rPr>
          <w:rStyle w:val="Emphasis"/>
          <w:highlight w:val="green"/>
        </w:rPr>
        <w:t>rocket launches wouldn’t need to increase by much</w:t>
      </w:r>
      <w:r w:rsidRPr="0021496C">
        <w:rPr>
          <w:rStyle w:val="Emphasis"/>
        </w:rPr>
        <w:t xml:space="preserve"> from the current 100 or so performed each year </w:t>
      </w:r>
      <w:r w:rsidRPr="0021496C">
        <w:rPr>
          <w:rStyle w:val="Emphasis"/>
          <w:highlight w:val="green"/>
        </w:rPr>
        <w:t>to induce</w:t>
      </w:r>
      <w:r w:rsidRPr="0021496C">
        <w:rPr>
          <w:rStyle w:val="Emphasis"/>
        </w:rPr>
        <w:t xml:space="preserve"> harmful effects that are </w:t>
      </w:r>
      <w:r w:rsidRPr="0021496C">
        <w:rPr>
          <w:rStyle w:val="Emphasis"/>
          <w:highlight w:val="green"/>
        </w:rPr>
        <w:t>competitive</w:t>
      </w:r>
      <w:r w:rsidRPr="0021496C">
        <w:rPr>
          <w:rStyle w:val="Emphasis"/>
        </w:rPr>
        <w:t xml:space="preserve"> with other sources, like ozone-depleting chlorofluorocarbons (CFCs), and CO₂ from aircraft.</w:t>
      </w:r>
      <w:r w:rsidRPr="008E7752">
        <w:t xml:space="preserve"> During launch, </w:t>
      </w:r>
      <w:r w:rsidRPr="0021496C">
        <w:rPr>
          <w:rStyle w:val="Emphasis"/>
        </w:rPr>
        <w:t>rockets can emit between four and ten times more nitrogen oxides than Drax, the largest thermal power plant in the UK, over the same period</w:t>
      </w:r>
      <w:r w:rsidRPr="008E7752">
        <w:t xml:space="preserve">. CO₂ emissions for the four or so tourists on a space flight will be between 50 and 100 times more than the one to three tonnes per passenger on a long-haul flight. In order for international regulators to keep up with this nascent industry and control its </w:t>
      </w:r>
      <w:r w:rsidRPr="0021496C">
        <w:rPr>
          <w:rStyle w:val="Emphasis"/>
          <w:highlight w:val="green"/>
        </w:rPr>
        <w:t>pollution</w:t>
      </w:r>
      <w:r w:rsidRPr="008E7752">
        <w:t xml:space="preserve"> properly, scientists need a better understanding of the effect these billionaire astronauts will have on our planet’s atmosphere.</w:t>
      </w:r>
    </w:p>
    <w:p w14:paraId="4851C4E3" w14:textId="77777777" w:rsidR="00800236" w:rsidRDefault="00800236" w:rsidP="00800236">
      <w:pPr>
        <w:pStyle w:val="Heading4"/>
      </w:pPr>
      <w:r>
        <w:lastRenderedPageBreak/>
        <w:t xml:space="preserve">In fact – we’ve gotten close to major collisions as of 2 weeks ago. The situation will only get worse as private companies put more mega constellations into the LEO. </w:t>
      </w:r>
    </w:p>
    <w:p w14:paraId="03FB17B4" w14:textId="77777777" w:rsidR="00800236" w:rsidRDefault="00800236" w:rsidP="00800236">
      <w:r w:rsidRPr="00976C44">
        <w:rPr>
          <w:b/>
          <w:bCs/>
        </w:rPr>
        <w:t>In an article written by the global times from yesterday concludes that</w:t>
      </w:r>
      <w:r>
        <w:t xml:space="preserve"> [</w:t>
      </w:r>
      <w:r w:rsidRPr="00976C44">
        <w:t>Huang Lanlan and Lin Xiaoyi, 1-6-2022, "After Starlink satellites’ irregular operations, SpaceX’s connection with US military arouses concerns,"</w:t>
      </w:r>
      <w:r>
        <w:t>Global Times</w:t>
      </w:r>
      <w:r w:rsidRPr="00976C44">
        <w:t xml:space="preserve">, </w:t>
      </w:r>
      <w:hyperlink r:id="rId12" w:history="1">
        <w:r w:rsidRPr="005917EF">
          <w:rPr>
            <w:rStyle w:val="Hyperlink"/>
          </w:rPr>
          <w:t>https://www.globaltimes.cn/page/202201/1245327.shtml</w:t>
        </w:r>
      </w:hyperlink>
      <w:r>
        <w:t xml:space="preserve"> ] Lydia </w:t>
      </w:r>
    </w:p>
    <w:p w14:paraId="52C902B2" w14:textId="77777777" w:rsidR="00800236" w:rsidRPr="00976C44" w:rsidRDefault="00800236" w:rsidP="00800236">
      <w:pPr>
        <w:rPr>
          <w:sz w:val="16"/>
          <w:szCs w:val="16"/>
        </w:rPr>
      </w:pPr>
      <w:r w:rsidRPr="00976C44">
        <w:rPr>
          <w:sz w:val="16"/>
          <w:szCs w:val="16"/>
        </w:rPr>
        <w:t xml:space="preserve">The </w:t>
      </w:r>
      <w:r w:rsidRPr="00976C44">
        <w:rPr>
          <w:rStyle w:val="StyleUnderline"/>
          <w:highlight w:val="green"/>
        </w:rPr>
        <w:t>two near-misses between the Starlink satellites</w:t>
      </w:r>
      <w:r w:rsidRPr="00976C44">
        <w:rPr>
          <w:rStyle w:val="StyleUnderline"/>
        </w:rPr>
        <w:t xml:space="preserve"> by the US' SpaceX </w:t>
      </w:r>
      <w:r w:rsidRPr="00976C44">
        <w:rPr>
          <w:rStyle w:val="StyleUnderline"/>
          <w:highlight w:val="green"/>
        </w:rPr>
        <w:t>and the China Space Station</w:t>
      </w:r>
      <w:r w:rsidRPr="00976C44">
        <w:rPr>
          <w:rStyle w:val="StyleUnderline"/>
        </w:rPr>
        <w:t>, caused by the Starlink satellites' descent into lower orbits without advance notice</w:t>
      </w:r>
      <w:r w:rsidRPr="00976C44">
        <w:rPr>
          <w:sz w:val="16"/>
          <w:szCs w:val="16"/>
        </w:rPr>
        <w:t xml:space="preserve">, </w:t>
      </w:r>
      <w:r w:rsidRPr="00976C44">
        <w:rPr>
          <w:rStyle w:val="StyleUnderline"/>
        </w:rPr>
        <w:t xml:space="preserve">have </w:t>
      </w:r>
      <w:r w:rsidRPr="00976C44">
        <w:rPr>
          <w:rStyle w:val="StyleUnderline"/>
          <w:highlight w:val="green"/>
        </w:rPr>
        <w:t>caused anger among the</w:t>
      </w:r>
      <w:r w:rsidRPr="00976C44">
        <w:rPr>
          <w:rStyle w:val="StyleUnderline"/>
        </w:rPr>
        <w:t xml:space="preserve"> Chinese </w:t>
      </w:r>
      <w:r w:rsidRPr="00976C44">
        <w:rPr>
          <w:rStyle w:val="StyleUnderline"/>
          <w:highlight w:val="green"/>
        </w:rPr>
        <w:t>public</w:t>
      </w:r>
      <w:r w:rsidRPr="00976C44">
        <w:rPr>
          <w:rStyle w:val="StyleUnderline"/>
        </w:rPr>
        <w:t xml:space="preserve"> and attracted greater attention from the international community.</w:t>
      </w:r>
      <w:r w:rsidRPr="00976C44">
        <w:rPr>
          <w:sz w:val="16"/>
          <w:szCs w:val="16"/>
        </w:rPr>
        <w:t xml:space="preserve"> SpaceX and its founder Elon Musk haven't made any public response specific to the incidents and China's concern over them. This is not the first time that Starlink has come close to causing an accident in space or cause trouble for people on Earth. </w:t>
      </w:r>
      <w:r w:rsidRPr="00976C44">
        <w:rPr>
          <w:rStyle w:val="StyleUnderline"/>
          <w:highlight w:val="green"/>
        </w:rPr>
        <w:t>Since it launched</w:t>
      </w:r>
      <w:r w:rsidRPr="00976C44">
        <w:rPr>
          <w:rStyle w:val="StyleUnderline"/>
        </w:rPr>
        <w:t xml:space="preserve"> the first batch of satellites in May 2019, </w:t>
      </w:r>
      <w:r w:rsidRPr="00976C44">
        <w:rPr>
          <w:rStyle w:val="StyleUnderline"/>
          <w:highlight w:val="green"/>
        </w:rPr>
        <w:t>many organizations</w:t>
      </w:r>
      <w:r w:rsidRPr="00976C44">
        <w:rPr>
          <w:rStyle w:val="StyleUnderline"/>
        </w:rPr>
        <w:t xml:space="preserve"> and individuals </w:t>
      </w:r>
      <w:r w:rsidRPr="00976C44">
        <w:rPr>
          <w:rStyle w:val="StyleUnderline"/>
          <w:highlight w:val="green"/>
        </w:rPr>
        <w:t>across the world</w:t>
      </w:r>
      <w:r w:rsidRPr="00976C44">
        <w:rPr>
          <w:rStyle w:val="StyleUnderline"/>
        </w:rPr>
        <w:t xml:space="preserve"> have </w:t>
      </w:r>
      <w:r w:rsidRPr="00976C44">
        <w:rPr>
          <w:rStyle w:val="StyleUnderline"/>
          <w:highlight w:val="green"/>
        </w:rPr>
        <w:t>complained about Elon Musk's</w:t>
      </w:r>
      <w:r w:rsidRPr="00976C44">
        <w:rPr>
          <w:rStyle w:val="StyleUnderline"/>
        </w:rPr>
        <w:t xml:space="preserve"> ambitious </w:t>
      </w:r>
      <w:r w:rsidRPr="00976C44">
        <w:rPr>
          <w:rStyle w:val="StyleUnderline"/>
          <w:highlight w:val="green"/>
        </w:rPr>
        <w:t>project</w:t>
      </w:r>
      <w:r w:rsidRPr="00976C44">
        <w:rPr>
          <w:rStyle w:val="StyleUnderline"/>
        </w:rPr>
        <w:t xml:space="preserve"> for its risks </w:t>
      </w:r>
      <w:r w:rsidRPr="00976C44">
        <w:rPr>
          <w:rStyle w:val="StyleUnderline"/>
          <w:highlight w:val="green"/>
        </w:rPr>
        <w:t>of interfering with</w:t>
      </w:r>
      <w:r w:rsidRPr="00976C44">
        <w:rPr>
          <w:rStyle w:val="StyleUnderline"/>
        </w:rPr>
        <w:t xml:space="preserve"> astronomical </w:t>
      </w:r>
      <w:r w:rsidRPr="00976C44">
        <w:rPr>
          <w:rStyle w:val="StyleUnderline"/>
          <w:highlight w:val="green"/>
        </w:rPr>
        <w:t>research, colliding with other satellites</w:t>
      </w:r>
      <w:r w:rsidRPr="00976C44">
        <w:rPr>
          <w:rStyle w:val="StyleUnderline"/>
        </w:rPr>
        <w:t xml:space="preserve"> or space crafts, </w:t>
      </w:r>
      <w:r w:rsidRPr="00976C44">
        <w:rPr>
          <w:rStyle w:val="StyleUnderline"/>
          <w:highlight w:val="green"/>
        </w:rPr>
        <w:t>and creating dangerous</w:t>
      </w:r>
      <w:r w:rsidRPr="00976C44">
        <w:rPr>
          <w:rStyle w:val="StyleUnderline"/>
        </w:rPr>
        <w:t xml:space="preserve"> space </w:t>
      </w:r>
      <w:r w:rsidRPr="00976C44">
        <w:rPr>
          <w:rStyle w:val="StyleUnderline"/>
          <w:highlight w:val="green"/>
        </w:rPr>
        <w:t>debris</w:t>
      </w:r>
      <w:r w:rsidRPr="00976C44">
        <w:rPr>
          <w:rStyle w:val="StyleUnderline"/>
        </w:rPr>
        <w:t>.</w:t>
      </w:r>
      <w:r w:rsidRPr="00976C44">
        <w:rPr>
          <w:sz w:val="16"/>
          <w:szCs w:val="16"/>
        </w:rPr>
        <w:t xml:space="preserve"> Worse still, Starlink and SpaceX, which announced to launch as many as 42,000 satellites into orbit, have reportedly initiated frequent instances of cooperation with the US military. Observers worry about this "space enclosure movement" of SpaceX and the Pentagon and say that it can pose a hidden danger to space missions of other countries, and may even threaten global security. "It is a certain fact that they will increase the actual combat capability of US' space force and other military services," Song Zhongping, a Chinese military and aerospace industry expert, told the Global Times. 'Troublemakers' Starlink, as operated by SpaceX, is a satellite constellation development project meant to provide satellite Internet access across the globe. Under the project, Musk plans to launch 42,000 small satellites over the next few decades to orbit the earth. So </w:t>
      </w:r>
      <w:proofErr w:type="gramStart"/>
      <w:r w:rsidRPr="00976C44">
        <w:rPr>
          <w:sz w:val="16"/>
          <w:szCs w:val="16"/>
        </w:rPr>
        <w:t>far</w:t>
      </w:r>
      <w:proofErr w:type="gramEnd"/>
      <w:r w:rsidRPr="00976C44">
        <w:rPr>
          <w:sz w:val="16"/>
          <w:szCs w:val="16"/>
        </w:rPr>
        <w:t xml:space="preserve"> some 1,900 Starlink satellites have been sent into space. Although the number is less than a twentieth of Musk's final goal, these satellites have become troublemakers in the eyes of many. The satellites' two close encounters with the China Space Station separately on July 1 and October 21, 2021, for instance, endangered the safety of Chinese taikonauts and forced China's Tiangong Space Station to "implement preventive collision avoidance control," according to a note that the Permanent Mission of China to the United Nations (Vienna) addressed to the UN Secretary-General. </w:t>
      </w:r>
      <w:r w:rsidRPr="00976C44">
        <w:rPr>
          <w:rStyle w:val="StyleUnderline"/>
          <w:highlight w:val="green"/>
        </w:rPr>
        <w:t>The autonomous collision avoidance system</w:t>
      </w:r>
      <w:r w:rsidRPr="00976C44">
        <w:rPr>
          <w:rStyle w:val="StyleUnderline"/>
        </w:rPr>
        <w:t xml:space="preserve">, equipped by Starlink satellites as SpaceX claimed, </w:t>
      </w:r>
      <w:r w:rsidRPr="00976C44">
        <w:rPr>
          <w:rStyle w:val="StyleUnderline"/>
          <w:highlight w:val="green"/>
        </w:rPr>
        <w:t>seemed not to work in the two incidents</w:t>
      </w:r>
      <w:r w:rsidRPr="00976C44">
        <w:rPr>
          <w:rStyle w:val="StyleUnderline"/>
        </w:rPr>
        <w:t>. In those cases, "i</w:t>
      </w:r>
      <w:r w:rsidRPr="00976C44">
        <w:rPr>
          <w:rStyle w:val="StyleUnderline"/>
          <w:highlight w:val="green"/>
        </w:rPr>
        <w:t>t was highly irresponsible for Starlink satellites to force other spacecraft to institute collision avoidance</w:t>
      </w:r>
      <w:r w:rsidRPr="00976C44">
        <w:rPr>
          <w:rStyle w:val="StyleUnderline"/>
        </w:rPr>
        <w:t>,"</w:t>
      </w:r>
      <w:r w:rsidRPr="00976C44">
        <w:rPr>
          <w:sz w:val="16"/>
          <w:szCs w:val="16"/>
        </w:rPr>
        <w:t xml:space="preserve"> Yang Yuguang, Vice Chair of Space Transportation Committee for International Astronautical Federation, told the China News Agency on December 29. "The possibility that these satellites can be used to test the space perception capability of the Chinese space industry cannot be ruled out," Huang Zhicheng, a senior expert on aerospace science and technology, told the Global Times. Huang noted that the Starlink satellite, which normally operates at an orbital altitude of 550 kilometers, suddenly descended its orbit and maneuvered to an average altitude of 382 kilometers, and then continued to operate at this altitude, posing a threat to the Chinese Space Station, possibly to enhance the communication performance of the satellite constellation in the local area, or to test whether the Chinese side would accurately grip their actions. Technically, it is environmentally unfriendly and unnecessary for Starlink to launch as many as more than 40,000 small satellites, which can be replaced with several thousand larger satellites, aerospace industry insiders told the Global Times. "Look at China's Hongyan satellite constellation; it is composed of only several hundred satellites but can build similar [communication systems]," Song said. "</w:t>
      </w:r>
      <w:r w:rsidRPr="00976C44">
        <w:rPr>
          <w:rStyle w:val="StyleUnderline"/>
        </w:rPr>
        <w:t>Musk has built the satellite constellation with so many small, low-cost satellites. I don't think that can be a durable [system],"</w:t>
      </w:r>
      <w:r w:rsidRPr="00976C44">
        <w:rPr>
          <w:sz w:val="16"/>
          <w:szCs w:val="16"/>
        </w:rPr>
        <w:t xml:space="preserve"> Song added. "And many of the 42,000 satellites are actually back-ups for each other, which is completely unnecessary." Besides, the more than 1,900 Starlink satellites that have been launched have seriously interfered with astronomers' scientific observations. Scientists in different countries are increasingly complaining about the Starlink program, because the telescopes designed to capture images of distant objects require long exposures, but when Starlink satellites that use reflective materials pass through the lens' field of view in the exposure, they leave long streaks on image. "The train of Starlink satellites lasted for over 5 minutes! Rather depressing," an astronomer at the Cerro Tololo Inter-American Observatory in Chile complained on Twitter in November 2019 that one of their observation images was heavily disrupted by the transit of at least 19 satellites from Starlink satellites. </w:t>
      </w:r>
    </w:p>
    <w:p w14:paraId="56933CFC" w14:textId="029EBFA6" w:rsidR="00800236" w:rsidRPr="0074345F" w:rsidRDefault="00800236" w:rsidP="00800236">
      <w:pPr>
        <w:pStyle w:val="Heading4"/>
        <w:rPr>
          <w:rFonts w:cs="Calibri"/>
        </w:rPr>
      </w:pPr>
      <w:r>
        <w:rPr>
          <w:rFonts w:cs="Calibri"/>
        </w:rPr>
        <w:lastRenderedPageBreak/>
        <w:t xml:space="preserve">The </w:t>
      </w:r>
      <w:r w:rsidRPr="0074345F">
        <w:rPr>
          <w:rFonts w:cs="Calibri"/>
        </w:rPr>
        <w:t xml:space="preserve">Kessler syndrome is a </w:t>
      </w:r>
      <w:r w:rsidRPr="0074345F">
        <w:rPr>
          <w:rFonts w:cs="Calibri"/>
          <w:u w:val="single"/>
        </w:rPr>
        <w:t>non-reversible tipping point</w:t>
      </w:r>
      <w:r w:rsidRPr="0074345F">
        <w:rPr>
          <w:rFonts w:cs="Calibri"/>
        </w:rPr>
        <w:t xml:space="preserve"> in which space is </w:t>
      </w:r>
      <w:r w:rsidRPr="0074345F">
        <w:rPr>
          <w:rFonts w:cs="Calibri"/>
          <w:u w:val="single"/>
        </w:rPr>
        <w:t>no longer usable</w:t>
      </w:r>
      <w:r w:rsidRPr="0074345F">
        <w:rPr>
          <w:rFonts w:cs="Calibri"/>
        </w:rPr>
        <w:t>.</w:t>
      </w:r>
      <w:r>
        <w:rPr>
          <w:rFonts w:cs="Calibri"/>
        </w:rPr>
        <w:t xml:space="preserve"> This precludes other impacts in th</w:t>
      </w:r>
      <w:r>
        <w:rPr>
          <w:rFonts w:cs="Calibri"/>
        </w:rPr>
        <w:t xml:space="preserve">e </w:t>
      </w:r>
      <w:r>
        <w:rPr>
          <w:rFonts w:cs="Calibri"/>
        </w:rPr>
        <w:t xml:space="preserve">round because the usage of space for satellites is critical to crisis response. </w:t>
      </w:r>
    </w:p>
    <w:p w14:paraId="69977942" w14:textId="77777777" w:rsidR="00800236" w:rsidRPr="0074345F" w:rsidRDefault="00800236" w:rsidP="00800236">
      <w:r w:rsidRPr="0074345F">
        <w:rPr>
          <w:rStyle w:val="Style13ptBold"/>
        </w:rPr>
        <w:t>Kessler et al., 18</w:t>
      </w:r>
      <w:r w:rsidRPr="0074345F">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4345F">
        <w:rPr>
          <w:rStyle w:val="StyleUnderline"/>
          <w:u w:val="none"/>
        </w:rPr>
        <w:t>Dr. Holder Krag**</w:t>
      </w:r>
      <w:r w:rsidRPr="0074345F">
        <w:t xml:space="preserve"> Head of the Space Debris Office at the European Space Agency and has been a Space Debris Analyst in the Space Debris Office since 2006. </w:t>
      </w:r>
      <w:r w:rsidRPr="0074345F">
        <w:rPr>
          <w:rStyle w:val="StyleUnderline"/>
          <w:u w:val="none"/>
        </w:rPr>
        <w:t>Asher Isbrucker***</w:t>
      </w:r>
      <w:r w:rsidRPr="0074345F">
        <w:t xml:space="preserve">, Writer &amp; Video Producer; 11-2-2018; "Kessler Syndrome: What Happens When Satellites Collide," Medium, </w:t>
      </w:r>
      <w:hyperlink r:id="rId13" w:history="1">
        <w:r w:rsidRPr="0074345F">
          <w:rPr>
            <w:rStyle w:val="Hyperlink"/>
          </w:rPr>
          <w:t>https://asherkaye.medium.com/kessler-syndrome-what-happens-when-satellites-collide-1b571ca3c47e</w:t>
        </w:r>
      </w:hyperlink>
      <w:r w:rsidRPr="0074345F">
        <w:t>] brett</w:t>
      </w:r>
    </w:p>
    <w:p w14:paraId="5AE7323C" w14:textId="727F1BDC" w:rsidR="00800236" w:rsidRDefault="00800236" w:rsidP="00800236">
      <w:pPr>
        <w:rPr>
          <w:rStyle w:val="Emphasis"/>
        </w:rPr>
      </w:pPr>
      <w:r w:rsidRPr="0074345F">
        <w:rPr>
          <w:sz w:val="12"/>
        </w:rPr>
        <w:t xml:space="preserve">Donald Kessler: </w:t>
      </w:r>
      <w:r w:rsidRPr="0074345F">
        <w:rPr>
          <w:rStyle w:val="StyleUnderline"/>
        </w:rPr>
        <w:t xml:space="preserve">The </w:t>
      </w:r>
      <w:proofErr w:type="gramStart"/>
      <w:r w:rsidRPr="0074345F">
        <w:rPr>
          <w:rStyle w:val="StyleUnderline"/>
        </w:rPr>
        <w:t>worst case</w:t>
      </w:r>
      <w:proofErr w:type="gramEnd"/>
      <w:r w:rsidRPr="0074345F">
        <w:rPr>
          <w:rStyle w:val="StyleUnderline"/>
        </w:rPr>
        <w:t xml:space="preserve"> scenario is that you end up creating enough debris that it’s not cost-effective to depend on space</w:t>
      </w:r>
      <w:r w:rsidRPr="0074345F">
        <w:rPr>
          <w:sz w:val="12"/>
        </w:rPr>
        <w:t xml:space="preserve">. Now, </w:t>
      </w:r>
      <w:r w:rsidRPr="0074345F">
        <w:rPr>
          <w:rStyle w:val="StyleUnderline"/>
        </w:rPr>
        <w:t xml:space="preserve">that may take a long time, but because </w:t>
      </w:r>
      <w:r w:rsidRPr="0074345F">
        <w:rPr>
          <w:rStyle w:val="Emphasis"/>
          <w:highlight w:val="green"/>
        </w:rPr>
        <w:t>it’s a non-reversible process</w:t>
      </w:r>
      <w:r w:rsidRPr="0074345F">
        <w:rPr>
          <w:sz w:val="12"/>
        </w:rPr>
        <w:t xml:space="preserve">, </w:t>
      </w:r>
      <w:r w:rsidRPr="0074345F">
        <w:rPr>
          <w:rStyle w:val="StyleUnderline"/>
          <w:highlight w:val="green"/>
        </w:rPr>
        <w:t xml:space="preserve">once </w:t>
      </w:r>
      <w:r w:rsidRPr="0074345F">
        <w:rPr>
          <w:rStyle w:val="StyleUnderline"/>
        </w:rPr>
        <w:t xml:space="preserve">you’ve reached a certain threshold where you’re </w:t>
      </w:r>
      <w:r w:rsidRPr="0074345F">
        <w:rPr>
          <w:rStyle w:val="StyleUnderline"/>
          <w:highlight w:val="green"/>
        </w:rPr>
        <w:t>generating debris from</w:t>
      </w:r>
      <w:r w:rsidRPr="0074345F">
        <w:rPr>
          <w:rStyle w:val="StyleUnderline"/>
        </w:rPr>
        <w:t xml:space="preserve"> these </w:t>
      </w:r>
      <w:r w:rsidRPr="0074345F">
        <w:rPr>
          <w:rStyle w:val="StyleUnderline"/>
          <w:highlight w:val="green"/>
        </w:rPr>
        <w:t xml:space="preserve">collisions faster than it can be cleaned </w:t>
      </w:r>
      <w:r w:rsidRPr="0074345F">
        <w:rPr>
          <w:rStyle w:val="StyleUnderline"/>
        </w:rPr>
        <w:t xml:space="preserve">out, it’ll just continually get worse unless you can do something drastic. </w:t>
      </w:r>
      <w:r w:rsidRPr="0074345F">
        <w:rPr>
          <w:sz w:val="12"/>
        </w:rPr>
        <w:t xml:space="preserve">Holger Krag: </w:t>
      </w:r>
      <w:r w:rsidRPr="0074345F">
        <w:rPr>
          <w:rStyle w:val="StyleUnderline"/>
        </w:rPr>
        <w:t>If we continue operating the way we do today, we will have a disaster in 50 years, in 100 years</w:t>
      </w:r>
      <w:r w:rsidRPr="0074345F">
        <w:rPr>
          <w:sz w:val="12"/>
        </w:rPr>
        <w:t xml:space="preserve">. It compares quite nicely to the CO2 issue, and the climate on ground, so </w:t>
      </w:r>
      <w:r w:rsidRPr="0074345F">
        <w:rPr>
          <w:rStyle w:val="StyleUnderline"/>
        </w:rPr>
        <w:t>it’s not our generation suffering</w:t>
      </w:r>
      <w:r w:rsidRPr="0074345F">
        <w:rPr>
          <w:sz w:val="12"/>
        </w:rPr>
        <w:t xml:space="preserve"> from all the CO2 released into the atmosphere, </w:t>
      </w:r>
      <w:r w:rsidRPr="0074345F">
        <w:rPr>
          <w:rStyle w:val="StyleUnderline"/>
        </w:rPr>
        <w:t xml:space="preserve">it is </w:t>
      </w:r>
      <w:r w:rsidRPr="0074345F">
        <w:rPr>
          <w:rStyle w:val="Emphasis"/>
        </w:rPr>
        <w:t>future generations</w:t>
      </w:r>
      <w:r w:rsidRPr="0074345F">
        <w:rPr>
          <w:rStyle w:val="StyleUnderline"/>
        </w:rPr>
        <w:t xml:space="preserve">, but it is </w:t>
      </w:r>
      <w:r w:rsidRPr="0074345F">
        <w:rPr>
          <w:rStyle w:val="Emphasis"/>
        </w:rPr>
        <w:t>our generation</w:t>
      </w:r>
      <w:r w:rsidRPr="0074345F">
        <w:rPr>
          <w:rStyle w:val="StyleUnderline"/>
        </w:rPr>
        <w:t xml:space="preserve"> that </w:t>
      </w:r>
      <w:r w:rsidRPr="0074345F">
        <w:rPr>
          <w:rStyle w:val="Emphasis"/>
        </w:rPr>
        <w:t>has to take</w:t>
      </w:r>
      <w:r w:rsidRPr="0074345F">
        <w:rPr>
          <w:rStyle w:val="StyleUnderline"/>
        </w:rPr>
        <w:t xml:space="preserve"> the </w:t>
      </w:r>
      <w:r w:rsidRPr="0074345F">
        <w:rPr>
          <w:rStyle w:val="Emphasis"/>
        </w:rPr>
        <w:t>action</w:t>
      </w:r>
      <w:r w:rsidRPr="0074345F">
        <w:rPr>
          <w:rStyle w:val="StyleUnderline"/>
        </w:rPr>
        <w:t xml:space="preserve">. And the space debris problem is quite similar. </w:t>
      </w:r>
      <w:r w:rsidRPr="0074345F">
        <w:rPr>
          <w:sz w:val="12"/>
        </w:rPr>
        <w:t xml:space="preserve">DK: </w:t>
      </w:r>
      <w:r w:rsidRPr="0074345F">
        <w:rPr>
          <w:rStyle w:val="StyleUnderline"/>
        </w:rPr>
        <w:t>My name’s Don Kessler, I worked for NASA till 1996 as the senior researcher for orbital debris</w:t>
      </w:r>
      <w:r w:rsidRPr="0074345F">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74345F">
        <w:rPr>
          <w:rStyle w:val="StyleUnderline"/>
        </w:rPr>
        <w:t>Don published a paper in 1978 proposing this scenario, predicting that we’d start to see satellite collisions in Earth orbit by the year 2000</w:t>
      </w:r>
      <w:r w:rsidRPr="0074345F">
        <w:rPr>
          <w:sz w:val="12"/>
        </w:rPr>
        <w:t xml:space="preserve">. </w:t>
      </w:r>
      <w:r w:rsidRPr="0074345F">
        <w:rPr>
          <w:rStyle w:val="StyleUnderline"/>
        </w:rPr>
        <w:t xml:space="preserve">Just like in the asteroid belt, these satellite collisions would trigger a domino effect: creating a whole bunch of debris which </w:t>
      </w:r>
      <w:r w:rsidRPr="0074345F">
        <w:rPr>
          <w:rStyle w:val="Emphasis"/>
        </w:rPr>
        <w:t>causes more collisions</w:t>
      </w:r>
      <w:r w:rsidRPr="0074345F">
        <w:rPr>
          <w:rStyle w:val="StyleUnderline"/>
        </w:rPr>
        <w:t xml:space="preserve">, creating more debris, and so on. His main point: </w:t>
      </w:r>
      <w:r w:rsidRPr="0074345F">
        <w:rPr>
          <w:rStyle w:val="Emphasis"/>
        </w:rPr>
        <w:t>once the process starts, it’ll be nearly impossible to stop</w:t>
      </w:r>
      <w:r w:rsidRPr="0074345F">
        <w:rPr>
          <w:sz w:val="12"/>
        </w:rPr>
        <w:t xml:space="preserve">. </w:t>
      </w:r>
      <w:r w:rsidRPr="0074345F">
        <w:rPr>
          <w:rStyle w:val="StyleUnderline"/>
        </w:rPr>
        <w:t>This self-perpetuating phenomenon, this domino effect, became known as Kessler Syndrome</w:t>
      </w:r>
      <w:r w:rsidRPr="0074345F">
        <w:rPr>
          <w:sz w:val="12"/>
        </w:rPr>
        <w:t xml:space="preserve">. </w:t>
      </w:r>
      <w:r w:rsidRPr="0074345F">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4345F">
        <w:rPr>
          <w:sz w:val="12"/>
        </w:rPr>
        <w:t xml:space="preserve">HK: </w:t>
      </w:r>
      <w:r w:rsidRPr="0074345F">
        <w:rPr>
          <w:rStyle w:val="StyleUnderline"/>
        </w:rPr>
        <w:t>In 2009 a collision happened that was by far more dramatic</w:t>
      </w:r>
      <w:r w:rsidRPr="0074345F">
        <w:rPr>
          <w:sz w:val="12"/>
        </w:rPr>
        <w:t xml:space="preserve">. </w:t>
      </w:r>
      <w:r w:rsidRPr="0074345F">
        <w:rPr>
          <w:rStyle w:val="StyleUnderline"/>
        </w:rPr>
        <w:t>The event he’s referring to was the first collision between two intact satellites: the Russian satellite Kosmos and an American Iridium</w:t>
      </w:r>
      <w:r w:rsidRPr="0074345F">
        <w:rPr>
          <w:sz w:val="12"/>
        </w:rPr>
        <w:t xml:space="preserve">. </w:t>
      </w:r>
      <w:r w:rsidRPr="0074345F">
        <w:rPr>
          <w:rStyle w:val="StyleUnderline"/>
        </w:rPr>
        <w:t xml:space="preserve">And that was the first catastrophic accidental collision that got everybody’s attention because not only did they realize how much debris is generated when something like that occurs but that </w:t>
      </w:r>
      <w:r w:rsidRPr="0074345F">
        <w:rPr>
          <w:rStyle w:val="Emphasis"/>
        </w:rPr>
        <w:t>we are now entering this phase of what we’re calling the Kessler Syndrome</w:t>
      </w:r>
      <w:r w:rsidRPr="0074345F">
        <w:rPr>
          <w:rStyle w:val="StyleUnderline"/>
        </w:rPr>
        <w:t xml:space="preserve">. </w:t>
      </w:r>
      <w:r w:rsidRPr="0074345F">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74345F">
        <w:rPr>
          <w:sz w:val="12"/>
        </w:rPr>
        <w:t>mess,</w:t>
      </w:r>
      <w:proofErr w:type="gramEnd"/>
      <w:r w:rsidRPr="0074345F">
        <w:rPr>
          <w:sz w:val="12"/>
        </w:rPr>
        <w:t xml:space="preserve"> it was really bad. DK: And </w:t>
      </w:r>
      <w:proofErr w:type="gramStart"/>
      <w:r w:rsidRPr="0074345F">
        <w:rPr>
          <w:sz w:val="12"/>
        </w:rPr>
        <w:t>unfortunately</w:t>
      </w:r>
      <w:proofErr w:type="gramEnd"/>
      <w:r w:rsidRPr="0074345F">
        <w:rPr>
          <w:sz w:val="12"/>
        </w:rPr>
        <w:t xml:space="preserve">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4345F">
        <w:rPr>
          <w:rStyle w:val="StyleUnderline"/>
        </w:rPr>
        <w:t>All of these collisions, accidental or otherwise, make a big mess of junk zipping around the Earth called space debris</w:t>
      </w:r>
      <w:r w:rsidRPr="0074345F">
        <w:rPr>
          <w:sz w:val="12"/>
        </w:rPr>
        <w:t xml:space="preserve">. </w:t>
      </w:r>
      <w:r w:rsidRPr="0074345F">
        <w:rPr>
          <w:rStyle w:val="StyleUnderline"/>
        </w:rPr>
        <w:t>It accounts for 95% of the objects in Low Earth orbit, and comes in all shapes and sizes</w:t>
      </w:r>
      <w:r w:rsidRPr="0074345F">
        <w:rPr>
          <w:sz w:val="12"/>
        </w:rPr>
        <w:t xml:space="preserve">. </w:t>
      </w:r>
      <w:r w:rsidRPr="0074345F">
        <w:rPr>
          <w:rStyle w:val="StyleUnderline"/>
        </w:rPr>
        <w:t>It’s technically defined as any nonfunctional object in orbit, so there’s big stuff like rocket thrusters and defunct satellites, but the vast majority are little bits and pieces called fragmentation debris</w:t>
      </w:r>
      <w:r w:rsidRPr="0074345F">
        <w:rPr>
          <w:sz w:val="12"/>
        </w:rPr>
        <w:t xml:space="preserve">. </w:t>
      </w:r>
      <w:r w:rsidRPr="0074345F">
        <w:rPr>
          <w:rStyle w:val="StyleUnderline"/>
        </w:rPr>
        <w:t xml:space="preserve">Many of these fragments come </w:t>
      </w:r>
      <w:r w:rsidRPr="0074345F">
        <w:rPr>
          <w:rStyle w:val="StyleUnderline"/>
        </w:rPr>
        <w:lastRenderedPageBreak/>
        <w:t xml:space="preserve">from explosions caused by residual fuel and other explosive energy sources self-igniting under the extreme conditions of space. These explosions happen more often than you might think, and </w:t>
      </w:r>
      <w:r w:rsidRPr="0074345F">
        <w:rPr>
          <w:rStyle w:val="StyleUnderline"/>
          <w:highlight w:val="green"/>
        </w:rPr>
        <w:t>as catastrophic and messy as</w:t>
      </w:r>
      <w:r w:rsidRPr="0074345F">
        <w:rPr>
          <w:rStyle w:val="StyleUnderline"/>
        </w:rPr>
        <w:t xml:space="preserve"> these </w:t>
      </w:r>
      <w:r w:rsidRPr="0074345F">
        <w:rPr>
          <w:rStyle w:val="StyleUnderline"/>
          <w:highlight w:val="green"/>
        </w:rPr>
        <w:t>explosions are</w:t>
      </w:r>
      <w:r w:rsidRPr="0074345F">
        <w:rPr>
          <w:rStyle w:val="StyleUnderline"/>
        </w:rPr>
        <w:t xml:space="preserve">, </w:t>
      </w:r>
      <w:r w:rsidRPr="0074345F">
        <w:rPr>
          <w:rStyle w:val="StyleUnderline"/>
          <w:highlight w:val="green"/>
        </w:rPr>
        <w:t>collisions are</w:t>
      </w:r>
      <w:r w:rsidRPr="0074345F">
        <w:rPr>
          <w:rStyle w:val="StyleUnderline"/>
        </w:rPr>
        <w:t xml:space="preserve"> even </w:t>
      </w:r>
      <w:r w:rsidRPr="0074345F">
        <w:rPr>
          <w:rStyle w:val="StyleUnderline"/>
          <w:highlight w:val="green"/>
        </w:rPr>
        <w:t>worse due to</w:t>
      </w:r>
      <w:r w:rsidRPr="0074345F">
        <w:rPr>
          <w:rStyle w:val="StyleUnderline"/>
        </w:rPr>
        <w:t xml:space="preserve"> the incredible amount of </w:t>
      </w:r>
      <w:r w:rsidRPr="0074345F">
        <w:rPr>
          <w:rStyle w:val="StyleUnderline"/>
          <w:highlight w:val="green"/>
        </w:rPr>
        <w:t>kinetic energy</w:t>
      </w:r>
      <w:r w:rsidRPr="0074345F">
        <w:rPr>
          <w:rStyle w:val="StyleUnderline"/>
        </w:rPr>
        <w:t xml:space="preserve"> involved</w:t>
      </w:r>
      <w:r w:rsidRPr="0074345F">
        <w:rPr>
          <w:sz w:val="12"/>
        </w:rPr>
        <w:t xml:space="preserve">. At the velocities objects travel in Lower Earth Orbit (speeds known as hypervelocity) </w:t>
      </w:r>
      <w:r w:rsidRPr="0074345F">
        <w:rPr>
          <w:rStyle w:val="StyleUnderline"/>
        </w:rPr>
        <w:t>even an object as tiny as a screw can deliver an incapacitating strike to a satellite</w:t>
      </w:r>
      <w:r w:rsidRPr="0074345F">
        <w:rPr>
          <w:sz w:val="12"/>
        </w:rPr>
        <w:t xml:space="preserve">. In fact, </w:t>
      </w:r>
      <w:r w:rsidRPr="0074345F">
        <w:rPr>
          <w:rStyle w:val="StyleUnderline"/>
        </w:rPr>
        <w:t>NASA has repeatedly had to replace shuttle windows due to hypervelocity impacts by flecks of paint</w:t>
      </w:r>
      <w:r w:rsidRPr="0074345F">
        <w:rPr>
          <w:sz w:val="12"/>
        </w:rPr>
        <w:t xml:space="preserve">. HK: </w:t>
      </w:r>
      <w:r w:rsidRPr="0074345F">
        <w:rPr>
          <w:rStyle w:val="StyleUnderline"/>
        </w:rPr>
        <w:t>These are velocities, we have no example nor anything that compares to that on ground</w:t>
      </w:r>
      <w:r w:rsidRPr="0074345F">
        <w:rPr>
          <w:sz w:val="12"/>
        </w:rPr>
        <w:t xml:space="preserve">. </w:t>
      </w:r>
      <w:proofErr w:type="gramStart"/>
      <w:r w:rsidRPr="0074345F">
        <w:rPr>
          <w:rStyle w:val="StyleUnderline"/>
        </w:rPr>
        <w:t>So</w:t>
      </w:r>
      <w:proofErr w:type="gramEnd"/>
      <w:r w:rsidRPr="0074345F">
        <w:rPr>
          <w:rStyle w:val="StyleUnderline"/>
        </w:rPr>
        <w:t xml:space="preserve"> the energy involved in these collisions is extremely high. </w:t>
      </w:r>
      <w:r w:rsidRPr="0074345F">
        <w:rPr>
          <w:rStyle w:val="StyleUnderline"/>
          <w:highlight w:val="green"/>
        </w:rPr>
        <w:t>A 1 cm object</w:t>
      </w:r>
      <w:r w:rsidRPr="0074345F">
        <w:rPr>
          <w:rStyle w:val="StyleUnderline"/>
        </w:rPr>
        <w:t xml:space="preserve"> that size like a cherry hitting a satellite with 10 km/s, the energy released by this </w:t>
      </w:r>
      <w:r w:rsidRPr="0074345F">
        <w:rPr>
          <w:rStyle w:val="Emphasis"/>
          <w:highlight w:val="green"/>
        </w:rPr>
        <w:t>corresponds</w:t>
      </w:r>
      <w:r w:rsidRPr="0074345F">
        <w:rPr>
          <w:rStyle w:val="Emphasis"/>
        </w:rPr>
        <w:t xml:space="preserve"> roughly </w:t>
      </w:r>
      <w:r w:rsidRPr="0074345F">
        <w:rPr>
          <w:rStyle w:val="Emphasis"/>
          <w:highlight w:val="green"/>
        </w:rPr>
        <w:t>to a</w:t>
      </w:r>
      <w:r w:rsidRPr="0074345F">
        <w:rPr>
          <w:rStyle w:val="Emphasis"/>
        </w:rPr>
        <w:t xml:space="preserve">n exploding </w:t>
      </w:r>
      <w:r w:rsidRPr="0074345F">
        <w:rPr>
          <w:rStyle w:val="Emphasis"/>
          <w:highlight w:val="green"/>
        </w:rPr>
        <w:t>grenade</w:t>
      </w:r>
      <w:r w:rsidRPr="0074345F">
        <w:rPr>
          <w:sz w:val="12"/>
        </w:rPr>
        <w:t>.</w:t>
      </w:r>
      <w:r w:rsidRPr="0074345F">
        <w:rPr>
          <w:rStyle w:val="StyleUnderline"/>
        </w:rPr>
        <w:t xml:space="preserve"> You can imagine what the satellite looks like after that.</w:t>
      </w:r>
      <w:r w:rsidRPr="0074345F">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74345F">
        <w:rPr>
          <w:rStyle w:val="StyleUnderline"/>
          <w:highlight w:val="green"/>
        </w:rPr>
        <w:t>Most</w:t>
      </w:r>
      <w:r w:rsidRPr="0074345F">
        <w:rPr>
          <w:rStyle w:val="StyleUnderline"/>
        </w:rPr>
        <w:t xml:space="preserve"> of this is happening </w:t>
      </w:r>
      <w:r w:rsidRPr="0074345F">
        <w:rPr>
          <w:rStyle w:val="StyleUnderline"/>
          <w:highlight w:val="green"/>
        </w:rPr>
        <w:t xml:space="preserve">in </w:t>
      </w:r>
      <w:r w:rsidRPr="0074345F">
        <w:rPr>
          <w:rStyle w:val="Emphasis"/>
          <w:highlight w:val="green"/>
        </w:rPr>
        <w:t>L</w:t>
      </w:r>
      <w:r w:rsidRPr="0074345F">
        <w:rPr>
          <w:rStyle w:val="StyleUnderline"/>
        </w:rPr>
        <w:t xml:space="preserve">ow </w:t>
      </w:r>
      <w:r w:rsidRPr="0074345F">
        <w:rPr>
          <w:rStyle w:val="Emphasis"/>
          <w:highlight w:val="green"/>
        </w:rPr>
        <w:t>E</w:t>
      </w:r>
      <w:r w:rsidRPr="0074345F">
        <w:rPr>
          <w:rStyle w:val="StyleUnderline"/>
        </w:rPr>
        <w:t xml:space="preserve">arth </w:t>
      </w:r>
      <w:r w:rsidRPr="0074345F">
        <w:rPr>
          <w:rStyle w:val="Emphasis"/>
          <w:highlight w:val="green"/>
        </w:rPr>
        <w:t>O</w:t>
      </w:r>
      <w:r w:rsidRPr="0074345F">
        <w:rPr>
          <w:rStyle w:val="StyleUnderline"/>
        </w:rPr>
        <w:t xml:space="preserve">rbit, the 2000 km strip of space above our heads </w:t>
      </w:r>
      <w:r w:rsidRPr="0074345F">
        <w:rPr>
          <w:rStyle w:val="StyleUnderline"/>
          <w:highlight w:val="green"/>
        </w:rPr>
        <w:t>where we’ve packed the</w:t>
      </w:r>
      <w:r w:rsidRPr="0074345F">
        <w:rPr>
          <w:rStyle w:val="StyleUnderline"/>
        </w:rPr>
        <w:t xml:space="preserve"> vast </w:t>
      </w:r>
      <w:r w:rsidRPr="0074345F">
        <w:rPr>
          <w:rStyle w:val="StyleUnderline"/>
          <w:highlight w:val="green"/>
        </w:rPr>
        <w:t>majority of</w:t>
      </w:r>
      <w:r w:rsidRPr="0074345F">
        <w:rPr>
          <w:rStyle w:val="StyleUnderline"/>
        </w:rPr>
        <w:t xml:space="preserve"> our </w:t>
      </w:r>
      <w:r w:rsidRPr="0074345F">
        <w:rPr>
          <w:rStyle w:val="StyleUnderline"/>
          <w:highlight w:val="green"/>
        </w:rPr>
        <w:t>satellites</w:t>
      </w:r>
      <w:r w:rsidRPr="0074345F">
        <w:rPr>
          <w:rStyle w:val="StyleUnderline"/>
        </w:rPr>
        <w:t xml:space="preserve">, </w:t>
      </w:r>
      <w:r w:rsidRPr="0074345F">
        <w:rPr>
          <w:rStyle w:val="StyleUnderline"/>
          <w:highlight w:val="green"/>
        </w:rPr>
        <w:t xml:space="preserve">including the </w:t>
      </w:r>
      <w:r w:rsidRPr="0074345F">
        <w:rPr>
          <w:rStyle w:val="Emphasis"/>
          <w:highlight w:val="green"/>
        </w:rPr>
        <w:t>I</w:t>
      </w:r>
      <w:r w:rsidRPr="0074345F">
        <w:rPr>
          <w:rStyle w:val="StyleUnderline"/>
        </w:rPr>
        <w:t xml:space="preserve">nternational </w:t>
      </w:r>
      <w:r w:rsidRPr="0074345F">
        <w:rPr>
          <w:rStyle w:val="Emphasis"/>
          <w:highlight w:val="green"/>
        </w:rPr>
        <w:t>S</w:t>
      </w:r>
      <w:r w:rsidRPr="0074345F">
        <w:rPr>
          <w:rStyle w:val="StyleUnderline"/>
        </w:rPr>
        <w:t xml:space="preserve">pace </w:t>
      </w:r>
      <w:r w:rsidRPr="0074345F">
        <w:rPr>
          <w:rStyle w:val="Emphasis"/>
          <w:highlight w:val="green"/>
        </w:rPr>
        <w:t>S</w:t>
      </w:r>
      <w:r w:rsidRPr="0074345F">
        <w:rPr>
          <w:rStyle w:val="StyleUnderline"/>
        </w:rPr>
        <w:t>tation and the Hubble Space Telescope</w:t>
      </w:r>
      <w:r w:rsidRPr="0074345F">
        <w:rPr>
          <w:sz w:val="12"/>
        </w:rPr>
        <w:t xml:space="preserve">. The most crowded section is between 500 and 1000 km up. It’s the densest region, it’s the Highway 401 of space. DK: And </w:t>
      </w:r>
      <w:r w:rsidRPr="0074345F">
        <w:rPr>
          <w:rStyle w:val="StyleUnderline"/>
        </w:rPr>
        <w:t>that’s what’s creating the problem because we’ve crowded so much stuff in that small region</w:t>
      </w:r>
      <w:r w:rsidRPr="0074345F">
        <w:rPr>
          <w:sz w:val="12"/>
        </w:rPr>
        <w:t xml:space="preserve">. And </w:t>
      </w:r>
      <w:r w:rsidRPr="0074345F">
        <w:rPr>
          <w:rStyle w:val="StyleUnderline"/>
        </w:rPr>
        <w:t>the probability of collision goes as the square of the spatial density</w:t>
      </w:r>
      <w:r w:rsidRPr="0074345F">
        <w:rPr>
          <w:sz w:val="12"/>
        </w:rPr>
        <w:t xml:space="preserve">. </w:t>
      </w:r>
      <w:proofErr w:type="gramStart"/>
      <w:r w:rsidRPr="0074345F">
        <w:rPr>
          <w:rStyle w:val="StyleUnderline"/>
        </w:rPr>
        <w:t>So</w:t>
      </w:r>
      <w:proofErr w:type="gramEnd"/>
      <w:r w:rsidRPr="0074345F">
        <w:rPr>
          <w:rStyle w:val="StyleUnderline"/>
        </w:rPr>
        <w:t xml:space="preserve"> you double the number of satellites, you get four times as many collisions</w:t>
      </w:r>
      <w:r w:rsidRPr="0074345F">
        <w:rPr>
          <w:sz w:val="12"/>
        </w:rPr>
        <w:t xml:space="preserve">. </w:t>
      </w:r>
      <w:r w:rsidRPr="0074345F">
        <w:rPr>
          <w:rStyle w:val="StyleUnderline"/>
        </w:rPr>
        <w:t>Now, the space station usually flies around 300 km but the debris that’s generated at that higher altitude is being thrown down and drifting down to the lower altitudes.</w:t>
      </w:r>
      <w:r w:rsidRPr="0074345F">
        <w:rPr>
          <w:sz w:val="12"/>
        </w:rPr>
        <w:t xml:space="preserve"> HK: </w:t>
      </w:r>
      <w:r w:rsidRPr="0074345F">
        <w:rPr>
          <w:rStyle w:val="StyleUnderline"/>
        </w:rPr>
        <w:t>If you look at the space station surface you will find craters everywhere, impact craters caused by debris everywhere.</w:t>
      </w:r>
      <w:r w:rsidRPr="0074345F">
        <w:rPr>
          <w:sz w:val="12"/>
        </w:rPr>
        <w:t xml:space="preserve"> Whenever you bring hardware down and inspect it on ground you find craters of all sizes. What do we do with this? How do you protect the life of the astronauts? </w:t>
      </w:r>
      <w:r w:rsidRPr="0074345F">
        <w:rPr>
          <w:rStyle w:val="StyleUnderline"/>
        </w:rPr>
        <w:t xml:space="preserve">The only thing you can do is shielding. </w:t>
      </w:r>
      <w:r w:rsidRPr="0074345F">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74345F">
        <w:rPr>
          <w:rStyle w:val="StyleUnderline"/>
        </w:rPr>
        <w:t>Most spacecraft utilize this type of shielding, which can withstand impacts from objects up to about one centimeter. Objects larger than a softball are catalogued and tracked by the US Space Surveillance Network</w:t>
      </w:r>
      <w:r w:rsidRPr="0074345F">
        <w:rPr>
          <w:sz w:val="12"/>
        </w:rPr>
        <w:t xml:space="preserve">. </w:t>
      </w:r>
      <w:r w:rsidRPr="0074345F">
        <w:rPr>
          <w:rStyle w:val="Emphasis"/>
          <w:highlight w:val="green"/>
        </w:rPr>
        <w:t>Tracking</w:t>
      </w:r>
      <w:r w:rsidRPr="0074345F">
        <w:rPr>
          <w:rStyle w:val="Emphasis"/>
        </w:rPr>
        <w:t xml:space="preserve"> is imprecise</w:t>
      </w:r>
      <w:r w:rsidRPr="0074345F">
        <w:rPr>
          <w:rStyle w:val="StyleUnderline"/>
        </w:rPr>
        <w:t>, but allows spacecraft to dodge some of the debris that comes too close</w:t>
      </w:r>
      <w:r w:rsidRPr="0074345F">
        <w:rPr>
          <w:sz w:val="12"/>
        </w:rPr>
        <w:t xml:space="preserve">. </w:t>
      </w:r>
      <w:r w:rsidRPr="0074345F">
        <w:rPr>
          <w:rStyle w:val="StyleUnderline"/>
        </w:rPr>
        <w:t xml:space="preserve">This </w:t>
      </w:r>
      <w:r w:rsidRPr="0074345F">
        <w:rPr>
          <w:rStyle w:val="StyleUnderline"/>
          <w:highlight w:val="green"/>
        </w:rPr>
        <w:t>only works for objects larger than 10 cm</w:t>
      </w:r>
      <w:r w:rsidRPr="0074345F">
        <w:rPr>
          <w:rStyle w:val="StyleUnderline"/>
        </w:rPr>
        <w:t xml:space="preserve"> or so.</w:t>
      </w:r>
      <w:r w:rsidRPr="0074345F">
        <w:rPr>
          <w:sz w:val="12"/>
        </w:rPr>
        <w:t xml:space="preserve"> </w:t>
      </w:r>
      <w:r w:rsidRPr="0074345F">
        <w:rPr>
          <w:rStyle w:val="Emphasis"/>
          <w:highlight w:val="green"/>
        </w:rPr>
        <w:t>Anything smaller can’t be</w:t>
      </w:r>
      <w:r w:rsidRPr="0074345F">
        <w:rPr>
          <w:rStyle w:val="Emphasis"/>
        </w:rPr>
        <w:t xml:space="preserve"> reliably tracked. </w:t>
      </w:r>
      <w:r w:rsidRPr="0074345F">
        <w:rPr>
          <w:sz w:val="12"/>
        </w:rPr>
        <w:t xml:space="preserve">For that reason, </w:t>
      </w:r>
      <w:r w:rsidRPr="0074345F">
        <w:rPr>
          <w:rStyle w:val="StyleUnderline"/>
        </w:rPr>
        <w:t>the most concerning objects are those between 1 and 10 cm; too large for shielding to withstand and too small to be tracked.</w:t>
      </w:r>
      <w:r w:rsidRPr="0074345F">
        <w:rPr>
          <w:sz w:val="12"/>
        </w:rPr>
        <w:t xml:space="preserve"> </w:t>
      </w:r>
      <w:r w:rsidRPr="0074345F">
        <w:rPr>
          <w:rStyle w:val="Emphasis"/>
        </w:rPr>
        <w:t>These objects could incapacitate any spacecraft in their path, or worse</w:t>
      </w:r>
      <w:r w:rsidRPr="0074345F">
        <w:rPr>
          <w:sz w:val="12"/>
        </w:rPr>
        <w:t xml:space="preserve">. And </w:t>
      </w:r>
      <w:r w:rsidRPr="0074345F">
        <w:rPr>
          <w:rStyle w:val="Emphasis"/>
        </w:rPr>
        <w:t xml:space="preserve">with every future explosion and collision there will be more and more of these invisible projectiles going around. </w:t>
      </w:r>
      <w:r w:rsidRPr="0074345F">
        <w:rPr>
          <w:rStyle w:val="StyleUnderline"/>
        </w:rPr>
        <w:t>The problem gets worse when you consider how long objects can remain in orbit</w:t>
      </w:r>
      <w:r w:rsidRPr="0074345F">
        <w:rPr>
          <w:sz w:val="12"/>
        </w:rPr>
        <w:t xml:space="preserve">. Depending on altitude, </w:t>
      </w:r>
      <w:r w:rsidRPr="0074345F">
        <w:rPr>
          <w:rStyle w:val="StyleUnderline"/>
        </w:rPr>
        <w:t>debris in Low Earth Orbit may remain there for years, decades, or centuries before their orbit naturally decays enough to re-enter the Earth’s atmosphere</w:t>
      </w:r>
      <w:r w:rsidRPr="0074345F">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74345F">
        <w:rPr>
          <w:sz w:val="12"/>
        </w:rPr>
        <w:t>25 year</w:t>
      </w:r>
      <w:proofErr w:type="gramEnd"/>
      <w:r w:rsidRPr="0074345F">
        <w:rPr>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4345F">
        <w:rPr>
          <w:rStyle w:val="StyleUnderline"/>
        </w:rPr>
        <w:t>The challenge though is that there’s no easy way to remove space debris.</w:t>
      </w:r>
      <w:r w:rsidRPr="0074345F">
        <w:rPr>
          <w:sz w:val="12"/>
        </w:rPr>
        <w:t xml:space="preserve"> HK: </w:t>
      </w:r>
      <w:r w:rsidRPr="0074345F">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4345F">
        <w:rPr>
          <w:sz w:val="12"/>
        </w:rPr>
        <w:t xml:space="preserve">. There are reusable concepts like tethers and space tugs which can grab multiple objects per launch, which saves money. There </w:t>
      </w:r>
      <w:proofErr w:type="gramStart"/>
      <w:r w:rsidRPr="0074345F">
        <w:rPr>
          <w:sz w:val="12"/>
        </w:rPr>
        <w:t>are</w:t>
      </w:r>
      <w:proofErr w:type="gramEnd"/>
      <w:r w:rsidRPr="0074345F">
        <w:rPr>
          <w:sz w:val="12"/>
        </w:rPr>
        <w:t xml:space="preserve"> ground- or </w:t>
      </w:r>
      <w:r w:rsidRPr="0074345F">
        <w:rPr>
          <w:sz w:val="12"/>
        </w:rPr>
        <w:lastRenderedPageBreak/>
        <w:t xml:space="preserve">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74345F">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74345F">
        <w:rPr>
          <w:sz w:val="12"/>
        </w:rPr>
        <w:t xml:space="preserve">HK: </w:t>
      </w:r>
      <w:r w:rsidRPr="0074345F">
        <w:rPr>
          <w:rStyle w:val="StyleUnderline"/>
        </w:rPr>
        <w:t>Today only half of the satellites actually disappear from space within the 25 years that are recommended as the maximum on orbit time</w:t>
      </w:r>
      <w:r w:rsidRPr="0074345F">
        <w:rPr>
          <w:sz w:val="12"/>
        </w:rPr>
        <w:t xml:space="preserve">. </w:t>
      </w:r>
      <w:r w:rsidRPr="0074345F">
        <w:rPr>
          <w:rStyle w:val="StyleUnderline"/>
        </w:rPr>
        <w:t xml:space="preserve">We still have five explosions every year. If we continue and not improve the way we do spaceflight, </w:t>
      </w:r>
      <w:r w:rsidRPr="0074345F">
        <w:rPr>
          <w:rStyle w:val="Emphasis"/>
        </w:rPr>
        <w:t>then in a few decades</w:t>
      </w:r>
      <w:r w:rsidRPr="0074345F">
        <w:rPr>
          <w:rStyle w:val="StyleUnderline"/>
        </w:rPr>
        <w:t xml:space="preserve"> some regions of </w:t>
      </w:r>
      <w:r w:rsidRPr="0074345F">
        <w:rPr>
          <w:rStyle w:val="Emphasis"/>
          <w:highlight w:val="green"/>
        </w:rPr>
        <w:t>space might not be useable</w:t>
      </w:r>
      <w:r w:rsidRPr="0074345F">
        <w:rPr>
          <w:rStyle w:val="StyleUnderline"/>
        </w:rPr>
        <w:t xml:space="preserve"> anymore for spaceflight, or it might be much too risky to go there</w:t>
      </w:r>
      <w:r w:rsidRPr="0074345F">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4345F">
        <w:rPr>
          <w:rStyle w:val="StyleUnderline"/>
        </w:rPr>
        <w:t xml:space="preserve">: I think it </w:t>
      </w:r>
      <w:proofErr w:type="gramStart"/>
      <w:r w:rsidRPr="0074345F">
        <w:rPr>
          <w:rStyle w:val="StyleUnderline"/>
        </w:rPr>
        <w:t>can be managed,</w:t>
      </w:r>
      <w:proofErr w:type="gramEnd"/>
      <w:r w:rsidRPr="0074345F">
        <w:rPr>
          <w:rStyle w:val="StyleUnderline"/>
        </w:rPr>
        <w:t xml:space="preserve"> it can be managed. I do believe </w:t>
      </w:r>
      <w:r w:rsidRPr="0074345F">
        <w:rPr>
          <w:rStyle w:val="Emphasis"/>
        </w:rPr>
        <w:t>it’s time</w:t>
      </w:r>
      <w:r w:rsidRPr="0074345F">
        <w:rPr>
          <w:rStyle w:val="StyleUnderline"/>
        </w:rPr>
        <w:t xml:space="preserve"> for young people </w:t>
      </w:r>
      <w:r w:rsidRPr="0074345F">
        <w:rPr>
          <w:rStyle w:val="Emphasis"/>
        </w:rPr>
        <w:t>to take charge</w:t>
      </w:r>
      <w:r w:rsidRPr="0074345F">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74345F">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4345F">
        <w:rPr>
          <w:rStyle w:val="Emphasis"/>
        </w:rPr>
        <w:t>But that speck is at risk, along with all it represents, if we don’t address this invisible problem — because Kessler Syndrome isn’t waiting.</w:t>
      </w:r>
    </w:p>
    <w:p w14:paraId="2811A774" w14:textId="77777777" w:rsidR="00800236" w:rsidRDefault="00800236" w:rsidP="00800236"/>
    <w:p w14:paraId="083E3F88" w14:textId="77777777" w:rsidR="00800236" w:rsidRPr="00BF73FA" w:rsidRDefault="00800236" w:rsidP="00800236">
      <w:pPr>
        <w:pStyle w:val="Heading4"/>
      </w:pPr>
      <w:r>
        <w:t xml:space="preserve">Climate change </w:t>
      </w:r>
      <w:r>
        <w:rPr>
          <w:u w:val="single"/>
        </w:rPr>
        <w:t>disproportionately</w:t>
      </w:r>
      <w:r>
        <w:t xml:space="preserve"> impacts minority communities, destroying </w:t>
      </w:r>
      <w:r>
        <w:rPr>
          <w:u w:val="single"/>
        </w:rPr>
        <w:t xml:space="preserve">homes, shelters, </w:t>
      </w:r>
      <w:r>
        <w:t xml:space="preserve">and </w:t>
      </w:r>
      <w:r>
        <w:rPr>
          <w:u w:val="single"/>
        </w:rPr>
        <w:t xml:space="preserve">stable living conditions. </w:t>
      </w:r>
      <w:r>
        <w:t>It is the epitome of structural oppression.</w:t>
      </w:r>
    </w:p>
    <w:p w14:paraId="5717F6E8" w14:textId="77777777" w:rsidR="00800236" w:rsidRDefault="00800236" w:rsidP="00800236">
      <w:pPr>
        <w:rPr>
          <w:color w:val="000000" w:themeColor="text1"/>
        </w:rPr>
      </w:pPr>
      <w:r w:rsidRPr="003D023F">
        <w:rPr>
          <w:b/>
          <w:bCs/>
          <w:color w:val="000000" w:themeColor="text1"/>
          <w:sz w:val="26"/>
          <w:szCs w:val="26"/>
        </w:rPr>
        <w:t>Carmin Chappell 17</w:t>
      </w:r>
      <w:r w:rsidRPr="00BF73FA">
        <w:rPr>
          <w:color w:val="000000" w:themeColor="text1"/>
        </w:rPr>
        <w:t xml:space="preserve"> [Carmin Chappell. . “Climate change in the US will hurt poor people the most, according to a bombshell federal report”. 10-5-2017. CNBC. https://www.cnbc.com/2018/11/26/climate-change-will-hurt-poor-people-the-most-federal-report.html. Accessed 12-27-2021]</w:t>
      </w:r>
      <w:r>
        <w:rPr>
          <w:color w:val="000000" w:themeColor="text1"/>
        </w:rPr>
        <w:t>//Jia</w:t>
      </w:r>
    </w:p>
    <w:p w14:paraId="4D680C74" w14:textId="77777777" w:rsidR="00800236" w:rsidRDefault="00800236" w:rsidP="00800236">
      <w:pPr>
        <w:rPr>
          <w:color w:val="000000" w:themeColor="text1"/>
        </w:rPr>
      </w:pPr>
      <w:r w:rsidRPr="00604220">
        <w:rPr>
          <w:rStyle w:val="Emphasis"/>
        </w:rPr>
        <w:t xml:space="preserve">Climate change will hit low-income communities the hardest </w:t>
      </w:r>
      <w:r w:rsidRPr="00604220">
        <w:rPr>
          <w:color w:val="000000" w:themeColor="text1"/>
        </w:rPr>
        <w:t xml:space="preserve">as it takes a toll on the U.S. in general, says a blockbuster government report released on Friday. </w:t>
      </w:r>
      <w:r w:rsidRPr="00604220">
        <w:rPr>
          <w:rStyle w:val="Emphasis"/>
          <w:highlight w:val="green"/>
        </w:rPr>
        <w:t>Low-income communities</w:t>
      </w:r>
      <w:r w:rsidRPr="00604220">
        <w:rPr>
          <w:rStyle w:val="Emphasis"/>
        </w:rPr>
        <w:t xml:space="preserve"> in both urban and rural areas will be </w:t>
      </w:r>
      <w:r w:rsidRPr="00604220">
        <w:rPr>
          <w:rStyle w:val="Emphasis"/>
          <w:highlight w:val="green"/>
        </w:rPr>
        <w:t>disproportionately impacted by climate change</w:t>
      </w:r>
      <w:r w:rsidRPr="00604220">
        <w:rPr>
          <w:rStyle w:val="Emphasis"/>
        </w:rPr>
        <w:t xml:space="preserve"> relative to other communities</w:t>
      </w:r>
      <w:r w:rsidRPr="00604220">
        <w:rPr>
          <w:color w:val="000000" w:themeColor="text1"/>
        </w:rPr>
        <w:t xml:space="preserve">, according to the assessment, which was </w:t>
      </w:r>
      <w:r w:rsidRPr="00604220">
        <w:rPr>
          <w:rStyle w:val="StyleUnderline"/>
        </w:rPr>
        <w:t>created by a team of over 300 experts from the government and the private sector to analyze the impact of climate change on the country</w:t>
      </w:r>
      <w:r w:rsidRPr="00604220">
        <w:rPr>
          <w:rStyle w:val="StyleUnderline"/>
          <w:highlight w:val="green"/>
        </w:rPr>
        <w:t>.</w:t>
      </w:r>
      <w:r w:rsidRPr="00604220">
        <w:rPr>
          <w:color w:val="000000" w:themeColor="text1"/>
          <w:highlight w:val="green"/>
        </w:rPr>
        <w:t xml:space="preserve"> </w:t>
      </w:r>
      <w:r w:rsidRPr="00604220">
        <w:rPr>
          <w:rStyle w:val="Emphasis"/>
          <w:highlight w:val="green"/>
        </w:rPr>
        <w:t>Those communities</w:t>
      </w:r>
      <w:r w:rsidRPr="00604220">
        <w:rPr>
          <w:rStyle w:val="Emphasis"/>
        </w:rPr>
        <w:t xml:space="preserve"> already have higher rates of many adverse health conditions, </w:t>
      </w:r>
      <w:r w:rsidRPr="00604220">
        <w:rPr>
          <w:rStyle w:val="Emphasis"/>
          <w:highlight w:val="green"/>
        </w:rPr>
        <w:t>are more exposed</w:t>
      </w:r>
      <w:r w:rsidRPr="00604220">
        <w:rPr>
          <w:rStyle w:val="Emphasis"/>
        </w:rPr>
        <w:t xml:space="preserve"> to environmental hazards </w:t>
      </w:r>
      <w:r w:rsidRPr="00604220">
        <w:rPr>
          <w:rStyle w:val="Emphasis"/>
          <w:highlight w:val="green"/>
        </w:rPr>
        <w:t>and take longer to bounce back</w:t>
      </w:r>
      <w:r w:rsidRPr="00604220">
        <w:rPr>
          <w:rStyle w:val="Emphasis"/>
        </w:rPr>
        <w:t xml:space="preserve"> from natural disasters. </w:t>
      </w:r>
      <w:r w:rsidRPr="00604220">
        <w:rPr>
          <w:color w:val="000000" w:themeColor="text1"/>
        </w:rPr>
        <w:t xml:space="preserve">These existing inequalities will only be exacerbated due to climate change, according to the report, which is known as the Fourth National Climate Assessment. We need to take climate change seriously, Richard Branson says </w:t>
      </w:r>
      <w:proofErr w:type="gramStart"/>
      <w:r w:rsidRPr="00604220">
        <w:rPr>
          <w:color w:val="000000" w:themeColor="text1"/>
        </w:rPr>
        <w:t>The</w:t>
      </w:r>
      <w:proofErr w:type="gramEnd"/>
      <w:r w:rsidRPr="00604220">
        <w:rPr>
          <w:color w:val="000000" w:themeColor="text1"/>
        </w:rPr>
        <w:t xml:space="preserve"> report made waves in Washington despite being released the day after Thanksgiving, which prompted speculation that the Trump administration was trying to bury the findings. The assessment is at odds with the views of President Donald Trump, who has historically denied evidence of climate change. Last year, he announced that the U.S. would withdraw from the Paris Agreement, which aims to reduce global greenhouse gas emissions. Earlier this month, he tweeted, “Brutal and Extended Cold Blast could shatter ALL RECORDS – Whatever happened to Global Warming?” On Monday, Trump rejected the report’s findings about climate change’s economic impact. “I don’t believe it,” he told reporters on the White House South Lawn, as he was departing to hold campaign </w:t>
      </w:r>
      <w:r w:rsidRPr="00604220">
        <w:rPr>
          <w:color w:val="000000" w:themeColor="text1"/>
        </w:rPr>
        <w:lastRenderedPageBreak/>
        <w:t>rallies in Mississippi. Several politicians seized on the report’s release as an opportunity to promote their own plans for mitigating climate change. On Twitter, Alexandria Ocasio-Cortez, a Democrat who was elected to represent part of New York City in Congress, touted her Green New Deal proposal, which aims to create a committee in the House that would develop a plan to generate all of the country’s electricity from renewable energy. “People are going to die if we don’t start addressing climate change ASAP,” she said in the tweet. Sen. Elizabeth Warren, a potential 2020 Democratic presidential candidate, also tweeted about the Climate Risk Disclosure Act she introduced in September, which would require publicly traded companies to disclose their greenhouse gas emissions</w:t>
      </w:r>
      <w:r w:rsidRPr="00604220">
        <w:rPr>
          <w:color w:val="000000" w:themeColor="text1"/>
          <w:highlight w:val="green"/>
        </w:rPr>
        <w:t xml:space="preserve">. </w:t>
      </w:r>
      <w:r w:rsidRPr="00604220">
        <w:rPr>
          <w:rStyle w:val="Emphasis"/>
          <w:highlight w:val="green"/>
        </w:rPr>
        <w:t>Health and jobs at risk Heart and lung disease, heat stroke and bacterial infections are just a few of the</w:t>
      </w:r>
      <w:r w:rsidRPr="00604220">
        <w:rPr>
          <w:rStyle w:val="Emphasis"/>
        </w:rPr>
        <w:t xml:space="preserve"> health </w:t>
      </w:r>
      <w:r w:rsidRPr="00604220">
        <w:rPr>
          <w:rStyle w:val="Emphasis"/>
          <w:highlight w:val="green"/>
        </w:rPr>
        <w:t>consequences</w:t>
      </w:r>
      <w:r w:rsidRPr="00604220">
        <w:rPr>
          <w:rStyle w:val="Emphasis"/>
        </w:rPr>
        <w:t xml:space="preserve"> associated with climate change. Low-income populations “typically have less access to information, resources, institutions, and other factors to prepare for and avoid the health risks of climate change,</w:t>
      </w:r>
      <w:r w:rsidRPr="00604220">
        <w:rPr>
          <w:color w:val="000000" w:themeColor="text1"/>
        </w:rPr>
        <w:t xml:space="preserve">” the report says, leaving them especially vulnerable. </w:t>
      </w:r>
      <w:r w:rsidRPr="00604220">
        <w:rPr>
          <w:rStyle w:val="Emphasis"/>
          <w:highlight w:val="green"/>
        </w:rPr>
        <w:t>Lack of health insurance among the poor will also intensify the risks of illnesses</w:t>
      </w:r>
      <w:r w:rsidRPr="00604220">
        <w:rPr>
          <w:rStyle w:val="Emphasis"/>
        </w:rPr>
        <w:t xml:space="preserve"> caused by climate change. In urban areas, which produce 80 percent of greenhouse gas emissions in North America, the poor “live in neighborhoods with the greatest exposure to climate and extreme weather events,</w:t>
      </w:r>
      <w:r w:rsidRPr="00604220">
        <w:rPr>
          <w:color w:val="000000" w:themeColor="text1"/>
        </w:rPr>
        <w:t xml:space="preserve">” the report says. This includes </w:t>
      </w:r>
      <w:r w:rsidRPr="00604220">
        <w:rPr>
          <w:rStyle w:val="StyleUnderline"/>
        </w:rPr>
        <w:t>living near pollution sites and in housing developments without sufficient insulation or air conditioning.</w:t>
      </w:r>
      <w:r w:rsidRPr="00604220">
        <w:rPr>
          <w:color w:val="000000" w:themeColor="text1"/>
        </w:rPr>
        <w:t xml:space="preserve"> Additionally, disruptions to infrastructure during natural disasters can have an outsized impact on city residents who rely on public transportation. </w:t>
      </w:r>
      <w:r w:rsidRPr="00604220">
        <w:rPr>
          <w:rStyle w:val="StyleUnderline"/>
        </w:rPr>
        <w:t>Rural areas often have agriculture-dependent economies, so the livelihoods of low-income residents are more vulnerable to changing environmental conditions</w:t>
      </w:r>
      <w:r w:rsidRPr="00604220">
        <w:rPr>
          <w:color w:val="000000" w:themeColor="text1"/>
        </w:rPr>
        <w:t xml:space="preserve">. Many </w:t>
      </w:r>
      <w:r w:rsidRPr="00604220">
        <w:rPr>
          <w:rStyle w:val="StyleUnderline"/>
        </w:rPr>
        <w:t>rural households also suffer from energy poverty,</w:t>
      </w:r>
      <w:r w:rsidRPr="00604220">
        <w:rPr>
          <w:color w:val="000000" w:themeColor="text1"/>
        </w:rPr>
        <w:t xml:space="preserve"> the report states, meaning they “are not able to adequately heat or provide other required energy services in their homes at affordable cost.” </w:t>
      </w:r>
      <w:r w:rsidRPr="00604220">
        <w:rPr>
          <w:rStyle w:val="StyleUnderline"/>
        </w:rPr>
        <w:t>As average temperatures continue to rise, people who cannot affordably cool their houses will continue to feel financial strains. Disasters and ‘green gentrification’</w:t>
      </w:r>
      <w:r w:rsidRPr="00604220">
        <w:rPr>
          <w:color w:val="000000" w:themeColor="text1"/>
        </w:rPr>
        <w:t xml:space="preserve"> Recent storms like Hurricane Florence and Hurricane Harvey, which brought record levels of flooding to coastal areas, also exposed inequities in disaster preparedness as poorer communities struggled to rebuild. “Some property owners can afford to modify their homes to withstand current and projected flooding and erosion impacts,” write the report’s authors. “Others who cannot afford to do so are becoming financially tied to houses that are at greater risk of annual flooding.” </w:t>
      </w:r>
      <w:r w:rsidRPr="00604220">
        <w:rPr>
          <w:rStyle w:val="StyleUnderline"/>
        </w:rPr>
        <w:t>Even climate change prevention efforts can reflect existing inequalities, according to the assessment. “</w:t>
      </w:r>
      <w:r w:rsidRPr="00BF73FA">
        <w:rPr>
          <w:rStyle w:val="Emphasis"/>
          <w:highlight w:val="green"/>
        </w:rPr>
        <w:t>Better-resourced communities have created climate offices and programs, while response has lagged in smaller or poorer communities</w:t>
      </w:r>
      <w:r w:rsidRPr="00BF73FA">
        <w:rPr>
          <w:color w:val="000000" w:themeColor="text1"/>
          <w:highlight w:val="green"/>
        </w:rPr>
        <w:t>,</w:t>
      </w:r>
      <w:r w:rsidRPr="00604220">
        <w:rPr>
          <w:color w:val="000000" w:themeColor="text1"/>
        </w:rPr>
        <w:t>” the report says. Infrastructure improvements to protect against climate change can lead to what the report calls “green gentrification,” in which property values rise and low-income residents are pushed out. To combat these inequalities, the report emphasizes the need for government officials to involve residents when developing solutions to climate change. “Decisions about where to prioritize physical protections, install green infrastructure, locate cooling centers, or route public transportation,” should be made with low-income communities in mind, according to the report.</w:t>
      </w:r>
    </w:p>
    <w:p w14:paraId="2BB2A6BE" w14:textId="77777777" w:rsidR="00800236" w:rsidRDefault="00800236" w:rsidP="00800236">
      <w:pPr>
        <w:pStyle w:val="Heading4"/>
        <w:rPr>
          <w:rFonts w:cs="Times New Roman"/>
        </w:rPr>
      </w:pPr>
      <w:r>
        <w:rPr>
          <w:rFonts w:cs="Times New Roman"/>
        </w:rPr>
        <w:t>Warming also causes mass destruction – things like wildfires, tsunamis, and other natural disasters, with huge promoted shortages of food and water.</w:t>
      </w:r>
    </w:p>
    <w:p w14:paraId="7FB39060" w14:textId="77777777" w:rsidR="00800236" w:rsidRDefault="00800236" w:rsidP="00800236">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 xml:space="preserve">Ph.D. in ecology and applied mathematics from Cornell </w:t>
      </w:r>
      <w:r w:rsidRPr="00D57334">
        <w:lastRenderedPageBreak/>
        <w:t>University, director of the Institute of the Environment and Sustainability at UCLA, Pritzker Distinguished Professor in Environment &amp; Sustainability at UCLA</w:t>
      </w:r>
      <w:r>
        <w:t xml:space="preserve">)//Recut Jia </w:t>
      </w:r>
    </w:p>
    <w:p w14:paraId="26B6AC69" w14:textId="77777777" w:rsidR="00800236" w:rsidRPr="00F601E6" w:rsidRDefault="00800236" w:rsidP="00800236">
      <w:r w:rsidRPr="005B3E6B">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5B3E6B">
        <w:rPr>
          <w:rStyle w:val="Emphasis"/>
        </w:rPr>
        <w:t xml:space="preserve">However, the three remaining boundaries </w:t>
      </w:r>
      <w:r w:rsidRPr="009E0717">
        <w:rPr>
          <w:rStyle w:val="Emphasis"/>
          <w:highlight w:val="green"/>
        </w:rPr>
        <w:t>(climate</w:t>
      </w:r>
      <w:r w:rsidRPr="005B3E6B">
        <w:rPr>
          <w:rStyle w:val="Emphasis"/>
        </w:rPr>
        <w:t xml:space="preserve"> </w:t>
      </w:r>
      <w:r w:rsidRPr="009E0717">
        <w:rPr>
          <w:rStyle w:val="Emphasis"/>
          <w:highlight w:val="green"/>
        </w:rPr>
        <w:t>change</w:t>
      </w:r>
      <w:r w:rsidRPr="005B3E6B">
        <w:rPr>
          <w:rStyle w:val="Emphasis"/>
        </w:rPr>
        <w:t xml:space="preserve">, global freshwater cycle, and ocean acidification) do </w:t>
      </w:r>
      <w:r w:rsidRPr="009E0717">
        <w:rPr>
          <w:rStyle w:val="Emphasis"/>
          <w:highlight w:val="green"/>
        </w:rPr>
        <w:t>pose existential risks</w:t>
      </w:r>
      <w:r w:rsidRPr="005B3E6B">
        <w:t xml:space="preserve">. This is because of </w:t>
      </w:r>
      <w:r w:rsidRPr="005B3E6B">
        <w:rPr>
          <w:rStyle w:val="Emphasis"/>
        </w:rPr>
        <w:t xml:space="preserve">intrinsic </w:t>
      </w:r>
      <w:r w:rsidRPr="009E0717">
        <w:rPr>
          <w:rStyle w:val="Emphasis"/>
          <w:highlight w:val="green"/>
        </w:rPr>
        <w:t>positive feedback loops</w:t>
      </w:r>
      <w:r w:rsidRPr="005B3E6B">
        <w:rPr>
          <w:rStyle w:val="Emphasis"/>
        </w:rPr>
        <w:t>, substantial lag times between system change and experiencing the consequences of that change, and the fact these different boundaries interact with one another in ways that yield surprises.</w:t>
      </w:r>
      <w:r w:rsidRPr="005B3E6B">
        <w:t xml:space="preserve"> In addition, climate, freshwater, and ocean acidification are all directly connected to the provision of food and water, </w:t>
      </w:r>
      <w:r w:rsidRPr="005B3E6B">
        <w:rPr>
          <w:rStyle w:val="Emphasis"/>
        </w:rPr>
        <w:t xml:space="preserve">and </w:t>
      </w:r>
      <w:r w:rsidRPr="009E0717">
        <w:rPr>
          <w:rStyle w:val="Emphasis"/>
          <w:highlight w:val="green"/>
        </w:rPr>
        <w:t>shortages of food and water</w:t>
      </w:r>
      <w:r w:rsidRPr="005B3E6B">
        <w:rPr>
          <w:rStyle w:val="Emphasis"/>
        </w:rPr>
        <w:t xml:space="preserve"> can </w:t>
      </w:r>
      <w:r w:rsidRPr="009E0717">
        <w:rPr>
          <w:rStyle w:val="Emphasis"/>
          <w:highlight w:val="green"/>
        </w:rPr>
        <w:t>create conflict</w:t>
      </w:r>
      <w:r w:rsidRPr="005B3E6B">
        <w:rPr>
          <w:rStyle w:val="Emphasis"/>
        </w:rPr>
        <w:t xml:space="preserve"> and social unrest.</w:t>
      </w:r>
      <w:r w:rsidRPr="005B3E6B">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5B3E6B">
        <w:rPr>
          <w:rStyle w:val="StyleUnderline"/>
        </w:rPr>
        <w:t xml:space="preserve">Climate change intersects with freshwater resources because it is expected to </w:t>
      </w:r>
      <w:r w:rsidRPr="009E0717">
        <w:rPr>
          <w:rStyle w:val="StyleUnderline"/>
          <w:highlight w:val="green"/>
        </w:rPr>
        <w:t>exacerbate drought</w:t>
      </w:r>
      <w:r w:rsidRPr="005B3E6B">
        <w:rPr>
          <w:rStyle w:val="StyleUnderline"/>
        </w:rPr>
        <w:t xml:space="preserve"> and water </w:t>
      </w:r>
      <w:r w:rsidRPr="009E0717">
        <w:rPr>
          <w:rStyle w:val="StyleUnderline"/>
          <w:highlight w:val="green"/>
        </w:rPr>
        <w:t>scarcity</w:t>
      </w:r>
      <w:r w:rsidRPr="005B3E6B">
        <w:rPr>
          <w:rStyle w:val="StyleUnderline"/>
        </w:rPr>
        <w:t xml:space="preserve">, as well as </w:t>
      </w:r>
      <w:r w:rsidRPr="009E0717">
        <w:rPr>
          <w:rStyle w:val="StyleUnderline"/>
          <w:highlight w:val="green"/>
        </w:rPr>
        <w:t>flooding</w:t>
      </w:r>
      <w:r w:rsidRPr="005B3E6B">
        <w:rPr>
          <w:rStyle w:val="StyleUnderline"/>
        </w:rPr>
        <w:t xml:space="preserve">. Climate change can even impair water </w:t>
      </w:r>
      <w:r w:rsidRPr="009E0717">
        <w:rPr>
          <w:rStyle w:val="StyleUnderline"/>
          <w:highlight w:val="green"/>
        </w:rPr>
        <w:t>quality</w:t>
      </w:r>
      <w:r w:rsidRPr="005B3E6B">
        <w:rPr>
          <w:rStyle w:val="StyleUnderline"/>
        </w:rPr>
        <w:t xml:space="preserve"> because it is associated with heavy rains that overwhelm sewage treatment facilities, or because it results in higher concentrations of pollutants in groundwater as a result of enhanced evaporation and reduced groundwater recharge.</w:t>
      </w:r>
      <w:r w:rsidRPr="005B3E6B">
        <w:t xml:space="preserve"> Ample clean water is not a luxury—it is </w:t>
      </w:r>
      <w:r w:rsidRPr="005B3E6B">
        <w:rPr>
          <w:rStyle w:val="StyleUnderline"/>
        </w:rPr>
        <w:t>essential for human survival</w:t>
      </w:r>
      <w:r w:rsidRPr="005B3E6B">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w:t>
      </w:r>
      <w:r w:rsidRPr="005B3E6B">
        <w:rPr>
          <w:rStyle w:val="StyleUnderline"/>
        </w:rPr>
        <w:t>Less obvious, but perhaps more insidious, is the interaction between climate change and the loss of oyster and coral reefs due to acidification</w:t>
      </w:r>
      <w:r w:rsidRPr="005B3E6B">
        <w:t xml:space="preserve">. Acidification is known to interfere with oyster reef building and coral reefs. </w:t>
      </w:r>
      <w:r w:rsidRPr="005B3E6B">
        <w:rPr>
          <w:rStyle w:val="StyleUnderline"/>
        </w:rPr>
        <w:t xml:space="preserve">Climate change also increases </w:t>
      </w:r>
      <w:r w:rsidRPr="009E0717">
        <w:rPr>
          <w:rStyle w:val="StyleUnderline"/>
          <w:highlight w:val="green"/>
        </w:rPr>
        <w:t>storm frequency</w:t>
      </w:r>
      <w:r w:rsidRPr="005B3E6B">
        <w:rPr>
          <w:rStyle w:val="StyleUnderline"/>
        </w:rPr>
        <w:t xml:space="preserve"> and severity. </w:t>
      </w:r>
      <w:r w:rsidRPr="005B3E6B">
        <w:t>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w:t>
      </w:r>
      <w:r w:rsidRPr="005B3E6B">
        <w:rPr>
          <w:rStyle w:val="StyleUnderline"/>
        </w:rPr>
        <w:t>. A key feature of the risk associated with climate change is that mean annual temperature and mean annual rainfall are not the variables of interest.</w:t>
      </w:r>
      <w:r w:rsidRPr="005B3E6B">
        <w:t xml:space="preserve">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1934D5">
        <w:rPr>
          <w:rStyle w:val="Emphasis"/>
          <w:highlight w:val="green"/>
        </w:rPr>
        <w:t>Society will have a hard time responding to shorter intervals</w:t>
      </w:r>
      <w:r w:rsidRPr="005B3E6B">
        <w:rPr>
          <w:rStyle w:val="Emphasis"/>
        </w:rPr>
        <w:t xml:space="preserve"> between rare extreme events because in the lifespan of an individual human, a person might experience as few as two or three extreme </w:t>
      </w:r>
      <w:r w:rsidRPr="005B3E6B">
        <w:rPr>
          <w:rStyle w:val="Emphasis"/>
        </w:rPr>
        <w:lastRenderedPageBreak/>
        <w:t xml:space="preserve">events. </w:t>
      </w:r>
      <w:r w:rsidRPr="005B3E6B">
        <w:t xml:space="preserve">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w:t>
      </w:r>
      <w:r w:rsidRPr="005B3E6B">
        <w:rPr>
          <w:rStyle w:val="StyleUnderline"/>
        </w:rPr>
        <w:t xml:space="preserve">This change in frequency of extreme floods has profound implications for the measures New York City should take to protect its infrastructure and its population, </w:t>
      </w:r>
      <w:r w:rsidRPr="005B3E6B">
        <w:t xml:space="preserve">yet because </w:t>
      </w:r>
      <w:r w:rsidRPr="005B3E6B">
        <w:rPr>
          <w:rStyle w:val="StyleUnderline"/>
        </w:rPr>
        <w:t xml:space="preserve">of the stochastic nature of such events, this shift in flood frequency is an elevated risk that will go unnoticed by most people. </w:t>
      </w:r>
      <w:r w:rsidRPr="005B3E6B">
        <w:t xml:space="preserve">4. The combination of positive feedback loops and societal inertia is fertile ground for global environmental catastrophes Humans are remarkably ingenious, and have adapted to crises throughout their history. Our doom has been repeatedly predicted, only to be averted by innovation (Ridley, 2011). </w:t>
      </w:r>
      <w:r w:rsidRPr="005B3E6B">
        <w:rPr>
          <w:rStyle w:val="StyleUnderline"/>
        </w:rPr>
        <w:t>However, the many stories of human ingenuity successfully addressing existential risks such as global famine or extreme air pollution represent environmental challenges that are largely linear, have immediate consequences, and operate without positive feedbacks</w:t>
      </w:r>
      <w:r w:rsidRPr="005B3E6B">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5B3E6B">
        <w:t>fact</w:t>
      </w:r>
      <w:proofErr w:type="gramEnd"/>
      <w:r w:rsidRPr="005B3E6B">
        <w:t xml:space="preserve"> it was just the opposite—the London fog sent such a clear message that Britain quickly enacted pollution control measures (Stradling, 2016). </w:t>
      </w:r>
      <w:r w:rsidRPr="009E0717">
        <w:rPr>
          <w:rStyle w:val="StyleUnderline"/>
        </w:rPr>
        <w:t xml:space="preserve">Food shortages, air pollution, water pollution, etc. send immediate signals to society of harm, which then trigger </w:t>
      </w:r>
      <w:proofErr w:type="gramStart"/>
      <w:r w:rsidRPr="009E0717">
        <w:rPr>
          <w:rStyle w:val="StyleUnderline"/>
        </w:rPr>
        <w:t>a negative feedback of society</w:t>
      </w:r>
      <w:proofErr w:type="gramEnd"/>
      <w:r w:rsidRPr="009E0717">
        <w:rPr>
          <w:rStyle w:val="StyleUnderline"/>
        </w:rPr>
        <w:t xml:space="preserve"> seeking to reduce the harm</w:t>
      </w:r>
      <w:r w:rsidRPr="009E0717">
        <w:rPr>
          <w:rStyle w:val="Emphasis"/>
        </w:rPr>
        <w:t xml:space="preserve">. In contrast, today’s great environmental crisis of climate change may cause some harm but there are generally </w:t>
      </w:r>
      <w:proofErr w:type="gramStart"/>
      <w:r w:rsidRPr="009E0717">
        <w:rPr>
          <w:rStyle w:val="Emphasis"/>
        </w:rPr>
        <w:t>long time</w:t>
      </w:r>
      <w:proofErr w:type="gramEnd"/>
      <w:r w:rsidRPr="009E0717">
        <w:rPr>
          <w:rStyle w:val="Emphasis"/>
        </w:rPr>
        <w:t xml:space="preserve"> delays between rising CO2 concentrations and damage to humans. The consequence of these delays </w:t>
      </w:r>
      <w:proofErr w:type="gramStart"/>
      <w:r w:rsidRPr="009E0717">
        <w:rPr>
          <w:rStyle w:val="Emphasis"/>
        </w:rPr>
        <w:t>are</w:t>
      </w:r>
      <w:proofErr w:type="gramEnd"/>
      <w:r w:rsidRPr="009E0717">
        <w:rPr>
          <w:rStyle w:val="Emphasis"/>
        </w:rPr>
        <w:t xml:space="preserve"> an absence of urgency; thus although 70% of Americans believe global warming is happening, only 40% think it will harm them </w:t>
      </w:r>
      <w:r w:rsidRPr="005B3E6B">
        <w:t>(http://climatecommunication.yale.edu/visualizations-data/ycom-us-2016/). Secondly, unlike past environmental challenges, the Earth’s climate system is rife with positive feedback loops</w:t>
      </w:r>
      <w:r w:rsidRPr="009E0717">
        <w:rPr>
          <w:rStyle w:val="Emphasis"/>
        </w:rPr>
        <w:t>. In particular, as CO2 increases and the climate warms, that very warming can cause more CO2 release which further increases global warming,</w:t>
      </w:r>
      <w:r w:rsidRPr="005B3E6B">
        <w:t xml:space="preserve">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w:t>
      </w:r>
      <w:r w:rsidRPr="009E0717">
        <w:rPr>
          <w:rStyle w:val="StyleUnderline"/>
        </w:rPr>
        <w:t>Modeling studies show that when interactions among feedback loops are included, uncertainty increases dramatically and there is a heightened potential for perturbations to be magnified</w:t>
      </w:r>
      <w:r w:rsidRPr="005B3E6B">
        <w:t xml:space="preserve">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w:t>
      </w:r>
      <w:r w:rsidRPr="009E0717">
        <w:rPr>
          <w:rStyle w:val="StyleUnderline"/>
        </w:rPr>
        <w:t>. This happens because as CO2 accumulates, it reduces the efficiency in which oceans and terrestrial ecosystems sequester carbon, which in return feeds back to exacerbate climate change</w:t>
      </w:r>
      <w:r w:rsidRPr="005B3E6B">
        <w:t xml:space="preserve"> (Friedlingstein et al., 2001). </w:t>
      </w:r>
      <w:r w:rsidRPr="009E0717">
        <w:rPr>
          <w:rStyle w:val="StyleUnderline"/>
        </w:rPr>
        <w:t xml:space="preserve">Warming can also increase the rate at which organic matter decays </w:t>
      </w:r>
      <w:r w:rsidRPr="009E0717">
        <w:rPr>
          <w:rStyle w:val="StyleUnderline"/>
        </w:rPr>
        <w:lastRenderedPageBreak/>
        <w:t>and carbon is released into the atmosphere, thereby causing more warming</w:t>
      </w:r>
      <w:r w:rsidRPr="005B3E6B">
        <w:t xml:space="preserve">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w:t>
      </w:r>
      <w:r w:rsidRPr="009E0717">
        <w:rPr>
          <w:rStyle w:val="StyleUnderline"/>
        </w:rPr>
        <w:t>To top it off, overgrazing depletes the soil, leading to augmented vegetation loss</w:t>
      </w:r>
      <w:r w:rsidRPr="005B3E6B">
        <w:t xml:space="preserve"> (Anderies, Janssen, &amp; Walker, 2002). </w:t>
      </w:r>
      <w:r w:rsidRPr="009E0717">
        <w:rPr>
          <w:rStyle w:val="Emphasis"/>
        </w:rPr>
        <w:t xml:space="preserve">Climate change often also </w:t>
      </w:r>
      <w:r w:rsidRPr="001934D5">
        <w:rPr>
          <w:rStyle w:val="Emphasis"/>
          <w:highlight w:val="green"/>
        </w:rPr>
        <w:t>increases</w:t>
      </w:r>
      <w:r w:rsidRPr="009E0717">
        <w:rPr>
          <w:rStyle w:val="Emphasis"/>
        </w:rPr>
        <w:t xml:space="preserve"> the risk of </w:t>
      </w:r>
      <w:r w:rsidRPr="001934D5">
        <w:rPr>
          <w:rStyle w:val="Emphasis"/>
          <w:highlight w:val="green"/>
        </w:rPr>
        <w:t>forest fires</w:t>
      </w:r>
      <w:r w:rsidRPr="009E0717">
        <w:rPr>
          <w:rStyle w:val="Emphasis"/>
        </w:rPr>
        <w:t>, as a result of higher temperatures and persistent drought conditions.</w:t>
      </w:r>
      <w:r w:rsidRPr="005B3E6B">
        <w:t xml:space="preserve">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Record-breaking rains produced an extraordinary flush of new vegetation, that then dried out as record heat waves and dry conditions took hold, coupled with stronger than normal winds, and ignition. </w:t>
      </w:r>
      <w:proofErr w:type="gramStart"/>
      <w:r w:rsidRPr="005B3E6B">
        <w:t>Of course</w:t>
      </w:r>
      <w:proofErr w:type="gramEnd"/>
      <w:r w:rsidRPr="005B3E6B">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w:t>
      </w:r>
      <w:r w:rsidRPr="00107681">
        <w:t>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w:t>
      </w:r>
      <w:r w:rsidRPr="00107681">
        <w:rPr>
          <w:rStyle w:val="StyleUnderline"/>
        </w:rPr>
        <w:t>. This then has a positive feedback effect and enhances climate warming sinc</w:t>
      </w:r>
      <w:r w:rsidRPr="009E0717">
        <w:rPr>
          <w:rStyle w:val="StyleUnderline"/>
        </w:rPr>
        <w:t>e less solar radiation is reflected by the atmosphere</w:t>
      </w:r>
      <w:r w:rsidRPr="005B3E6B">
        <w:t xml:space="preserve"> (Clement, Burgman, &amp; Norris, 2009). The key lesson from the long list of potentially positive feedbacks and their interactions is that runaway climate change, and </w:t>
      </w:r>
      <w:r w:rsidRPr="005B3E6B">
        <w:lastRenderedPageBreak/>
        <w:t xml:space="preserve">runaway perturbations have to be taken as a serious possibility. Table 2 is just a snapshot of the type of feedbacks that have been identified (see Supplementary material for a more thorough explanation of positive feedback loops). </w:t>
      </w:r>
      <w:r w:rsidRPr="009E0717">
        <w:rPr>
          <w:rStyle w:val="Emphasis"/>
        </w:rPr>
        <w:t xml:space="preserve">However, this list is not exhaustive and the possibility of undiscovered positive feedbacks portends even greater existential risks. </w:t>
      </w:r>
      <w:r w:rsidRPr="005B3E6B">
        <w:t>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9010399" w14:textId="77777777" w:rsidR="00800236" w:rsidRDefault="00800236" w:rsidP="00800236">
      <w:pPr>
        <w:rPr>
          <w:color w:val="000000" w:themeColor="text1"/>
        </w:rPr>
      </w:pPr>
    </w:p>
    <w:p w14:paraId="46F3DB0D" w14:textId="77777777" w:rsidR="00800236" w:rsidRDefault="00800236" w:rsidP="00800236">
      <w:pPr>
        <w:pStyle w:val="Heading3"/>
      </w:pPr>
      <w:r>
        <w:lastRenderedPageBreak/>
        <w:t>Contention 2: Inequality</w:t>
      </w:r>
    </w:p>
    <w:p w14:paraId="14274CBB" w14:textId="77777777" w:rsidR="00800236" w:rsidRPr="002401A3" w:rsidRDefault="00800236" w:rsidP="00800236">
      <w:pPr>
        <w:pStyle w:val="Heading4"/>
        <w:rPr>
          <w:rFonts w:cs="Calibri"/>
        </w:rPr>
      </w:pPr>
      <w:r w:rsidRPr="002401A3">
        <w:rPr>
          <w:rFonts w:cs="Calibri"/>
        </w:rPr>
        <w:t>Private appropriation of space amplifies inequality on Earth. Stockwell 20</w:t>
      </w:r>
    </w:p>
    <w:p w14:paraId="42B74E97" w14:textId="77777777" w:rsidR="00800236" w:rsidRPr="002401A3" w:rsidRDefault="00800236" w:rsidP="00800236">
      <w:r w:rsidRPr="002401A3">
        <w:t xml:space="preserve">Samuel Stockwell, 7-20-2020, "Legal ‘Black Holes’ in Outer Space: The Regulation of Private Space Companies," E-International Relations, </w:t>
      </w:r>
      <w:hyperlink r:id="rId14" w:history="1">
        <w:r w:rsidRPr="002401A3">
          <w:rPr>
            <w:rStyle w:val="Hyperlink"/>
          </w:rPr>
          <w:t>https://www.e-ir.info/2020/07/20/legal-black-holes-in-outer-space-the-regulation-of-private-space-companies/</w:t>
        </w:r>
      </w:hyperlink>
      <w:r w:rsidRPr="002401A3">
        <w:t xml:space="preserve"> //marlborough JH</w:t>
      </w:r>
    </w:p>
    <w:p w14:paraId="0D4EDA97" w14:textId="77777777" w:rsidR="00800236" w:rsidRPr="002401A3" w:rsidRDefault="00800236" w:rsidP="00800236">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Brindestine (The Telegraph, 2020). Yet, whilst this development was widely covered in the media, </w:t>
      </w:r>
      <w:r w:rsidRPr="002401A3">
        <w:rPr>
          <w:rStyle w:val="StyleUnderline"/>
        </w:rPr>
        <w:t>less coverage has focused on the extent to which existing international legislation surrounding outer space endeavours appropriately applies to private entities</w:t>
      </w:r>
      <w:r w:rsidRPr="002401A3">
        <w:rPr>
          <w:sz w:val="12"/>
        </w:rPr>
        <w:t xml:space="preserve">. Indeed, the prospect of a corporate foothold within the extra-terrestrial domain has thrown up both a mixture of optimism and concern regarding the potential benefits of expanding capital projects into space (Adolph, 2006; Dickens &amp; Ormrod, 2007).  ¶By adopting the 1967 UN Outer Space Treaty (OST) as an analytical framework in relation to the rise of the so-called US ‘NewSpace’ actors, this essay argues that </w:t>
      </w:r>
      <w:r w:rsidRPr="002401A3">
        <w:rPr>
          <w:rStyle w:val="StyleUnderline"/>
        </w:rPr>
        <w:t xml:space="preserve">there are significant legal ambiguities regarding the status of private space companies in orbital space. Such </w:t>
      </w:r>
      <w:r w:rsidRPr="001257A4">
        <w:rPr>
          <w:rStyle w:val="StyleUnderline"/>
          <w:highlight w:val="green"/>
        </w:rPr>
        <w:t>loopholes</w:t>
      </w:r>
      <w:r w:rsidRPr="002401A3">
        <w:rPr>
          <w:rStyle w:val="StyleUnderline"/>
        </w:rPr>
        <w:t xml:space="preserve"> allow the US government to </w:t>
      </w:r>
      <w:r w:rsidRPr="001257A4">
        <w:rPr>
          <w:rStyle w:val="StyleUnderline"/>
          <w:highlight w:val="green"/>
        </w:rPr>
        <w:t>circumvent</w:t>
      </w:r>
      <w:r w:rsidRPr="002401A3">
        <w:rPr>
          <w:rStyle w:val="StyleUnderline"/>
        </w:rPr>
        <w:t xml:space="preserve"> its own obligations to the OST, whilst simultaneously undermining the notion of </w:t>
      </w:r>
      <w:r w:rsidRPr="001257A4">
        <w:rPr>
          <w:rStyle w:val="StyleUnderline"/>
          <w:highlight w:val="green"/>
        </w:rPr>
        <w:t>space as a ‘global commons’ through a commodification process.</w:t>
      </w:r>
      <w:r w:rsidRPr="002401A3">
        <w:rPr>
          <w:sz w:val="12"/>
        </w:rPr>
        <w:t xml:space="preserve"> </w:t>
      </w:r>
      <w:r w:rsidRPr="001257A4">
        <w:rPr>
          <w:rStyle w:val="Emphasis"/>
          <w:highlight w:val="green"/>
        </w:rPr>
        <w:t>The lack of specificity within the OST surrounding private</w:t>
      </w:r>
      <w:r w:rsidRPr="002401A3">
        <w:rPr>
          <w:rStyle w:val="Emphasis"/>
        </w:rPr>
        <w:t xml:space="preserve"> property </w:t>
      </w:r>
      <w:r w:rsidRPr="001257A4">
        <w:rPr>
          <w:rStyle w:val="Emphasis"/>
          <w:highlight w:val="green"/>
        </w:rPr>
        <w:t xml:space="preserve">rights over </w:t>
      </w:r>
      <w:r w:rsidRPr="002401A3">
        <w:rPr>
          <w:rStyle w:val="Emphasis"/>
        </w:rPr>
        <w:t xml:space="preserve">extra-terrestrial </w:t>
      </w:r>
      <w:r w:rsidRPr="001257A4">
        <w:rPr>
          <w:rStyle w:val="Emphasis"/>
          <w:highlight w:val="green"/>
        </w:rPr>
        <w:t>resources risks</w:t>
      </w:r>
      <w:r w:rsidRPr="002401A3">
        <w:rPr>
          <w:rStyle w:val="Emphasis"/>
        </w:rPr>
        <w:t xml:space="preserve"> the prospect of </w:t>
      </w:r>
      <w:r w:rsidRPr="001257A4">
        <w:rPr>
          <w:rStyle w:val="Emphasis"/>
          <w:highlight w:val="green"/>
        </w:rPr>
        <w:t>reinforcing</w:t>
      </w:r>
      <w:r w:rsidRPr="002401A3">
        <w:rPr>
          <w:rStyle w:val="Emphasis"/>
        </w:rPr>
        <w:t xml:space="preserve"> Earth-bound </w:t>
      </w:r>
      <w:r w:rsidRPr="001257A4">
        <w:rPr>
          <w:rStyle w:val="Emphasis"/>
          <w:highlight w:val="green"/>
        </w:rPr>
        <w:t>wealth inequalities</w:t>
      </w:r>
      <w:r w:rsidRPr="002401A3">
        <w:rPr>
          <w:rStyle w:val="Emphasis"/>
        </w:rPr>
        <w:t xml:space="preserve"> </w:t>
      </w:r>
      <w:r w:rsidRPr="002401A3">
        <w:rPr>
          <w:rStyle w:val="StyleUnderline"/>
        </w:rPr>
        <w:t xml:space="preserve">and US dominance in space, </w:t>
      </w:r>
      <w:r w:rsidRPr="001257A4">
        <w:rPr>
          <w:rStyle w:val="Emphasis"/>
          <w:highlight w:val="green"/>
        </w:rPr>
        <w:t>by restricting the</w:t>
      </w:r>
      <w:r w:rsidRPr="002401A3">
        <w:rPr>
          <w:rStyle w:val="Emphasis"/>
        </w:rPr>
        <w:t xml:space="preserve"> potential </w:t>
      </w:r>
      <w:r w:rsidRPr="001257A4">
        <w:rPr>
          <w:rStyle w:val="Emphasis"/>
          <w:highlight w:val="green"/>
        </w:rPr>
        <w:t xml:space="preserve">economic benefits for the </w:t>
      </w:r>
      <w:r w:rsidRPr="002401A3">
        <w:rPr>
          <w:rStyle w:val="Emphasis"/>
        </w:rPr>
        <w:t xml:space="preserve">broader </w:t>
      </w:r>
      <w:r w:rsidRPr="001257A4">
        <w:rPr>
          <w:rStyle w:val="Emphasis"/>
          <w:highlight w:val="green"/>
        </w:rPr>
        <w:t>global citizenry in favour of a narrow class of wealthy</w:t>
      </w:r>
      <w:r w:rsidRPr="002401A3">
        <w:rPr>
          <w:rStyle w:val="Emphasis"/>
        </w:rPr>
        <w:t xml:space="preserve"> American </w:t>
      </w:r>
      <w:r w:rsidRPr="001257A4">
        <w:rPr>
          <w:rStyle w:val="Emphasis"/>
          <w:highlight w:val="green"/>
        </w:rPr>
        <w:t>investors</w:t>
      </w:r>
      <w:r w:rsidRPr="002401A3">
        <w:rPr>
          <w:sz w:val="12"/>
        </w:rPr>
        <w:t xml:space="preserve">. Moreover, the </w:t>
      </w:r>
      <w:r w:rsidRPr="002401A3">
        <w:rPr>
          <w:rStyle w:val="StyleUnderline"/>
        </w:rPr>
        <w:t>OST’s weak clause regarding the regulation of space surveillance risks the incentivisation of a ‘global panopticon’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‘NewSpace’ Actors ¶Although ratified into international law in 1967, the UN Outer Space Treaty (OST) is perhaps still the most relevant piece of legislation for analysing state and non-state entity activity in outer space. Designed to prevent both the militarisation of space and national appropriation of celestial bodies at the height of Cold War tensions, the UN OST holds significant influence as a form of customary international law (Hebert, 2014: 6). Ratified by over 100 nations – including major spacefaring nations such as the United States, Russia and China – the treatyis widely accepted as an authoritative document and has formed the basis for all other space treaties that have succeeded it (Kramer, 2017: 129). 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utilised in rockets and other equipment for space activities (Lal, 2016: 63-66). However, </w:t>
      </w:r>
      <w:r w:rsidRPr="002401A3">
        <w:rPr>
          <w:rStyle w:val="StyleUnderline"/>
        </w:rPr>
        <w:t>the continuous sharp decline in NASA’s overall budget that has occurred since the Apollo 11 moon landing, and the increasing trends towards the privatisation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‘NewSpace’ actors – “a broad range of primarily US-based entrepreneurs… who, for more than 30 years, have aimed to commercialise space” (Valentine, 2012: 1046). Driven by a libertarian outlook of economics, and critical of NASA’s historical grip on space exploration, these </w:t>
      </w:r>
      <w:r w:rsidRPr="002401A3">
        <w:rPr>
          <w:rStyle w:val="StyleUnderline"/>
        </w:rPr>
        <w:t>individuals portray themselves as the pioneers of the ‘final frontier’ who will save humanity from extinction through privately-funded extra-terrestrial missions</w:t>
      </w:r>
      <w:r w:rsidRPr="002401A3">
        <w:rPr>
          <w:sz w:val="12"/>
        </w:rPr>
        <w:t xml:space="preserve"> (Kearnes &amp; van Dooren, 2017: 182). ¶Near-Earth Object and Lunar Resource Mining: US Private Property in Space ¶</w:t>
      </w:r>
      <w:r w:rsidRPr="002401A3">
        <w:rPr>
          <w:rStyle w:val="StyleUnderline"/>
        </w:rPr>
        <w:t>Lunar rock samples from the Apollo missions containing rare Earth resources, such as Helium-3 which produces more power and less waste than traditional nuclear reactors on Earth, have since fuelled incentives for extra-terrestrial resource mining</w:t>
      </w:r>
      <w:r w:rsidRPr="002401A3">
        <w:rPr>
          <w:sz w:val="12"/>
        </w:rPr>
        <w:t xml:space="preserve"> (Brearley, 2006: 44-46). This was further facilitated by suggestions that near-earth objects (NEOs) like the so-called ‘Anteros asteroid’ could comprise of over five trillion dollars’ worth of magnesium silicate and aluminium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However</w:t>
      </w:r>
      <w:r w:rsidRPr="002401A3">
        <w:rPr>
          <w:rStyle w:val="StyleUnderline"/>
        </w:rPr>
        <w:t xml:space="preserve">, the privatisation of the space industry that has occurred since the 1980s has meant that the legislation leaves an </w:t>
      </w:r>
      <w:r w:rsidRPr="002401A3">
        <w:rPr>
          <w:rStyle w:val="StyleUnderline"/>
        </w:rPr>
        <w:lastRenderedPageBreak/>
        <w:t>enormous amount of legal ambiguity and interpretation regarding the regulation of private resource mining in space</w:t>
      </w:r>
      <w:r w:rsidRPr="002401A3">
        <w:rPr>
          <w:sz w:val="12"/>
        </w:rPr>
        <w:t>. As Shaer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(Shaer,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incentivising states to regulate their domestic organisations for fear of liability concerns (Abeyratne, 1998: 168). However, the US government recently enacted a piece of legislation which exploited this clause, in order to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(Basu &amp; Kurlekar, 2016: 65). </w:t>
      </w:r>
      <w:proofErr w:type="gramStart"/>
      <w:r w:rsidRPr="002401A3">
        <w:rPr>
          <w:sz w:val="12"/>
        </w:rPr>
        <w:t>Indeed</w:t>
      </w:r>
      <w:proofErr w:type="gramEnd"/>
      <w:r w:rsidRPr="002401A3">
        <w:rPr>
          <w:sz w:val="12"/>
        </w:rPr>
        <w:t xml:space="preserve"> NewSpace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r w:rsidRPr="001257A4">
        <w:rPr>
          <w:rStyle w:val="StyleUnderline"/>
          <w:highlight w:val="green"/>
        </w:rPr>
        <w:t>NewSpace actors</w:t>
      </w:r>
      <w:r w:rsidRPr="002401A3">
        <w:rPr>
          <w:rStyle w:val="StyleUnderline"/>
        </w:rPr>
        <w:t xml:space="preserve"> frame their long-term ambitions in space with strong anthropogenic undertones, by </w:t>
      </w:r>
      <w:r w:rsidRPr="001257A4">
        <w:rPr>
          <w:rStyle w:val="StyleUnderline"/>
          <w:highlight w:val="green"/>
        </w:rPr>
        <w:t>offer</w:t>
      </w:r>
      <w:r w:rsidRPr="002401A3">
        <w:rPr>
          <w:rStyle w:val="StyleUnderline"/>
        </w:rPr>
        <w:t>ing</w:t>
      </w:r>
      <w:r w:rsidRPr="002401A3">
        <w:rPr>
          <w:rStyle w:val="StyleUnderline"/>
          <w:highlight w:val="yellow"/>
        </w:rPr>
        <w:t xml:space="preserve"> </w:t>
      </w:r>
      <w:r w:rsidRPr="001257A4">
        <w:rPr>
          <w:rStyle w:val="StyleUnderline"/>
          <w:highlight w:val="green"/>
        </w:rPr>
        <w:t xml:space="preserve">the salvation of the human race from </w:t>
      </w:r>
      <w:r w:rsidRPr="002401A3">
        <w:rPr>
          <w:rStyle w:val="StyleUnderline"/>
        </w:rPr>
        <w:t xml:space="preserve">impending </w:t>
      </w:r>
      <w:r w:rsidRPr="001257A4">
        <w:rPr>
          <w:rStyle w:val="StyleUnderline"/>
          <w:highlight w:val="green"/>
        </w:rPr>
        <w:t>extinction through off-world colonial developments</w:t>
      </w:r>
      <w:r w:rsidRPr="002401A3">
        <w:rPr>
          <w:rStyle w:val="StyleUnderline"/>
        </w:rPr>
        <w:t xml:space="preserve"> </w:t>
      </w:r>
      <w:r w:rsidRPr="002401A3">
        <w:rPr>
          <w:sz w:val="12"/>
        </w:rPr>
        <w:t xml:space="preserve">(Kearnes &amp; Dooren: 2017: 182). Yet, </w:t>
      </w:r>
      <w:r w:rsidRPr="001257A4">
        <w:rPr>
          <w:rStyle w:val="StyleUnderline"/>
          <w:highlight w:val="green"/>
        </w:rPr>
        <w:t>this</w:t>
      </w:r>
      <w:r w:rsidRPr="002401A3">
        <w:rPr>
          <w:rStyle w:val="StyleUnderline"/>
        </w:rPr>
        <w:t xml:space="preserve"> type of </w:t>
      </w:r>
      <w:r w:rsidRPr="001257A4">
        <w:rPr>
          <w:rStyle w:val="StyleUnderline"/>
          <w:highlight w:val="green"/>
        </w:rPr>
        <w:t>discourse disguises the</w:t>
      </w:r>
      <w:r w:rsidRPr="002401A3">
        <w:rPr>
          <w:rStyle w:val="StyleUnderline"/>
        </w:rPr>
        <w:t xml:space="preserve"> highly </w:t>
      </w:r>
      <w:r w:rsidRPr="001257A4">
        <w:rPr>
          <w:rStyle w:val="StyleUnderline"/>
          <w:highlight w:val="green"/>
        </w:rPr>
        <w:t>exclusive nature of these missions</w:t>
      </w:r>
      <w:r w:rsidRPr="002401A3">
        <w:rPr>
          <w:rStyle w:val="StyleUnderline"/>
          <w:highlight w:val="yellow"/>
        </w:rPr>
        <w:t>.</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1257A4">
        <w:rPr>
          <w:rStyle w:val="StyleUnderline"/>
          <w:highlight w:val="green"/>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1257A4">
        <w:rPr>
          <w:rStyle w:val="StyleUnderline"/>
          <w:highlight w:val="green"/>
        </w:rPr>
        <w:t xml:space="preserve">private space enterprises </w:t>
      </w:r>
      <w:r w:rsidRPr="002401A3">
        <w:rPr>
          <w:rStyle w:val="StyleUnderline"/>
        </w:rPr>
        <w:t xml:space="preserve">have themselves </w:t>
      </w:r>
      <w:r w:rsidRPr="001257A4">
        <w:rPr>
          <w:rStyle w:val="StyleUnderline"/>
          <w:highlight w:val="green"/>
        </w:rPr>
        <w:t>suggest</w:t>
      </w:r>
      <w:r w:rsidRPr="002401A3">
        <w:rPr>
          <w:rStyle w:val="StyleUnderline"/>
        </w:rPr>
        <w:t>ed</w:t>
      </w:r>
      <w:r w:rsidRPr="002401A3">
        <w:rPr>
          <w:rStyle w:val="StyleUnderline"/>
          <w:highlight w:val="yellow"/>
        </w:rPr>
        <w:t xml:space="preserve"> </w:t>
      </w:r>
      <w:r w:rsidRPr="001257A4">
        <w:rPr>
          <w:rStyle w:val="StyleUnderline"/>
          <w:highlight w:val="green"/>
        </w:rPr>
        <w:t>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w:t>
      </w:r>
      <w:proofErr w:type="gramStart"/>
      <w:r w:rsidRPr="002401A3">
        <w:rPr>
          <w:sz w:val="12"/>
        </w:rPr>
        <w:t>politics’</w:t>
      </w:r>
      <w:proofErr w:type="gramEnd"/>
      <w:r w:rsidRPr="002401A3">
        <w:rPr>
          <w:sz w:val="12"/>
        </w:rPr>
        <w:t xml:space="preserve">.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1257A4">
        <w:rPr>
          <w:rStyle w:val="StyleUnderline"/>
          <w:highlight w:val="green"/>
        </w:rPr>
        <w:t>private companies</w:t>
      </w:r>
      <w:r w:rsidRPr="002401A3">
        <w:rPr>
          <w:rStyle w:val="StyleUnderline"/>
        </w:rPr>
        <w:t xml:space="preserve"> – through their anthropogenic discourse – are </w:t>
      </w:r>
      <w:r w:rsidRPr="001257A4">
        <w:rPr>
          <w:rStyle w:val="Emphasis"/>
          <w:highlight w:val="green"/>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endeavours in ways that appeal to the common good, </w:t>
      </w:r>
      <w:r w:rsidRPr="001257A4">
        <w:rPr>
          <w:rStyle w:val="StyleUnderline"/>
          <w:highlight w:val="green"/>
        </w:rPr>
        <w:t>NewSpace actors</w:t>
      </w:r>
      <w:r w:rsidRPr="002401A3">
        <w:rPr>
          <w:rStyle w:val="StyleUnderline"/>
        </w:rPr>
        <w:t xml:space="preserve"> are therefore </w:t>
      </w:r>
      <w:r w:rsidRPr="001257A4">
        <w:rPr>
          <w:rStyle w:val="StyleUnderline"/>
          <w:highlight w:val="green"/>
        </w:rPr>
        <w:t>concea</w:t>
      </w:r>
      <w:r w:rsidRPr="002401A3">
        <w:rPr>
          <w:rStyle w:val="StyleUnderline"/>
          <w:highlight w:val="yellow"/>
        </w:rPr>
        <w:t>l</w:t>
      </w:r>
      <w:r w:rsidRPr="002401A3">
        <w:rPr>
          <w:rStyle w:val="StyleUnderline"/>
        </w:rPr>
        <w:t xml:space="preserve">ing the reality of </w:t>
      </w:r>
      <w:r w:rsidRPr="001257A4">
        <w:rPr>
          <w:rStyle w:val="StyleUnderline"/>
          <w:highlight w:val="green"/>
        </w:rPr>
        <w:t xml:space="preserve">how commercial resource extraction serves the exclusive interests of their private shareholders at the </w:t>
      </w:r>
      <w:r w:rsidRPr="001257A4">
        <w:rPr>
          <w:rStyle w:val="Emphasis"/>
          <w:highlight w:val="green"/>
        </w:rPr>
        <w:t>expense of the vast majority of the global population</w:t>
      </w:r>
      <w:r w:rsidRPr="001257A4">
        <w:rPr>
          <w:sz w:val="12"/>
          <w:highlight w:val="green"/>
        </w:rPr>
        <w:t>.</w:t>
      </w:r>
    </w:p>
    <w:p w14:paraId="25247D44" w14:textId="77777777" w:rsidR="00800236" w:rsidRPr="002401A3" w:rsidRDefault="00800236" w:rsidP="00800236"/>
    <w:p w14:paraId="03E66C34" w14:textId="77777777" w:rsidR="00800236" w:rsidRPr="002401A3" w:rsidRDefault="00800236" w:rsidP="00800236">
      <w:pPr>
        <w:pStyle w:val="Heading4"/>
        <w:rPr>
          <w:rFonts w:cs="Calibri"/>
        </w:rPr>
      </w:pPr>
      <w:r w:rsidRPr="002401A3">
        <w:rPr>
          <w:rFonts w:cs="Calibri"/>
        </w:rPr>
        <w:t>Private control of space inevitably leads to exploitation. Spencer ‘20</w:t>
      </w:r>
    </w:p>
    <w:p w14:paraId="39D1B9D8" w14:textId="77777777" w:rsidR="00800236" w:rsidRPr="002401A3" w:rsidRDefault="00800236" w:rsidP="00800236">
      <w:r w:rsidRPr="002401A3">
        <w:t xml:space="preserve">Spencer, Keith A. [senior editor at Salon]“Against Mars-a-Lago: Why SpaceX's Mars Colonization Plan Should Terrify You.” Salon, Salon.com, 7 Jan. 2020, https://www.salon.com/2017/10/08/against-mars-a-lago-why-spacexs-mars-colonization-plan-should-terrify-you/. </w:t>
      </w:r>
    </w:p>
    <w:p w14:paraId="3DD35ABA" w14:textId="77777777" w:rsidR="00800236" w:rsidRPr="002401A3" w:rsidRDefault="00800236" w:rsidP="00800236">
      <w:pPr>
        <w:rPr>
          <w:sz w:val="12"/>
        </w:rPr>
      </w:pPr>
      <w:r w:rsidRPr="002401A3">
        <w:rPr>
          <w:sz w:val="12"/>
        </w:rPr>
        <w:t xml:space="preserve">When CEO Elon Musk announced last month that his aerospace company SpaceX would be </w:t>
      </w:r>
      <w:hyperlink r:id="rId15"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16"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w:t>
      </w:r>
      <w:r w:rsidRPr="002401A3">
        <w:rPr>
          <w:rStyle w:val="StyleUnderline"/>
        </w:rPr>
        <w:lastRenderedPageBreak/>
        <w:t xml:space="preserve">generally agree with this vision. Obama egged on the </w:t>
      </w:r>
      <w:hyperlink r:id="rId17"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18"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19"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20"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w:t>
      </w:r>
      <w:proofErr w:type="gramStart"/>
      <w:r w:rsidRPr="002401A3">
        <w:rPr>
          <w:rStyle w:val="Emphasis"/>
        </w:rPr>
        <w:t>be</w:t>
      </w:r>
      <w:proofErr w:type="gramEnd"/>
      <w:r w:rsidRPr="002401A3">
        <w:rPr>
          <w:rStyle w:val="Emphasis"/>
        </w:rPr>
        <w:t xml:space="preserve"> </w:t>
      </w:r>
      <w:r w:rsidRPr="001257A4">
        <w:rPr>
          <w:rStyle w:val="Emphasis"/>
          <w:highlight w:val="green"/>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21"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22" w:history="1">
        <w:r w:rsidRPr="002401A3">
          <w:rPr>
            <w:rStyle w:val="StyleUnderline"/>
          </w:rPr>
          <w:t>sacrosanct</w:t>
        </w:r>
      </w:hyperlink>
      <w:r w:rsidRPr="002401A3">
        <w:rPr>
          <w:rStyle w:val="StyleUnderline"/>
        </w:rPr>
        <w:t xml:space="preserve"> </w:t>
      </w:r>
      <w:hyperlink r:id="rId23"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1257A4">
        <w:rPr>
          <w:rStyle w:val="StyleUnderline"/>
          <w:highlight w:val="green"/>
        </w:rPr>
        <w:t>To privately colonize a</w:t>
      </w:r>
      <w:r w:rsidRPr="002401A3">
        <w:rPr>
          <w:rStyle w:val="StyleUnderline"/>
        </w:rPr>
        <w:t xml:space="preserve"> nation, much less a </w:t>
      </w:r>
      <w:r w:rsidRPr="001257A4">
        <w:rPr>
          <w:rStyle w:val="StyleUnderline"/>
          <w:highlight w:val="green"/>
        </w:rPr>
        <w:t>planet</w:t>
      </w:r>
      <w:r w:rsidRPr="002401A3">
        <w:rPr>
          <w:rStyle w:val="StyleUnderline"/>
        </w:rPr>
        <w:t xml:space="preserve">, </w:t>
      </w:r>
      <w:r w:rsidRPr="001257A4">
        <w:rPr>
          <w:rStyle w:val="StyleUnderline"/>
          <w:highlight w:val="green"/>
        </w:rPr>
        <w:t>means ceding governance and control</w:t>
      </w:r>
      <w:r w:rsidRPr="002401A3">
        <w:rPr>
          <w:rStyle w:val="StyleUnderline"/>
        </w:rPr>
        <w:t xml:space="preserve"> back </w:t>
      </w:r>
      <w:r w:rsidRPr="001257A4">
        <w:rPr>
          <w:rStyle w:val="StyleUnderline"/>
          <w:highlight w:val="green"/>
        </w:rPr>
        <w:t>to corporations whose interest is not ours</w:t>
      </w:r>
      <w:r w:rsidRPr="002401A3">
        <w:rPr>
          <w:rStyle w:val="StyleUnderline"/>
        </w:rPr>
        <w:t xml:space="preserve">, </w:t>
      </w:r>
      <w:r w:rsidRPr="001257A4">
        <w:rPr>
          <w:rStyle w:val="StyleUnderline"/>
          <w:highlight w:val="green"/>
        </w:rPr>
        <w:t>and</w:t>
      </w:r>
      <w:r w:rsidRPr="002401A3">
        <w:rPr>
          <w:rStyle w:val="StyleUnderline"/>
        </w:rPr>
        <w:t xml:space="preserve"> indeed, </w:t>
      </w:r>
      <w:r w:rsidRPr="001257A4">
        <w:rPr>
          <w:rStyle w:val="Emphasis"/>
          <w:highlight w:val="green"/>
        </w:rPr>
        <w:t>is always at odds with workers and residents</w:t>
      </w:r>
      <w:r w:rsidRPr="002401A3">
        <w:rPr>
          <w:rStyle w:val="Emphasis"/>
        </w:rPr>
        <w:t xml:space="preserve"> </w:t>
      </w:r>
      <w:r w:rsidRPr="002401A3">
        <w:rPr>
          <w:rStyle w:val="StyleUnderline"/>
        </w:rPr>
        <w:t xml:space="preserve">— </w:t>
      </w:r>
      <w:r w:rsidRPr="001257A4">
        <w:rPr>
          <w:rStyle w:val="StyleUnderline"/>
          <w:highlight w:val="green"/>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24" w:history="1">
        <w:r w:rsidRPr="002401A3">
          <w:rPr>
            <w:rStyle w:val="Hyperlink"/>
            <w:sz w:val="12"/>
          </w:rPr>
          <w:t>put in charge</w:t>
        </w:r>
      </w:hyperlink>
      <w:r w:rsidRPr="002401A3">
        <w:rPr>
          <w:sz w:val="12"/>
        </w:rPr>
        <w:t xml:space="preserve"> of running the show on Mars, their interests will inherently be at </w:t>
      </w:r>
      <w:hyperlink r:id="rId25" w:history="1">
        <w:r w:rsidRPr="002401A3">
          <w:rPr>
            <w:rStyle w:val="Hyperlink"/>
            <w:sz w:val="12"/>
          </w:rPr>
          <w:t xml:space="preserve">odds with the workers </w:t>
        </w:r>
      </w:hyperlink>
      <w:r w:rsidRPr="002401A3">
        <w:rPr>
          <w:sz w:val="12"/>
        </w:rPr>
        <w:t xml:space="preserve">and employees involved. After all, a private foundation </w:t>
      </w:r>
      <w:hyperlink r:id="rId26"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7" w:history="1">
        <w:r w:rsidRPr="002401A3">
          <w:rPr>
            <w:rStyle w:val="Hyperlink"/>
            <w:sz w:val="12"/>
          </w:rPr>
          <w:t>illustrate</w:t>
        </w:r>
      </w:hyperlink>
      <w:r w:rsidRPr="002401A3">
        <w:rPr>
          <w:sz w:val="12"/>
        </w:rPr>
        <w:t xml:space="preserve">, often </w:t>
      </w:r>
      <w:hyperlink r:id="rId28" w:history="1">
        <w:r w:rsidRPr="002401A3">
          <w:rPr>
            <w:rStyle w:val="Hyperlink"/>
            <w:sz w:val="12"/>
          </w:rPr>
          <w:t>do the bidding</w:t>
        </w:r>
      </w:hyperlink>
      <w:r w:rsidRPr="002401A3">
        <w:rPr>
          <w:sz w:val="12"/>
        </w:rPr>
        <w:t xml:space="preserve"> of their rich donors, and take an </w:t>
      </w:r>
      <w:hyperlink r:id="rId29"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1257A4">
        <w:rPr>
          <w:rStyle w:val="StyleUnderline"/>
          <w:highlight w:val="green"/>
        </w:rPr>
        <w:t>The only basis for colonization of Mars</w:t>
      </w:r>
      <w:r w:rsidRPr="002401A3">
        <w:rPr>
          <w:rStyle w:val="StyleUnderline"/>
        </w:rPr>
        <w:t xml:space="preserve"> that Musk can conceive of </w:t>
      </w:r>
      <w:r w:rsidRPr="001257A4">
        <w:rPr>
          <w:rStyle w:val="StyleUnderline"/>
          <w:highlight w:val="green"/>
        </w:rPr>
        <w:t>is</w:t>
      </w:r>
      <w:r w:rsidRPr="002401A3">
        <w:rPr>
          <w:rStyle w:val="StyleUnderline"/>
        </w:rPr>
        <w:t xml:space="preserve"> one </w:t>
      </w:r>
      <w:r w:rsidRPr="001257A4">
        <w:rPr>
          <w:rStyle w:val="StyleUnderline"/>
          <w:highlight w:val="green"/>
        </w:rPr>
        <w:t>based on tourism: the rich pay an amount</w:t>
      </w:r>
      <w:r w:rsidRPr="002401A3">
        <w:rPr>
          <w:rStyle w:val="StyleUnderline"/>
        </w:rPr>
        <w:t xml:space="preserve"> — Musk quotes the ticket price at </w:t>
      </w:r>
      <w:hyperlink r:id="rId30" w:tgtFrame="_blank" w:history="1">
        <w:r w:rsidRPr="002401A3">
          <w:rPr>
            <w:rStyle w:val="StyleUnderline"/>
          </w:rPr>
          <w:t>$200,000 if he can get 1 million tourists</w:t>
        </w:r>
      </w:hyperlink>
      <w:r w:rsidRPr="002401A3">
        <w:rPr>
          <w:rStyle w:val="StyleUnderline"/>
        </w:rPr>
        <w:t xml:space="preserve"> to pay that — that entitles them to a round-trip ticket. And while they’re on Mars and traveling to it, they luxuriate: Musk has </w:t>
      </w:r>
      <w:hyperlink r:id="rId31" w:tgtFrame="_blank" w:history="1">
        <w:r w:rsidRPr="002401A3">
          <w:rPr>
            <w:rStyle w:val="StyleUnderline"/>
          </w:rPr>
          <w:t>assured</w:t>
        </w:r>
      </w:hyperlink>
      <w:r w:rsidRPr="002401A3">
        <w:rPr>
          <w:rStyle w:val="StyleUnderline"/>
        </w:rPr>
        <w:t xml:space="preserve"> that the trip would be “fun.” This is what makes Musk’s Mars vision so different than, say, the Apollo missions or the International Space Station. </w:t>
      </w:r>
      <w:r w:rsidRPr="001257A4">
        <w:rPr>
          <w:rStyle w:val="StyleUnderline"/>
          <w:highlight w:val="green"/>
        </w:rPr>
        <w:t>This isn’t</w:t>
      </w:r>
      <w:r w:rsidRPr="002401A3">
        <w:rPr>
          <w:rStyle w:val="StyleUnderline"/>
        </w:rPr>
        <w:t xml:space="preserve"> really </w:t>
      </w:r>
      <w:r w:rsidRPr="001257A4">
        <w:rPr>
          <w:rStyle w:val="StyleUnderline"/>
          <w:highlight w:val="green"/>
        </w:rPr>
        <w:t>exploration for humanity’s sake</w:t>
      </w:r>
      <w:r w:rsidRPr="002401A3">
        <w:rPr>
          <w:rStyle w:val="StyleUnderline"/>
        </w:rPr>
        <w:t xml:space="preserve"> — </w:t>
      </w:r>
      <w:r w:rsidRPr="001257A4">
        <w:rPr>
          <w:rStyle w:val="StyleUnderline"/>
          <w:highlight w:val="green"/>
        </w:rPr>
        <w:t>there’s not</w:t>
      </w:r>
      <w:r w:rsidRPr="002401A3">
        <w:rPr>
          <w:rStyle w:val="StyleUnderline"/>
        </w:rPr>
        <w:t xml:space="preserve"> that much </w:t>
      </w:r>
      <w:r w:rsidRPr="001257A4">
        <w:rPr>
          <w:rStyle w:val="StyleUnderline"/>
          <w:highlight w:val="green"/>
        </w:rPr>
        <w:t xml:space="preserve">science </w:t>
      </w:r>
      <w:r w:rsidRPr="002401A3">
        <w:rPr>
          <w:rStyle w:val="StyleUnderline"/>
        </w:rPr>
        <w:t xml:space="preserve">assumed </w:t>
      </w:r>
      <w:r w:rsidRPr="001257A4">
        <w:rPr>
          <w:rStyle w:val="StyleUnderline"/>
          <w:highlight w:val="green"/>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1257A4">
        <w:rPr>
          <w:rStyle w:val="StyleUnderline"/>
          <w:highlight w:val="green"/>
        </w:rPr>
        <w:t>an economy based on tourism</w:t>
      </w:r>
      <w:r w:rsidRPr="002401A3">
        <w:rPr>
          <w:rStyle w:val="StyleUnderline"/>
        </w:rPr>
        <w:t xml:space="preserve">, particularly high-end tourism, </w:t>
      </w:r>
      <w:r w:rsidRPr="001257A4">
        <w:rPr>
          <w:rStyle w:val="StyleUnderline"/>
          <w:highlight w:val="green"/>
        </w:rPr>
        <w:t>needs employees</w:t>
      </w:r>
      <w:r w:rsidRPr="002401A3">
        <w:rPr>
          <w:rStyle w:val="StyleUnderline"/>
        </w:rPr>
        <w:t xml:space="preserve"> — even if a high degree of automation is assumed. And as I’ve written about </w:t>
      </w:r>
      <w:hyperlink r:id="rId32" w:history="1">
        <w:r w:rsidRPr="002401A3">
          <w:rPr>
            <w:rStyle w:val="StyleUnderline"/>
          </w:rPr>
          <w:t>before</w:t>
        </w:r>
      </w:hyperlink>
      <w:r w:rsidRPr="002401A3">
        <w:rPr>
          <w:rStyle w:val="StyleUnderline"/>
        </w:rPr>
        <w:t xml:space="preserve">, </w:t>
      </w:r>
      <w:r w:rsidRPr="001257A4">
        <w:rPr>
          <w:rStyle w:val="StyleUnderline"/>
          <w:highlight w:val="green"/>
        </w:rPr>
        <w:t>that means a lot of labor at the lowest cost</w:t>
      </w:r>
      <w:r w:rsidRPr="002401A3">
        <w:rPr>
          <w:rStyle w:val="StyleUnderline"/>
        </w:rPr>
        <w:t xml:space="preserve"> possible. </w:t>
      </w:r>
      <w:r w:rsidRPr="001257A4">
        <w:rPr>
          <w:rStyle w:val="StyleUnderline"/>
          <w:highlight w:val="green"/>
        </w:rPr>
        <w:t>Imagine signing away years of your life</w:t>
      </w:r>
      <w:r w:rsidRPr="002401A3">
        <w:rPr>
          <w:rStyle w:val="StyleUnderline"/>
        </w:rPr>
        <w:t xml:space="preserve"> to be a housekeeper in the Mars-a-Lago hotel, with your communications, water, food, energy usage, even oxygen tightly managed by your employer, </w:t>
      </w:r>
      <w:r w:rsidRPr="001257A4">
        <w:rPr>
          <w:rStyle w:val="StyleUnderline"/>
          <w:highlight w:val="green"/>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1257A4">
        <w:rPr>
          <w:rStyle w:val="StyleUnderline"/>
          <w:highlight w:val="green"/>
        </w:rPr>
        <w:t>this planet is</w:t>
      </w:r>
      <w:r w:rsidRPr="002401A3">
        <w:rPr>
          <w:sz w:val="12"/>
        </w:rPr>
        <w:t xml:space="preserve"> run </w:t>
      </w:r>
      <w:r w:rsidRPr="001257A4">
        <w:rPr>
          <w:rStyle w:val="StyleUnderline"/>
          <w:highlight w:val="green"/>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1257A4">
        <w:rPr>
          <w:rStyle w:val="Emphasis"/>
          <w:highlight w:val="green"/>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w:t>
      </w:r>
      <w:proofErr w:type="gramStart"/>
      <w:r w:rsidRPr="002401A3">
        <w:rPr>
          <w:sz w:val="12"/>
        </w:rPr>
        <w:t>devil's</w:t>
      </w:r>
      <w:proofErr w:type="gramEnd"/>
      <w:r w:rsidRPr="002401A3">
        <w:rPr>
          <w:sz w:val="12"/>
        </w:rPr>
        <w:t xml:space="preserve"> in the technological and financial details. The social and political are pretty uninteresting to him. This is unsurprising; accounts from those who have worked closely with him hint that he, like many CEOs, </w:t>
      </w:r>
      <w:hyperlink r:id="rId33"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34" w:tgtFrame="_blank" w:history="1">
        <w:r w:rsidRPr="002401A3">
          <w:rPr>
            <w:rStyle w:val="Hyperlink"/>
            <w:sz w:val="12"/>
          </w:rPr>
          <w:t>wrote of</w:t>
        </w:r>
      </w:hyperlink>
      <w:r w:rsidRPr="002401A3">
        <w:rPr>
          <w:sz w:val="12"/>
        </w:rPr>
        <w:t xml:space="preserve"> a popular t-shirt he sighted while picnicking in a small West Virginia coal town: “Mine </w:t>
      </w:r>
      <w:proofErr w:type="gramStart"/>
      <w:r w:rsidRPr="002401A3">
        <w:rPr>
          <w:sz w:val="12"/>
        </w:rPr>
        <w:t>it</w:t>
      </w:r>
      <w:proofErr w:type="gramEnd"/>
      <w:r w:rsidRPr="002401A3">
        <w:rPr>
          <w:sz w:val="12"/>
        </w:rPr>
        <w:t xml:space="preserve">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22DCD8F1" w14:textId="77777777" w:rsidR="00800236" w:rsidRPr="00800236" w:rsidRDefault="00800236" w:rsidP="00800236"/>
    <w:p w14:paraId="289EFC84" w14:textId="77777777" w:rsidR="00800236" w:rsidRDefault="00800236" w:rsidP="00800236">
      <w:pPr>
        <w:pStyle w:val="Heading4"/>
      </w:pPr>
    </w:p>
    <w:p w14:paraId="7FD2316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02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236"/>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850AB4"/>
  <w14:defaultImageDpi w14:val="300"/>
  <w15:docId w15:val="{1CC0A311-8C7C-5F4B-A497-ADAB0750B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023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002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02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Cha"/>
    <w:basedOn w:val="Normal"/>
    <w:next w:val="Normal"/>
    <w:link w:val="Heading3Char"/>
    <w:uiPriority w:val="9"/>
    <w:unhideWhenUsed/>
    <w:qFormat/>
    <w:rsid w:val="008002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TAG,Ch,ta,T,Ta,t,CD - Cite,small space,Heading 21,No Spacing1121,Tag1,No Spacing11111,tags,tag"/>
    <w:basedOn w:val="Normal"/>
    <w:next w:val="Normal"/>
    <w:link w:val="Heading4Char"/>
    <w:uiPriority w:val="9"/>
    <w:unhideWhenUsed/>
    <w:qFormat/>
    <w:rsid w:val="0080023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02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0236"/>
  </w:style>
  <w:style w:type="character" w:customStyle="1" w:styleId="Heading1Char">
    <w:name w:val="Heading 1 Char"/>
    <w:aliases w:val="Pocket Char"/>
    <w:basedOn w:val="DefaultParagraphFont"/>
    <w:link w:val="Heading1"/>
    <w:uiPriority w:val="9"/>
    <w:rsid w:val="0080023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0236"/>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80023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9"/>
    <w:rsid w:val="0080023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800236"/>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Intense Emphasis3,Underline Char,S,Bo"/>
    <w:basedOn w:val="DefaultParagraphFont"/>
    <w:uiPriority w:val="1"/>
    <w:qFormat/>
    <w:rsid w:val="00800236"/>
    <w:rPr>
      <w:b w:val="0"/>
      <w:sz w:val="22"/>
      <w:u w:val="single"/>
    </w:rPr>
  </w:style>
  <w:style w:type="character" w:styleId="Emphasis">
    <w:name w:val="Emphasis"/>
    <w:aliases w:val="Evidence,Minimized,minimized,Highlighted,tag2,Size 10,emphasis in card,Underlined,CD Card,ED - Tag,Emphasis!!,Bold Underline,small,Qualifications,bold underline,normal card text,Shrunk,qualifications in card,qualifications,Style1,Box,emphasis,s"/>
    <w:basedOn w:val="DefaultParagraphFont"/>
    <w:link w:val="textbold"/>
    <w:uiPriority w:val="20"/>
    <w:qFormat/>
    <w:rsid w:val="0080023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0023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NoSpacing"/>
    <w:uiPriority w:val="99"/>
    <w:unhideWhenUsed/>
    <w:rsid w:val="00800236"/>
    <w:rPr>
      <w:color w:val="auto"/>
      <w:u w:val="none"/>
    </w:rPr>
  </w:style>
  <w:style w:type="paragraph" w:styleId="DocumentMap">
    <w:name w:val="Document Map"/>
    <w:basedOn w:val="Normal"/>
    <w:link w:val="DocumentMapChar"/>
    <w:uiPriority w:val="99"/>
    <w:semiHidden/>
    <w:unhideWhenUsed/>
    <w:rsid w:val="008002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0236"/>
    <w:rPr>
      <w:rFonts w:ascii="Lucida Grande" w:hAnsi="Lucida Grande" w:cs="Lucida Grande"/>
    </w:rPr>
  </w:style>
  <w:style w:type="paragraph" w:customStyle="1" w:styleId="textbold">
    <w:name w:val="text bold"/>
    <w:basedOn w:val="Normal"/>
    <w:link w:val="Emphasis"/>
    <w:uiPriority w:val="20"/>
    <w:qFormat/>
    <w:rsid w:val="00800236"/>
    <w:pPr>
      <w:pBdr>
        <w:top w:val="single" w:sz="8" w:space="0" w:color="auto"/>
        <w:left w:val="single" w:sz="8" w:space="0" w:color="auto"/>
        <w:bottom w:val="single" w:sz="8" w:space="0" w:color="auto"/>
        <w:right w:val="single" w:sz="8" w:space="0" w:color="auto"/>
      </w:pBdr>
      <w:ind w:left="720"/>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
    <w:basedOn w:val="Heading1"/>
    <w:link w:val="Hyperlink"/>
    <w:autoRedefine/>
    <w:uiPriority w:val="99"/>
    <w:qFormat/>
    <w:rsid w:val="0080023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800236"/>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sherkaye.medium.com/kessler-syndrome-what-happens-when-satellites-collide-1b571ca3c47e" TargetMode="External"/><Relationship Id="rId18" Type="http://schemas.openxmlformats.org/officeDocument/2006/relationships/hyperlink" Target="http://www.theregister.co.uk/2012/03/08/nasa_private_space_nasa/" TargetMode="External"/><Relationship Id="rId26" Type="http://schemas.openxmlformats.org/officeDocument/2006/relationships/hyperlink" Target="https://www.jacobinmag.com/2015/11/philanthropy-charity-banga-carnegie-gates-foundation-development" TargetMode="External"/><Relationship Id="rId3" Type="http://schemas.openxmlformats.org/officeDocument/2006/relationships/customXml" Target="../customXml/item3.xml"/><Relationship Id="rId21" Type="http://schemas.openxmlformats.org/officeDocument/2006/relationships/hyperlink" Target="https://www.theguardian.com/world/2015/mar/04/east-india-company-original-corporate-raiders" TargetMode="External"/><Relationship Id="rId34" Type="http://schemas.openxmlformats.org/officeDocument/2006/relationships/hyperlink" Target="https://harpers.org/archive/2011/11/the-bleakness-stakes/" TargetMode="External"/><Relationship Id="rId7" Type="http://schemas.openxmlformats.org/officeDocument/2006/relationships/settings" Target="settings.xml"/><Relationship Id="rId12" Type="http://schemas.openxmlformats.org/officeDocument/2006/relationships/hyperlink" Target="https://www.globaltimes.cn/page/202201/1245327.shtml" TargetMode="External"/><Relationship Id="rId17" Type="http://schemas.openxmlformats.org/officeDocument/2006/relationships/hyperlink" Target="http://blogs.discovermagazine.com/80beats/2010/02/01/obamas-nasa-budget-so-long-moon-missions-hello-private-spaceflight/" TargetMode="External"/><Relationship Id="rId25" Type="http://schemas.openxmlformats.org/officeDocument/2006/relationships/hyperlink" Target="http://www.dailykos.com/story/2015/5/5/1372730/-Skylab-and-the-Sit-Down-Strike-in-Space" TargetMode="External"/><Relationship Id="rId33" Type="http://schemas.openxmlformats.org/officeDocument/2006/relationships/hyperlink" Target="http://www.businessinsider.com/working-with-elon-musk-tesla-2015-5" TargetMode="External"/><Relationship Id="rId2" Type="http://schemas.openxmlformats.org/officeDocument/2006/relationships/customXml" Target="../customXml/item2.xml"/><Relationship Id="rId16" Type="http://schemas.openxmlformats.org/officeDocument/2006/relationships/hyperlink" Target="http://nypost.com/2017/10/07/elon-musks-inspiring-vision-for-reaching-mars-and-the-stars/" TargetMode="External"/><Relationship Id="rId20" Type="http://schemas.openxmlformats.org/officeDocument/2006/relationships/hyperlink" Target="https://www.salon.com/2017/08/06/tacoma-the-next-video-game-from-gone-home-creators-imagines-the-gig-economy-in-space/" TargetMode="External"/><Relationship Id="rId29" Type="http://schemas.openxmlformats.org/officeDocument/2006/relationships/hyperlink" Target="https://www.salon.com/2016/02/21/corporate_reformers_wreck_public_schools_billionaire_foundations_and_wall_street_financiers_are_not_out_to_help_your_kids_lear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space-tourism-rockets-emit-100-times-more-co-per-passenger-than-flights-imagine-a-whole-industry-164601" TargetMode="External"/><Relationship Id="rId24" Type="http://schemas.openxmlformats.org/officeDocument/2006/relationships/hyperlink" Target="https://www.jacobinmag.com/2017/02/mars-elon-musk-space-exploration-nasa-colonization" TargetMode="External"/><Relationship Id="rId32" Type="http://schemas.openxmlformats.org/officeDocument/2006/relationships/hyperlink" Target="https://www.jacobinmag.com/2017/02/mars-elon-musk-space-exploration-nasa-colonization" TargetMode="External"/><Relationship Id="rId5" Type="http://schemas.openxmlformats.org/officeDocument/2006/relationships/numbering" Target="numbering.xml"/><Relationship Id="rId15" Type="http://schemas.openxmlformats.org/officeDocument/2006/relationships/hyperlink" Target="https://www.washingtonpost.com/news/the-switch/wp/2017/09/29/elon-musk-says-his-next-spaceship-could-not-only-take-to-you-the-moon-and-mars-but-from-n-y-to-london-in-29-minutes/?utm_term=.85279aa2076a" TargetMode="External"/><Relationship Id="rId23" Type="http://schemas.openxmlformats.org/officeDocument/2006/relationships/hyperlink" Target="https://www.salon.com/2016/12/15/exxonmobil-ceo-and-trump-pick-rex-tillerson-my-philosophy-is-to-make-money_partner/" TargetMode="External"/><Relationship Id="rId28" Type="http://schemas.openxmlformats.org/officeDocument/2006/relationships/hyperlink" Target="http://www.peterfrase.com/2011/08/the-decay-of-the-capitalist-class/" TargetMode="External"/><Relationship Id="rId36" Type="http://schemas.openxmlformats.org/officeDocument/2006/relationships/theme" Target="theme/theme1.xml"/><Relationship Id="rId10" Type="http://schemas.openxmlformats.org/officeDocument/2006/relationships/hyperlink" Target="https://www.theguardian.com/science/2021/jul/19/billionaires-space-tourism-environment-emissions" TargetMode="External"/><Relationship Id="rId19" Type="http://schemas.openxmlformats.org/officeDocument/2006/relationships/hyperlink" Target="https://www.wsj.com/articles/america-will-return-to-the-moonand-go-beyond-1507158341?mod=e2fb" TargetMode="External"/><Relationship Id="rId31" Type="http://schemas.openxmlformats.org/officeDocument/2006/relationships/hyperlink" Target="http://www.telegraph.co.uk/science/2017/06/21/elon-musk-create-city-mars-million-inhabitants/"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e-ir.info/2020/07/20/legal-black-holes-in-outer-space-the-regulation-of-private-space-companies/" TargetMode="External"/><Relationship Id="rId22" Type="http://schemas.openxmlformats.org/officeDocument/2006/relationships/hyperlink" Target="https://www.salon.com/2017/09/19/trumps-interior-secretary-on-national-monuments-sell-em-and-strip-em/" TargetMode="External"/><Relationship Id="rId27" Type="http://schemas.openxmlformats.org/officeDocument/2006/relationships/hyperlink" Target="https://www.jacobinmag.com/2015/11/philanthropy-charity-banga-carnegie-gates-foundation-development" TargetMode="External"/><Relationship Id="rId30" Type="http://schemas.openxmlformats.org/officeDocument/2006/relationships/hyperlink" Target="https://www.recode.net/2016/9/27/13081488/elon-musk-spacex-mars-colony-space-travel-funding-rocket-nasa"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19</Pages>
  <Words>13767</Words>
  <Characters>78473</Characters>
  <Application>Microsoft Office Word</Application>
  <DocSecurity>0</DocSecurity>
  <Lines>653</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92056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1</cp:revision>
  <dcterms:created xsi:type="dcterms:W3CDTF">2022-01-21T21:32:00Z</dcterms:created>
  <dcterms:modified xsi:type="dcterms:W3CDTF">2022-01-21T21:37:00Z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