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5AB36" w14:textId="77777777" w:rsidR="002E7C39" w:rsidRPr="00B87CAD" w:rsidRDefault="002E7C39" w:rsidP="002E7C39">
      <w:pPr>
        <w:pStyle w:val="Heading3"/>
        <w:rPr>
          <w:rFonts w:asciiTheme="majorHAnsi" w:hAnsiTheme="majorHAnsi" w:cstheme="majorHAnsi"/>
          <w:color w:val="000000" w:themeColor="text1"/>
        </w:rPr>
      </w:pPr>
      <w:bookmarkStart w:id="0" w:name="_Hlk42768626"/>
      <w:r w:rsidRPr="00B87CAD">
        <w:rPr>
          <w:rFonts w:asciiTheme="majorHAnsi" w:hAnsiTheme="majorHAnsi" w:cstheme="majorHAnsi"/>
          <w:color w:val="000000" w:themeColor="text1"/>
        </w:rPr>
        <w:t xml:space="preserve">1AC—Framework </w:t>
      </w:r>
    </w:p>
    <w:p w14:paraId="3EE5EE5D"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 xml:space="preserve">The meta-ethic is substantive moral naturalism. </w:t>
      </w:r>
    </w:p>
    <w:p w14:paraId="15F64506"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Pleasure and pain are the starting point for moral reasoning—they’re our most baseline desires and the only things that explain the intrinsic value of objects or actions.</w:t>
      </w:r>
    </w:p>
    <w:p w14:paraId="23C2A57D" w14:textId="77777777" w:rsidR="002E7C39" w:rsidRPr="00B87CAD" w:rsidRDefault="002E7C39" w:rsidP="002E7C39">
      <w:pPr>
        <w:spacing w:after="0"/>
        <w:rPr>
          <w:rFonts w:asciiTheme="majorHAnsi" w:hAnsiTheme="majorHAnsi" w:cstheme="majorHAnsi"/>
          <w:color w:val="000000" w:themeColor="text1"/>
        </w:rPr>
      </w:pPr>
      <w:r w:rsidRPr="00B87CAD">
        <w:rPr>
          <w:rStyle w:val="Style13ptBold"/>
          <w:rFonts w:asciiTheme="majorHAnsi" w:hAnsiTheme="majorHAnsi" w:cstheme="majorHAnsi"/>
          <w:color w:val="000000" w:themeColor="text1"/>
        </w:rPr>
        <w:t>Moen 16</w:t>
      </w:r>
      <w:r w:rsidRPr="00B87CAD">
        <w:rPr>
          <w:rFonts w:asciiTheme="majorHAnsi" w:hAnsiTheme="majorHAnsi" w:cstheme="majorHAnsi"/>
          <w:color w:val="000000" w:themeColor="text1"/>
          <w:shd w:val="clear" w:color="auto" w:fill="FFFFFF"/>
        </w:rPr>
        <w:t>, Ole M</w:t>
      </w:r>
      <w:r w:rsidRPr="00B87CAD">
        <w:rPr>
          <w:rFonts w:asciiTheme="majorHAnsi" w:hAnsiTheme="majorHAnsi" w:cstheme="majorHAnsi"/>
          <w:color w:val="000000" w:themeColor="text1"/>
        </w:rPr>
        <w:t>artin (PhD, Research Fellow in Philosophy at University of Oslo). "An Argument for Hedonism." Journal of Value Inquiry 50.2 (2016): 267. SM</w:t>
      </w:r>
    </w:p>
    <w:p w14:paraId="7D5369A0" w14:textId="1A954F8A" w:rsidR="002E7C39" w:rsidRPr="00B87CAD" w:rsidRDefault="002E7C39" w:rsidP="002E7C39">
      <w:pPr>
        <w:rPr>
          <w:rFonts w:asciiTheme="majorHAnsi" w:hAnsiTheme="majorHAnsi" w:cstheme="majorHAnsi"/>
          <w:color w:val="000000" w:themeColor="text1"/>
          <w:sz w:val="12"/>
        </w:rPr>
      </w:pPr>
      <w:r w:rsidRPr="00B87CAD">
        <w:rPr>
          <w:rFonts w:asciiTheme="majorHAnsi" w:hAnsiTheme="majorHAnsi" w:cstheme="majorHAnsi"/>
          <w:color w:val="000000" w:themeColor="text1"/>
          <w:sz w:val="12"/>
        </w:rPr>
        <w:t xml:space="preserve">Let us start by observing, empirically, that </w:t>
      </w:r>
      <w:r w:rsidRPr="00B87CAD">
        <w:rPr>
          <w:rStyle w:val="Emphasis"/>
          <w:rFonts w:asciiTheme="majorHAnsi" w:hAnsiTheme="majorHAnsi" w:cstheme="majorHAnsi"/>
          <w:color w:val="000000" w:themeColor="text1"/>
          <w:highlight w:val="green"/>
        </w:rPr>
        <w:t xml:space="preserve">a </w:t>
      </w:r>
      <w:r w:rsidRPr="00B87CAD">
        <w:rPr>
          <w:rStyle w:val="Emphasis"/>
          <w:rFonts w:asciiTheme="majorHAnsi" w:hAnsiTheme="majorHAnsi" w:cstheme="majorHAnsi"/>
          <w:color w:val="000000" w:themeColor="text1"/>
        </w:rPr>
        <w:t xml:space="preserve">widely </w:t>
      </w:r>
      <w:r w:rsidRPr="00B87CAD">
        <w:rPr>
          <w:rStyle w:val="Emphasis"/>
          <w:rFonts w:asciiTheme="majorHAnsi" w:hAnsiTheme="majorHAnsi" w:cstheme="majorHAnsi"/>
          <w:color w:val="000000" w:themeColor="text1"/>
          <w:highlight w:val="green"/>
        </w:rPr>
        <w:t xml:space="preserve">shared judgment about </w:t>
      </w:r>
      <w:r w:rsidRPr="00B87CAD">
        <w:rPr>
          <w:rStyle w:val="Emphasis"/>
          <w:rFonts w:asciiTheme="majorHAnsi" w:hAnsiTheme="majorHAnsi" w:cstheme="majorHAnsi"/>
          <w:color w:val="000000" w:themeColor="text1"/>
        </w:rPr>
        <w:t xml:space="preserve">intrinsic </w:t>
      </w:r>
      <w:r w:rsidRPr="00B87CAD">
        <w:rPr>
          <w:rStyle w:val="Emphasis"/>
          <w:rFonts w:asciiTheme="majorHAnsi" w:hAnsiTheme="majorHAnsi" w:cstheme="majorHAnsi"/>
          <w:color w:val="000000" w:themeColor="text1"/>
          <w:highlight w:val="green"/>
        </w:rPr>
        <w:t>value</w:t>
      </w:r>
      <w:r w:rsidRPr="00B87CAD">
        <w:rPr>
          <w:rFonts w:asciiTheme="majorHAnsi" w:hAnsiTheme="majorHAnsi" w:cstheme="majorHAnsi"/>
          <w:color w:val="000000" w:themeColor="text1"/>
          <w:sz w:val="12"/>
        </w:rPr>
        <w:t xml:space="preserve"> and disvalue </w:t>
      </w:r>
      <w:r w:rsidRPr="00B87CAD">
        <w:rPr>
          <w:rStyle w:val="Emphasis"/>
          <w:rFonts w:asciiTheme="majorHAnsi" w:hAnsiTheme="majorHAnsi" w:cstheme="majorHAnsi"/>
          <w:color w:val="000000" w:themeColor="text1"/>
          <w:highlight w:val="green"/>
        </w:rPr>
        <w:t xml:space="preserve">is </w:t>
      </w:r>
      <w:r w:rsidRPr="00B87CAD">
        <w:rPr>
          <w:rStyle w:val="Emphasis"/>
          <w:rFonts w:asciiTheme="majorHAnsi" w:hAnsiTheme="majorHAnsi" w:cstheme="majorHAnsi"/>
          <w:color w:val="000000" w:themeColor="text1"/>
        </w:rPr>
        <w:t xml:space="preserve">that </w:t>
      </w:r>
      <w:r w:rsidRPr="00B87CAD">
        <w:rPr>
          <w:rStyle w:val="Emphasis"/>
          <w:rFonts w:asciiTheme="majorHAnsi" w:hAnsiTheme="majorHAnsi" w:cstheme="majorHAnsi"/>
          <w:color w:val="000000" w:themeColor="text1"/>
          <w:highlight w:val="green"/>
        </w:rPr>
        <w:t xml:space="preserve">pleasure is </w:t>
      </w:r>
      <w:r w:rsidRPr="00B87CAD">
        <w:rPr>
          <w:rStyle w:val="Emphasis"/>
          <w:rFonts w:asciiTheme="majorHAnsi" w:hAnsiTheme="majorHAnsi" w:cstheme="majorHAnsi"/>
          <w:color w:val="000000" w:themeColor="text1"/>
        </w:rPr>
        <w:t xml:space="preserve">intrinsically </w:t>
      </w:r>
      <w:r w:rsidRPr="00B87CAD">
        <w:rPr>
          <w:rStyle w:val="Emphasis"/>
          <w:rFonts w:asciiTheme="majorHAnsi" w:hAnsiTheme="majorHAnsi" w:cstheme="majorHAnsi"/>
          <w:color w:val="000000" w:themeColor="text1"/>
          <w:highlight w:val="green"/>
        </w:rPr>
        <w:t xml:space="preserve">valuable and pain is </w:t>
      </w:r>
      <w:r w:rsidRPr="00B87CAD">
        <w:rPr>
          <w:rStyle w:val="Emphasis"/>
          <w:rFonts w:asciiTheme="majorHAnsi" w:hAnsiTheme="majorHAnsi" w:cstheme="majorHAnsi"/>
          <w:color w:val="000000" w:themeColor="text1"/>
        </w:rPr>
        <w:t xml:space="preserve">intrinsically </w:t>
      </w:r>
      <w:r w:rsidRPr="00B87CAD">
        <w:rPr>
          <w:rStyle w:val="Emphasis"/>
          <w:rFonts w:asciiTheme="majorHAnsi" w:hAnsiTheme="majorHAnsi" w:cstheme="majorHAnsi"/>
          <w:color w:val="000000" w:themeColor="text1"/>
          <w:highlight w:val="green"/>
        </w:rPr>
        <w:t>disvaluable</w:t>
      </w:r>
      <w:r w:rsidRPr="00B87CAD">
        <w:rPr>
          <w:rFonts w:asciiTheme="majorHAnsi" w:hAnsiTheme="majorHAnsi" w:cstheme="majorHAnsi"/>
          <w:color w:val="000000" w:themeColor="text1"/>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87CAD">
        <w:rPr>
          <w:rStyle w:val="Emphasis"/>
          <w:rFonts w:asciiTheme="majorHAnsi" w:hAnsiTheme="majorHAnsi" w:cstheme="majorHAnsi"/>
          <w:color w:val="000000" w:themeColor="text1"/>
          <w:highlight w:val="green"/>
        </w:rPr>
        <w:t xml:space="preserve">there is something </w:t>
      </w:r>
      <w:r w:rsidRPr="00B87CAD">
        <w:rPr>
          <w:rStyle w:val="Emphasis"/>
          <w:rFonts w:asciiTheme="majorHAnsi" w:hAnsiTheme="majorHAnsi" w:cstheme="majorHAnsi"/>
          <w:color w:val="000000" w:themeColor="text1"/>
        </w:rPr>
        <w:t xml:space="preserve">undeniably </w:t>
      </w:r>
      <w:r w:rsidRPr="00B87CAD">
        <w:rPr>
          <w:rStyle w:val="Emphasis"/>
          <w:rFonts w:asciiTheme="majorHAnsi" w:hAnsiTheme="majorHAnsi" w:cstheme="majorHAnsi"/>
          <w:color w:val="000000" w:themeColor="text1"/>
          <w:highlight w:val="green"/>
        </w:rPr>
        <w:t>good about</w:t>
      </w:r>
      <w:r w:rsidRPr="00B87CAD">
        <w:rPr>
          <w:rStyle w:val="StyleUnderline"/>
          <w:rFonts w:asciiTheme="majorHAnsi" w:hAnsiTheme="majorHAnsi" w:cstheme="majorHAnsi"/>
          <w:color w:val="000000" w:themeColor="text1"/>
        </w:rPr>
        <w:t xml:space="preserve"> the way </w:t>
      </w:r>
      <w:r w:rsidRPr="00B87CAD">
        <w:rPr>
          <w:rStyle w:val="Emphasis"/>
          <w:rFonts w:asciiTheme="majorHAnsi" w:hAnsiTheme="majorHAnsi" w:cstheme="majorHAnsi"/>
          <w:color w:val="000000" w:themeColor="text1"/>
          <w:highlight w:val="green"/>
        </w:rPr>
        <w:t>pleasure</w:t>
      </w:r>
      <w:r w:rsidRPr="00B87CAD">
        <w:rPr>
          <w:rStyle w:val="StyleUnderline"/>
          <w:rFonts w:asciiTheme="majorHAnsi" w:hAnsiTheme="majorHAnsi" w:cstheme="majorHAnsi"/>
          <w:color w:val="000000" w:themeColor="text1"/>
        </w:rPr>
        <w:t xml:space="preserve"> feels and something undeniably bad about the way pain feels</w:t>
      </w:r>
      <w:r w:rsidRPr="00B87CAD">
        <w:rPr>
          <w:rFonts w:asciiTheme="majorHAnsi" w:hAnsiTheme="majorHAnsi" w:cstheme="majorHAnsi"/>
          <w:color w:val="000000" w:themeColor="text1"/>
          <w:sz w:val="12"/>
        </w:rPr>
        <w:t xml:space="preserve">, and neither the goodness of pleasure nor the badness of pain seems to be exhausted by the further effects that these experiences might have. “Pleasure” and “pain” </w:t>
      </w:r>
      <w:r w:rsidRPr="00B87CAD">
        <w:rPr>
          <w:rStyle w:val="StyleUnderline"/>
          <w:rFonts w:asciiTheme="majorHAnsi" w:hAnsiTheme="majorHAnsi" w:cstheme="majorHAnsi"/>
          <w:color w:val="000000" w:themeColor="text1"/>
        </w:rPr>
        <w:t>are</w:t>
      </w:r>
      <w:r w:rsidRPr="00B87CAD">
        <w:rPr>
          <w:rFonts w:asciiTheme="majorHAnsi" w:hAnsiTheme="majorHAnsi" w:cstheme="majorHAnsi"/>
          <w:color w:val="000000" w:themeColor="text1"/>
          <w:sz w:val="12"/>
        </w:rPr>
        <w:t xml:space="preserve"> here </w:t>
      </w:r>
      <w:r w:rsidRPr="00B87CAD">
        <w:rPr>
          <w:rStyle w:val="StyleUnderline"/>
          <w:rFonts w:asciiTheme="majorHAnsi" w:hAnsiTheme="majorHAnsi" w:cstheme="majorHAnsi"/>
          <w:color w:val="000000" w:themeColor="text1"/>
        </w:rPr>
        <w:t>understood inclusively</w:t>
      </w:r>
      <w:r w:rsidRPr="00B87CAD">
        <w:rPr>
          <w:rFonts w:asciiTheme="majorHAnsi" w:hAnsiTheme="majorHAnsi" w:cstheme="majorHAnsi"/>
          <w:color w:val="000000" w:themeColor="text1"/>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I might ask: “What for</w:t>
      </w:r>
      <w:r w:rsidRPr="00B87CAD">
        <w:rPr>
          <w:rFonts w:asciiTheme="majorHAnsi" w:hAnsiTheme="majorHAnsi" w:cstheme="majorHAnsi"/>
          <w:color w:val="000000" w:themeColor="text1"/>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B87CAD">
        <w:rPr>
          <w:rStyle w:val="Emphasis"/>
          <w:rFonts w:asciiTheme="majorHAnsi" w:hAnsiTheme="majorHAnsi" w:cstheme="majorHAnsi"/>
          <w:color w:val="000000" w:themeColor="text1"/>
          <w:highlight w:val="green"/>
        </w:rPr>
        <w:t>The reason is that</w:t>
      </w:r>
      <w:r w:rsidRPr="00B87CAD">
        <w:rPr>
          <w:rStyle w:val="Emphasis"/>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rPr>
        <w:t xml:space="preserve">the </w:t>
      </w:r>
      <w:r w:rsidRPr="00B87CAD">
        <w:rPr>
          <w:rStyle w:val="Emphasis"/>
          <w:rFonts w:asciiTheme="majorHAnsi" w:hAnsiTheme="majorHAnsi" w:cstheme="majorHAnsi"/>
          <w:color w:val="000000" w:themeColor="text1"/>
          <w:highlight w:val="green"/>
        </w:rPr>
        <w:t>pleasure is not good for anything further</w:t>
      </w:r>
      <w:r w:rsidRPr="00B87CAD">
        <w:rPr>
          <w:rStyle w:val="StyleUnderline"/>
          <w:rFonts w:asciiTheme="majorHAnsi" w:hAnsiTheme="majorHAnsi" w:cstheme="majorHAnsi"/>
          <w:color w:val="000000" w:themeColor="text1"/>
        </w:rPr>
        <w:t>; it is simply that for which going to the convenience store and buying the soda is good</w:t>
      </w:r>
      <w:r w:rsidRPr="00B87CAD">
        <w:rPr>
          <w:rFonts w:asciiTheme="majorHAnsi" w:hAnsiTheme="majorHAnsi" w:cstheme="majorHAnsi"/>
          <w:color w:val="000000" w:themeColor="text1"/>
          <w:sz w:val="12"/>
        </w:rPr>
        <w:t>. 3 As Aristotle observes: “</w:t>
      </w:r>
      <w:r w:rsidRPr="00B87CAD">
        <w:rPr>
          <w:rStyle w:val="Emphasis"/>
          <w:rFonts w:asciiTheme="majorHAnsi" w:hAnsiTheme="majorHAnsi" w:cstheme="majorHAnsi"/>
          <w:color w:val="000000" w:themeColor="text1"/>
          <w:highlight w:val="green"/>
        </w:rPr>
        <w:t>We never ask</w:t>
      </w:r>
      <w:r w:rsidRPr="00B87CAD">
        <w:rPr>
          <w:rFonts w:asciiTheme="majorHAnsi" w:hAnsiTheme="majorHAnsi" w:cstheme="majorHAnsi"/>
          <w:color w:val="000000" w:themeColor="text1"/>
          <w:sz w:val="12"/>
        </w:rPr>
        <w:t xml:space="preserve"> [a man] </w:t>
      </w:r>
      <w:r w:rsidRPr="00B87CAD">
        <w:rPr>
          <w:rStyle w:val="Emphasis"/>
          <w:rFonts w:asciiTheme="majorHAnsi" w:hAnsiTheme="majorHAnsi" w:cstheme="majorHAnsi"/>
          <w:color w:val="000000" w:themeColor="text1"/>
          <w:highlight w:val="green"/>
        </w:rPr>
        <w:t>what</w:t>
      </w:r>
      <w:r w:rsidRPr="00B87CAD">
        <w:rPr>
          <w:rFonts w:asciiTheme="majorHAnsi" w:hAnsiTheme="majorHAnsi" w:cstheme="majorHAnsi"/>
          <w:color w:val="000000" w:themeColor="text1"/>
          <w:sz w:val="12"/>
        </w:rPr>
        <w:t xml:space="preserve"> his </w:t>
      </w:r>
      <w:r w:rsidRPr="00B87CAD">
        <w:rPr>
          <w:rStyle w:val="Emphasis"/>
          <w:rFonts w:asciiTheme="majorHAnsi" w:hAnsiTheme="majorHAnsi" w:cstheme="majorHAnsi"/>
          <w:color w:val="000000" w:themeColor="text1"/>
          <w:highlight w:val="green"/>
        </w:rPr>
        <w:t>end is in being pleased, because we assume</w:t>
      </w:r>
      <w:r w:rsidRPr="00B87CAD">
        <w:rPr>
          <w:rStyle w:val="StyleUnderline"/>
          <w:rFonts w:asciiTheme="majorHAnsi" w:hAnsiTheme="majorHAnsi" w:cstheme="majorHAnsi"/>
          <w:color w:val="000000" w:themeColor="text1"/>
        </w:rPr>
        <w:t xml:space="preserve"> that </w:t>
      </w:r>
      <w:r w:rsidRPr="00B87CAD">
        <w:rPr>
          <w:rStyle w:val="Emphasis"/>
          <w:rFonts w:asciiTheme="majorHAnsi" w:hAnsiTheme="majorHAnsi" w:cstheme="majorHAnsi"/>
          <w:color w:val="000000" w:themeColor="text1"/>
          <w:highlight w:val="green"/>
        </w:rPr>
        <w:t>pleasure is</w:t>
      </w:r>
      <w:r w:rsidRPr="00B87CAD">
        <w:rPr>
          <w:rStyle w:val="StyleUnderline"/>
          <w:rFonts w:asciiTheme="majorHAnsi" w:hAnsiTheme="majorHAnsi" w:cstheme="majorHAnsi"/>
          <w:color w:val="000000" w:themeColor="text1"/>
        </w:rPr>
        <w:t xml:space="preserve"> choice </w:t>
      </w:r>
      <w:r w:rsidRPr="00B87CAD">
        <w:rPr>
          <w:rStyle w:val="Emphasis"/>
          <w:rFonts w:asciiTheme="majorHAnsi" w:hAnsiTheme="majorHAnsi" w:cstheme="majorHAnsi"/>
          <w:color w:val="000000" w:themeColor="text1"/>
          <w:highlight w:val="green"/>
        </w:rPr>
        <w:t xml:space="preserve">worthy </w:t>
      </w:r>
      <w:r w:rsidRPr="00B87CAD">
        <w:rPr>
          <w:rStyle w:val="Emphasis"/>
          <w:rFonts w:asciiTheme="majorHAnsi" w:hAnsiTheme="majorHAnsi" w:cstheme="majorHAnsi"/>
          <w:color w:val="000000" w:themeColor="text1"/>
        </w:rPr>
        <w:t>in itself</w:t>
      </w:r>
      <w:r w:rsidRPr="00B87CAD">
        <w:rPr>
          <w:rFonts w:asciiTheme="majorHAnsi" w:hAnsiTheme="majorHAnsi" w:cstheme="majorHAnsi"/>
          <w:color w:val="000000" w:themeColor="text1"/>
          <w:sz w:val="12"/>
        </w:rPr>
        <w:t xml:space="preserve">.”4 Presumably, a similar story can be told in the case of pains, for if someone says “This is painful!” we never respond by asking: “And why is that a problem?” We take for granted that </w:t>
      </w:r>
      <w:r w:rsidRPr="00B87CAD">
        <w:rPr>
          <w:rStyle w:val="Emphasis"/>
          <w:rFonts w:asciiTheme="majorHAnsi" w:hAnsiTheme="majorHAnsi" w:cstheme="majorHAnsi"/>
          <w:color w:val="000000" w:themeColor="text1"/>
          <w:highlight w:val="green"/>
        </w:rPr>
        <w:t xml:space="preserve">if something is painful, we have a </w:t>
      </w:r>
      <w:r w:rsidRPr="00B87CAD">
        <w:rPr>
          <w:rStyle w:val="Emphasis"/>
          <w:rFonts w:asciiTheme="majorHAnsi" w:hAnsiTheme="majorHAnsi" w:cstheme="majorHAnsi"/>
          <w:color w:val="000000" w:themeColor="text1"/>
        </w:rPr>
        <w:t xml:space="preserve">sufficient </w:t>
      </w:r>
      <w:r w:rsidRPr="00B87CAD">
        <w:rPr>
          <w:rStyle w:val="Emphasis"/>
          <w:rFonts w:asciiTheme="majorHAnsi" w:hAnsiTheme="majorHAnsi" w:cstheme="majorHAnsi"/>
          <w:color w:val="000000" w:themeColor="text1"/>
          <w:highlight w:val="green"/>
        </w:rPr>
        <w:t>explanation of why it is bad</w:t>
      </w:r>
      <w:r w:rsidRPr="00B87CAD">
        <w:rPr>
          <w:rFonts w:asciiTheme="majorHAnsi" w:hAnsiTheme="majorHAnsi" w:cstheme="majorHAnsi"/>
          <w:color w:val="000000" w:themeColor="text1"/>
          <w:sz w:val="12"/>
        </w:rPr>
        <w:t>. If we are onto something in our everyday relations that ground Pettit’s theory.</w:t>
      </w:r>
    </w:p>
    <w:p w14:paraId="312E67FF" w14:textId="77777777" w:rsidR="002E7C39" w:rsidRPr="00B87CAD" w:rsidRDefault="002E7C39" w:rsidP="002E7C39">
      <w:pPr>
        <w:rPr>
          <w:rFonts w:asciiTheme="majorHAnsi" w:hAnsiTheme="majorHAnsi" w:cstheme="majorHAnsi"/>
          <w:color w:val="000000" w:themeColor="text1"/>
          <w:sz w:val="12"/>
        </w:rPr>
      </w:pPr>
    </w:p>
    <w:p w14:paraId="5C58697E" w14:textId="77777777" w:rsidR="002E7C39" w:rsidRPr="00B87CAD" w:rsidRDefault="002E7C39" w:rsidP="002E7C39">
      <w:pPr>
        <w:pStyle w:val="Heading4"/>
        <w:rPr>
          <w:rFonts w:asciiTheme="majorHAnsi" w:hAnsiTheme="majorHAnsi" w:cstheme="majorHAnsi"/>
          <w:color w:val="000000" w:themeColor="text1"/>
        </w:rPr>
      </w:pPr>
      <w:bookmarkStart w:id="1" w:name="_Hlk42768639"/>
      <w:bookmarkEnd w:id="0"/>
      <w:r w:rsidRPr="00B87CAD">
        <w:rPr>
          <w:rFonts w:asciiTheme="majorHAnsi" w:hAnsiTheme="majorHAnsi" w:cstheme="majorHAnsi"/>
          <w:color w:val="000000" w:themeColor="text1"/>
        </w:rPr>
        <w:t xml:space="preserve">That outweighs their justifications on probability—simpler beliefs are more likely to be true and external standards collapse to pleasure and pain. </w:t>
      </w:r>
      <w:bookmarkEnd w:id="1"/>
    </w:p>
    <w:p w14:paraId="4A794BE7"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Thus, the standard is</w:t>
      </w:r>
      <w:r w:rsidRPr="00B87CAD">
        <w:rPr>
          <w:rFonts w:asciiTheme="majorHAnsi" w:hAnsiTheme="majorHAnsi" w:cstheme="majorHAnsi"/>
          <w:i/>
          <w:color w:val="000000" w:themeColor="text1"/>
          <w:u w:val="single"/>
        </w:rPr>
        <w:t xml:space="preserve"> Maximizing Pleasure Minimizing Pain</w:t>
      </w:r>
      <w:r w:rsidRPr="00B87CAD">
        <w:rPr>
          <w:rFonts w:asciiTheme="majorHAnsi" w:hAnsiTheme="majorHAnsi" w:cstheme="majorHAnsi"/>
          <w:color w:val="000000" w:themeColor="text1"/>
        </w:rPr>
        <w:t>. Calc indicts don’t link—my framework is a general principle to be applied intuitively, not a rigid calculator. Prefer—</w:t>
      </w:r>
    </w:p>
    <w:p w14:paraId="5FDA99E6" w14:textId="796BB17C"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Existential risk comes first under any framework</w:t>
      </w:r>
    </w:p>
    <w:p w14:paraId="604EFED2" w14:textId="77777777" w:rsidR="002E7C39" w:rsidRPr="00B87CAD" w:rsidRDefault="002E7C39" w:rsidP="002E7C39">
      <w:pPr>
        <w:spacing w:after="0" w:line="240" w:lineRule="auto"/>
        <w:rPr>
          <w:rFonts w:asciiTheme="majorHAnsi" w:hAnsiTheme="majorHAnsi" w:cstheme="majorHAnsi"/>
          <w:color w:val="000000" w:themeColor="text1"/>
          <w:sz w:val="18"/>
          <w:szCs w:val="18"/>
        </w:rPr>
      </w:pPr>
      <w:r w:rsidRPr="00B87CAD">
        <w:rPr>
          <w:rFonts w:asciiTheme="majorHAnsi" w:hAnsiTheme="majorHAnsi" w:cstheme="majorHAnsi"/>
          <w:b/>
          <w:bCs/>
          <w:color w:val="000000" w:themeColor="text1"/>
          <w:sz w:val="26"/>
          <w:szCs w:val="26"/>
        </w:rPr>
        <w:t>Ord 20</w:t>
      </w:r>
      <w:r w:rsidRPr="00B87CAD">
        <w:rPr>
          <w:rFonts w:asciiTheme="majorHAnsi" w:hAnsiTheme="majorHAnsi" w:cstheme="majorHAnsi"/>
          <w:color w:val="000000" w:themeColor="text1"/>
        </w:rPr>
        <w:t xml:space="preserve"> </w:t>
      </w:r>
      <w:r w:rsidRPr="00B87CAD">
        <w:rPr>
          <w:rFonts w:asciiTheme="majorHAnsi" w:hAnsiTheme="majorHAnsi" w:cstheme="majorHAnsi"/>
          <w:color w:val="000000" w:themeColor="text1"/>
          <w:sz w:val="18"/>
          <w:szCs w:val="18"/>
        </w:rPr>
        <w:t>Toby Ord</w:t>
      </w:r>
      <w:r w:rsidRPr="00B87CAD">
        <w:rPr>
          <w:rFonts w:asciiTheme="majorHAnsi" w:hAnsiTheme="majorHAnsi" w:cstheme="majorHAnsi"/>
          <w:color w:val="000000" w:themeColor="text1"/>
          <w:sz w:val="18"/>
          <w:szCs w:val="18"/>
          <w:shd w:val="clear" w:color="auto" w:fill="FFFFFF"/>
        </w:rPr>
        <w:t xml:space="preserve"> [</w:t>
      </w:r>
      <w:r w:rsidRPr="00B87CAD">
        <w:rPr>
          <w:rFonts w:asciiTheme="majorHAnsi" w:hAnsiTheme="majorHAnsi" w:cstheme="majorHAnsi"/>
          <w:color w:val="000000" w:themeColor="text1"/>
          <w:sz w:val="18"/>
          <w:szCs w:val="18"/>
        </w:rPr>
        <w:t>Australian philosopher. He founded Giving What We Can, an international society whose members pledge to donate at least 10% of their income to effective charities], “The Precipice” Hachette Books, 2020 // Lex CH [Recut by Lex AKo]</w:t>
      </w:r>
    </w:p>
    <w:p w14:paraId="51929834" w14:textId="77777777" w:rsidR="002E7C39" w:rsidRPr="00B87CAD" w:rsidRDefault="002E7C39" w:rsidP="002E7C39">
      <w:pPr>
        <w:spacing w:line="276" w:lineRule="auto"/>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But </w:t>
      </w:r>
      <w:r w:rsidRPr="00B87CAD">
        <w:rPr>
          <w:rFonts w:asciiTheme="majorHAnsi" w:hAnsiTheme="majorHAnsi" w:cstheme="majorHAnsi"/>
          <w:b/>
          <w:bCs/>
          <w:color w:val="000000" w:themeColor="text1"/>
          <w:u w:val="single"/>
        </w:rPr>
        <w:t xml:space="preserve">an </w:t>
      </w:r>
      <w:r w:rsidRPr="00B87CAD">
        <w:rPr>
          <w:rFonts w:asciiTheme="majorHAnsi" w:hAnsiTheme="majorHAnsi" w:cstheme="majorHAnsi"/>
          <w:b/>
          <w:bCs/>
          <w:color w:val="000000" w:themeColor="text1"/>
          <w:highlight w:val="green"/>
          <w:u w:val="single"/>
        </w:rPr>
        <w:t xml:space="preserve">existential catastrophe </w:t>
      </w:r>
      <w:r w:rsidRPr="00B87CAD">
        <w:rPr>
          <w:rFonts w:asciiTheme="majorHAnsi" w:hAnsiTheme="majorHAnsi" w:cstheme="majorHAnsi"/>
          <w:b/>
          <w:bCs/>
          <w:color w:val="000000" w:themeColor="text1"/>
          <w:u w:val="single"/>
        </w:rPr>
        <w:t>is not</w:t>
      </w:r>
      <w:r w:rsidRPr="00B87CAD">
        <w:rPr>
          <w:rFonts w:asciiTheme="majorHAnsi" w:hAnsiTheme="majorHAnsi" w:cstheme="majorHAnsi"/>
          <w:color w:val="000000" w:themeColor="text1"/>
          <w:sz w:val="16"/>
        </w:rPr>
        <w:t xml:space="preserve"> just </w:t>
      </w:r>
      <w:r w:rsidRPr="00B87CAD">
        <w:rPr>
          <w:rFonts w:asciiTheme="majorHAnsi" w:hAnsiTheme="majorHAnsi" w:cstheme="majorHAnsi"/>
          <w:b/>
          <w:bCs/>
          <w:color w:val="000000" w:themeColor="text1"/>
          <w:u w:val="single"/>
        </w:rPr>
        <w:t xml:space="preserve">a catastrophe that </w:t>
      </w:r>
      <w:r w:rsidRPr="00B87CAD">
        <w:rPr>
          <w:rFonts w:asciiTheme="majorHAnsi" w:hAnsiTheme="majorHAnsi" w:cstheme="majorHAnsi"/>
          <w:b/>
          <w:bCs/>
          <w:color w:val="000000" w:themeColor="text1"/>
          <w:highlight w:val="green"/>
          <w:u w:val="single"/>
        </w:rPr>
        <w:t xml:space="preserve">destroys </w:t>
      </w:r>
      <w:r w:rsidRPr="00B87CAD">
        <w:rPr>
          <w:rFonts w:asciiTheme="majorHAnsi" w:hAnsiTheme="majorHAnsi" w:cstheme="majorHAnsi"/>
          <w:b/>
          <w:bCs/>
          <w:color w:val="000000" w:themeColor="text1"/>
          <w:u w:val="single"/>
        </w:rPr>
        <w:t xml:space="preserve">a particularly large number of lives. It destroys our </w:t>
      </w:r>
      <w:r w:rsidRPr="00B87CAD">
        <w:rPr>
          <w:rFonts w:asciiTheme="majorHAnsi" w:hAnsiTheme="majorHAnsi" w:cstheme="majorHAnsi"/>
          <w:b/>
          <w:bCs/>
          <w:color w:val="000000" w:themeColor="text1"/>
          <w:highlight w:val="green"/>
          <w:u w:val="single"/>
        </w:rPr>
        <w:t>potential</w:t>
      </w:r>
      <w:r w:rsidRPr="00B87CAD">
        <w:rPr>
          <w:rFonts w:asciiTheme="majorHAnsi" w:hAnsiTheme="majorHAnsi" w:cstheme="majorHAnsi"/>
          <w:color w:val="000000" w:themeColor="text1"/>
          <w:sz w:val="16"/>
        </w:rPr>
        <w:t>. My mentor, Derek Parfit, asked us to imagine a devastating nuclear war killing 99 percent of the world’s people.</w:t>
      </w:r>
      <w:r w:rsidRPr="00B87CAD">
        <w:rPr>
          <w:rFonts w:asciiTheme="majorHAnsi" w:hAnsiTheme="majorHAnsi" w:cstheme="majorHAnsi"/>
          <w:b/>
          <w:bCs/>
          <w:color w:val="000000" w:themeColor="text1"/>
          <w:u w:val="single"/>
        </w:rPr>
        <w:t xml:space="preserve"> </w:t>
      </w:r>
      <w:r w:rsidRPr="00B87CAD">
        <w:rPr>
          <w:rFonts w:asciiTheme="majorHAnsi" w:hAnsiTheme="majorHAnsi" w:cstheme="majorHAnsi"/>
          <w:color w:val="000000" w:themeColor="text1"/>
          <w:sz w:val="16"/>
        </w:rPr>
        <w:t xml:space="preserve">19 </w:t>
      </w:r>
      <w:r w:rsidRPr="00B87CAD">
        <w:rPr>
          <w:rFonts w:asciiTheme="majorHAnsi" w:hAnsiTheme="majorHAnsi" w:cstheme="majorHAnsi"/>
          <w:b/>
          <w:bCs/>
          <w:color w:val="000000" w:themeColor="text1"/>
          <w:u w:val="single"/>
        </w:rPr>
        <w:t xml:space="preserve">A war that would leave behind a dark age lasting centuries, before the survivors could eventually rebuild civilization to its former heights; humbled, scarred—but undefeated. Now compare this with a war </w:t>
      </w:r>
      <w:r w:rsidRPr="00B87CAD">
        <w:rPr>
          <w:rFonts w:asciiTheme="majorHAnsi" w:hAnsiTheme="majorHAnsi" w:cstheme="majorHAnsi"/>
          <w:b/>
          <w:bCs/>
          <w:color w:val="000000" w:themeColor="text1"/>
          <w:highlight w:val="green"/>
          <w:u w:val="single"/>
        </w:rPr>
        <w:t>killing</w:t>
      </w:r>
      <w:r w:rsidRPr="00B87CAD">
        <w:rPr>
          <w:rFonts w:asciiTheme="majorHAnsi" w:hAnsiTheme="majorHAnsi" w:cstheme="majorHAnsi"/>
          <w:b/>
          <w:bCs/>
          <w:color w:val="000000" w:themeColor="text1"/>
          <w:u w:val="single"/>
        </w:rPr>
        <w:t xml:space="preserve"> a full </w:t>
      </w:r>
      <w:r w:rsidRPr="00B87CAD">
        <w:rPr>
          <w:rFonts w:asciiTheme="majorHAnsi" w:hAnsiTheme="majorHAnsi" w:cstheme="majorHAnsi"/>
          <w:b/>
          <w:bCs/>
          <w:color w:val="000000" w:themeColor="text1"/>
          <w:highlight w:val="green"/>
          <w:u w:val="single"/>
        </w:rPr>
        <w:t xml:space="preserve">100 percent </w:t>
      </w:r>
      <w:r w:rsidRPr="00B87CAD">
        <w:rPr>
          <w:rFonts w:asciiTheme="majorHAnsi" w:hAnsiTheme="majorHAnsi" w:cstheme="majorHAnsi"/>
          <w:b/>
          <w:bCs/>
          <w:color w:val="000000" w:themeColor="text1"/>
          <w:u w:val="single"/>
        </w:rPr>
        <w:t xml:space="preserve">of the world’s people. This second war would be worse, of course, but how much worse? Either war would be </w:t>
      </w:r>
      <w:r w:rsidRPr="00B87CAD">
        <w:rPr>
          <w:rFonts w:asciiTheme="majorHAnsi" w:hAnsiTheme="majorHAnsi" w:cstheme="majorHAnsi"/>
          <w:b/>
          <w:bCs/>
          <w:color w:val="000000" w:themeColor="text1"/>
          <w:highlight w:val="green"/>
          <w:u w:val="single"/>
        </w:rPr>
        <w:t xml:space="preserve">the worst catastrophe </w:t>
      </w:r>
      <w:r w:rsidRPr="00B87CAD">
        <w:rPr>
          <w:rFonts w:asciiTheme="majorHAnsi" w:hAnsiTheme="majorHAnsi" w:cstheme="majorHAnsi"/>
          <w:b/>
          <w:bCs/>
          <w:color w:val="000000" w:themeColor="text1"/>
          <w:u w:val="single"/>
        </w:rPr>
        <w:t>in history. Either</w:t>
      </w:r>
      <w:r w:rsidRPr="00B87CAD">
        <w:rPr>
          <w:rFonts w:asciiTheme="majorHAnsi" w:hAnsiTheme="majorHAnsi" w:cstheme="majorHAnsi"/>
          <w:b/>
          <w:bCs/>
          <w:color w:val="000000" w:themeColor="text1"/>
          <w:highlight w:val="green"/>
          <w:u w:val="single"/>
        </w:rPr>
        <w:t xml:space="preserve"> would </w:t>
      </w:r>
      <w:r w:rsidRPr="00B87CAD">
        <w:rPr>
          <w:rFonts w:asciiTheme="majorHAnsi" w:hAnsiTheme="majorHAnsi" w:cstheme="majorHAnsi"/>
          <w:b/>
          <w:bCs/>
          <w:color w:val="000000" w:themeColor="text1"/>
          <w:u w:val="single"/>
        </w:rPr>
        <w:t>kill billions.</w:t>
      </w:r>
      <w:r w:rsidRPr="00B87CAD">
        <w:rPr>
          <w:rFonts w:asciiTheme="majorHAnsi" w:hAnsiTheme="majorHAnsi" w:cstheme="majorHAnsi"/>
          <w:color w:val="000000" w:themeColor="text1"/>
          <w:sz w:val="16"/>
        </w:rPr>
        <w:t xml:space="preserve"> </w:t>
      </w:r>
      <w:r w:rsidRPr="00B87CAD">
        <w:rPr>
          <w:rFonts w:asciiTheme="majorHAnsi" w:hAnsiTheme="majorHAnsi" w:cstheme="majorHAnsi"/>
          <w:b/>
          <w:bCs/>
          <w:color w:val="000000" w:themeColor="text1"/>
          <w:u w:val="single"/>
        </w:rPr>
        <w:t>The second war would involve tens of millions of additional deaths, and so would be worse for this reason</w:t>
      </w:r>
      <w:r w:rsidRPr="00B87CAD">
        <w:rPr>
          <w:rFonts w:asciiTheme="majorHAnsi" w:hAnsiTheme="majorHAnsi" w:cstheme="majorHAnsi"/>
          <w:color w:val="000000" w:themeColor="text1"/>
          <w:sz w:val="16"/>
        </w:rPr>
        <w:t xml:space="preserve">. But there is another, far more significant </w:t>
      </w:r>
      <w:r w:rsidRPr="00B87CAD">
        <w:rPr>
          <w:rFonts w:asciiTheme="majorHAnsi" w:hAnsiTheme="majorHAnsi" w:cstheme="majorHAnsi"/>
          <w:color w:val="000000" w:themeColor="text1"/>
          <w:sz w:val="16"/>
        </w:rPr>
        <w:lastRenderedPageBreak/>
        <w:t xml:space="preserve">difference between the two wars. </w:t>
      </w:r>
      <w:r w:rsidRPr="00B87CAD">
        <w:rPr>
          <w:rFonts w:asciiTheme="majorHAnsi" w:hAnsiTheme="majorHAnsi" w:cstheme="majorHAnsi"/>
          <w:b/>
          <w:bCs/>
          <w:color w:val="000000" w:themeColor="text1"/>
          <w:u w:val="single"/>
        </w:rPr>
        <w:t>Both wars kill billions of humans; but the second war kills humanity</w:t>
      </w:r>
      <w:r w:rsidRPr="00B87CAD">
        <w:rPr>
          <w:rFonts w:asciiTheme="majorHAnsi" w:hAnsiTheme="majorHAnsi" w:cstheme="majorHAnsi"/>
          <w:color w:val="000000" w:themeColor="text1"/>
          <w:sz w:val="16"/>
          <w:u w:val="single"/>
        </w:rPr>
        <w:t xml:space="preserve">. </w:t>
      </w:r>
      <w:r w:rsidRPr="00B87CAD">
        <w:rPr>
          <w:rFonts w:asciiTheme="majorHAnsi" w:hAnsiTheme="majorHAnsi" w:cstheme="majorHAnsi"/>
          <w:b/>
          <w:bCs/>
          <w:color w:val="000000" w:themeColor="text1"/>
          <w:u w:val="single"/>
        </w:rPr>
        <w:t xml:space="preserve">Both wars </w:t>
      </w:r>
      <w:r w:rsidRPr="00B87CAD">
        <w:rPr>
          <w:rFonts w:asciiTheme="majorHAnsi" w:hAnsiTheme="majorHAnsi" w:cstheme="majorHAnsi"/>
          <w:b/>
          <w:bCs/>
          <w:color w:val="000000" w:themeColor="text1"/>
          <w:highlight w:val="green"/>
          <w:u w:val="single"/>
        </w:rPr>
        <w:t>destroy</w:t>
      </w:r>
      <w:r w:rsidRPr="00B87CAD">
        <w:rPr>
          <w:rFonts w:asciiTheme="majorHAnsi" w:hAnsiTheme="majorHAnsi" w:cstheme="majorHAnsi"/>
          <w:b/>
          <w:bCs/>
          <w:color w:val="000000" w:themeColor="text1"/>
          <w:u w:val="single"/>
        </w:rPr>
        <w:t xml:space="preserve"> our present; but </w:t>
      </w:r>
      <w:r w:rsidRPr="00B87CAD">
        <w:rPr>
          <w:rFonts w:asciiTheme="majorHAnsi" w:hAnsiTheme="majorHAnsi" w:cstheme="majorHAnsi"/>
          <w:b/>
          <w:bCs/>
          <w:color w:val="000000" w:themeColor="text1"/>
          <w:highlight w:val="green"/>
          <w:u w:val="single"/>
        </w:rPr>
        <w:t xml:space="preserve">the </w:t>
      </w:r>
      <w:r w:rsidRPr="00B87CAD">
        <w:rPr>
          <w:rFonts w:asciiTheme="majorHAnsi" w:hAnsiTheme="majorHAnsi" w:cstheme="majorHAnsi"/>
          <w:b/>
          <w:bCs/>
          <w:color w:val="000000" w:themeColor="text1"/>
          <w:u w:val="single"/>
        </w:rPr>
        <w:t xml:space="preserve">second war destroys our </w:t>
      </w:r>
      <w:r w:rsidRPr="00B87CAD">
        <w:rPr>
          <w:rFonts w:asciiTheme="majorHAnsi" w:hAnsiTheme="majorHAnsi" w:cstheme="majorHAnsi"/>
          <w:b/>
          <w:bCs/>
          <w:color w:val="000000" w:themeColor="text1"/>
          <w:highlight w:val="green"/>
          <w:u w:val="single"/>
        </w:rPr>
        <w:t xml:space="preserve">future. </w:t>
      </w:r>
      <w:r w:rsidRPr="00B87CAD">
        <w:rPr>
          <w:rFonts w:asciiTheme="majorHAnsi" w:hAnsiTheme="majorHAnsi" w:cstheme="majorHAnsi"/>
          <w:b/>
          <w:bCs/>
          <w:color w:val="000000" w:themeColor="text1"/>
          <w:u w:val="single"/>
        </w:rPr>
        <w:t xml:space="preserve">It is </w:t>
      </w:r>
      <w:r w:rsidRPr="00B87CAD">
        <w:rPr>
          <w:rFonts w:asciiTheme="majorHAnsi" w:hAnsiTheme="majorHAnsi" w:cstheme="majorHAnsi"/>
          <w:b/>
          <w:bCs/>
          <w:color w:val="000000" w:themeColor="text1"/>
          <w:highlight w:val="green"/>
          <w:u w:val="single"/>
        </w:rPr>
        <w:t xml:space="preserve">this </w:t>
      </w:r>
      <w:r w:rsidRPr="00B87CAD">
        <w:rPr>
          <w:rFonts w:asciiTheme="majorHAnsi" w:hAnsiTheme="majorHAnsi" w:cstheme="majorHAnsi"/>
          <w:b/>
          <w:bCs/>
          <w:color w:val="000000" w:themeColor="text1"/>
          <w:u w:val="single"/>
        </w:rPr>
        <w:t xml:space="preserve">qualitative </w:t>
      </w:r>
      <w:r w:rsidRPr="00B87CAD">
        <w:rPr>
          <w:rFonts w:asciiTheme="majorHAnsi" w:hAnsiTheme="majorHAnsi" w:cstheme="majorHAnsi"/>
          <w:b/>
          <w:bCs/>
          <w:color w:val="000000" w:themeColor="text1"/>
          <w:highlight w:val="green"/>
          <w:u w:val="single"/>
        </w:rPr>
        <w:t xml:space="preserve">difference </w:t>
      </w:r>
      <w:r w:rsidRPr="00B87CAD">
        <w:rPr>
          <w:rFonts w:asciiTheme="majorHAnsi" w:hAnsiTheme="majorHAnsi" w:cstheme="majorHAnsi"/>
          <w:b/>
          <w:bCs/>
          <w:color w:val="000000" w:themeColor="text1"/>
          <w:u w:val="single"/>
        </w:rPr>
        <w:t>in what</w:t>
      </w:r>
      <w:r w:rsidRPr="00B87CAD">
        <w:rPr>
          <w:rFonts w:asciiTheme="majorHAnsi" w:hAnsiTheme="majorHAnsi" w:cstheme="majorHAnsi"/>
          <w:b/>
          <w:bCs/>
          <w:color w:val="000000" w:themeColor="text1"/>
          <w:highlight w:val="green"/>
          <w:u w:val="single"/>
        </w:rPr>
        <w:t xml:space="preserve"> is lost</w:t>
      </w:r>
      <w:r w:rsidRPr="00B87CAD">
        <w:rPr>
          <w:rFonts w:asciiTheme="majorHAnsi" w:hAnsiTheme="majorHAnsi" w:cstheme="majorHAnsi"/>
          <w:b/>
          <w:bCs/>
          <w:color w:val="000000" w:themeColor="text1"/>
          <w:u w:val="single"/>
        </w:rPr>
        <w:t xml:space="preserve"> with </w:t>
      </w:r>
      <w:r w:rsidRPr="00B87CAD">
        <w:rPr>
          <w:rFonts w:asciiTheme="majorHAnsi" w:hAnsiTheme="majorHAnsi" w:cstheme="majorHAnsi"/>
          <w:b/>
          <w:bCs/>
          <w:color w:val="000000" w:themeColor="text1"/>
          <w:highlight w:val="green"/>
          <w:u w:val="single"/>
        </w:rPr>
        <w:t xml:space="preserve">that </w:t>
      </w:r>
      <w:r w:rsidRPr="00B87CAD">
        <w:rPr>
          <w:rFonts w:asciiTheme="majorHAnsi" w:hAnsiTheme="majorHAnsi" w:cstheme="majorHAnsi"/>
          <w:b/>
          <w:bCs/>
          <w:color w:val="000000" w:themeColor="text1"/>
          <w:u w:val="single"/>
        </w:rPr>
        <w:t xml:space="preserve">last </w:t>
      </w:r>
      <w:r w:rsidRPr="00B87CAD">
        <w:rPr>
          <w:rFonts w:asciiTheme="majorHAnsi" w:hAnsiTheme="majorHAnsi" w:cstheme="majorHAnsi"/>
          <w:b/>
          <w:bCs/>
          <w:color w:val="000000" w:themeColor="text1"/>
          <w:highlight w:val="green"/>
          <w:u w:val="single"/>
        </w:rPr>
        <w:t xml:space="preserve">percent that makes </w:t>
      </w:r>
      <w:r w:rsidRPr="00B87CAD">
        <w:rPr>
          <w:rFonts w:asciiTheme="majorHAnsi" w:hAnsiTheme="majorHAnsi" w:cstheme="majorHAnsi"/>
          <w:b/>
          <w:bCs/>
          <w:color w:val="000000" w:themeColor="text1"/>
          <w:u w:val="single"/>
        </w:rPr>
        <w:t xml:space="preserve">existential catastrophes unique, and that makes </w:t>
      </w:r>
      <w:r w:rsidRPr="00B87CAD">
        <w:rPr>
          <w:rFonts w:asciiTheme="majorHAnsi" w:hAnsiTheme="majorHAnsi" w:cstheme="majorHAnsi"/>
          <w:b/>
          <w:bCs/>
          <w:color w:val="000000" w:themeColor="text1"/>
          <w:highlight w:val="green"/>
          <w:u w:val="single"/>
        </w:rPr>
        <w:t>reducing</w:t>
      </w:r>
      <w:r w:rsidRPr="00B87CAD">
        <w:rPr>
          <w:rFonts w:asciiTheme="majorHAnsi" w:hAnsiTheme="majorHAnsi" w:cstheme="majorHAnsi"/>
          <w:b/>
          <w:bCs/>
          <w:color w:val="000000" w:themeColor="text1"/>
          <w:u w:val="single"/>
        </w:rPr>
        <w:t xml:space="preserve"> the </w:t>
      </w:r>
      <w:r w:rsidRPr="00B87CAD">
        <w:rPr>
          <w:rFonts w:asciiTheme="majorHAnsi" w:hAnsiTheme="majorHAnsi" w:cstheme="majorHAnsi"/>
          <w:b/>
          <w:bCs/>
          <w:color w:val="000000" w:themeColor="text1"/>
          <w:highlight w:val="green"/>
          <w:u w:val="single"/>
        </w:rPr>
        <w:t>risk of existential</w:t>
      </w:r>
      <w:r w:rsidRPr="00B87CAD">
        <w:rPr>
          <w:rFonts w:asciiTheme="majorHAnsi" w:hAnsiTheme="majorHAnsi" w:cstheme="majorHAnsi"/>
          <w:b/>
          <w:bCs/>
          <w:color w:val="000000" w:themeColor="text1"/>
          <w:u w:val="single"/>
        </w:rPr>
        <w:t xml:space="preserve"> </w:t>
      </w:r>
      <w:r w:rsidRPr="00B87CAD">
        <w:rPr>
          <w:rFonts w:asciiTheme="majorHAnsi" w:hAnsiTheme="majorHAnsi" w:cstheme="majorHAnsi"/>
          <w:b/>
          <w:bCs/>
          <w:color w:val="000000" w:themeColor="text1"/>
          <w:highlight w:val="green"/>
          <w:u w:val="single"/>
        </w:rPr>
        <w:t xml:space="preserve">catastrophe </w:t>
      </w:r>
      <w:r w:rsidRPr="00B87CAD">
        <w:rPr>
          <w:rFonts w:asciiTheme="majorHAnsi" w:hAnsiTheme="majorHAnsi" w:cstheme="majorHAnsi"/>
          <w:b/>
          <w:bCs/>
          <w:color w:val="000000" w:themeColor="text1"/>
          <w:u w:val="single"/>
        </w:rPr>
        <w:t xml:space="preserve">uniquely </w:t>
      </w:r>
      <w:r w:rsidRPr="00B87CAD">
        <w:rPr>
          <w:rFonts w:asciiTheme="majorHAnsi" w:hAnsiTheme="majorHAnsi" w:cstheme="majorHAnsi"/>
          <w:b/>
          <w:bCs/>
          <w:color w:val="000000" w:themeColor="text1"/>
          <w:highlight w:val="green"/>
          <w:u w:val="single"/>
        </w:rPr>
        <w:t>important</w:t>
      </w:r>
      <w:r w:rsidRPr="00B87CAD">
        <w:rPr>
          <w:rFonts w:asciiTheme="majorHAnsi" w:hAnsiTheme="majorHAnsi" w:cstheme="majorHAnsi"/>
          <w:b/>
          <w:bCs/>
          <w:color w:val="000000" w:themeColor="text1"/>
          <w:u w:val="single"/>
        </w:rPr>
        <w:t>. 20 In expectation, almost all humans who will ever live have yet to be born.</w:t>
      </w:r>
      <w:r w:rsidRPr="00B87CAD">
        <w:rPr>
          <w:rFonts w:asciiTheme="majorHAnsi" w:hAnsiTheme="majorHAnsi" w:cstheme="majorHAnsi"/>
          <w:color w:val="000000" w:themeColor="text1"/>
          <w:sz w:val="16"/>
        </w:rPr>
        <w:t xml:space="preserve"> Absent catastrophe, </w:t>
      </w:r>
      <w:r w:rsidRPr="00B87CAD">
        <w:rPr>
          <w:rFonts w:asciiTheme="majorHAnsi" w:hAnsiTheme="majorHAnsi" w:cstheme="majorHAnsi"/>
          <w:b/>
          <w:bCs/>
          <w:color w:val="000000" w:themeColor="text1"/>
          <w:u w:val="single"/>
        </w:rPr>
        <w:t>most generations are future generations.</w:t>
      </w:r>
      <w:r w:rsidRPr="00B87CAD">
        <w:rPr>
          <w:rFonts w:asciiTheme="majorHAnsi" w:hAnsiTheme="majorHAnsi" w:cstheme="majorHAnsi"/>
          <w:color w:val="000000" w:themeColor="text1"/>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B87CAD">
        <w:rPr>
          <w:rFonts w:asciiTheme="majorHAnsi" w:hAnsiTheme="majorHAnsi" w:cstheme="majorHAnsi"/>
          <w:b/>
          <w:bCs/>
          <w:color w:val="000000" w:themeColor="text1"/>
          <w:u w:val="single"/>
        </w:rPr>
        <w:t>If our species does destroy itself, it will be a death in the cradle—a case of infant mortality</w:t>
      </w:r>
      <w:r w:rsidRPr="00B87CAD">
        <w:rPr>
          <w:rFonts w:asciiTheme="majorHAnsi" w:hAnsiTheme="majorHAnsi" w:cstheme="majorHAnsi"/>
          <w:color w:val="000000" w:themeColor="text1"/>
          <w:sz w:val="16"/>
        </w:rPr>
        <w:t xml:space="preserve">. 21 And because, in expectation, </w:t>
      </w:r>
      <w:r w:rsidRPr="00B87CAD">
        <w:rPr>
          <w:rFonts w:asciiTheme="majorHAnsi" w:hAnsiTheme="majorHAnsi" w:cstheme="majorHAnsi"/>
          <w:b/>
          <w:bCs/>
          <w:color w:val="000000" w:themeColor="text1"/>
          <w:u w:val="single"/>
        </w:rPr>
        <w:t xml:space="preserve">almost </w:t>
      </w:r>
      <w:r w:rsidRPr="00B87CAD">
        <w:rPr>
          <w:rFonts w:asciiTheme="majorHAnsi" w:hAnsiTheme="majorHAnsi" w:cstheme="majorHAnsi"/>
          <w:b/>
          <w:bCs/>
          <w:color w:val="000000" w:themeColor="text1"/>
          <w:highlight w:val="green"/>
          <w:u w:val="single"/>
        </w:rPr>
        <w:t xml:space="preserve">all of humanity’s </w:t>
      </w:r>
      <w:r w:rsidRPr="00B87CAD">
        <w:rPr>
          <w:rFonts w:asciiTheme="majorHAnsi" w:hAnsiTheme="majorHAnsi" w:cstheme="majorHAnsi"/>
          <w:b/>
          <w:bCs/>
          <w:color w:val="000000" w:themeColor="text1"/>
          <w:u w:val="single"/>
        </w:rPr>
        <w:t xml:space="preserve">life lies in the future, almost everything of </w:t>
      </w:r>
      <w:r w:rsidRPr="00B87CAD">
        <w:rPr>
          <w:rFonts w:asciiTheme="majorHAnsi" w:hAnsiTheme="majorHAnsi" w:cstheme="majorHAnsi"/>
          <w:b/>
          <w:bCs/>
          <w:color w:val="000000" w:themeColor="text1"/>
          <w:highlight w:val="green"/>
          <w:u w:val="single"/>
        </w:rPr>
        <w:t xml:space="preserve">value </w:t>
      </w:r>
      <w:r w:rsidRPr="00B87CAD">
        <w:rPr>
          <w:rFonts w:asciiTheme="majorHAnsi" w:hAnsiTheme="majorHAnsi" w:cstheme="majorHAnsi"/>
          <w:b/>
          <w:bCs/>
          <w:color w:val="000000" w:themeColor="text1"/>
          <w:u w:val="single"/>
        </w:rPr>
        <w:t xml:space="preserve">lies in the future </w:t>
      </w:r>
      <w:r w:rsidRPr="00B87CAD">
        <w:rPr>
          <w:rFonts w:asciiTheme="majorHAnsi" w:hAnsiTheme="majorHAnsi" w:cstheme="majorHAnsi"/>
          <w:b/>
          <w:bCs/>
          <w:color w:val="000000" w:themeColor="text1"/>
          <w:highlight w:val="green"/>
          <w:u w:val="single"/>
        </w:rPr>
        <w:t>as well</w:t>
      </w:r>
      <w:r w:rsidRPr="00B87CAD">
        <w:rPr>
          <w:rFonts w:asciiTheme="majorHAnsi" w:hAnsiTheme="majorHAnsi" w:cstheme="majorHAnsi"/>
          <w:color w:val="000000" w:themeColor="text1"/>
          <w:sz w:val="16"/>
        </w:rPr>
        <w:t xml:space="preserve">: almost all the flourishing; almost all the beauty; our greatest achievements; our most just societies; our most profound discoveries. 22 We can continue our progress on prosperity, health, justice, freedom and moral thought. </w:t>
      </w:r>
      <w:r w:rsidRPr="00B87CAD">
        <w:rPr>
          <w:rFonts w:asciiTheme="majorHAnsi" w:hAnsiTheme="majorHAnsi" w:cstheme="majorHAnsi"/>
          <w:b/>
          <w:bCs/>
          <w:color w:val="000000" w:themeColor="text1"/>
          <w:highlight w:val="green"/>
          <w:u w:val="single"/>
        </w:rPr>
        <w:t>We can create a world of wellbeing and</w:t>
      </w:r>
      <w:r w:rsidRPr="00B87CAD">
        <w:rPr>
          <w:rFonts w:asciiTheme="majorHAnsi" w:hAnsiTheme="majorHAnsi" w:cstheme="majorHAnsi"/>
          <w:b/>
          <w:bCs/>
          <w:color w:val="000000" w:themeColor="text1"/>
          <w:u w:val="single"/>
        </w:rPr>
        <w:t xml:space="preserve"> flourishing that challenges our capacity to imagine. And if we </w:t>
      </w:r>
      <w:r w:rsidRPr="00B87CAD">
        <w:rPr>
          <w:rFonts w:asciiTheme="majorHAnsi" w:hAnsiTheme="majorHAnsi" w:cstheme="majorHAnsi"/>
          <w:b/>
          <w:bCs/>
          <w:color w:val="000000" w:themeColor="text1"/>
          <w:highlight w:val="green"/>
          <w:u w:val="single"/>
        </w:rPr>
        <w:t>protect that world from</w:t>
      </w:r>
      <w:r w:rsidRPr="00B87CAD">
        <w:rPr>
          <w:rFonts w:asciiTheme="majorHAnsi" w:hAnsiTheme="majorHAnsi" w:cstheme="majorHAnsi"/>
          <w:b/>
          <w:bCs/>
          <w:color w:val="000000" w:themeColor="text1"/>
          <w:u w:val="single"/>
        </w:rPr>
        <w:t xml:space="preserve"> catastrophe, it could last millions of </w:t>
      </w:r>
      <w:r w:rsidRPr="00B87CAD">
        <w:rPr>
          <w:rFonts w:asciiTheme="majorHAnsi" w:hAnsiTheme="majorHAnsi" w:cstheme="majorHAnsi"/>
          <w:b/>
          <w:bCs/>
          <w:color w:val="000000" w:themeColor="text1"/>
          <w:highlight w:val="green"/>
          <w:u w:val="single"/>
        </w:rPr>
        <w:t>centuries</w:t>
      </w:r>
      <w:r w:rsidRPr="00B87CAD">
        <w:rPr>
          <w:rFonts w:asciiTheme="majorHAnsi" w:hAnsiTheme="majorHAnsi" w:cstheme="majorHAnsi"/>
          <w:color w:val="000000" w:themeColor="text1"/>
          <w:sz w:val="16"/>
        </w:rPr>
        <w:t xml:space="preserve">. This is our potential—what we could achieve if we pass the Precipice and </w:t>
      </w:r>
      <w:r w:rsidRPr="00B87CAD">
        <w:rPr>
          <w:rFonts w:asciiTheme="majorHAnsi" w:hAnsiTheme="majorHAnsi" w:cstheme="majorHAnsi"/>
          <w:b/>
          <w:bCs/>
          <w:color w:val="000000" w:themeColor="text1"/>
          <w:u w:val="single"/>
        </w:rPr>
        <w:t>continue striving for a better world</w:t>
      </w:r>
      <w:r w:rsidRPr="00B87CAD">
        <w:rPr>
          <w:rFonts w:asciiTheme="majorHAnsi" w:hAnsiTheme="majorHAnsi" w:cstheme="majorHAnsi"/>
          <w:color w:val="000000" w:themeColor="text1"/>
          <w:sz w:val="16"/>
        </w:rPr>
        <w:t xml:space="preserve">. </w:t>
      </w:r>
      <w:r w:rsidRPr="00B87CAD">
        <w:rPr>
          <w:rFonts w:asciiTheme="majorHAnsi" w:hAnsiTheme="majorHAnsi" w:cstheme="majorHAnsi"/>
          <w:b/>
          <w:bCs/>
          <w:color w:val="000000" w:themeColor="text1"/>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B87CAD">
        <w:rPr>
          <w:rFonts w:asciiTheme="majorHAnsi" w:hAnsiTheme="majorHAnsi" w:cstheme="majorHAnsi"/>
          <w:color w:val="000000" w:themeColor="text1"/>
          <w:sz w:val="16"/>
        </w:rPr>
        <w:t xml:space="preserve">. </w:t>
      </w:r>
      <w:r w:rsidRPr="00B87CAD">
        <w:rPr>
          <w:rFonts w:asciiTheme="majorHAnsi" w:hAnsiTheme="majorHAnsi" w:cstheme="majorHAnsi"/>
          <w:b/>
          <w:bCs/>
          <w:color w:val="000000" w:themeColor="text1"/>
          <w:highlight w:val="green"/>
          <w:u w:val="single"/>
        </w:rPr>
        <w:t>To risk destroying this future</w:t>
      </w:r>
      <w:r w:rsidRPr="00B87CAD">
        <w:rPr>
          <w:rFonts w:asciiTheme="majorHAnsi" w:hAnsiTheme="majorHAnsi" w:cstheme="majorHAnsi"/>
          <w:color w:val="000000" w:themeColor="text1"/>
          <w:sz w:val="16"/>
        </w:rPr>
        <w:t xml:space="preserve">, for the sake of some advantage limited only to the present, </w:t>
      </w:r>
      <w:r w:rsidRPr="00B87CAD">
        <w:rPr>
          <w:rFonts w:asciiTheme="majorHAnsi" w:hAnsiTheme="majorHAnsi" w:cstheme="majorHAnsi"/>
          <w:b/>
          <w:bCs/>
          <w:color w:val="000000" w:themeColor="text1"/>
          <w:highlight w:val="green"/>
          <w:u w:val="single"/>
        </w:rPr>
        <w:t>seems</w:t>
      </w:r>
      <w:r w:rsidRPr="00B87CAD">
        <w:rPr>
          <w:rFonts w:asciiTheme="majorHAnsi" w:hAnsiTheme="majorHAnsi" w:cstheme="majorHAnsi"/>
          <w:color w:val="000000" w:themeColor="text1"/>
          <w:sz w:val="16"/>
        </w:rPr>
        <w:t xml:space="preserve"> to me profoundly parochial and </w:t>
      </w:r>
      <w:r w:rsidRPr="00B87CAD">
        <w:rPr>
          <w:rFonts w:asciiTheme="majorHAnsi" w:hAnsiTheme="majorHAnsi" w:cstheme="majorHAnsi"/>
          <w:b/>
          <w:bCs/>
          <w:color w:val="000000" w:themeColor="text1"/>
          <w:u w:val="single"/>
        </w:rPr>
        <w:t xml:space="preserve">dangerously </w:t>
      </w:r>
      <w:r w:rsidRPr="00B87CAD">
        <w:rPr>
          <w:rFonts w:asciiTheme="majorHAnsi" w:hAnsiTheme="majorHAnsi" w:cstheme="majorHAnsi"/>
          <w:b/>
          <w:bCs/>
          <w:color w:val="000000" w:themeColor="text1"/>
          <w:highlight w:val="green"/>
          <w:u w:val="single"/>
        </w:rPr>
        <w:t>short-sighted</w:t>
      </w:r>
      <w:r w:rsidRPr="00B87CAD">
        <w:rPr>
          <w:rFonts w:asciiTheme="majorHAnsi" w:hAnsiTheme="majorHAnsi" w:cstheme="majorHAnsi"/>
          <w:color w:val="000000" w:themeColor="text1"/>
          <w:sz w:val="16"/>
        </w:rPr>
        <w:t xml:space="preserve">. Such neglect privileges a tiny sliver of our </w:t>
      </w:r>
    </w:p>
    <w:p w14:paraId="7FE5DB87" w14:textId="77777777" w:rsidR="002E7C39" w:rsidRPr="00B87CAD" w:rsidRDefault="002E7C39" w:rsidP="002E7C39">
      <w:pPr>
        <w:rPr>
          <w:rFonts w:asciiTheme="majorHAnsi" w:hAnsiTheme="majorHAnsi" w:cstheme="majorHAnsi"/>
          <w:color w:val="000000" w:themeColor="text1"/>
        </w:rPr>
      </w:pPr>
    </w:p>
    <w:p w14:paraId="3023C5AD" w14:textId="77777777" w:rsidR="002E7C39" w:rsidRPr="00B87CAD" w:rsidRDefault="002E7C39" w:rsidP="002E7C39">
      <w:pPr>
        <w:pStyle w:val="Heading3"/>
        <w:rPr>
          <w:rFonts w:asciiTheme="majorHAnsi" w:hAnsiTheme="majorHAnsi" w:cstheme="majorHAnsi"/>
          <w:color w:val="000000" w:themeColor="text1"/>
        </w:rPr>
      </w:pPr>
      <w:r w:rsidRPr="00B87CAD">
        <w:rPr>
          <w:rFonts w:asciiTheme="majorHAnsi" w:hAnsiTheme="majorHAnsi" w:cstheme="majorHAnsi"/>
          <w:color w:val="000000" w:themeColor="text1"/>
        </w:rPr>
        <w:lastRenderedPageBreak/>
        <w:t xml:space="preserve">1AC—Debris </w:t>
      </w:r>
    </w:p>
    <w:p w14:paraId="67634C98"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 xml:space="preserve">Incoming </w:t>
      </w:r>
      <w:r w:rsidRPr="00B87CAD">
        <w:rPr>
          <w:rFonts w:asciiTheme="majorHAnsi" w:hAnsiTheme="majorHAnsi" w:cstheme="majorHAnsi"/>
          <w:color w:val="000000" w:themeColor="text1"/>
          <w:u w:val="single"/>
        </w:rPr>
        <w:t>mega-constellations</w:t>
      </w:r>
      <w:r w:rsidRPr="00B87CAD">
        <w:rPr>
          <w:rFonts w:asciiTheme="majorHAnsi" w:hAnsiTheme="majorHAnsi" w:cstheme="majorHAnsi"/>
          <w:color w:val="000000" w:themeColor="text1"/>
        </w:rPr>
        <w:t xml:space="preserve"> of satellites ensure </w:t>
      </w:r>
      <w:r w:rsidRPr="00B87CAD">
        <w:rPr>
          <w:rFonts w:asciiTheme="majorHAnsi" w:hAnsiTheme="majorHAnsi" w:cstheme="majorHAnsi"/>
          <w:color w:val="000000" w:themeColor="text1"/>
          <w:u w:val="single"/>
        </w:rPr>
        <w:t>unmanageable</w:t>
      </w:r>
      <w:r w:rsidRPr="00B87CAD">
        <w:rPr>
          <w:rFonts w:asciiTheme="majorHAnsi" w:hAnsiTheme="majorHAnsi" w:cstheme="majorHAnsi"/>
          <w:color w:val="000000" w:themeColor="text1"/>
        </w:rPr>
        <w:t xml:space="preserve"> space debris, triggering the </w:t>
      </w:r>
      <w:r w:rsidRPr="00B87CAD">
        <w:rPr>
          <w:rFonts w:asciiTheme="majorHAnsi" w:hAnsiTheme="majorHAnsi" w:cstheme="majorHAnsi"/>
          <w:color w:val="000000" w:themeColor="text1"/>
          <w:u w:val="single"/>
        </w:rPr>
        <w:t>Kessler Syndrome</w:t>
      </w:r>
      <w:r w:rsidRPr="00B87CAD">
        <w:rPr>
          <w:rFonts w:asciiTheme="majorHAnsi" w:hAnsiTheme="majorHAnsi" w:cstheme="majorHAnsi"/>
          <w:color w:val="000000" w:themeColor="text1"/>
        </w:rPr>
        <w:t>.</w:t>
      </w:r>
    </w:p>
    <w:p w14:paraId="677E5FBF" w14:textId="77777777" w:rsidR="002E7C39" w:rsidRPr="00B87CAD" w:rsidRDefault="002E7C39" w:rsidP="002E7C39">
      <w:pPr>
        <w:rPr>
          <w:rFonts w:asciiTheme="majorHAnsi" w:hAnsiTheme="majorHAnsi" w:cstheme="majorHAnsi"/>
          <w:color w:val="000000" w:themeColor="text1"/>
        </w:rPr>
      </w:pPr>
      <w:r w:rsidRPr="00B87CAD">
        <w:rPr>
          <w:rStyle w:val="Style13ptBold"/>
          <w:rFonts w:asciiTheme="majorHAnsi" w:hAnsiTheme="majorHAnsi" w:cstheme="majorHAnsi"/>
          <w:color w:val="000000" w:themeColor="text1"/>
        </w:rPr>
        <w:t>Boley &amp; Byers 21</w:t>
      </w:r>
      <w:r w:rsidRPr="00B87CAD">
        <w:rPr>
          <w:rFonts w:asciiTheme="majorHAnsi" w:hAnsiTheme="majorHAnsi" w:cstheme="majorHAns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B87CAD">
          <w:rPr>
            <w:rStyle w:val="Hyperlink"/>
            <w:rFonts w:asciiTheme="majorHAnsi" w:hAnsiTheme="majorHAnsi" w:cstheme="majorHAnsi"/>
            <w:color w:val="000000" w:themeColor="text1"/>
          </w:rPr>
          <w:t>https://www.nature.com/articles/s41598-021-89909-7</w:t>
        </w:r>
      </w:hyperlink>
      <w:r w:rsidRPr="00B87CAD">
        <w:rPr>
          <w:rFonts w:asciiTheme="majorHAnsi" w:hAnsiTheme="majorHAnsi" w:cstheme="majorHAnsi"/>
          <w:color w:val="000000" w:themeColor="text1"/>
        </w:rPr>
        <w:t>] brett</w:t>
      </w:r>
    </w:p>
    <w:p w14:paraId="762C1E3D"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highlight w:val="green"/>
        </w:rPr>
        <w:t>Companies</w:t>
      </w:r>
      <w:r w:rsidRPr="00B87CAD">
        <w:rPr>
          <w:rStyle w:val="StyleUnderline"/>
          <w:rFonts w:asciiTheme="majorHAnsi" w:hAnsiTheme="majorHAnsi" w:cstheme="majorHAnsi"/>
          <w:color w:val="000000" w:themeColor="text1"/>
        </w:rPr>
        <w:t xml:space="preserve"> are placing satellites into orbit at an unprecedented frequency to </w:t>
      </w:r>
      <w:r w:rsidRPr="00B87CAD">
        <w:rPr>
          <w:rStyle w:val="StyleUnderline"/>
          <w:rFonts w:asciiTheme="majorHAnsi" w:hAnsiTheme="majorHAnsi" w:cstheme="majorHAnsi"/>
          <w:color w:val="000000" w:themeColor="text1"/>
          <w:highlight w:val="green"/>
        </w:rPr>
        <w:t xml:space="preserve">build </w:t>
      </w:r>
      <w:r w:rsidRPr="00B87CAD">
        <w:rPr>
          <w:rStyle w:val="Emphasis"/>
          <w:rFonts w:asciiTheme="majorHAnsi" w:hAnsiTheme="majorHAnsi" w:cstheme="majorHAnsi"/>
          <w:color w:val="000000" w:themeColor="text1"/>
          <w:highlight w:val="green"/>
        </w:rPr>
        <w:t>‘mega-constellations’</w:t>
      </w:r>
      <w:r w:rsidRPr="00B87CAD">
        <w:rPr>
          <w:rStyle w:val="StyleUnderline"/>
          <w:rFonts w:asciiTheme="majorHAnsi" w:hAnsiTheme="majorHAnsi" w:cstheme="majorHAnsi"/>
          <w:color w:val="000000" w:themeColor="text1"/>
          <w:highlight w:val="green"/>
        </w:rPr>
        <w:t xml:space="preserve"> of</w:t>
      </w:r>
      <w:r w:rsidRPr="00B87CAD">
        <w:rPr>
          <w:rStyle w:val="StyleUnderline"/>
          <w:rFonts w:asciiTheme="majorHAnsi" w:hAnsiTheme="majorHAnsi" w:cstheme="majorHAnsi"/>
          <w:color w:val="000000" w:themeColor="text1"/>
        </w:rPr>
        <w:t xml:space="preserve"> communications </w:t>
      </w:r>
      <w:r w:rsidRPr="00B87CAD">
        <w:rPr>
          <w:rStyle w:val="StyleUnderline"/>
          <w:rFonts w:asciiTheme="majorHAnsi" w:hAnsiTheme="majorHAnsi" w:cstheme="majorHAnsi"/>
          <w:color w:val="000000" w:themeColor="text1"/>
          <w:highlight w:val="green"/>
        </w:rPr>
        <w:t xml:space="preserve">satellites </w:t>
      </w:r>
      <w:r w:rsidRPr="00B87CAD">
        <w:rPr>
          <w:rStyle w:val="StyleUnderline"/>
          <w:rFonts w:asciiTheme="majorHAnsi" w:hAnsiTheme="majorHAnsi" w:cstheme="majorHAnsi"/>
          <w:color w:val="000000" w:themeColor="text1"/>
        </w:rPr>
        <w:t>in</w:t>
      </w:r>
      <w:r w:rsidRPr="00B87CAD">
        <w:rPr>
          <w:rFonts w:asciiTheme="majorHAnsi" w:hAnsiTheme="majorHAnsi" w:cstheme="majorHAnsi"/>
          <w:color w:val="000000" w:themeColor="text1"/>
          <w:sz w:val="16"/>
        </w:rPr>
        <w:t xml:space="preserve"> Low Earth Orbit (</w:t>
      </w:r>
      <w:r w:rsidRPr="00B87CAD">
        <w:rPr>
          <w:rStyle w:val="Emphasis"/>
          <w:rFonts w:asciiTheme="majorHAnsi" w:hAnsiTheme="majorHAnsi" w:cstheme="majorHAnsi"/>
          <w:color w:val="000000" w:themeColor="text1"/>
        </w:rPr>
        <w:t>LEO</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In two years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highlight w:val="green"/>
        </w:rPr>
        <w:t>the number</w:t>
      </w:r>
      <w:r w:rsidRPr="00B87CAD">
        <w:rPr>
          <w:rStyle w:val="StyleUnderline"/>
          <w:rFonts w:asciiTheme="majorHAnsi" w:hAnsiTheme="majorHAnsi" w:cstheme="majorHAnsi"/>
          <w:color w:val="000000" w:themeColor="text1"/>
        </w:rPr>
        <w:t xml:space="preserve"> of</w:t>
      </w:r>
      <w:r w:rsidRPr="00B87CAD">
        <w:rPr>
          <w:rFonts w:asciiTheme="majorHAnsi" w:hAnsiTheme="majorHAnsi" w:cstheme="majorHAnsi"/>
          <w:color w:val="000000" w:themeColor="text1"/>
          <w:sz w:val="16"/>
        </w:rPr>
        <w:t xml:space="preserve"> active and defunct </w:t>
      </w:r>
      <w:r w:rsidRPr="00B87CAD">
        <w:rPr>
          <w:rStyle w:val="StyleUnderline"/>
          <w:rFonts w:asciiTheme="majorHAnsi" w:hAnsiTheme="majorHAnsi" w:cstheme="majorHAnsi"/>
          <w:color w:val="000000" w:themeColor="text1"/>
        </w:rPr>
        <w:t xml:space="preserve">satellites </w:t>
      </w:r>
      <w:r w:rsidRPr="00B87CAD">
        <w:rPr>
          <w:rStyle w:val="StyleUnderline"/>
          <w:rFonts w:asciiTheme="majorHAnsi" w:hAnsiTheme="majorHAnsi" w:cstheme="majorHAnsi"/>
          <w:color w:val="000000" w:themeColor="text1"/>
          <w:highlight w:val="green"/>
        </w:rPr>
        <w:t xml:space="preserve">in </w:t>
      </w:r>
      <w:r w:rsidRPr="00B87CAD">
        <w:rPr>
          <w:rStyle w:val="Emphasis"/>
          <w:rFonts w:asciiTheme="majorHAnsi" w:hAnsiTheme="majorHAnsi" w:cstheme="majorHAnsi"/>
          <w:color w:val="000000" w:themeColor="text1"/>
          <w:highlight w:val="green"/>
        </w:rPr>
        <w:t>LEO</w:t>
      </w:r>
      <w:r w:rsidRPr="00B87CAD">
        <w:rPr>
          <w:rStyle w:val="StyleUnderline"/>
          <w:rFonts w:asciiTheme="majorHAnsi" w:hAnsiTheme="majorHAnsi" w:cstheme="majorHAnsi"/>
          <w:color w:val="000000" w:themeColor="text1"/>
          <w:highlight w:val="green"/>
        </w:rPr>
        <w:t xml:space="preserve"> has increased by</w:t>
      </w:r>
      <w:r w:rsidRPr="00B87CAD">
        <w:rPr>
          <w:rStyle w:val="StyleUnderline"/>
          <w:rFonts w:asciiTheme="majorHAnsi" w:hAnsiTheme="majorHAnsi" w:cstheme="majorHAnsi"/>
          <w:color w:val="000000" w:themeColor="text1"/>
        </w:rPr>
        <w:t xml:space="preserve"> over </w:t>
      </w:r>
      <w:r w:rsidRPr="00B87CAD">
        <w:rPr>
          <w:rStyle w:val="StyleUnderline"/>
          <w:rFonts w:asciiTheme="majorHAnsi" w:hAnsiTheme="majorHAnsi" w:cstheme="majorHAnsi"/>
          <w:color w:val="000000" w:themeColor="text1"/>
          <w:highlight w:val="green"/>
        </w:rPr>
        <w:t>50%</w:t>
      </w:r>
      <w:r w:rsidRPr="00B87CAD">
        <w:rPr>
          <w:rFonts w:asciiTheme="majorHAnsi" w:hAnsiTheme="majorHAnsi" w:cstheme="majorHAnsi"/>
          <w:color w:val="000000" w:themeColor="text1"/>
          <w:sz w:val="16"/>
          <w:highlight w:val="green"/>
        </w:rPr>
        <w:t>,</w:t>
      </w:r>
      <w:r w:rsidRPr="00B87CAD">
        <w:rPr>
          <w:rFonts w:asciiTheme="majorHAnsi" w:hAnsiTheme="majorHAnsi" w:cstheme="majorHAnsi"/>
          <w:color w:val="000000" w:themeColor="text1"/>
          <w:sz w:val="16"/>
        </w:rPr>
        <w:t xml:space="preserve"> to about </w:t>
      </w:r>
      <w:r w:rsidRPr="00B87CAD">
        <w:rPr>
          <w:rStyle w:val="Emphasis"/>
          <w:rFonts w:asciiTheme="majorHAnsi" w:hAnsiTheme="majorHAnsi" w:cstheme="majorHAnsi"/>
          <w:color w:val="000000" w:themeColor="text1"/>
        </w:rPr>
        <w:t>5000</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as of</w:t>
      </w:r>
      <w:r w:rsidRPr="00B87CAD">
        <w:rPr>
          <w:rFonts w:asciiTheme="majorHAnsi" w:hAnsiTheme="majorHAnsi" w:cstheme="majorHAnsi"/>
          <w:color w:val="000000" w:themeColor="text1"/>
          <w:sz w:val="16"/>
        </w:rPr>
        <w:t xml:space="preserve"> 30 </w:t>
      </w:r>
      <w:r w:rsidRPr="00B87CAD">
        <w:rPr>
          <w:rStyle w:val="StyleUnderline"/>
          <w:rFonts w:asciiTheme="majorHAnsi" w:hAnsiTheme="majorHAnsi" w:cstheme="majorHAnsi"/>
          <w:color w:val="000000" w:themeColor="text1"/>
        </w:rPr>
        <w:t xml:space="preserve">March </w:t>
      </w:r>
      <w:r w:rsidRPr="00B87CAD">
        <w:rPr>
          <w:rStyle w:val="Emphasis"/>
          <w:rFonts w:asciiTheme="majorHAnsi" w:hAnsiTheme="majorHAnsi" w:cstheme="majorHAnsi"/>
          <w:color w:val="000000" w:themeColor="text1"/>
        </w:rPr>
        <w:t>2021</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highlight w:val="green"/>
        </w:rPr>
        <w:t>SpaceX</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alone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is on track to </w:t>
      </w:r>
      <w:r w:rsidRPr="00B87CAD">
        <w:rPr>
          <w:rStyle w:val="StyleUnderline"/>
          <w:rFonts w:asciiTheme="majorHAnsi" w:hAnsiTheme="majorHAnsi" w:cstheme="majorHAnsi"/>
          <w:color w:val="000000" w:themeColor="text1"/>
          <w:highlight w:val="green"/>
        </w:rPr>
        <w:t>add 11,000</w:t>
      </w:r>
      <w:r w:rsidRPr="00B87CAD">
        <w:rPr>
          <w:rFonts w:asciiTheme="majorHAnsi" w:hAnsiTheme="majorHAnsi" w:cstheme="majorHAnsi"/>
          <w:color w:val="000000" w:themeColor="text1"/>
          <w:sz w:val="16"/>
        </w:rPr>
        <w:t xml:space="preserve"> more as it builds its Starlink mega-constellation </w:t>
      </w:r>
      <w:r w:rsidRPr="00B87CAD">
        <w:rPr>
          <w:rStyle w:val="StyleUnderline"/>
          <w:rFonts w:asciiTheme="majorHAnsi" w:hAnsiTheme="majorHAnsi" w:cstheme="majorHAnsi"/>
          <w:color w:val="000000" w:themeColor="text1"/>
          <w:highlight w:val="green"/>
        </w:rPr>
        <w:t>and</w:t>
      </w:r>
      <w:r w:rsidRPr="00B87CAD">
        <w:rPr>
          <w:rStyle w:val="StyleUnderline"/>
          <w:rFonts w:asciiTheme="majorHAnsi" w:hAnsiTheme="majorHAnsi" w:cstheme="majorHAnsi"/>
          <w:color w:val="000000" w:themeColor="text1"/>
        </w:rPr>
        <w:t xml:space="preserve"> has</w:t>
      </w:r>
      <w:r w:rsidRPr="00B87CAD">
        <w:rPr>
          <w:rFonts w:asciiTheme="majorHAnsi" w:hAnsiTheme="majorHAnsi" w:cstheme="majorHAnsi"/>
          <w:color w:val="000000" w:themeColor="text1"/>
          <w:sz w:val="16"/>
        </w:rPr>
        <w:t xml:space="preserve"> already </w:t>
      </w:r>
      <w:r w:rsidRPr="00B87CAD">
        <w:rPr>
          <w:rStyle w:val="StyleUnderline"/>
          <w:rFonts w:asciiTheme="majorHAnsi" w:hAnsiTheme="majorHAnsi" w:cstheme="majorHAnsi"/>
          <w:color w:val="000000" w:themeColor="text1"/>
          <w:highlight w:val="green"/>
        </w:rPr>
        <w:t>filed for</w:t>
      </w:r>
      <w:r w:rsidRPr="00B87CAD">
        <w:rPr>
          <w:rStyle w:val="StyleUnderline"/>
          <w:rFonts w:asciiTheme="majorHAnsi" w:hAnsiTheme="majorHAnsi" w:cstheme="majorHAnsi"/>
          <w:color w:val="000000" w:themeColor="text1"/>
        </w:rPr>
        <w:t xml:space="preserve"> permission for </w:t>
      </w:r>
      <w:r w:rsidRPr="00B87CAD">
        <w:rPr>
          <w:rStyle w:val="StyleUnderline"/>
          <w:rFonts w:asciiTheme="majorHAnsi" w:hAnsiTheme="majorHAnsi" w:cstheme="majorHAnsi"/>
          <w:color w:val="000000" w:themeColor="text1"/>
          <w:highlight w:val="green"/>
        </w:rPr>
        <w:t>another 30,000</w:t>
      </w:r>
      <w:r w:rsidRPr="00B87CAD">
        <w:rPr>
          <w:rFonts w:asciiTheme="majorHAnsi" w:hAnsiTheme="majorHAnsi" w:cstheme="majorHAnsi"/>
          <w:color w:val="000000" w:themeColor="text1"/>
          <w:sz w:val="16"/>
        </w:rPr>
        <w:t xml:space="preserve"> satellites </w:t>
      </w:r>
      <w:r w:rsidRPr="00B87CAD">
        <w:rPr>
          <w:rStyle w:val="StyleUnderline"/>
          <w:rFonts w:asciiTheme="majorHAnsi" w:hAnsiTheme="majorHAnsi" w:cstheme="majorHAnsi"/>
          <w:color w:val="000000" w:themeColor="text1"/>
        </w:rPr>
        <w:t>with the</w:t>
      </w:r>
      <w:r w:rsidRPr="00B87CAD">
        <w:rPr>
          <w:rFonts w:asciiTheme="majorHAnsi" w:hAnsiTheme="majorHAnsi" w:cstheme="majorHAnsi"/>
          <w:color w:val="000000" w:themeColor="text1"/>
          <w:sz w:val="16"/>
        </w:rPr>
        <w:t xml:space="preserve"> Federal Communications Commission (</w:t>
      </w:r>
      <w:r w:rsidRPr="00B87CAD">
        <w:rPr>
          <w:rStyle w:val="StyleUnderline"/>
          <w:rFonts w:asciiTheme="majorHAnsi" w:hAnsiTheme="majorHAnsi" w:cstheme="majorHAnsi"/>
          <w:color w:val="000000" w:themeColor="text1"/>
        </w:rPr>
        <w:t>FCC</w:t>
      </w:r>
      <w:r w:rsidRPr="00B87CAD">
        <w:rPr>
          <w:rFonts w:asciiTheme="majorHAnsi" w:hAnsiTheme="majorHAnsi" w:cstheme="majorHAnsi"/>
          <w:color w:val="000000" w:themeColor="text1"/>
          <w:sz w:val="16"/>
        </w:rPr>
        <w:t xml:space="preserve">)1. Others have similar plans, including </w:t>
      </w:r>
      <w:r w:rsidRPr="00B87CAD">
        <w:rPr>
          <w:rStyle w:val="Emphasis"/>
          <w:rFonts w:asciiTheme="majorHAnsi" w:hAnsiTheme="majorHAnsi" w:cstheme="majorHAnsi"/>
          <w:color w:val="000000" w:themeColor="text1"/>
        </w:rPr>
        <w:t>OneWeb, Amazon, Telesat,</w:t>
      </w:r>
      <w:r w:rsidRPr="00B87CAD">
        <w:rPr>
          <w:rFonts w:asciiTheme="majorHAnsi" w:hAnsiTheme="majorHAnsi" w:cstheme="majorHAnsi"/>
          <w:color w:val="000000" w:themeColor="text1"/>
          <w:sz w:val="16"/>
        </w:rPr>
        <w:t xml:space="preserve"> and GW, which is a Chinese state-owned company2. The </w:t>
      </w:r>
      <w:r w:rsidRPr="00B87CAD">
        <w:rPr>
          <w:rStyle w:val="StyleUnderline"/>
          <w:rFonts w:asciiTheme="majorHAnsi" w:hAnsiTheme="majorHAnsi" w:cstheme="majorHAnsi"/>
          <w:color w:val="000000" w:themeColor="text1"/>
        </w:rPr>
        <w:t>current governance system for LEO</w:t>
      </w:r>
      <w:r w:rsidRPr="00B87CAD">
        <w:rPr>
          <w:rFonts w:asciiTheme="majorHAnsi" w:hAnsiTheme="majorHAnsi" w:cstheme="majorHAnsi"/>
          <w:color w:val="000000" w:themeColor="text1"/>
          <w:sz w:val="16"/>
        </w:rPr>
        <w:t xml:space="preserve">, while slowly changing, </w:t>
      </w:r>
      <w:r w:rsidRPr="00B87CAD">
        <w:rPr>
          <w:rStyle w:val="StyleUnderline"/>
          <w:rFonts w:asciiTheme="majorHAnsi" w:hAnsiTheme="majorHAnsi" w:cstheme="majorHAnsi"/>
          <w:color w:val="000000" w:themeColor="text1"/>
        </w:rPr>
        <w:t xml:space="preserve">is ill-equipped to handle </w:t>
      </w:r>
      <w:r w:rsidRPr="00B87CAD">
        <w:rPr>
          <w:rStyle w:val="Emphasis"/>
          <w:rFonts w:asciiTheme="majorHAnsi" w:hAnsiTheme="majorHAnsi" w:cstheme="majorHAnsi"/>
          <w:color w:val="000000" w:themeColor="text1"/>
          <w:highlight w:val="green"/>
        </w:rPr>
        <w:t>large satellite systems</w:t>
      </w:r>
      <w:r w:rsidRPr="00B87CAD">
        <w:rPr>
          <w:rFonts w:asciiTheme="majorHAnsi" w:hAnsiTheme="majorHAnsi" w:cstheme="majorHAnsi"/>
          <w:color w:val="000000" w:themeColor="text1"/>
          <w:sz w:val="16"/>
        </w:rPr>
        <w:t xml:space="preserve">. Here, we outline how applying the consumer electronic model to </w:t>
      </w:r>
      <w:r w:rsidRPr="00B87CAD">
        <w:rPr>
          <w:rStyle w:val="StyleUnderline"/>
          <w:rFonts w:asciiTheme="majorHAnsi" w:hAnsiTheme="majorHAnsi" w:cstheme="majorHAnsi"/>
          <w:color w:val="000000" w:themeColor="text1"/>
        </w:rPr>
        <w:t xml:space="preserve">satellites could lead to </w:t>
      </w:r>
      <w:r w:rsidRPr="00B87CAD">
        <w:rPr>
          <w:rStyle w:val="Emphasis"/>
          <w:rFonts w:asciiTheme="majorHAnsi" w:hAnsiTheme="majorHAnsi" w:cstheme="majorHAnsi"/>
          <w:color w:val="000000" w:themeColor="text1"/>
        </w:rPr>
        <w:t>multiple tragedies of the commons</w:t>
      </w:r>
      <w:r w:rsidRPr="00B87CAD">
        <w:rPr>
          <w:rFonts w:asciiTheme="majorHAnsi" w:hAnsiTheme="majorHAnsi" w:cstheme="majorHAnsi"/>
          <w:color w:val="000000" w:themeColor="text1"/>
          <w:sz w:val="16"/>
        </w:rPr>
        <w:t xml:space="preserve">. Some of these are well known, such as </w:t>
      </w:r>
      <w:r w:rsidRPr="00B87CAD">
        <w:rPr>
          <w:rStyle w:val="StyleUnderline"/>
          <w:rFonts w:asciiTheme="majorHAnsi" w:hAnsiTheme="majorHAnsi" w:cstheme="majorHAnsi"/>
          <w:color w:val="000000" w:themeColor="text1"/>
        </w:rPr>
        <w:t xml:space="preserve">impediments to </w:t>
      </w:r>
      <w:r w:rsidRPr="00B87CAD">
        <w:rPr>
          <w:rStyle w:val="Emphasis"/>
          <w:rFonts w:asciiTheme="majorHAnsi" w:hAnsiTheme="majorHAnsi" w:cstheme="majorHAnsi"/>
          <w:color w:val="000000" w:themeColor="text1"/>
        </w:rPr>
        <w:t>astronomy</w:t>
      </w:r>
      <w:r w:rsidRPr="00B87CAD">
        <w:rPr>
          <w:rFonts w:asciiTheme="majorHAnsi" w:hAnsiTheme="majorHAnsi" w:cstheme="majorHAnsi"/>
          <w:color w:val="000000" w:themeColor="text1"/>
          <w:sz w:val="16"/>
        </w:rPr>
        <w:t xml:space="preserve"> and an </w:t>
      </w:r>
      <w:r w:rsidRPr="00B87CAD">
        <w:rPr>
          <w:rStyle w:val="StyleUnderline"/>
          <w:rFonts w:asciiTheme="majorHAnsi" w:hAnsiTheme="majorHAnsi" w:cstheme="majorHAnsi"/>
          <w:color w:val="000000" w:themeColor="text1"/>
          <w:highlight w:val="green"/>
        </w:rPr>
        <w:t xml:space="preserve">increased risk of </w:t>
      </w:r>
      <w:r w:rsidRPr="00B87CAD">
        <w:rPr>
          <w:rStyle w:val="Emphasis"/>
          <w:rFonts w:asciiTheme="majorHAnsi" w:hAnsiTheme="majorHAnsi" w:cstheme="majorHAnsi"/>
          <w:color w:val="000000" w:themeColor="text1"/>
          <w:highlight w:val="green"/>
        </w:rPr>
        <w:t>space debris</w:t>
      </w:r>
      <w:r w:rsidRPr="00B87CAD">
        <w:rPr>
          <w:rFonts w:asciiTheme="majorHAnsi" w:hAnsiTheme="majorHAnsi" w:cstheme="majorHAnsi"/>
          <w:color w:val="000000" w:themeColor="text1"/>
          <w:sz w:val="16"/>
        </w:rPr>
        <w:t xml:space="preserve">, while others have received insufficient attention, including </w:t>
      </w:r>
      <w:r w:rsidRPr="00B87CAD">
        <w:rPr>
          <w:rStyle w:val="StyleUnderline"/>
          <w:rFonts w:asciiTheme="majorHAnsi" w:hAnsiTheme="majorHAnsi" w:cstheme="majorHAnsi"/>
          <w:color w:val="000000" w:themeColor="text1"/>
        </w:rPr>
        <w:t xml:space="preserve">changes to the </w:t>
      </w:r>
      <w:r w:rsidRPr="00B87CAD">
        <w:rPr>
          <w:rStyle w:val="Emphasis"/>
          <w:rFonts w:asciiTheme="majorHAnsi" w:hAnsiTheme="majorHAnsi" w:cstheme="majorHAnsi"/>
          <w:color w:val="000000" w:themeColor="text1"/>
        </w:rPr>
        <w:t>chemistry</w:t>
      </w:r>
      <w:r w:rsidRPr="00B87CAD">
        <w:rPr>
          <w:rStyle w:val="StyleUnderline"/>
          <w:rFonts w:asciiTheme="majorHAnsi" w:hAnsiTheme="majorHAnsi" w:cstheme="majorHAnsi"/>
          <w:color w:val="000000" w:themeColor="text1"/>
        </w:rPr>
        <w:t xml:space="preserve"> of Earth’s </w:t>
      </w:r>
      <w:r w:rsidRPr="00B87CAD">
        <w:rPr>
          <w:rStyle w:val="Emphasis"/>
          <w:rFonts w:asciiTheme="majorHAnsi" w:hAnsiTheme="majorHAnsi" w:cstheme="majorHAnsi"/>
          <w:color w:val="000000" w:themeColor="text1"/>
        </w:rPr>
        <w:t>upper atmosphere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and</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increased dangers</w:t>
      </w:r>
      <w:r w:rsidRPr="00B87CAD">
        <w:rPr>
          <w:rStyle w:val="StyleUnderline"/>
          <w:rFonts w:asciiTheme="majorHAnsi" w:hAnsiTheme="majorHAnsi" w:cstheme="majorHAnsi"/>
          <w:color w:val="000000" w:themeColor="text1"/>
        </w:rPr>
        <w:t xml:space="preserve"> on Earth’s surface from </w:t>
      </w:r>
      <w:r w:rsidRPr="00B87CAD">
        <w:rPr>
          <w:rStyle w:val="Emphasis"/>
          <w:rFonts w:asciiTheme="majorHAnsi" w:hAnsiTheme="majorHAnsi" w:cstheme="majorHAnsi"/>
          <w:color w:val="000000" w:themeColor="text1"/>
        </w:rPr>
        <w:t>re-entered debris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The heavy use of certain orbital regions</w:t>
      </w:r>
      <w:r w:rsidRPr="00B87CAD">
        <w:rPr>
          <w:rFonts w:asciiTheme="majorHAnsi" w:hAnsiTheme="majorHAnsi" w:cstheme="majorHAnsi"/>
          <w:color w:val="000000" w:themeColor="text1"/>
          <w:sz w:val="16"/>
        </w:rPr>
        <w:t xml:space="preserve"> might also </w:t>
      </w:r>
      <w:r w:rsidRPr="00B87CAD">
        <w:rPr>
          <w:rStyle w:val="StyleUnderline"/>
          <w:rFonts w:asciiTheme="majorHAnsi" w:hAnsiTheme="majorHAnsi" w:cstheme="majorHAnsi"/>
          <w:color w:val="000000" w:themeColor="text1"/>
        </w:rPr>
        <w:t>result in</w:t>
      </w:r>
      <w:r w:rsidRPr="00B87CAD">
        <w:rPr>
          <w:rFonts w:asciiTheme="majorHAnsi" w:hAnsiTheme="majorHAnsi" w:cstheme="majorHAnsi"/>
          <w:color w:val="000000" w:themeColor="text1"/>
          <w:sz w:val="16"/>
        </w:rPr>
        <w:t xml:space="preserve"> a </w:t>
      </w:r>
      <w:r w:rsidRPr="00B87CAD">
        <w:rPr>
          <w:rStyle w:val="StyleUnderline"/>
          <w:rFonts w:asciiTheme="majorHAnsi" w:hAnsiTheme="majorHAnsi" w:cstheme="majorHAnsi"/>
          <w:color w:val="000000" w:themeColor="text1"/>
        </w:rPr>
        <w:t>de facto exclusion of other actors from them</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violating the</w:t>
      </w:r>
      <w:r w:rsidRPr="00B87CAD">
        <w:rPr>
          <w:rFonts w:asciiTheme="majorHAnsi" w:hAnsiTheme="majorHAnsi" w:cstheme="majorHAnsi"/>
          <w:color w:val="000000" w:themeColor="text1"/>
          <w:sz w:val="16"/>
        </w:rPr>
        <w:t xml:space="preserve"> 1967 </w:t>
      </w:r>
      <w:r w:rsidRPr="00B87CAD">
        <w:rPr>
          <w:rStyle w:val="Emphasis"/>
          <w:rFonts w:asciiTheme="majorHAnsi" w:hAnsiTheme="majorHAnsi" w:cstheme="majorHAnsi"/>
          <w:color w:val="000000" w:themeColor="text1"/>
        </w:rPr>
        <w:t>O</w:t>
      </w:r>
      <w:r w:rsidRPr="00B87CAD">
        <w:rPr>
          <w:rFonts w:asciiTheme="majorHAnsi" w:hAnsiTheme="majorHAnsi" w:cstheme="majorHAnsi"/>
          <w:color w:val="000000" w:themeColor="text1"/>
          <w:sz w:val="16"/>
        </w:rPr>
        <w:t xml:space="preserve">uter </w:t>
      </w:r>
      <w:r w:rsidRPr="00B87CAD">
        <w:rPr>
          <w:rStyle w:val="Emphasis"/>
          <w:rFonts w:asciiTheme="majorHAnsi" w:hAnsiTheme="majorHAnsi" w:cstheme="majorHAnsi"/>
          <w:color w:val="000000" w:themeColor="text1"/>
        </w:rPr>
        <w:t>S</w:t>
      </w:r>
      <w:r w:rsidRPr="00B87CAD">
        <w:rPr>
          <w:rFonts w:asciiTheme="majorHAnsi" w:hAnsiTheme="majorHAnsi" w:cstheme="majorHAnsi"/>
          <w:color w:val="000000" w:themeColor="text1"/>
          <w:sz w:val="16"/>
        </w:rPr>
        <w:t xml:space="preserve">pace </w:t>
      </w:r>
      <w:r w:rsidRPr="00B87CAD">
        <w:rPr>
          <w:rStyle w:val="Emphasis"/>
          <w:rFonts w:asciiTheme="majorHAnsi" w:hAnsiTheme="majorHAnsi" w:cstheme="majorHAnsi"/>
          <w:color w:val="000000" w:themeColor="text1"/>
        </w:rPr>
        <w:t>T</w:t>
      </w:r>
      <w:r w:rsidRPr="00B87CAD">
        <w:rPr>
          <w:rFonts w:asciiTheme="majorHAnsi" w:hAnsiTheme="majorHAnsi" w:cstheme="majorHAnsi"/>
          <w:color w:val="000000" w:themeColor="text1"/>
          <w:sz w:val="16"/>
        </w:rPr>
        <w:t xml:space="preserve">reaty. </w:t>
      </w:r>
      <w:r w:rsidRPr="00B87CAD">
        <w:rPr>
          <w:rStyle w:val="StyleUnderline"/>
          <w:rFonts w:asciiTheme="majorHAnsi" w:hAnsiTheme="majorHAnsi" w:cstheme="majorHAnsi"/>
          <w:color w:val="000000" w:themeColor="text1"/>
        </w:rPr>
        <w:t>All of these challenges could be addressed</w:t>
      </w:r>
      <w:r w:rsidRPr="00B87CAD">
        <w:rPr>
          <w:rFonts w:asciiTheme="majorHAnsi" w:hAnsiTheme="majorHAnsi" w:cstheme="majorHAnsi"/>
          <w:color w:val="000000" w:themeColor="text1"/>
          <w:sz w:val="16"/>
        </w:rPr>
        <w:t xml:space="preserve"> in a coordinated manner </w:t>
      </w:r>
      <w:r w:rsidRPr="00B87CAD">
        <w:rPr>
          <w:rStyle w:val="StyleUnderline"/>
          <w:rFonts w:asciiTheme="majorHAnsi" w:hAnsiTheme="majorHAnsi" w:cstheme="majorHAnsi"/>
          <w:color w:val="000000" w:themeColor="text1"/>
        </w:rPr>
        <w:t>through multilateral law-making</w:t>
      </w:r>
      <w:r w:rsidRPr="00B87CAD">
        <w:rPr>
          <w:rFonts w:asciiTheme="majorHAnsi" w:hAnsiTheme="majorHAnsi" w:cstheme="majorHAns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B87CAD">
        <w:rPr>
          <w:rStyle w:val="Emphasis"/>
          <w:rFonts w:asciiTheme="majorHAnsi" w:hAnsiTheme="majorHAnsi" w:cstheme="majorHAnsi"/>
          <w:color w:val="000000" w:themeColor="text1"/>
        </w:rPr>
        <w:t>mega-constellations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require a shift in</w:t>
      </w:r>
      <w:r w:rsidRPr="00B87CAD">
        <w:rPr>
          <w:rFonts w:asciiTheme="majorHAnsi" w:hAnsiTheme="majorHAnsi" w:cstheme="majorHAnsi"/>
          <w:color w:val="000000" w:themeColor="text1"/>
          <w:sz w:val="16"/>
        </w:rPr>
        <w:t xml:space="preserve"> perspectives and </w:t>
      </w:r>
      <w:r w:rsidRPr="00B87CAD">
        <w:rPr>
          <w:rStyle w:val="StyleUnderline"/>
          <w:rFonts w:asciiTheme="majorHAnsi" w:hAnsiTheme="majorHAnsi" w:cstheme="majorHAnsi"/>
          <w:color w:val="000000" w:themeColor="text1"/>
        </w:rPr>
        <w:t>policies</w:t>
      </w:r>
      <w:r w:rsidRPr="00B87CAD">
        <w:rPr>
          <w:rFonts w:asciiTheme="majorHAnsi" w:hAnsiTheme="majorHAnsi" w:cstheme="majorHAnsi"/>
          <w:color w:val="000000" w:themeColor="text1"/>
          <w:sz w:val="16"/>
        </w:rPr>
        <w:t>: from looking at single satellites, to evaluating systems of thousands of satellites, and doing so within an understanding of the limitations of Earth’s environment, including its orbits.</w:t>
      </w:r>
    </w:p>
    <w:p w14:paraId="15911408"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highlight w:val="green"/>
        </w:rPr>
        <w:t>Thousands</w:t>
      </w:r>
      <w:r w:rsidRPr="00B87CAD">
        <w:rPr>
          <w:rStyle w:val="StyleUnderline"/>
          <w:rFonts w:asciiTheme="majorHAnsi" w:hAnsiTheme="majorHAnsi" w:cstheme="majorHAnsi"/>
          <w:color w:val="000000" w:themeColor="text1"/>
        </w:rPr>
        <w:t xml:space="preserve"> of </w:t>
      </w:r>
      <w:r w:rsidRPr="00B87CAD">
        <w:rPr>
          <w:rStyle w:val="Emphasis"/>
          <w:rFonts w:asciiTheme="majorHAnsi" w:hAnsiTheme="majorHAnsi" w:cstheme="majorHAnsi"/>
          <w:color w:val="000000" w:themeColor="text1"/>
        </w:rPr>
        <w:t>satellites</w:t>
      </w:r>
      <w:r w:rsidRPr="00B87CAD">
        <w:rPr>
          <w:rFonts w:asciiTheme="majorHAnsi" w:hAnsiTheme="majorHAnsi" w:cstheme="majorHAnsi"/>
          <w:color w:val="000000" w:themeColor="text1"/>
          <w:sz w:val="16"/>
        </w:rPr>
        <w:t xml:space="preserve"> and 1500 rocket bodies </w:t>
      </w:r>
      <w:r w:rsidRPr="00B87CAD">
        <w:rPr>
          <w:rStyle w:val="StyleUnderline"/>
          <w:rFonts w:asciiTheme="majorHAnsi" w:hAnsiTheme="majorHAnsi" w:cstheme="majorHAnsi"/>
          <w:color w:val="000000" w:themeColor="text1"/>
          <w:highlight w:val="green"/>
        </w:rPr>
        <w:t xml:space="preserve">provide </w:t>
      </w:r>
      <w:r w:rsidRPr="00B87CAD">
        <w:rPr>
          <w:rStyle w:val="Emphasis"/>
          <w:rFonts w:asciiTheme="majorHAnsi" w:hAnsiTheme="majorHAnsi" w:cstheme="majorHAnsi"/>
          <w:color w:val="000000" w:themeColor="text1"/>
          <w:highlight w:val="green"/>
        </w:rPr>
        <w:t>considerable mass</w:t>
      </w:r>
      <w:r w:rsidRPr="00B87CAD">
        <w:rPr>
          <w:rStyle w:val="StyleUnderline"/>
          <w:rFonts w:asciiTheme="majorHAnsi" w:hAnsiTheme="majorHAnsi" w:cstheme="majorHAnsi"/>
          <w:color w:val="000000" w:themeColor="text1"/>
        </w:rPr>
        <w:t xml:space="preserve"> in LEO</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highlight w:val="green"/>
        </w:rPr>
        <w:t>which</w:t>
      </w:r>
      <w:r w:rsidRPr="00B87CAD">
        <w:rPr>
          <w:rStyle w:val="StyleUnderline"/>
          <w:rFonts w:asciiTheme="majorHAnsi" w:hAnsiTheme="majorHAnsi" w:cstheme="majorHAnsi"/>
          <w:color w:val="000000" w:themeColor="text1"/>
        </w:rPr>
        <w:t xml:space="preserve"> can </w:t>
      </w:r>
      <w:r w:rsidRPr="00B87CAD">
        <w:rPr>
          <w:rStyle w:val="StyleUnderline"/>
          <w:rFonts w:asciiTheme="majorHAnsi" w:hAnsiTheme="majorHAnsi" w:cstheme="majorHAnsi"/>
          <w:color w:val="000000" w:themeColor="text1"/>
          <w:highlight w:val="green"/>
        </w:rPr>
        <w:t xml:space="preserve">break </w:t>
      </w:r>
      <w:r w:rsidRPr="00B87CAD">
        <w:rPr>
          <w:rStyle w:val="StyleUnderline"/>
          <w:rFonts w:asciiTheme="majorHAnsi" w:hAnsiTheme="majorHAnsi" w:cstheme="majorHAnsi"/>
          <w:color w:val="000000" w:themeColor="text1"/>
        </w:rPr>
        <w:t xml:space="preserve">into debris </w:t>
      </w:r>
      <w:r w:rsidRPr="00B87CAD">
        <w:rPr>
          <w:rStyle w:val="StyleUnderline"/>
          <w:rFonts w:asciiTheme="majorHAnsi" w:hAnsiTheme="majorHAnsi" w:cstheme="majorHAnsi"/>
          <w:color w:val="000000" w:themeColor="text1"/>
          <w:highlight w:val="green"/>
        </w:rPr>
        <w:t>upon</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collisions</w:t>
      </w:r>
      <w:r w:rsidRPr="00B87CAD">
        <w:rPr>
          <w:rStyle w:val="StyleUnderline"/>
          <w:rFonts w:asciiTheme="majorHAnsi" w:hAnsiTheme="majorHAnsi" w:cstheme="majorHAnsi"/>
          <w:color w:val="000000" w:themeColor="text1"/>
        </w:rPr>
        <w:t xml:space="preserve">, explosions, </w:t>
      </w:r>
      <w:r w:rsidRPr="00B87CAD">
        <w:rPr>
          <w:rStyle w:val="StyleUnderline"/>
          <w:rFonts w:asciiTheme="majorHAnsi" w:hAnsiTheme="majorHAnsi" w:cstheme="majorHAnsi"/>
          <w:color w:val="000000" w:themeColor="text1"/>
          <w:highlight w:val="green"/>
        </w:rPr>
        <w:t>or</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degradation</w:t>
      </w:r>
      <w:r w:rsidRPr="00B87CAD">
        <w:rPr>
          <w:rStyle w:val="StyleUnderline"/>
          <w:rFonts w:asciiTheme="majorHAnsi" w:hAnsiTheme="majorHAnsi" w:cstheme="majorHAnsi"/>
          <w:color w:val="000000" w:themeColor="text1"/>
        </w:rPr>
        <w:t xml:space="preserve"> in the </w:t>
      </w:r>
      <w:r w:rsidRPr="00B87CAD">
        <w:rPr>
          <w:rStyle w:val="Emphasis"/>
          <w:rFonts w:asciiTheme="majorHAnsi" w:hAnsiTheme="majorHAnsi" w:cstheme="majorHAnsi"/>
          <w:color w:val="000000" w:themeColor="text1"/>
        </w:rPr>
        <w:t>harsh space environment</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highlight w:val="green"/>
        </w:rPr>
        <w:t>Fragmentations</w:t>
      </w:r>
      <w:r w:rsidRPr="00B87CAD">
        <w:rPr>
          <w:rStyle w:val="StyleUnderline"/>
          <w:rFonts w:asciiTheme="majorHAnsi" w:hAnsiTheme="majorHAnsi" w:cstheme="majorHAnsi"/>
          <w:color w:val="000000" w:themeColor="text1"/>
          <w:highlight w:val="green"/>
        </w:rPr>
        <w:t xml:space="preserve"> increase</w:t>
      </w:r>
      <w:r w:rsidRPr="00B87CAD">
        <w:rPr>
          <w:rFonts w:asciiTheme="majorHAnsi" w:hAnsiTheme="majorHAnsi" w:cstheme="majorHAnsi"/>
          <w:color w:val="000000" w:themeColor="text1"/>
          <w:sz w:val="16"/>
        </w:rPr>
        <w:t xml:space="preserve"> the </w:t>
      </w:r>
      <w:r w:rsidRPr="00B87CAD">
        <w:rPr>
          <w:rStyle w:val="Emphasis"/>
          <w:rFonts w:asciiTheme="majorHAnsi" w:hAnsiTheme="majorHAnsi" w:cstheme="majorHAnsi"/>
          <w:color w:val="000000" w:themeColor="text1"/>
        </w:rPr>
        <w:t>cross-section of orbiting material</w:t>
      </w:r>
      <w:r w:rsidRPr="00B87CAD">
        <w:rPr>
          <w:rStyle w:val="StyleUnderline"/>
          <w:rFonts w:asciiTheme="majorHAnsi" w:hAnsiTheme="majorHAnsi" w:cstheme="majorHAnsi"/>
          <w:color w:val="000000" w:themeColor="text1"/>
        </w:rPr>
        <w:t xml:space="preserve">, and with it, the </w:t>
      </w:r>
      <w:r w:rsidRPr="00B87CAD">
        <w:rPr>
          <w:rStyle w:val="Emphasis"/>
          <w:rFonts w:asciiTheme="majorHAnsi" w:hAnsiTheme="majorHAnsi" w:cstheme="majorHAnsi"/>
          <w:color w:val="000000" w:themeColor="text1"/>
          <w:highlight w:val="green"/>
        </w:rPr>
        <w:t>collision probability</w:t>
      </w:r>
      <w:r w:rsidRPr="00B87CAD">
        <w:rPr>
          <w:rStyle w:val="StyleUnderline"/>
          <w:rFonts w:asciiTheme="majorHAnsi" w:hAnsiTheme="majorHAnsi" w:cstheme="majorHAnsi"/>
          <w:color w:val="000000" w:themeColor="text1"/>
          <w:highlight w:val="green"/>
        </w:rPr>
        <w:t xml:space="preserve"> per time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Eventually, </w:t>
      </w:r>
      <w:r w:rsidRPr="00B87CAD">
        <w:rPr>
          <w:rStyle w:val="StyleUnderline"/>
          <w:rFonts w:asciiTheme="majorHAnsi" w:hAnsiTheme="majorHAnsi" w:cstheme="majorHAnsi"/>
          <w:color w:val="000000" w:themeColor="text1"/>
          <w:highlight w:val="green"/>
        </w:rPr>
        <w:t>collisions could dominate</w:t>
      </w:r>
      <w:r w:rsidRPr="00B87CAD">
        <w:rPr>
          <w:rStyle w:val="StyleUnderline"/>
          <w:rFonts w:asciiTheme="majorHAnsi" w:hAnsiTheme="majorHAnsi" w:cstheme="majorHAnsi"/>
          <w:color w:val="000000" w:themeColor="text1"/>
        </w:rPr>
        <w:t xml:space="preserve"> on-orbit evolution, </w:t>
      </w:r>
      <w:r w:rsidRPr="00B87CAD">
        <w:rPr>
          <w:rStyle w:val="StyleUnderline"/>
          <w:rFonts w:asciiTheme="majorHAnsi" w:hAnsiTheme="majorHAnsi" w:cstheme="majorHAnsi"/>
          <w:color w:val="000000" w:themeColor="text1"/>
          <w:highlight w:val="green"/>
        </w:rPr>
        <w:t xml:space="preserve">a situation called the </w:t>
      </w:r>
      <w:r w:rsidRPr="00B87CAD">
        <w:rPr>
          <w:rStyle w:val="Emphasis"/>
          <w:rFonts w:asciiTheme="majorHAnsi" w:hAnsiTheme="majorHAnsi" w:cstheme="majorHAnsi"/>
          <w:color w:val="000000" w:themeColor="text1"/>
          <w:highlight w:val="green"/>
        </w:rPr>
        <w:t>Kessler Syndrome</w:t>
      </w:r>
      <w:r w:rsidRPr="00B87CAD">
        <w:rPr>
          <w:rFonts w:asciiTheme="majorHAnsi" w:hAnsiTheme="majorHAnsi" w:cstheme="majorHAns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87CAD">
        <w:rPr>
          <w:rStyle w:val="StyleUnderline"/>
          <w:rFonts w:asciiTheme="majorHAnsi" w:hAnsiTheme="majorHAnsi" w:cstheme="majorHAnsi"/>
          <w:color w:val="000000" w:themeColor="text1"/>
          <w:highlight w:val="green"/>
        </w:rPr>
        <w:t>Simulations of</w:t>
      </w:r>
      <w:r w:rsidRPr="00B87CAD">
        <w:rPr>
          <w:rStyle w:val="StyleUnderline"/>
          <w:rFonts w:asciiTheme="majorHAnsi" w:hAnsiTheme="majorHAnsi" w:cstheme="majorHAnsi"/>
          <w:color w:val="000000" w:themeColor="text1"/>
        </w:rPr>
        <w:t xml:space="preserve"> the </w:t>
      </w:r>
      <w:r w:rsidRPr="00B87CAD">
        <w:rPr>
          <w:rStyle w:val="Emphasis"/>
          <w:rFonts w:asciiTheme="majorHAnsi" w:hAnsiTheme="majorHAnsi" w:cstheme="majorHAnsi"/>
          <w:color w:val="000000" w:themeColor="text1"/>
          <w:highlight w:val="green"/>
        </w:rPr>
        <w:t>long-term evolution</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of debris suggest</w:t>
      </w:r>
      <w:r w:rsidRPr="00B87CAD">
        <w:rPr>
          <w:rStyle w:val="StyleUnderline"/>
          <w:rFonts w:asciiTheme="majorHAnsi" w:hAnsiTheme="majorHAnsi" w:cstheme="majorHAnsi"/>
          <w:color w:val="000000" w:themeColor="text1"/>
        </w:rPr>
        <w:t xml:space="preserve"> that LEO is already in the</w:t>
      </w:r>
      <w:r w:rsidRPr="00B87CAD">
        <w:rPr>
          <w:rFonts w:asciiTheme="majorHAnsi" w:hAnsiTheme="majorHAnsi" w:cstheme="majorHAnsi"/>
          <w:color w:val="000000" w:themeColor="text1"/>
          <w:sz w:val="16"/>
        </w:rPr>
        <w:t xml:space="preserve"> protracted </w:t>
      </w:r>
      <w:r w:rsidRPr="00B87CAD">
        <w:rPr>
          <w:rStyle w:val="Emphasis"/>
          <w:rFonts w:asciiTheme="majorHAnsi" w:hAnsiTheme="majorHAnsi" w:cstheme="majorHAnsi"/>
          <w:color w:val="000000" w:themeColor="text1"/>
          <w:highlight w:val="green"/>
        </w:rPr>
        <w:t xml:space="preserve">initial stages </w:t>
      </w:r>
      <w:r w:rsidRPr="00B87CAD">
        <w:rPr>
          <w:rStyle w:val="Emphasis"/>
          <w:rFonts w:asciiTheme="majorHAnsi" w:hAnsiTheme="majorHAnsi" w:cstheme="majorHAnsi"/>
          <w:color w:val="000000" w:themeColor="text1"/>
        </w:rPr>
        <w:t>of the Kessler Syndrome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highlight w:val="green"/>
        </w:rPr>
        <w:t>but that this could be managed</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through</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a</w:t>
      </w:r>
      <w:r w:rsidRPr="00B87CAD">
        <w:rPr>
          <w:rFonts w:asciiTheme="majorHAnsi" w:hAnsiTheme="majorHAnsi" w:cstheme="majorHAnsi"/>
          <w:color w:val="000000" w:themeColor="text1"/>
          <w:sz w:val="16"/>
        </w:rPr>
        <w:t xml:space="preserve">ctive </w:t>
      </w:r>
      <w:r w:rsidRPr="00B87CAD">
        <w:rPr>
          <w:rStyle w:val="Emphasis"/>
          <w:rFonts w:asciiTheme="majorHAnsi" w:hAnsiTheme="majorHAnsi" w:cstheme="majorHAnsi"/>
          <w:color w:val="000000" w:themeColor="text1"/>
        </w:rPr>
        <w:t>d</w:t>
      </w:r>
      <w:r w:rsidRPr="00B87CAD">
        <w:rPr>
          <w:rFonts w:asciiTheme="majorHAnsi" w:hAnsiTheme="majorHAnsi" w:cstheme="majorHAnsi"/>
          <w:color w:val="000000" w:themeColor="text1"/>
          <w:sz w:val="16"/>
        </w:rPr>
        <w:t xml:space="preserve">ebris </w:t>
      </w:r>
      <w:r w:rsidRPr="00B87CAD">
        <w:rPr>
          <w:rStyle w:val="Emphasis"/>
          <w:rFonts w:asciiTheme="majorHAnsi" w:hAnsiTheme="majorHAnsi" w:cstheme="majorHAnsi"/>
          <w:color w:val="000000" w:themeColor="text1"/>
        </w:rPr>
        <w:t>r</w:t>
      </w:r>
      <w:r w:rsidRPr="00B87CAD">
        <w:rPr>
          <w:rFonts w:asciiTheme="majorHAnsi" w:hAnsiTheme="majorHAnsi" w:cstheme="majorHAnsi"/>
          <w:color w:val="000000" w:themeColor="text1"/>
          <w:sz w:val="16"/>
        </w:rPr>
        <w:t xml:space="preserve">emoval4. </w:t>
      </w:r>
      <w:r w:rsidRPr="00B87CAD">
        <w:rPr>
          <w:rStyle w:val="StyleUnderline"/>
          <w:rFonts w:asciiTheme="majorHAnsi" w:hAnsiTheme="majorHAnsi" w:cstheme="majorHAnsi"/>
          <w:color w:val="000000" w:themeColor="text1"/>
        </w:rPr>
        <w:t xml:space="preserve">The </w:t>
      </w:r>
      <w:r w:rsidRPr="00B87CAD">
        <w:rPr>
          <w:rStyle w:val="StyleUnderline"/>
          <w:rFonts w:asciiTheme="majorHAnsi" w:hAnsiTheme="majorHAnsi" w:cstheme="majorHAnsi"/>
          <w:color w:val="000000" w:themeColor="text1"/>
          <w:highlight w:val="green"/>
        </w:rPr>
        <w:t>addition of</w:t>
      </w:r>
      <w:r w:rsidRPr="00B87CAD">
        <w:rPr>
          <w:rStyle w:val="StyleUnderline"/>
          <w:rFonts w:asciiTheme="majorHAnsi" w:hAnsiTheme="majorHAnsi" w:cstheme="majorHAnsi"/>
          <w:color w:val="000000" w:themeColor="text1"/>
        </w:rPr>
        <w:t xml:space="preserve"> satellite </w:t>
      </w:r>
      <w:r w:rsidRPr="00B87CAD">
        <w:rPr>
          <w:rStyle w:val="Emphasis"/>
          <w:rFonts w:asciiTheme="majorHAnsi" w:hAnsiTheme="majorHAnsi" w:cstheme="majorHAnsi"/>
          <w:color w:val="000000" w:themeColor="text1"/>
          <w:highlight w:val="green"/>
        </w:rPr>
        <w:t>mega-constellations</w:t>
      </w:r>
      <w:r w:rsidRPr="00B87CAD">
        <w:rPr>
          <w:rStyle w:val="StyleUnderline"/>
          <w:rFonts w:asciiTheme="majorHAnsi" w:hAnsiTheme="majorHAnsi" w:cstheme="majorHAnsi"/>
          <w:color w:val="000000" w:themeColor="text1"/>
        </w:rPr>
        <w:t xml:space="preserve"> and the general proliferation of low-cost satellites </w:t>
      </w:r>
      <w:r w:rsidRPr="00B87CAD">
        <w:rPr>
          <w:rStyle w:val="StyleUnderline"/>
          <w:rFonts w:asciiTheme="majorHAnsi" w:hAnsiTheme="majorHAnsi" w:cstheme="majorHAnsi"/>
          <w:color w:val="000000" w:themeColor="text1"/>
          <w:highlight w:val="green"/>
        </w:rPr>
        <w:t xml:space="preserve">in LEO </w:t>
      </w:r>
      <w:r w:rsidRPr="00B87CAD">
        <w:rPr>
          <w:rStyle w:val="Emphasis"/>
          <w:rFonts w:asciiTheme="majorHAnsi" w:hAnsiTheme="majorHAnsi" w:cstheme="majorHAnsi"/>
          <w:color w:val="000000" w:themeColor="text1"/>
          <w:highlight w:val="green"/>
        </w:rPr>
        <w:t>stresses the environment further</w:t>
      </w:r>
      <w:r w:rsidRPr="00B87CAD">
        <w:rPr>
          <w:rFonts w:asciiTheme="majorHAnsi" w:hAnsiTheme="majorHAnsi" w:cstheme="majorHAnsi"/>
          <w:color w:val="000000" w:themeColor="text1"/>
          <w:sz w:val="16"/>
        </w:rPr>
        <w:t>5,6,7,8.</w:t>
      </w:r>
    </w:p>
    <w:p w14:paraId="79BA32C5"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Results</w:t>
      </w:r>
    </w:p>
    <w:p w14:paraId="773AB4C9"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The overall setting</w:t>
      </w:r>
    </w:p>
    <w:p w14:paraId="223681BA"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201B760B"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1</w:t>
      </w:r>
    </w:p>
    <w:p w14:paraId="588C43AF"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1 omitted]</w:t>
      </w:r>
      <w:r w:rsidRPr="00B87CAD">
        <w:rPr>
          <w:rFonts w:asciiTheme="majorHAnsi" w:hAnsiTheme="majorHAnsi" w:cstheme="majorHAnsi"/>
          <w:color w:val="000000" w:themeColor="text1"/>
          <w:sz w:val="8"/>
          <w:szCs w:val="8"/>
        </w:rPr>
        <w:tab/>
      </w:r>
    </w:p>
    <w:p w14:paraId="180D798D"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7FCDC0E"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lastRenderedPageBreak/>
        <w:t>Full size image</w:t>
      </w:r>
    </w:p>
    <w:p w14:paraId="1A92EA04"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12868A2"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2</w:t>
      </w:r>
    </w:p>
    <w:p w14:paraId="5642C5C6"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2 omitted]</w:t>
      </w:r>
    </w:p>
    <w:p w14:paraId="5AAA1C3D"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B0A2BCC"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Full size image</w:t>
      </w:r>
    </w:p>
    <w:p w14:paraId="603F1091"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When completed, </w:t>
      </w:r>
      <w:r w:rsidRPr="00B87CAD">
        <w:rPr>
          <w:rStyle w:val="Emphasis"/>
          <w:rFonts w:asciiTheme="majorHAnsi" w:hAnsiTheme="majorHAnsi" w:cstheme="majorHAnsi"/>
          <w:color w:val="000000" w:themeColor="text1"/>
          <w:highlight w:val="green"/>
        </w:rPr>
        <w:t>Starlink</w:t>
      </w:r>
      <w:r w:rsidRPr="00B87CAD">
        <w:rPr>
          <w:rStyle w:val="StyleUnderline"/>
          <w:rFonts w:asciiTheme="majorHAnsi" w:hAnsiTheme="majorHAnsi" w:cstheme="majorHAnsi"/>
          <w:color w:val="000000" w:themeColor="text1"/>
        </w:rPr>
        <w:t xml:space="preserve"> will include about as many satellites as there are trackable debris pieces</w:t>
      </w:r>
      <w:r w:rsidRPr="00B87CAD">
        <w:rPr>
          <w:rFonts w:asciiTheme="majorHAnsi" w:hAnsiTheme="majorHAnsi" w:cstheme="majorHAnsi"/>
          <w:color w:val="000000" w:themeColor="text1"/>
          <w:sz w:val="16"/>
        </w:rPr>
        <w:t xml:space="preserve"> today, </w:t>
      </w:r>
      <w:r w:rsidRPr="00B87CAD">
        <w:rPr>
          <w:rStyle w:val="StyleUnderline"/>
          <w:rFonts w:asciiTheme="majorHAnsi" w:hAnsiTheme="majorHAnsi" w:cstheme="majorHAnsi"/>
          <w:color w:val="000000" w:themeColor="text1"/>
        </w:rPr>
        <w:t xml:space="preserve">while its </w:t>
      </w:r>
      <w:r w:rsidRPr="00B87CAD">
        <w:rPr>
          <w:rStyle w:val="Emphasis"/>
          <w:rFonts w:asciiTheme="majorHAnsi" w:hAnsiTheme="majorHAnsi" w:cstheme="majorHAnsi"/>
          <w:color w:val="000000" w:themeColor="text1"/>
          <w:highlight w:val="green"/>
        </w:rPr>
        <w:t>total mass</w:t>
      </w:r>
      <w:r w:rsidRPr="00B87CAD">
        <w:rPr>
          <w:rStyle w:val="Emphasis"/>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will equal all</w:t>
      </w:r>
      <w:r w:rsidRPr="00B87CAD">
        <w:rPr>
          <w:rStyle w:val="Emphasis"/>
          <w:rFonts w:asciiTheme="majorHAnsi" w:hAnsiTheme="majorHAnsi" w:cstheme="majorHAnsi"/>
          <w:color w:val="000000" w:themeColor="text1"/>
        </w:rPr>
        <w:t xml:space="preserve"> the </w:t>
      </w:r>
      <w:r w:rsidRPr="00B87CAD">
        <w:rPr>
          <w:rStyle w:val="Emphasis"/>
          <w:rFonts w:asciiTheme="majorHAnsi" w:hAnsiTheme="majorHAnsi" w:cstheme="majorHAnsi"/>
          <w:color w:val="000000" w:themeColor="text1"/>
          <w:highlight w:val="green"/>
        </w:rPr>
        <w:t>mass currently in LEO</w:t>
      </w:r>
      <w:r w:rsidRPr="00B87CAD">
        <w:rPr>
          <w:rStyle w:val="StyleUnderline"/>
          <w:rFonts w:asciiTheme="majorHAnsi" w:hAnsiTheme="majorHAnsi" w:cstheme="majorHAnsi"/>
          <w:color w:val="000000" w:themeColor="text1"/>
        </w:rPr>
        <w:t>—over 3000 tonnes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The satellites will be</w:t>
      </w:r>
      <w:r w:rsidRPr="00B87CAD">
        <w:rPr>
          <w:rFonts w:asciiTheme="majorHAnsi" w:hAnsiTheme="majorHAnsi" w:cstheme="majorHAnsi"/>
          <w:color w:val="000000" w:themeColor="text1"/>
          <w:sz w:val="16"/>
        </w:rPr>
        <w:t xml:space="preserve"> placed </w:t>
      </w:r>
      <w:r w:rsidRPr="00B87CAD">
        <w:rPr>
          <w:rStyle w:val="StyleUnderline"/>
          <w:rFonts w:asciiTheme="majorHAnsi" w:hAnsiTheme="majorHAnsi" w:cstheme="majorHAnsi"/>
          <w:color w:val="000000" w:themeColor="text1"/>
        </w:rPr>
        <w:t xml:space="preserve">in narrow orbital shells, </w:t>
      </w:r>
      <w:r w:rsidRPr="00B87CAD">
        <w:rPr>
          <w:rStyle w:val="StyleUnderline"/>
          <w:rFonts w:asciiTheme="majorHAnsi" w:hAnsiTheme="majorHAnsi" w:cstheme="majorHAnsi"/>
          <w:color w:val="000000" w:themeColor="text1"/>
          <w:highlight w:val="green"/>
        </w:rPr>
        <w:t xml:space="preserve">creating </w:t>
      </w:r>
      <w:r w:rsidRPr="00B87CAD">
        <w:rPr>
          <w:rStyle w:val="Emphasis"/>
          <w:rFonts w:asciiTheme="majorHAnsi" w:hAnsiTheme="majorHAnsi" w:cstheme="majorHAnsi"/>
          <w:color w:val="000000" w:themeColor="text1"/>
          <w:highlight w:val="green"/>
        </w:rPr>
        <w:t>unprecedented congestion</w:t>
      </w:r>
      <w:r w:rsidRPr="00B87CAD">
        <w:rPr>
          <w:rFonts w:asciiTheme="majorHAnsi" w:hAnsiTheme="majorHAnsi" w:cstheme="majorHAnsi"/>
          <w:color w:val="000000" w:themeColor="text1"/>
          <w:sz w:val="16"/>
        </w:rPr>
        <w:t xml:space="preserve">, with 1258 already in orbit (as of 30 March 2021). </w:t>
      </w:r>
      <w:r w:rsidRPr="00B87CAD">
        <w:rPr>
          <w:rStyle w:val="Emphasis"/>
          <w:rFonts w:asciiTheme="majorHAnsi" w:hAnsiTheme="majorHAnsi" w:cstheme="majorHAnsi"/>
          <w:color w:val="000000" w:themeColor="text1"/>
        </w:rPr>
        <w:t>OneWeb</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has already placed an initial 146 satellites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and</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Amazon,</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Telesat,</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GW</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and </w:t>
      </w:r>
      <w:r w:rsidRPr="00B87CAD">
        <w:rPr>
          <w:rStyle w:val="Emphasis"/>
          <w:rFonts w:asciiTheme="majorHAnsi" w:hAnsiTheme="majorHAnsi" w:cstheme="majorHAnsi"/>
          <w:color w:val="000000" w:themeColor="text1"/>
          <w:highlight w:val="green"/>
        </w:rPr>
        <w:t>other companies</w:t>
      </w:r>
      <w:r w:rsidRPr="00B87CAD">
        <w:rPr>
          <w:rStyle w:val="Emphasis"/>
          <w:rFonts w:asciiTheme="majorHAnsi" w:hAnsiTheme="majorHAnsi" w:cstheme="majorHAnsi"/>
          <w:color w:val="000000" w:themeColor="text1"/>
        </w:rPr>
        <w:t>,</w:t>
      </w:r>
      <w:r w:rsidRPr="00B87CAD">
        <w:rPr>
          <w:rFonts w:asciiTheme="majorHAnsi" w:hAnsiTheme="majorHAnsi" w:cstheme="majorHAnsi"/>
          <w:color w:val="000000" w:themeColor="text1"/>
          <w:sz w:val="16"/>
        </w:rPr>
        <w:t xml:space="preserve"> operating under different national regulatory regimes, </w:t>
      </w:r>
      <w:r w:rsidRPr="00B87CAD">
        <w:rPr>
          <w:rStyle w:val="StyleUnderline"/>
          <w:rFonts w:asciiTheme="majorHAnsi" w:hAnsiTheme="majorHAnsi" w:cstheme="majorHAnsi"/>
          <w:color w:val="000000" w:themeColor="text1"/>
          <w:highlight w:val="green"/>
        </w:rPr>
        <w:t>are soon</w:t>
      </w:r>
      <w:r w:rsidRPr="00B87CAD">
        <w:rPr>
          <w:rFonts w:asciiTheme="majorHAnsi" w:hAnsiTheme="majorHAnsi" w:cstheme="majorHAnsi"/>
          <w:color w:val="000000" w:themeColor="text1"/>
          <w:sz w:val="16"/>
        </w:rPr>
        <w:t xml:space="preserve"> likely </w:t>
      </w:r>
      <w:r w:rsidRPr="00B87CAD">
        <w:rPr>
          <w:rStyle w:val="StyleUnderline"/>
          <w:rFonts w:asciiTheme="majorHAnsi" w:hAnsiTheme="majorHAnsi" w:cstheme="majorHAnsi"/>
          <w:color w:val="000000" w:themeColor="text1"/>
          <w:highlight w:val="green"/>
        </w:rPr>
        <w:t>to follow</w:t>
      </w:r>
      <w:r w:rsidRPr="00B87CAD">
        <w:rPr>
          <w:rFonts w:asciiTheme="majorHAnsi" w:hAnsiTheme="majorHAnsi" w:cstheme="majorHAnsi"/>
          <w:color w:val="000000" w:themeColor="text1"/>
          <w:sz w:val="16"/>
        </w:rPr>
        <w:t>.</w:t>
      </w:r>
    </w:p>
    <w:p w14:paraId="6E6B743F"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Enhanced collision risk</w:t>
      </w:r>
    </w:p>
    <w:p w14:paraId="2B579278"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highlight w:val="green"/>
        </w:rPr>
        <w:t>Mega-constellations are</w:t>
      </w:r>
      <w:r w:rsidRPr="00B87CAD">
        <w:rPr>
          <w:rStyle w:val="StyleUnderline"/>
          <w:rFonts w:asciiTheme="majorHAnsi" w:hAnsiTheme="majorHAnsi" w:cstheme="majorHAnsi"/>
          <w:color w:val="000000" w:themeColor="text1"/>
        </w:rPr>
        <w:t xml:space="preserve"> composed of </w:t>
      </w:r>
      <w:r w:rsidRPr="00B87CAD">
        <w:rPr>
          <w:rStyle w:val="Emphasis"/>
          <w:rFonts w:asciiTheme="majorHAnsi" w:hAnsiTheme="majorHAnsi" w:cstheme="majorHAnsi"/>
          <w:color w:val="000000" w:themeColor="text1"/>
          <w:highlight w:val="green"/>
        </w:rPr>
        <w:t>mass-produced</w:t>
      </w:r>
      <w:r w:rsidRPr="00B87CAD">
        <w:rPr>
          <w:rStyle w:val="Emphasis"/>
          <w:rFonts w:asciiTheme="majorHAnsi" w:hAnsiTheme="majorHAnsi" w:cstheme="majorHAnsi"/>
          <w:color w:val="000000" w:themeColor="text1"/>
        </w:rPr>
        <w:t xml:space="preserve"> satellites</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 xml:space="preserve">with </w:t>
      </w:r>
      <w:r w:rsidRPr="00B87CAD">
        <w:rPr>
          <w:rStyle w:val="Emphasis"/>
          <w:rFonts w:asciiTheme="majorHAnsi" w:hAnsiTheme="majorHAnsi" w:cstheme="majorHAnsi"/>
          <w:color w:val="000000" w:themeColor="text1"/>
          <w:highlight w:val="green"/>
        </w:rPr>
        <w:t>few backup systems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highlight w:val="green"/>
        </w:rPr>
        <w:t>This</w:t>
      </w:r>
      <w:r w:rsidRPr="00B87CAD">
        <w:rPr>
          <w:rFonts w:asciiTheme="majorHAnsi" w:hAnsiTheme="majorHAnsi" w:cstheme="majorHAnsi"/>
          <w:color w:val="000000" w:themeColor="text1"/>
          <w:sz w:val="16"/>
        </w:rPr>
        <w:t xml:space="preserve"> consumer electronic model </w:t>
      </w:r>
      <w:r w:rsidRPr="00B87CAD">
        <w:rPr>
          <w:rStyle w:val="StyleUnderline"/>
          <w:rFonts w:asciiTheme="majorHAnsi" w:hAnsiTheme="majorHAnsi" w:cstheme="majorHAnsi"/>
          <w:color w:val="000000" w:themeColor="text1"/>
          <w:highlight w:val="green"/>
        </w:rPr>
        <w:t>allows for</w:t>
      </w:r>
      <w:r w:rsidRPr="00B87CAD">
        <w:rPr>
          <w:rStyle w:val="StyleUnderline"/>
          <w:rFonts w:asciiTheme="majorHAnsi" w:hAnsiTheme="majorHAnsi" w:cstheme="majorHAnsi"/>
          <w:color w:val="000000" w:themeColor="text1"/>
        </w:rPr>
        <w:t xml:space="preserve"> short upgrade cycles and rapid expansions of capabilities, but also </w:t>
      </w:r>
      <w:r w:rsidRPr="00B87CAD">
        <w:rPr>
          <w:rStyle w:val="Emphasis"/>
          <w:rFonts w:asciiTheme="majorHAnsi" w:hAnsiTheme="majorHAnsi" w:cstheme="majorHAnsi"/>
          <w:color w:val="000000" w:themeColor="text1"/>
          <w:highlight w:val="green"/>
        </w:rPr>
        <w:t>considerable discarded equipment</w:t>
      </w:r>
      <w:r w:rsidRPr="00B87CAD">
        <w:rPr>
          <w:rFonts w:asciiTheme="majorHAnsi" w:hAnsiTheme="majorHAnsi" w:cstheme="majorHAnsi"/>
          <w:color w:val="000000" w:themeColor="text1"/>
          <w:sz w:val="16"/>
        </w:rPr>
        <w:t xml:space="preserve">. SpaceX will actively de-orbit its satellites at the end of their 5–6-year operational lives. However, this process takes 6 months, so roughly </w:t>
      </w:r>
      <w:r w:rsidRPr="00B87CAD">
        <w:rPr>
          <w:rStyle w:val="StyleUnderline"/>
          <w:rFonts w:asciiTheme="majorHAnsi" w:hAnsiTheme="majorHAnsi" w:cstheme="majorHAnsi"/>
          <w:color w:val="000000" w:themeColor="text1"/>
        </w:rPr>
        <w:t>10% will be de-orbiting at any time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If other companies do likewise, thousands</w:t>
      </w:r>
      <w:r w:rsidRPr="00B87CAD">
        <w:rPr>
          <w:rFonts w:asciiTheme="majorHAnsi" w:hAnsiTheme="majorHAnsi" w:cstheme="majorHAnsi"/>
          <w:color w:val="000000" w:themeColor="text1"/>
          <w:sz w:val="16"/>
        </w:rPr>
        <w:t xml:space="preserve"> of </w:t>
      </w:r>
      <w:r w:rsidRPr="00B87CAD">
        <w:rPr>
          <w:rStyle w:val="Emphasis"/>
          <w:rFonts w:asciiTheme="majorHAnsi" w:hAnsiTheme="majorHAnsi" w:cstheme="majorHAnsi"/>
          <w:color w:val="000000" w:themeColor="text1"/>
        </w:rPr>
        <w:t>de-orbiting satellites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will be slowly passing through the same congested space, </w:t>
      </w:r>
      <w:r w:rsidRPr="00B87CAD">
        <w:rPr>
          <w:rStyle w:val="StyleUnderline"/>
          <w:rFonts w:asciiTheme="majorHAnsi" w:hAnsiTheme="majorHAnsi" w:cstheme="majorHAnsi"/>
          <w:color w:val="000000" w:themeColor="text1"/>
          <w:highlight w:val="green"/>
        </w:rPr>
        <w:t>posing collision risks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Failures will increase these numbers, although the long-term failure rate is difficult to project</w:t>
      </w:r>
      <w:r w:rsidRPr="00B87CAD">
        <w:rPr>
          <w:rFonts w:asciiTheme="majorHAnsi" w:hAnsiTheme="majorHAnsi" w:cstheme="majorHAnsi"/>
          <w:color w:val="000000" w:themeColor="text1"/>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99AC98D"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3</w:t>
      </w:r>
    </w:p>
    <w:p w14:paraId="22331CC3"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[Figure 3 omitted]</w:t>
      </w:r>
    </w:p>
    <w:p w14:paraId="1DE325F4"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2E33D590" w14:textId="77777777" w:rsidR="002E7C39" w:rsidRPr="00B87CAD" w:rsidRDefault="002E7C39" w:rsidP="002E7C39">
      <w:pPr>
        <w:rPr>
          <w:rFonts w:asciiTheme="majorHAnsi" w:hAnsiTheme="majorHAnsi" w:cstheme="majorHAnsi"/>
          <w:color w:val="000000" w:themeColor="text1"/>
          <w:sz w:val="8"/>
          <w:szCs w:val="8"/>
        </w:rPr>
      </w:pPr>
      <w:r w:rsidRPr="00B87CAD">
        <w:rPr>
          <w:rFonts w:asciiTheme="majorHAnsi" w:hAnsiTheme="majorHAnsi" w:cstheme="majorHAnsi"/>
          <w:color w:val="000000" w:themeColor="text1"/>
          <w:sz w:val="8"/>
          <w:szCs w:val="8"/>
        </w:rPr>
        <w:t>Full size image</w:t>
      </w:r>
    </w:p>
    <w:p w14:paraId="1594B993"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Deorbiting satellites will be tracked and operational satellites can manoeuvre to avoid close conjunctions. However, this depends on ongoing </w:t>
      </w:r>
      <w:r w:rsidRPr="00B87CAD">
        <w:rPr>
          <w:rStyle w:val="StyleUnderline"/>
          <w:rFonts w:asciiTheme="majorHAnsi" w:hAnsiTheme="majorHAnsi" w:cstheme="majorHAnsi"/>
          <w:color w:val="000000" w:themeColor="text1"/>
        </w:rPr>
        <w:t>communication and cooperation between operators</w:t>
      </w:r>
      <w:r w:rsidRPr="00B87CAD">
        <w:rPr>
          <w:rFonts w:asciiTheme="majorHAnsi" w:hAnsiTheme="majorHAnsi" w:cstheme="majorHAnsi"/>
          <w:color w:val="000000" w:themeColor="text1"/>
          <w:sz w:val="16"/>
        </w:rPr>
        <w:t xml:space="preserve">, which at present </w:t>
      </w:r>
      <w:r w:rsidRPr="00B87CAD">
        <w:rPr>
          <w:rStyle w:val="StyleUnderline"/>
          <w:rFonts w:asciiTheme="majorHAnsi" w:hAnsiTheme="majorHAnsi" w:cstheme="majorHAnsi"/>
          <w:color w:val="000000" w:themeColor="text1"/>
        </w:rPr>
        <w:t>is ad hoc and voluntary</w:t>
      </w:r>
      <w:r w:rsidRPr="00B87CAD">
        <w:rPr>
          <w:rFonts w:asciiTheme="majorHAnsi" w:hAnsiTheme="majorHAnsi" w:cstheme="majorHAnsi"/>
          <w:color w:val="000000" w:themeColor="text1"/>
          <w:sz w:val="16"/>
        </w:rPr>
        <w:t xml:space="preserve">. A recent letter12 to the FCC from SpaceX suggests that some </w:t>
      </w:r>
      <w:r w:rsidRPr="00B87CAD">
        <w:rPr>
          <w:rStyle w:val="Emphasis"/>
          <w:rFonts w:asciiTheme="majorHAnsi" w:hAnsiTheme="majorHAnsi" w:cstheme="majorHAnsi"/>
          <w:color w:val="000000" w:themeColor="text1"/>
        </w:rPr>
        <w:t>companies might be less-than-fully transparent</w:t>
      </w:r>
      <w:r w:rsidRPr="00B87CAD">
        <w:rPr>
          <w:rStyle w:val="StyleUnderline"/>
          <w:rFonts w:asciiTheme="majorHAnsi" w:hAnsiTheme="majorHAnsi" w:cstheme="majorHAnsi"/>
          <w:color w:val="000000" w:themeColor="text1"/>
        </w:rPr>
        <w:t xml:space="preserve"> about events</w:t>
      </w:r>
      <w:r w:rsidRPr="00B87CAD">
        <w:rPr>
          <w:rFonts w:asciiTheme="majorHAnsi" w:hAnsiTheme="majorHAnsi" w:cstheme="majorHAnsi"/>
          <w:color w:val="000000" w:themeColor="text1"/>
          <w:sz w:val="16"/>
        </w:rPr>
        <w:t xml:space="preserve">13 </w:t>
      </w:r>
      <w:r w:rsidRPr="00B87CAD">
        <w:rPr>
          <w:rStyle w:val="StyleUnderline"/>
          <w:rFonts w:asciiTheme="majorHAnsi" w:hAnsiTheme="majorHAnsi" w:cstheme="majorHAnsi"/>
          <w:color w:val="000000" w:themeColor="text1"/>
        </w:rPr>
        <w:t>in LEO</w:t>
      </w:r>
      <w:r w:rsidRPr="00B87CAD">
        <w:rPr>
          <w:rFonts w:asciiTheme="majorHAnsi" w:hAnsiTheme="majorHAnsi" w:cstheme="majorHAnsi"/>
          <w:color w:val="000000" w:themeColor="text1"/>
          <w:sz w:val="16"/>
        </w:rPr>
        <w:t>.</w:t>
      </w:r>
    </w:p>
    <w:p w14:paraId="05A00217"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Despite the congestion and traffic management challenges, FCC filings by </w:t>
      </w:r>
      <w:r w:rsidRPr="00B87CAD">
        <w:rPr>
          <w:rStyle w:val="Emphasis"/>
          <w:rFonts w:asciiTheme="majorHAnsi" w:hAnsiTheme="majorHAnsi" w:cstheme="majorHAnsi"/>
          <w:color w:val="000000" w:themeColor="text1"/>
        </w:rPr>
        <w:t>SpaceX</w:t>
      </w:r>
      <w:r w:rsidRPr="00B87CAD">
        <w:rPr>
          <w:rFonts w:asciiTheme="majorHAnsi" w:hAnsiTheme="majorHAnsi" w:cstheme="majorHAnsi"/>
          <w:color w:val="000000" w:themeColor="text1"/>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B87CAD">
        <w:rPr>
          <w:rStyle w:val="Emphasis"/>
          <w:rFonts w:asciiTheme="majorHAnsi" w:hAnsiTheme="majorHAnsi" w:cstheme="majorHAnsi"/>
          <w:color w:val="000000" w:themeColor="text1"/>
        </w:rPr>
        <w:t>filings do not account for untracked debris</w:t>
      </w:r>
      <w:r w:rsidRPr="00B87CAD">
        <w:rPr>
          <w:rFonts w:asciiTheme="majorHAnsi" w:hAnsiTheme="majorHAnsi" w:cstheme="majorHAnsi"/>
          <w:color w:val="000000" w:themeColor="text1"/>
          <w:sz w:val="16"/>
        </w:rPr>
        <w:t xml:space="preserve">6, including untracked debris decaying through the shells used by Starlink. Using simple estimates (see “Methods”), the </w:t>
      </w:r>
      <w:r w:rsidRPr="00B87CAD">
        <w:rPr>
          <w:rStyle w:val="StyleUnderline"/>
          <w:rFonts w:asciiTheme="majorHAnsi" w:hAnsiTheme="majorHAnsi" w:cstheme="majorHAnsi"/>
          <w:color w:val="000000" w:themeColor="text1"/>
        </w:rPr>
        <w:t>probability that a single piece of untracked debris will hit any satellite in the Starlink 550 km shell is about 0.003 after one year</w:t>
      </w:r>
      <w:r w:rsidRPr="00B87CAD">
        <w:rPr>
          <w:rFonts w:asciiTheme="majorHAnsi" w:hAnsiTheme="majorHAnsi" w:cstheme="majorHAnsi"/>
          <w:color w:val="000000" w:themeColor="text1"/>
          <w:sz w:val="16"/>
        </w:rPr>
        <w:t xml:space="preserve">. Thus, </w:t>
      </w:r>
      <w:r w:rsidRPr="00B87CAD">
        <w:rPr>
          <w:rStyle w:val="StyleUnderline"/>
          <w:rFonts w:asciiTheme="majorHAnsi" w:hAnsiTheme="majorHAnsi" w:cstheme="majorHAnsi"/>
          <w:color w:val="000000" w:themeColor="text1"/>
        </w:rPr>
        <w:t xml:space="preserve">if at any time there are 230 pieces of </w:t>
      </w:r>
      <w:r w:rsidRPr="00B87CAD">
        <w:rPr>
          <w:rStyle w:val="Emphasis"/>
          <w:rFonts w:asciiTheme="majorHAnsi" w:hAnsiTheme="majorHAnsi" w:cstheme="majorHAnsi"/>
          <w:color w:val="000000" w:themeColor="text1"/>
        </w:rPr>
        <w:t>untracked debris</w:t>
      </w:r>
      <w:r w:rsidRPr="00B87CAD">
        <w:rPr>
          <w:rStyle w:val="StyleUnderline"/>
          <w:rFonts w:asciiTheme="majorHAnsi" w:hAnsiTheme="majorHAnsi" w:cstheme="majorHAnsi"/>
          <w:color w:val="000000" w:themeColor="text1"/>
        </w:rPr>
        <w:t xml:space="preserve"> decaying through the 550 km orbital shell, there is a </w:t>
      </w:r>
      <w:r w:rsidRPr="00B87CAD">
        <w:rPr>
          <w:rStyle w:val="Emphasis"/>
          <w:rFonts w:asciiTheme="majorHAnsi" w:hAnsiTheme="majorHAnsi" w:cstheme="majorHAnsi"/>
          <w:color w:val="000000" w:themeColor="text1"/>
        </w:rPr>
        <w:t>50% chance</w:t>
      </w:r>
      <w:r w:rsidRPr="00B87CAD">
        <w:rPr>
          <w:rStyle w:val="StyleUnderline"/>
          <w:rFonts w:asciiTheme="majorHAnsi" w:hAnsiTheme="majorHAnsi" w:cstheme="majorHAnsi"/>
          <w:color w:val="000000" w:themeColor="text1"/>
        </w:rPr>
        <w:t xml:space="preserve"> that there will be one or more collisions between satellites in the shell and the debris</w:t>
      </w:r>
      <w:r w:rsidRPr="00B87CAD">
        <w:rPr>
          <w:rFonts w:asciiTheme="majorHAnsi" w:hAnsiTheme="majorHAnsi" w:cstheme="majorHAnsi"/>
          <w:color w:val="000000" w:themeColor="text1"/>
          <w:sz w:val="16"/>
        </w:rPr>
        <w:t xml:space="preserve">. As discussed further in “Methods”, </w:t>
      </w:r>
      <w:r w:rsidRPr="00B87CAD">
        <w:rPr>
          <w:rStyle w:val="StyleUnderline"/>
          <w:rFonts w:asciiTheme="majorHAnsi" w:hAnsiTheme="majorHAnsi" w:cstheme="majorHAnsi"/>
          <w:color w:val="000000" w:themeColor="text1"/>
        </w:rPr>
        <w:t>such a situation is plausible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Depending on</w:t>
      </w:r>
      <w:r w:rsidRPr="00B87CAD">
        <w:rPr>
          <w:rFonts w:asciiTheme="majorHAnsi" w:hAnsiTheme="majorHAnsi" w:cstheme="majorHAnsi"/>
          <w:color w:val="000000" w:themeColor="text1"/>
          <w:sz w:val="16"/>
        </w:rPr>
        <w:t xml:space="preserve"> the </w:t>
      </w:r>
      <w:r w:rsidRPr="00B87CAD">
        <w:rPr>
          <w:rStyle w:val="StyleUnderline"/>
          <w:rFonts w:asciiTheme="majorHAnsi" w:hAnsiTheme="majorHAnsi" w:cstheme="majorHAnsi"/>
          <w:color w:val="000000" w:themeColor="text1"/>
        </w:rPr>
        <w:t>balance between the de-orbit and the collision rates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if </w:t>
      </w:r>
      <w:r w:rsidRPr="00B87CAD">
        <w:rPr>
          <w:rStyle w:val="Emphasis"/>
          <w:rFonts w:asciiTheme="majorHAnsi" w:hAnsiTheme="majorHAnsi" w:cstheme="majorHAnsi"/>
          <w:color w:val="000000" w:themeColor="text1"/>
        </w:rPr>
        <w:t>subsequent fragmentation</w:t>
      </w:r>
      <w:r w:rsidRPr="00B87CAD">
        <w:rPr>
          <w:rStyle w:val="StyleUnderline"/>
          <w:rFonts w:asciiTheme="majorHAnsi" w:hAnsiTheme="majorHAnsi" w:cstheme="majorHAnsi"/>
          <w:color w:val="000000" w:themeColor="text1"/>
        </w:rPr>
        <w:t xml:space="preserve"> events lead to </w:t>
      </w:r>
      <w:r w:rsidRPr="00B87CAD">
        <w:rPr>
          <w:rStyle w:val="Emphasis"/>
          <w:rFonts w:asciiTheme="majorHAnsi" w:hAnsiTheme="majorHAnsi" w:cstheme="majorHAnsi"/>
          <w:color w:val="000000" w:themeColor="text1"/>
        </w:rPr>
        <w:t>similar amounts of debris within that orbital shell</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 xml:space="preserve">a </w:t>
      </w:r>
      <w:r w:rsidRPr="00B87CAD">
        <w:rPr>
          <w:rStyle w:val="Emphasis"/>
          <w:rFonts w:asciiTheme="majorHAnsi" w:hAnsiTheme="majorHAnsi" w:cstheme="majorHAnsi"/>
          <w:color w:val="000000" w:themeColor="text1"/>
          <w:highlight w:val="green"/>
        </w:rPr>
        <w:t>runaway cascade</w:t>
      </w:r>
      <w:r w:rsidRPr="00B87CAD">
        <w:rPr>
          <w:rStyle w:val="Emphasis"/>
          <w:rFonts w:asciiTheme="majorHAnsi" w:hAnsiTheme="majorHAnsi" w:cstheme="majorHAnsi"/>
          <w:color w:val="000000" w:themeColor="text1"/>
        </w:rPr>
        <w:t xml:space="preserve"> of collisions </w:t>
      </w:r>
      <w:r w:rsidRPr="00B87CAD">
        <w:rPr>
          <w:rStyle w:val="Emphasis"/>
          <w:rFonts w:asciiTheme="majorHAnsi" w:hAnsiTheme="majorHAnsi" w:cstheme="majorHAnsi"/>
          <w:color w:val="000000" w:themeColor="text1"/>
          <w:highlight w:val="green"/>
        </w:rPr>
        <w:t>could occur</w:t>
      </w:r>
      <w:r w:rsidRPr="00B87CAD">
        <w:rPr>
          <w:rFonts w:asciiTheme="majorHAnsi" w:hAnsiTheme="majorHAnsi" w:cstheme="majorHAnsi"/>
          <w:color w:val="000000" w:themeColor="text1"/>
          <w:sz w:val="16"/>
        </w:rPr>
        <w:t>.</w:t>
      </w:r>
    </w:p>
    <w:p w14:paraId="667CDCFB"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rPr>
        <w:lastRenderedPageBreak/>
        <w:t>Fragmentation events are not confined to</w:t>
      </w:r>
      <w:r w:rsidRPr="00B87CAD">
        <w:rPr>
          <w:rFonts w:asciiTheme="majorHAnsi" w:hAnsiTheme="majorHAnsi" w:cstheme="majorHAnsi"/>
          <w:color w:val="000000" w:themeColor="text1"/>
          <w:sz w:val="16"/>
        </w:rPr>
        <w:t xml:space="preserve"> their </w:t>
      </w:r>
      <w:r w:rsidRPr="00B87CAD">
        <w:rPr>
          <w:rStyle w:val="StyleUnderline"/>
          <w:rFonts w:asciiTheme="majorHAnsi" w:hAnsiTheme="majorHAnsi" w:cstheme="majorHAnsi"/>
          <w:color w:val="000000" w:themeColor="text1"/>
        </w:rPr>
        <w:t>local orbits</w:t>
      </w:r>
      <w:r w:rsidRPr="00B87CAD">
        <w:rPr>
          <w:rFonts w:asciiTheme="majorHAnsi" w:hAnsiTheme="majorHAnsi" w:cstheme="majorHAnsi"/>
          <w:color w:val="000000" w:themeColor="text1"/>
          <w:sz w:val="16"/>
        </w:rPr>
        <w:t xml:space="preserve">, either. The </w:t>
      </w:r>
      <w:r w:rsidRPr="00B87CAD">
        <w:rPr>
          <w:rStyle w:val="StyleUnderline"/>
          <w:rFonts w:asciiTheme="majorHAnsi" w:hAnsiTheme="majorHAnsi" w:cstheme="majorHAnsi"/>
          <w:color w:val="000000" w:themeColor="text1"/>
        </w:rPr>
        <w:t>India</w:t>
      </w:r>
      <w:r w:rsidRPr="00B87CAD">
        <w:rPr>
          <w:rFonts w:asciiTheme="majorHAnsi" w:hAnsiTheme="majorHAnsi" w:cstheme="majorHAnsi"/>
          <w:color w:val="000000" w:themeColor="text1"/>
          <w:sz w:val="16"/>
        </w:rPr>
        <w:t xml:space="preserve"> 2019 </w:t>
      </w:r>
      <w:r w:rsidRPr="00B87CAD">
        <w:rPr>
          <w:rStyle w:val="StyleUnderline"/>
          <w:rFonts w:asciiTheme="majorHAnsi" w:hAnsiTheme="majorHAnsi" w:cstheme="majorHAnsi"/>
          <w:color w:val="000000" w:themeColor="text1"/>
        </w:rPr>
        <w:t>ASAT test</w:t>
      </w:r>
      <w:r w:rsidRPr="00B87CAD">
        <w:rPr>
          <w:rFonts w:asciiTheme="majorHAnsi" w:hAnsiTheme="majorHAnsi" w:cstheme="majorHAnsi"/>
          <w:color w:val="000000" w:themeColor="text1"/>
          <w:sz w:val="16"/>
        </w:rPr>
        <w:t xml:space="preserve"> was conducted at an altitude below 300 km in an effort to minimize long-lived debris. Nevertheless, </w:t>
      </w:r>
      <w:r w:rsidRPr="00B87CAD">
        <w:rPr>
          <w:rStyle w:val="StyleUnderline"/>
          <w:rFonts w:asciiTheme="majorHAnsi" w:hAnsiTheme="majorHAnsi" w:cstheme="majorHAnsi"/>
          <w:color w:val="000000" w:themeColor="text1"/>
        </w:rPr>
        <w:t>debris was placed on orbits with apogees in excess of 1000 km</w:t>
      </w:r>
      <w:r w:rsidRPr="00B87CAD">
        <w:rPr>
          <w:rFonts w:asciiTheme="majorHAnsi" w:hAnsiTheme="majorHAnsi" w:cstheme="majorHAnsi"/>
          <w:color w:val="000000" w:themeColor="text1"/>
          <w:sz w:val="16"/>
        </w:rPr>
        <w:t xml:space="preserve">. As of 30 March 2021, </w:t>
      </w:r>
      <w:r w:rsidRPr="00B87CAD">
        <w:rPr>
          <w:rStyle w:val="StyleUnderline"/>
          <w:rFonts w:asciiTheme="majorHAnsi" w:hAnsiTheme="majorHAnsi" w:cstheme="majorHAnsi"/>
          <w:color w:val="000000" w:themeColor="text1"/>
        </w:rPr>
        <w:t>three tracked debris</w:t>
      </w:r>
      <w:r w:rsidRPr="00B87CAD">
        <w:rPr>
          <w:rFonts w:asciiTheme="majorHAnsi" w:hAnsiTheme="majorHAnsi" w:cstheme="majorHAnsi"/>
          <w:color w:val="000000" w:themeColor="text1"/>
          <w:sz w:val="16"/>
        </w:rPr>
        <w:t xml:space="preserve"> pieces </w:t>
      </w:r>
      <w:r w:rsidRPr="00B87CAD">
        <w:rPr>
          <w:rStyle w:val="StyleUnderline"/>
          <w:rFonts w:asciiTheme="majorHAnsi" w:hAnsiTheme="majorHAnsi" w:cstheme="majorHAnsi"/>
          <w:color w:val="000000" w:themeColor="text1"/>
        </w:rPr>
        <w:t>remain</w:t>
      </w:r>
      <w:r w:rsidRPr="00B87CAD">
        <w:rPr>
          <w:rFonts w:asciiTheme="majorHAnsi" w:hAnsiTheme="majorHAnsi" w:cstheme="majorHAnsi"/>
          <w:color w:val="000000" w:themeColor="text1"/>
          <w:sz w:val="16"/>
        </w:rPr>
        <w:t xml:space="preserve"> in orbit14. Such </w:t>
      </w:r>
      <w:r w:rsidRPr="00B87CAD">
        <w:rPr>
          <w:rStyle w:val="StyleUnderline"/>
          <w:rFonts w:asciiTheme="majorHAnsi" w:hAnsiTheme="majorHAnsi" w:cstheme="majorHAnsi"/>
          <w:color w:val="000000" w:themeColor="text1"/>
        </w:rPr>
        <w:t>long-lived debris has high eccentricities, and</w:t>
      </w:r>
      <w:r w:rsidRPr="00B87CAD">
        <w:rPr>
          <w:rFonts w:asciiTheme="majorHAnsi" w:hAnsiTheme="majorHAnsi" w:cstheme="majorHAnsi"/>
          <w:color w:val="000000" w:themeColor="text1"/>
          <w:sz w:val="16"/>
        </w:rPr>
        <w:t xml:space="preserve"> thus </w:t>
      </w:r>
      <w:r w:rsidRPr="00B87CAD">
        <w:rPr>
          <w:rStyle w:val="StyleUnderline"/>
          <w:rFonts w:asciiTheme="majorHAnsi" w:hAnsiTheme="majorHAnsi" w:cstheme="majorHAnsi"/>
          <w:color w:val="000000" w:themeColor="text1"/>
        </w:rPr>
        <w:t>can cross multiple orbital shells twice per orbit</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 xml:space="preserve">A </w:t>
      </w:r>
      <w:r w:rsidRPr="00B87CAD">
        <w:rPr>
          <w:rStyle w:val="Emphasis"/>
          <w:rFonts w:asciiTheme="majorHAnsi" w:hAnsiTheme="majorHAnsi" w:cstheme="majorHAnsi"/>
          <w:color w:val="000000" w:themeColor="text1"/>
          <w:highlight w:val="green"/>
        </w:rPr>
        <w:t>major fragmentation</w:t>
      </w:r>
      <w:r w:rsidRPr="00B87CAD">
        <w:rPr>
          <w:rStyle w:val="Emphasis"/>
          <w:rFonts w:asciiTheme="majorHAnsi" w:hAnsiTheme="majorHAnsi" w:cstheme="majorHAnsi"/>
          <w:color w:val="000000" w:themeColor="text1"/>
        </w:rPr>
        <w:t xml:space="preserve"> event from a single satellite </w:t>
      </w:r>
      <w:r w:rsidRPr="00B87CAD">
        <w:rPr>
          <w:rStyle w:val="Emphasis"/>
          <w:rFonts w:asciiTheme="majorHAnsi" w:hAnsiTheme="majorHAnsi" w:cstheme="majorHAnsi"/>
          <w:color w:val="000000" w:themeColor="text1"/>
          <w:highlight w:val="green"/>
        </w:rPr>
        <w:t>could affect all operators in LEO</w:t>
      </w:r>
      <w:r w:rsidRPr="00B87CAD">
        <w:rPr>
          <w:rFonts w:asciiTheme="majorHAnsi" w:hAnsiTheme="majorHAnsi" w:cstheme="majorHAnsi"/>
          <w:color w:val="000000" w:themeColor="text1"/>
          <w:sz w:val="16"/>
        </w:rPr>
        <w:t>.</w:t>
      </w:r>
    </w:p>
    <w:p w14:paraId="5F3684F7"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4997D444"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0B71B0E" w14:textId="77777777" w:rsidR="002E7C39" w:rsidRPr="00B87CAD" w:rsidRDefault="002E7C39" w:rsidP="002E7C39">
      <w:pPr>
        <w:pStyle w:val="Heading4"/>
        <w:rPr>
          <w:rFonts w:cs="Calibri"/>
          <w:color w:val="000000" w:themeColor="text1"/>
        </w:rPr>
      </w:pPr>
      <w:bookmarkStart w:id="2" w:name="_Hlk89888149"/>
      <w:r w:rsidRPr="00B87CAD">
        <w:rPr>
          <w:rFonts w:cs="Calibri"/>
          <w:color w:val="000000" w:themeColor="text1"/>
        </w:rPr>
        <w:t xml:space="preserve">Debris triggers </w:t>
      </w:r>
      <w:r w:rsidRPr="00B87CAD">
        <w:rPr>
          <w:rFonts w:cs="Calibri"/>
          <w:color w:val="000000" w:themeColor="text1"/>
          <w:u w:val="single"/>
        </w:rPr>
        <w:t>miscalculated war</w:t>
      </w:r>
      <w:r w:rsidRPr="00B87CAD">
        <w:rPr>
          <w:rFonts w:cs="Calibri"/>
          <w:color w:val="000000" w:themeColor="text1"/>
        </w:rPr>
        <w:t>.</w:t>
      </w:r>
    </w:p>
    <w:p w14:paraId="6B95C691" w14:textId="77777777" w:rsidR="002E7C39" w:rsidRPr="00B87CAD" w:rsidRDefault="002E7C39" w:rsidP="002E7C39">
      <w:pPr>
        <w:rPr>
          <w:rFonts w:cs="Calibri"/>
          <w:color w:val="000000" w:themeColor="text1"/>
        </w:rPr>
      </w:pPr>
      <w:r w:rsidRPr="00B87CAD">
        <w:rPr>
          <w:rStyle w:val="Style13ptBold"/>
          <w:rFonts w:cs="Calibri"/>
          <w:color w:val="000000" w:themeColor="text1"/>
        </w:rPr>
        <w:t>Dockrill 16</w:t>
      </w:r>
      <w:r w:rsidRPr="00B87CAD">
        <w:rPr>
          <w:rFonts w:cs="Calibri"/>
          <w:color w:val="000000" w:themeColor="text1"/>
        </w:rPr>
        <w:t xml:space="preserve"> [Peter; 2016; Award-winning science &amp; technology journalist. “Space Junk Accidents Could Trigger Armed Conflict, Study Finds.” </w:t>
      </w:r>
      <w:hyperlink r:id="rId10" w:history="1">
        <w:r w:rsidRPr="00B87CAD">
          <w:rPr>
            <w:rStyle w:val="Hyperlink"/>
            <w:rFonts w:cs="Calibri"/>
            <w:color w:val="000000" w:themeColor="text1"/>
          </w:rPr>
          <w:t>https://www.sciencealert.com/space-junk-accidents-could-trigger-armed-conflict-expert-warns</w:t>
        </w:r>
      </w:hyperlink>
      <w:r w:rsidRPr="00B87CAD">
        <w:rPr>
          <w:rFonts w:cs="Calibri"/>
          <w:color w:val="000000" w:themeColor="text1"/>
        </w:rPr>
        <w:t>] brett</w:t>
      </w:r>
    </w:p>
    <w:p w14:paraId="6BEFAAC0" w14:textId="77777777" w:rsidR="002E7C39" w:rsidRPr="00B87CAD" w:rsidRDefault="002E7C39" w:rsidP="002E7C39">
      <w:pPr>
        <w:rPr>
          <w:rStyle w:val="StyleUnderline"/>
          <w:rFonts w:cs="Calibri"/>
          <w:color w:val="000000" w:themeColor="text1"/>
        </w:rPr>
      </w:pPr>
      <w:r w:rsidRPr="00B87CAD">
        <w:rPr>
          <w:rStyle w:val="StyleUnderline"/>
          <w:rFonts w:cs="Calibri"/>
          <w:color w:val="000000" w:themeColor="text1"/>
        </w:rPr>
        <w:t xml:space="preserve">The increasingly </w:t>
      </w:r>
      <w:r w:rsidRPr="00B87CAD">
        <w:rPr>
          <w:rStyle w:val="StyleUnderline"/>
          <w:rFonts w:cs="Calibri"/>
          <w:color w:val="000000" w:themeColor="text1"/>
          <w:highlight w:val="green"/>
        </w:rPr>
        <w:t>crowded space in</w:t>
      </w:r>
      <w:r w:rsidRPr="00B87CAD">
        <w:rPr>
          <w:rStyle w:val="StyleUnderline"/>
          <w:rFonts w:cs="Calibri"/>
          <w:color w:val="000000" w:themeColor="text1"/>
        </w:rPr>
        <w:t xml:space="preserve"> Earth's </w:t>
      </w:r>
      <w:r w:rsidRPr="00B87CAD">
        <w:rPr>
          <w:rStyle w:val="StyleUnderline"/>
          <w:rFonts w:cs="Calibri"/>
          <w:color w:val="000000" w:themeColor="text1"/>
          <w:highlight w:val="green"/>
        </w:rPr>
        <w:t>low orbit</w:t>
      </w:r>
      <w:r w:rsidRPr="00B87CAD">
        <w:rPr>
          <w:rStyle w:val="StyleUnderline"/>
          <w:rFonts w:cs="Calibri"/>
          <w:color w:val="000000" w:themeColor="text1"/>
        </w:rPr>
        <w:t xml:space="preserve"> could </w:t>
      </w:r>
      <w:r w:rsidRPr="00B87CAD">
        <w:rPr>
          <w:rStyle w:val="StyleUnderline"/>
          <w:rFonts w:cs="Calibri"/>
          <w:color w:val="000000" w:themeColor="text1"/>
          <w:highlight w:val="green"/>
        </w:rPr>
        <w:t xml:space="preserve">set the stage for an </w:t>
      </w:r>
      <w:r w:rsidRPr="00B87CAD">
        <w:rPr>
          <w:rStyle w:val="Emphasis"/>
          <w:color w:val="000000" w:themeColor="text1"/>
          <w:highlight w:val="green"/>
        </w:rPr>
        <w:t>international armed conflict</w:t>
      </w:r>
      <w:r w:rsidRPr="00B87CAD">
        <w:rPr>
          <w:rFonts w:cs="Calibri"/>
          <w:color w:val="000000" w:themeColor="text1"/>
          <w:sz w:val="14"/>
        </w:rPr>
        <w:t xml:space="preserve">, says a new study. Researchers from the Russian Academy of Sciences warn </w:t>
      </w:r>
      <w:r w:rsidRPr="00B87CAD">
        <w:rPr>
          <w:rStyle w:val="StyleUnderline"/>
          <w:rFonts w:cs="Calibri"/>
          <w:color w:val="000000" w:themeColor="text1"/>
        </w:rPr>
        <w:t xml:space="preserve">that </w:t>
      </w:r>
      <w:r w:rsidRPr="00B87CAD">
        <w:rPr>
          <w:rStyle w:val="StyleUnderline"/>
          <w:rFonts w:cs="Calibri"/>
          <w:color w:val="000000" w:themeColor="text1"/>
          <w:highlight w:val="green"/>
        </w:rPr>
        <w:t>accidents</w:t>
      </w:r>
      <w:r w:rsidRPr="00B87CAD">
        <w:rPr>
          <w:rStyle w:val="StyleUnderline"/>
          <w:rFonts w:cs="Calibri"/>
          <w:color w:val="000000" w:themeColor="text1"/>
        </w:rPr>
        <w:t xml:space="preserve"> stemming </w:t>
      </w:r>
      <w:r w:rsidRPr="00B87CAD">
        <w:rPr>
          <w:rStyle w:val="StyleUnderline"/>
          <w:rFonts w:cs="Calibri"/>
          <w:color w:val="000000" w:themeColor="text1"/>
          <w:highlight w:val="green"/>
        </w:rPr>
        <w:t>from</w:t>
      </w:r>
      <w:r w:rsidRPr="00B87CAD">
        <w:rPr>
          <w:rStyle w:val="StyleUnderline"/>
          <w:rFonts w:cs="Calibri"/>
          <w:color w:val="000000" w:themeColor="text1"/>
        </w:rPr>
        <w:t xml:space="preserve"> the steady rise in </w:t>
      </w:r>
      <w:r w:rsidRPr="00B87CAD">
        <w:rPr>
          <w:rStyle w:val="StyleUnderline"/>
          <w:rFonts w:cs="Calibri"/>
          <w:color w:val="000000" w:themeColor="text1"/>
          <w:highlight w:val="green"/>
        </w:rPr>
        <w:t>space junk</w:t>
      </w:r>
      <w:r w:rsidRPr="00B87CAD">
        <w:rPr>
          <w:rStyle w:val="StyleUnderline"/>
          <w:rFonts w:cs="Calibri"/>
          <w:color w:val="000000" w:themeColor="text1"/>
        </w:rPr>
        <w:t xml:space="preserve"> floating around the planet could </w:t>
      </w:r>
      <w:r w:rsidRPr="00B87CAD">
        <w:rPr>
          <w:rStyle w:val="StyleUnderline"/>
          <w:rFonts w:cs="Calibri"/>
          <w:color w:val="000000" w:themeColor="text1"/>
          <w:highlight w:val="green"/>
        </w:rPr>
        <w:t>incite</w:t>
      </w:r>
      <w:r w:rsidRPr="00B87CAD">
        <w:rPr>
          <w:rStyle w:val="StyleUnderline"/>
          <w:rFonts w:cs="Calibri"/>
          <w:color w:val="000000" w:themeColor="text1"/>
        </w:rPr>
        <w:t xml:space="preserve"> </w:t>
      </w:r>
      <w:r w:rsidRPr="00B87CAD">
        <w:rPr>
          <w:rStyle w:val="Emphasis"/>
          <w:color w:val="000000" w:themeColor="text1"/>
        </w:rPr>
        <w:t>political rows</w:t>
      </w:r>
      <w:r w:rsidRPr="00B87CAD">
        <w:rPr>
          <w:rStyle w:val="StyleUnderline"/>
          <w:rFonts w:cs="Calibri"/>
          <w:color w:val="000000" w:themeColor="text1"/>
        </w:rPr>
        <w:t xml:space="preserve"> and even </w:t>
      </w:r>
      <w:r w:rsidRPr="00B87CAD">
        <w:rPr>
          <w:rStyle w:val="Emphasis"/>
          <w:color w:val="000000" w:themeColor="text1"/>
          <w:highlight w:val="green"/>
        </w:rPr>
        <w:t>war</w:t>
      </w:r>
      <w:r w:rsidRPr="00B87CAD">
        <w:rPr>
          <w:rFonts w:cs="Calibri"/>
          <w:color w:val="000000" w:themeColor="text1"/>
          <w:sz w:val="16"/>
          <w:szCs w:val="16"/>
        </w:rPr>
        <w:t xml:space="preserve">fare, </w:t>
      </w:r>
      <w:r w:rsidRPr="00B87CAD">
        <w:rPr>
          <w:rStyle w:val="StyleUnderline"/>
          <w:rFonts w:cs="Calibri"/>
          <w:color w:val="000000" w:themeColor="text1"/>
          <w:highlight w:val="green"/>
        </w:rPr>
        <w:t>with nations</w:t>
      </w:r>
      <w:r w:rsidRPr="00B87CAD">
        <w:rPr>
          <w:rStyle w:val="StyleUnderline"/>
          <w:rFonts w:cs="Calibri"/>
          <w:color w:val="000000" w:themeColor="text1"/>
        </w:rPr>
        <w:t xml:space="preserve"> potentially </w:t>
      </w:r>
      <w:r w:rsidRPr="00B87CAD">
        <w:rPr>
          <w:rStyle w:val="Emphasis"/>
          <w:color w:val="000000" w:themeColor="text1"/>
          <w:highlight w:val="green"/>
        </w:rPr>
        <w:t>mistaking debris</w:t>
      </w:r>
      <w:r w:rsidRPr="00B87CAD">
        <w:rPr>
          <w:rStyle w:val="StyleUnderline"/>
          <w:rFonts w:cs="Calibri"/>
          <w:color w:val="000000" w:themeColor="text1"/>
        </w:rPr>
        <w:t xml:space="preserve">-caused incidents </w:t>
      </w:r>
      <w:r w:rsidRPr="00B87CAD">
        <w:rPr>
          <w:rStyle w:val="StyleUnderline"/>
          <w:rFonts w:cs="Calibri"/>
          <w:color w:val="000000" w:themeColor="text1"/>
          <w:highlight w:val="green"/>
        </w:rPr>
        <w:t>as</w:t>
      </w:r>
      <w:r w:rsidRPr="00B87CAD">
        <w:rPr>
          <w:rStyle w:val="StyleUnderline"/>
          <w:rFonts w:cs="Calibri"/>
          <w:color w:val="000000" w:themeColor="text1"/>
        </w:rPr>
        <w:t xml:space="preserve"> the results of </w:t>
      </w:r>
      <w:r w:rsidRPr="00B87CAD">
        <w:rPr>
          <w:rStyle w:val="Emphasis"/>
          <w:color w:val="000000" w:themeColor="text1"/>
          <w:highlight w:val="green"/>
        </w:rPr>
        <w:t>intentional aggressive acts</w:t>
      </w:r>
      <w:r w:rsidRPr="00B87CAD">
        <w:rPr>
          <w:rStyle w:val="Emphasis"/>
          <w:color w:val="000000" w:themeColor="text1"/>
        </w:rPr>
        <w:t xml:space="preserve"> </w:t>
      </w:r>
      <w:r w:rsidRPr="00B87CAD">
        <w:rPr>
          <w:rStyle w:val="StyleUnderline"/>
          <w:rFonts w:cs="Calibri"/>
          <w:color w:val="000000" w:themeColor="text1"/>
        </w:rPr>
        <w:t xml:space="preserve">by others. </w:t>
      </w:r>
      <w:r w:rsidRPr="00B87CAD">
        <w:rPr>
          <w:rFonts w:cs="Calibri"/>
          <w:color w:val="000000" w:themeColor="text1"/>
          <w:sz w:val="14"/>
        </w:rPr>
        <w:t xml:space="preserve">In a paper published in Acta Astronautica, the </w:t>
      </w:r>
      <w:r w:rsidRPr="00B87CAD">
        <w:rPr>
          <w:rStyle w:val="StyleUnderline"/>
          <w:rFonts w:cs="Calibri"/>
          <w:color w:val="000000" w:themeColor="text1"/>
        </w:rPr>
        <w:t>team suggests that space debris in the form of spent rocket parts and other fragments of hardware hurtling at high speed pose a "</w:t>
      </w:r>
      <w:r w:rsidRPr="00B87CAD">
        <w:rPr>
          <w:rStyle w:val="Emphasis"/>
          <w:color w:val="000000" w:themeColor="text1"/>
        </w:rPr>
        <w:t>special political danger</w:t>
      </w:r>
      <w:r w:rsidRPr="00B87CAD">
        <w:rPr>
          <w:rStyle w:val="StyleUnderline"/>
          <w:rFonts w:cs="Calibri"/>
          <w:color w:val="000000" w:themeColor="text1"/>
        </w:rPr>
        <w:t xml:space="preserve">" </w:t>
      </w:r>
      <w:r w:rsidRPr="00B87CAD">
        <w:rPr>
          <w:rStyle w:val="StyleUnderline"/>
          <w:rFonts w:cs="Calibri"/>
          <w:color w:val="000000" w:themeColor="text1"/>
          <w:highlight w:val="green"/>
        </w:rPr>
        <w:t>that could</w:t>
      </w:r>
      <w:r w:rsidRPr="00B87CAD">
        <w:rPr>
          <w:rStyle w:val="StyleUnderline"/>
          <w:rFonts w:cs="Calibri"/>
          <w:color w:val="000000" w:themeColor="text1"/>
        </w:rPr>
        <w:t xml:space="preserve"> </w:t>
      </w:r>
      <w:r w:rsidRPr="00B87CAD">
        <w:rPr>
          <w:rStyle w:val="Emphasis"/>
          <w:color w:val="000000" w:themeColor="text1"/>
        </w:rPr>
        <w:t xml:space="preserve">dangerously </w:t>
      </w:r>
      <w:r w:rsidRPr="00B87CAD">
        <w:rPr>
          <w:rStyle w:val="Emphasis"/>
          <w:color w:val="000000" w:themeColor="text1"/>
          <w:highlight w:val="green"/>
        </w:rPr>
        <w:t>escalate</w:t>
      </w:r>
      <w:r w:rsidRPr="00B87CAD">
        <w:rPr>
          <w:rStyle w:val="StyleUnderline"/>
          <w:rFonts w:cs="Calibri"/>
          <w:color w:val="000000" w:themeColor="text1"/>
        </w:rPr>
        <w:t xml:space="preserve"> </w:t>
      </w:r>
      <w:r w:rsidRPr="00B87CAD">
        <w:rPr>
          <w:rStyle w:val="StyleUnderline"/>
          <w:rFonts w:cs="Calibri"/>
          <w:color w:val="000000" w:themeColor="text1"/>
          <w:highlight w:val="green"/>
        </w:rPr>
        <w:t>tensions</w:t>
      </w:r>
      <w:r w:rsidRPr="00B87CAD">
        <w:rPr>
          <w:rStyle w:val="StyleUnderline"/>
          <w:rFonts w:cs="Calibri"/>
          <w:color w:val="000000" w:themeColor="text1"/>
        </w:rPr>
        <w:t xml:space="preserve"> between nations. </w:t>
      </w:r>
      <w:r w:rsidRPr="00B87CAD">
        <w:rPr>
          <w:rFonts w:cs="Calibri"/>
          <w:color w:val="000000" w:themeColor="text1"/>
          <w:sz w:val="14"/>
        </w:rPr>
        <w:t xml:space="preserve">According to the study, </w:t>
      </w:r>
      <w:r w:rsidRPr="00B87CAD">
        <w:rPr>
          <w:rStyle w:val="StyleUnderline"/>
          <w:rFonts w:cs="Calibri"/>
          <w:color w:val="000000" w:themeColor="text1"/>
        </w:rPr>
        <w:t xml:space="preserve">destructive </w:t>
      </w:r>
      <w:r w:rsidRPr="00B87CAD">
        <w:rPr>
          <w:rStyle w:val="StyleUnderline"/>
          <w:rFonts w:cs="Calibri"/>
          <w:color w:val="000000" w:themeColor="text1"/>
          <w:highlight w:val="green"/>
        </w:rPr>
        <w:t>impacts</w:t>
      </w:r>
      <w:r w:rsidRPr="00B87CAD">
        <w:rPr>
          <w:rStyle w:val="StyleUnderline"/>
          <w:rFonts w:cs="Calibri"/>
          <w:color w:val="000000" w:themeColor="text1"/>
        </w:rPr>
        <w:t xml:space="preserve"> caused by random space junk </w:t>
      </w:r>
      <w:r w:rsidRPr="00B87CAD">
        <w:rPr>
          <w:rStyle w:val="StyleUnderline"/>
          <w:rFonts w:cs="Calibri"/>
          <w:color w:val="000000" w:themeColor="text1"/>
          <w:highlight w:val="green"/>
        </w:rPr>
        <w:t>cannot</w:t>
      </w:r>
      <w:r w:rsidRPr="00B87CAD">
        <w:rPr>
          <w:rStyle w:val="StyleUnderline"/>
          <w:rFonts w:cs="Calibri"/>
          <w:color w:val="000000" w:themeColor="text1"/>
        </w:rPr>
        <w:t xml:space="preserve"> easily </w:t>
      </w:r>
      <w:r w:rsidRPr="00B87CAD">
        <w:rPr>
          <w:rStyle w:val="StyleUnderline"/>
          <w:rFonts w:cs="Calibri"/>
          <w:color w:val="000000" w:themeColor="text1"/>
          <w:highlight w:val="green"/>
        </w:rPr>
        <w:t>be told apart from military attacks.</w:t>
      </w:r>
      <w:r w:rsidRPr="00B87CAD">
        <w:rPr>
          <w:rFonts w:cs="Calibri"/>
          <w:color w:val="000000" w:themeColor="text1"/>
          <w:sz w:val="14"/>
        </w:rPr>
        <w:t xml:space="preserve"> "</w:t>
      </w:r>
      <w:r w:rsidRPr="00B87CAD">
        <w:rPr>
          <w:rStyle w:val="StyleUnderline"/>
          <w:rFonts w:cs="Calibri"/>
          <w:color w:val="000000" w:themeColor="text1"/>
        </w:rPr>
        <w:t>The owner of the impacted and destroyed satellite can hardly quickly determine the real cause of the accident</w:t>
      </w:r>
      <w:r w:rsidRPr="00B87CAD">
        <w:rPr>
          <w:rFonts w:cs="Calibri"/>
          <w:color w:val="000000" w:themeColor="text1"/>
          <w:sz w:val="14"/>
        </w:rPr>
        <w:t xml:space="preserve">," the authors write. </w:t>
      </w:r>
      <w:r w:rsidRPr="00B87CAD">
        <w:rPr>
          <w:rStyle w:val="StyleUnderline"/>
          <w:rFonts w:cs="Calibri"/>
          <w:color w:val="000000" w:themeColor="text1"/>
        </w:rPr>
        <w:t xml:space="preserve">The </w:t>
      </w:r>
      <w:r w:rsidRPr="00B87CAD">
        <w:rPr>
          <w:rStyle w:val="StyleUnderline"/>
          <w:rFonts w:cs="Calibri"/>
          <w:color w:val="000000" w:themeColor="text1"/>
          <w:highlight w:val="green"/>
        </w:rPr>
        <w:t>risks</w:t>
      </w:r>
      <w:r w:rsidRPr="00B87CAD">
        <w:rPr>
          <w:rStyle w:val="StyleUnderline"/>
          <w:rFonts w:cs="Calibri"/>
          <w:color w:val="000000" w:themeColor="text1"/>
        </w:rPr>
        <w:t xml:space="preserve"> of such an event occurring </w:t>
      </w:r>
      <w:r w:rsidRPr="00B87CAD">
        <w:rPr>
          <w:rStyle w:val="StyleUnderline"/>
          <w:rFonts w:cs="Calibri"/>
          <w:color w:val="000000" w:themeColor="text1"/>
          <w:highlight w:val="green"/>
        </w:rPr>
        <w:t xml:space="preserve">are compounded by the </w:t>
      </w:r>
      <w:r w:rsidRPr="00B87CAD">
        <w:rPr>
          <w:rStyle w:val="Emphasis"/>
          <w:color w:val="000000" w:themeColor="text1"/>
          <w:highlight w:val="green"/>
        </w:rPr>
        <w:t>sheer volume</w:t>
      </w:r>
      <w:r w:rsidRPr="00B87CAD">
        <w:rPr>
          <w:rStyle w:val="StyleUnderline"/>
          <w:rFonts w:cs="Calibri"/>
          <w:color w:val="000000" w:themeColor="text1"/>
          <w:highlight w:val="green"/>
        </w:rPr>
        <w:t xml:space="preserve"> of debris</w:t>
      </w:r>
      <w:r w:rsidRPr="00B87CAD">
        <w:rPr>
          <w:rStyle w:val="StyleUnderline"/>
          <w:rFonts w:cs="Calibri"/>
          <w:color w:val="000000" w:themeColor="text1"/>
        </w:rPr>
        <w:t xml:space="preserve"> now orbiting Earth. Recent figures from NASA indicate that there are more than 500,000 pieces of space junk currently being tracked in orbit, travelling at speeds up to 28,160 km/h</w:t>
      </w:r>
      <w:r w:rsidRPr="00B87CAD">
        <w:rPr>
          <w:rFonts w:cs="Calibri"/>
          <w:color w:val="000000" w:themeColor="text1"/>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B87CAD">
        <w:rPr>
          <w:rStyle w:val="StyleUnderline"/>
          <w:rFonts w:cs="Calibri"/>
          <w:color w:val="000000" w:themeColor="text1"/>
        </w:rPr>
        <w:t xml:space="preserve">NASA estimates that there are millions of undetectable pieces of debris in orbit that are too small to be monitored. But even </w:t>
      </w:r>
      <w:r w:rsidRPr="00B87CAD">
        <w:rPr>
          <w:rStyle w:val="StyleUnderline"/>
          <w:rFonts w:cs="Calibri"/>
          <w:color w:val="000000" w:themeColor="text1"/>
          <w:highlight w:val="green"/>
        </w:rPr>
        <w:t>extremely small fragments</w:t>
      </w:r>
      <w:r w:rsidRPr="00B87CAD">
        <w:rPr>
          <w:rStyle w:val="StyleUnderline"/>
          <w:rFonts w:cs="Calibri"/>
          <w:color w:val="000000" w:themeColor="text1"/>
        </w:rPr>
        <w:t xml:space="preserve"> such as these pose a threat – in fact, they're considered a </w:t>
      </w:r>
      <w:r w:rsidRPr="00B87CAD">
        <w:rPr>
          <w:rStyle w:val="StyleUnderline"/>
          <w:rFonts w:cs="Calibri"/>
          <w:color w:val="000000" w:themeColor="text1"/>
          <w:highlight w:val="green"/>
        </w:rPr>
        <w:t xml:space="preserve">greater risk </w:t>
      </w:r>
      <w:r w:rsidRPr="00B87CAD">
        <w:rPr>
          <w:rStyle w:val="StyleUnderline"/>
          <w:rFonts w:cs="Calibri"/>
          <w:color w:val="000000" w:themeColor="text1"/>
        </w:rPr>
        <w:t xml:space="preserve">than trackable debris, </w:t>
      </w:r>
      <w:r w:rsidRPr="00B87CAD">
        <w:rPr>
          <w:rStyle w:val="StyleUnderline"/>
          <w:rFonts w:cs="Calibri"/>
          <w:color w:val="000000" w:themeColor="text1"/>
          <w:highlight w:val="green"/>
        </w:rPr>
        <w:t xml:space="preserve">as their </w:t>
      </w:r>
      <w:r w:rsidRPr="00B87CAD">
        <w:rPr>
          <w:rStyle w:val="Emphasis"/>
          <w:color w:val="000000" w:themeColor="text1"/>
          <w:highlight w:val="green"/>
        </w:rPr>
        <w:t>invisible status</w:t>
      </w:r>
      <w:r w:rsidRPr="00B87CAD">
        <w:rPr>
          <w:rStyle w:val="StyleUnderline"/>
          <w:rFonts w:cs="Calibri"/>
          <w:color w:val="000000" w:themeColor="text1"/>
          <w:highlight w:val="green"/>
        </w:rPr>
        <w:t xml:space="preserve"> means</w:t>
      </w:r>
      <w:r w:rsidRPr="00B87CAD">
        <w:rPr>
          <w:rStyle w:val="StyleUnderline"/>
          <w:rFonts w:cs="Calibri"/>
          <w:color w:val="000000" w:themeColor="text1"/>
        </w:rPr>
        <w:t xml:space="preserve"> spacecraft and </w:t>
      </w:r>
      <w:r w:rsidRPr="00B87CAD">
        <w:rPr>
          <w:rStyle w:val="StyleUnderline"/>
          <w:rFonts w:cs="Calibri"/>
          <w:color w:val="000000" w:themeColor="text1"/>
          <w:highlight w:val="green"/>
        </w:rPr>
        <w:t>satellites can't</w:t>
      </w:r>
      <w:r w:rsidRPr="00B87CAD">
        <w:rPr>
          <w:rStyle w:val="StyleUnderline"/>
          <w:rFonts w:cs="Calibri"/>
          <w:color w:val="000000" w:themeColor="text1"/>
        </w:rPr>
        <w:t xml:space="preserve"> do anything to </w:t>
      </w:r>
      <w:r w:rsidRPr="00B87CAD">
        <w:rPr>
          <w:rStyle w:val="StyleUnderline"/>
          <w:rFonts w:cs="Calibri"/>
          <w:color w:val="000000" w:themeColor="text1"/>
          <w:highlight w:val="green"/>
        </w:rPr>
        <w:t xml:space="preserve">avoid them </w:t>
      </w:r>
      <w:r w:rsidRPr="00B87CAD">
        <w:rPr>
          <w:rStyle w:val="Emphasis"/>
          <w:color w:val="000000" w:themeColor="text1"/>
        </w:rPr>
        <w:t>until it's too late.</w:t>
      </w:r>
      <w:r w:rsidRPr="00B87CAD">
        <w:rPr>
          <w:rFonts w:cs="Calibri"/>
          <w:color w:val="000000" w:themeColor="text1"/>
          <w:sz w:val="14"/>
        </w:rPr>
        <w:t xml:space="preserve"> As NASA observed in 2013:</w:t>
      </w:r>
      <w:r w:rsidRPr="00B87CAD">
        <w:rPr>
          <w:rStyle w:val="StyleUnderline"/>
          <w:rFonts w:cs="Calibri"/>
          <w:color w:val="000000" w:themeColor="text1"/>
        </w:rPr>
        <w:t xml:space="preserve"> </w:t>
      </w:r>
      <w:r w:rsidRPr="00B87CAD">
        <w:rPr>
          <w:rFonts w:cs="Calibri"/>
          <w:color w:val="000000" w:themeColor="text1"/>
          <w:sz w:val="14"/>
        </w:rPr>
        <w:t>"</w:t>
      </w:r>
      <w:r w:rsidRPr="00B87CAD">
        <w:rPr>
          <w:rStyle w:val="StyleUnderline"/>
          <w:rFonts w:cs="Calibri"/>
          <w:color w:val="000000" w:themeColor="text1"/>
        </w:rPr>
        <w:t>Even tiny paint flecks can damage a spacecraft when travelling at these velocities</w:t>
      </w:r>
      <w:r w:rsidRPr="00B87CAD">
        <w:rPr>
          <w:rFonts w:cs="Calibri"/>
          <w:color w:val="000000" w:themeColor="text1"/>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B87CAD">
        <w:rPr>
          <w:rStyle w:val="StyleUnderline"/>
          <w:rFonts w:cs="Calibri"/>
          <w:color w:val="000000" w:themeColor="text1"/>
        </w:rPr>
        <w:t xml:space="preserve">While </w:t>
      </w:r>
      <w:r w:rsidRPr="00B87CAD">
        <w:rPr>
          <w:rStyle w:val="StyleUnderline"/>
          <w:rFonts w:cs="Calibri"/>
          <w:color w:val="000000" w:themeColor="text1"/>
          <w:highlight w:val="green"/>
        </w:rPr>
        <w:t>we</w:t>
      </w:r>
      <w:r w:rsidRPr="00B87CAD">
        <w:rPr>
          <w:rStyle w:val="StyleUnderline"/>
          <w:rFonts w:cs="Calibri"/>
          <w:color w:val="000000" w:themeColor="text1"/>
        </w:rPr>
        <w:t xml:space="preserve"> may </w:t>
      </w:r>
      <w:r w:rsidRPr="00B87CAD">
        <w:rPr>
          <w:rStyle w:val="StyleUnderline"/>
          <w:rFonts w:cs="Calibri"/>
          <w:color w:val="000000" w:themeColor="text1"/>
          <w:highlight w:val="green"/>
        </w:rPr>
        <w:t>have been lucky</w:t>
      </w:r>
      <w:r w:rsidRPr="00B87CAD">
        <w:rPr>
          <w:rStyle w:val="StyleUnderline"/>
          <w:rFonts w:cs="Calibri"/>
          <w:color w:val="000000" w:themeColor="text1"/>
        </w:rPr>
        <w:t xml:space="preserve"> in the past, </w:t>
      </w:r>
      <w:r w:rsidRPr="00B87CAD">
        <w:rPr>
          <w:rStyle w:val="Emphasis"/>
          <w:color w:val="000000" w:themeColor="text1"/>
          <w:highlight w:val="green"/>
        </w:rPr>
        <w:t>we can't rely on that</w:t>
      </w:r>
      <w:r w:rsidRPr="00B87CAD">
        <w:rPr>
          <w:rStyle w:val="Emphasis"/>
          <w:color w:val="000000" w:themeColor="text1"/>
        </w:rPr>
        <w:t xml:space="preserve"> to continue</w:t>
      </w:r>
      <w:r w:rsidRPr="00B87CAD">
        <w:rPr>
          <w:rFonts w:cs="Calibri"/>
          <w:color w:val="000000" w:themeColor="text1"/>
          <w:sz w:val="14"/>
        </w:rPr>
        <w:t xml:space="preserve">. The study by the Russian team </w:t>
      </w:r>
      <w:r w:rsidRPr="00B87CAD">
        <w:rPr>
          <w:rStyle w:val="StyleUnderline"/>
          <w:rFonts w:cs="Calibri"/>
          <w:color w:val="000000" w:themeColor="text1"/>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B87CAD">
        <w:rPr>
          <w:rStyle w:val="Emphasis"/>
          <w:color w:val="000000" w:themeColor="text1"/>
        </w:rPr>
        <w:t>politically dangerous dilemma</w:t>
      </w:r>
      <w:r w:rsidRPr="00B87CAD">
        <w:rPr>
          <w:rStyle w:val="StyleUnderline"/>
          <w:rFonts w:cs="Calibri"/>
          <w:color w:val="000000" w:themeColor="text1"/>
        </w:rPr>
        <w:t>," the authors write.</w:t>
      </w:r>
    </w:p>
    <w:bookmarkEnd w:id="2"/>
    <w:p w14:paraId="64766E2D" w14:textId="77777777" w:rsidR="002E7C39" w:rsidRPr="00B87CAD" w:rsidRDefault="002E7C39" w:rsidP="002E7C39">
      <w:pPr>
        <w:pStyle w:val="Heading4"/>
        <w:rPr>
          <w:rStyle w:val="Style13ptBold"/>
          <w:rFonts w:cs="Calibri"/>
          <w:b/>
          <w:bCs w:val="0"/>
          <w:color w:val="000000" w:themeColor="text1"/>
        </w:rPr>
      </w:pPr>
      <w:r w:rsidRPr="00B87CAD">
        <w:rPr>
          <w:rStyle w:val="Style13ptBold"/>
          <w:rFonts w:cs="Calibri"/>
          <w:b/>
          <w:bCs w:val="0"/>
          <w:color w:val="000000" w:themeColor="text1"/>
        </w:rPr>
        <w:lastRenderedPageBreak/>
        <w:t>It goes nuclear.</w:t>
      </w:r>
    </w:p>
    <w:p w14:paraId="2E6D99E0" w14:textId="77777777" w:rsidR="002E7C39" w:rsidRPr="00B87CAD" w:rsidRDefault="002E7C39" w:rsidP="002E7C39">
      <w:pPr>
        <w:rPr>
          <w:rFonts w:cs="Calibri"/>
          <w:color w:val="000000" w:themeColor="text1"/>
        </w:rPr>
      </w:pPr>
      <w:r w:rsidRPr="00B87CAD">
        <w:rPr>
          <w:rStyle w:val="Style13ptBold"/>
          <w:rFonts w:cs="Calibri"/>
          <w:color w:val="000000" w:themeColor="text1"/>
        </w:rPr>
        <w:t>Johnson 14</w:t>
      </w:r>
      <w:r w:rsidRPr="00B87CAD">
        <w:rPr>
          <w:rFonts w:cs="Calibri"/>
          <w:color w:val="000000" w:themeColor="text1"/>
        </w:rPr>
        <w:t xml:space="preserve"> [Les, Baen science fiction author, popular science writer, and NASA technologist. “Living without satellites”. </w:t>
      </w:r>
      <w:hyperlink r:id="rId11" w:history="1">
        <w:r w:rsidRPr="00B87CAD">
          <w:rPr>
            <w:rStyle w:val="Hyperlink"/>
            <w:rFonts w:cs="Calibri"/>
            <w:color w:val="000000" w:themeColor="text1"/>
          </w:rPr>
          <w:t>https://www.baen.com/living_without_satellites</w:t>
        </w:r>
      </w:hyperlink>
      <w:r w:rsidRPr="00B87CAD">
        <w:rPr>
          <w:rFonts w:cs="Calibri"/>
          <w:color w:val="000000" w:themeColor="text1"/>
        </w:rPr>
        <w:t>.] brett</w:t>
      </w:r>
    </w:p>
    <w:p w14:paraId="3DB504EF" w14:textId="77777777" w:rsidR="002E7C39" w:rsidRPr="00B87CAD" w:rsidRDefault="002E7C39" w:rsidP="002E7C39">
      <w:pPr>
        <w:rPr>
          <w:rFonts w:cs="Calibri"/>
          <w:color w:val="000000" w:themeColor="text1"/>
          <w:u w:val="single"/>
        </w:rPr>
      </w:pPr>
      <w:r w:rsidRPr="00B87CAD">
        <w:rPr>
          <w:rStyle w:val="StyleUnderline"/>
          <w:rFonts w:cs="Calibri"/>
          <w:color w:val="000000" w:themeColor="text1"/>
          <w:highlight w:val="green"/>
        </w:rPr>
        <w:t>Satellite</w:t>
      </w:r>
      <w:r w:rsidRPr="00B87CAD">
        <w:rPr>
          <w:rStyle w:val="StyleUnderline"/>
          <w:rFonts w:cs="Calibri"/>
          <w:color w:val="000000" w:themeColor="text1"/>
        </w:rPr>
        <w:t xml:space="preserve"> imagery is used by the military and</w:t>
      </w:r>
      <w:r w:rsidRPr="00B87CAD">
        <w:rPr>
          <w:rFonts w:cs="Calibri"/>
          <w:color w:val="000000" w:themeColor="text1"/>
          <w:sz w:val="14"/>
        </w:rPr>
        <w:t xml:space="preserve"> our </w:t>
      </w:r>
      <w:r w:rsidRPr="00B87CAD">
        <w:rPr>
          <w:rStyle w:val="StyleUnderline"/>
          <w:rFonts w:cs="Calibri"/>
          <w:color w:val="000000" w:themeColor="text1"/>
        </w:rPr>
        <w:t xml:space="preserve">political leaders to </w:t>
      </w:r>
      <w:r w:rsidRPr="00B87CAD">
        <w:rPr>
          <w:rStyle w:val="Emphasis"/>
          <w:color w:val="000000" w:themeColor="text1"/>
          <w:highlight w:val="green"/>
        </w:rPr>
        <w:t>maintain</w:t>
      </w:r>
      <w:r w:rsidRPr="00B87CAD">
        <w:rPr>
          <w:rStyle w:val="Emphasis"/>
          <w:color w:val="000000" w:themeColor="text1"/>
        </w:rPr>
        <w:t xml:space="preserve"> the </w:t>
      </w:r>
      <w:r w:rsidRPr="00B87CAD">
        <w:rPr>
          <w:rStyle w:val="Emphasis"/>
          <w:color w:val="000000" w:themeColor="text1"/>
          <w:highlight w:val="green"/>
        </w:rPr>
        <w:t>peace</w:t>
      </w:r>
      <w:r w:rsidRPr="00B87CAD">
        <w:rPr>
          <w:rFonts w:cs="Calibri"/>
          <w:color w:val="000000" w:themeColor="text1"/>
          <w:sz w:val="14"/>
        </w:rPr>
        <w:t xml:space="preserve">. </w:t>
      </w:r>
      <w:r w:rsidRPr="00B87CAD">
        <w:rPr>
          <w:rStyle w:val="StyleUnderline"/>
          <w:rFonts w:cs="Calibri"/>
          <w:color w:val="000000" w:themeColor="text1"/>
          <w:highlight w:val="green"/>
        </w:rPr>
        <w:t>When</w:t>
      </w:r>
      <w:r w:rsidRPr="00B87CAD">
        <w:rPr>
          <w:rFonts w:cs="Calibri"/>
          <w:color w:val="000000" w:themeColor="text1"/>
          <w:sz w:val="14"/>
        </w:rPr>
        <w:t xml:space="preserve"> your </w:t>
      </w:r>
      <w:r w:rsidRPr="00B87CAD">
        <w:rPr>
          <w:rStyle w:val="StyleUnderline"/>
          <w:rFonts w:cs="Calibri"/>
          <w:color w:val="000000" w:themeColor="text1"/>
        </w:rPr>
        <w:t xml:space="preserve">potential </w:t>
      </w:r>
      <w:r w:rsidRPr="00B87CAD">
        <w:rPr>
          <w:rStyle w:val="StyleUnderline"/>
          <w:rFonts w:cs="Calibri"/>
          <w:color w:val="000000" w:themeColor="text1"/>
          <w:highlight w:val="green"/>
        </w:rPr>
        <w:t>adversaries</w:t>
      </w:r>
      <w:r w:rsidRPr="00B87CAD">
        <w:rPr>
          <w:rStyle w:val="StyleUnderline"/>
          <w:rFonts w:cs="Calibri"/>
          <w:color w:val="000000" w:themeColor="text1"/>
        </w:rPr>
        <w:t xml:space="preserve"> </w:t>
      </w:r>
      <w:r w:rsidRPr="00B87CAD">
        <w:rPr>
          <w:rStyle w:val="StyleUnderline"/>
          <w:rFonts w:cs="Calibri"/>
          <w:color w:val="000000" w:themeColor="text1"/>
          <w:highlight w:val="green"/>
        </w:rPr>
        <w:t>can’t hide what they’re doing</w:t>
      </w:r>
      <w:r w:rsidRPr="00B87CAD">
        <w:rPr>
          <w:rStyle w:val="StyleUnderline"/>
          <w:rFonts w:cs="Calibri"/>
          <w:color w:val="000000" w:themeColor="text1"/>
        </w:rPr>
        <w:t xml:space="preserve">, where their armies are moving and what they are doing with their civilian and military infrastructure, then the </w:t>
      </w:r>
      <w:r w:rsidRPr="00B87CAD">
        <w:rPr>
          <w:rStyle w:val="StyleUnderline"/>
          <w:rFonts w:cs="Calibri"/>
          <w:color w:val="000000" w:themeColor="text1"/>
          <w:highlight w:val="green"/>
        </w:rPr>
        <w:t>danger of</w:t>
      </w:r>
      <w:r w:rsidRPr="00B87CAD">
        <w:rPr>
          <w:rStyle w:val="StyleUnderline"/>
          <w:rFonts w:cs="Calibri"/>
          <w:color w:val="000000" w:themeColor="text1"/>
        </w:rPr>
        <w:t xml:space="preserve"> surprise </w:t>
      </w:r>
      <w:r w:rsidRPr="00B87CAD">
        <w:rPr>
          <w:rStyle w:val="StyleUnderline"/>
          <w:rFonts w:cs="Calibri"/>
          <w:color w:val="000000" w:themeColor="text1"/>
          <w:highlight w:val="green"/>
        </w:rPr>
        <w:t>attack is diminished</w:t>
      </w:r>
      <w:r w:rsidRPr="00B87CAD">
        <w:rPr>
          <w:rFonts w:cs="Calibri"/>
          <w:color w:val="000000" w:themeColor="text1"/>
          <w:sz w:val="14"/>
        </w:rPr>
        <w:t xml:space="preserve">. </w:t>
      </w:r>
      <w:r w:rsidRPr="00B87CAD">
        <w:rPr>
          <w:rStyle w:val="StyleUnderline"/>
          <w:rFonts w:cs="Calibri"/>
          <w:color w:val="000000" w:themeColor="text1"/>
        </w:rPr>
        <w:t>In</w:t>
      </w:r>
      <w:r w:rsidRPr="00B87CAD">
        <w:rPr>
          <w:rFonts w:cs="Calibri"/>
          <w:color w:val="000000" w:themeColor="text1"/>
          <w:sz w:val="14"/>
        </w:rPr>
        <w:t xml:space="preserve"> our </w:t>
      </w:r>
      <w:r w:rsidRPr="00B87CAD">
        <w:rPr>
          <w:rStyle w:val="StyleUnderline"/>
          <w:rFonts w:cs="Calibri"/>
          <w:color w:val="000000" w:themeColor="text1"/>
        </w:rPr>
        <w:t>nuclear age with instant death only minutes away by missile attack</w:t>
      </w:r>
      <w:r w:rsidRPr="00B87CAD">
        <w:rPr>
          <w:rFonts w:cs="Calibri"/>
          <w:color w:val="000000" w:themeColor="text1"/>
          <w:sz w:val="14"/>
        </w:rPr>
        <w:t xml:space="preserve">, the doctrine of Mutual Assured Destruction </w:t>
      </w:r>
      <w:r w:rsidRPr="00B87CAD">
        <w:rPr>
          <w:rStyle w:val="Emphasis"/>
          <w:color w:val="000000" w:themeColor="text1"/>
          <w:highlight w:val="green"/>
        </w:rPr>
        <w:t>(MAD)</w:t>
      </w:r>
      <w:r w:rsidRPr="00B87CAD">
        <w:rPr>
          <w:rStyle w:val="Emphasis"/>
          <w:color w:val="000000" w:themeColor="text1"/>
        </w:rPr>
        <w:t xml:space="preserve"> </w:t>
      </w:r>
      <w:r w:rsidRPr="00B87CAD">
        <w:rPr>
          <w:rStyle w:val="Emphasis"/>
          <w:color w:val="000000" w:themeColor="text1"/>
          <w:highlight w:val="green"/>
        </w:rPr>
        <w:t>only works if</w:t>
      </w:r>
      <w:r w:rsidRPr="00B87CAD">
        <w:rPr>
          <w:rStyle w:val="Emphasis"/>
          <w:color w:val="000000" w:themeColor="text1"/>
        </w:rPr>
        <w:t xml:space="preserve"> </w:t>
      </w:r>
      <w:r w:rsidRPr="00B87CAD">
        <w:rPr>
          <w:rStyle w:val="Emphasis"/>
          <w:color w:val="000000" w:themeColor="text1"/>
          <w:highlight w:val="green"/>
        </w:rPr>
        <w:t>both sides</w:t>
      </w:r>
      <w:r w:rsidRPr="00B87CAD">
        <w:rPr>
          <w:rStyle w:val="Emphasis"/>
          <w:color w:val="000000" w:themeColor="text1"/>
        </w:rPr>
        <w:t xml:space="preserve"> </w:t>
      </w:r>
      <w:r w:rsidRPr="00B87CAD">
        <w:rPr>
          <w:rStyle w:val="Emphasis"/>
          <w:color w:val="000000" w:themeColor="text1"/>
          <w:highlight w:val="green"/>
        </w:rPr>
        <w:t>know</w:t>
      </w:r>
      <w:r w:rsidRPr="00B87CAD">
        <w:rPr>
          <w:rStyle w:val="Emphasis"/>
          <w:color w:val="000000" w:themeColor="text1"/>
        </w:rPr>
        <w:t xml:space="preserve"> </w:t>
      </w:r>
      <w:r w:rsidRPr="00B87CAD">
        <w:rPr>
          <w:rStyle w:val="Emphasis"/>
          <w:color w:val="000000" w:themeColor="text1"/>
          <w:highlight w:val="green"/>
        </w:rPr>
        <w:t>whether</w:t>
      </w:r>
      <w:r w:rsidRPr="00B87CAD">
        <w:rPr>
          <w:rStyle w:val="Emphasis"/>
          <w:color w:val="000000" w:themeColor="text1"/>
        </w:rPr>
        <w:t xml:space="preserve"> or not </w:t>
      </w:r>
      <w:r w:rsidRPr="00B87CAD">
        <w:rPr>
          <w:rStyle w:val="Emphasis"/>
          <w:color w:val="000000" w:themeColor="text1"/>
          <w:highlight w:val="green"/>
        </w:rPr>
        <w:t>they are being attacked</w:t>
      </w:r>
      <w:r w:rsidRPr="00B87CAD">
        <w:rPr>
          <w:rStyle w:val="Emphasis"/>
          <w:color w:val="000000" w:themeColor="text1"/>
        </w:rPr>
        <w:t>.</w:t>
      </w:r>
      <w:r w:rsidRPr="00B87CAD">
        <w:rPr>
          <w:rFonts w:cs="Calibri"/>
          <w:color w:val="000000" w:themeColor="text1"/>
          <w:sz w:val="14"/>
        </w:rPr>
        <w:t xml:space="preserve"> The launch of missiles or a bomber fleet </w:t>
      </w:r>
      <w:r w:rsidRPr="00B87CAD">
        <w:rPr>
          <w:rStyle w:val="StyleUnderline"/>
          <w:rFonts w:cs="Calibri"/>
          <w:color w:val="000000" w:themeColor="text1"/>
        </w:rPr>
        <w:t>can easily be seen from space far in advance of either reaching their potential targets halfway around the globe</w:t>
      </w:r>
      <w:r w:rsidRPr="00B87CAD">
        <w:rPr>
          <w:rFonts w:cs="Calibri"/>
          <w:color w:val="000000" w:themeColor="text1"/>
          <w:sz w:val="14"/>
        </w:rPr>
        <w:t xml:space="preserve">. The </w:t>
      </w:r>
      <w:r w:rsidRPr="00B87CAD">
        <w:rPr>
          <w:rStyle w:val="StyleUnderline"/>
          <w:rFonts w:cs="Calibri"/>
          <w:color w:val="000000" w:themeColor="text1"/>
        </w:rPr>
        <w:t xml:space="preserve">danger of surprise attack is therefore small, </w:t>
      </w:r>
      <w:r w:rsidRPr="00B87CAD">
        <w:rPr>
          <w:rStyle w:val="StyleUnderline"/>
          <w:rFonts w:cs="Calibri"/>
          <w:color w:val="000000" w:themeColor="text1"/>
          <w:highlight w:val="green"/>
        </w:rPr>
        <w:t>making</w:t>
      </w:r>
      <w:r w:rsidRPr="00B87CAD">
        <w:rPr>
          <w:rStyle w:val="StyleUnderline"/>
          <w:rFonts w:cs="Calibri"/>
          <w:color w:val="000000" w:themeColor="text1"/>
        </w:rPr>
        <w:t xml:space="preserve"> an </w:t>
      </w:r>
      <w:r w:rsidRPr="00B87CAD">
        <w:rPr>
          <w:rStyle w:val="Emphasis"/>
          <w:color w:val="000000" w:themeColor="text1"/>
          <w:highlight w:val="green"/>
        </w:rPr>
        <w:t>accidental war</w:t>
      </w:r>
      <w:r w:rsidRPr="00B87CAD">
        <w:rPr>
          <w:rStyle w:val="StyleUnderline"/>
          <w:rFonts w:cs="Calibri"/>
          <w:color w:val="000000" w:themeColor="text1"/>
          <w:highlight w:val="green"/>
        </w:rPr>
        <w:t xml:space="preserve"> far less likely</w:t>
      </w:r>
      <w:r w:rsidRPr="00B87CAD">
        <w:rPr>
          <w:rStyle w:val="StyleUnderline"/>
          <w:rFonts w:cs="Calibri"/>
          <w:color w:val="000000" w:themeColor="text1"/>
        </w:rPr>
        <w:t>.</w:t>
      </w:r>
      <w:r w:rsidRPr="00B87CAD">
        <w:rPr>
          <w:rFonts w:cs="Calibri"/>
          <w:color w:val="000000" w:themeColor="text1"/>
        </w:rPr>
        <w:t xml:space="preserve"> </w:t>
      </w:r>
      <w:r w:rsidRPr="00B87CAD">
        <w:rPr>
          <w:rFonts w:cs="Calibri"/>
          <w:color w:val="000000" w:themeColor="text1"/>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B87CAD">
        <w:rPr>
          <w:rStyle w:val="Emphasis"/>
          <w:color w:val="000000" w:themeColor="text1"/>
          <w:highlight w:val="green"/>
        </w:rPr>
        <w:t>security of countries</w:t>
      </w:r>
      <w:r w:rsidRPr="00B87CAD">
        <w:rPr>
          <w:rStyle w:val="Emphasis"/>
          <w:color w:val="000000" w:themeColor="text1"/>
        </w:rPr>
        <w:t xml:space="preserve"> </w:t>
      </w:r>
      <w:r w:rsidRPr="00B87CAD">
        <w:rPr>
          <w:rFonts w:cs="Calibri"/>
          <w:color w:val="000000" w:themeColor="text1"/>
          <w:sz w:val="14"/>
        </w:rPr>
        <w:t>in the developed world</w:t>
      </w:r>
      <w:r w:rsidRPr="00B87CAD">
        <w:rPr>
          <w:rStyle w:val="Emphasis"/>
          <w:color w:val="000000" w:themeColor="text1"/>
        </w:rPr>
        <w:t xml:space="preserve"> are now </w:t>
      </w:r>
      <w:r w:rsidRPr="00B87CAD">
        <w:rPr>
          <w:rStyle w:val="Emphasis"/>
          <w:color w:val="000000" w:themeColor="text1"/>
          <w:highlight w:val="green"/>
        </w:rPr>
        <w:t>dependent on space</w:t>
      </w:r>
      <w:r w:rsidRPr="00B87CAD">
        <w:rPr>
          <w:rStyle w:val="Emphasis"/>
          <w:color w:val="000000" w:themeColor="text1"/>
        </w:rPr>
        <w:t xml:space="preserve"> </w:t>
      </w:r>
      <w:r w:rsidRPr="00B87CAD">
        <w:rPr>
          <w:rStyle w:val="Emphasis"/>
          <w:color w:val="000000" w:themeColor="text1"/>
          <w:highlight w:val="green"/>
        </w:rPr>
        <w:t>satellites</w:t>
      </w:r>
      <w:r w:rsidRPr="00B87CAD">
        <w:rPr>
          <w:rFonts w:cs="Calibri"/>
          <w:color w:val="000000" w:themeColor="text1"/>
          <w:sz w:val="14"/>
        </w:rPr>
        <w:t xml:space="preserve">. We space advocates should celebrate our success and be terrified of it at the same time. </w:t>
      </w:r>
      <w:r w:rsidRPr="00B87CAD">
        <w:rPr>
          <w:rStyle w:val="StyleUnderline"/>
          <w:rFonts w:cs="Calibri"/>
          <w:color w:val="000000" w:themeColor="text1"/>
          <w:highlight w:val="green"/>
        </w:rPr>
        <w:t>Should we lose</w:t>
      </w:r>
      <w:r w:rsidRPr="00B87CAD">
        <w:rPr>
          <w:rStyle w:val="StyleUnderline"/>
          <w:rFonts w:cs="Calibri"/>
          <w:color w:val="000000" w:themeColor="text1"/>
        </w:rPr>
        <w:t xml:space="preserve"> these fragile </w:t>
      </w:r>
      <w:r w:rsidRPr="00B87CAD">
        <w:rPr>
          <w:rStyle w:val="StyleUnderline"/>
          <w:rFonts w:cs="Calibri"/>
          <w:color w:val="000000" w:themeColor="text1"/>
          <w:highlight w:val="green"/>
        </w:rPr>
        <w:t>assets in space</w:t>
      </w:r>
      <w:r w:rsidRPr="00B87CAD">
        <w:rPr>
          <w:rStyle w:val="StyleUnderline"/>
          <w:rFonts w:cs="Calibri"/>
          <w:color w:val="000000" w:themeColor="text1"/>
        </w:rPr>
        <w:t>,</w:t>
      </w:r>
      <w:r w:rsidRPr="00B87CAD">
        <w:rPr>
          <w:rFonts w:cs="Calibri"/>
          <w:color w:val="000000" w:themeColor="text1"/>
          <w:sz w:val="14"/>
        </w:rPr>
        <w:t xml:space="preserve"> our </w:t>
      </w:r>
      <w:r w:rsidRPr="00B87CAD">
        <w:rPr>
          <w:rStyle w:val="StyleUnderline"/>
          <w:rFonts w:cs="Calibri"/>
          <w:color w:val="000000" w:themeColor="text1"/>
        </w:rPr>
        <w:t>economy would experience a disruption like no other: ship, air and train travel would stop and only restart/operate in a much-reduced capacity for years (GPS loss)</w:t>
      </w:r>
      <w:r w:rsidRPr="00B87CAD">
        <w:rPr>
          <w:rFonts w:cs="Calibri"/>
          <w:color w:val="000000" w:themeColor="text1"/>
          <w:sz w:val="14"/>
        </w:rPr>
        <w:t xml:space="preserve">. Many banking and retail transactions would cease (VSAT loss). Distribution of news and vital national information would be crippled (communications satellite loss). </w:t>
      </w:r>
      <w:r w:rsidRPr="00B87CAD">
        <w:rPr>
          <w:rStyle w:val="Emphasis"/>
          <w:color w:val="000000" w:themeColor="text1"/>
          <w:highlight w:val="green"/>
        </w:rPr>
        <w:t>Lives would be</w:t>
      </w:r>
      <w:r w:rsidRPr="00B87CAD">
        <w:rPr>
          <w:rStyle w:val="Emphasis"/>
          <w:color w:val="000000" w:themeColor="text1"/>
        </w:rPr>
        <w:t xml:space="preserve"> put </w:t>
      </w:r>
      <w:r w:rsidRPr="00B87CAD">
        <w:rPr>
          <w:rStyle w:val="Emphasis"/>
          <w:color w:val="000000" w:themeColor="text1"/>
          <w:highlight w:val="green"/>
        </w:rPr>
        <w:t>at risk</w:t>
      </w:r>
      <w:r w:rsidRPr="00B87CAD">
        <w:rPr>
          <w:rStyle w:val="StyleUnderline"/>
          <w:rFonts w:cs="Calibri"/>
          <w:color w:val="000000" w:themeColor="text1"/>
        </w:rPr>
        <w:t xml:space="preserve"> and the productivity of our farming would dramatically decrease (weather satellite loss). The </w:t>
      </w:r>
      <w:r w:rsidRPr="00B87CAD">
        <w:rPr>
          <w:rStyle w:val="StyleUnderline"/>
          <w:rFonts w:cs="Calibri"/>
          <w:color w:val="000000" w:themeColor="text1"/>
          <w:highlight w:val="green"/>
        </w:rPr>
        <w:t>risk of</w:t>
      </w:r>
      <w:r w:rsidRPr="00B87CAD">
        <w:rPr>
          <w:rStyle w:val="StyleUnderline"/>
          <w:rFonts w:cs="Calibri"/>
          <w:color w:val="000000" w:themeColor="text1"/>
        </w:rPr>
        <w:t xml:space="preserve"> war, including </w:t>
      </w:r>
      <w:r w:rsidRPr="00B87CAD">
        <w:rPr>
          <w:rStyle w:val="Emphasis"/>
          <w:color w:val="000000" w:themeColor="text1"/>
          <w:highlight w:val="green"/>
        </w:rPr>
        <w:t>nuclear war, would increase</w:t>
      </w:r>
      <w:r w:rsidRPr="00B87CAD">
        <w:rPr>
          <w:rStyle w:val="StyleUnderline"/>
          <w:rFonts w:cs="Calibri"/>
          <w:color w:val="000000" w:themeColor="text1"/>
        </w:rPr>
        <w:t xml:space="preserve"> (</w:t>
      </w:r>
      <w:r w:rsidRPr="00B87CAD">
        <w:rPr>
          <w:rStyle w:val="Emphasis"/>
          <w:color w:val="000000" w:themeColor="text1"/>
        </w:rPr>
        <w:t>loss of spy satellites</w:t>
      </w:r>
      <w:r w:rsidRPr="00B87CAD">
        <w:rPr>
          <w:rStyle w:val="StyleUnderline"/>
          <w:rFonts w:cs="Calibri"/>
          <w:color w:val="000000" w:themeColor="text1"/>
        </w:rPr>
        <w:t xml:space="preserve">) </w:t>
      </w:r>
      <w:r w:rsidRPr="00B87CAD">
        <w:rPr>
          <w:rStyle w:val="StyleUnderline"/>
          <w:rFonts w:cs="Calibri"/>
          <w:color w:val="000000" w:themeColor="text1"/>
          <w:highlight w:val="green"/>
        </w:rPr>
        <w:t>and</w:t>
      </w:r>
      <w:r w:rsidRPr="00B87CAD">
        <w:rPr>
          <w:rStyle w:val="StyleUnderline"/>
          <w:rFonts w:cs="Calibri"/>
          <w:color w:val="000000" w:themeColor="text1"/>
        </w:rPr>
        <w:t xml:space="preserve"> our </w:t>
      </w:r>
      <w:r w:rsidRPr="00B87CAD">
        <w:rPr>
          <w:rStyle w:val="StyleUnderline"/>
          <w:rFonts w:cs="Calibri"/>
          <w:color w:val="000000" w:themeColor="text1"/>
          <w:highlight w:val="green"/>
        </w:rPr>
        <w:t>military’s ability to react</w:t>
      </w:r>
      <w:r w:rsidRPr="00B87CAD">
        <w:rPr>
          <w:rStyle w:val="StyleUnderline"/>
          <w:rFonts w:cs="Calibri"/>
          <w:color w:val="000000" w:themeColor="text1"/>
        </w:rPr>
        <w:t xml:space="preserve"> to crises </w:t>
      </w:r>
      <w:r w:rsidRPr="00B87CAD">
        <w:rPr>
          <w:rStyle w:val="StyleUnderline"/>
          <w:rFonts w:cs="Calibri"/>
          <w:color w:val="000000" w:themeColor="text1"/>
          <w:highlight w:val="green"/>
        </w:rPr>
        <w:t>would be</w:t>
      </w:r>
      <w:r w:rsidRPr="00B87CAD">
        <w:rPr>
          <w:rStyle w:val="StyleUnderline"/>
          <w:rFonts w:cs="Calibri"/>
          <w:color w:val="000000" w:themeColor="text1"/>
        </w:rPr>
        <w:t xml:space="preserve"> significantly </w:t>
      </w:r>
      <w:r w:rsidRPr="00B87CAD">
        <w:rPr>
          <w:rStyle w:val="StyleUnderline"/>
          <w:rFonts w:cs="Calibri"/>
          <w:color w:val="000000" w:themeColor="text1"/>
          <w:highlight w:val="green"/>
        </w:rPr>
        <w:t>reduced</w:t>
      </w:r>
      <w:r w:rsidRPr="00B87CAD">
        <w:rPr>
          <w:rStyle w:val="StyleUnderline"/>
          <w:rFonts w:cs="Calibri"/>
          <w:color w:val="000000" w:themeColor="text1"/>
        </w:rPr>
        <w:t xml:space="preserve"> (</w:t>
      </w:r>
      <w:r w:rsidRPr="00B87CAD">
        <w:rPr>
          <w:rStyle w:val="Emphasis"/>
          <w:color w:val="000000" w:themeColor="text1"/>
        </w:rPr>
        <w:t>loss of military logistics</w:t>
      </w:r>
      <w:r w:rsidRPr="00B87CAD">
        <w:rPr>
          <w:rStyle w:val="StyleUnderline"/>
          <w:rFonts w:cs="Calibri"/>
          <w:color w:val="000000" w:themeColor="text1"/>
        </w:rPr>
        <w:t xml:space="preserve"> and </w:t>
      </w:r>
      <w:r w:rsidRPr="00B87CAD">
        <w:rPr>
          <w:rStyle w:val="Emphasis"/>
          <w:color w:val="000000" w:themeColor="text1"/>
        </w:rPr>
        <w:t>intelligence gathering satellites</w:t>
      </w:r>
      <w:r w:rsidRPr="00B87CAD">
        <w:rPr>
          <w:rStyle w:val="StyleUnderline"/>
          <w:rFonts w:cs="Calibri"/>
          <w:color w:val="000000" w:themeColor="text1"/>
        </w:rPr>
        <w:t>).</w:t>
      </w:r>
    </w:p>
    <w:p w14:paraId="648B2781" w14:textId="77777777" w:rsidR="002E7C39" w:rsidRPr="00B87CAD" w:rsidRDefault="002E7C39" w:rsidP="002E7C39">
      <w:pPr>
        <w:rPr>
          <w:rStyle w:val="Emphasis"/>
          <w:color w:val="000000" w:themeColor="text1"/>
        </w:rPr>
      </w:pPr>
    </w:p>
    <w:p w14:paraId="4977622B" w14:textId="77777777" w:rsidR="002E7C39" w:rsidRPr="00B87CAD" w:rsidRDefault="002E7C39" w:rsidP="002E7C39">
      <w:pPr>
        <w:pStyle w:val="Heading4"/>
        <w:rPr>
          <w:rFonts w:cs="Calibri"/>
          <w:color w:val="000000" w:themeColor="text1"/>
        </w:rPr>
      </w:pPr>
      <w:bookmarkStart w:id="3" w:name="_Hlk73826158"/>
      <w:r w:rsidRPr="00B87CAD">
        <w:rPr>
          <w:rFonts w:cs="Calibri"/>
          <w:color w:val="000000" w:themeColor="text1"/>
        </w:rPr>
        <w:t xml:space="preserve">Nuclear war causes </w:t>
      </w:r>
      <w:r w:rsidRPr="00B87CAD">
        <w:rPr>
          <w:rFonts w:cs="Calibri"/>
          <w:color w:val="000000" w:themeColor="text1"/>
          <w:u w:val="single"/>
        </w:rPr>
        <w:t>extinction</w:t>
      </w:r>
      <w:r w:rsidRPr="00B87CAD">
        <w:rPr>
          <w:rFonts w:cs="Calibri"/>
          <w:color w:val="000000" w:themeColor="text1"/>
        </w:rPr>
        <w:t>.</w:t>
      </w:r>
    </w:p>
    <w:p w14:paraId="03FDF174" w14:textId="77777777" w:rsidR="002E7C39" w:rsidRPr="00B87CAD" w:rsidRDefault="002E7C39" w:rsidP="002E7C39">
      <w:pPr>
        <w:rPr>
          <w:rFonts w:cs="Calibri"/>
          <w:color w:val="000000" w:themeColor="text1"/>
        </w:rPr>
      </w:pPr>
      <w:r w:rsidRPr="00B87CAD">
        <w:rPr>
          <w:rStyle w:val="Style13ptBold"/>
          <w:rFonts w:cs="Calibri"/>
          <w:color w:val="000000" w:themeColor="text1"/>
        </w:rPr>
        <w:t xml:space="preserve">Trevithick and Rogoway ’19 </w:t>
      </w:r>
      <w:r w:rsidRPr="00B87CAD">
        <w:rPr>
          <w:rFonts w:cs="Calibri"/>
          <w:color w:val="000000" w:themeColor="text1"/>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B87CAD">
          <w:rPr>
            <w:rStyle w:val="Hyperlink"/>
            <w:rFonts w:cs="Calibri"/>
            <w:color w:val="000000" w:themeColor="text1"/>
          </w:rPr>
          <w:t>https://www.thedrive.com/the-war-zone/26674/yes-india-and-pakistan-could-end-the-world-as-we-know-it-through-a-nuclear-exchange</w:t>
        </w:r>
      </w:hyperlink>
      <w:r w:rsidRPr="00B87CAD">
        <w:rPr>
          <w:rFonts w:cs="Calibri"/>
          <w:color w:val="000000" w:themeColor="text1"/>
        </w:rPr>
        <w:t>] brett</w:t>
      </w:r>
    </w:p>
    <w:p w14:paraId="40249CD9" w14:textId="77777777" w:rsidR="002E7C39" w:rsidRPr="00B87CAD" w:rsidRDefault="002E7C39" w:rsidP="002E7C39">
      <w:pPr>
        <w:rPr>
          <w:rFonts w:cs="Calibri"/>
          <w:color w:val="000000" w:themeColor="text1"/>
          <w:sz w:val="16"/>
        </w:rPr>
      </w:pPr>
      <w:r w:rsidRPr="00B87CAD">
        <w:rPr>
          <w:rFonts w:cs="Calibri"/>
          <w:color w:val="000000" w:themeColor="text1"/>
          <w:sz w:val="16"/>
        </w:rPr>
        <w:t>A global threat</w:t>
      </w:r>
    </w:p>
    <w:p w14:paraId="57A20307" w14:textId="77777777" w:rsidR="002E7C39" w:rsidRPr="00B87CAD" w:rsidRDefault="002E7C39" w:rsidP="002E7C39">
      <w:pPr>
        <w:rPr>
          <w:rFonts w:cs="Calibri"/>
          <w:color w:val="000000" w:themeColor="text1"/>
          <w:sz w:val="16"/>
        </w:rPr>
      </w:pPr>
      <w:r w:rsidRPr="00B87CAD">
        <w:rPr>
          <w:rStyle w:val="StyleUnderline"/>
          <w:rFonts w:cs="Calibri"/>
          <w:color w:val="000000" w:themeColor="text1"/>
        </w:rPr>
        <w:t>India and Pakistan's nuclear arsenals are tiny</w:t>
      </w:r>
      <w:r w:rsidRPr="00B87CAD">
        <w:rPr>
          <w:rFonts w:cs="Calibri"/>
          <w:color w:val="000000" w:themeColor="text1"/>
          <w:sz w:val="16"/>
        </w:rPr>
        <w:t xml:space="preserve"> compared to those of the </w:t>
      </w:r>
      <w:hyperlink r:id="rId13" w:tgtFrame="_blank" w:history="1">
        <w:r w:rsidRPr="00B87CAD">
          <w:rPr>
            <w:rStyle w:val="Hyperlink"/>
            <w:rFonts w:cs="Calibri"/>
            <w:color w:val="000000" w:themeColor="text1"/>
            <w:sz w:val="16"/>
            <w:u w:val="single"/>
          </w:rPr>
          <w:t>United States and Russia</w:t>
        </w:r>
      </w:hyperlink>
      <w:r w:rsidRPr="00B87CAD">
        <w:rPr>
          <w:rFonts w:cs="Calibri"/>
          <w:color w:val="000000" w:themeColor="text1"/>
          <w:sz w:val="16"/>
        </w:rPr>
        <w:t xml:space="preserve">, and these weapons are focused primarily on deterring each other, </w:t>
      </w:r>
      <w:r w:rsidRPr="00B87CAD">
        <w:rPr>
          <w:rStyle w:val="StyleUnderline"/>
          <w:rFonts w:cs="Calibri"/>
          <w:color w:val="000000" w:themeColor="text1"/>
        </w:rPr>
        <w:t xml:space="preserve">but that does </w:t>
      </w:r>
      <w:r w:rsidRPr="00B87CAD">
        <w:rPr>
          <w:rStyle w:val="Emphasis"/>
          <w:color w:val="000000" w:themeColor="text1"/>
        </w:rPr>
        <w:t>not mean</w:t>
      </w:r>
      <w:r w:rsidRPr="00B87CAD">
        <w:rPr>
          <w:rStyle w:val="StyleUnderline"/>
          <w:rFonts w:cs="Calibri"/>
          <w:color w:val="000000" w:themeColor="text1"/>
        </w:rPr>
        <w:t xml:space="preserve"> they're </w:t>
      </w:r>
      <w:r w:rsidRPr="00B87CAD">
        <w:rPr>
          <w:rStyle w:val="Emphasis"/>
          <w:color w:val="000000" w:themeColor="text1"/>
        </w:rPr>
        <w:t>purely regional</w:t>
      </w:r>
      <w:r w:rsidRPr="00B87CAD">
        <w:rPr>
          <w:rStyle w:val="StyleUnderline"/>
          <w:rFonts w:cs="Calibri"/>
          <w:color w:val="000000" w:themeColor="text1"/>
        </w:rPr>
        <w:t xml:space="preserve"> threats</w:t>
      </w:r>
      <w:r w:rsidRPr="00B87CAD">
        <w:rPr>
          <w:rFonts w:cs="Calibri"/>
          <w:color w:val="000000" w:themeColor="text1"/>
          <w:sz w:val="16"/>
        </w:rPr>
        <w:t xml:space="preserve">. Unlike conventional weapons, </w:t>
      </w:r>
      <w:r w:rsidRPr="00B87CAD">
        <w:rPr>
          <w:rStyle w:val="StyleUnderline"/>
          <w:rFonts w:cs="Calibri"/>
          <w:color w:val="000000" w:themeColor="text1"/>
          <w:highlight w:val="green"/>
        </w:rPr>
        <w:t xml:space="preserve">nuclear weapons </w:t>
      </w:r>
      <w:r w:rsidRPr="00B87CAD">
        <w:rPr>
          <w:rStyle w:val="StyleUnderline"/>
          <w:rFonts w:cs="Calibri"/>
          <w:color w:val="000000" w:themeColor="text1"/>
        </w:rPr>
        <w:t xml:space="preserve">create </w:t>
      </w:r>
      <w:r w:rsidRPr="00B87CAD">
        <w:rPr>
          <w:rStyle w:val="Emphasis"/>
          <w:color w:val="000000" w:themeColor="text1"/>
        </w:rPr>
        <w:t>lasting</w:t>
      </w:r>
      <w:r w:rsidRPr="00B87CAD">
        <w:rPr>
          <w:rStyle w:val="StyleUnderline"/>
          <w:rFonts w:cs="Calibri"/>
          <w:color w:val="000000" w:themeColor="text1"/>
        </w:rPr>
        <w:t xml:space="preserve"> and </w:t>
      </w:r>
      <w:r w:rsidRPr="00B87CAD">
        <w:rPr>
          <w:rStyle w:val="Emphasis"/>
          <w:color w:val="000000" w:themeColor="text1"/>
        </w:rPr>
        <w:t>far-reaching</w:t>
      </w:r>
      <w:r w:rsidRPr="00B87CAD">
        <w:rPr>
          <w:rStyle w:val="StyleUnderline"/>
          <w:rFonts w:cs="Calibri"/>
          <w:color w:val="000000" w:themeColor="text1"/>
        </w:rPr>
        <w:t xml:space="preserve"> effects that</w:t>
      </w:r>
      <w:r w:rsidRPr="00B87CAD">
        <w:rPr>
          <w:rFonts w:cs="Calibri"/>
          <w:color w:val="000000" w:themeColor="text1"/>
          <w:sz w:val="16"/>
        </w:rPr>
        <w:t xml:space="preserve"> scientists have posited </w:t>
      </w:r>
      <w:r w:rsidRPr="00B87CAD">
        <w:rPr>
          <w:rStyle w:val="StyleUnderline"/>
          <w:rFonts w:cs="Calibri"/>
          <w:color w:val="000000" w:themeColor="text1"/>
        </w:rPr>
        <w:t xml:space="preserve">could </w:t>
      </w:r>
      <w:r w:rsidRPr="00B87CAD">
        <w:rPr>
          <w:rStyle w:val="Emphasis"/>
          <w:color w:val="000000" w:themeColor="text1"/>
        </w:rPr>
        <w:t>upend life on Earth</w:t>
      </w:r>
      <w:r w:rsidRPr="00B87CAD">
        <w:rPr>
          <w:rStyle w:val="StyleUnderline"/>
          <w:rFonts w:cs="Calibri"/>
          <w:color w:val="000000" w:themeColor="text1"/>
        </w:rPr>
        <w:t xml:space="preserve"> if</w:t>
      </w:r>
      <w:r w:rsidRPr="00B87CAD">
        <w:rPr>
          <w:rFonts w:cs="Calibri"/>
          <w:color w:val="000000" w:themeColor="text1"/>
          <w:sz w:val="16"/>
        </w:rPr>
        <w:t xml:space="preserve"> warring </w:t>
      </w:r>
      <w:r w:rsidRPr="00B87CAD">
        <w:rPr>
          <w:rStyle w:val="StyleUnderline"/>
          <w:rFonts w:cs="Calibri"/>
          <w:color w:val="000000" w:themeColor="text1"/>
        </w:rPr>
        <w:t>parties</w:t>
      </w:r>
      <w:r w:rsidRPr="00B87CAD">
        <w:rPr>
          <w:rFonts w:cs="Calibri"/>
          <w:color w:val="000000" w:themeColor="text1"/>
          <w:sz w:val="16"/>
        </w:rPr>
        <w:t xml:space="preserve"> were to </w:t>
      </w:r>
      <w:r w:rsidRPr="00B87CAD">
        <w:rPr>
          <w:rStyle w:val="StyleUnderline"/>
          <w:rFonts w:cs="Calibri"/>
          <w:color w:val="000000" w:themeColor="text1"/>
        </w:rPr>
        <w:t>use them in sufficient numbers.</w:t>
      </w:r>
    </w:p>
    <w:p w14:paraId="7D5B0758" w14:textId="77777777" w:rsidR="002E7C39" w:rsidRPr="00B87CAD" w:rsidRDefault="00B87CAD" w:rsidP="002E7C39">
      <w:pPr>
        <w:rPr>
          <w:rFonts w:cs="Calibri"/>
          <w:color w:val="000000" w:themeColor="text1"/>
          <w:sz w:val="16"/>
        </w:rPr>
      </w:pPr>
      <w:hyperlink r:id="rId14" w:tgtFrame="_blank" w:history="1">
        <w:r w:rsidR="002E7C39" w:rsidRPr="00B87CAD">
          <w:rPr>
            <w:rStyle w:val="Hyperlink"/>
            <w:rFonts w:cs="Calibri"/>
            <w:color w:val="000000" w:themeColor="text1"/>
            <w:sz w:val="16"/>
            <w:u w:val="single"/>
          </w:rPr>
          <w:t>In 2012</w:t>
        </w:r>
      </w:hyperlink>
      <w:r w:rsidR="002E7C39" w:rsidRPr="00B87CAD">
        <w:rPr>
          <w:rFonts w:cs="Calibri"/>
          <w:color w:val="000000" w:themeColor="text1"/>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2E7C39" w:rsidRPr="00B87CAD">
        <w:rPr>
          <w:rStyle w:val="StyleUnderline"/>
          <w:rFonts w:cs="Calibri"/>
          <w:color w:val="000000" w:themeColor="text1"/>
        </w:rPr>
        <w:t xml:space="preserve">it might not take a </w:t>
      </w:r>
      <w:r w:rsidR="002E7C39" w:rsidRPr="00B87CAD">
        <w:rPr>
          <w:rStyle w:val="Emphasis"/>
          <w:color w:val="000000" w:themeColor="text1"/>
        </w:rPr>
        <w:t>large amount</w:t>
      </w:r>
      <w:r w:rsidR="002E7C39" w:rsidRPr="00B87CAD">
        <w:rPr>
          <w:rStyle w:val="StyleUnderline"/>
          <w:rFonts w:cs="Calibri"/>
          <w:color w:val="000000" w:themeColor="text1"/>
        </w:rPr>
        <w:t xml:space="preserve"> of nuclear weapons to </w:t>
      </w:r>
      <w:r w:rsidR="002E7C39" w:rsidRPr="00B87CAD">
        <w:rPr>
          <w:rStyle w:val="StyleUnderline"/>
          <w:rFonts w:cs="Calibri"/>
          <w:color w:val="000000" w:themeColor="text1"/>
          <w:highlight w:val="green"/>
        </w:rPr>
        <w:t>create</w:t>
      </w:r>
      <w:r w:rsidR="002E7C39" w:rsidRPr="00B87CAD">
        <w:rPr>
          <w:rFonts w:cs="Calibri"/>
          <w:color w:val="000000" w:themeColor="text1"/>
          <w:sz w:val="16"/>
        </w:rPr>
        <w:t xml:space="preserve"> a scenario commonly known as </w:t>
      </w:r>
      <w:r w:rsidR="002E7C39" w:rsidRPr="00B87CAD">
        <w:rPr>
          <w:rStyle w:val="StyleUnderline"/>
          <w:rFonts w:cs="Calibri"/>
          <w:color w:val="000000" w:themeColor="text1"/>
          <w:highlight w:val="green"/>
        </w:rPr>
        <w:t>"</w:t>
      </w:r>
      <w:hyperlink r:id="rId15" w:tgtFrame="_blank" w:history="1">
        <w:r w:rsidR="002E7C39" w:rsidRPr="00B87CAD">
          <w:rPr>
            <w:rStyle w:val="Emphasis"/>
            <w:color w:val="000000" w:themeColor="text1"/>
            <w:highlight w:val="green"/>
          </w:rPr>
          <w:t>Nuclear Winter</w:t>
        </w:r>
      </w:hyperlink>
      <w:r w:rsidR="002E7C39" w:rsidRPr="00B87CAD">
        <w:rPr>
          <w:rStyle w:val="StyleUnderline"/>
          <w:rFonts w:cs="Calibri"/>
          <w:color w:val="000000" w:themeColor="text1"/>
          <w:highlight w:val="green"/>
        </w:rPr>
        <w:t>."</w:t>
      </w:r>
      <w:r w:rsidR="002E7C39" w:rsidRPr="00B87CAD">
        <w:rPr>
          <w:rFonts w:cs="Calibri"/>
          <w:color w:val="000000" w:themeColor="text1"/>
          <w:sz w:val="16"/>
        </w:rPr>
        <w:t> </w:t>
      </w:r>
    </w:p>
    <w:p w14:paraId="2835B913" w14:textId="77777777" w:rsidR="002E7C39" w:rsidRPr="00B87CAD" w:rsidRDefault="002E7C39" w:rsidP="002E7C39">
      <w:pPr>
        <w:rPr>
          <w:rFonts w:cs="Calibri"/>
          <w:color w:val="000000" w:themeColor="text1"/>
          <w:sz w:val="16"/>
        </w:rPr>
      </w:pPr>
      <w:r w:rsidRPr="00B87CAD">
        <w:rPr>
          <w:rFonts w:cs="Calibri"/>
          <w:color w:val="000000" w:themeColor="text1"/>
          <w:sz w:val="16"/>
        </w:rPr>
        <w:lastRenderedPageBreak/>
        <w:t xml:space="preserve">In general, </w:t>
      </w:r>
      <w:r w:rsidRPr="00B87CAD">
        <w:rPr>
          <w:rStyle w:val="StyleUnderline"/>
          <w:rFonts w:cs="Calibri"/>
          <w:color w:val="000000" w:themeColor="text1"/>
        </w:rPr>
        <w:t>this</w:t>
      </w:r>
      <w:r w:rsidRPr="00B87CAD">
        <w:rPr>
          <w:rFonts w:cs="Calibri"/>
          <w:color w:val="000000" w:themeColor="text1"/>
          <w:sz w:val="16"/>
        </w:rPr>
        <w:t xml:space="preserve"> hypothesized event </w:t>
      </w:r>
      <w:r w:rsidRPr="00B87CAD">
        <w:rPr>
          <w:rStyle w:val="StyleUnderline"/>
          <w:rFonts w:cs="Calibri"/>
          <w:color w:val="000000" w:themeColor="text1"/>
        </w:rPr>
        <w:t>occurs when</w:t>
      </w:r>
      <w:r w:rsidRPr="00B87CAD">
        <w:rPr>
          <w:rFonts w:cs="Calibri"/>
          <w:color w:val="000000" w:themeColor="text1"/>
          <w:sz w:val="16"/>
        </w:rPr>
        <w:t xml:space="preserve"> smoke and </w:t>
      </w:r>
      <w:r w:rsidRPr="00B87CAD">
        <w:rPr>
          <w:rStyle w:val="StyleUnderline"/>
          <w:rFonts w:cs="Calibri"/>
          <w:color w:val="000000" w:themeColor="text1"/>
        </w:rPr>
        <w:t xml:space="preserve">soot from nuclear </w:t>
      </w:r>
      <w:r w:rsidRPr="00B87CAD">
        <w:rPr>
          <w:rStyle w:val="StyleUnderline"/>
          <w:rFonts w:cs="Calibri"/>
          <w:color w:val="000000" w:themeColor="text1"/>
          <w:highlight w:val="green"/>
        </w:rPr>
        <w:t>explosions block</w:t>
      </w:r>
      <w:r w:rsidRPr="00B87CAD">
        <w:rPr>
          <w:rFonts w:cs="Calibri"/>
          <w:color w:val="000000" w:themeColor="text1"/>
          <w:sz w:val="16"/>
        </w:rPr>
        <w:t xml:space="preserve"> significant amounts of </w:t>
      </w:r>
      <w:r w:rsidRPr="00B87CAD">
        <w:rPr>
          <w:rStyle w:val="StyleUnderline"/>
          <w:rFonts w:cs="Calibri"/>
          <w:color w:val="000000" w:themeColor="text1"/>
          <w:highlight w:val="green"/>
        </w:rPr>
        <w:t>sunlight</w:t>
      </w:r>
      <w:r w:rsidRPr="00B87CAD">
        <w:rPr>
          <w:rStyle w:val="StyleUnderline"/>
          <w:rFonts w:cs="Calibri"/>
          <w:color w:val="000000" w:themeColor="text1"/>
        </w:rPr>
        <w:t xml:space="preserve"> from</w:t>
      </w:r>
      <w:r w:rsidRPr="00B87CAD">
        <w:rPr>
          <w:rFonts w:cs="Calibri"/>
          <w:color w:val="000000" w:themeColor="text1"/>
          <w:sz w:val="16"/>
        </w:rPr>
        <w:t xml:space="preserve"> reaching the </w:t>
      </w:r>
      <w:r w:rsidRPr="00B87CAD">
        <w:rPr>
          <w:rStyle w:val="StyleUnderline"/>
          <w:rFonts w:cs="Calibri"/>
          <w:color w:val="000000" w:themeColor="text1"/>
        </w:rPr>
        <w:t>earth's surface, leading to a</w:t>
      </w:r>
      <w:r w:rsidRPr="00B87CAD">
        <w:rPr>
          <w:rFonts w:cs="Calibri"/>
          <w:color w:val="000000" w:themeColor="text1"/>
          <w:sz w:val="16"/>
        </w:rPr>
        <w:t xml:space="preserve"> precipitous </w:t>
      </w:r>
      <w:r w:rsidRPr="00B87CAD">
        <w:rPr>
          <w:rStyle w:val="StyleUnderline"/>
          <w:rFonts w:cs="Calibri"/>
          <w:color w:val="000000" w:themeColor="text1"/>
        </w:rPr>
        <w:t xml:space="preserve">drop in temperatures that </w:t>
      </w:r>
      <w:r w:rsidRPr="00B87CAD">
        <w:rPr>
          <w:rStyle w:val="StyleUnderline"/>
          <w:rFonts w:cs="Calibri"/>
          <w:color w:val="000000" w:themeColor="text1"/>
          <w:highlight w:val="green"/>
        </w:rPr>
        <w:t>results in</w:t>
      </w:r>
      <w:r w:rsidRPr="00B87CAD">
        <w:rPr>
          <w:rFonts w:cs="Calibri"/>
          <w:color w:val="000000" w:themeColor="text1"/>
          <w:sz w:val="16"/>
        </w:rPr>
        <w:t xml:space="preserve"> mass </w:t>
      </w:r>
      <w:r w:rsidRPr="00B87CAD">
        <w:rPr>
          <w:rStyle w:val="Emphasis"/>
          <w:color w:val="000000" w:themeColor="text1"/>
          <w:highlight w:val="green"/>
        </w:rPr>
        <w:t>crop failure</w:t>
      </w:r>
      <w:r w:rsidRPr="00B87CAD">
        <w:rPr>
          <w:rStyle w:val="StyleUnderline"/>
          <w:rFonts w:cs="Calibri"/>
          <w:color w:val="000000" w:themeColor="text1"/>
          <w:highlight w:val="green"/>
        </w:rPr>
        <w:t xml:space="preserve"> and</w:t>
      </w:r>
      <w:r w:rsidRPr="00B87CAD">
        <w:rPr>
          <w:rStyle w:val="StyleUnderline"/>
          <w:rFonts w:cs="Calibri"/>
          <w:color w:val="000000" w:themeColor="text1"/>
        </w:rPr>
        <w:t xml:space="preserve"> </w:t>
      </w:r>
      <w:r w:rsidRPr="00B87CAD">
        <w:rPr>
          <w:rStyle w:val="Emphasis"/>
          <w:color w:val="000000" w:themeColor="text1"/>
        </w:rPr>
        <w:t xml:space="preserve">widespread </w:t>
      </w:r>
      <w:r w:rsidRPr="00B87CAD">
        <w:rPr>
          <w:rStyle w:val="Emphasis"/>
          <w:color w:val="000000" w:themeColor="text1"/>
          <w:highlight w:val="green"/>
        </w:rPr>
        <w:t>famine</w:t>
      </w:r>
      <w:r w:rsidRPr="00B87CAD">
        <w:rPr>
          <w:rFonts w:cs="Calibri"/>
          <w:color w:val="000000" w:themeColor="text1"/>
          <w:sz w:val="16"/>
        </w:rPr>
        <w:t>.</w:t>
      </w:r>
    </w:p>
    <w:p w14:paraId="3009DC5B" w14:textId="77777777" w:rsidR="002E7C39" w:rsidRPr="00B87CAD" w:rsidRDefault="002E7C39" w:rsidP="002E7C39">
      <w:pPr>
        <w:rPr>
          <w:rFonts w:cs="Calibri"/>
          <w:color w:val="000000" w:themeColor="text1"/>
          <w:sz w:val="16"/>
        </w:rPr>
      </w:pPr>
      <w:r w:rsidRPr="00B87CAD">
        <w:rPr>
          <w:rFonts w:cs="Calibri"/>
          <w:color w:val="000000" w:themeColor="text1"/>
          <w:sz w:val="16"/>
        </w:rPr>
        <w:t>Robcock and Toon summarized their findings, which were based in part on their previous work, in an article in the Bulletin of The Atomic Scientists, </w:t>
      </w:r>
      <w:hyperlink r:id="rId16" w:tgtFrame="_blank" w:history="1">
        <w:r w:rsidRPr="00B87CAD">
          <w:rPr>
            <w:rStyle w:val="Hyperlink"/>
            <w:rFonts w:cs="Calibri"/>
            <w:color w:val="000000" w:themeColor="text1"/>
            <w:sz w:val="16"/>
            <w:u w:val="single"/>
          </w:rPr>
          <w:t>writing</w:t>
        </w:r>
      </w:hyperlink>
      <w:r w:rsidRPr="00B87CAD">
        <w:rPr>
          <w:rFonts w:cs="Calibri"/>
          <w:color w:val="000000" w:themeColor="text1"/>
          <w:sz w:val="16"/>
        </w:rPr>
        <w:t>:</w:t>
      </w:r>
    </w:p>
    <w:p w14:paraId="0557495B" w14:textId="77777777" w:rsidR="002E7C39" w:rsidRPr="00B87CAD" w:rsidRDefault="002E7C39" w:rsidP="002E7C39">
      <w:pPr>
        <w:ind w:left="720"/>
        <w:rPr>
          <w:rFonts w:cs="Calibri"/>
          <w:color w:val="000000" w:themeColor="text1"/>
          <w:sz w:val="16"/>
        </w:rPr>
      </w:pPr>
      <w:r w:rsidRPr="00B87CAD">
        <w:rPr>
          <w:rStyle w:val="StyleUnderline"/>
          <w:rFonts w:cs="Calibri"/>
          <w:color w:val="000000" w:themeColor="text1"/>
        </w:rPr>
        <w:t>"Even a '</w:t>
      </w:r>
      <w:r w:rsidRPr="00B87CAD">
        <w:rPr>
          <w:rStyle w:val="Emphasis"/>
          <w:color w:val="000000" w:themeColor="text1"/>
        </w:rPr>
        <w:t>small</w:t>
      </w:r>
      <w:r w:rsidRPr="00B87CAD">
        <w:rPr>
          <w:rStyle w:val="StyleUnderline"/>
          <w:rFonts w:cs="Calibri"/>
          <w:color w:val="000000" w:themeColor="text1"/>
        </w:rPr>
        <w:t xml:space="preserve">' nuclear war between </w:t>
      </w:r>
      <w:r w:rsidRPr="00B87CAD">
        <w:rPr>
          <w:rStyle w:val="Emphasis"/>
          <w:color w:val="000000" w:themeColor="text1"/>
        </w:rPr>
        <w:t>India</w:t>
      </w:r>
      <w:r w:rsidRPr="00B87CAD">
        <w:rPr>
          <w:rStyle w:val="StyleUnderline"/>
          <w:rFonts w:cs="Calibri"/>
          <w:color w:val="000000" w:themeColor="text1"/>
        </w:rPr>
        <w:t xml:space="preserve"> and </w:t>
      </w:r>
      <w:r w:rsidRPr="00B87CAD">
        <w:rPr>
          <w:rStyle w:val="Emphasis"/>
          <w:color w:val="000000" w:themeColor="text1"/>
        </w:rPr>
        <w:t>Pakistan</w:t>
      </w:r>
      <w:r w:rsidRPr="00B87CAD">
        <w:rPr>
          <w:rStyle w:val="StyleUnderline"/>
          <w:rFonts w:cs="Calibri"/>
          <w:color w:val="000000" w:themeColor="text1"/>
        </w:rPr>
        <w:t xml:space="preserve">, with each country detonating </w:t>
      </w:r>
      <w:r w:rsidRPr="00B87CAD">
        <w:rPr>
          <w:rStyle w:val="Emphasis"/>
          <w:color w:val="000000" w:themeColor="text1"/>
          <w:highlight w:val="green"/>
        </w:rPr>
        <w:t>50</w:t>
      </w:r>
      <w:r w:rsidRPr="00B87CAD">
        <w:rPr>
          <w:rStyle w:val="Emphasis"/>
          <w:color w:val="000000" w:themeColor="text1"/>
        </w:rPr>
        <w:t xml:space="preserve"> Hiroshima-size</w:t>
      </w:r>
      <w:r w:rsidRPr="00B87CAD">
        <w:rPr>
          <w:rFonts w:cs="Calibri"/>
          <w:color w:val="000000" w:themeColor="text1"/>
          <w:sz w:val="16"/>
        </w:rPr>
        <w:t xml:space="preserve"> atom </w:t>
      </w:r>
      <w:r w:rsidRPr="00B87CAD">
        <w:rPr>
          <w:rStyle w:val="StyleUnderline"/>
          <w:rFonts w:cs="Calibri"/>
          <w:color w:val="000000" w:themeColor="text1"/>
          <w:highlight w:val="green"/>
        </w:rPr>
        <w:t>bombs</w:t>
      </w:r>
      <w:r w:rsidRPr="00B87CAD">
        <w:rPr>
          <w:rStyle w:val="StyleUnderline"/>
          <w:rFonts w:cs="Calibri"/>
          <w:color w:val="000000" w:themeColor="text1"/>
        </w:rPr>
        <w:t xml:space="preserve"> – only about </w:t>
      </w:r>
      <w:r w:rsidRPr="00B87CAD">
        <w:rPr>
          <w:rStyle w:val="Emphasis"/>
          <w:color w:val="000000" w:themeColor="text1"/>
        </w:rPr>
        <w:t>0.03 percent</w:t>
      </w:r>
      <w:r w:rsidRPr="00B87CAD">
        <w:rPr>
          <w:rStyle w:val="StyleUnderline"/>
          <w:rFonts w:cs="Calibri"/>
          <w:color w:val="000000" w:themeColor="text1"/>
        </w:rPr>
        <w:t xml:space="preserve"> of the global</w:t>
      </w:r>
      <w:r w:rsidRPr="00B87CAD">
        <w:rPr>
          <w:rFonts w:cs="Calibri"/>
          <w:color w:val="000000" w:themeColor="text1"/>
          <w:sz w:val="16"/>
        </w:rPr>
        <w:t xml:space="preserve"> nuclear </w:t>
      </w:r>
      <w:r w:rsidRPr="00B87CAD">
        <w:rPr>
          <w:rStyle w:val="StyleUnderline"/>
          <w:rFonts w:cs="Calibri"/>
          <w:color w:val="000000" w:themeColor="text1"/>
        </w:rPr>
        <w:t>arsenal's</w:t>
      </w:r>
      <w:r w:rsidRPr="00B87CAD">
        <w:rPr>
          <w:rFonts w:cs="Calibri"/>
          <w:color w:val="000000" w:themeColor="text1"/>
          <w:sz w:val="16"/>
        </w:rPr>
        <w:t xml:space="preserve"> explosive </w:t>
      </w:r>
      <w:r w:rsidRPr="00B87CAD">
        <w:rPr>
          <w:rStyle w:val="StyleUnderline"/>
          <w:rFonts w:cs="Calibri"/>
          <w:color w:val="000000" w:themeColor="text1"/>
        </w:rPr>
        <w:t>power</w:t>
      </w:r>
      <w:r w:rsidRPr="00B87CAD">
        <w:rPr>
          <w:rFonts w:cs="Calibri"/>
          <w:color w:val="000000" w:themeColor="text1"/>
          <w:sz w:val="16"/>
        </w:rPr>
        <w:t xml:space="preserve"> – as airbursts in urban areas, </w:t>
      </w:r>
      <w:r w:rsidRPr="00B87CAD">
        <w:rPr>
          <w:rStyle w:val="StyleUnderline"/>
          <w:rFonts w:cs="Calibri"/>
          <w:color w:val="000000" w:themeColor="text1"/>
        </w:rPr>
        <w:t xml:space="preserve">could </w:t>
      </w:r>
      <w:r w:rsidRPr="00B87CAD">
        <w:rPr>
          <w:rStyle w:val="StyleUnderline"/>
          <w:rFonts w:cs="Calibri"/>
          <w:color w:val="000000" w:themeColor="text1"/>
          <w:highlight w:val="green"/>
        </w:rPr>
        <w:t>produce</w:t>
      </w:r>
      <w:r w:rsidRPr="00B87CAD">
        <w:rPr>
          <w:rFonts w:cs="Calibri"/>
          <w:color w:val="000000" w:themeColor="text1"/>
          <w:sz w:val="16"/>
        </w:rPr>
        <w:t xml:space="preserve"> so much </w:t>
      </w:r>
      <w:r w:rsidRPr="00B87CAD">
        <w:rPr>
          <w:rStyle w:val="StyleUnderline"/>
          <w:rFonts w:cs="Calibri"/>
          <w:color w:val="000000" w:themeColor="text1"/>
        </w:rPr>
        <w:t xml:space="preserve">smoke that temperatures would fall below </w:t>
      </w:r>
      <w:r w:rsidRPr="00B87CAD">
        <w:rPr>
          <w:rFonts w:cs="Calibri"/>
          <w:color w:val="000000" w:themeColor="text1"/>
          <w:sz w:val="16"/>
        </w:rPr>
        <w:t xml:space="preserve">those of </w:t>
      </w:r>
      <w:r w:rsidRPr="00B87CAD">
        <w:rPr>
          <w:rStyle w:val="StyleUnderline"/>
          <w:rFonts w:cs="Calibri"/>
          <w:color w:val="000000" w:themeColor="text1"/>
        </w:rPr>
        <w:t>the</w:t>
      </w:r>
      <w:r w:rsidRPr="00B87CAD">
        <w:rPr>
          <w:rFonts w:cs="Calibri"/>
          <w:color w:val="000000" w:themeColor="text1"/>
          <w:sz w:val="16"/>
        </w:rPr>
        <w:t> </w:t>
      </w:r>
      <w:hyperlink r:id="rId17" w:tgtFrame="_blank" w:history="1">
        <w:r w:rsidRPr="00B87CAD">
          <w:rPr>
            <w:rStyle w:val="Hyperlink"/>
            <w:rFonts w:cs="Calibri"/>
            <w:color w:val="000000" w:themeColor="text1"/>
            <w:sz w:val="16"/>
            <w:u w:val="single"/>
          </w:rPr>
          <w:t xml:space="preserve">Little </w:t>
        </w:r>
        <w:r w:rsidRPr="00B87CAD">
          <w:rPr>
            <w:rStyle w:val="Emphasis"/>
            <w:color w:val="000000" w:themeColor="text1"/>
            <w:highlight w:val="green"/>
          </w:rPr>
          <w:t>Ice Age</w:t>
        </w:r>
      </w:hyperlink>
      <w:r w:rsidRPr="00B87CAD">
        <w:rPr>
          <w:rFonts w:cs="Calibri"/>
          <w:color w:val="000000" w:themeColor="text1"/>
          <w:sz w:val="16"/>
        </w:rPr>
        <w:t xml:space="preserve"> of the fourteenth to nineteenth centuries, shortening the growing season around the world and </w:t>
      </w:r>
      <w:r w:rsidRPr="00B87CAD">
        <w:rPr>
          <w:rStyle w:val="StyleUnderline"/>
          <w:rFonts w:cs="Calibri"/>
          <w:color w:val="000000" w:themeColor="text1"/>
        </w:rPr>
        <w:t>threatening the global food supply</w:t>
      </w:r>
      <w:r w:rsidRPr="00B87CAD">
        <w:rPr>
          <w:rFonts w:cs="Calibri"/>
          <w:color w:val="000000" w:themeColor="text1"/>
          <w:sz w:val="16"/>
        </w:rPr>
        <w:t xml:space="preserve">. Furthermore, </w:t>
      </w:r>
      <w:r w:rsidRPr="00B87CAD">
        <w:rPr>
          <w:rStyle w:val="StyleUnderline"/>
          <w:rFonts w:cs="Calibri"/>
          <w:color w:val="000000" w:themeColor="text1"/>
        </w:rPr>
        <w:t xml:space="preserve">there would be massive </w:t>
      </w:r>
      <w:r w:rsidRPr="00B87CAD">
        <w:rPr>
          <w:rStyle w:val="Emphasis"/>
          <w:color w:val="000000" w:themeColor="text1"/>
          <w:highlight w:val="green"/>
        </w:rPr>
        <w:t>ozone depletion</w:t>
      </w:r>
      <w:r w:rsidRPr="00B87CAD">
        <w:rPr>
          <w:rFonts w:cs="Calibri"/>
          <w:color w:val="000000" w:themeColor="text1"/>
          <w:sz w:val="16"/>
        </w:rPr>
        <w:t>, allowing more ultraviolet radiation to reach Earth's surface. Recent studies predict that agricultural production in parts of the United States and China would decline by about 20 percent for four years, and by 10 percent for a decade.</w:t>
      </w:r>
    </w:p>
    <w:p w14:paraId="00A5E7AD" w14:textId="77777777" w:rsidR="002E7C39" w:rsidRPr="00B87CAD" w:rsidRDefault="002E7C39" w:rsidP="002E7C39">
      <w:pPr>
        <w:rPr>
          <w:rFonts w:cs="Calibri"/>
          <w:color w:val="000000" w:themeColor="text1"/>
          <w:sz w:val="16"/>
        </w:rPr>
      </w:pPr>
      <w:r w:rsidRPr="00B87CAD">
        <w:rPr>
          <w:rFonts w:cs="Calibri"/>
          <w:color w:val="000000" w:themeColor="text1"/>
          <w:sz w:val="16"/>
        </w:rPr>
        <w:t>The bomb the United States dropped on Hiroshima Japan, known as </w:t>
      </w:r>
      <w:hyperlink r:id="rId18" w:tgtFrame="_blank" w:history="1">
        <w:r w:rsidRPr="00B87CAD">
          <w:rPr>
            <w:rStyle w:val="Hyperlink"/>
            <w:rFonts w:cs="Calibri"/>
            <w:color w:val="000000" w:themeColor="text1"/>
            <w:sz w:val="16"/>
            <w:u w:val="single"/>
          </w:rPr>
          <w:t>Little Boy</w:t>
        </w:r>
      </w:hyperlink>
      <w:r w:rsidRPr="00B87CAD">
        <w:rPr>
          <w:rFonts w:cs="Calibri"/>
          <w:color w:val="000000" w:themeColor="text1"/>
          <w:sz w:val="16"/>
        </w:rPr>
        <w:t xml:space="preserve">, was an inefficient and essentially experimental design with a yield of around 15 kilotons. The reported </w:t>
      </w:r>
      <w:r w:rsidRPr="00B87CAD">
        <w:rPr>
          <w:rStyle w:val="StyleUnderline"/>
          <w:rFonts w:cs="Calibri"/>
          <w:color w:val="000000" w:themeColor="text1"/>
        </w:rPr>
        <w:t>results from </w:t>
      </w:r>
      <w:hyperlink r:id="rId19" w:tgtFrame="_blank" w:history="1">
        <w:r w:rsidRPr="00B87CAD">
          <w:rPr>
            <w:rStyle w:val="StyleUnderline"/>
            <w:rFonts w:cs="Calibri"/>
            <w:color w:val="000000" w:themeColor="text1"/>
          </w:rPr>
          <w:t>Indian</w:t>
        </w:r>
      </w:hyperlink>
      <w:r w:rsidRPr="00B87CAD">
        <w:rPr>
          <w:rStyle w:val="StyleUnderline"/>
          <w:rFonts w:cs="Calibri"/>
          <w:color w:val="000000" w:themeColor="text1"/>
        </w:rPr>
        <w:t xml:space="preserve"> and Pakistani </w:t>
      </w:r>
      <w:r w:rsidRPr="00B87CAD">
        <w:rPr>
          <w:rStyle w:val="Emphasis"/>
          <w:color w:val="000000" w:themeColor="text1"/>
        </w:rPr>
        <w:t>nuclear testing</w:t>
      </w:r>
      <w:r w:rsidRPr="00B87CAD">
        <w:rPr>
          <w:rStyle w:val="StyleUnderline"/>
          <w:rFonts w:cs="Calibri"/>
          <w:color w:val="000000" w:themeColor="text1"/>
        </w:rPr>
        <w:t> indicate</w:t>
      </w:r>
      <w:r w:rsidRPr="00B87CAD">
        <w:rPr>
          <w:rFonts w:cs="Calibri"/>
          <w:color w:val="000000" w:themeColor="text1"/>
          <w:sz w:val="16"/>
        </w:rPr>
        <w:t xml:space="preserve"> that </w:t>
      </w:r>
      <w:r w:rsidRPr="00B87CAD">
        <w:rPr>
          <w:rStyle w:val="StyleUnderline"/>
          <w:rFonts w:cs="Calibri"/>
          <w:color w:val="000000" w:themeColor="text1"/>
        </w:rPr>
        <w:t>both countries</w:t>
      </w:r>
      <w:r w:rsidRPr="00B87CAD">
        <w:rPr>
          <w:rFonts w:cs="Calibri"/>
          <w:color w:val="000000" w:themeColor="text1"/>
          <w:sz w:val="16"/>
        </w:rPr>
        <w:t xml:space="preserve"> can </w:t>
      </w:r>
      <w:r w:rsidRPr="00B87CAD">
        <w:rPr>
          <w:rStyle w:val="Emphasis"/>
          <w:color w:val="000000" w:themeColor="text1"/>
        </w:rPr>
        <w:t>meet this threshold</w:t>
      </w:r>
      <w:r w:rsidRPr="00B87CAD">
        <w:rPr>
          <w:rStyle w:val="StyleUnderline"/>
          <w:rFonts w:cs="Calibri"/>
          <w:color w:val="000000" w:themeColor="text1"/>
        </w:rPr>
        <w:t xml:space="preserve"> and</w:t>
      </w:r>
      <w:r w:rsidRPr="00B87CAD">
        <w:rPr>
          <w:rFonts w:cs="Calibri"/>
          <w:color w:val="000000" w:themeColor="text1"/>
          <w:sz w:val="16"/>
        </w:rPr>
        <w:t xml:space="preserve"> both countries' </w:t>
      </w:r>
      <w:r w:rsidRPr="00B87CAD">
        <w:rPr>
          <w:rStyle w:val="StyleUnderline"/>
          <w:rFonts w:cs="Calibri"/>
          <w:color w:val="000000" w:themeColor="text1"/>
        </w:rPr>
        <w:t>weapons programs</w:t>
      </w:r>
      <w:r w:rsidRPr="00B87CAD">
        <w:rPr>
          <w:rFonts w:cs="Calibri"/>
          <w:color w:val="000000" w:themeColor="text1"/>
          <w:sz w:val="16"/>
        </w:rPr>
        <w:t xml:space="preserve"> have almost certainly </w:t>
      </w:r>
      <w:r w:rsidRPr="00B87CAD">
        <w:rPr>
          <w:rStyle w:val="StyleUnderline"/>
          <w:rFonts w:cs="Calibri"/>
          <w:color w:val="000000" w:themeColor="text1"/>
        </w:rPr>
        <w:t>matured in</w:t>
      </w:r>
      <w:r w:rsidRPr="00B87CAD">
        <w:rPr>
          <w:rFonts w:cs="Calibri"/>
          <w:color w:val="000000" w:themeColor="text1"/>
          <w:sz w:val="16"/>
        </w:rPr>
        <w:t xml:space="preserve"> the </w:t>
      </w:r>
      <w:r w:rsidRPr="00B87CAD">
        <w:rPr>
          <w:rStyle w:val="StyleUnderline"/>
          <w:rFonts w:cs="Calibri"/>
          <w:color w:val="000000" w:themeColor="text1"/>
        </w:rPr>
        <w:t>decades</w:t>
      </w:r>
      <w:r w:rsidRPr="00B87CAD">
        <w:rPr>
          <w:rFonts w:cs="Calibri"/>
          <w:color w:val="000000" w:themeColor="text1"/>
          <w:sz w:val="16"/>
        </w:rPr>
        <w:t xml:space="preserve"> since.</w:t>
      </w:r>
    </w:p>
    <w:p w14:paraId="77B5937D" w14:textId="77777777" w:rsidR="002E7C39" w:rsidRPr="00B87CAD" w:rsidRDefault="002E7C39" w:rsidP="002E7C39">
      <w:pPr>
        <w:rPr>
          <w:rFonts w:cs="Calibri"/>
          <w:color w:val="000000" w:themeColor="text1"/>
          <w:sz w:val="16"/>
        </w:rPr>
      </w:pPr>
      <w:r w:rsidRPr="00B87CAD">
        <w:rPr>
          <w:rFonts w:cs="Calibri"/>
          <w:color w:val="000000" w:themeColor="text1"/>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B87CAD">
          <w:rPr>
            <w:rStyle w:val="Hyperlink"/>
            <w:rFonts w:cs="Calibri"/>
            <w:color w:val="000000" w:themeColor="text1"/>
            <w:sz w:val="16"/>
            <w:u w:val="single"/>
          </w:rPr>
          <w:t>at least 20 million people</w:t>
        </w:r>
      </w:hyperlink>
      <w:r w:rsidRPr="00B87CAD">
        <w:rPr>
          <w:rFonts w:cs="Calibri"/>
          <w:color w:val="000000" w:themeColor="text1"/>
          <w:sz w:val="16"/>
        </w:rPr>
        <w:t xml:space="preserve">. The </w:t>
      </w:r>
      <w:r w:rsidRPr="00B87CAD">
        <w:rPr>
          <w:rStyle w:val="Emphasis"/>
          <w:color w:val="000000" w:themeColor="text1"/>
        </w:rPr>
        <w:t>second order</w:t>
      </w:r>
      <w:r w:rsidRPr="00B87CAD">
        <w:rPr>
          <w:rStyle w:val="StyleUnderline"/>
          <w:rFonts w:cs="Calibri"/>
          <w:color w:val="000000" w:themeColor="text1"/>
        </w:rPr>
        <w:t xml:space="preserve"> impacts would be even worse</w:t>
      </w:r>
      <w:r w:rsidRPr="00B87CAD">
        <w:rPr>
          <w:rFonts w:cs="Calibri"/>
          <w:color w:val="000000" w:themeColor="text1"/>
          <w:sz w:val="16"/>
        </w:rPr>
        <w:t xml:space="preserve"> in the years that followed. </w:t>
      </w:r>
    </w:p>
    <w:p w14:paraId="0BE812BB" w14:textId="77777777" w:rsidR="002E7C39" w:rsidRPr="00B87CAD" w:rsidRDefault="002E7C39" w:rsidP="002E7C39">
      <w:pPr>
        <w:rPr>
          <w:rFonts w:cs="Calibri"/>
          <w:color w:val="000000" w:themeColor="text1"/>
          <w:sz w:val="16"/>
        </w:rPr>
      </w:pPr>
      <w:r w:rsidRPr="00B87CAD">
        <w:rPr>
          <w:rFonts w:cs="Calibri"/>
          <w:color w:val="000000" w:themeColor="text1"/>
          <w:sz w:val="16"/>
        </w:rPr>
        <w:t xml:space="preserve">In 2014, Michael Mills and Julia Lee-Taylor, both then working at the federally-funded National Center for Atmospheric Research's (NCAR) Earth System Laboratory, authored another paper with Robcock and Toon. </w:t>
      </w:r>
      <w:r w:rsidRPr="00B87CAD">
        <w:rPr>
          <w:rStyle w:val="StyleUnderline"/>
          <w:rFonts w:cs="Calibri"/>
          <w:color w:val="000000" w:themeColor="text1"/>
        </w:rPr>
        <w:t>This </w:t>
      </w:r>
      <w:hyperlink r:id="rId21" w:tgtFrame="_blank" w:history="1">
        <w:r w:rsidRPr="00B87CAD">
          <w:rPr>
            <w:rStyle w:val="StyleUnderline"/>
            <w:rFonts w:cs="Calibri"/>
            <w:color w:val="000000" w:themeColor="text1"/>
          </w:rPr>
          <w:t>study concluded</w:t>
        </w:r>
      </w:hyperlink>
      <w:r w:rsidRPr="00B87CAD">
        <w:rPr>
          <w:rFonts w:cs="Calibri"/>
          <w:color w:val="000000" w:themeColor="text1"/>
          <w:sz w:val="16"/>
        </w:rPr>
        <w:t xml:space="preserve"> again that </w:t>
      </w:r>
      <w:r w:rsidRPr="00B87CAD">
        <w:rPr>
          <w:rStyle w:val="StyleUnderline"/>
          <w:rFonts w:cs="Calibri"/>
          <w:color w:val="000000" w:themeColor="text1"/>
        </w:rPr>
        <w:t>detonation of 100</w:t>
      </w:r>
      <w:r w:rsidRPr="00B87CAD">
        <w:rPr>
          <w:rFonts w:cs="Calibri"/>
          <w:color w:val="000000" w:themeColor="text1"/>
          <w:sz w:val="16"/>
        </w:rPr>
        <w:t xml:space="preserve"> 15-kiloton yield </w:t>
      </w:r>
      <w:r w:rsidRPr="00B87CAD">
        <w:rPr>
          <w:rStyle w:val="StyleUnderline"/>
          <w:rFonts w:cs="Calibri"/>
          <w:color w:val="000000" w:themeColor="text1"/>
        </w:rPr>
        <w:t xml:space="preserve">bombs in a </w:t>
      </w:r>
      <w:r w:rsidRPr="00B87CAD">
        <w:rPr>
          <w:rStyle w:val="Emphasis"/>
          <w:color w:val="000000" w:themeColor="text1"/>
          <w:highlight w:val="green"/>
        </w:rPr>
        <w:t>purely regional</w:t>
      </w:r>
      <w:r w:rsidRPr="00B87CAD">
        <w:rPr>
          <w:rStyle w:val="StyleUnderline"/>
          <w:rFonts w:cs="Calibri"/>
          <w:color w:val="000000" w:themeColor="text1"/>
          <w:highlight w:val="green"/>
        </w:rPr>
        <w:t xml:space="preserve"> conflict</w:t>
      </w:r>
      <w:r w:rsidRPr="00B87CAD">
        <w:rPr>
          <w:rStyle w:val="StyleUnderline"/>
          <w:rFonts w:cs="Calibri"/>
          <w:color w:val="000000" w:themeColor="text1"/>
        </w:rPr>
        <w:t xml:space="preserve"> would </w:t>
      </w:r>
      <w:r w:rsidRPr="00B87CAD">
        <w:rPr>
          <w:rStyle w:val="StyleUnderline"/>
          <w:rFonts w:cs="Calibri"/>
          <w:color w:val="000000" w:themeColor="text1"/>
          <w:highlight w:val="green"/>
        </w:rPr>
        <w:t>result in</w:t>
      </w:r>
      <w:r w:rsidRPr="00B87CAD">
        <w:rPr>
          <w:rStyle w:val="StyleUnderline"/>
          <w:rFonts w:cs="Calibri"/>
          <w:color w:val="000000" w:themeColor="text1"/>
        </w:rPr>
        <w:t xml:space="preserve"> "multi-decadal </w:t>
      </w:r>
      <w:r w:rsidRPr="00B87CAD">
        <w:rPr>
          <w:rStyle w:val="Emphasis"/>
          <w:color w:val="000000" w:themeColor="text1"/>
          <w:highlight w:val="green"/>
        </w:rPr>
        <w:t>global cooling</w:t>
      </w:r>
      <w:r w:rsidRPr="00B87CAD">
        <w:rPr>
          <w:rStyle w:val="StyleUnderline"/>
          <w:rFonts w:cs="Calibri"/>
          <w:color w:val="000000" w:themeColor="text1"/>
          <w:highlight w:val="green"/>
        </w:rPr>
        <w:t>" and</w:t>
      </w:r>
      <w:r w:rsidRPr="00B87CAD">
        <w:rPr>
          <w:rStyle w:val="StyleUnderline"/>
          <w:rFonts w:cs="Calibri"/>
          <w:color w:val="000000" w:themeColor="text1"/>
        </w:rPr>
        <w:t xml:space="preserve"> "would</w:t>
      </w:r>
      <w:r w:rsidRPr="00B87CAD">
        <w:rPr>
          <w:rFonts w:cs="Calibri"/>
          <w:color w:val="000000" w:themeColor="text1"/>
          <w:sz w:val="16"/>
        </w:rPr>
        <w:t xml:space="preserve"> put significant pressures on global food supplies and could </w:t>
      </w:r>
      <w:r w:rsidRPr="00B87CAD">
        <w:rPr>
          <w:rStyle w:val="StyleUnderline"/>
          <w:rFonts w:cs="Calibri"/>
          <w:color w:val="000000" w:themeColor="text1"/>
        </w:rPr>
        <w:t xml:space="preserve">trigger a global </w:t>
      </w:r>
      <w:r w:rsidRPr="00B87CAD">
        <w:rPr>
          <w:rStyle w:val="Emphasis"/>
          <w:color w:val="000000" w:themeColor="text1"/>
          <w:highlight w:val="green"/>
        </w:rPr>
        <w:t>nuclear famine</w:t>
      </w:r>
      <w:r w:rsidRPr="00B87CAD">
        <w:rPr>
          <w:rStyle w:val="StyleUnderline"/>
          <w:rFonts w:cs="Calibri"/>
          <w:color w:val="000000" w:themeColor="text1"/>
          <w:highlight w:val="green"/>
        </w:rPr>
        <w:t>."</w:t>
      </w:r>
    </w:p>
    <w:p w14:paraId="612359BC" w14:textId="77777777" w:rsidR="002E7C39" w:rsidRPr="00B87CAD" w:rsidRDefault="002E7C39" w:rsidP="002E7C39">
      <w:pPr>
        <w:rPr>
          <w:rFonts w:cs="Calibri"/>
          <w:color w:val="000000" w:themeColor="text1"/>
          <w:sz w:val="16"/>
        </w:rPr>
      </w:pPr>
      <w:r w:rsidRPr="00B87CAD">
        <w:rPr>
          <w:rFonts w:cs="Calibri"/>
          <w:color w:val="000000" w:themeColor="text1"/>
          <w:sz w:val="16"/>
        </w:rPr>
        <w:t>It is important to note that</w:t>
      </w:r>
      <w:hyperlink r:id="rId22" w:anchor="Critical_response_to_the_more_modern_papers" w:tgtFrame="_blank" w:history="1">
        <w:r w:rsidRPr="00B87CAD">
          <w:rPr>
            <w:rStyle w:val="Hyperlink"/>
            <w:rFonts w:cs="Calibri"/>
            <w:color w:val="000000" w:themeColor="text1"/>
            <w:sz w:val="16"/>
            <w:u w:val="single"/>
          </w:rPr>
          <w:t> critics have questioned</w:t>
        </w:r>
      </w:hyperlink>
      <w:r w:rsidRPr="00B87CAD">
        <w:rPr>
          <w:rFonts w:cs="Calibri"/>
          <w:color w:val="000000" w:themeColor="text1"/>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24367E47" w14:textId="77777777" w:rsidR="002E7C39" w:rsidRPr="00B87CAD" w:rsidRDefault="002E7C39" w:rsidP="002E7C39">
      <w:pPr>
        <w:rPr>
          <w:rFonts w:cs="Calibri"/>
          <w:color w:val="000000" w:themeColor="text1"/>
          <w:sz w:val="16"/>
        </w:rPr>
      </w:pPr>
      <w:r w:rsidRPr="00B87CAD">
        <w:rPr>
          <w:rFonts w:cs="Calibri"/>
          <w:color w:val="000000" w:themeColor="text1"/>
          <w:sz w:val="16"/>
        </w:rPr>
        <w:t xml:space="preserve">The studies here do indicate significant impacts based on a relatively limited number of nuclear detonations of smaller yield devices, though. But even if </w:t>
      </w:r>
      <w:r w:rsidRPr="00B87CAD">
        <w:rPr>
          <w:rStyle w:val="StyleUnderline"/>
          <w:rFonts w:cs="Calibri"/>
          <w:color w:val="000000" w:themeColor="text1"/>
        </w:rPr>
        <w:t>the impacts</w:t>
      </w:r>
      <w:r w:rsidRPr="00B87CAD">
        <w:rPr>
          <w:rFonts w:cs="Calibri"/>
          <w:color w:val="000000" w:themeColor="text1"/>
          <w:sz w:val="16"/>
        </w:rPr>
        <w:t xml:space="preserve"> are less pronounced than projected in this particular scenario, they </w:t>
      </w:r>
      <w:r w:rsidRPr="00B87CAD">
        <w:rPr>
          <w:rStyle w:val="StyleUnderline"/>
          <w:rFonts w:cs="Calibri"/>
          <w:color w:val="000000" w:themeColor="text1"/>
        </w:rPr>
        <w:t>could be</w:t>
      </w:r>
      <w:r w:rsidRPr="00B87CAD">
        <w:rPr>
          <w:rFonts w:cs="Calibri"/>
          <w:color w:val="000000" w:themeColor="text1"/>
          <w:sz w:val="16"/>
        </w:rPr>
        <w:t xml:space="preserve"> far </w:t>
      </w:r>
      <w:r w:rsidRPr="00B87CAD">
        <w:rPr>
          <w:rStyle w:val="StyleUnderline"/>
          <w:rFonts w:cs="Calibri"/>
          <w:color w:val="000000" w:themeColor="text1"/>
        </w:rPr>
        <w:t>more severe if India and Pakistan</w:t>
      </w:r>
      <w:r w:rsidRPr="00B87CAD">
        <w:rPr>
          <w:rFonts w:cs="Calibri"/>
          <w:color w:val="000000" w:themeColor="text1"/>
          <w:sz w:val="16"/>
        </w:rPr>
        <w:t xml:space="preserve"> were to </w:t>
      </w:r>
      <w:r w:rsidRPr="00B87CAD">
        <w:rPr>
          <w:rStyle w:val="StyleUnderline"/>
          <w:rFonts w:cs="Calibri"/>
          <w:color w:val="000000" w:themeColor="text1"/>
        </w:rPr>
        <w:t>use a larger number weapons</w:t>
      </w:r>
      <w:r w:rsidRPr="00B87CAD">
        <w:rPr>
          <w:rFonts w:cs="Calibri"/>
          <w:color w:val="000000" w:themeColor="text1"/>
          <w:sz w:val="16"/>
        </w:rPr>
        <w:t xml:space="preserve"> and/</w:t>
      </w:r>
      <w:r w:rsidRPr="00B87CAD">
        <w:rPr>
          <w:rStyle w:val="StyleUnderline"/>
          <w:rFonts w:cs="Calibri"/>
          <w:color w:val="000000" w:themeColor="text1"/>
        </w:rPr>
        <w:t>or</w:t>
      </w:r>
      <w:r w:rsidRPr="00B87CAD">
        <w:rPr>
          <w:rFonts w:cs="Calibri"/>
          <w:color w:val="000000" w:themeColor="text1"/>
          <w:sz w:val="16"/>
        </w:rPr>
        <w:t xml:space="preserve"> ones of </w:t>
      </w:r>
      <w:r w:rsidRPr="00B87CAD">
        <w:rPr>
          <w:rStyle w:val="Emphasis"/>
          <w:color w:val="000000" w:themeColor="text1"/>
        </w:rPr>
        <w:t>higher yields</w:t>
      </w:r>
      <w:r w:rsidRPr="00B87CAD">
        <w:rPr>
          <w:rStyle w:val="StyleUnderline"/>
          <w:rFonts w:cs="Calibri"/>
          <w:color w:val="000000" w:themeColor="text1"/>
        </w:rPr>
        <w:t>, which both belligerents readily have</w:t>
      </w:r>
      <w:r w:rsidRPr="00B87CAD">
        <w:rPr>
          <w:rFonts w:cs="Calibri"/>
          <w:color w:val="000000" w:themeColor="text1"/>
          <w:sz w:val="16"/>
        </w:rPr>
        <w:t>. </w:t>
      </w:r>
    </w:p>
    <w:p w14:paraId="599742BB" w14:textId="77777777" w:rsidR="002E7C39" w:rsidRPr="00B87CAD" w:rsidRDefault="002E7C39" w:rsidP="002E7C39">
      <w:pPr>
        <w:rPr>
          <w:rFonts w:cs="Calibri"/>
          <w:color w:val="000000" w:themeColor="text1"/>
          <w:sz w:val="16"/>
        </w:rPr>
      </w:pPr>
      <w:r w:rsidRPr="00B87CAD">
        <w:rPr>
          <w:rFonts w:cs="Calibri"/>
          <w:color w:val="000000" w:themeColor="text1"/>
          <w:sz w:val="16"/>
        </w:rPr>
        <w:t xml:space="preserve">In addition, </w:t>
      </w:r>
      <w:r w:rsidRPr="00B87CAD">
        <w:rPr>
          <w:rStyle w:val="StyleUnderline"/>
          <w:rFonts w:cs="Calibri"/>
          <w:color w:val="000000" w:themeColor="text1"/>
        </w:rPr>
        <w:t xml:space="preserve">Nuclear Winter is just </w:t>
      </w:r>
      <w:r w:rsidRPr="00B87CAD">
        <w:rPr>
          <w:rStyle w:val="Emphasis"/>
          <w:color w:val="000000" w:themeColor="text1"/>
        </w:rPr>
        <w:t>one</w:t>
      </w:r>
      <w:r w:rsidRPr="00B87CAD">
        <w:rPr>
          <w:rStyle w:val="StyleUnderline"/>
          <w:rFonts w:cs="Calibri"/>
          <w:color w:val="000000" w:themeColor="text1"/>
        </w:rPr>
        <w:t xml:space="preserve"> of the</w:t>
      </w:r>
      <w:r w:rsidRPr="00B87CAD">
        <w:rPr>
          <w:rFonts w:cs="Calibri"/>
          <w:color w:val="000000" w:themeColor="text1"/>
          <w:sz w:val="16"/>
        </w:rPr>
        <w:t xml:space="preserve"> potential </w:t>
      </w:r>
      <w:r w:rsidRPr="00B87CAD">
        <w:rPr>
          <w:rStyle w:val="StyleUnderline"/>
          <w:rFonts w:cs="Calibri"/>
          <w:color w:val="000000" w:themeColor="text1"/>
        </w:rPr>
        <w:t>things that might happen following a nuclear exchange</w:t>
      </w:r>
      <w:r w:rsidRPr="00B87CAD">
        <w:rPr>
          <w:rFonts w:cs="Calibri"/>
          <w:color w:val="000000" w:themeColor="text1"/>
          <w:sz w:val="16"/>
        </w:rPr>
        <w:t xml:space="preserve"> between the longtime foes. </w:t>
      </w:r>
      <w:r w:rsidRPr="00B87CAD">
        <w:rPr>
          <w:rStyle w:val="StyleUnderline"/>
          <w:rFonts w:cs="Calibri"/>
          <w:color w:val="000000" w:themeColor="text1"/>
        </w:rPr>
        <w:t xml:space="preserve">A </w:t>
      </w:r>
      <w:r w:rsidRPr="00B87CAD">
        <w:rPr>
          <w:rStyle w:val="StyleUnderline"/>
          <w:rFonts w:cs="Calibri"/>
          <w:color w:val="000000" w:themeColor="text1"/>
          <w:highlight w:val="green"/>
        </w:rPr>
        <w:t>detonation</w:t>
      </w:r>
      <w:r w:rsidRPr="00B87CAD">
        <w:rPr>
          <w:rStyle w:val="StyleUnderline"/>
          <w:rFonts w:cs="Calibri"/>
          <w:color w:val="000000" w:themeColor="text1"/>
        </w:rPr>
        <w:t xml:space="preserve"> of </w:t>
      </w:r>
      <w:r w:rsidRPr="00B87CAD">
        <w:rPr>
          <w:rStyle w:val="Emphasis"/>
          <w:color w:val="000000" w:themeColor="text1"/>
        </w:rPr>
        <w:t>dozens</w:t>
      </w:r>
      <w:r w:rsidRPr="00B87CAD">
        <w:rPr>
          <w:rStyle w:val="StyleUnderline"/>
          <w:rFonts w:cs="Calibri"/>
          <w:color w:val="000000" w:themeColor="text1"/>
        </w:rPr>
        <w:t xml:space="preserve"> of nuclear weapons, </w:t>
      </w:r>
      <w:r w:rsidRPr="00B87CAD">
        <w:rPr>
          <w:rStyle w:val="Emphasis"/>
          <w:color w:val="000000" w:themeColor="text1"/>
        </w:rPr>
        <w:t>even small ones</w:t>
      </w:r>
      <w:r w:rsidRPr="00B87CAD">
        <w:rPr>
          <w:rStyle w:val="StyleUnderline"/>
          <w:rFonts w:cs="Calibri"/>
          <w:color w:val="000000" w:themeColor="text1"/>
        </w:rPr>
        <w:t xml:space="preserve">, would </w:t>
      </w:r>
      <w:r w:rsidRPr="00B87CAD">
        <w:rPr>
          <w:rStyle w:val="StyleUnderline"/>
          <w:rFonts w:cs="Calibri"/>
          <w:color w:val="000000" w:themeColor="text1"/>
          <w:highlight w:val="green"/>
        </w:rPr>
        <w:t>throw</w:t>
      </w:r>
      <w:r w:rsidRPr="00B87CAD">
        <w:rPr>
          <w:rFonts w:cs="Calibri"/>
          <w:color w:val="000000" w:themeColor="text1"/>
          <w:sz w:val="16"/>
        </w:rPr>
        <w:t xml:space="preserve"> hazardous nuclear </w:t>
      </w:r>
      <w:r w:rsidRPr="00B87CAD">
        <w:rPr>
          <w:rStyle w:val="StyleUnderline"/>
          <w:rFonts w:cs="Calibri"/>
          <w:color w:val="000000" w:themeColor="text1"/>
          <w:highlight w:val="green"/>
        </w:rPr>
        <w:t>fallout </w:t>
      </w:r>
      <w:hyperlink r:id="rId23" w:tgtFrame="_blank" w:history="1">
        <w:r w:rsidRPr="00B87CAD">
          <w:rPr>
            <w:rStyle w:val="Emphasis"/>
            <w:color w:val="000000" w:themeColor="text1"/>
            <w:highlight w:val="green"/>
          </w:rPr>
          <w:t>into the air</w:t>
        </w:r>
      </w:hyperlink>
      <w:r w:rsidRPr="00B87CAD">
        <w:rPr>
          <w:rStyle w:val="StyleUnderline"/>
          <w:rFonts w:cs="Calibri"/>
          <w:color w:val="000000" w:themeColor="text1"/>
        </w:rPr>
        <w:t> that</w:t>
      </w:r>
      <w:r w:rsidRPr="00B87CAD">
        <w:rPr>
          <w:rFonts w:cs="Calibri"/>
          <w:color w:val="000000" w:themeColor="text1"/>
          <w:sz w:val="16"/>
        </w:rPr>
        <w:t xml:space="preserve">, depending on the weather pattern, </w:t>
      </w:r>
      <w:r w:rsidRPr="00B87CAD">
        <w:rPr>
          <w:rStyle w:val="StyleUnderline"/>
          <w:rFonts w:cs="Calibri"/>
          <w:color w:val="000000" w:themeColor="text1"/>
        </w:rPr>
        <w:t xml:space="preserve">could </w:t>
      </w:r>
      <w:r w:rsidRPr="00B87CAD">
        <w:rPr>
          <w:rStyle w:val="Emphasis"/>
          <w:color w:val="000000" w:themeColor="text1"/>
        </w:rPr>
        <w:t>carry</w:t>
      </w:r>
      <w:r w:rsidRPr="00B87CAD">
        <w:rPr>
          <w:rFonts w:cs="Calibri"/>
          <w:color w:val="000000" w:themeColor="text1"/>
          <w:sz w:val="16"/>
        </w:rPr>
        <w:t xml:space="preserve"> that </w:t>
      </w:r>
      <w:r w:rsidRPr="00B87CAD">
        <w:rPr>
          <w:rStyle w:val="Emphasis"/>
          <w:color w:val="000000" w:themeColor="text1"/>
        </w:rPr>
        <w:t>material</w:t>
      </w:r>
      <w:r w:rsidRPr="00B87CAD">
        <w:rPr>
          <w:rFonts w:cs="Calibri"/>
          <w:color w:val="000000" w:themeColor="text1"/>
          <w:sz w:val="16"/>
        </w:rPr>
        <w:t> </w:t>
      </w:r>
      <w:hyperlink r:id="rId24" w:anchor="nukemap" w:tgtFrame="_blank" w:history="1">
        <w:r w:rsidRPr="00B87CAD">
          <w:rPr>
            <w:rStyle w:val="Hyperlink"/>
            <w:rFonts w:cs="Calibri"/>
            <w:color w:val="000000" w:themeColor="text1"/>
            <w:sz w:val="16"/>
            <w:u w:val="single"/>
          </w:rPr>
          <w:t>far and wide</w:t>
        </w:r>
      </w:hyperlink>
      <w:r w:rsidRPr="00B87CAD">
        <w:rPr>
          <w:rFonts w:cs="Calibri"/>
          <w:color w:val="000000" w:themeColor="text1"/>
          <w:sz w:val="16"/>
        </w:rPr>
        <w:t>, causing both near- and short-term health impacts. The various </w:t>
      </w:r>
      <w:hyperlink r:id="rId25" w:tgtFrame="_blank" w:history="1">
        <w:r w:rsidRPr="00B87CAD">
          <w:rPr>
            <w:rStyle w:val="Hyperlink"/>
            <w:rFonts w:cs="Calibri"/>
            <w:color w:val="000000" w:themeColor="text1"/>
            <w:sz w:val="16"/>
            <w:u w:val="single"/>
          </w:rPr>
          <w:t>ground zeroes</w:t>
        </w:r>
      </w:hyperlink>
      <w:r w:rsidRPr="00B87CAD">
        <w:rPr>
          <w:rFonts w:cs="Calibri"/>
          <w:color w:val="000000" w:themeColor="text1"/>
          <w:sz w:val="16"/>
        </w:rPr>
        <w:t> themselves would be irritated and potentially hazardous for many years to come.</w:t>
      </w:r>
    </w:p>
    <w:p w14:paraId="1AE7F114" w14:textId="77777777" w:rsidR="002E7C39" w:rsidRPr="00B87CAD" w:rsidRDefault="002E7C39" w:rsidP="002E7C39">
      <w:pPr>
        <w:rPr>
          <w:rFonts w:cs="Calibri"/>
          <w:color w:val="000000" w:themeColor="text1"/>
          <w:sz w:val="16"/>
        </w:rPr>
      </w:pPr>
      <w:r w:rsidRPr="00B87CAD">
        <w:rPr>
          <w:rFonts w:cs="Calibri"/>
          <w:color w:val="000000" w:themeColor="text1"/>
          <w:sz w:val="16"/>
        </w:rPr>
        <w:t xml:space="preserve">Depending on where the detonations occur, </w:t>
      </w:r>
      <w:r w:rsidRPr="00B87CAD">
        <w:rPr>
          <w:rStyle w:val="StyleUnderline"/>
          <w:rFonts w:cs="Calibri"/>
          <w:color w:val="000000" w:themeColor="text1"/>
        </w:rPr>
        <w:t>a nuclear exchange could</w:t>
      </w:r>
      <w:r w:rsidRPr="00B87CAD">
        <w:rPr>
          <w:rFonts w:cs="Calibri"/>
          <w:color w:val="000000" w:themeColor="text1"/>
          <w:sz w:val="16"/>
        </w:rPr>
        <w:t xml:space="preserve"> potentially </w:t>
      </w:r>
      <w:r w:rsidRPr="00B87CAD">
        <w:rPr>
          <w:rStyle w:val="StyleUnderline"/>
          <w:rFonts w:cs="Calibri"/>
          <w:color w:val="000000" w:themeColor="text1"/>
        </w:rPr>
        <w:t>cut</w:t>
      </w:r>
      <w:r w:rsidRPr="00B87CAD">
        <w:rPr>
          <w:rFonts w:cs="Calibri"/>
          <w:color w:val="000000" w:themeColor="text1"/>
          <w:sz w:val="16"/>
        </w:rPr>
        <w:t xml:space="preserve"> people </w:t>
      </w:r>
      <w:r w:rsidRPr="00B87CAD">
        <w:rPr>
          <w:rStyle w:val="StyleUnderline"/>
          <w:rFonts w:cs="Calibri"/>
          <w:color w:val="000000" w:themeColor="text1"/>
        </w:rPr>
        <w:t>off</w:t>
      </w:r>
      <w:r w:rsidRPr="00B87CAD">
        <w:rPr>
          <w:rFonts w:cs="Calibri"/>
          <w:color w:val="000000" w:themeColor="text1"/>
          <w:sz w:val="16"/>
        </w:rPr>
        <w:t xml:space="preserve"> from critical </w:t>
      </w:r>
      <w:r w:rsidRPr="00B87CAD">
        <w:rPr>
          <w:rStyle w:val="Emphasis"/>
          <w:color w:val="000000" w:themeColor="text1"/>
        </w:rPr>
        <w:t>water</w:t>
      </w:r>
      <w:r w:rsidRPr="00B87CAD">
        <w:rPr>
          <w:rStyle w:val="StyleUnderline"/>
          <w:rFonts w:cs="Calibri"/>
          <w:color w:val="000000" w:themeColor="text1"/>
        </w:rPr>
        <w:t xml:space="preserve"> and </w:t>
      </w:r>
      <w:r w:rsidRPr="00B87CAD">
        <w:rPr>
          <w:rStyle w:val="Emphasis"/>
          <w:color w:val="000000" w:themeColor="text1"/>
        </w:rPr>
        <w:t>food</w:t>
      </w:r>
      <w:r w:rsidRPr="00B87CAD">
        <w:rPr>
          <w:rStyle w:val="StyleUnderline"/>
          <w:rFonts w:cs="Calibri"/>
          <w:color w:val="000000" w:themeColor="text1"/>
        </w:rPr>
        <w:t xml:space="preserve"> supplies</w:t>
      </w:r>
      <w:r w:rsidRPr="00B87CAD">
        <w:rPr>
          <w:rFonts w:cs="Calibri"/>
          <w:color w:val="000000" w:themeColor="text1"/>
          <w:sz w:val="16"/>
        </w:rPr>
        <w:t>, putting increased and potentially unsustainable strains on uncontaminated areas.  After the Chernobyl nuclear power plant, situated in Ukraine, </w:t>
      </w:r>
      <w:hyperlink r:id="rId26" w:tgtFrame="_blank" w:history="1">
        <w:r w:rsidRPr="00B87CAD">
          <w:rPr>
            <w:rStyle w:val="Hyperlink"/>
            <w:rFonts w:cs="Calibri"/>
            <w:color w:val="000000" w:themeColor="text1"/>
            <w:sz w:val="16"/>
            <w:u w:val="single"/>
          </w:rPr>
          <w:t>melted down and exploded</w:t>
        </w:r>
      </w:hyperlink>
      <w:r w:rsidRPr="00B87CAD">
        <w:rPr>
          <w:rFonts w:cs="Calibri"/>
          <w:color w:val="000000" w:themeColor="text1"/>
          <w:sz w:val="16"/>
        </w:rPr>
        <w:t> in 1986, authorities established a 1,000 square mile restricted access "</w:t>
      </w:r>
      <w:hyperlink r:id="rId27" w:tgtFrame="_blank" w:history="1">
        <w:r w:rsidRPr="00B87CAD">
          <w:rPr>
            <w:rStyle w:val="Hyperlink"/>
            <w:rFonts w:cs="Calibri"/>
            <w:color w:val="000000" w:themeColor="text1"/>
            <w:sz w:val="16"/>
            <w:u w:val="single"/>
          </w:rPr>
          <w:t>exclusion zone</w:t>
        </w:r>
      </w:hyperlink>
      <w:r w:rsidRPr="00B87CAD">
        <w:rPr>
          <w:rFonts w:cs="Calibri"/>
          <w:color w:val="000000" w:themeColor="text1"/>
          <w:sz w:val="16"/>
        </w:rPr>
        <w:t>" that remains in place today. </w:t>
      </w:r>
    </w:p>
    <w:p w14:paraId="4F184A61" w14:textId="77777777" w:rsidR="002E7C39" w:rsidRPr="00B87CAD" w:rsidRDefault="002E7C39" w:rsidP="002E7C39">
      <w:pPr>
        <w:rPr>
          <w:rFonts w:cs="Calibri"/>
          <w:color w:val="000000" w:themeColor="text1"/>
          <w:sz w:val="16"/>
        </w:rPr>
      </w:pPr>
      <w:r w:rsidRPr="00B87CAD">
        <w:rPr>
          <w:rStyle w:val="StyleUnderline"/>
          <w:rFonts w:cs="Calibri"/>
          <w:color w:val="000000" w:themeColor="text1"/>
        </w:rPr>
        <w:lastRenderedPageBreak/>
        <w:t>There would</w:t>
      </w:r>
      <w:r w:rsidRPr="00B87CAD">
        <w:rPr>
          <w:rFonts w:cs="Calibri"/>
          <w:color w:val="000000" w:themeColor="text1"/>
          <w:sz w:val="16"/>
        </w:rPr>
        <w:t xml:space="preserve"> also </w:t>
      </w:r>
      <w:r w:rsidRPr="00B87CAD">
        <w:rPr>
          <w:rStyle w:val="StyleUnderline"/>
          <w:rFonts w:cs="Calibri"/>
          <w:color w:val="000000" w:themeColor="text1"/>
        </w:rPr>
        <w:t>be</w:t>
      </w:r>
      <w:r w:rsidRPr="00B87CAD">
        <w:rPr>
          <w:rFonts w:cs="Calibri"/>
          <w:color w:val="000000" w:themeColor="text1"/>
          <w:sz w:val="16"/>
        </w:rPr>
        <w:t xml:space="preserve"> a </w:t>
      </w:r>
      <w:r w:rsidRPr="00B87CAD">
        <w:rPr>
          <w:rStyle w:val="StyleUnderline"/>
          <w:rFonts w:cs="Calibri"/>
          <w:color w:val="000000" w:themeColor="text1"/>
        </w:rPr>
        <w:t>major</w:t>
      </w:r>
      <w:r w:rsidRPr="00B87CAD">
        <w:rPr>
          <w:rFonts w:cs="Calibri"/>
          <w:color w:val="000000" w:themeColor="text1"/>
          <w:sz w:val="16"/>
        </w:rPr>
        <w:t xml:space="preserve"> danger of </w:t>
      </w:r>
      <w:r w:rsidRPr="00B87CAD">
        <w:rPr>
          <w:rStyle w:val="Emphasis"/>
          <w:color w:val="000000" w:themeColor="text1"/>
          <w:highlight w:val="green"/>
        </w:rPr>
        <w:t>second-order</w:t>
      </w:r>
      <w:r w:rsidRPr="00B87CAD">
        <w:rPr>
          <w:rStyle w:val="StyleUnderline"/>
          <w:rFonts w:cs="Calibri"/>
          <w:color w:val="000000" w:themeColor="text1"/>
        </w:rPr>
        <w:t xml:space="preserve"> "spillover" </w:t>
      </w:r>
      <w:r w:rsidRPr="00B87CAD">
        <w:rPr>
          <w:rStyle w:val="Emphasis"/>
          <w:color w:val="000000" w:themeColor="text1"/>
          <w:highlight w:val="green"/>
        </w:rPr>
        <w:t>effects</w:t>
      </w:r>
      <w:r w:rsidRPr="00B87CAD">
        <w:rPr>
          <w:rStyle w:val="StyleUnderline"/>
          <w:rFonts w:cs="Calibri"/>
          <w:color w:val="000000" w:themeColor="text1"/>
        </w:rPr>
        <w:t>, as individuals fled</w:t>
      </w:r>
      <w:r w:rsidRPr="00B87CAD">
        <w:rPr>
          <w:rFonts w:cs="Calibri"/>
          <w:color w:val="000000" w:themeColor="text1"/>
          <w:sz w:val="16"/>
        </w:rPr>
        <w:t xml:space="preserve"> affected </w:t>
      </w:r>
      <w:r w:rsidRPr="00B87CAD">
        <w:rPr>
          <w:rStyle w:val="StyleUnderline"/>
          <w:rFonts w:cs="Calibri"/>
          <w:color w:val="000000" w:themeColor="text1"/>
        </w:rPr>
        <w:t xml:space="preserve">areas, putting </w:t>
      </w:r>
      <w:r w:rsidRPr="00B87CAD">
        <w:rPr>
          <w:rStyle w:val="Emphasis"/>
          <w:color w:val="000000" w:themeColor="text1"/>
        </w:rPr>
        <w:t>economic</w:t>
      </w:r>
      <w:r w:rsidRPr="00B87CAD">
        <w:rPr>
          <w:rStyle w:val="StyleUnderline"/>
          <w:rFonts w:cs="Calibri"/>
          <w:color w:val="000000" w:themeColor="text1"/>
        </w:rPr>
        <w:t xml:space="preserve"> and </w:t>
      </w:r>
      <w:r w:rsidRPr="00B87CAD">
        <w:rPr>
          <w:rStyle w:val="Emphasis"/>
          <w:color w:val="000000" w:themeColor="text1"/>
        </w:rPr>
        <w:t>political strains</w:t>
      </w:r>
      <w:r w:rsidRPr="00B87CAD">
        <w:rPr>
          <w:rStyle w:val="StyleUnderline"/>
          <w:rFonts w:cs="Calibri"/>
          <w:color w:val="000000" w:themeColor="text1"/>
        </w:rPr>
        <w:t xml:space="preserve"> on neighboring regions. This could </w:t>
      </w:r>
      <w:r w:rsidRPr="00B87CAD">
        <w:rPr>
          <w:rStyle w:val="Emphasis"/>
          <w:color w:val="000000" w:themeColor="text1"/>
          <w:highlight w:val="green"/>
        </w:rPr>
        <w:t>inflame</w:t>
      </w:r>
      <w:r w:rsidRPr="00B87CAD">
        <w:rPr>
          <w:rStyle w:val="StyleUnderline"/>
          <w:rFonts w:cs="Calibri"/>
          <w:color w:val="000000" w:themeColor="text1"/>
        </w:rPr>
        <w:t xml:space="preserve"> existing </w:t>
      </w:r>
      <w:r w:rsidRPr="00B87CAD">
        <w:rPr>
          <w:rStyle w:val="StyleUnderline"/>
          <w:rFonts w:cs="Calibri"/>
          <w:color w:val="000000" w:themeColor="text1"/>
          <w:highlight w:val="green"/>
        </w:rPr>
        <w:t>tensions</w:t>
      </w:r>
      <w:r w:rsidRPr="00B87CAD">
        <w:rPr>
          <w:rStyle w:val="StyleUnderline"/>
          <w:rFonts w:cs="Calibri"/>
          <w:color w:val="000000" w:themeColor="text1"/>
        </w:rPr>
        <w:t xml:space="preserve"> </w:t>
      </w:r>
      <w:r w:rsidRPr="00B87CAD">
        <w:rPr>
          <w:rStyle w:val="Emphasis"/>
          <w:color w:val="000000" w:themeColor="text1"/>
        </w:rPr>
        <w:t>not directly related</w:t>
      </w:r>
      <w:r w:rsidRPr="00B87CAD">
        <w:rPr>
          <w:rStyle w:val="StyleUnderline"/>
          <w:rFonts w:cs="Calibri"/>
          <w:color w:val="000000" w:themeColor="text1"/>
        </w:rPr>
        <w:t xml:space="preserve"> to</w:t>
      </w:r>
      <w:r w:rsidRPr="00B87CAD">
        <w:rPr>
          <w:rFonts w:cs="Calibri"/>
          <w:color w:val="000000" w:themeColor="text1"/>
          <w:sz w:val="16"/>
        </w:rPr>
        <w:t xml:space="preserve"> the inter-state </w:t>
      </w:r>
      <w:r w:rsidRPr="00B87CAD">
        <w:rPr>
          <w:rStyle w:val="StyleUnderline"/>
          <w:rFonts w:cs="Calibri"/>
          <w:color w:val="000000" w:themeColor="text1"/>
        </w:rPr>
        <w:t>conflict between India or Pakistan or lead to all new</w:t>
      </w:r>
      <w:r w:rsidRPr="00B87CAD">
        <w:rPr>
          <w:rFonts w:cs="Calibri"/>
          <w:color w:val="000000" w:themeColor="text1"/>
          <w:sz w:val="16"/>
        </w:rPr>
        <w:t xml:space="preserve"> and potentially </w:t>
      </w:r>
      <w:r w:rsidRPr="00B87CAD">
        <w:rPr>
          <w:rStyle w:val="Emphasis"/>
          <w:color w:val="000000" w:themeColor="text1"/>
        </w:rPr>
        <w:t>violent competition</w:t>
      </w:r>
      <w:r w:rsidRPr="00B87CAD">
        <w:rPr>
          <w:rStyle w:val="StyleUnderline"/>
          <w:rFonts w:cs="Calibri"/>
          <w:color w:val="000000" w:themeColor="text1"/>
        </w:rPr>
        <w:t xml:space="preserve"> for</w:t>
      </w:r>
      <w:r w:rsidRPr="00B87CAD">
        <w:rPr>
          <w:rFonts w:cs="Calibri"/>
          <w:color w:val="000000" w:themeColor="text1"/>
          <w:sz w:val="16"/>
        </w:rPr>
        <w:t xml:space="preserve"> what might already be </w:t>
      </w:r>
      <w:r w:rsidRPr="00B87CAD">
        <w:rPr>
          <w:rStyle w:val="Emphasis"/>
          <w:color w:val="000000" w:themeColor="text1"/>
        </w:rPr>
        <w:t>limited resources</w:t>
      </w:r>
      <w:r w:rsidRPr="00B87CAD">
        <w:rPr>
          <w:rStyle w:val="StyleUnderline"/>
          <w:rFonts w:cs="Calibri"/>
          <w:color w:val="000000" w:themeColor="text1"/>
        </w:rPr>
        <w:t>. India</w:t>
      </w:r>
      <w:r w:rsidRPr="00B87CAD">
        <w:rPr>
          <w:rFonts w:cs="Calibri"/>
          <w:color w:val="000000" w:themeColor="text1"/>
          <w:sz w:val="16"/>
        </w:rPr>
        <w:t xml:space="preserve"> has </w:t>
      </w:r>
      <w:r w:rsidRPr="00B87CAD">
        <w:rPr>
          <w:rStyle w:val="StyleUnderline"/>
          <w:rFonts w:cs="Calibri"/>
          <w:color w:val="000000" w:themeColor="text1"/>
        </w:rPr>
        <w:t>already threatened to </w:t>
      </w:r>
      <w:hyperlink r:id="rId28" w:tgtFrame="_blank" w:history="1">
        <w:r w:rsidRPr="00B87CAD">
          <w:rPr>
            <w:rStyle w:val="Emphasis"/>
            <w:color w:val="000000" w:themeColor="text1"/>
          </w:rPr>
          <w:t>weaponize water</w:t>
        </w:r>
        <w:r w:rsidRPr="00B87CAD">
          <w:rPr>
            <w:rStyle w:val="StyleUnderline"/>
            <w:rFonts w:cs="Calibri"/>
            <w:color w:val="000000" w:themeColor="text1"/>
          </w:rPr>
          <w:t xml:space="preserve"> access</w:t>
        </w:r>
      </w:hyperlink>
      <w:r w:rsidRPr="00B87CAD">
        <w:rPr>
          <w:rStyle w:val="StyleUnderline"/>
          <w:rFonts w:cs="Calibri"/>
          <w:color w:val="000000" w:themeColor="text1"/>
        </w:rPr>
        <w:t> in its</w:t>
      </w:r>
      <w:r w:rsidRPr="00B87CAD">
        <w:rPr>
          <w:rFonts w:cs="Calibri"/>
          <w:color w:val="000000" w:themeColor="text1"/>
          <w:sz w:val="16"/>
        </w:rPr>
        <w:t xml:space="preserve"> latest </w:t>
      </w:r>
      <w:r w:rsidRPr="00B87CAD">
        <w:rPr>
          <w:rStyle w:val="StyleUnderline"/>
          <w:rFonts w:cs="Calibri"/>
          <w:color w:val="000000" w:themeColor="text1"/>
        </w:rPr>
        <w:t>spat with the Pakistanis</w:t>
      </w:r>
      <w:r w:rsidRPr="00B87CAD">
        <w:rPr>
          <w:rFonts w:cs="Calibri"/>
          <w:color w:val="000000" w:themeColor="text1"/>
          <w:sz w:val="16"/>
        </w:rPr>
        <w:t>.</w:t>
      </w:r>
    </w:p>
    <w:p w14:paraId="71EA5B54" w14:textId="77777777" w:rsidR="002E7C39" w:rsidRPr="00B87CAD" w:rsidRDefault="002E7C39" w:rsidP="002E7C39">
      <w:pPr>
        <w:rPr>
          <w:rFonts w:cs="Calibri"/>
          <w:color w:val="000000" w:themeColor="text1"/>
          <w:sz w:val="16"/>
        </w:rPr>
      </w:pPr>
      <w:r w:rsidRPr="00B87CAD">
        <w:rPr>
          <w:rStyle w:val="StyleUnderline"/>
          <w:rFonts w:cs="Calibri"/>
          <w:color w:val="000000" w:themeColor="text1"/>
        </w:rPr>
        <w:t>Any</w:t>
      </w:r>
      <w:r w:rsidRPr="00B87CAD">
        <w:rPr>
          <w:rFonts w:cs="Calibri"/>
          <w:color w:val="000000" w:themeColor="text1"/>
          <w:sz w:val="16"/>
        </w:rPr>
        <w:t xml:space="preserve"> serious </w:t>
      </w:r>
      <w:r w:rsidRPr="00B87CAD">
        <w:rPr>
          <w:rStyle w:val="StyleUnderline"/>
          <w:rFonts w:cs="Calibri"/>
          <w:color w:val="000000" w:themeColor="text1"/>
        </w:rPr>
        <w:t>impacts on food and water</w:t>
      </w:r>
      <w:r w:rsidRPr="00B87CAD">
        <w:rPr>
          <w:rFonts w:cs="Calibri"/>
          <w:color w:val="000000" w:themeColor="text1"/>
          <w:sz w:val="16"/>
        </w:rPr>
        <w:t xml:space="preserve"> supplies,</w:t>
      </w:r>
      <w:r w:rsidRPr="00B87CAD">
        <w:rPr>
          <w:rStyle w:val="StyleUnderline"/>
          <w:rFonts w:cs="Calibri"/>
          <w:color w:val="000000" w:themeColor="text1"/>
        </w:rPr>
        <w:t xml:space="preserve"> or</w:t>
      </w:r>
      <w:r w:rsidRPr="00B87CAD">
        <w:rPr>
          <w:rFonts w:cs="Calibri"/>
          <w:color w:val="000000" w:themeColor="text1"/>
          <w:sz w:val="16"/>
        </w:rPr>
        <w:t xml:space="preserve"> other </w:t>
      </w:r>
      <w:r w:rsidRPr="00B87CAD">
        <w:rPr>
          <w:rStyle w:val="StyleUnderline"/>
          <w:rFonts w:cs="Calibri"/>
          <w:color w:val="000000" w:themeColor="text1"/>
        </w:rPr>
        <w:t>economic upheavals</w:t>
      </w:r>
      <w:r w:rsidRPr="00B87CAD">
        <w:rPr>
          <w:rFonts w:cs="Calibri"/>
          <w:color w:val="000000" w:themeColor="text1"/>
          <w:sz w:val="16"/>
        </w:rPr>
        <w:t xml:space="preserve"> as a direct or indirect result of the conflict, </w:t>
      </w:r>
      <w:r w:rsidRPr="00B87CAD">
        <w:rPr>
          <w:rStyle w:val="StyleUnderline"/>
          <w:rFonts w:cs="Calibri"/>
          <w:color w:val="000000" w:themeColor="text1"/>
        </w:rPr>
        <w:t xml:space="preserve">would have </w:t>
      </w:r>
      <w:r w:rsidRPr="00B87CAD">
        <w:rPr>
          <w:rStyle w:val="Emphasis"/>
          <w:color w:val="000000" w:themeColor="text1"/>
          <w:highlight w:val="green"/>
        </w:rPr>
        <w:t>cascading impact</w:t>
      </w:r>
      <w:r w:rsidRPr="00B87CAD">
        <w:rPr>
          <w:rStyle w:val="StyleUnderline"/>
          <w:rFonts w:cs="Calibri"/>
          <w:color w:val="000000" w:themeColor="text1"/>
        </w:rPr>
        <w:t xml:space="preserve"> across </w:t>
      </w:r>
      <w:r w:rsidRPr="00B87CAD">
        <w:rPr>
          <w:rStyle w:val="Emphasis"/>
          <w:color w:val="000000" w:themeColor="text1"/>
        </w:rPr>
        <w:t>South Asia</w:t>
      </w:r>
      <w:r w:rsidRPr="00B87CAD">
        <w:rPr>
          <w:rFonts w:cs="Calibri"/>
          <w:color w:val="000000" w:themeColor="text1"/>
          <w:sz w:val="16"/>
        </w:rPr>
        <w:t xml:space="preserve"> and beyond, as well. The very threat of a potential India-Pakistan war of any kind already caused </w:t>
      </w:r>
      <w:hyperlink r:id="rId29" w:tgtFrame="_blank" w:history="1">
        <w:r w:rsidRPr="00B87CAD">
          <w:rPr>
            <w:rStyle w:val="Hyperlink"/>
            <w:rFonts w:cs="Calibri"/>
            <w:color w:val="000000" w:themeColor="text1"/>
            <w:sz w:val="16"/>
            <w:u w:val="single"/>
          </w:rPr>
          <w:t>some negative reactions</w:t>
        </w:r>
      </w:hyperlink>
      <w:r w:rsidRPr="00B87CAD">
        <w:rPr>
          <w:rFonts w:cs="Calibri"/>
          <w:color w:val="000000" w:themeColor="text1"/>
          <w:sz w:val="16"/>
        </w:rPr>
        <w:t xml:space="preserve"> in regional financial markets. Those </w:t>
      </w:r>
      <w:r w:rsidRPr="00B87CAD">
        <w:rPr>
          <w:rStyle w:val="StyleUnderline"/>
          <w:rFonts w:cs="Calibri"/>
          <w:color w:val="000000" w:themeColor="text1"/>
        </w:rPr>
        <w:t xml:space="preserve">markets would </w:t>
      </w:r>
      <w:r w:rsidRPr="00B87CAD">
        <w:rPr>
          <w:rStyle w:val="Emphasis"/>
          <w:color w:val="000000" w:themeColor="text1"/>
        </w:rPr>
        <w:t>certainly collapse</w:t>
      </w:r>
      <w:r w:rsidRPr="00B87CAD">
        <w:rPr>
          <w:rStyle w:val="StyleUnderline"/>
          <w:rFonts w:cs="Calibri"/>
          <w:color w:val="000000" w:themeColor="text1"/>
        </w:rPr>
        <w:t xml:space="preserve"> after</w:t>
      </w:r>
      <w:r w:rsidRPr="00B87CAD">
        <w:rPr>
          <w:rFonts w:cs="Calibri"/>
          <w:color w:val="000000" w:themeColor="text1"/>
          <w:sz w:val="16"/>
        </w:rPr>
        <w:t xml:space="preserve"> an unprecedented </w:t>
      </w:r>
      <w:r w:rsidRPr="00B87CAD">
        <w:rPr>
          <w:rStyle w:val="StyleUnderline"/>
          <w:rFonts w:cs="Calibri"/>
          <w:color w:val="000000" w:themeColor="text1"/>
        </w:rPr>
        <w:t>nuclear exchange</w:t>
      </w:r>
      <w:r w:rsidRPr="00B87CAD">
        <w:rPr>
          <w:rFonts w:cs="Calibri"/>
          <w:color w:val="000000" w:themeColor="text1"/>
          <w:sz w:val="16"/>
        </w:rPr>
        <w:t xml:space="preserve"> actually occurred, and that is before the long-term physical impacts of such an event would even manifest themselves. </w:t>
      </w:r>
    </w:p>
    <w:p w14:paraId="46BE9B87"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1961672E"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How great is the risk?</w:t>
      </w:r>
    </w:p>
    <w:p w14:paraId="48C02115"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So far, India and Pakistan have not made any clear indications that the fighting is close to crossing their nuclear thresholds. Pakistan's warnings about the </w:t>
      </w:r>
      <w:hyperlink r:id="rId30" w:tgtFrame="_blank" w:history="1">
        <w:r w:rsidRPr="00B87CAD">
          <w:rPr>
            <w:rStyle w:val="Hyperlink"/>
            <w:rFonts w:cs="Calibri"/>
            <w:color w:val="000000" w:themeColor="text1"/>
            <w:sz w:val="8"/>
            <w:szCs w:val="8"/>
          </w:rPr>
          <w:t>risks of escalation</w:t>
        </w:r>
      </w:hyperlink>
      <w:r w:rsidRPr="00B87CAD">
        <w:rPr>
          <w:rFonts w:cs="Calibri"/>
          <w:color w:val="000000" w:themeColor="text1"/>
          <w:sz w:val="8"/>
          <w:szCs w:val="8"/>
        </w:rPr>
        <w:t> seem more calculated to try and prompt India to back down.</w:t>
      </w:r>
    </w:p>
    <w:p w14:paraId="0DC20683"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78087EF"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B87CAD">
          <w:rPr>
            <w:rStyle w:val="Hyperlink"/>
            <w:rFonts w:cs="Calibri"/>
            <w:color w:val="000000" w:themeColor="text1"/>
            <w:sz w:val="8"/>
            <w:szCs w:val="8"/>
          </w:rPr>
          <w:t>specifically cited this policy</w:t>
        </w:r>
      </w:hyperlink>
      <w:r w:rsidRPr="00B87CAD">
        <w:rPr>
          <w:rFonts w:cs="Calibri"/>
          <w:color w:val="000000" w:themeColor="text1"/>
          <w:sz w:val="8"/>
          <w:szCs w:val="8"/>
        </w:rPr>
        <w:t> as way of deterring India, which has a much larger and in some cases more advanced conventional force, and preventing larger wars.</w:t>
      </w:r>
    </w:p>
    <w:p w14:paraId="48EBCC71" w14:textId="77777777" w:rsidR="002E7C39" w:rsidRPr="00B87CAD" w:rsidRDefault="002E7C39" w:rsidP="002E7C39">
      <w:pPr>
        <w:rPr>
          <w:rFonts w:cs="Calibri"/>
          <w:color w:val="000000" w:themeColor="text1"/>
          <w:sz w:val="8"/>
          <w:szCs w:val="8"/>
        </w:rPr>
      </w:pPr>
      <w:r w:rsidRPr="00B87CAD">
        <w:rPr>
          <w:rFonts w:cs="Calibri"/>
          <w:color w:val="000000" w:themeColor="text1"/>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90EE51E" w14:textId="77777777" w:rsidR="002E7C39" w:rsidRPr="00B87CAD" w:rsidRDefault="002E7C39" w:rsidP="002E7C39">
      <w:pPr>
        <w:rPr>
          <w:rFonts w:cs="Calibri"/>
          <w:color w:val="000000" w:themeColor="text1"/>
          <w:sz w:val="16"/>
        </w:rPr>
      </w:pPr>
      <w:r w:rsidRPr="00B87CAD">
        <w:rPr>
          <w:rStyle w:val="StyleUnderline"/>
          <w:rFonts w:cs="Calibri"/>
          <w:color w:val="000000" w:themeColor="text1"/>
        </w:rPr>
        <w:t>We can only hope</w:t>
      </w:r>
      <w:r w:rsidRPr="00B87CAD">
        <w:rPr>
          <w:rFonts w:cs="Calibri"/>
          <w:color w:val="000000" w:themeColor="text1"/>
          <w:sz w:val="16"/>
        </w:rPr>
        <w:t xml:space="preserve"> that </w:t>
      </w:r>
      <w:r w:rsidRPr="00B87CAD">
        <w:rPr>
          <w:rStyle w:val="StyleUnderline"/>
          <w:rFonts w:cs="Calibri"/>
          <w:color w:val="000000" w:themeColor="text1"/>
        </w:rPr>
        <w:t>the two countries</w:t>
      </w:r>
      <w:r w:rsidRPr="00B87CAD">
        <w:rPr>
          <w:rFonts w:cs="Calibri"/>
          <w:color w:val="000000" w:themeColor="text1"/>
          <w:sz w:val="16"/>
        </w:rPr>
        <w:t xml:space="preserve"> will </w:t>
      </w:r>
      <w:r w:rsidRPr="00B87CAD">
        <w:rPr>
          <w:rStyle w:val="StyleUnderline"/>
          <w:rFonts w:cs="Calibri"/>
          <w:color w:val="000000" w:themeColor="text1"/>
        </w:rPr>
        <w:t>find a diplomatic solution</w:t>
      </w:r>
      <w:r w:rsidRPr="00B87CAD">
        <w:rPr>
          <w:rFonts w:cs="Calibri"/>
          <w:color w:val="000000" w:themeColor="text1"/>
          <w:sz w:val="16"/>
        </w:rPr>
        <w:t xml:space="preserve"> to this latest conflict </w:t>
      </w:r>
      <w:r w:rsidRPr="00B87CAD">
        <w:rPr>
          <w:rStyle w:val="StyleUnderline"/>
          <w:rFonts w:cs="Calibri"/>
          <w:color w:val="000000" w:themeColor="text1"/>
        </w:rPr>
        <w:t>and avoid any</w:t>
      </w:r>
      <w:r w:rsidRPr="00B87CAD">
        <w:rPr>
          <w:rFonts w:cs="Calibri"/>
          <w:color w:val="000000" w:themeColor="text1"/>
          <w:sz w:val="16"/>
        </w:rPr>
        <w:t xml:space="preserve"> further </w:t>
      </w:r>
      <w:r w:rsidRPr="00B87CAD">
        <w:rPr>
          <w:rStyle w:val="StyleUnderline"/>
          <w:rFonts w:cs="Calibri"/>
          <w:color w:val="000000" w:themeColor="text1"/>
        </w:rPr>
        <w:t>escalation. If things</w:t>
      </w:r>
      <w:r w:rsidRPr="00B87CAD">
        <w:rPr>
          <w:rFonts w:cs="Calibri"/>
          <w:color w:val="000000" w:themeColor="text1"/>
          <w:sz w:val="16"/>
        </w:rPr>
        <w:t xml:space="preserve"> were to </w:t>
      </w:r>
      <w:r w:rsidRPr="00B87CAD">
        <w:rPr>
          <w:rStyle w:val="Emphasis"/>
          <w:color w:val="000000" w:themeColor="text1"/>
        </w:rPr>
        <w:t>spiral out of control</w:t>
      </w:r>
      <w:r w:rsidRPr="00B87CAD">
        <w:rPr>
          <w:rStyle w:val="StyleUnderline"/>
          <w:rFonts w:cs="Calibri"/>
          <w:color w:val="000000" w:themeColor="text1"/>
        </w:rPr>
        <w:t xml:space="preserve"> and lead to</w:t>
      </w:r>
      <w:r w:rsidRPr="00B87CAD">
        <w:rPr>
          <w:rFonts w:cs="Calibri"/>
          <w:color w:val="000000" w:themeColor="text1"/>
          <w:sz w:val="16"/>
        </w:rPr>
        <w:t xml:space="preserve"> the use of </w:t>
      </w:r>
      <w:r w:rsidRPr="00B87CAD">
        <w:rPr>
          <w:rStyle w:val="Emphasis"/>
          <w:color w:val="000000" w:themeColor="text1"/>
        </w:rPr>
        <w:t>nuclear weapons</w:t>
      </w:r>
      <w:r w:rsidRPr="00B87CAD">
        <w:rPr>
          <w:rStyle w:val="StyleUnderline"/>
          <w:rFonts w:cs="Calibri"/>
          <w:color w:val="000000" w:themeColor="text1"/>
        </w:rPr>
        <w:t>, it would</w:t>
      </w:r>
      <w:r w:rsidRPr="00B87CAD">
        <w:rPr>
          <w:rFonts w:cs="Calibri"/>
          <w:color w:val="000000" w:themeColor="text1"/>
          <w:sz w:val="16"/>
        </w:rPr>
        <w:t xml:space="preserve"> be something that would </w:t>
      </w:r>
      <w:r w:rsidRPr="00B87CAD">
        <w:rPr>
          <w:rStyle w:val="StyleUnderline"/>
          <w:rFonts w:cs="Calibri"/>
          <w:color w:val="000000" w:themeColor="text1"/>
          <w:highlight w:val="green"/>
        </w:rPr>
        <w:t xml:space="preserve">threaten </w:t>
      </w:r>
      <w:r w:rsidRPr="00B87CAD">
        <w:rPr>
          <w:rStyle w:val="Emphasis"/>
          <w:color w:val="000000" w:themeColor="text1"/>
          <w:highlight w:val="green"/>
        </w:rPr>
        <w:t>all of humanity</w:t>
      </w:r>
      <w:r w:rsidRPr="00B87CAD">
        <w:rPr>
          <w:rFonts w:cs="Calibri"/>
          <w:color w:val="000000" w:themeColor="text1"/>
          <w:sz w:val="16"/>
        </w:rPr>
        <w:t>.</w:t>
      </w:r>
    </w:p>
    <w:p w14:paraId="6B78701C" w14:textId="77777777" w:rsidR="002E7C39" w:rsidRPr="00B87CAD" w:rsidRDefault="002E7C39" w:rsidP="002E7C39">
      <w:pPr>
        <w:rPr>
          <w:rFonts w:cs="Calibri"/>
          <w:color w:val="000000" w:themeColor="text1"/>
        </w:rPr>
      </w:pPr>
    </w:p>
    <w:bookmarkEnd w:id="3"/>
    <w:p w14:paraId="0671D591" w14:textId="77777777" w:rsidR="002E7C39" w:rsidRPr="00B87CAD" w:rsidRDefault="002E7C39" w:rsidP="002E7C39">
      <w:pPr>
        <w:pStyle w:val="Heading4"/>
        <w:rPr>
          <w:rFonts w:cs="Calibri"/>
          <w:color w:val="000000" w:themeColor="text1"/>
        </w:rPr>
      </w:pPr>
      <w:r w:rsidRPr="00B87CAD">
        <w:rPr>
          <w:rFonts w:cs="Calibri"/>
          <w:color w:val="000000" w:themeColor="text1"/>
        </w:rPr>
        <w:t xml:space="preserve">Cascading debris </w:t>
      </w:r>
      <w:r w:rsidRPr="00B87CAD">
        <w:rPr>
          <w:rFonts w:cs="Calibri"/>
          <w:color w:val="000000" w:themeColor="text1"/>
          <w:u w:val="single"/>
        </w:rPr>
        <w:t>collapses satellites</w:t>
      </w:r>
      <w:r w:rsidRPr="00B87CAD">
        <w:rPr>
          <w:rFonts w:cs="Calibri"/>
          <w:color w:val="000000" w:themeColor="text1"/>
        </w:rPr>
        <w:t>.</w:t>
      </w:r>
    </w:p>
    <w:p w14:paraId="581AC4A9" w14:textId="77777777" w:rsidR="002E7C39" w:rsidRPr="00B87CAD" w:rsidRDefault="002E7C39" w:rsidP="002E7C39">
      <w:pPr>
        <w:rPr>
          <w:rFonts w:cs="Calibri"/>
          <w:color w:val="000000" w:themeColor="text1"/>
        </w:rPr>
      </w:pPr>
      <w:r w:rsidRPr="00B87CAD">
        <w:rPr>
          <w:rStyle w:val="Style13ptBold"/>
          <w:rFonts w:cs="Calibri"/>
          <w:color w:val="000000" w:themeColor="text1"/>
        </w:rPr>
        <w:t>Kessler et al., 18</w:t>
      </w:r>
      <w:r w:rsidRPr="00B87CAD">
        <w:rPr>
          <w:rFonts w:cs="Calibri"/>
          <w:color w:val="000000" w:themeColor="text1"/>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B87CAD">
        <w:rPr>
          <w:rStyle w:val="StyleUnderline"/>
          <w:rFonts w:cs="Calibri"/>
          <w:color w:val="000000" w:themeColor="text1"/>
          <w:u w:val="none"/>
        </w:rPr>
        <w:t>Dr. Holder Krag**</w:t>
      </w:r>
      <w:r w:rsidRPr="00B87CAD">
        <w:rPr>
          <w:rFonts w:cs="Calibri"/>
          <w:color w:val="000000" w:themeColor="text1"/>
        </w:rPr>
        <w:t xml:space="preserve"> Head of the Space Debris Office at the European Space Agency and has been a Space Debris Analyst in the Space Debris Office since 2006. </w:t>
      </w:r>
      <w:r w:rsidRPr="00B87CAD">
        <w:rPr>
          <w:rStyle w:val="StyleUnderline"/>
          <w:rFonts w:cs="Calibri"/>
          <w:color w:val="000000" w:themeColor="text1"/>
          <w:u w:val="none"/>
        </w:rPr>
        <w:t>Asher Isbrucker***</w:t>
      </w:r>
      <w:r w:rsidRPr="00B87CAD">
        <w:rPr>
          <w:rFonts w:cs="Calibri"/>
          <w:color w:val="000000" w:themeColor="text1"/>
        </w:rPr>
        <w:t xml:space="preserve">, Writer &amp; Video Producer; 11-2-2018; "Kessler Syndrome: What Happens When Satellites Collide," Medium, </w:t>
      </w:r>
      <w:hyperlink r:id="rId32" w:history="1">
        <w:r w:rsidRPr="00B87CAD">
          <w:rPr>
            <w:rStyle w:val="Hyperlink"/>
            <w:rFonts w:cs="Calibri"/>
            <w:color w:val="000000" w:themeColor="text1"/>
          </w:rPr>
          <w:t>https://asherkaye.medium.com/kessler-syndrome-what-happens-when-satellites-collide-1b571ca3c47e</w:t>
        </w:r>
      </w:hyperlink>
      <w:r w:rsidRPr="00B87CAD">
        <w:rPr>
          <w:rFonts w:cs="Calibri"/>
          <w:color w:val="000000" w:themeColor="text1"/>
        </w:rPr>
        <w:t>] brett</w:t>
      </w:r>
    </w:p>
    <w:p w14:paraId="15F76EF3" w14:textId="77777777" w:rsidR="002E7C39" w:rsidRPr="00B87CAD" w:rsidRDefault="002E7C39" w:rsidP="002E7C39">
      <w:pPr>
        <w:rPr>
          <w:rStyle w:val="Emphasis"/>
          <w:color w:val="000000" w:themeColor="text1"/>
        </w:rPr>
      </w:pPr>
      <w:r w:rsidRPr="00B87CAD">
        <w:rPr>
          <w:rFonts w:cs="Calibri"/>
          <w:color w:val="000000" w:themeColor="text1"/>
          <w:sz w:val="12"/>
        </w:rPr>
        <w:t xml:space="preserve">Donald Kessler: </w:t>
      </w:r>
      <w:r w:rsidRPr="00B87CAD">
        <w:rPr>
          <w:rStyle w:val="StyleUnderline"/>
          <w:rFonts w:cs="Calibri"/>
          <w:color w:val="000000" w:themeColor="text1"/>
        </w:rPr>
        <w:t>The worst case scenario is that you end up creating enough debris that it’s not cost-effective to depend on space</w:t>
      </w:r>
      <w:r w:rsidRPr="00B87CAD">
        <w:rPr>
          <w:rFonts w:cs="Calibri"/>
          <w:color w:val="000000" w:themeColor="text1"/>
          <w:sz w:val="12"/>
        </w:rPr>
        <w:t xml:space="preserve">. Now, </w:t>
      </w:r>
      <w:r w:rsidRPr="00B87CAD">
        <w:rPr>
          <w:rStyle w:val="StyleUnderline"/>
          <w:rFonts w:cs="Calibri"/>
          <w:color w:val="000000" w:themeColor="text1"/>
        </w:rPr>
        <w:t xml:space="preserve">that may take a long time, but because </w:t>
      </w:r>
      <w:r w:rsidRPr="00B87CAD">
        <w:rPr>
          <w:rStyle w:val="Emphasis"/>
          <w:color w:val="000000" w:themeColor="text1"/>
          <w:highlight w:val="green"/>
        </w:rPr>
        <w:t>it’s a non-reversible process</w:t>
      </w:r>
      <w:r w:rsidRPr="00B87CAD">
        <w:rPr>
          <w:rFonts w:cs="Calibri"/>
          <w:color w:val="000000" w:themeColor="text1"/>
          <w:sz w:val="12"/>
        </w:rPr>
        <w:t xml:space="preserve">, </w:t>
      </w:r>
      <w:r w:rsidRPr="00B87CAD">
        <w:rPr>
          <w:rStyle w:val="StyleUnderline"/>
          <w:rFonts w:cs="Calibri"/>
          <w:color w:val="000000" w:themeColor="text1"/>
          <w:highlight w:val="green"/>
        </w:rPr>
        <w:t xml:space="preserve">once </w:t>
      </w:r>
      <w:r w:rsidRPr="00B87CAD">
        <w:rPr>
          <w:rStyle w:val="StyleUnderline"/>
          <w:rFonts w:cs="Calibri"/>
          <w:color w:val="000000" w:themeColor="text1"/>
        </w:rPr>
        <w:t xml:space="preserve">you’ve reached a certain threshold where you’re </w:t>
      </w:r>
      <w:r w:rsidRPr="00B87CAD">
        <w:rPr>
          <w:rStyle w:val="StyleUnderline"/>
          <w:rFonts w:cs="Calibri"/>
          <w:color w:val="000000" w:themeColor="text1"/>
          <w:highlight w:val="green"/>
        </w:rPr>
        <w:t>generating debris from</w:t>
      </w:r>
      <w:r w:rsidRPr="00B87CAD">
        <w:rPr>
          <w:rStyle w:val="StyleUnderline"/>
          <w:rFonts w:cs="Calibri"/>
          <w:color w:val="000000" w:themeColor="text1"/>
        </w:rPr>
        <w:t xml:space="preserve"> these </w:t>
      </w:r>
      <w:r w:rsidRPr="00B87CAD">
        <w:rPr>
          <w:rStyle w:val="StyleUnderline"/>
          <w:rFonts w:cs="Calibri"/>
          <w:color w:val="000000" w:themeColor="text1"/>
          <w:highlight w:val="green"/>
        </w:rPr>
        <w:t xml:space="preserve">collisions faster than it can be cleaned </w:t>
      </w:r>
      <w:r w:rsidRPr="00B87CAD">
        <w:rPr>
          <w:rStyle w:val="StyleUnderline"/>
          <w:rFonts w:cs="Calibri"/>
          <w:color w:val="000000" w:themeColor="text1"/>
        </w:rPr>
        <w:t xml:space="preserve">out, it’ll just continually get worse unless you can do something drastic. </w:t>
      </w:r>
      <w:r w:rsidRPr="00B87CAD">
        <w:rPr>
          <w:rFonts w:cs="Calibri"/>
          <w:color w:val="000000" w:themeColor="text1"/>
          <w:sz w:val="12"/>
        </w:rPr>
        <w:t xml:space="preserve">Holger Krag: </w:t>
      </w:r>
      <w:r w:rsidRPr="00B87CAD">
        <w:rPr>
          <w:rStyle w:val="StyleUnderline"/>
          <w:rFonts w:cs="Calibri"/>
          <w:color w:val="000000" w:themeColor="text1"/>
        </w:rPr>
        <w:t>If we continue operating the way we do today, we will have a disaster in 50 years, in 100 years</w:t>
      </w:r>
      <w:r w:rsidRPr="00B87CAD">
        <w:rPr>
          <w:rFonts w:cs="Calibri"/>
          <w:color w:val="000000" w:themeColor="text1"/>
          <w:sz w:val="12"/>
        </w:rPr>
        <w:t xml:space="preserve">. It compares quite nicely to the CO2 issue, and the climate on ground, so </w:t>
      </w:r>
      <w:r w:rsidRPr="00B87CAD">
        <w:rPr>
          <w:rStyle w:val="StyleUnderline"/>
          <w:rFonts w:cs="Calibri"/>
          <w:color w:val="000000" w:themeColor="text1"/>
        </w:rPr>
        <w:t>it’s not our generation suffering</w:t>
      </w:r>
      <w:r w:rsidRPr="00B87CAD">
        <w:rPr>
          <w:rFonts w:cs="Calibri"/>
          <w:color w:val="000000" w:themeColor="text1"/>
          <w:sz w:val="12"/>
        </w:rPr>
        <w:t xml:space="preserve"> from all the CO2 released into the atmosphere, </w:t>
      </w:r>
      <w:r w:rsidRPr="00B87CAD">
        <w:rPr>
          <w:rStyle w:val="StyleUnderline"/>
          <w:rFonts w:cs="Calibri"/>
          <w:color w:val="000000" w:themeColor="text1"/>
        </w:rPr>
        <w:t xml:space="preserve">it is </w:t>
      </w:r>
      <w:r w:rsidRPr="00B87CAD">
        <w:rPr>
          <w:rStyle w:val="Emphasis"/>
          <w:color w:val="000000" w:themeColor="text1"/>
        </w:rPr>
        <w:t>future generations</w:t>
      </w:r>
      <w:r w:rsidRPr="00B87CAD">
        <w:rPr>
          <w:rStyle w:val="StyleUnderline"/>
          <w:rFonts w:cs="Calibri"/>
          <w:color w:val="000000" w:themeColor="text1"/>
        </w:rPr>
        <w:t xml:space="preserve">, but it is </w:t>
      </w:r>
      <w:r w:rsidRPr="00B87CAD">
        <w:rPr>
          <w:rStyle w:val="Emphasis"/>
          <w:color w:val="000000" w:themeColor="text1"/>
        </w:rPr>
        <w:t>our generation</w:t>
      </w:r>
      <w:r w:rsidRPr="00B87CAD">
        <w:rPr>
          <w:rStyle w:val="StyleUnderline"/>
          <w:rFonts w:cs="Calibri"/>
          <w:color w:val="000000" w:themeColor="text1"/>
        </w:rPr>
        <w:t xml:space="preserve"> that </w:t>
      </w:r>
      <w:r w:rsidRPr="00B87CAD">
        <w:rPr>
          <w:rStyle w:val="Emphasis"/>
          <w:color w:val="000000" w:themeColor="text1"/>
        </w:rPr>
        <w:t>has to take</w:t>
      </w:r>
      <w:r w:rsidRPr="00B87CAD">
        <w:rPr>
          <w:rStyle w:val="StyleUnderline"/>
          <w:rFonts w:cs="Calibri"/>
          <w:color w:val="000000" w:themeColor="text1"/>
        </w:rPr>
        <w:t xml:space="preserve"> the </w:t>
      </w:r>
      <w:r w:rsidRPr="00B87CAD">
        <w:rPr>
          <w:rStyle w:val="Emphasis"/>
          <w:color w:val="000000" w:themeColor="text1"/>
        </w:rPr>
        <w:t>action</w:t>
      </w:r>
      <w:r w:rsidRPr="00B87CAD">
        <w:rPr>
          <w:rStyle w:val="StyleUnderline"/>
          <w:rFonts w:cs="Calibri"/>
          <w:color w:val="000000" w:themeColor="text1"/>
        </w:rPr>
        <w:t xml:space="preserve">. And the space debris problem is quite similar. </w:t>
      </w:r>
      <w:r w:rsidRPr="00B87CAD">
        <w:rPr>
          <w:rFonts w:cs="Calibri"/>
          <w:color w:val="000000" w:themeColor="text1"/>
          <w:sz w:val="12"/>
        </w:rPr>
        <w:t xml:space="preserve">DK: </w:t>
      </w:r>
      <w:r w:rsidRPr="00B87CAD">
        <w:rPr>
          <w:rStyle w:val="StyleUnderline"/>
          <w:rFonts w:cs="Calibri"/>
          <w:color w:val="000000" w:themeColor="text1"/>
        </w:rPr>
        <w:t>My name’s Don Kessler, I worked for NASA till 1996 as the senior researcher for orbital debris</w:t>
      </w:r>
      <w:r w:rsidRPr="00B87CAD">
        <w:rPr>
          <w:rFonts w:cs="Calibri"/>
          <w:color w:val="000000" w:themeColor="text1"/>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r w:rsidRPr="00B87CAD">
        <w:rPr>
          <w:rFonts w:cs="Calibri"/>
          <w:color w:val="000000" w:themeColor="text1"/>
          <w:sz w:val="12"/>
        </w:rPr>
        <w:lastRenderedPageBreak/>
        <w:t xml:space="preserve">actually when I did the calculations, I was really shocked at the answer that it would happen so soon. </w:t>
      </w:r>
      <w:r w:rsidRPr="00B87CAD">
        <w:rPr>
          <w:rStyle w:val="StyleUnderline"/>
          <w:rFonts w:cs="Calibri"/>
          <w:color w:val="000000" w:themeColor="text1"/>
        </w:rPr>
        <w:t>Don published a paper in 1978 proposing this scenario, predicting that we’d start to see satellite collisions in Earth orbit by the year 2000</w:t>
      </w:r>
      <w:r w:rsidRPr="00B87CAD">
        <w:rPr>
          <w:rFonts w:cs="Calibri"/>
          <w:color w:val="000000" w:themeColor="text1"/>
          <w:sz w:val="12"/>
        </w:rPr>
        <w:t xml:space="preserve">. </w:t>
      </w:r>
      <w:r w:rsidRPr="00B87CAD">
        <w:rPr>
          <w:rStyle w:val="StyleUnderline"/>
          <w:rFonts w:cs="Calibri"/>
          <w:color w:val="000000" w:themeColor="text1"/>
        </w:rPr>
        <w:t xml:space="preserve">Just like in the asteroid belt, these satellite collisions would trigger a domino effect: creating a whole bunch of debris which </w:t>
      </w:r>
      <w:r w:rsidRPr="00B87CAD">
        <w:rPr>
          <w:rStyle w:val="Emphasis"/>
          <w:color w:val="000000" w:themeColor="text1"/>
        </w:rPr>
        <w:t>causes more collisions</w:t>
      </w:r>
      <w:r w:rsidRPr="00B87CAD">
        <w:rPr>
          <w:rStyle w:val="StyleUnderline"/>
          <w:rFonts w:cs="Calibri"/>
          <w:color w:val="000000" w:themeColor="text1"/>
        </w:rPr>
        <w:t xml:space="preserve">, creating more debris, and so on. His main point: </w:t>
      </w:r>
      <w:r w:rsidRPr="00B87CAD">
        <w:rPr>
          <w:rStyle w:val="Emphasis"/>
          <w:color w:val="000000" w:themeColor="text1"/>
        </w:rPr>
        <w:t>once the process starts, it’ll be nearly impossible to stop</w:t>
      </w:r>
      <w:r w:rsidRPr="00B87CAD">
        <w:rPr>
          <w:rFonts w:cs="Calibri"/>
          <w:color w:val="000000" w:themeColor="text1"/>
          <w:sz w:val="12"/>
        </w:rPr>
        <w:t xml:space="preserve">. </w:t>
      </w:r>
      <w:r w:rsidRPr="00B87CAD">
        <w:rPr>
          <w:rStyle w:val="StyleUnderline"/>
          <w:rFonts w:cs="Calibri"/>
          <w:color w:val="000000" w:themeColor="text1"/>
        </w:rPr>
        <w:t>This self-perpetuating phenomenon, this domino effect, became known as Kessler Syndrome</w:t>
      </w:r>
      <w:r w:rsidRPr="00B87CAD">
        <w:rPr>
          <w:rFonts w:cs="Calibri"/>
          <w:color w:val="000000" w:themeColor="text1"/>
          <w:sz w:val="12"/>
        </w:rPr>
        <w:t xml:space="preserve">. </w:t>
      </w:r>
      <w:r w:rsidRPr="00B87CAD">
        <w:rPr>
          <w:rStyle w:val="StyleUnderline"/>
          <w:rFonts w:cs="Calibri"/>
          <w:color w:val="000000" w:themeColor="text1"/>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B87CAD">
        <w:rPr>
          <w:rFonts w:cs="Calibri"/>
          <w:color w:val="000000" w:themeColor="text1"/>
          <w:sz w:val="12"/>
        </w:rPr>
        <w:t xml:space="preserve">HK: </w:t>
      </w:r>
      <w:r w:rsidRPr="00B87CAD">
        <w:rPr>
          <w:rStyle w:val="StyleUnderline"/>
          <w:rFonts w:cs="Calibri"/>
          <w:color w:val="000000" w:themeColor="text1"/>
        </w:rPr>
        <w:t>In 2009 a collision happened that was by far more dramatic</w:t>
      </w:r>
      <w:r w:rsidRPr="00B87CAD">
        <w:rPr>
          <w:rFonts w:cs="Calibri"/>
          <w:color w:val="000000" w:themeColor="text1"/>
          <w:sz w:val="12"/>
        </w:rPr>
        <w:t xml:space="preserve">. </w:t>
      </w:r>
      <w:r w:rsidRPr="00B87CAD">
        <w:rPr>
          <w:rStyle w:val="StyleUnderline"/>
          <w:rFonts w:cs="Calibri"/>
          <w:color w:val="000000" w:themeColor="text1"/>
        </w:rPr>
        <w:t>The event he’s referring to was the first collision between two intact satellites: the Russian satellite Kosmos and an American Iridium</w:t>
      </w:r>
      <w:r w:rsidRPr="00B87CAD">
        <w:rPr>
          <w:rFonts w:cs="Calibri"/>
          <w:color w:val="000000" w:themeColor="text1"/>
          <w:sz w:val="12"/>
        </w:rPr>
        <w:t xml:space="preserve">. </w:t>
      </w:r>
      <w:r w:rsidRPr="00B87CAD">
        <w:rPr>
          <w:rStyle w:val="StyleUnderline"/>
          <w:rFonts w:cs="Calibri"/>
          <w:color w:val="000000" w:themeColor="text1"/>
        </w:rPr>
        <w:t xml:space="preserve">And that was the first catastrophic accidental collision that got everybody’s attention because not only did they realize how much debris is generated when something like that occurs but that </w:t>
      </w:r>
      <w:r w:rsidRPr="00B87CAD">
        <w:rPr>
          <w:rStyle w:val="Emphasis"/>
          <w:color w:val="000000" w:themeColor="text1"/>
        </w:rPr>
        <w:t>we are now entering this phase of what we’re calling the Kessler Syndrome</w:t>
      </w:r>
      <w:r w:rsidRPr="00B87CAD">
        <w:rPr>
          <w:rStyle w:val="StyleUnderline"/>
          <w:rFonts w:cs="Calibri"/>
          <w:color w:val="000000" w:themeColor="text1"/>
        </w:rPr>
        <w:t xml:space="preserve">. </w:t>
      </w:r>
      <w:r w:rsidRPr="00B87CAD">
        <w:rPr>
          <w:rFonts w:cs="Calibri"/>
          <w:color w:val="000000" w:themeColor="text1"/>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B87CAD">
        <w:rPr>
          <w:rStyle w:val="StyleUnderline"/>
          <w:rFonts w:cs="Calibri"/>
          <w:color w:val="000000" w:themeColor="text1"/>
        </w:rPr>
        <w:t>All of these collisions, accidental or otherwise, make a big mess of junk zipping around the Earth called space debris</w:t>
      </w:r>
      <w:r w:rsidRPr="00B87CAD">
        <w:rPr>
          <w:rFonts w:cs="Calibri"/>
          <w:color w:val="000000" w:themeColor="text1"/>
          <w:sz w:val="12"/>
        </w:rPr>
        <w:t xml:space="preserve">. </w:t>
      </w:r>
      <w:r w:rsidRPr="00B87CAD">
        <w:rPr>
          <w:rStyle w:val="StyleUnderline"/>
          <w:rFonts w:cs="Calibri"/>
          <w:color w:val="000000" w:themeColor="text1"/>
        </w:rPr>
        <w:t>It accounts for 95% of the objects in Low Earth orbit, and comes in all shapes and sizes</w:t>
      </w:r>
      <w:r w:rsidRPr="00B87CAD">
        <w:rPr>
          <w:rFonts w:cs="Calibri"/>
          <w:color w:val="000000" w:themeColor="text1"/>
          <w:sz w:val="12"/>
        </w:rPr>
        <w:t xml:space="preserve">. </w:t>
      </w:r>
      <w:r w:rsidRPr="00B87CAD">
        <w:rPr>
          <w:rStyle w:val="StyleUnderline"/>
          <w:rFonts w:cs="Calibri"/>
          <w:color w:val="000000" w:themeColor="text1"/>
        </w:rPr>
        <w:t>It’s technically defined as any nonfunctional object in orbit, so there’s big stuff like rocket thrusters and defunct satellites, but the vast majority are little bits and pieces called fragmentation debris</w:t>
      </w:r>
      <w:r w:rsidRPr="00B87CAD">
        <w:rPr>
          <w:rFonts w:cs="Calibri"/>
          <w:color w:val="000000" w:themeColor="text1"/>
          <w:sz w:val="12"/>
        </w:rPr>
        <w:t xml:space="preserve">. </w:t>
      </w:r>
      <w:r w:rsidRPr="00B87CAD">
        <w:rPr>
          <w:rStyle w:val="StyleUnderline"/>
          <w:rFonts w:cs="Calibri"/>
          <w:color w:val="000000" w:themeColor="text1"/>
        </w:rPr>
        <w:t xml:space="preserve">Many of these fragments come from explosions caused by residual fuel and other explosive energy sources self-igniting under the extreme conditions of space. These explosions happen more often than you might think, and </w:t>
      </w:r>
      <w:r w:rsidRPr="00B87CAD">
        <w:rPr>
          <w:rStyle w:val="StyleUnderline"/>
          <w:rFonts w:cs="Calibri"/>
          <w:color w:val="000000" w:themeColor="text1"/>
          <w:highlight w:val="green"/>
        </w:rPr>
        <w:t>as catastrophic and messy as</w:t>
      </w:r>
      <w:r w:rsidRPr="00B87CAD">
        <w:rPr>
          <w:rStyle w:val="StyleUnderline"/>
          <w:rFonts w:cs="Calibri"/>
          <w:color w:val="000000" w:themeColor="text1"/>
        </w:rPr>
        <w:t xml:space="preserve"> these </w:t>
      </w:r>
      <w:r w:rsidRPr="00B87CAD">
        <w:rPr>
          <w:rStyle w:val="StyleUnderline"/>
          <w:rFonts w:cs="Calibri"/>
          <w:color w:val="000000" w:themeColor="text1"/>
          <w:highlight w:val="green"/>
        </w:rPr>
        <w:t>explosions are</w:t>
      </w:r>
      <w:r w:rsidRPr="00B87CAD">
        <w:rPr>
          <w:rStyle w:val="StyleUnderline"/>
          <w:rFonts w:cs="Calibri"/>
          <w:color w:val="000000" w:themeColor="text1"/>
        </w:rPr>
        <w:t xml:space="preserve">, </w:t>
      </w:r>
      <w:r w:rsidRPr="00B87CAD">
        <w:rPr>
          <w:rStyle w:val="StyleUnderline"/>
          <w:rFonts w:cs="Calibri"/>
          <w:color w:val="000000" w:themeColor="text1"/>
          <w:highlight w:val="green"/>
        </w:rPr>
        <w:t>collisions are</w:t>
      </w:r>
      <w:r w:rsidRPr="00B87CAD">
        <w:rPr>
          <w:rStyle w:val="StyleUnderline"/>
          <w:rFonts w:cs="Calibri"/>
          <w:color w:val="000000" w:themeColor="text1"/>
        </w:rPr>
        <w:t xml:space="preserve"> even </w:t>
      </w:r>
      <w:r w:rsidRPr="00B87CAD">
        <w:rPr>
          <w:rStyle w:val="StyleUnderline"/>
          <w:rFonts w:cs="Calibri"/>
          <w:color w:val="000000" w:themeColor="text1"/>
          <w:highlight w:val="green"/>
        </w:rPr>
        <w:t>worse due to</w:t>
      </w:r>
      <w:r w:rsidRPr="00B87CAD">
        <w:rPr>
          <w:rStyle w:val="StyleUnderline"/>
          <w:rFonts w:cs="Calibri"/>
          <w:color w:val="000000" w:themeColor="text1"/>
        </w:rPr>
        <w:t xml:space="preserve"> the incredible amount of </w:t>
      </w:r>
      <w:r w:rsidRPr="00B87CAD">
        <w:rPr>
          <w:rStyle w:val="StyleUnderline"/>
          <w:rFonts w:cs="Calibri"/>
          <w:color w:val="000000" w:themeColor="text1"/>
          <w:highlight w:val="green"/>
        </w:rPr>
        <w:t>kinetic energy</w:t>
      </w:r>
      <w:r w:rsidRPr="00B87CAD">
        <w:rPr>
          <w:rStyle w:val="StyleUnderline"/>
          <w:rFonts w:cs="Calibri"/>
          <w:color w:val="000000" w:themeColor="text1"/>
        </w:rPr>
        <w:t xml:space="preserve"> involved</w:t>
      </w:r>
      <w:r w:rsidRPr="00B87CAD">
        <w:rPr>
          <w:rFonts w:cs="Calibri"/>
          <w:color w:val="000000" w:themeColor="text1"/>
          <w:sz w:val="12"/>
        </w:rPr>
        <w:t xml:space="preserve">. At the velocities objects travel in Lower Earth Orbit (speeds known as hypervelocity) </w:t>
      </w:r>
      <w:r w:rsidRPr="00B87CAD">
        <w:rPr>
          <w:rStyle w:val="StyleUnderline"/>
          <w:rFonts w:cs="Calibri"/>
          <w:color w:val="000000" w:themeColor="text1"/>
        </w:rPr>
        <w:t>even an object as tiny as a screw can deliver an incapacitating strike to a satellite</w:t>
      </w:r>
      <w:r w:rsidRPr="00B87CAD">
        <w:rPr>
          <w:rFonts w:cs="Calibri"/>
          <w:color w:val="000000" w:themeColor="text1"/>
          <w:sz w:val="12"/>
        </w:rPr>
        <w:t xml:space="preserve">. In fact, </w:t>
      </w:r>
      <w:r w:rsidRPr="00B87CAD">
        <w:rPr>
          <w:rStyle w:val="StyleUnderline"/>
          <w:rFonts w:cs="Calibri"/>
          <w:color w:val="000000" w:themeColor="text1"/>
        </w:rPr>
        <w:t>NASA has repeatedly had to replace shuttle windows due to hypervelocity impacts by flecks of paint</w:t>
      </w:r>
      <w:r w:rsidRPr="00B87CAD">
        <w:rPr>
          <w:rFonts w:cs="Calibri"/>
          <w:color w:val="000000" w:themeColor="text1"/>
          <w:sz w:val="12"/>
        </w:rPr>
        <w:t xml:space="preserve">. HK: </w:t>
      </w:r>
      <w:r w:rsidRPr="00B87CAD">
        <w:rPr>
          <w:rStyle w:val="StyleUnderline"/>
          <w:rFonts w:cs="Calibri"/>
          <w:color w:val="000000" w:themeColor="text1"/>
        </w:rPr>
        <w:t>These are velocities, we have no example nor anything that compares to that on ground</w:t>
      </w:r>
      <w:r w:rsidRPr="00B87CAD">
        <w:rPr>
          <w:rFonts w:cs="Calibri"/>
          <w:color w:val="000000" w:themeColor="text1"/>
          <w:sz w:val="12"/>
        </w:rPr>
        <w:t xml:space="preserve">. </w:t>
      </w:r>
      <w:r w:rsidRPr="00B87CAD">
        <w:rPr>
          <w:rStyle w:val="StyleUnderline"/>
          <w:rFonts w:cs="Calibri"/>
          <w:color w:val="000000" w:themeColor="text1"/>
        </w:rPr>
        <w:t xml:space="preserve">So the energy involved in these collisions is extremely high. </w:t>
      </w:r>
      <w:r w:rsidRPr="00B87CAD">
        <w:rPr>
          <w:rStyle w:val="StyleUnderline"/>
          <w:rFonts w:cs="Calibri"/>
          <w:color w:val="000000" w:themeColor="text1"/>
          <w:highlight w:val="green"/>
        </w:rPr>
        <w:t>A 1 cm object</w:t>
      </w:r>
      <w:r w:rsidRPr="00B87CAD">
        <w:rPr>
          <w:rStyle w:val="StyleUnderline"/>
          <w:rFonts w:cs="Calibri"/>
          <w:color w:val="000000" w:themeColor="text1"/>
        </w:rPr>
        <w:t xml:space="preserve"> that size like a cherry hitting a satellite with 10 km/s, the energy released by this </w:t>
      </w:r>
      <w:r w:rsidRPr="00B87CAD">
        <w:rPr>
          <w:rStyle w:val="Emphasis"/>
          <w:color w:val="000000" w:themeColor="text1"/>
          <w:highlight w:val="green"/>
        </w:rPr>
        <w:t>corresponds</w:t>
      </w:r>
      <w:r w:rsidRPr="00B87CAD">
        <w:rPr>
          <w:rStyle w:val="Emphasis"/>
          <w:color w:val="000000" w:themeColor="text1"/>
        </w:rPr>
        <w:t xml:space="preserve"> roughly </w:t>
      </w:r>
      <w:r w:rsidRPr="00B87CAD">
        <w:rPr>
          <w:rStyle w:val="Emphasis"/>
          <w:color w:val="000000" w:themeColor="text1"/>
          <w:highlight w:val="green"/>
        </w:rPr>
        <w:t>to a</w:t>
      </w:r>
      <w:r w:rsidRPr="00B87CAD">
        <w:rPr>
          <w:rStyle w:val="Emphasis"/>
          <w:color w:val="000000" w:themeColor="text1"/>
        </w:rPr>
        <w:t xml:space="preserve">n exploding </w:t>
      </w:r>
      <w:r w:rsidRPr="00B87CAD">
        <w:rPr>
          <w:rStyle w:val="Emphasis"/>
          <w:color w:val="000000" w:themeColor="text1"/>
          <w:highlight w:val="green"/>
        </w:rPr>
        <w:t>grenade</w:t>
      </w:r>
      <w:r w:rsidRPr="00B87CAD">
        <w:rPr>
          <w:rFonts w:cs="Calibri"/>
          <w:color w:val="000000" w:themeColor="text1"/>
          <w:sz w:val="12"/>
        </w:rPr>
        <w:t>.</w:t>
      </w:r>
      <w:r w:rsidRPr="00B87CAD">
        <w:rPr>
          <w:rStyle w:val="StyleUnderline"/>
          <w:rFonts w:cs="Calibri"/>
          <w:color w:val="000000" w:themeColor="text1"/>
        </w:rPr>
        <w:t xml:space="preserve"> You can imagine what the satellite looks like after that.</w:t>
      </w:r>
      <w:r w:rsidRPr="00B87CAD">
        <w:rPr>
          <w:rFonts w:cs="Calibri"/>
          <w:color w:val="000000" w:themeColor="text1"/>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B87CAD">
        <w:rPr>
          <w:rStyle w:val="StyleUnderline"/>
          <w:rFonts w:cs="Calibri"/>
          <w:color w:val="000000" w:themeColor="text1"/>
          <w:highlight w:val="green"/>
        </w:rPr>
        <w:t>Most</w:t>
      </w:r>
      <w:r w:rsidRPr="00B87CAD">
        <w:rPr>
          <w:rStyle w:val="StyleUnderline"/>
          <w:rFonts w:cs="Calibri"/>
          <w:color w:val="000000" w:themeColor="text1"/>
        </w:rPr>
        <w:t xml:space="preserve"> of this is happening </w:t>
      </w:r>
      <w:r w:rsidRPr="00B87CAD">
        <w:rPr>
          <w:rStyle w:val="StyleUnderline"/>
          <w:rFonts w:cs="Calibri"/>
          <w:color w:val="000000" w:themeColor="text1"/>
          <w:highlight w:val="green"/>
        </w:rPr>
        <w:t xml:space="preserve">in </w:t>
      </w:r>
      <w:r w:rsidRPr="00B87CAD">
        <w:rPr>
          <w:rStyle w:val="Emphasis"/>
          <w:color w:val="000000" w:themeColor="text1"/>
          <w:highlight w:val="green"/>
        </w:rPr>
        <w:t>L</w:t>
      </w:r>
      <w:r w:rsidRPr="00B87CAD">
        <w:rPr>
          <w:rStyle w:val="StyleUnderline"/>
          <w:rFonts w:cs="Calibri"/>
          <w:color w:val="000000" w:themeColor="text1"/>
        </w:rPr>
        <w:t xml:space="preserve">ow </w:t>
      </w:r>
      <w:r w:rsidRPr="00B87CAD">
        <w:rPr>
          <w:rStyle w:val="Emphasis"/>
          <w:color w:val="000000" w:themeColor="text1"/>
          <w:highlight w:val="green"/>
        </w:rPr>
        <w:t>E</w:t>
      </w:r>
      <w:r w:rsidRPr="00B87CAD">
        <w:rPr>
          <w:rStyle w:val="StyleUnderline"/>
          <w:rFonts w:cs="Calibri"/>
          <w:color w:val="000000" w:themeColor="text1"/>
        </w:rPr>
        <w:t xml:space="preserve">arth </w:t>
      </w:r>
      <w:r w:rsidRPr="00B87CAD">
        <w:rPr>
          <w:rStyle w:val="Emphasis"/>
          <w:color w:val="000000" w:themeColor="text1"/>
          <w:highlight w:val="green"/>
        </w:rPr>
        <w:t>O</w:t>
      </w:r>
      <w:r w:rsidRPr="00B87CAD">
        <w:rPr>
          <w:rStyle w:val="StyleUnderline"/>
          <w:rFonts w:cs="Calibri"/>
          <w:color w:val="000000" w:themeColor="text1"/>
        </w:rPr>
        <w:t xml:space="preserve">rbit, the 2000 km strip of space above our heads </w:t>
      </w:r>
      <w:r w:rsidRPr="00B87CAD">
        <w:rPr>
          <w:rStyle w:val="StyleUnderline"/>
          <w:rFonts w:cs="Calibri"/>
          <w:color w:val="000000" w:themeColor="text1"/>
          <w:highlight w:val="green"/>
        </w:rPr>
        <w:t>where we’ve packed the</w:t>
      </w:r>
      <w:r w:rsidRPr="00B87CAD">
        <w:rPr>
          <w:rStyle w:val="StyleUnderline"/>
          <w:rFonts w:cs="Calibri"/>
          <w:color w:val="000000" w:themeColor="text1"/>
        </w:rPr>
        <w:t xml:space="preserve"> vast </w:t>
      </w:r>
      <w:r w:rsidRPr="00B87CAD">
        <w:rPr>
          <w:rStyle w:val="StyleUnderline"/>
          <w:rFonts w:cs="Calibri"/>
          <w:color w:val="000000" w:themeColor="text1"/>
          <w:highlight w:val="green"/>
        </w:rPr>
        <w:t>majority of</w:t>
      </w:r>
      <w:r w:rsidRPr="00B87CAD">
        <w:rPr>
          <w:rStyle w:val="StyleUnderline"/>
          <w:rFonts w:cs="Calibri"/>
          <w:color w:val="000000" w:themeColor="text1"/>
        </w:rPr>
        <w:t xml:space="preserve"> our </w:t>
      </w:r>
      <w:r w:rsidRPr="00B87CAD">
        <w:rPr>
          <w:rStyle w:val="StyleUnderline"/>
          <w:rFonts w:cs="Calibri"/>
          <w:color w:val="000000" w:themeColor="text1"/>
          <w:highlight w:val="green"/>
        </w:rPr>
        <w:t>satellites</w:t>
      </w:r>
      <w:r w:rsidRPr="00B87CAD">
        <w:rPr>
          <w:rStyle w:val="StyleUnderline"/>
          <w:rFonts w:cs="Calibri"/>
          <w:color w:val="000000" w:themeColor="text1"/>
        </w:rPr>
        <w:t xml:space="preserve">, </w:t>
      </w:r>
      <w:r w:rsidRPr="00B87CAD">
        <w:rPr>
          <w:rStyle w:val="StyleUnderline"/>
          <w:rFonts w:cs="Calibri"/>
          <w:color w:val="000000" w:themeColor="text1"/>
          <w:highlight w:val="green"/>
        </w:rPr>
        <w:t xml:space="preserve">including the </w:t>
      </w:r>
      <w:r w:rsidRPr="00B87CAD">
        <w:rPr>
          <w:rStyle w:val="Emphasis"/>
          <w:color w:val="000000" w:themeColor="text1"/>
          <w:highlight w:val="green"/>
        </w:rPr>
        <w:t>I</w:t>
      </w:r>
      <w:r w:rsidRPr="00B87CAD">
        <w:rPr>
          <w:rStyle w:val="StyleUnderline"/>
          <w:rFonts w:cs="Calibri"/>
          <w:color w:val="000000" w:themeColor="text1"/>
        </w:rPr>
        <w:t xml:space="preserve">nternational </w:t>
      </w:r>
      <w:r w:rsidRPr="00B87CAD">
        <w:rPr>
          <w:rStyle w:val="Emphasis"/>
          <w:color w:val="000000" w:themeColor="text1"/>
          <w:highlight w:val="green"/>
        </w:rPr>
        <w:t>S</w:t>
      </w:r>
      <w:r w:rsidRPr="00B87CAD">
        <w:rPr>
          <w:rStyle w:val="StyleUnderline"/>
          <w:rFonts w:cs="Calibri"/>
          <w:color w:val="000000" w:themeColor="text1"/>
        </w:rPr>
        <w:t xml:space="preserve">pace </w:t>
      </w:r>
      <w:r w:rsidRPr="00B87CAD">
        <w:rPr>
          <w:rStyle w:val="Emphasis"/>
          <w:color w:val="000000" w:themeColor="text1"/>
          <w:highlight w:val="green"/>
        </w:rPr>
        <w:t>S</w:t>
      </w:r>
      <w:r w:rsidRPr="00B87CAD">
        <w:rPr>
          <w:rStyle w:val="StyleUnderline"/>
          <w:rFonts w:cs="Calibri"/>
          <w:color w:val="000000" w:themeColor="text1"/>
        </w:rPr>
        <w:t>tation and the Hubble Space Telescope</w:t>
      </w:r>
      <w:r w:rsidRPr="00B87CAD">
        <w:rPr>
          <w:rFonts w:cs="Calibri"/>
          <w:color w:val="000000" w:themeColor="text1"/>
          <w:sz w:val="12"/>
        </w:rPr>
        <w:t xml:space="preserve">. The most crowded section is between 500 and 1000 km up. It’s the densest region, it’s the Highway 401 of space. DK: And </w:t>
      </w:r>
      <w:r w:rsidRPr="00B87CAD">
        <w:rPr>
          <w:rStyle w:val="StyleUnderline"/>
          <w:rFonts w:cs="Calibri"/>
          <w:color w:val="000000" w:themeColor="text1"/>
        </w:rPr>
        <w:t>that’s what’s creating the problem because we’ve crowded so much stuff in that small region</w:t>
      </w:r>
      <w:r w:rsidRPr="00B87CAD">
        <w:rPr>
          <w:rFonts w:cs="Calibri"/>
          <w:color w:val="000000" w:themeColor="text1"/>
          <w:sz w:val="12"/>
        </w:rPr>
        <w:t xml:space="preserve">. And </w:t>
      </w:r>
      <w:r w:rsidRPr="00B87CAD">
        <w:rPr>
          <w:rStyle w:val="StyleUnderline"/>
          <w:rFonts w:cs="Calibri"/>
          <w:color w:val="000000" w:themeColor="text1"/>
        </w:rPr>
        <w:t>the probability of collision goes as the square of the spatial density</w:t>
      </w:r>
      <w:r w:rsidRPr="00B87CAD">
        <w:rPr>
          <w:rFonts w:cs="Calibri"/>
          <w:color w:val="000000" w:themeColor="text1"/>
          <w:sz w:val="12"/>
        </w:rPr>
        <w:t xml:space="preserve">. </w:t>
      </w:r>
      <w:r w:rsidRPr="00B87CAD">
        <w:rPr>
          <w:rStyle w:val="StyleUnderline"/>
          <w:rFonts w:cs="Calibri"/>
          <w:color w:val="000000" w:themeColor="text1"/>
        </w:rPr>
        <w:t>So you double the number of satellites, you get four times as many collisions</w:t>
      </w:r>
      <w:r w:rsidRPr="00B87CAD">
        <w:rPr>
          <w:rFonts w:cs="Calibri"/>
          <w:color w:val="000000" w:themeColor="text1"/>
          <w:sz w:val="12"/>
        </w:rPr>
        <w:t xml:space="preserve">. </w:t>
      </w:r>
      <w:r w:rsidRPr="00B87CAD">
        <w:rPr>
          <w:rStyle w:val="StyleUnderline"/>
          <w:rFonts w:cs="Calibri"/>
          <w:color w:val="000000" w:themeColor="text1"/>
        </w:rPr>
        <w:t>Now, the space station usually flies around 300 km but the debris that’s generated at that higher altitude is being thrown down and drifting down to the lower altitudes.</w:t>
      </w:r>
      <w:r w:rsidRPr="00B87CAD">
        <w:rPr>
          <w:rFonts w:cs="Calibri"/>
          <w:color w:val="000000" w:themeColor="text1"/>
          <w:sz w:val="12"/>
        </w:rPr>
        <w:t xml:space="preserve"> HK: </w:t>
      </w:r>
      <w:r w:rsidRPr="00B87CAD">
        <w:rPr>
          <w:rStyle w:val="StyleUnderline"/>
          <w:rFonts w:cs="Calibri"/>
          <w:color w:val="000000" w:themeColor="text1"/>
        </w:rPr>
        <w:t>If you look at the space station surface you will find craters everywhere, impact craters caused by debris everywhere.</w:t>
      </w:r>
      <w:r w:rsidRPr="00B87CAD">
        <w:rPr>
          <w:rFonts w:cs="Calibri"/>
          <w:color w:val="000000" w:themeColor="text1"/>
          <w:sz w:val="12"/>
        </w:rPr>
        <w:t xml:space="preserve"> Whenever you bring hardware down and inspect it on ground you find craters of all sizes. What do we do with this? How do you protect the life of the astronauts? </w:t>
      </w:r>
      <w:r w:rsidRPr="00B87CAD">
        <w:rPr>
          <w:rStyle w:val="StyleUnderline"/>
          <w:rFonts w:cs="Calibri"/>
          <w:color w:val="000000" w:themeColor="text1"/>
        </w:rPr>
        <w:t xml:space="preserve">The only thing you can do is shielding. </w:t>
      </w:r>
      <w:r w:rsidRPr="00B87CAD">
        <w:rPr>
          <w:rFonts w:cs="Calibri"/>
          <w:color w:val="000000" w:themeColor="text1"/>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B87CAD">
        <w:rPr>
          <w:rStyle w:val="StyleUnderline"/>
          <w:rFonts w:cs="Calibri"/>
          <w:color w:val="000000" w:themeColor="text1"/>
        </w:rPr>
        <w:t xml:space="preserve">Most spacecraft utilize this type of shielding, </w:t>
      </w:r>
      <w:r w:rsidRPr="00B87CAD">
        <w:rPr>
          <w:rStyle w:val="StyleUnderline"/>
          <w:rFonts w:cs="Calibri"/>
          <w:color w:val="000000" w:themeColor="text1"/>
        </w:rPr>
        <w:lastRenderedPageBreak/>
        <w:t>which can withstand impacts from objects up to about one centimeter. Objects larger than a softball are catalogued and tracked by the US Space Surveillance Network</w:t>
      </w:r>
      <w:r w:rsidRPr="00B87CAD">
        <w:rPr>
          <w:rFonts w:cs="Calibri"/>
          <w:color w:val="000000" w:themeColor="text1"/>
          <w:sz w:val="12"/>
        </w:rPr>
        <w:t xml:space="preserve">. </w:t>
      </w:r>
      <w:r w:rsidRPr="00B87CAD">
        <w:rPr>
          <w:rStyle w:val="Emphasis"/>
          <w:color w:val="000000" w:themeColor="text1"/>
          <w:highlight w:val="green"/>
        </w:rPr>
        <w:t>Tracking</w:t>
      </w:r>
      <w:r w:rsidRPr="00B87CAD">
        <w:rPr>
          <w:rStyle w:val="Emphasis"/>
          <w:color w:val="000000" w:themeColor="text1"/>
        </w:rPr>
        <w:t xml:space="preserve"> is imprecise</w:t>
      </w:r>
      <w:r w:rsidRPr="00B87CAD">
        <w:rPr>
          <w:rStyle w:val="StyleUnderline"/>
          <w:rFonts w:cs="Calibri"/>
          <w:color w:val="000000" w:themeColor="text1"/>
        </w:rPr>
        <w:t>, but allows spacecraft to dodge some of the debris that comes too close</w:t>
      </w:r>
      <w:r w:rsidRPr="00B87CAD">
        <w:rPr>
          <w:rFonts w:cs="Calibri"/>
          <w:color w:val="000000" w:themeColor="text1"/>
          <w:sz w:val="12"/>
        </w:rPr>
        <w:t xml:space="preserve">. </w:t>
      </w:r>
      <w:r w:rsidRPr="00B87CAD">
        <w:rPr>
          <w:rStyle w:val="StyleUnderline"/>
          <w:rFonts w:cs="Calibri"/>
          <w:color w:val="000000" w:themeColor="text1"/>
        </w:rPr>
        <w:t xml:space="preserve">This </w:t>
      </w:r>
      <w:r w:rsidRPr="00B87CAD">
        <w:rPr>
          <w:rStyle w:val="StyleUnderline"/>
          <w:rFonts w:cs="Calibri"/>
          <w:color w:val="000000" w:themeColor="text1"/>
          <w:highlight w:val="green"/>
        </w:rPr>
        <w:t>only works for objects larger than 10 cm</w:t>
      </w:r>
      <w:r w:rsidRPr="00B87CAD">
        <w:rPr>
          <w:rStyle w:val="StyleUnderline"/>
          <w:rFonts w:cs="Calibri"/>
          <w:color w:val="000000" w:themeColor="text1"/>
        </w:rPr>
        <w:t xml:space="preserve"> or so.</w:t>
      </w:r>
      <w:r w:rsidRPr="00B87CAD">
        <w:rPr>
          <w:rFonts w:cs="Calibri"/>
          <w:color w:val="000000" w:themeColor="text1"/>
          <w:sz w:val="12"/>
        </w:rPr>
        <w:t xml:space="preserve"> </w:t>
      </w:r>
      <w:r w:rsidRPr="00B87CAD">
        <w:rPr>
          <w:rStyle w:val="Emphasis"/>
          <w:color w:val="000000" w:themeColor="text1"/>
          <w:highlight w:val="green"/>
        </w:rPr>
        <w:t>Anything smaller can’t be</w:t>
      </w:r>
      <w:r w:rsidRPr="00B87CAD">
        <w:rPr>
          <w:rStyle w:val="Emphasis"/>
          <w:color w:val="000000" w:themeColor="text1"/>
        </w:rPr>
        <w:t xml:space="preserve"> reliably tracked. </w:t>
      </w:r>
      <w:r w:rsidRPr="00B87CAD">
        <w:rPr>
          <w:rFonts w:cs="Calibri"/>
          <w:color w:val="000000" w:themeColor="text1"/>
          <w:sz w:val="12"/>
        </w:rPr>
        <w:t xml:space="preserve">For that reason, </w:t>
      </w:r>
      <w:r w:rsidRPr="00B87CAD">
        <w:rPr>
          <w:rStyle w:val="StyleUnderline"/>
          <w:rFonts w:cs="Calibri"/>
          <w:color w:val="000000" w:themeColor="text1"/>
        </w:rPr>
        <w:t>the most concerning objects are those between 1 and 10 cm; too large for shielding to withstand and too small to be tracked.</w:t>
      </w:r>
      <w:r w:rsidRPr="00B87CAD">
        <w:rPr>
          <w:rFonts w:cs="Calibri"/>
          <w:color w:val="000000" w:themeColor="text1"/>
          <w:sz w:val="12"/>
        </w:rPr>
        <w:t xml:space="preserve"> </w:t>
      </w:r>
      <w:r w:rsidRPr="00B87CAD">
        <w:rPr>
          <w:rStyle w:val="Emphasis"/>
          <w:color w:val="000000" w:themeColor="text1"/>
        </w:rPr>
        <w:t>These objects could incapacitate any spacecraft in their path, or worse</w:t>
      </w:r>
      <w:r w:rsidRPr="00B87CAD">
        <w:rPr>
          <w:rFonts w:cs="Calibri"/>
          <w:color w:val="000000" w:themeColor="text1"/>
          <w:sz w:val="12"/>
        </w:rPr>
        <w:t xml:space="preserve">. And </w:t>
      </w:r>
      <w:r w:rsidRPr="00B87CAD">
        <w:rPr>
          <w:rStyle w:val="Emphasis"/>
          <w:color w:val="000000" w:themeColor="text1"/>
        </w:rPr>
        <w:t xml:space="preserve">with every future explosion and collision there will be more and more of these invisible projectiles going around. </w:t>
      </w:r>
      <w:r w:rsidRPr="00B87CAD">
        <w:rPr>
          <w:rStyle w:val="StyleUnderline"/>
          <w:rFonts w:cs="Calibri"/>
          <w:color w:val="000000" w:themeColor="text1"/>
        </w:rPr>
        <w:t>The problem gets worse when you consider how long objects can remain in orbit</w:t>
      </w:r>
      <w:r w:rsidRPr="00B87CAD">
        <w:rPr>
          <w:rFonts w:cs="Calibri"/>
          <w:color w:val="000000" w:themeColor="text1"/>
          <w:sz w:val="12"/>
        </w:rPr>
        <w:t xml:space="preserve">. Depending on altitude, </w:t>
      </w:r>
      <w:r w:rsidRPr="00B87CAD">
        <w:rPr>
          <w:rStyle w:val="StyleUnderline"/>
          <w:rFonts w:cs="Calibri"/>
          <w:color w:val="000000" w:themeColor="text1"/>
        </w:rPr>
        <w:t>debris in Low Earth Orbit may remain there for years, decades, or centuries before their orbit naturally decays enough to re-enter the Earth’s atmosphere</w:t>
      </w:r>
      <w:r w:rsidRPr="00B87CAD">
        <w:rPr>
          <w:rFonts w:cs="Calibri"/>
          <w:color w:val="000000" w:themeColor="text1"/>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B87CAD">
        <w:rPr>
          <w:rStyle w:val="StyleUnderline"/>
          <w:rFonts w:cs="Calibri"/>
          <w:color w:val="000000" w:themeColor="text1"/>
        </w:rPr>
        <w:t>The challenge though is that there’s no easy way to remove space debris.</w:t>
      </w:r>
      <w:r w:rsidRPr="00B87CAD">
        <w:rPr>
          <w:rFonts w:cs="Calibri"/>
          <w:color w:val="000000" w:themeColor="text1"/>
          <w:sz w:val="12"/>
        </w:rPr>
        <w:t xml:space="preserve"> HK: </w:t>
      </w:r>
      <w:r w:rsidRPr="00B87CAD">
        <w:rPr>
          <w:rStyle w:val="StyleUnderline"/>
          <w:rFonts w:cs="Calibri"/>
          <w:color w:val="000000" w:themeColor="text1"/>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B87CAD">
        <w:rPr>
          <w:rFonts w:cs="Calibri"/>
          <w:color w:val="000000" w:themeColor="text1"/>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B87CAD">
        <w:rPr>
          <w:rStyle w:val="StyleUnderline"/>
          <w:rFonts w:cs="Calibri"/>
          <w:color w:val="000000" w:themeColor="text1"/>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B87CAD">
        <w:rPr>
          <w:rFonts w:cs="Calibri"/>
          <w:color w:val="000000" w:themeColor="text1"/>
          <w:sz w:val="12"/>
        </w:rPr>
        <w:t xml:space="preserve">HK: </w:t>
      </w:r>
      <w:r w:rsidRPr="00B87CAD">
        <w:rPr>
          <w:rStyle w:val="StyleUnderline"/>
          <w:rFonts w:cs="Calibri"/>
          <w:color w:val="000000" w:themeColor="text1"/>
        </w:rPr>
        <w:t>Today only half of the satellites actually disappear from space within the 25 years that are recommended as the maximum on orbit time</w:t>
      </w:r>
      <w:r w:rsidRPr="00B87CAD">
        <w:rPr>
          <w:rFonts w:cs="Calibri"/>
          <w:color w:val="000000" w:themeColor="text1"/>
          <w:sz w:val="12"/>
        </w:rPr>
        <w:t xml:space="preserve">. </w:t>
      </w:r>
      <w:r w:rsidRPr="00B87CAD">
        <w:rPr>
          <w:rStyle w:val="StyleUnderline"/>
          <w:rFonts w:cs="Calibri"/>
          <w:color w:val="000000" w:themeColor="text1"/>
        </w:rPr>
        <w:t xml:space="preserve">We still have five explosions every year. If we continue and not improve the way we do spaceflight, </w:t>
      </w:r>
      <w:r w:rsidRPr="00B87CAD">
        <w:rPr>
          <w:rStyle w:val="Emphasis"/>
          <w:color w:val="000000" w:themeColor="text1"/>
        </w:rPr>
        <w:t>then in a few decades</w:t>
      </w:r>
      <w:r w:rsidRPr="00B87CAD">
        <w:rPr>
          <w:rStyle w:val="StyleUnderline"/>
          <w:rFonts w:cs="Calibri"/>
          <w:color w:val="000000" w:themeColor="text1"/>
        </w:rPr>
        <w:t xml:space="preserve"> some regions of </w:t>
      </w:r>
      <w:r w:rsidRPr="00B87CAD">
        <w:rPr>
          <w:rStyle w:val="Emphasis"/>
          <w:color w:val="000000" w:themeColor="text1"/>
          <w:highlight w:val="green"/>
        </w:rPr>
        <w:t>space might not be useable</w:t>
      </w:r>
      <w:r w:rsidRPr="00B87CAD">
        <w:rPr>
          <w:rStyle w:val="StyleUnderline"/>
          <w:rFonts w:cs="Calibri"/>
          <w:color w:val="000000" w:themeColor="text1"/>
        </w:rPr>
        <w:t xml:space="preserve"> anymore for spaceflight, or it might be much too risky to go there</w:t>
      </w:r>
      <w:r w:rsidRPr="00B87CAD">
        <w:rPr>
          <w:rFonts w:cs="Calibri"/>
          <w:color w:val="000000" w:themeColor="text1"/>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B87CAD">
        <w:rPr>
          <w:rStyle w:val="StyleUnderline"/>
          <w:rFonts w:cs="Calibri"/>
          <w:color w:val="000000" w:themeColor="text1"/>
        </w:rPr>
        <w:t xml:space="preserve">: I think it can be managed, it can be managed. I do believe </w:t>
      </w:r>
      <w:r w:rsidRPr="00B87CAD">
        <w:rPr>
          <w:rStyle w:val="Emphasis"/>
          <w:color w:val="000000" w:themeColor="text1"/>
        </w:rPr>
        <w:t>it’s time</w:t>
      </w:r>
      <w:r w:rsidRPr="00B87CAD">
        <w:rPr>
          <w:rStyle w:val="StyleUnderline"/>
          <w:rFonts w:cs="Calibri"/>
          <w:color w:val="000000" w:themeColor="text1"/>
        </w:rPr>
        <w:t xml:space="preserve"> for young people </w:t>
      </w:r>
      <w:r w:rsidRPr="00B87CAD">
        <w:rPr>
          <w:rStyle w:val="Emphasis"/>
          <w:color w:val="000000" w:themeColor="text1"/>
        </w:rPr>
        <w:t>to take charge</w:t>
      </w:r>
      <w:r w:rsidRPr="00B87CAD">
        <w:rPr>
          <w:rStyle w:val="StyleUnderline"/>
          <w:rFonts w:cs="Calibri"/>
          <w:color w:val="000000" w:themeColor="text1"/>
        </w:rPr>
        <w:t xml:space="preserve"> and there’s a lot of work to be done, and there’s enough people involved today that I’m confident that it’s going to be done. Much like other environmental and generational problems, Kessler Syndrome is invisible to us</w:t>
      </w:r>
      <w:r w:rsidRPr="00B87CAD">
        <w:rPr>
          <w:rFonts w:cs="Calibri"/>
          <w:color w:val="000000" w:themeColor="text1"/>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B87CAD">
        <w:rPr>
          <w:rStyle w:val="Emphasis"/>
          <w:color w:val="000000" w:themeColor="text1"/>
        </w:rPr>
        <w:t>But that speck is at risk, along with all it represents, if we don’t address this invisible problem — because Kessler Syndrome isn’t waiting.</w:t>
      </w:r>
    </w:p>
    <w:p w14:paraId="506814CD" w14:textId="77777777" w:rsidR="002E7C39" w:rsidRPr="00B87CAD" w:rsidRDefault="002E7C39" w:rsidP="002E7C39">
      <w:pPr>
        <w:rPr>
          <w:rStyle w:val="Emphasis"/>
          <w:color w:val="000000" w:themeColor="text1"/>
        </w:rPr>
      </w:pPr>
    </w:p>
    <w:p w14:paraId="43F2E2FA" w14:textId="77777777" w:rsidR="002E7C39" w:rsidRPr="00B87CAD" w:rsidRDefault="002E7C39" w:rsidP="002E7C39">
      <w:pPr>
        <w:pStyle w:val="Heading4"/>
        <w:rPr>
          <w:rFonts w:cs="Calibri"/>
          <w:color w:val="000000" w:themeColor="text1"/>
        </w:rPr>
      </w:pPr>
      <w:r w:rsidRPr="00B87CAD">
        <w:rPr>
          <w:rFonts w:cs="Calibri"/>
          <w:color w:val="000000" w:themeColor="text1"/>
        </w:rPr>
        <w:t xml:space="preserve">The modern food system relies on </w:t>
      </w:r>
      <w:r w:rsidRPr="00B87CAD">
        <w:rPr>
          <w:rFonts w:cs="Calibri"/>
          <w:color w:val="000000" w:themeColor="text1"/>
          <w:u w:val="single"/>
        </w:rPr>
        <w:t>satellites</w:t>
      </w:r>
      <w:r w:rsidRPr="00B87CAD">
        <w:rPr>
          <w:rFonts w:cs="Calibri"/>
          <w:color w:val="000000" w:themeColor="text1"/>
        </w:rPr>
        <w:t xml:space="preserve">. Collapse triggers </w:t>
      </w:r>
      <w:r w:rsidRPr="00B87CAD">
        <w:rPr>
          <w:rFonts w:cs="Calibri"/>
          <w:color w:val="000000" w:themeColor="text1"/>
          <w:u w:val="single"/>
        </w:rPr>
        <w:t>global shocks</w:t>
      </w:r>
      <w:r w:rsidRPr="00B87CAD">
        <w:rPr>
          <w:rFonts w:cs="Calibri"/>
          <w:color w:val="000000" w:themeColor="text1"/>
        </w:rPr>
        <w:t xml:space="preserve"> to supply.</w:t>
      </w:r>
    </w:p>
    <w:p w14:paraId="57FA56E1" w14:textId="77777777" w:rsidR="002E7C39" w:rsidRPr="00B87CAD" w:rsidRDefault="002E7C39" w:rsidP="002E7C39">
      <w:pPr>
        <w:rPr>
          <w:rFonts w:cs="Calibri"/>
          <w:color w:val="000000" w:themeColor="text1"/>
        </w:rPr>
      </w:pPr>
      <w:r w:rsidRPr="00B87CAD">
        <w:rPr>
          <w:rStyle w:val="Style13ptBold"/>
          <w:rFonts w:cs="Calibri"/>
          <w:color w:val="000000" w:themeColor="text1"/>
        </w:rPr>
        <w:t>Tompkins 19</w:t>
      </w:r>
      <w:r w:rsidRPr="00B87CAD">
        <w:rPr>
          <w:rFonts w:cs="Calibri"/>
          <w:color w:val="000000" w:themeColor="text1"/>
        </w:rPr>
        <w:t xml:space="preserve"> [Steven, Inmarsat’s Director of Sector Development for Agriculture. Head of Resilient and Sustainable Supply Chains Team at ADAS. Entrepreneurial manager with a </w:t>
      </w:r>
      <w:r w:rsidRPr="00B87CAD">
        <w:rPr>
          <w:rFonts w:cs="Calibri"/>
          <w:color w:val="000000" w:themeColor="text1"/>
        </w:rPr>
        <w:lastRenderedPageBreak/>
        <w:t xml:space="preserve">sustained track record of building new profitable business streams for science-based organizations in the agri-food sector.; 3-18-2019; "Enabling the connected farm – the importance of satellite communications," Inmarsat, </w:t>
      </w:r>
      <w:hyperlink r:id="rId33" w:history="1">
        <w:r w:rsidRPr="00B87CAD">
          <w:rPr>
            <w:rStyle w:val="Hyperlink"/>
            <w:rFonts w:cs="Calibri"/>
            <w:color w:val="000000" w:themeColor="text1"/>
          </w:rPr>
          <w:t>https://www.inmarsat.com/blog/enabling-the-connected-farm-the-importance-of-satellite-communications/</w:t>
        </w:r>
      </w:hyperlink>
      <w:r w:rsidRPr="00B87CAD">
        <w:rPr>
          <w:rFonts w:cs="Calibri"/>
          <w:color w:val="000000" w:themeColor="text1"/>
        </w:rPr>
        <w:t>] brett</w:t>
      </w:r>
    </w:p>
    <w:p w14:paraId="39E3C936" w14:textId="77777777" w:rsidR="002E7C39" w:rsidRPr="00B87CAD" w:rsidRDefault="002E7C39" w:rsidP="002E7C39">
      <w:pPr>
        <w:rPr>
          <w:rFonts w:cs="Calibri"/>
          <w:color w:val="000000" w:themeColor="text1"/>
          <w:sz w:val="12"/>
        </w:rPr>
      </w:pPr>
      <w:r w:rsidRPr="00B87CAD">
        <w:rPr>
          <w:rStyle w:val="StyleUnderline"/>
          <w:rFonts w:cs="Calibri"/>
          <w:color w:val="000000" w:themeColor="text1"/>
        </w:rPr>
        <w:t>The Agri-Tech Revolution, Agriculture 4.0, the smart and connected farm</w:t>
      </w:r>
      <w:r w:rsidRPr="00B87CAD">
        <w:rPr>
          <w:rFonts w:cs="Calibri"/>
          <w:color w:val="000000" w:themeColor="text1"/>
          <w:sz w:val="12"/>
        </w:rPr>
        <w:t xml:space="preserve">. </w:t>
      </w:r>
      <w:r w:rsidRPr="00B87CAD">
        <w:rPr>
          <w:rStyle w:val="StyleUnderline"/>
          <w:rFonts w:cs="Calibri"/>
          <w:color w:val="000000" w:themeColor="text1"/>
        </w:rPr>
        <w:t>There is no shortage of buzzwords hinting at a digitalised future, or solutions being touted as game-changing for the global agricultural industry.</w:t>
      </w:r>
      <w:r w:rsidRPr="00B87CAD">
        <w:rPr>
          <w:rFonts w:cs="Calibri"/>
          <w:color w:val="000000" w:themeColor="text1"/>
          <w:sz w:val="12"/>
        </w:rPr>
        <w:t xml:space="preserve"> </w:t>
      </w:r>
      <w:r w:rsidRPr="00B87CAD">
        <w:rPr>
          <w:rStyle w:val="StyleUnderline"/>
          <w:rFonts w:cs="Calibri"/>
          <w:color w:val="000000" w:themeColor="text1"/>
        </w:rPr>
        <w:t xml:space="preserve">Commonly claimed benefits include </w:t>
      </w:r>
      <w:r w:rsidRPr="00B87CAD">
        <w:rPr>
          <w:rStyle w:val="Emphasis"/>
          <w:color w:val="000000" w:themeColor="text1"/>
          <w:highlight w:val="green"/>
        </w:rPr>
        <w:t>increasing crop yields</w:t>
      </w:r>
      <w:r w:rsidRPr="00B87CAD">
        <w:rPr>
          <w:rFonts w:cs="Calibri"/>
          <w:color w:val="000000" w:themeColor="text1"/>
          <w:sz w:val="12"/>
        </w:rPr>
        <w:t xml:space="preserve">, </w:t>
      </w:r>
      <w:r w:rsidRPr="00B87CAD">
        <w:rPr>
          <w:rStyle w:val="StyleUnderline"/>
          <w:rFonts w:cs="Calibri"/>
          <w:color w:val="000000" w:themeColor="text1"/>
          <w:highlight w:val="green"/>
        </w:rPr>
        <w:t>and</w:t>
      </w:r>
      <w:r w:rsidRPr="00B87CAD">
        <w:rPr>
          <w:rFonts w:cs="Calibri"/>
          <w:color w:val="000000" w:themeColor="text1"/>
          <w:sz w:val="12"/>
        </w:rPr>
        <w:t xml:space="preserve"> </w:t>
      </w:r>
      <w:r w:rsidRPr="00B87CAD">
        <w:rPr>
          <w:rStyle w:val="Emphasis"/>
          <w:color w:val="000000" w:themeColor="text1"/>
          <w:highlight w:val="green"/>
        </w:rPr>
        <w:t>a reduction in input costs and the reliance on manual labour</w:t>
      </w:r>
      <w:r w:rsidRPr="00B87CAD">
        <w:rPr>
          <w:rStyle w:val="Emphasis"/>
          <w:color w:val="000000" w:themeColor="text1"/>
        </w:rPr>
        <w:t xml:space="preserve">. </w:t>
      </w:r>
      <w:r w:rsidRPr="00B87CAD">
        <w:rPr>
          <w:rStyle w:val="StyleUnderline"/>
          <w:rFonts w:cs="Calibri"/>
          <w:color w:val="000000" w:themeColor="text1"/>
        </w:rPr>
        <w:t xml:space="preserve">Many of these solutions </w:t>
      </w:r>
      <w:r w:rsidRPr="00B87CAD">
        <w:rPr>
          <w:rStyle w:val="StyleUnderline"/>
          <w:rFonts w:cs="Calibri"/>
          <w:color w:val="000000" w:themeColor="text1"/>
          <w:highlight w:val="green"/>
        </w:rPr>
        <w:t xml:space="preserve">rely on </w:t>
      </w:r>
      <w:r w:rsidRPr="00B87CAD">
        <w:rPr>
          <w:rStyle w:val="StyleUnderline"/>
          <w:rFonts w:cs="Calibri"/>
          <w:color w:val="000000" w:themeColor="text1"/>
        </w:rPr>
        <w:t xml:space="preserve">reliable internet </w:t>
      </w:r>
      <w:r w:rsidRPr="00B87CAD">
        <w:rPr>
          <w:rStyle w:val="StyleUnderline"/>
          <w:rFonts w:cs="Calibri"/>
          <w:color w:val="000000" w:themeColor="text1"/>
          <w:highlight w:val="green"/>
        </w:rPr>
        <w:t xml:space="preserve">connectivity </w:t>
      </w:r>
      <w:r w:rsidRPr="00B87CAD">
        <w:rPr>
          <w:rStyle w:val="StyleUnderline"/>
          <w:rFonts w:cs="Calibri"/>
          <w:color w:val="000000" w:themeColor="text1"/>
        </w:rPr>
        <w:t xml:space="preserve">in the field </w:t>
      </w:r>
      <w:r w:rsidRPr="00B87CAD">
        <w:rPr>
          <w:rStyle w:val="StyleUnderline"/>
          <w:rFonts w:cs="Calibri"/>
          <w:color w:val="000000" w:themeColor="text1"/>
          <w:highlight w:val="green"/>
        </w:rPr>
        <w:t xml:space="preserve">to push data </w:t>
      </w:r>
      <w:r w:rsidRPr="00B87CAD">
        <w:rPr>
          <w:rStyle w:val="StyleUnderline"/>
          <w:rFonts w:cs="Calibri"/>
          <w:color w:val="000000" w:themeColor="text1"/>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B87CAD">
        <w:rPr>
          <w:rStyle w:val="Emphasis"/>
          <w:color w:val="000000" w:themeColor="text1"/>
        </w:rPr>
        <w:t xml:space="preserve"> This is where satellite communications can help</w:t>
      </w:r>
      <w:r w:rsidRPr="00B87CAD">
        <w:rPr>
          <w:rFonts w:cs="Calibri"/>
          <w:color w:val="000000" w:themeColor="text1"/>
          <w:sz w:val="12"/>
        </w:rPr>
        <w:t xml:space="preserve">. When I tell people that I am an agriculturalist working for a satellite company, almost always the response is related to an experience of using space imagery (known as </w:t>
      </w:r>
      <w:r w:rsidRPr="00B87CAD">
        <w:rPr>
          <w:rStyle w:val="StyleUnderline"/>
          <w:rFonts w:cs="Calibri"/>
          <w:color w:val="000000" w:themeColor="text1"/>
        </w:rPr>
        <w:t>Earth Observation</w:t>
      </w:r>
      <w:r w:rsidRPr="00B87CAD">
        <w:rPr>
          <w:rFonts w:cs="Calibri"/>
          <w:color w:val="000000" w:themeColor="text1"/>
          <w:sz w:val="12"/>
        </w:rPr>
        <w:t xml:space="preserve">) </w:t>
      </w:r>
      <w:r w:rsidRPr="00B87CAD">
        <w:rPr>
          <w:rStyle w:val="StyleUnderline"/>
          <w:rFonts w:cs="Calibri"/>
          <w:color w:val="000000" w:themeColor="text1"/>
        </w:rPr>
        <w:t>to help automate processes such as crop scouting</w:t>
      </w:r>
      <w:r w:rsidRPr="00B87CAD">
        <w:rPr>
          <w:rFonts w:cs="Calibri"/>
          <w:color w:val="000000" w:themeColor="text1"/>
          <w:sz w:val="12"/>
        </w:rPr>
        <w:t xml:space="preserve">. </w:t>
      </w:r>
      <w:r w:rsidRPr="00B87CAD">
        <w:rPr>
          <w:rStyle w:val="StyleUnderline"/>
          <w:rFonts w:cs="Calibri"/>
          <w:color w:val="000000" w:themeColor="text1"/>
        </w:rPr>
        <w:t>But there is another breed of satellites that don’t produce images but do provide fast and reliable internet and voice communications across the world in areas that cellular and fibre connectivity cannot reach</w:t>
      </w:r>
      <w:r w:rsidRPr="00B87CAD">
        <w:rPr>
          <w:rFonts w:cs="Calibri"/>
          <w:color w:val="000000" w:themeColor="text1"/>
          <w:sz w:val="12"/>
        </w:rPr>
        <w:t xml:space="preserve">. </w:t>
      </w:r>
      <w:r w:rsidRPr="00B87CAD">
        <w:rPr>
          <w:rStyle w:val="StyleUnderline"/>
          <w:rFonts w:cs="Calibri"/>
          <w:color w:val="000000" w:themeColor="text1"/>
        </w:rPr>
        <w:t xml:space="preserve">Ubiquitous connectivity from </w:t>
      </w:r>
      <w:r w:rsidRPr="00B87CAD">
        <w:rPr>
          <w:rStyle w:val="StyleUnderline"/>
          <w:rFonts w:cs="Calibri"/>
          <w:color w:val="000000" w:themeColor="text1"/>
          <w:highlight w:val="green"/>
        </w:rPr>
        <w:t>satellites open</w:t>
      </w:r>
      <w:r w:rsidRPr="00B87CAD">
        <w:rPr>
          <w:rStyle w:val="StyleUnderline"/>
          <w:rFonts w:cs="Calibri"/>
          <w:color w:val="000000" w:themeColor="text1"/>
        </w:rPr>
        <w:t xml:space="preserve">s </w:t>
      </w:r>
      <w:r w:rsidRPr="00B87CAD">
        <w:rPr>
          <w:rStyle w:val="StyleUnderline"/>
          <w:rFonts w:cs="Calibri"/>
          <w:color w:val="000000" w:themeColor="text1"/>
          <w:highlight w:val="green"/>
        </w:rPr>
        <w:t xml:space="preserve">up </w:t>
      </w:r>
      <w:r w:rsidRPr="00B87CAD">
        <w:rPr>
          <w:rStyle w:val="StyleUnderline"/>
          <w:rFonts w:cs="Calibri"/>
          <w:color w:val="000000" w:themeColor="text1"/>
        </w:rPr>
        <w:t xml:space="preserve">huge </w:t>
      </w:r>
      <w:r w:rsidRPr="00B87CAD">
        <w:rPr>
          <w:rStyle w:val="StyleUnderline"/>
          <w:rFonts w:cs="Calibri"/>
          <w:color w:val="000000" w:themeColor="text1"/>
          <w:highlight w:val="green"/>
        </w:rPr>
        <w:t xml:space="preserve">possibilities for farmers in remote areas to take advantage of </w:t>
      </w:r>
      <w:r w:rsidRPr="00B87CAD">
        <w:rPr>
          <w:rStyle w:val="StyleUnderline"/>
          <w:rFonts w:cs="Calibri"/>
          <w:color w:val="000000" w:themeColor="text1"/>
        </w:rPr>
        <w:t xml:space="preserve">the </w:t>
      </w:r>
      <w:r w:rsidRPr="00B87CAD">
        <w:rPr>
          <w:rStyle w:val="StyleUnderline"/>
          <w:rFonts w:cs="Calibri"/>
          <w:color w:val="000000" w:themeColor="text1"/>
          <w:highlight w:val="green"/>
        </w:rPr>
        <w:t xml:space="preserve">Agri-Tech </w:t>
      </w:r>
      <w:r w:rsidRPr="00B87CAD">
        <w:rPr>
          <w:rStyle w:val="StyleUnderline"/>
          <w:rFonts w:cs="Calibri"/>
          <w:color w:val="000000" w:themeColor="text1"/>
        </w:rPr>
        <w:t>Revolution</w:t>
      </w:r>
      <w:r w:rsidRPr="00B87CAD">
        <w:rPr>
          <w:rFonts w:cs="Calibri"/>
          <w:color w:val="000000" w:themeColor="text1"/>
          <w:sz w:val="12"/>
        </w:rPr>
        <w:t xml:space="preserve">. </w:t>
      </w:r>
      <w:r w:rsidRPr="00B87CAD">
        <w:rPr>
          <w:rStyle w:val="StyleUnderline"/>
          <w:rFonts w:cs="Calibri"/>
          <w:color w:val="000000" w:themeColor="text1"/>
        </w:rPr>
        <w:t>In some cases, this is as simple as connecting frontline worker teams in large plantations to operations centres to prioritise workload and create efficiencies</w:t>
      </w:r>
      <w:r w:rsidRPr="00B87CAD">
        <w:rPr>
          <w:rFonts w:cs="Calibri"/>
          <w:color w:val="000000" w:themeColor="text1"/>
          <w:sz w:val="12"/>
        </w:rPr>
        <w:t xml:space="preserve">. Taking it one step further, </w:t>
      </w:r>
      <w:r w:rsidRPr="00B87CAD">
        <w:rPr>
          <w:rStyle w:val="StyleUnderline"/>
          <w:rFonts w:cs="Calibri"/>
          <w:color w:val="000000" w:themeColor="text1"/>
          <w:highlight w:val="green"/>
        </w:rPr>
        <w:t xml:space="preserve">satellite </w:t>
      </w:r>
      <w:r w:rsidRPr="00B87CAD">
        <w:rPr>
          <w:rStyle w:val="StyleUnderline"/>
          <w:rFonts w:cs="Calibri"/>
          <w:color w:val="000000" w:themeColor="text1"/>
        </w:rPr>
        <w:t xml:space="preserve">communications can be a </w:t>
      </w:r>
      <w:r w:rsidRPr="00B87CAD">
        <w:rPr>
          <w:rStyle w:val="StyleUnderline"/>
          <w:rFonts w:cs="Calibri"/>
          <w:color w:val="000000" w:themeColor="text1"/>
          <w:highlight w:val="green"/>
        </w:rPr>
        <w:t xml:space="preserve">bridge </w:t>
      </w:r>
      <w:r w:rsidRPr="00B87CAD">
        <w:rPr>
          <w:rStyle w:val="StyleUnderline"/>
          <w:rFonts w:cs="Calibri"/>
          <w:color w:val="000000" w:themeColor="text1"/>
        </w:rPr>
        <w:t xml:space="preserve">to enable </w:t>
      </w:r>
      <w:r w:rsidRPr="00B87CAD">
        <w:rPr>
          <w:rStyle w:val="StyleUnderline"/>
          <w:rFonts w:cs="Calibri"/>
          <w:color w:val="000000" w:themeColor="text1"/>
          <w:highlight w:val="green"/>
        </w:rPr>
        <w:t xml:space="preserve">farmers to connect data </w:t>
      </w:r>
      <w:r w:rsidRPr="00B87CAD">
        <w:rPr>
          <w:rStyle w:val="StyleUnderline"/>
          <w:rFonts w:cs="Calibri"/>
          <w:color w:val="000000" w:themeColor="text1"/>
        </w:rPr>
        <w:t xml:space="preserve">producing devices </w:t>
      </w:r>
      <w:r w:rsidRPr="00B87CAD">
        <w:rPr>
          <w:rStyle w:val="StyleUnderline"/>
          <w:rFonts w:cs="Calibri"/>
          <w:color w:val="000000" w:themeColor="text1"/>
          <w:highlight w:val="green"/>
        </w:rPr>
        <w:t>in the field</w:t>
      </w:r>
      <w:r w:rsidRPr="00B87CAD">
        <w:rPr>
          <w:rFonts w:cs="Calibri"/>
          <w:color w:val="000000" w:themeColor="text1"/>
          <w:sz w:val="12"/>
        </w:rPr>
        <w:t xml:space="preserve"> (</w:t>
      </w:r>
      <w:r w:rsidRPr="00B87CAD">
        <w:rPr>
          <w:rStyle w:val="Emphasis"/>
          <w:color w:val="000000" w:themeColor="text1"/>
          <w:highlight w:val="green"/>
        </w:rPr>
        <w:t xml:space="preserve">such as weather </w:t>
      </w:r>
      <w:r w:rsidRPr="00B87CAD">
        <w:rPr>
          <w:rStyle w:val="Emphasis"/>
          <w:color w:val="000000" w:themeColor="text1"/>
        </w:rPr>
        <w:t>stations</w:t>
      </w:r>
      <w:r w:rsidRPr="00B87CAD">
        <w:rPr>
          <w:rStyle w:val="Emphasis"/>
          <w:color w:val="000000" w:themeColor="text1"/>
          <w:highlight w:val="green"/>
        </w:rPr>
        <w:t>, sensors, data from farm machinery) to business applications</w:t>
      </w:r>
      <w:r w:rsidRPr="00B87CAD">
        <w:rPr>
          <w:rStyle w:val="Emphasis"/>
          <w:color w:val="000000" w:themeColor="text1"/>
        </w:rPr>
        <w:t xml:space="preserve">. </w:t>
      </w:r>
      <w:r w:rsidRPr="00B87CAD">
        <w:rPr>
          <w:rFonts w:cs="Calibri"/>
          <w:color w:val="000000" w:themeColor="text1"/>
          <w:sz w:val="12"/>
        </w:rPr>
        <w:t xml:space="preserve">Known by the tech world as the ‘Internet of Things’ or IoT, this </w:t>
      </w:r>
      <w:r w:rsidRPr="00B87CAD">
        <w:rPr>
          <w:rStyle w:val="StyleUnderline"/>
          <w:rFonts w:cs="Calibri"/>
          <w:color w:val="000000" w:themeColor="text1"/>
          <w:highlight w:val="green"/>
        </w:rPr>
        <w:t xml:space="preserve">approach collects data from the field and harnesses it to </w:t>
      </w:r>
      <w:r w:rsidRPr="00B87CAD">
        <w:rPr>
          <w:rStyle w:val="Emphasis"/>
          <w:color w:val="000000" w:themeColor="text1"/>
          <w:highlight w:val="green"/>
        </w:rPr>
        <w:t>support intelligent decision-making</w:t>
      </w:r>
      <w:r w:rsidRPr="00B87CAD">
        <w:rPr>
          <w:rFonts w:cs="Calibri"/>
          <w:color w:val="000000" w:themeColor="text1"/>
          <w:sz w:val="12"/>
        </w:rPr>
        <w:t xml:space="preserve">. </w:t>
      </w:r>
      <w:r w:rsidRPr="00B87CAD">
        <w:rPr>
          <w:rStyle w:val="StyleUnderline"/>
          <w:rFonts w:cs="Calibri"/>
          <w:color w:val="000000" w:themeColor="text1"/>
        </w:rPr>
        <w:t xml:space="preserve">For instance: obtaining real-time data on nutrient status in the field from NPK (Nitrogen Phosphorous and Potassium) sensors, alongside crop monitoring data and hyper-local weather that would allow you to </w:t>
      </w:r>
      <w:r w:rsidRPr="00B87CAD">
        <w:rPr>
          <w:rStyle w:val="Emphasis"/>
          <w:color w:val="000000" w:themeColor="text1"/>
        </w:rPr>
        <w:t>make completely objective risk-based decisions on when and where to apply fertiliser</w:t>
      </w:r>
      <w:r w:rsidRPr="00B87CAD">
        <w:rPr>
          <w:rStyle w:val="StyleUnderline"/>
          <w:rFonts w:cs="Calibri"/>
          <w:color w:val="000000" w:themeColor="text1"/>
        </w:rPr>
        <w:t xml:space="preserve">. </w:t>
      </w:r>
      <w:r w:rsidRPr="00B87CAD">
        <w:rPr>
          <w:rFonts w:cs="Calibri"/>
          <w:color w:val="000000" w:themeColor="text1"/>
          <w:sz w:val="12"/>
        </w:rPr>
        <w:t xml:space="preserve">We know the industry is taking this proposition seriously – our own research told us that </w:t>
      </w:r>
      <w:r w:rsidRPr="00B87CAD">
        <w:rPr>
          <w:rStyle w:val="StyleUnderline"/>
          <w:rFonts w:cs="Calibri"/>
          <w:color w:val="000000" w:themeColor="text1"/>
        </w:rPr>
        <w:t>on average agriculture respondents expect to spend close to $1million on IoT solutions in the next three years and 72% of respondents would use satellite technology to support their projects</w:t>
      </w:r>
      <w:r w:rsidRPr="00B87CAD">
        <w:rPr>
          <w:rFonts w:cs="Calibri"/>
          <w:color w:val="000000" w:themeColor="text1"/>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72AADD6D" w14:textId="77777777" w:rsidR="002E7C39" w:rsidRPr="00B87CAD" w:rsidRDefault="002E7C39" w:rsidP="002E7C39">
      <w:pPr>
        <w:rPr>
          <w:rFonts w:cs="Calibri"/>
          <w:color w:val="000000" w:themeColor="text1"/>
          <w:sz w:val="12"/>
        </w:rPr>
      </w:pPr>
    </w:p>
    <w:p w14:paraId="1FFDA35F" w14:textId="77777777" w:rsidR="002E7C39" w:rsidRPr="00B87CAD" w:rsidRDefault="002E7C39" w:rsidP="002E7C39">
      <w:pPr>
        <w:pStyle w:val="Heading4"/>
        <w:rPr>
          <w:rFonts w:cs="Calibri"/>
          <w:color w:val="000000" w:themeColor="text1"/>
        </w:rPr>
      </w:pPr>
      <w:r w:rsidRPr="00B87CAD">
        <w:rPr>
          <w:rFonts w:cs="Calibri"/>
          <w:color w:val="000000" w:themeColor="text1"/>
        </w:rPr>
        <w:t>Food shortages go nuclear.</w:t>
      </w:r>
    </w:p>
    <w:p w14:paraId="60714841" w14:textId="77777777" w:rsidR="002E7C39" w:rsidRPr="00B87CAD" w:rsidRDefault="002E7C39" w:rsidP="002E7C39">
      <w:pPr>
        <w:rPr>
          <w:rFonts w:cs="Calibri"/>
          <w:color w:val="000000" w:themeColor="text1"/>
        </w:rPr>
      </w:pPr>
      <w:r w:rsidRPr="00B87CAD">
        <w:rPr>
          <w:rStyle w:val="Style13ptBold"/>
          <w:rFonts w:cs="Calibri"/>
          <w:color w:val="000000" w:themeColor="text1"/>
        </w:rPr>
        <w:t>FDI 12</w:t>
      </w:r>
      <w:r w:rsidRPr="00B87CAD">
        <w:rPr>
          <w:rFonts w:cs="Calibri"/>
          <w:color w:val="000000" w:themeColor="text1"/>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B87CAD">
          <w:rPr>
            <w:rStyle w:val="Hyperlink"/>
            <w:rFonts w:cs="Calibri"/>
            <w:color w:val="000000" w:themeColor="text1"/>
          </w:rPr>
          <w:t>http://www.futuredirections.org.au/workshop-papers/537-international-conflict-triggers-and-potential-conflict-points-resulting-from-food-and-water-insecurity.html</w:t>
        </w:r>
      </w:hyperlink>
      <w:r w:rsidRPr="00B87CAD">
        <w:rPr>
          <w:rFonts w:cs="Calibri"/>
          <w:color w:val="000000" w:themeColor="text1"/>
        </w:rPr>
        <w:t>] brett</w:t>
      </w:r>
    </w:p>
    <w:p w14:paraId="74EDD029" w14:textId="77777777" w:rsidR="002E7C39" w:rsidRPr="00B87CAD" w:rsidRDefault="002E7C39" w:rsidP="002E7C39">
      <w:pPr>
        <w:rPr>
          <w:rFonts w:cs="Calibri"/>
          <w:color w:val="000000" w:themeColor="text1"/>
          <w:sz w:val="8"/>
        </w:rPr>
      </w:pPr>
      <w:r w:rsidRPr="00B87CAD">
        <w:rPr>
          <w:rFonts w:cs="Calibri"/>
          <w:bCs/>
          <w:color w:val="000000" w:themeColor="text1"/>
          <w:u w:val="single"/>
        </w:rPr>
        <w:t xml:space="preserve">There is a </w:t>
      </w:r>
      <w:r w:rsidRPr="00B87CAD">
        <w:rPr>
          <w:rStyle w:val="Emphasis"/>
          <w:color w:val="000000" w:themeColor="text1"/>
        </w:rPr>
        <w:t>growing appreciation</w:t>
      </w:r>
      <w:r w:rsidRPr="00B87CAD">
        <w:rPr>
          <w:rFonts w:cs="Calibri"/>
          <w:color w:val="000000" w:themeColor="text1"/>
          <w:sz w:val="8"/>
        </w:rPr>
        <w:t xml:space="preserve"> </w:t>
      </w:r>
      <w:r w:rsidRPr="00B87CAD">
        <w:rPr>
          <w:rFonts w:cs="Calibri"/>
          <w:bCs/>
          <w:color w:val="000000" w:themeColor="text1"/>
          <w:u w:val="single"/>
        </w:rPr>
        <w:t>that</w:t>
      </w:r>
      <w:r w:rsidRPr="00B87CAD">
        <w:rPr>
          <w:rFonts w:cs="Calibri"/>
          <w:color w:val="000000" w:themeColor="text1"/>
          <w:sz w:val="8"/>
        </w:rPr>
        <w:t xml:space="preserve"> the </w:t>
      </w:r>
      <w:r w:rsidRPr="00B87CAD">
        <w:rPr>
          <w:rFonts w:cs="Calibri"/>
          <w:bCs/>
          <w:color w:val="000000" w:themeColor="text1"/>
          <w:highlight w:val="green"/>
          <w:u w:val="single"/>
        </w:rPr>
        <w:t>conflicts</w:t>
      </w:r>
      <w:r w:rsidRPr="00B87CAD">
        <w:rPr>
          <w:rFonts w:cs="Calibri"/>
          <w:bCs/>
          <w:color w:val="000000" w:themeColor="text1"/>
          <w:u w:val="single"/>
        </w:rPr>
        <w:t xml:space="preserve"> in the next century </w:t>
      </w:r>
      <w:r w:rsidRPr="00B87CAD">
        <w:rPr>
          <w:rFonts w:cs="Calibri"/>
          <w:bCs/>
          <w:color w:val="000000" w:themeColor="text1"/>
          <w:highlight w:val="green"/>
          <w:u w:val="single"/>
        </w:rPr>
        <w:t xml:space="preserve">will </w:t>
      </w:r>
      <w:r w:rsidRPr="00B87CAD">
        <w:rPr>
          <w:rStyle w:val="Emphasis"/>
          <w:color w:val="000000" w:themeColor="text1"/>
          <w:highlight w:val="green"/>
        </w:rPr>
        <w:t>most likely</w:t>
      </w:r>
      <w:r w:rsidRPr="00B87CAD">
        <w:rPr>
          <w:rFonts w:cs="Calibri"/>
          <w:bCs/>
          <w:color w:val="000000" w:themeColor="text1"/>
          <w:highlight w:val="green"/>
          <w:u w:val="single"/>
        </w:rPr>
        <w:t xml:space="preserve"> be fought over a lack of resources</w:t>
      </w:r>
      <w:r w:rsidRPr="00B87CAD">
        <w:rPr>
          <w:rFonts w:cs="Calibri"/>
          <w:bCs/>
          <w:color w:val="000000" w:themeColor="text1"/>
          <w:u w:val="single"/>
        </w:rPr>
        <w:t xml:space="preserve">. </w:t>
      </w:r>
      <w:r w:rsidRPr="00B87CAD">
        <w:rPr>
          <w:rFonts w:cs="Calibri"/>
          <w:color w:val="000000" w:themeColor="text1"/>
          <w:sz w:val="8"/>
        </w:rPr>
        <w:t xml:space="preserve">Yet, in a sense, </w:t>
      </w:r>
      <w:r w:rsidRPr="00B87CAD">
        <w:rPr>
          <w:rFonts w:cs="Calibri"/>
          <w:bCs/>
          <w:color w:val="000000" w:themeColor="text1"/>
          <w:u w:val="single"/>
        </w:rPr>
        <w:t>this is not new. Researchers point to the French and Russian revolutions as</w:t>
      </w:r>
      <w:r w:rsidRPr="00B87CAD">
        <w:rPr>
          <w:rFonts w:cs="Calibri"/>
          <w:color w:val="000000" w:themeColor="text1"/>
          <w:sz w:val="8"/>
        </w:rPr>
        <w:t xml:space="preserve"> conflicts </w:t>
      </w:r>
      <w:r w:rsidRPr="00B87CAD">
        <w:rPr>
          <w:rFonts w:cs="Calibri"/>
          <w:bCs/>
          <w:color w:val="000000" w:themeColor="text1"/>
          <w:u w:val="single"/>
        </w:rPr>
        <w:t>induced by a lack of food.</w:t>
      </w:r>
      <w:r w:rsidRPr="00B87CAD">
        <w:rPr>
          <w:rFonts w:cs="Calibri"/>
          <w:color w:val="000000" w:themeColor="text1"/>
          <w:sz w:val="8"/>
        </w:rPr>
        <w:t xml:space="preserve"> More recently, </w:t>
      </w:r>
      <w:r w:rsidRPr="00B87CAD">
        <w:rPr>
          <w:rStyle w:val="Emphasis"/>
          <w:color w:val="000000" w:themeColor="text1"/>
        </w:rPr>
        <w:t>Germany’s World War Two</w:t>
      </w:r>
      <w:r w:rsidRPr="00B87CAD">
        <w:rPr>
          <w:rFonts w:cs="Calibri"/>
          <w:bCs/>
          <w:color w:val="000000" w:themeColor="text1"/>
          <w:u w:val="single"/>
        </w:rPr>
        <w:t xml:space="preserve"> efforts are said to have been inspired</w:t>
      </w:r>
      <w:r w:rsidRPr="00B87CAD">
        <w:rPr>
          <w:rFonts w:cs="Calibri"/>
          <w:color w:val="000000" w:themeColor="text1"/>
          <w:sz w:val="8"/>
        </w:rPr>
        <w:t xml:space="preserve">, at least in part, </w:t>
      </w:r>
      <w:r w:rsidRPr="00B87CAD">
        <w:rPr>
          <w:rFonts w:cs="Calibri"/>
          <w:bCs/>
          <w:color w:val="000000" w:themeColor="text1"/>
          <w:u w:val="single"/>
        </w:rPr>
        <w:t>by its perceived need to gain access to more food</w:t>
      </w:r>
      <w:r w:rsidRPr="00B87CAD">
        <w:rPr>
          <w:rFonts w:cs="Calibri"/>
          <w:color w:val="000000" w:themeColor="text1"/>
          <w:sz w:val="8"/>
        </w:rPr>
        <w:t xml:space="preserve">. Yet the general sense among those that attended FDI’s </w:t>
      </w:r>
      <w:r w:rsidRPr="00B87CAD">
        <w:rPr>
          <w:rFonts w:cs="Calibri"/>
          <w:color w:val="000000" w:themeColor="text1"/>
          <w:sz w:val="8"/>
        </w:rPr>
        <w:lastRenderedPageBreak/>
        <w:t xml:space="preserve">recent workshops, was that </w:t>
      </w:r>
      <w:r w:rsidRPr="00B87CAD">
        <w:rPr>
          <w:rFonts w:cs="Calibri"/>
          <w:bCs/>
          <w:color w:val="000000" w:themeColor="text1"/>
          <w:u w:val="single"/>
        </w:rPr>
        <w:t xml:space="preserve">the scale of the problem in the future could be </w:t>
      </w:r>
      <w:r w:rsidRPr="00B87CAD">
        <w:rPr>
          <w:rStyle w:val="Emphasis"/>
          <w:color w:val="000000" w:themeColor="text1"/>
        </w:rPr>
        <w:t>significantly greater</w:t>
      </w:r>
      <w:r w:rsidRPr="00B87CAD">
        <w:rPr>
          <w:rFonts w:cs="Calibri"/>
          <w:color w:val="000000" w:themeColor="text1"/>
          <w:sz w:val="8"/>
        </w:rPr>
        <w:t xml:space="preserve"> as a result of population pressures, changing weather, urbanisation, migration, loss of arable land and other farm inputs, and increased affluence in the developing world. In his book, Small Farmers Secure Food, </w:t>
      </w:r>
      <w:r w:rsidRPr="00B87CAD">
        <w:rPr>
          <w:rFonts w:cs="Calibri"/>
          <w:bCs/>
          <w:color w:val="000000" w:themeColor="text1"/>
          <w:u w:val="single"/>
        </w:rPr>
        <w:t>Lindsay Falvey</w:t>
      </w:r>
      <w:r w:rsidRPr="00B87CAD">
        <w:rPr>
          <w:rFonts w:cs="Calibri"/>
          <w:color w:val="000000" w:themeColor="text1"/>
          <w:sz w:val="8"/>
        </w:rPr>
        <w:t xml:space="preserve">, a participant in FDI’s March 2012 workshop on the issue of food and conflict, clearly </w:t>
      </w:r>
      <w:r w:rsidRPr="00B87CAD">
        <w:rPr>
          <w:rFonts w:cs="Calibri"/>
          <w:bCs/>
          <w:color w:val="000000" w:themeColor="text1"/>
          <w:u w:val="single"/>
        </w:rPr>
        <w:t>expresses the problem</w:t>
      </w:r>
      <w:r w:rsidRPr="00B87CAD">
        <w:rPr>
          <w:rFonts w:cs="Calibri"/>
          <w:color w:val="000000" w:themeColor="text1"/>
          <w:sz w:val="8"/>
        </w:rPr>
        <w:t xml:space="preserve"> and why countries across the globe are starting to take note. . He writes (p.36), “…</w:t>
      </w:r>
      <w:r w:rsidRPr="00B87CAD">
        <w:rPr>
          <w:rFonts w:cs="Calibri"/>
          <w:bCs/>
          <w:color w:val="000000" w:themeColor="text1"/>
          <w:u w:val="single"/>
        </w:rPr>
        <w:t>if people are hungry</w:t>
      </w:r>
      <w:r w:rsidRPr="00B87CAD">
        <w:rPr>
          <w:rFonts w:cs="Calibri"/>
          <w:color w:val="000000" w:themeColor="text1"/>
          <w:sz w:val="8"/>
        </w:rPr>
        <w:t xml:space="preserve">, especially in cities, </w:t>
      </w:r>
      <w:r w:rsidRPr="00B87CAD">
        <w:rPr>
          <w:rStyle w:val="Emphasis"/>
          <w:color w:val="000000" w:themeColor="text1"/>
        </w:rPr>
        <w:t>the state is not stable</w:t>
      </w:r>
      <w:r w:rsidRPr="00B87CAD">
        <w:rPr>
          <w:rFonts w:cs="Calibri"/>
          <w:color w:val="000000" w:themeColor="text1"/>
          <w:sz w:val="8"/>
        </w:rPr>
        <w:t xml:space="preserve"> – riots, violence, breakdown of law and order and migration result.” “</w:t>
      </w:r>
      <w:r w:rsidRPr="00B87CAD">
        <w:rPr>
          <w:rStyle w:val="StyleUnderline"/>
          <w:rFonts w:cs="Calibri"/>
          <w:color w:val="000000" w:themeColor="text1"/>
        </w:rPr>
        <w:t>Hunger feeds anarchy</w:t>
      </w:r>
      <w:r w:rsidRPr="00B87CAD">
        <w:rPr>
          <w:rFonts w:cs="Calibri"/>
          <w:color w:val="000000" w:themeColor="text1"/>
          <w:sz w:val="8"/>
        </w:rPr>
        <w:t xml:space="preserve">.” This view is also shared by </w:t>
      </w:r>
      <w:r w:rsidRPr="00B87CAD">
        <w:rPr>
          <w:rFonts w:cs="Calibri"/>
          <w:bCs/>
          <w:color w:val="000000" w:themeColor="text1"/>
          <w:u w:val="single"/>
        </w:rPr>
        <w:t>Julian Cribb</w:t>
      </w:r>
      <w:r w:rsidRPr="00B87CAD">
        <w:rPr>
          <w:rFonts w:cs="Calibri"/>
          <w:color w:val="000000" w:themeColor="text1"/>
          <w:sz w:val="8"/>
        </w:rPr>
        <w:t xml:space="preserve">, who in his book, The Coming Famine, </w:t>
      </w:r>
      <w:r w:rsidRPr="00B87CAD">
        <w:rPr>
          <w:rFonts w:cs="Calibri"/>
          <w:bCs/>
          <w:color w:val="000000" w:themeColor="text1"/>
          <w:u w:val="single"/>
        </w:rPr>
        <w:t xml:space="preserve">writes that </w:t>
      </w:r>
      <w:r w:rsidRPr="00B87CAD">
        <w:rPr>
          <w:rFonts w:cs="Calibri"/>
          <w:bCs/>
          <w:color w:val="000000" w:themeColor="text1"/>
          <w:highlight w:val="green"/>
          <w:u w:val="single"/>
        </w:rPr>
        <w:t xml:space="preserve">if </w:t>
      </w:r>
      <w:r w:rsidRPr="00B87CAD">
        <w:rPr>
          <w:rFonts w:cs="Calibri"/>
          <w:bCs/>
          <w:color w:val="000000" w:themeColor="text1"/>
          <w:u w:val="single"/>
        </w:rPr>
        <w:t xml:space="preserve">“large </w:t>
      </w:r>
      <w:r w:rsidRPr="00B87CAD">
        <w:rPr>
          <w:rFonts w:cs="Calibri"/>
          <w:bCs/>
          <w:color w:val="000000" w:themeColor="text1"/>
          <w:highlight w:val="green"/>
          <w:u w:val="single"/>
        </w:rPr>
        <w:t xml:space="preserve">regions </w:t>
      </w:r>
      <w:r w:rsidRPr="00B87CAD">
        <w:rPr>
          <w:rFonts w:cs="Calibri"/>
          <w:bCs/>
          <w:color w:val="000000" w:themeColor="text1"/>
          <w:u w:val="single"/>
        </w:rPr>
        <w:t xml:space="preserve">of the world </w:t>
      </w:r>
      <w:r w:rsidRPr="00B87CAD">
        <w:rPr>
          <w:rFonts w:cs="Calibri"/>
          <w:bCs/>
          <w:color w:val="000000" w:themeColor="text1"/>
          <w:highlight w:val="green"/>
          <w:u w:val="single"/>
        </w:rPr>
        <w:t>run short of food</w:t>
      </w:r>
      <w:r w:rsidRPr="00B87CAD">
        <w:rPr>
          <w:rFonts w:cs="Calibri"/>
          <w:color w:val="000000" w:themeColor="text1"/>
          <w:sz w:val="8"/>
        </w:rPr>
        <w:t xml:space="preserve">, land or water in the decades that lie ahead, then </w:t>
      </w:r>
      <w:r w:rsidRPr="00B87CAD">
        <w:rPr>
          <w:rStyle w:val="Emphasis"/>
          <w:color w:val="000000" w:themeColor="text1"/>
        </w:rPr>
        <w:t xml:space="preserve">wholesale, bloody </w:t>
      </w:r>
      <w:r w:rsidRPr="00B87CAD">
        <w:rPr>
          <w:rStyle w:val="Emphasis"/>
          <w:color w:val="000000" w:themeColor="text1"/>
          <w:highlight w:val="green"/>
        </w:rPr>
        <w:t>wars are liable to follow</w:t>
      </w:r>
      <w:r w:rsidRPr="00B87CAD">
        <w:rPr>
          <w:rFonts w:cs="Calibri"/>
          <w:color w:val="000000" w:themeColor="text1"/>
          <w:sz w:val="8"/>
        </w:rPr>
        <w:t>.”  He continues: “</w:t>
      </w:r>
      <w:r w:rsidRPr="00B87CAD">
        <w:rPr>
          <w:rFonts w:cs="Calibri"/>
          <w:bCs/>
          <w:color w:val="000000" w:themeColor="text1"/>
          <w:highlight w:val="green"/>
          <w:u w:val="single"/>
        </w:rPr>
        <w:t xml:space="preserve">An increasingly credible scenario for </w:t>
      </w:r>
      <w:r w:rsidRPr="00B87CAD">
        <w:rPr>
          <w:rStyle w:val="Emphasis"/>
          <w:color w:val="000000" w:themeColor="text1"/>
          <w:highlight w:val="green"/>
        </w:rPr>
        <w:t>World War 3</w:t>
      </w:r>
      <w:r w:rsidRPr="00B87CAD">
        <w:rPr>
          <w:rFonts w:cs="Calibri"/>
          <w:bCs/>
          <w:color w:val="000000" w:themeColor="text1"/>
          <w:highlight w:val="green"/>
          <w:u w:val="single"/>
        </w:rPr>
        <w:t xml:space="preserve"> is</w:t>
      </w:r>
      <w:r w:rsidRPr="00B87CAD">
        <w:rPr>
          <w:rFonts w:cs="Calibri"/>
          <w:color w:val="000000" w:themeColor="text1"/>
          <w:sz w:val="8"/>
        </w:rPr>
        <w:t xml:space="preserve"> not so much a confrontation of super powers and their allies, as </w:t>
      </w:r>
      <w:r w:rsidRPr="00B87CAD">
        <w:rPr>
          <w:rFonts w:cs="Calibri"/>
          <w:bCs/>
          <w:color w:val="000000" w:themeColor="text1"/>
          <w:u w:val="single"/>
        </w:rPr>
        <w:t xml:space="preserve">a </w:t>
      </w:r>
      <w:r w:rsidRPr="00B87CAD">
        <w:rPr>
          <w:rStyle w:val="Emphasis"/>
          <w:color w:val="000000" w:themeColor="text1"/>
        </w:rPr>
        <w:t xml:space="preserve">festering, </w:t>
      </w:r>
      <w:r w:rsidRPr="00B87CAD">
        <w:rPr>
          <w:rStyle w:val="Emphasis"/>
          <w:color w:val="000000" w:themeColor="text1"/>
          <w:highlight w:val="green"/>
        </w:rPr>
        <w:t>self-perpetuating chain of resource conflicts</w:t>
      </w:r>
      <w:r w:rsidRPr="00B87CAD">
        <w:rPr>
          <w:rFonts w:cs="Calibri"/>
          <w:color w:val="000000" w:themeColor="text1"/>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B87CAD">
        <w:rPr>
          <w:rFonts w:cs="Calibri"/>
          <w:bCs/>
          <w:color w:val="000000" w:themeColor="text1"/>
          <w:u w:val="single"/>
        </w:rPr>
        <w:t xml:space="preserve">A </w:t>
      </w:r>
      <w:r w:rsidRPr="00B87CAD">
        <w:rPr>
          <w:rStyle w:val="Emphasis"/>
          <w:color w:val="000000" w:themeColor="text1"/>
          <w:highlight w:val="green"/>
        </w:rPr>
        <w:t>study</w:t>
      </w:r>
      <w:r w:rsidRPr="00B87CAD">
        <w:rPr>
          <w:rFonts w:cs="Calibri"/>
          <w:bCs/>
          <w:color w:val="000000" w:themeColor="text1"/>
          <w:highlight w:val="green"/>
          <w:u w:val="single"/>
        </w:rPr>
        <w:t xml:space="preserve"> by </w:t>
      </w:r>
      <w:r w:rsidRPr="00B87CAD">
        <w:rPr>
          <w:rStyle w:val="Emphasis"/>
          <w:color w:val="000000" w:themeColor="text1"/>
          <w:highlight w:val="green"/>
        </w:rPr>
        <w:t>the I</w:t>
      </w:r>
      <w:r w:rsidRPr="00B87CAD">
        <w:rPr>
          <w:rFonts w:cs="Calibri"/>
          <w:bCs/>
          <w:color w:val="000000" w:themeColor="text1"/>
          <w:u w:val="single"/>
        </w:rPr>
        <w:t xml:space="preserve">nternational </w:t>
      </w:r>
      <w:r w:rsidRPr="00B87CAD">
        <w:rPr>
          <w:rStyle w:val="Emphasis"/>
          <w:color w:val="000000" w:themeColor="text1"/>
          <w:highlight w:val="green"/>
        </w:rPr>
        <w:t>P</w:t>
      </w:r>
      <w:r w:rsidRPr="00B87CAD">
        <w:rPr>
          <w:rFonts w:cs="Calibri"/>
          <w:bCs/>
          <w:color w:val="000000" w:themeColor="text1"/>
          <w:u w:val="single"/>
        </w:rPr>
        <w:t xml:space="preserve">eace </w:t>
      </w:r>
      <w:r w:rsidRPr="00B87CAD">
        <w:rPr>
          <w:rStyle w:val="Emphasis"/>
          <w:color w:val="000000" w:themeColor="text1"/>
          <w:highlight w:val="green"/>
        </w:rPr>
        <w:t>R</w:t>
      </w:r>
      <w:r w:rsidRPr="00B87CAD">
        <w:rPr>
          <w:rFonts w:cs="Calibri"/>
          <w:bCs/>
          <w:color w:val="000000" w:themeColor="text1"/>
          <w:u w:val="single"/>
        </w:rPr>
        <w:t xml:space="preserve">esearch </w:t>
      </w:r>
      <w:r w:rsidRPr="00B87CAD">
        <w:rPr>
          <w:rStyle w:val="Emphasis"/>
          <w:color w:val="000000" w:themeColor="text1"/>
          <w:highlight w:val="green"/>
        </w:rPr>
        <w:t>I</w:t>
      </w:r>
      <w:r w:rsidRPr="00B87CAD">
        <w:rPr>
          <w:rFonts w:cs="Calibri"/>
          <w:bCs/>
          <w:color w:val="000000" w:themeColor="text1"/>
          <w:u w:val="single"/>
        </w:rPr>
        <w:t xml:space="preserve">nstitute </w:t>
      </w:r>
      <w:r w:rsidRPr="00B87CAD">
        <w:rPr>
          <w:rFonts w:cs="Calibri"/>
          <w:bCs/>
          <w:color w:val="000000" w:themeColor="text1"/>
          <w:highlight w:val="green"/>
          <w:u w:val="single"/>
        </w:rPr>
        <w:t>indicates</w:t>
      </w:r>
      <w:r w:rsidRPr="00B87CAD">
        <w:rPr>
          <w:rFonts w:cs="Calibri"/>
          <w:bCs/>
          <w:color w:val="000000" w:themeColor="text1"/>
          <w:u w:val="single"/>
        </w:rPr>
        <w:t xml:space="preserve"> that where </w:t>
      </w:r>
      <w:r w:rsidRPr="00B87CAD">
        <w:rPr>
          <w:rFonts w:cs="Calibri"/>
          <w:bCs/>
          <w:color w:val="000000" w:themeColor="text1"/>
          <w:highlight w:val="green"/>
          <w:u w:val="single"/>
        </w:rPr>
        <w:t>food security</w:t>
      </w:r>
      <w:r w:rsidRPr="00B87CAD">
        <w:rPr>
          <w:rFonts w:cs="Calibri"/>
          <w:bCs/>
          <w:color w:val="000000" w:themeColor="text1"/>
          <w:u w:val="single"/>
        </w:rPr>
        <w:t xml:space="preserve"> is an issue, it </w:t>
      </w:r>
      <w:r w:rsidRPr="00B87CAD">
        <w:rPr>
          <w:rFonts w:cs="Calibri"/>
          <w:bCs/>
          <w:color w:val="000000" w:themeColor="text1"/>
          <w:highlight w:val="green"/>
          <w:u w:val="single"/>
        </w:rPr>
        <w:t>is</w:t>
      </w:r>
      <w:r w:rsidRPr="00B87CAD">
        <w:rPr>
          <w:rFonts w:cs="Calibri"/>
          <w:bCs/>
          <w:color w:val="000000" w:themeColor="text1"/>
          <w:u w:val="single"/>
        </w:rPr>
        <w:t xml:space="preserve"> more </w:t>
      </w:r>
      <w:r w:rsidRPr="00B87CAD">
        <w:rPr>
          <w:rFonts w:cs="Calibri"/>
          <w:bCs/>
          <w:color w:val="000000" w:themeColor="text1"/>
          <w:highlight w:val="green"/>
          <w:u w:val="single"/>
        </w:rPr>
        <w:t>likely to result in</w:t>
      </w:r>
      <w:r w:rsidRPr="00B87CAD">
        <w:rPr>
          <w:rFonts w:cs="Calibri"/>
          <w:bCs/>
          <w:color w:val="000000" w:themeColor="text1"/>
          <w:u w:val="single"/>
        </w:rPr>
        <w:t xml:space="preserve"> some form of </w:t>
      </w:r>
      <w:r w:rsidRPr="00B87CAD">
        <w:rPr>
          <w:rFonts w:cs="Calibri"/>
          <w:bCs/>
          <w:color w:val="000000" w:themeColor="text1"/>
          <w:highlight w:val="green"/>
          <w:u w:val="single"/>
        </w:rPr>
        <w:t>conflict</w:t>
      </w:r>
      <w:r w:rsidRPr="00B87CAD">
        <w:rPr>
          <w:rFonts w:cs="Calibri"/>
          <w:color w:val="000000" w:themeColor="text1"/>
          <w:sz w:val="8"/>
        </w:rPr>
        <w:t xml:space="preserve">. </w:t>
      </w:r>
      <w:r w:rsidRPr="00B87CAD">
        <w:rPr>
          <w:rStyle w:val="Emphasis"/>
          <w:color w:val="000000" w:themeColor="text1"/>
          <w:highlight w:val="green"/>
        </w:rPr>
        <w:t>Darfur, Rwanda, Eritrea and</w:t>
      </w:r>
      <w:r w:rsidRPr="00B87CAD">
        <w:rPr>
          <w:rFonts w:cs="Calibri"/>
          <w:b/>
          <w:iCs/>
          <w:color w:val="000000" w:themeColor="text1"/>
          <w:highlight w:val="green"/>
          <w:u w:val="single"/>
          <w:bdr w:val="single" w:sz="8" w:space="0" w:color="auto"/>
        </w:rPr>
        <w:t xml:space="preserve"> </w:t>
      </w:r>
      <w:r w:rsidRPr="00B87CAD">
        <w:rPr>
          <w:rStyle w:val="Emphasis"/>
          <w:color w:val="000000" w:themeColor="text1"/>
          <w:highlight w:val="green"/>
        </w:rPr>
        <w:t>the Balkan</w:t>
      </w:r>
      <w:r w:rsidRPr="00B87CAD">
        <w:rPr>
          <w:rStyle w:val="Emphasis"/>
          <w:color w:val="000000" w:themeColor="text1"/>
        </w:rPr>
        <w:t>s</w:t>
      </w:r>
      <w:r w:rsidRPr="00B87CAD">
        <w:rPr>
          <w:rFonts w:cs="Calibri"/>
          <w:bCs/>
          <w:color w:val="000000" w:themeColor="text1"/>
          <w:u w:val="single"/>
        </w:rPr>
        <w:t xml:space="preserve"> </w:t>
      </w:r>
      <w:r w:rsidRPr="00B87CAD">
        <w:rPr>
          <w:rFonts w:cs="Calibri"/>
          <w:bCs/>
          <w:color w:val="000000" w:themeColor="text1"/>
          <w:highlight w:val="green"/>
          <w:u w:val="single"/>
        </w:rPr>
        <w:t>experienced</w:t>
      </w:r>
      <w:r w:rsidRPr="00B87CAD">
        <w:rPr>
          <w:rFonts w:cs="Calibri"/>
          <w:bCs/>
          <w:color w:val="000000" w:themeColor="text1"/>
          <w:u w:val="single"/>
        </w:rPr>
        <w:t xml:space="preserve"> such </w:t>
      </w:r>
      <w:r w:rsidRPr="00B87CAD">
        <w:rPr>
          <w:rFonts w:cs="Calibri"/>
          <w:bCs/>
          <w:color w:val="000000" w:themeColor="text1"/>
          <w:highlight w:val="green"/>
          <w:u w:val="single"/>
        </w:rPr>
        <w:t>wars</w:t>
      </w:r>
      <w:r w:rsidRPr="00B87CAD">
        <w:rPr>
          <w:rFonts w:cs="Calibri"/>
          <w:color w:val="000000" w:themeColor="text1"/>
          <w:sz w:val="8"/>
        </w:rPr>
        <w:t xml:space="preserve">. </w:t>
      </w:r>
      <w:r w:rsidRPr="00B87CAD">
        <w:rPr>
          <w:rFonts w:cs="Calibri"/>
          <w:bCs/>
          <w:color w:val="000000" w:themeColor="text1"/>
          <w:u w:val="single"/>
        </w:rPr>
        <w:t>Governments</w:t>
      </w:r>
      <w:r w:rsidRPr="00B87CAD">
        <w:rPr>
          <w:rFonts w:cs="Calibri"/>
          <w:color w:val="000000" w:themeColor="text1"/>
          <w:sz w:val="8"/>
        </w:rPr>
        <w:t xml:space="preserve">, especially in developed countries, </w:t>
      </w:r>
      <w:r w:rsidRPr="00B87CAD">
        <w:rPr>
          <w:rFonts w:cs="Calibri"/>
          <w:bCs/>
          <w:color w:val="000000" w:themeColor="text1"/>
          <w:u w:val="single"/>
        </w:rPr>
        <w:t xml:space="preserve">are increasingly aware of this phenomenon. </w:t>
      </w:r>
      <w:r w:rsidRPr="00B87CAD">
        <w:rPr>
          <w:rFonts w:cs="Calibri"/>
          <w:bCs/>
          <w:color w:val="000000" w:themeColor="text1"/>
          <w:highlight w:val="green"/>
          <w:u w:val="single"/>
        </w:rPr>
        <w:t>The UK</w:t>
      </w:r>
      <w:r w:rsidRPr="00B87CAD">
        <w:rPr>
          <w:rFonts w:cs="Calibri"/>
          <w:bCs/>
          <w:color w:val="000000" w:themeColor="text1"/>
          <w:u w:val="single"/>
        </w:rPr>
        <w:t xml:space="preserve"> Ministry of Defence, the </w:t>
      </w:r>
      <w:r w:rsidRPr="00B87CAD">
        <w:rPr>
          <w:rFonts w:cs="Calibri"/>
          <w:bCs/>
          <w:color w:val="000000" w:themeColor="text1"/>
          <w:highlight w:val="green"/>
          <w:u w:val="single"/>
        </w:rPr>
        <w:t>CIA</w:t>
      </w:r>
      <w:r w:rsidRPr="00B87CAD">
        <w:rPr>
          <w:rFonts w:cs="Calibri"/>
          <w:bCs/>
          <w:color w:val="000000" w:themeColor="text1"/>
          <w:u w:val="single"/>
        </w:rPr>
        <w:t>, the</w:t>
      </w:r>
      <w:r w:rsidRPr="00B87CAD">
        <w:rPr>
          <w:rFonts w:cs="Calibri"/>
          <w:color w:val="000000" w:themeColor="text1"/>
          <w:sz w:val="8"/>
        </w:rPr>
        <w:t xml:space="preserve"> US </w:t>
      </w:r>
      <w:r w:rsidRPr="00B87CAD">
        <w:rPr>
          <w:rStyle w:val="Emphasis"/>
          <w:color w:val="000000" w:themeColor="text1"/>
          <w:highlight w:val="green"/>
        </w:rPr>
        <w:t>C</w:t>
      </w:r>
      <w:r w:rsidRPr="00B87CAD">
        <w:rPr>
          <w:rFonts w:cs="Calibri"/>
          <w:color w:val="000000" w:themeColor="text1"/>
          <w:sz w:val="8"/>
        </w:rPr>
        <w:t xml:space="preserve">enter for </w:t>
      </w:r>
      <w:r w:rsidRPr="00B87CAD">
        <w:rPr>
          <w:rStyle w:val="Emphasis"/>
          <w:color w:val="000000" w:themeColor="text1"/>
          <w:highlight w:val="green"/>
        </w:rPr>
        <w:t>S</w:t>
      </w:r>
      <w:r w:rsidRPr="00B87CAD">
        <w:rPr>
          <w:rFonts w:cs="Calibri"/>
          <w:color w:val="000000" w:themeColor="text1"/>
          <w:sz w:val="8"/>
        </w:rPr>
        <w:t xml:space="preserve">trategic and </w:t>
      </w:r>
      <w:r w:rsidRPr="00B87CAD">
        <w:rPr>
          <w:rStyle w:val="Emphasis"/>
          <w:color w:val="000000" w:themeColor="text1"/>
          <w:highlight w:val="green"/>
        </w:rPr>
        <w:t>I</w:t>
      </w:r>
      <w:r w:rsidRPr="00B87CAD">
        <w:rPr>
          <w:rFonts w:cs="Calibri"/>
          <w:color w:val="000000" w:themeColor="text1"/>
          <w:sz w:val="8"/>
        </w:rPr>
        <w:t xml:space="preserve">nternational </w:t>
      </w:r>
      <w:r w:rsidRPr="00B87CAD">
        <w:rPr>
          <w:rStyle w:val="Emphasis"/>
          <w:color w:val="000000" w:themeColor="text1"/>
          <w:highlight w:val="green"/>
        </w:rPr>
        <w:t>S</w:t>
      </w:r>
      <w:r w:rsidRPr="00B87CAD">
        <w:rPr>
          <w:rFonts w:cs="Calibri"/>
          <w:color w:val="000000" w:themeColor="text1"/>
          <w:sz w:val="8"/>
        </w:rPr>
        <w:t xml:space="preserve">tudies </w:t>
      </w:r>
      <w:r w:rsidRPr="00B87CAD">
        <w:rPr>
          <w:rFonts w:cs="Calibri"/>
          <w:bCs/>
          <w:color w:val="000000" w:themeColor="text1"/>
          <w:highlight w:val="green"/>
          <w:u w:val="single"/>
        </w:rPr>
        <w:t>and</w:t>
      </w:r>
      <w:r w:rsidRPr="00B87CAD">
        <w:rPr>
          <w:rFonts w:cs="Calibri"/>
          <w:bCs/>
          <w:color w:val="000000" w:themeColor="text1"/>
          <w:u w:val="single"/>
        </w:rPr>
        <w:t xml:space="preserve"> the </w:t>
      </w:r>
      <w:r w:rsidRPr="00B87CAD">
        <w:rPr>
          <w:rFonts w:cs="Calibri"/>
          <w:bCs/>
          <w:color w:val="000000" w:themeColor="text1"/>
          <w:highlight w:val="green"/>
          <w:u w:val="single"/>
        </w:rPr>
        <w:t>Oslo</w:t>
      </w:r>
      <w:r w:rsidRPr="00B87CAD">
        <w:rPr>
          <w:rFonts w:cs="Calibri"/>
          <w:bCs/>
          <w:color w:val="000000" w:themeColor="text1"/>
          <w:u w:val="single"/>
        </w:rPr>
        <w:t xml:space="preserve"> Peace Research Institute, </w:t>
      </w:r>
      <w:r w:rsidRPr="00B87CAD">
        <w:rPr>
          <w:rStyle w:val="Emphasis"/>
          <w:color w:val="000000" w:themeColor="text1"/>
        </w:rPr>
        <w:t xml:space="preserve">all </w:t>
      </w:r>
      <w:r w:rsidRPr="00B87CAD">
        <w:rPr>
          <w:rStyle w:val="Emphasis"/>
          <w:color w:val="000000" w:themeColor="text1"/>
          <w:highlight w:val="green"/>
        </w:rPr>
        <w:t>identify</w:t>
      </w:r>
      <w:r w:rsidRPr="00B87CAD">
        <w:rPr>
          <w:rFonts w:cs="Calibri"/>
          <w:bCs/>
          <w:color w:val="000000" w:themeColor="text1"/>
          <w:u w:val="single"/>
        </w:rPr>
        <w:t xml:space="preserve"> </w:t>
      </w:r>
      <w:r w:rsidRPr="00B87CAD">
        <w:rPr>
          <w:rFonts w:cs="Calibri"/>
          <w:bCs/>
          <w:color w:val="000000" w:themeColor="text1"/>
          <w:highlight w:val="green"/>
          <w:u w:val="single"/>
        </w:rPr>
        <w:t>famine as a potential trigger for</w:t>
      </w:r>
      <w:r w:rsidRPr="00B87CAD">
        <w:rPr>
          <w:rFonts w:cs="Calibri"/>
          <w:color w:val="000000" w:themeColor="text1"/>
          <w:sz w:val="8"/>
        </w:rPr>
        <w:t xml:space="preserve"> conflicts and possibly even </w:t>
      </w:r>
      <w:r w:rsidRPr="00B87CAD">
        <w:rPr>
          <w:rStyle w:val="Emphasis"/>
          <w:color w:val="000000" w:themeColor="text1"/>
          <w:highlight w:val="green"/>
        </w:rPr>
        <w:t>nuclear war</w:t>
      </w:r>
      <w:r w:rsidRPr="00B87CAD">
        <w:rPr>
          <w:rFonts w:cs="Calibri"/>
          <w:color w:val="000000" w:themeColor="text1"/>
          <w:sz w:val="8"/>
        </w:rPr>
        <w:t>.</w:t>
      </w:r>
    </w:p>
    <w:p w14:paraId="625799F9" w14:textId="77777777" w:rsidR="002E7C39" w:rsidRPr="00B87CAD" w:rsidRDefault="002E7C39" w:rsidP="002E7C39">
      <w:pPr>
        <w:rPr>
          <w:rFonts w:cs="Calibri"/>
          <w:color w:val="000000" w:themeColor="text1"/>
          <w:sz w:val="8"/>
        </w:rPr>
      </w:pPr>
    </w:p>
    <w:p w14:paraId="55BAC0A5" w14:textId="77777777" w:rsidR="002E7C39" w:rsidRPr="00B87CAD" w:rsidRDefault="002E7C39" w:rsidP="002E7C39">
      <w:pPr>
        <w:pStyle w:val="Heading4"/>
        <w:rPr>
          <w:rFonts w:cs="Calibri"/>
          <w:color w:val="000000" w:themeColor="text1"/>
        </w:rPr>
      </w:pPr>
      <w:r w:rsidRPr="00B87CAD">
        <w:rPr>
          <w:rFonts w:cs="Calibri"/>
          <w:color w:val="000000" w:themeColor="text1"/>
        </w:rPr>
        <w:t>Earth observation satellites key to warming adaptation</w:t>
      </w:r>
    </w:p>
    <w:p w14:paraId="787D55F3" w14:textId="77777777" w:rsidR="002E7C39" w:rsidRPr="00B87CAD" w:rsidRDefault="002E7C39" w:rsidP="002E7C39">
      <w:pPr>
        <w:rPr>
          <w:color w:val="000000" w:themeColor="text1"/>
        </w:rPr>
      </w:pPr>
      <w:r w:rsidRPr="00B87CAD">
        <w:rPr>
          <w:rStyle w:val="StyleUnderline"/>
          <w:color w:val="000000" w:themeColor="text1"/>
          <w:sz w:val="26"/>
          <w:szCs w:val="26"/>
          <w:u w:val="none"/>
        </w:rPr>
        <w:t>Alonso 18</w:t>
      </w:r>
      <w:r w:rsidRPr="00B87CAD">
        <w:rPr>
          <w:color w:val="000000" w:themeColor="text1"/>
        </w:rPr>
        <w:t xml:space="preserve"> [(Elisa Jiménez Alonso, communications consultant with Acclimatise, climate resilience organization) “Earth Observation of Increasing Importance for Climate Change Adaptation,” Acclimatise, May 2, 2018, </w:t>
      </w:r>
      <w:hyperlink r:id="rId35" w:history="1">
        <w:r w:rsidRPr="00B87CAD">
          <w:rPr>
            <w:rStyle w:val="Hyperlink"/>
            <w:color w:val="000000" w:themeColor="text1"/>
          </w:rPr>
          <w:t>https://www.acclimatise.uk.com/2018/05/02/earth-observation-of-increasing-importance-for-climate-change-adaptation/</w:t>
        </w:r>
      </w:hyperlink>
      <w:r w:rsidRPr="00B87CAD">
        <w:rPr>
          <w:color w:val="000000" w:themeColor="text1"/>
        </w:rPr>
        <w:t>] TDI</w:t>
      </w:r>
    </w:p>
    <w:p w14:paraId="7B574D93" w14:textId="77777777" w:rsidR="002E7C39" w:rsidRPr="00B87CAD" w:rsidRDefault="002E7C39" w:rsidP="002E7C39">
      <w:pPr>
        <w:rPr>
          <w:color w:val="000000" w:themeColor="text1"/>
        </w:rPr>
      </w:pPr>
      <w:r w:rsidRPr="00B87CAD">
        <w:rPr>
          <w:rStyle w:val="StyleUnderline"/>
          <w:color w:val="000000" w:themeColor="text1"/>
          <w:highlight w:val="green"/>
        </w:rPr>
        <w:t>Earth observation (EO) satellites</w:t>
      </w:r>
      <w:r w:rsidRPr="00B87CAD">
        <w:rPr>
          <w:rStyle w:val="StyleUnderline"/>
          <w:color w:val="000000" w:themeColor="text1"/>
        </w:rPr>
        <w:t xml:space="preserve"> are </w:t>
      </w:r>
      <w:r w:rsidRPr="00B87CAD">
        <w:rPr>
          <w:rStyle w:val="StyleUnderline"/>
          <w:color w:val="000000" w:themeColor="text1"/>
          <w:highlight w:val="green"/>
        </w:rPr>
        <w:t>play</w:t>
      </w:r>
      <w:r w:rsidRPr="00B87CAD">
        <w:rPr>
          <w:rStyle w:val="StyleUnderline"/>
          <w:color w:val="000000" w:themeColor="text1"/>
        </w:rPr>
        <w:t xml:space="preserve">ing </w:t>
      </w:r>
      <w:r w:rsidRPr="00B87CAD">
        <w:rPr>
          <w:rStyle w:val="StyleUnderline"/>
          <w:color w:val="000000" w:themeColor="text1"/>
          <w:highlight w:val="green"/>
        </w:rPr>
        <w:t>an</w:t>
      </w:r>
      <w:r w:rsidRPr="00B87CAD">
        <w:rPr>
          <w:rStyle w:val="StyleUnderline"/>
          <w:color w:val="000000" w:themeColor="text1"/>
        </w:rPr>
        <w:t xml:space="preserve"> increasingly </w:t>
      </w:r>
      <w:r w:rsidRPr="00B87CAD">
        <w:rPr>
          <w:rStyle w:val="StyleUnderline"/>
          <w:color w:val="000000" w:themeColor="text1"/>
          <w:highlight w:val="green"/>
        </w:rPr>
        <w:t>important role in assessing climate change</w:t>
      </w:r>
      <w:r w:rsidRPr="00B87CAD">
        <w:rPr>
          <w:color w:val="000000" w:themeColor="text1"/>
        </w:rPr>
        <w:t xml:space="preserve">. By providing a </w:t>
      </w:r>
      <w:r w:rsidRPr="00B87CAD">
        <w:rPr>
          <w:rStyle w:val="StyleUnderline"/>
          <w:color w:val="000000" w:themeColor="text1"/>
        </w:rPr>
        <w:t xml:space="preserve">constant and </w:t>
      </w:r>
      <w:r w:rsidRPr="00B87CAD">
        <w:rPr>
          <w:rStyle w:val="StyleUnderline"/>
          <w:color w:val="000000" w:themeColor="text1"/>
          <w:highlight w:val="green"/>
        </w:rPr>
        <w:t>consistent stream of data about</w:t>
      </w:r>
      <w:r w:rsidRPr="00B87CAD">
        <w:rPr>
          <w:rStyle w:val="StyleUnderline"/>
          <w:color w:val="000000" w:themeColor="text1"/>
        </w:rPr>
        <w:t xml:space="preserve"> the state of </w:t>
      </w:r>
      <w:r w:rsidRPr="00B87CAD">
        <w:rPr>
          <w:rStyle w:val="StyleUnderline"/>
          <w:color w:val="000000" w:themeColor="text1"/>
          <w:highlight w:val="green"/>
        </w:rPr>
        <w:t>the climate</w:t>
      </w:r>
      <w:r w:rsidRPr="00B87CAD">
        <w:rPr>
          <w:color w:val="000000" w:themeColor="text1"/>
        </w:rPr>
        <w:t xml:space="preserve">, EO is </w:t>
      </w:r>
      <w:r w:rsidRPr="00B87CAD">
        <w:rPr>
          <w:rStyle w:val="StyleUnderline"/>
          <w:color w:val="000000" w:themeColor="text1"/>
        </w:rPr>
        <w:t xml:space="preserve">not just </w:t>
      </w:r>
      <w:r w:rsidRPr="00B87CAD">
        <w:rPr>
          <w:rStyle w:val="StyleUnderline"/>
          <w:color w:val="000000" w:themeColor="text1"/>
          <w:highlight w:val="green"/>
        </w:rPr>
        <w:t>improving scientific outcomes</w:t>
      </w:r>
      <w:r w:rsidRPr="00B87CAD">
        <w:rPr>
          <w:rStyle w:val="StyleUnderline"/>
          <w:color w:val="000000" w:themeColor="text1"/>
        </w:rPr>
        <w:t xml:space="preserve"> but can also </w:t>
      </w:r>
      <w:r w:rsidRPr="00B87CAD">
        <w:rPr>
          <w:rStyle w:val="StyleUnderline"/>
          <w:color w:val="000000" w:themeColor="text1"/>
          <w:highlight w:val="green"/>
        </w:rPr>
        <w:t>inform climate policy</w:t>
      </w:r>
      <w:r w:rsidRPr="00B87CAD">
        <w:rPr>
          <w:color w:val="000000" w:themeColor="text1"/>
        </w:rPr>
        <w:t>.</w:t>
      </w:r>
    </w:p>
    <w:p w14:paraId="5F47FBCF" w14:textId="77777777" w:rsidR="002E7C39" w:rsidRPr="00B87CAD" w:rsidRDefault="002E7C39" w:rsidP="002E7C39">
      <w:pPr>
        <w:rPr>
          <w:rStyle w:val="StyleUnderline"/>
          <w:color w:val="000000" w:themeColor="text1"/>
        </w:rPr>
      </w:pPr>
      <w:r w:rsidRPr="00B87CAD">
        <w:rPr>
          <w:rStyle w:val="StyleUnderline"/>
          <w:color w:val="000000" w:themeColor="text1"/>
          <w:highlight w:val="green"/>
        </w:rPr>
        <w:t>Managing climate</w:t>
      </w:r>
      <w:r w:rsidRPr="00B87CAD">
        <w:rPr>
          <w:rStyle w:val="StyleUnderline"/>
          <w:color w:val="000000" w:themeColor="text1"/>
        </w:rPr>
        <w:t xml:space="preserve">-related </w:t>
      </w:r>
      <w:r w:rsidRPr="00B87CAD">
        <w:rPr>
          <w:rStyle w:val="StyleUnderline"/>
          <w:color w:val="000000" w:themeColor="text1"/>
          <w:highlight w:val="green"/>
        </w:rPr>
        <w:t>risks</w:t>
      </w:r>
      <w:r w:rsidRPr="00B87CAD">
        <w:rPr>
          <w:rStyle w:val="StyleUnderline"/>
          <w:color w:val="000000" w:themeColor="text1"/>
        </w:rPr>
        <w:t xml:space="preserve"> effectively </w:t>
      </w:r>
      <w:r w:rsidRPr="00B87CAD">
        <w:rPr>
          <w:rStyle w:val="StyleUnderline"/>
          <w:color w:val="000000" w:themeColor="text1"/>
          <w:highlight w:val="green"/>
        </w:rPr>
        <w:t>requires accurate,</w:t>
      </w:r>
      <w:r w:rsidRPr="00B87CAD">
        <w:rPr>
          <w:rStyle w:val="StyleUnderline"/>
          <w:color w:val="000000" w:themeColor="text1"/>
        </w:rPr>
        <w:t xml:space="preserve"> robust, sustained, and wide-ranging </w:t>
      </w:r>
      <w:r w:rsidRPr="00B87CAD">
        <w:rPr>
          <w:rStyle w:val="StyleUnderline"/>
          <w:color w:val="000000" w:themeColor="text1"/>
          <w:highlight w:val="green"/>
        </w:rPr>
        <w:t>climate information. Reliable</w:t>
      </w:r>
      <w:r w:rsidRPr="00B87CAD">
        <w:rPr>
          <w:rStyle w:val="StyleUnderline"/>
          <w:color w:val="000000" w:themeColor="text1"/>
        </w:rPr>
        <w:t xml:space="preserve"> observational climate </w:t>
      </w:r>
      <w:r w:rsidRPr="00B87CAD">
        <w:rPr>
          <w:rStyle w:val="StyleUnderline"/>
          <w:color w:val="000000" w:themeColor="text1"/>
          <w:highlight w:val="green"/>
        </w:rPr>
        <w:t xml:space="preserve">data can help </w:t>
      </w:r>
      <w:r w:rsidRPr="00B87CAD">
        <w:rPr>
          <w:rStyle w:val="StyleUnderline"/>
          <w:color w:val="000000" w:themeColor="text1"/>
        </w:rPr>
        <w:t xml:space="preserve">scientists test the accuracy of their models and </w:t>
      </w:r>
      <w:r w:rsidRPr="00B87CAD">
        <w:rPr>
          <w:rStyle w:val="StyleUnderline"/>
          <w:color w:val="000000" w:themeColor="text1"/>
          <w:highlight w:val="green"/>
        </w:rPr>
        <w:t>improve</w:t>
      </w:r>
      <w:r w:rsidRPr="00B87CAD">
        <w:rPr>
          <w:rStyle w:val="StyleUnderline"/>
          <w:color w:val="000000" w:themeColor="text1"/>
        </w:rPr>
        <w:t xml:space="preserve"> the </w:t>
      </w:r>
      <w:r w:rsidRPr="00B87CAD">
        <w:rPr>
          <w:rStyle w:val="StyleUnderline"/>
          <w:color w:val="000000" w:themeColor="text1"/>
          <w:highlight w:val="green"/>
        </w:rPr>
        <w:t>science</w:t>
      </w:r>
      <w:r w:rsidRPr="00B87CAD">
        <w:rPr>
          <w:rStyle w:val="StyleUnderline"/>
          <w:color w:val="000000" w:themeColor="text1"/>
        </w:rPr>
        <w:t xml:space="preserve"> of attributing certain events to climate change. Information based on projections from models and historic data </w:t>
      </w:r>
      <w:r w:rsidRPr="00B87CAD">
        <w:rPr>
          <w:rStyle w:val="StyleUnderline"/>
          <w:color w:val="000000" w:themeColor="text1"/>
          <w:highlight w:val="green"/>
        </w:rPr>
        <w:t>can help decision makers plan</w:t>
      </w:r>
      <w:r w:rsidRPr="00B87CAD">
        <w:rPr>
          <w:rStyle w:val="StyleUnderline"/>
          <w:color w:val="000000" w:themeColor="text1"/>
        </w:rPr>
        <w:t xml:space="preserve"> and implement </w:t>
      </w:r>
      <w:r w:rsidRPr="00B87CAD">
        <w:rPr>
          <w:rStyle w:val="StyleUnderline"/>
          <w:color w:val="000000" w:themeColor="text1"/>
          <w:highlight w:val="green"/>
        </w:rPr>
        <w:t>adaptation</w:t>
      </w:r>
      <w:r w:rsidRPr="00B87CAD">
        <w:rPr>
          <w:rStyle w:val="StyleUnderline"/>
          <w:color w:val="000000" w:themeColor="text1"/>
        </w:rPr>
        <w:t xml:space="preserve"> action</w:t>
      </w:r>
      <w:r w:rsidRPr="00B87CAD">
        <w:rPr>
          <w:rStyle w:val="StyleUnderline"/>
          <w:color w:val="000000" w:themeColor="text1"/>
          <w:highlight w:val="green"/>
        </w:rPr>
        <w:t>s</w:t>
      </w:r>
      <w:r w:rsidRPr="00B87CAD">
        <w:rPr>
          <w:rStyle w:val="StyleUnderline"/>
          <w:color w:val="000000" w:themeColor="text1"/>
        </w:rPr>
        <w:t>.</w:t>
      </w:r>
    </w:p>
    <w:p w14:paraId="67941455" w14:textId="77777777" w:rsidR="002E7C39" w:rsidRPr="00B87CAD" w:rsidRDefault="002E7C39" w:rsidP="002E7C39">
      <w:pPr>
        <w:rPr>
          <w:color w:val="000000" w:themeColor="text1"/>
        </w:rPr>
      </w:pPr>
      <w:r w:rsidRPr="00B87CAD">
        <w:rPr>
          <w:color w:val="000000" w:themeColor="text1"/>
        </w:rPr>
        <w:t>Providing information in data-sparse regions</w:t>
      </w:r>
    </w:p>
    <w:p w14:paraId="36DCDC71" w14:textId="77777777" w:rsidR="002E7C39" w:rsidRPr="00B87CAD" w:rsidRDefault="002E7C39" w:rsidP="002E7C39">
      <w:pPr>
        <w:rPr>
          <w:rStyle w:val="StyleUnderline"/>
          <w:color w:val="000000" w:themeColor="text1"/>
        </w:rPr>
      </w:pPr>
      <w:r w:rsidRPr="00B87CAD">
        <w:rPr>
          <w:rStyle w:val="StyleUnderline"/>
          <w:color w:val="000000" w:themeColor="text1"/>
          <w:highlight w:val="green"/>
        </w:rPr>
        <w:t>Ground-based</w:t>
      </w:r>
      <w:r w:rsidRPr="00B87CAD">
        <w:rPr>
          <w:color w:val="000000" w:themeColor="text1"/>
        </w:rPr>
        <w:t xml:space="preserve"> weather and climate </w:t>
      </w:r>
      <w:r w:rsidRPr="00B87CAD">
        <w:rPr>
          <w:rStyle w:val="StyleUnderline"/>
          <w:color w:val="000000" w:themeColor="text1"/>
          <w:highlight w:val="green"/>
        </w:rPr>
        <w:t>monitoring systems</w:t>
      </w:r>
      <w:r w:rsidRPr="00B87CAD">
        <w:rPr>
          <w:rStyle w:val="StyleUnderline"/>
          <w:color w:val="000000" w:themeColor="text1"/>
        </w:rPr>
        <w:t xml:space="preserve"> only </w:t>
      </w:r>
      <w:r w:rsidRPr="00B87CAD">
        <w:rPr>
          <w:rStyle w:val="StyleUnderline"/>
          <w:color w:val="000000" w:themeColor="text1"/>
          <w:highlight w:val="green"/>
        </w:rPr>
        <w:t>cover</w:t>
      </w:r>
      <w:r w:rsidRPr="00B87CAD">
        <w:rPr>
          <w:rStyle w:val="StyleUnderline"/>
          <w:color w:val="000000" w:themeColor="text1"/>
        </w:rPr>
        <w:t xml:space="preserve"> about </w:t>
      </w:r>
      <w:r w:rsidRPr="00B87CAD">
        <w:rPr>
          <w:rStyle w:val="StyleUnderline"/>
          <w:color w:val="000000" w:themeColor="text1"/>
          <w:highlight w:val="green"/>
        </w:rPr>
        <w:t>30%</w:t>
      </w:r>
      <w:r w:rsidRPr="00B87CAD">
        <w:rPr>
          <w:color w:val="000000" w:themeColor="text1"/>
        </w:rPr>
        <w:t xml:space="preserve"> of the Earth’s surface. In many parts of the world such </w:t>
      </w:r>
      <w:r w:rsidRPr="00B87CAD">
        <w:rPr>
          <w:rStyle w:val="StyleUnderline"/>
          <w:color w:val="000000" w:themeColor="text1"/>
          <w:highlight w:val="green"/>
        </w:rPr>
        <w:t>data is incomplete</w:t>
      </w:r>
      <w:r w:rsidRPr="00B87CAD">
        <w:rPr>
          <w:rStyle w:val="StyleUnderline"/>
          <w:color w:val="000000" w:themeColor="text1"/>
        </w:rPr>
        <w:t xml:space="preserve"> and patchy </w:t>
      </w:r>
      <w:r w:rsidRPr="00B87CAD">
        <w:rPr>
          <w:rStyle w:val="StyleUnderline"/>
          <w:color w:val="000000" w:themeColor="text1"/>
          <w:highlight w:val="green"/>
        </w:rPr>
        <w:t>due to poorly maintained</w:t>
      </w:r>
      <w:r w:rsidRPr="00B87CAD">
        <w:rPr>
          <w:rStyle w:val="StyleUnderline"/>
          <w:color w:val="000000" w:themeColor="text1"/>
        </w:rPr>
        <w:t xml:space="preserve"> weather </w:t>
      </w:r>
      <w:r w:rsidRPr="00B87CAD">
        <w:rPr>
          <w:rStyle w:val="StyleUnderline"/>
          <w:color w:val="000000" w:themeColor="text1"/>
          <w:highlight w:val="green"/>
        </w:rPr>
        <w:t>stations</w:t>
      </w:r>
      <w:r w:rsidRPr="00B87CAD">
        <w:rPr>
          <w:rStyle w:val="StyleUnderline"/>
          <w:color w:val="000000" w:themeColor="text1"/>
        </w:rPr>
        <w:t xml:space="preserve"> and a general lack of such facilities.</w:t>
      </w:r>
    </w:p>
    <w:p w14:paraId="5201B38A" w14:textId="77777777" w:rsidR="002E7C39" w:rsidRPr="00B87CAD" w:rsidRDefault="002E7C39" w:rsidP="002E7C39">
      <w:pPr>
        <w:rPr>
          <w:rStyle w:val="StyleUnderline"/>
          <w:color w:val="000000" w:themeColor="text1"/>
        </w:rPr>
      </w:pPr>
      <w:r w:rsidRPr="00B87CAD">
        <w:rPr>
          <w:rStyle w:val="StyleUnderline"/>
          <w:color w:val="000000" w:themeColor="text1"/>
        </w:rPr>
        <w:t xml:space="preserve">EO </w:t>
      </w:r>
      <w:r w:rsidRPr="00B87CAD">
        <w:rPr>
          <w:rStyle w:val="StyleUnderline"/>
          <w:color w:val="000000" w:themeColor="text1"/>
          <w:highlight w:val="green"/>
        </w:rPr>
        <w:t>satellites</w:t>
      </w:r>
      <w:r w:rsidRPr="00B87CAD">
        <w:rPr>
          <w:color w:val="000000" w:themeColor="text1"/>
        </w:rPr>
        <w:t xml:space="preserve"> and rapidly improving satellite technology, especially data from open access programmes, </w:t>
      </w:r>
      <w:r w:rsidRPr="00B87CAD">
        <w:rPr>
          <w:rStyle w:val="StyleUnderline"/>
          <w:color w:val="000000" w:themeColor="text1"/>
          <w:highlight w:val="green"/>
        </w:rPr>
        <w:t>offer</w:t>
      </w:r>
      <w:r w:rsidRPr="00B87CAD">
        <w:rPr>
          <w:rStyle w:val="StyleUnderline"/>
          <w:color w:val="000000" w:themeColor="text1"/>
        </w:rPr>
        <w:t xml:space="preserve"> a </w:t>
      </w:r>
      <w:r w:rsidRPr="00B87CAD">
        <w:rPr>
          <w:rStyle w:val="StyleUnderline"/>
          <w:color w:val="000000" w:themeColor="text1"/>
          <w:highlight w:val="green"/>
        </w:rPr>
        <w:t>valuable</w:t>
      </w:r>
      <w:r w:rsidRPr="00B87CAD">
        <w:rPr>
          <w:rStyle w:val="StyleUnderline"/>
          <w:color w:val="000000" w:themeColor="text1"/>
        </w:rPr>
        <w:t xml:space="preserve"> source </w:t>
      </w:r>
      <w:r w:rsidRPr="00B87CAD">
        <w:rPr>
          <w:rStyle w:val="StyleUnderline"/>
          <w:color w:val="000000" w:themeColor="text1"/>
          <w:highlight w:val="green"/>
        </w:rPr>
        <w:t>information</w:t>
      </w:r>
      <w:r w:rsidRPr="00B87CAD">
        <w:rPr>
          <w:rStyle w:val="StyleUnderline"/>
          <w:color w:val="000000" w:themeColor="text1"/>
        </w:rPr>
        <w:t xml:space="preserve"> </w:t>
      </w:r>
      <w:r w:rsidRPr="00B87CAD">
        <w:rPr>
          <w:rStyle w:val="StyleUnderline"/>
          <w:color w:val="000000" w:themeColor="text1"/>
          <w:highlight w:val="green"/>
        </w:rPr>
        <w:t>for</w:t>
      </w:r>
      <w:r w:rsidRPr="00B87CAD">
        <w:rPr>
          <w:rStyle w:val="StyleUnderline"/>
          <w:color w:val="000000" w:themeColor="text1"/>
        </w:rPr>
        <w:t xml:space="preserve"> such </w:t>
      </w:r>
      <w:r w:rsidRPr="00B87CAD">
        <w:rPr>
          <w:rStyle w:val="Emphasis"/>
          <w:color w:val="000000" w:themeColor="text1"/>
          <w:highlight w:val="green"/>
        </w:rPr>
        <w:t>data-sparse regions</w:t>
      </w:r>
      <w:r w:rsidRPr="00B87CAD">
        <w:rPr>
          <w:rStyle w:val="StyleUnderline"/>
          <w:color w:val="000000" w:themeColor="text1"/>
        </w:rPr>
        <w:t>. This is especially important since countries and regions with a lack of climate data are often particularly vulnerable to climate change impacts.</w:t>
      </w:r>
    </w:p>
    <w:p w14:paraId="2651A2D4" w14:textId="77777777" w:rsidR="002E7C39" w:rsidRPr="00B87CAD" w:rsidRDefault="002E7C39" w:rsidP="002E7C39">
      <w:pPr>
        <w:rPr>
          <w:color w:val="000000" w:themeColor="text1"/>
        </w:rPr>
      </w:pPr>
      <w:r w:rsidRPr="00B87CAD">
        <w:rPr>
          <w:color w:val="000000" w:themeColor="text1"/>
        </w:rPr>
        <w:t>International efforts for systematic observation</w:t>
      </w:r>
    </w:p>
    <w:p w14:paraId="24E075DC" w14:textId="77777777" w:rsidR="002E7C39" w:rsidRPr="00B87CAD" w:rsidRDefault="002E7C39" w:rsidP="002E7C39">
      <w:pPr>
        <w:rPr>
          <w:color w:val="000000" w:themeColor="text1"/>
        </w:rPr>
      </w:pPr>
      <w:r w:rsidRPr="00B87CAD">
        <w:rPr>
          <w:color w:val="000000" w:themeColor="text1"/>
        </w:rPr>
        <w:t xml:space="preserve">The importance of satellite-based observations is also recognised by the international community. Following the recommendations of the World Meteorological Organization’s (WMO) Global Climate Observing System (GCOS) programme, the UNFCCC strongly encourages </w:t>
      </w:r>
      <w:r w:rsidRPr="00B87CAD">
        <w:rPr>
          <w:color w:val="000000" w:themeColor="text1"/>
        </w:rPr>
        <w:lastRenderedPageBreak/>
        <w:t>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164067" w14:textId="77777777" w:rsidR="002E7C39" w:rsidRPr="00B87CAD" w:rsidRDefault="002E7C39" w:rsidP="002E7C39">
      <w:pPr>
        <w:rPr>
          <w:color w:val="000000" w:themeColor="text1"/>
        </w:rPr>
      </w:pPr>
      <w:r w:rsidRPr="00B87CAD">
        <w:rPr>
          <w:color w:val="000000" w:themeColor="text1"/>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3AB19432" w14:textId="77777777" w:rsidR="002E7C39" w:rsidRPr="00B87CAD" w:rsidRDefault="002E7C39" w:rsidP="002E7C39">
      <w:pPr>
        <w:rPr>
          <w:color w:val="000000" w:themeColor="text1"/>
        </w:rPr>
      </w:pPr>
      <w:r w:rsidRPr="00B87CAD">
        <w:rPr>
          <w:color w:val="000000" w:themeColor="text1"/>
        </w:rPr>
        <w:t>The 50 Essential Climate Variables as defined by GCOS.</w:t>
      </w:r>
    </w:p>
    <w:p w14:paraId="498F27C4" w14:textId="77777777" w:rsidR="002E7C39" w:rsidRPr="00B87CAD" w:rsidRDefault="002E7C39" w:rsidP="002E7C39">
      <w:pPr>
        <w:rPr>
          <w:color w:val="000000" w:themeColor="text1"/>
        </w:rPr>
      </w:pPr>
      <w:r w:rsidRPr="00B87CAD">
        <w:rPr>
          <w:color w:val="000000" w:themeColor="text1"/>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13F56FBC" w14:textId="77777777" w:rsidR="002E7C39" w:rsidRPr="00B87CAD" w:rsidRDefault="002E7C39" w:rsidP="002E7C39">
      <w:pPr>
        <w:rPr>
          <w:color w:val="000000" w:themeColor="text1"/>
        </w:rPr>
      </w:pPr>
      <w:r w:rsidRPr="00B87CAD">
        <w:rPr>
          <w:color w:val="000000" w:themeColor="text1"/>
        </w:rPr>
        <w:t>Robust evidence supporting climate risk management</w:t>
      </w:r>
    </w:p>
    <w:p w14:paraId="49CC377E" w14:textId="77777777" w:rsidR="002E7C39" w:rsidRPr="00B87CAD" w:rsidRDefault="002E7C39" w:rsidP="002E7C39">
      <w:pPr>
        <w:rPr>
          <w:color w:val="000000" w:themeColor="text1"/>
        </w:rPr>
      </w:pPr>
      <w:r w:rsidRPr="00B87CAD">
        <w:rPr>
          <w:color w:val="000000" w:themeColor="text1"/>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A79BF74" w14:textId="77777777" w:rsidR="002E7C39" w:rsidRPr="00B87CAD" w:rsidRDefault="002E7C39" w:rsidP="002E7C39">
      <w:pPr>
        <w:rPr>
          <w:color w:val="000000" w:themeColor="text1"/>
          <w:u w:val="single"/>
        </w:rPr>
      </w:pPr>
      <w:r w:rsidRPr="00B87CAD">
        <w:rPr>
          <w:rStyle w:val="StyleUnderline"/>
          <w:color w:val="000000" w:themeColor="text1"/>
          <w:highlight w:val="green"/>
        </w:rPr>
        <w:t>Without insights offered by EO satellites there would not be enough evidence for decision makers to base</w:t>
      </w:r>
      <w:r w:rsidRPr="00B87CAD">
        <w:rPr>
          <w:rStyle w:val="StyleUnderline"/>
          <w:color w:val="000000" w:themeColor="text1"/>
        </w:rPr>
        <w:t xml:space="preserve"> their climate </w:t>
      </w:r>
      <w:r w:rsidRPr="00B87CAD">
        <w:rPr>
          <w:rStyle w:val="StyleUnderline"/>
          <w:color w:val="000000" w:themeColor="text1"/>
          <w:highlight w:val="green"/>
        </w:rPr>
        <w:t>policies on, increasing</w:t>
      </w:r>
      <w:r w:rsidRPr="00B87CAD">
        <w:rPr>
          <w:rStyle w:val="StyleUnderline"/>
          <w:color w:val="000000" w:themeColor="text1"/>
        </w:rPr>
        <w:t xml:space="preserve"> the risk of </w:t>
      </w:r>
      <w:r w:rsidRPr="00B87CAD">
        <w:rPr>
          <w:rStyle w:val="Emphasis"/>
          <w:color w:val="000000" w:themeColor="text1"/>
          <w:highlight w:val="green"/>
        </w:rPr>
        <w:t>maladaptation</w:t>
      </w:r>
      <w:r w:rsidRPr="00B87CAD">
        <w:rPr>
          <w:rStyle w:val="StyleUnderline"/>
          <w:color w:val="000000" w:themeColor="text1"/>
        </w:rPr>
        <w:t xml:space="preserve">. </w:t>
      </w:r>
      <w:r w:rsidRPr="00B87CAD">
        <w:rPr>
          <w:rStyle w:val="StyleUnderline"/>
          <w:color w:val="000000" w:themeColor="text1"/>
          <w:highlight w:val="green"/>
        </w:rPr>
        <w:t>Robust</w:t>
      </w:r>
      <w:r w:rsidRPr="00B87CAD">
        <w:rPr>
          <w:rStyle w:val="StyleUnderline"/>
          <w:color w:val="000000" w:themeColor="text1"/>
        </w:rPr>
        <w:t xml:space="preserve"> EO </w:t>
      </w:r>
      <w:r w:rsidRPr="00B87CAD">
        <w:rPr>
          <w:rStyle w:val="StyleUnderline"/>
          <w:color w:val="000000" w:themeColor="text1"/>
          <w:highlight w:val="green"/>
        </w:rPr>
        <w:t>data is</w:t>
      </w:r>
      <w:r w:rsidRPr="00B87CAD">
        <w:rPr>
          <w:rStyle w:val="StyleUnderline"/>
          <w:color w:val="000000" w:themeColor="text1"/>
        </w:rPr>
        <w:t xml:space="preserve"> an </w:t>
      </w:r>
      <w:r w:rsidRPr="00B87CAD">
        <w:rPr>
          <w:rStyle w:val="StyleUnderline"/>
          <w:color w:val="000000" w:themeColor="text1"/>
          <w:highlight w:val="green"/>
        </w:rPr>
        <w:t>invaluable</w:t>
      </w:r>
      <w:r w:rsidRPr="00B87CAD">
        <w:rPr>
          <w:rStyle w:val="StyleUnderline"/>
          <w:color w:val="000000" w:themeColor="text1"/>
        </w:rPr>
        <w:t xml:space="preserve"> resource for collecting climate information that can inform climate risk management and make it more effective.</w:t>
      </w:r>
    </w:p>
    <w:p w14:paraId="6BB2A772" w14:textId="77777777" w:rsidR="002E7C39" w:rsidRPr="00B87CAD" w:rsidRDefault="002E7C39" w:rsidP="002E7C39">
      <w:pPr>
        <w:rPr>
          <w:rFonts w:asciiTheme="majorHAnsi" w:hAnsiTheme="majorHAnsi" w:cstheme="majorHAnsi"/>
          <w:color w:val="000000" w:themeColor="text1"/>
        </w:rPr>
      </w:pPr>
    </w:p>
    <w:p w14:paraId="3FCEA63E"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Warming causes extinction</w:t>
      </w:r>
    </w:p>
    <w:p w14:paraId="75CC6CAA" w14:textId="77777777" w:rsidR="002E7C39" w:rsidRPr="00B87CAD" w:rsidRDefault="002E7C39" w:rsidP="002E7C39">
      <w:pPr>
        <w:rPr>
          <w:rFonts w:asciiTheme="majorHAnsi" w:hAnsiTheme="majorHAnsi" w:cstheme="majorHAnsi"/>
          <w:color w:val="000000" w:themeColor="text1"/>
        </w:rPr>
      </w:pPr>
      <w:r w:rsidRPr="00B87CAD">
        <w:rPr>
          <w:rStyle w:val="Style13ptBold"/>
          <w:rFonts w:asciiTheme="majorHAnsi" w:hAnsiTheme="majorHAnsi" w:cstheme="majorHAnsi"/>
          <w:color w:val="000000" w:themeColor="text1"/>
        </w:rPr>
        <w:t>Klein 14</w:t>
      </w:r>
      <w:r w:rsidRPr="00B87CAD">
        <w:rPr>
          <w:rFonts w:asciiTheme="majorHAnsi" w:hAnsiTheme="majorHAnsi" w:cstheme="majorHAnsi"/>
          <w:color w:val="000000" w:themeColor="text1"/>
        </w:rPr>
        <w:t xml:space="preserve">[(Naomi Klein, award-winning journalist, syndicated columnist, former Miliband Fellow at the London School of Economics, member of the board of directors of 350.org), </w:t>
      </w:r>
      <w:r w:rsidRPr="00B87CAD">
        <w:rPr>
          <w:rFonts w:asciiTheme="majorHAnsi" w:hAnsiTheme="majorHAnsi" w:cstheme="majorHAnsi"/>
          <w:i/>
          <w:color w:val="000000" w:themeColor="text1"/>
        </w:rPr>
        <w:t>This Changes Everything: Capitalism vs. the Climate</w:t>
      </w:r>
      <w:r w:rsidRPr="00B87CAD">
        <w:rPr>
          <w:rFonts w:asciiTheme="majorHAnsi" w:hAnsiTheme="majorHAnsi" w:cstheme="majorHAnsi"/>
          <w:color w:val="000000" w:themeColor="text1"/>
        </w:rPr>
        <w:t>, pp. 12-14]</w:t>
      </w:r>
    </w:p>
    <w:p w14:paraId="3E71B549" w14:textId="77777777" w:rsidR="002E7C39" w:rsidRPr="00B87CAD" w:rsidRDefault="002E7C39" w:rsidP="002E7C39">
      <w:pPr>
        <w:rPr>
          <w:rFonts w:asciiTheme="majorHAnsi" w:hAnsiTheme="majorHAnsi" w:cstheme="majorHAnsi"/>
          <w:color w:val="000000" w:themeColor="text1"/>
          <w:sz w:val="12"/>
        </w:rPr>
      </w:pPr>
      <w:r w:rsidRPr="00B87CAD">
        <w:rPr>
          <w:rFonts w:asciiTheme="majorHAnsi" w:hAnsiTheme="majorHAnsi" w:cstheme="majorHAnsi"/>
          <w:color w:val="000000" w:themeColor="text1"/>
          <w:sz w:val="12"/>
        </w:rPr>
        <w:t>In a 2012 report, the World Bank laid out the gamble implied by that target. “</w:t>
      </w:r>
      <w:r w:rsidRPr="00B87CAD">
        <w:rPr>
          <w:rStyle w:val="StyleUnderline"/>
          <w:rFonts w:asciiTheme="majorHAnsi" w:hAnsiTheme="majorHAnsi" w:cstheme="majorHAnsi"/>
          <w:color w:val="000000" w:themeColor="text1"/>
        </w:rPr>
        <w:t xml:space="preserve">As global </w:t>
      </w:r>
      <w:r w:rsidRPr="00B87CAD">
        <w:rPr>
          <w:rStyle w:val="StyleUnderline"/>
          <w:rFonts w:asciiTheme="majorHAnsi" w:hAnsiTheme="majorHAnsi" w:cstheme="majorHAnsi"/>
          <w:color w:val="000000" w:themeColor="text1"/>
          <w:highlight w:val="cyan"/>
        </w:rPr>
        <w:t xml:space="preserve">warming approaches </w:t>
      </w:r>
      <w:r w:rsidRPr="00B87CAD">
        <w:rPr>
          <w:rStyle w:val="StyleUnderline"/>
          <w:rFonts w:asciiTheme="majorHAnsi" w:hAnsiTheme="majorHAnsi" w:cstheme="majorHAnsi"/>
          <w:color w:val="000000" w:themeColor="text1"/>
        </w:rPr>
        <w:t>and exceed</w:t>
      </w:r>
      <w:r w:rsidRPr="00B87CAD">
        <w:rPr>
          <w:rStyle w:val="StyleUnderline"/>
          <w:rFonts w:asciiTheme="majorHAnsi" w:hAnsiTheme="majorHAnsi" w:cstheme="majorHAnsi"/>
          <w:color w:val="000000" w:themeColor="text1"/>
          <w:highlight w:val="cyan"/>
        </w:rPr>
        <w:t xml:space="preserve">s 2-degrees Celsius, there is a risk of </w:t>
      </w:r>
      <w:r w:rsidRPr="00B87CAD">
        <w:rPr>
          <w:rStyle w:val="StyleUnderline"/>
          <w:rFonts w:asciiTheme="majorHAnsi" w:hAnsiTheme="majorHAnsi" w:cstheme="majorHAnsi"/>
          <w:color w:val="000000" w:themeColor="text1"/>
        </w:rPr>
        <w:t xml:space="preserve">triggering </w:t>
      </w:r>
      <w:r w:rsidRPr="00B87CAD">
        <w:rPr>
          <w:rStyle w:val="Emphasis"/>
          <w:rFonts w:asciiTheme="majorHAnsi" w:hAnsiTheme="majorHAnsi" w:cstheme="majorHAnsi"/>
          <w:color w:val="000000" w:themeColor="text1"/>
          <w:highlight w:val="cyan"/>
        </w:rPr>
        <w:t>nonlinear tipping elements</w:t>
      </w:r>
      <w:r w:rsidRPr="00B87CAD">
        <w:rPr>
          <w:rFonts w:asciiTheme="majorHAnsi" w:hAnsiTheme="majorHAnsi" w:cstheme="majorHAnsi"/>
          <w:color w:val="000000" w:themeColor="text1"/>
          <w:sz w:val="12"/>
        </w:rPr>
        <w:t xml:space="preserve">. </w:t>
      </w:r>
      <w:r w:rsidRPr="00B87CAD">
        <w:rPr>
          <w:rStyle w:val="StyleUnderline"/>
          <w:rFonts w:asciiTheme="majorHAnsi" w:hAnsiTheme="majorHAnsi" w:cstheme="majorHAnsi"/>
          <w:color w:val="000000" w:themeColor="text1"/>
        </w:rPr>
        <w:t>Examples include</w:t>
      </w:r>
      <w:r w:rsidRPr="00B87CAD">
        <w:rPr>
          <w:rFonts w:asciiTheme="majorHAnsi" w:hAnsiTheme="majorHAnsi" w:cstheme="majorHAnsi"/>
          <w:color w:val="000000" w:themeColor="text1"/>
          <w:sz w:val="12"/>
        </w:rPr>
        <w:t xml:space="preserve"> the disintegration of the West Antarctic ice sheet leading to more rapid sea-level rise, or </w:t>
      </w:r>
      <w:r w:rsidRPr="00B87CAD">
        <w:rPr>
          <w:rStyle w:val="StyleUnderline"/>
          <w:rFonts w:asciiTheme="majorHAnsi" w:hAnsiTheme="majorHAnsi" w:cstheme="majorHAnsi"/>
          <w:color w:val="000000" w:themeColor="text1"/>
        </w:rPr>
        <w:t>large-scale Amazon dieback drastically affecting ecosystems, rivers, agriculture, energy production, and livelihoods</w:t>
      </w:r>
      <w:r w:rsidRPr="00B87CAD">
        <w:rPr>
          <w:rFonts w:asciiTheme="majorHAnsi" w:hAnsiTheme="majorHAnsi" w:cstheme="majorHAnsi"/>
          <w:color w:val="000000" w:themeColor="text1"/>
          <w:sz w:val="12"/>
        </w:rPr>
        <w:t>. This would further add to 21</w:t>
      </w:r>
      <w:r w:rsidRPr="00B87CAD">
        <w:rPr>
          <w:rFonts w:asciiTheme="majorHAnsi" w:hAnsiTheme="majorHAnsi" w:cstheme="majorHAnsi"/>
          <w:color w:val="000000" w:themeColor="text1"/>
          <w:sz w:val="12"/>
          <w:vertAlign w:val="superscript"/>
        </w:rPr>
        <w:t>st</w:t>
      </w:r>
      <w:r w:rsidRPr="00B87CAD">
        <w:rPr>
          <w:rFonts w:asciiTheme="majorHAnsi" w:hAnsiTheme="majorHAnsi" w:cstheme="majorHAnsi"/>
          <w:color w:val="000000" w:themeColor="text1"/>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87CAD">
        <w:rPr>
          <w:rStyle w:val="StyleUnderline"/>
          <w:rFonts w:asciiTheme="majorHAnsi" w:hAnsiTheme="majorHAnsi" w:cstheme="majorHAnsi"/>
          <w:color w:val="000000" w:themeColor="text1"/>
        </w:rPr>
        <w:t xml:space="preserve">we’re </w:t>
      </w:r>
      <w:r w:rsidRPr="00B87CAD">
        <w:rPr>
          <w:rStyle w:val="StyleUnderline"/>
          <w:rFonts w:asciiTheme="majorHAnsi" w:hAnsiTheme="majorHAnsi" w:cstheme="majorHAnsi"/>
          <w:color w:val="000000" w:themeColor="text1"/>
          <w:highlight w:val="cyan"/>
        </w:rPr>
        <w:t xml:space="preserve">on track to </w:t>
      </w:r>
      <w:r w:rsidRPr="00B87CAD">
        <w:rPr>
          <w:rStyle w:val="StyleUnderline"/>
          <w:rFonts w:asciiTheme="majorHAnsi" w:hAnsiTheme="majorHAnsi" w:cstheme="majorHAnsi"/>
          <w:color w:val="000000" w:themeColor="text1"/>
        </w:rPr>
        <w:t xml:space="preserve">a </w:t>
      </w:r>
      <w:r w:rsidRPr="00B87CAD">
        <w:rPr>
          <w:rStyle w:val="StyleUnderline"/>
          <w:rFonts w:asciiTheme="majorHAnsi" w:hAnsiTheme="majorHAnsi" w:cstheme="majorHAnsi"/>
          <w:color w:val="000000" w:themeColor="text1"/>
          <w:highlight w:val="cyan"/>
        </w:rPr>
        <w:t xml:space="preserve">4-C </w:t>
      </w:r>
      <w:r w:rsidRPr="00B87CAD">
        <w:rPr>
          <w:rStyle w:val="StyleUnderline"/>
          <w:rFonts w:asciiTheme="majorHAnsi" w:hAnsiTheme="majorHAnsi" w:cstheme="majorHAnsi"/>
          <w:color w:val="000000" w:themeColor="text1"/>
        </w:rPr>
        <w:lastRenderedPageBreak/>
        <w:t>warmer world</w:t>
      </w:r>
      <w:r w:rsidRPr="00B87CAD">
        <w:rPr>
          <w:rFonts w:asciiTheme="majorHAnsi" w:hAnsiTheme="majorHAnsi" w:cstheme="majorHAnsi"/>
          <w:color w:val="000000" w:themeColor="text1"/>
          <w:sz w:val="12"/>
        </w:rPr>
        <w:t xml:space="preserve"> [by century’s end] </w:t>
      </w:r>
      <w:r w:rsidRPr="00B87CAD">
        <w:rPr>
          <w:rStyle w:val="StyleUnderline"/>
          <w:rFonts w:asciiTheme="majorHAnsi" w:hAnsiTheme="majorHAnsi" w:cstheme="majorHAnsi"/>
          <w:color w:val="000000" w:themeColor="text1"/>
          <w:highlight w:val="cyan"/>
        </w:rPr>
        <w:t xml:space="preserve">marked by </w:t>
      </w:r>
      <w:r w:rsidRPr="00B87CAD">
        <w:rPr>
          <w:rStyle w:val="Emphasis"/>
          <w:rFonts w:asciiTheme="majorHAnsi" w:hAnsiTheme="majorHAnsi" w:cstheme="majorHAnsi"/>
          <w:color w:val="000000" w:themeColor="text1"/>
        </w:rPr>
        <w:t xml:space="preserve">extreme </w:t>
      </w:r>
      <w:r w:rsidRPr="00B87CAD">
        <w:rPr>
          <w:rStyle w:val="Emphasis"/>
          <w:rFonts w:asciiTheme="majorHAnsi" w:hAnsiTheme="majorHAnsi" w:cstheme="majorHAnsi"/>
          <w:color w:val="000000" w:themeColor="text1"/>
          <w:highlight w:val="cyan"/>
        </w:rPr>
        <w:t>heat waves</w:t>
      </w:r>
      <w:r w:rsidRPr="00B87CAD">
        <w:rPr>
          <w:rStyle w:val="StyleUnderline"/>
          <w:rFonts w:asciiTheme="majorHAnsi" w:hAnsiTheme="majorHAnsi" w:cstheme="majorHAnsi"/>
          <w:color w:val="000000" w:themeColor="text1"/>
          <w:highlight w:val="cyan"/>
        </w:rPr>
        <w:t xml:space="preserve">, </w:t>
      </w:r>
      <w:r w:rsidRPr="00B87CAD">
        <w:rPr>
          <w:rStyle w:val="Emphasis"/>
          <w:rFonts w:asciiTheme="majorHAnsi" w:hAnsiTheme="majorHAnsi" w:cstheme="majorHAnsi"/>
          <w:color w:val="000000" w:themeColor="text1"/>
          <w:highlight w:val="cyan"/>
        </w:rPr>
        <w:t xml:space="preserve">declining </w:t>
      </w:r>
      <w:r w:rsidRPr="00B87CAD">
        <w:rPr>
          <w:rStyle w:val="Emphasis"/>
          <w:rFonts w:asciiTheme="majorHAnsi" w:hAnsiTheme="majorHAnsi" w:cstheme="majorHAnsi"/>
          <w:color w:val="000000" w:themeColor="text1"/>
        </w:rPr>
        <w:t xml:space="preserve">global </w:t>
      </w:r>
      <w:r w:rsidRPr="00B87CAD">
        <w:rPr>
          <w:rStyle w:val="Emphasis"/>
          <w:rFonts w:asciiTheme="majorHAnsi" w:hAnsiTheme="majorHAnsi" w:cstheme="majorHAnsi"/>
          <w:color w:val="000000" w:themeColor="text1"/>
          <w:highlight w:val="cyan"/>
        </w:rPr>
        <w:t>food stocks</w:t>
      </w:r>
      <w:r w:rsidRPr="00B87CAD">
        <w:rPr>
          <w:rStyle w:val="StyleUnderline"/>
          <w:rFonts w:asciiTheme="majorHAnsi" w:hAnsiTheme="majorHAnsi" w:cstheme="majorHAnsi"/>
          <w:color w:val="000000" w:themeColor="text1"/>
          <w:highlight w:val="cyan"/>
        </w:rPr>
        <w:t xml:space="preserve">, </w:t>
      </w:r>
      <w:r w:rsidRPr="00B87CAD">
        <w:rPr>
          <w:rStyle w:val="Emphasis"/>
          <w:rFonts w:asciiTheme="majorHAnsi" w:hAnsiTheme="majorHAnsi" w:cstheme="majorHAnsi"/>
          <w:color w:val="000000" w:themeColor="text1"/>
          <w:highlight w:val="cyan"/>
        </w:rPr>
        <w:t>loss of ecosystems</w:t>
      </w:r>
      <w:r w:rsidRPr="00B87CAD">
        <w:rPr>
          <w:rStyle w:val="StyleUnderline"/>
          <w:rFonts w:asciiTheme="majorHAnsi" w:hAnsiTheme="majorHAnsi" w:cstheme="majorHAnsi"/>
          <w:color w:val="000000" w:themeColor="text1"/>
        </w:rPr>
        <w:t xml:space="preserve"> and biodiversity, and </w:t>
      </w:r>
      <w:r w:rsidRPr="00B87CAD">
        <w:rPr>
          <w:rStyle w:val="Emphasis"/>
          <w:rFonts w:asciiTheme="majorHAnsi" w:hAnsiTheme="majorHAnsi" w:cstheme="majorHAnsi"/>
          <w:color w:val="000000" w:themeColor="text1"/>
        </w:rPr>
        <w:t xml:space="preserve">life-threatening </w:t>
      </w:r>
      <w:r w:rsidRPr="00B87CAD">
        <w:rPr>
          <w:rStyle w:val="Emphasis"/>
          <w:rFonts w:asciiTheme="majorHAnsi" w:hAnsiTheme="majorHAnsi" w:cstheme="majorHAnsi"/>
          <w:color w:val="000000" w:themeColor="text1"/>
          <w:highlight w:val="cyan"/>
        </w:rPr>
        <w:t>sea level rise</w:t>
      </w:r>
      <w:r w:rsidRPr="00B87CAD">
        <w:rPr>
          <w:rFonts w:asciiTheme="majorHAnsi" w:hAnsiTheme="majorHAnsi" w:cstheme="majorHAnsi"/>
          <w:color w:val="000000" w:themeColor="text1"/>
          <w:sz w:val="12"/>
        </w:rPr>
        <w:t>.” And the report cautioned that, “</w:t>
      </w:r>
      <w:r w:rsidRPr="00B87CAD">
        <w:rPr>
          <w:rStyle w:val="StyleUnderline"/>
          <w:rFonts w:asciiTheme="majorHAnsi" w:hAnsiTheme="majorHAnsi" w:cstheme="majorHAnsi"/>
          <w:color w:val="000000" w:themeColor="text1"/>
        </w:rPr>
        <w:t>there is</w:t>
      </w:r>
      <w:r w:rsidRPr="00B87CAD">
        <w:rPr>
          <w:rStyle w:val="StyleUnderline"/>
          <w:rFonts w:asciiTheme="majorHAnsi" w:hAnsiTheme="majorHAnsi" w:cstheme="majorHAnsi"/>
          <w:color w:val="000000" w:themeColor="text1"/>
          <w:highlight w:val="cyan"/>
        </w:rPr>
        <w:t xml:space="preserve"> </w:t>
      </w:r>
      <w:r w:rsidRPr="00B87CAD">
        <w:rPr>
          <w:rStyle w:val="StyleUnderline"/>
          <w:rFonts w:asciiTheme="majorHAnsi" w:hAnsiTheme="majorHAnsi" w:cstheme="majorHAnsi"/>
          <w:color w:val="000000" w:themeColor="text1"/>
        </w:rPr>
        <w:t xml:space="preserve">also </w:t>
      </w:r>
      <w:r w:rsidRPr="00B87CAD">
        <w:rPr>
          <w:rStyle w:val="Emphasis"/>
          <w:rFonts w:asciiTheme="majorHAnsi" w:hAnsiTheme="majorHAnsi" w:cstheme="majorHAnsi"/>
          <w:color w:val="000000" w:themeColor="text1"/>
          <w:highlight w:val="cyan"/>
        </w:rPr>
        <w:t xml:space="preserve">no certainty that adaptation </w:t>
      </w:r>
      <w:r w:rsidRPr="00B87CAD">
        <w:rPr>
          <w:rStyle w:val="Emphasis"/>
          <w:rFonts w:asciiTheme="majorHAnsi" w:hAnsiTheme="majorHAnsi" w:cstheme="majorHAnsi"/>
          <w:color w:val="000000" w:themeColor="text1"/>
        </w:rPr>
        <w:t xml:space="preserve">to a 4-C world </w:t>
      </w:r>
      <w:r w:rsidRPr="00B87CAD">
        <w:rPr>
          <w:rStyle w:val="Emphasis"/>
          <w:rFonts w:asciiTheme="majorHAnsi" w:hAnsiTheme="majorHAnsi" w:cstheme="majorHAnsi"/>
          <w:color w:val="000000" w:themeColor="text1"/>
          <w:highlight w:val="cyan"/>
        </w:rPr>
        <w:t>is possible</w:t>
      </w:r>
      <w:r w:rsidRPr="00B87CAD">
        <w:rPr>
          <w:rFonts w:asciiTheme="majorHAnsi" w:hAnsiTheme="majorHAnsi" w:cstheme="majorHAnsi"/>
          <w:color w:val="000000" w:themeColor="text1"/>
          <w:sz w:val="12"/>
        </w:rPr>
        <w:t xml:space="preserve">.” Kevin Anderson, former director (now deputy director) of the Tyndall Centre for Climate Change, which has quickly established itself as one of the U.K’s premier climate research institutions, is even blunter; he says </w:t>
      </w:r>
      <w:r w:rsidRPr="00B87CAD">
        <w:rPr>
          <w:rStyle w:val="StyleUnderline"/>
          <w:rFonts w:asciiTheme="majorHAnsi" w:hAnsiTheme="majorHAnsi" w:cstheme="majorHAnsi"/>
          <w:color w:val="000000" w:themeColor="text1"/>
        </w:rPr>
        <w:t>4 degrees Celsius warming</w:t>
      </w:r>
      <w:r w:rsidRPr="00B87CAD">
        <w:rPr>
          <w:rFonts w:asciiTheme="majorHAnsi" w:hAnsiTheme="majorHAnsi" w:cstheme="majorHAnsi"/>
          <w:color w:val="000000" w:themeColor="text1"/>
          <w:sz w:val="12"/>
        </w:rPr>
        <w:t>—7.2 degrees Fahrenheit—</w:t>
      </w:r>
      <w:r w:rsidRPr="00B87CAD">
        <w:rPr>
          <w:rStyle w:val="StyleUnderline"/>
          <w:rFonts w:asciiTheme="majorHAnsi" w:hAnsiTheme="majorHAnsi" w:cstheme="majorHAnsi"/>
          <w:color w:val="000000" w:themeColor="text1"/>
        </w:rPr>
        <w:t xml:space="preserve">is </w:t>
      </w:r>
      <w:r w:rsidRPr="00B87CAD">
        <w:rPr>
          <w:rStyle w:val="StyleUnderline"/>
          <w:rFonts w:asciiTheme="majorHAnsi" w:hAnsiTheme="majorHAnsi" w:cstheme="majorHAnsi"/>
          <w:color w:val="000000" w:themeColor="text1"/>
          <w:highlight w:val="cyan"/>
        </w:rPr>
        <w:t xml:space="preserve">“incompatible with an organized, </w:t>
      </w:r>
      <w:r w:rsidRPr="00B87CAD">
        <w:rPr>
          <w:rStyle w:val="StyleUnderline"/>
          <w:rFonts w:asciiTheme="majorHAnsi" w:hAnsiTheme="majorHAnsi" w:cstheme="majorHAnsi"/>
          <w:color w:val="000000" w:themeColor="text1"/>
        </w:rPr>
        <w:t>equitable</w:t>
      </w:r>
      <w:r w:rsidRPr="00B87CAD">
        <w:rPr>
          <w:rStyle w:val="StyleUnderline"/>
          <w:rFonts w:asciiTheme="majorHAnsi" w:hAnsiTheme="majorHAnsi" w:cstheme="majorHAnsi"/>
          <w:color w:val="000000" w:themeColor="text1"/>
          <w:highlight w:val="cyan"/>
        </w:rPr>
        <w:t xml:space="preserve">, </w:t>
      </w:r>
      <w:r w:rsidRPr="00B87CAD">
        <w:rPr>
          <w:rStyle w:val="StyleUnderline"/>
          <w:rFonts w:asciiTheme="majorHAnsi" w:hAnsiTheme="majorHAnsi" w:cstheme="majorHAnsi"/>
          <w:color w:val="000000" w:themeColor="text1"/>
        </w:rPr>
        <w:t xml:space="preserve">and civilized </w:t>
      </w:r>
      <w:r w:rsidRPr="00B87CAD">
        <w:rPr>
          <w:rStyle w:val="StyleUnderline"/>
          <w:rFonts w:asciiTheme="majorHAnsi" w:hAnsiTheme="majorHAnsi" w:cstheme="majorHAnsi"/>
          <w:color w:val="000000" w:themeColor="text1"/>
          <w:highlight w:val="cyan"/>
        </w:rPr>
        <w:t>global community</w:t>
      </w:r>
      <w:r w:rsidRPr="00B87CAD">
        <w:rPr>
          <w:rFonts w:asciiTheme="majorHAnsi" w:hAnsiTheme="majorHAnsi" w:cstheme="majorHAnsi"/>
          <w:color w:val="000000" w:themeColor="text1"/>
          <w:sz w:val="12"/>
        </w:rPr>
        <w:t xml:space="preserve">.”¶ We don’t know exactly what a 4 degree Celsius world would look like, but even the best-case scenario is likely to be calamitous. </w:t>
      </w:r>
      <w:r w:rsidRPr="00B87CAD">
        <w:rPr>
          <w:rStyle w:val="StyleUnderline"/>
          <w:rFonts w:asciiTheme="majorHAnsi" w:hAnsiTheme="majorHAnsi" w:cstheme="majorHAnsi"/>
          <w:color w:val="000000" w:themeColor="text1"/>
        </w:rPr>
        <w:t>Four degrees of warming could raise global sea levels by 1 or possibly even 2 meters by 2100</w:t>
      </w:r>
      <w:r w:rsidRPr="00B87CAD">
        <w:rPr>
          <w:rFonts w:asciiTheme="majorHAnsi" w:hAnsiTheme="majorHAnsi" w:cstheme="majorHAnsi"/>
          <w:color w:val="000000" w:themeColor="text1"/>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B87CAD">
        <w:rPr>
          <w:rStyle w:val="StyleUnderline"/>
          <w:rFonts w:asciiTheme="majorHAnsi" w:hAnsiTheme="majorHAnsi" w:cstheme="majorHAnsi"/>
          <w:color w:val="000000" w:themeColor="text1"/>
        </w:rPr>
        <w:t xml:space="preserve">brutal </w:t>
      </w:r>
      <w:r w:rsidRPr="00B87CAD">
        <w:rPr>
          <w:rStyle w:val="StyleUnderline"/>
          <w:rFonts w:asciiTheme="majorHAnsi" w:hAnsiTheme="majorHAnsi" w:cstheme="majorHAnsi"/>
          <w:color w:val="000000" w:themeColor="text1"/>
          <w:highlight w:val="cyan"/>
        </w:rPr>
        <w:t xml:space="preserve">heat waves that </w:t>
      </w:r>
      <w:r w:rsidRPr="00B87CAD">
        <w:rPr>
          <w:rStyle w:val="StyleUnderline"/>
          <w:rFonts w:asciiTheme="majorHAnsi" w:hAnsiTheme="majorHAnsi" w:cstheme="majorHAnsi"/>
          <w:color w:val="000000" w:themeColor="text1"/>
        </w:rPr>
        <w:t xml:space="preserve">can </w:t>
      </w:r>
      <w:r w:rsidRPr="00B87CAD">
        <w:rPr>
          <w:rStyle w:val="StyleUnderline"/>
          <w:rFonts w:asciiTheme="majorHAnsi" w:hAnsiTheme="majorHAnsi" w:cstheme="majorHAnsi"/>
          <w:color w:val="000000" w:themeColor="text1"/>
          <w:highlight w:val="cyan"/>
        </w:rPr>
        <w:t xml:space="preserve">kill tens of thousands </w:t>
      </w:r>
      <w:r w:rsidRPr="00B87CAD">
        <w:rPr>
          <w:rStyle w:val="StyleUnderline"/>
          <w:rFonts w:asciiTheme="majorHAnsi" w:hAnsiTheme="majorHAnsi" w:cstheme="majorHAnsi"/>
          <w:color w:val="000000" w:themeColor="text1"/>
        </w:rPr>
        <w:t>of people</w:t>
      </w:r>
      <w:r w:rsidRPr="00B87CAD">
        <w:rPr>
          <w:rFonts w:asciiTheme="majorHAnsi" w:hAnsiTheme="majorHAnsi" w:cstheme="majorHAnsi"/>
          <w:color w:val="000000" w:themeColor="text1"/>
          <w:sz w:val="12"/>
        </w:rPr>
        <w:t xml:space="preserve">, even in wealthy countries, </w:t>
      </w:r>
      <w:r w:rsidRPr="00B87CAD">
        <w:rPr>
          <w:rStyle w:val="StyleUnderline"/>
          <w:rFonts w:asciiTheme="majorHAnsi" w:hAnsiTheme="majorHAnsi" w:cstheme="majorHAnsi"/>
          <w:color w:val="000000" w:themeColor="text1"/>
        </w:rPr>
        <w:t>would become entirely unremarkable summer events on every continent but Antarctica</w:t>
      </w:r>
      <w:r w:rsidRPr="00B87CAD">
        <w:rPr>
          <w:rFonts w:asciiTheme="majorHAnsi" w:hAnsiTheme="majorHAnsi" w:cstheme="majorHAnsi"/>
          <w:color w:val="000000" w:themeColor="text1"/>
          <w:sz w:val="12"/>
        </w:rPr>
        <w:t xml:space="preserve">. </w:t>
      </w:r>
      <w:r w:rsidRPr="00B87CAD">
        <w:rPr>
          <w:rStyle w:val="StyleUnderline"/>
          <w:rFonts w:asciiTheme="majorHAnsi" w:hAnsiTheme="majorHAnsi" w:cstheme="majorHAnsi"/>
          <w:color w:val="000000" w:themeColor="text1"/>
        </w:rPr>
        <w:t xml:space="preserve">The heat would also </w:t>
      </w:r>
      <w:r w:rsidRPr="00B87CAD">
        <w:rPr>
          <w:rStyle w:val="StyleUnderline"/>
          <w:rFonts w:asciiTheme="majorHAnsi" w:hAnsiTheme="majorHAnsi" w:cstheme="majorHAnsi"/>
          <w:color w:val="000000" w:themeColor="text1"/>
          <w:highlight w:val="cyan"/>
        </w:rPr>
        <w:t xml:space="preserve">cause </w:t>
      </w:r>
      <w:r w:rsidRPr="00B87CAD">
        <w:rPr>
          <w:rStyle w:val="StyleUnderline"/>
          <w:rFonts w:asciiTheme="majorHAnsi" w:hAnsiTheme="majorHAnsi" w:cstheme="majorHAnsi"/>
          <w:color w:val="000000" w:themeColor="text1"/>
        </w:rPr>
        <w:t xml:space="preserve">staple </w:t>
      </w:r>
      <w:r w:rsidRPr="00B87CAD">
        <w:rPr>
          <w:rStyle w:val="StyleUnderline"/>
          <w:rFonts w:asciiTheme="majorHAnsi" w:hAnsiTheme="majorHAnsi" w:cstheme="majorHAnsi"/>
          <w:color w:val="000000" w:themeColor="text1"/>
          <w:highlight w:val="cyan"/>
        </w:rPr>
        <w:t xml:space="preserve">crops to suffer </w:t>
      </w:r>
      <w:r w:rsidRPr="00B87CAD">
        <w:rPr>
          <w:rStyle w:val="Emphasis"/>
          <w:rFonts w:asciiTheme="majorHAnsi" w:hAnsiTheme="majorHAnsi" w:cstheme="majorHAnsi"/>
          <w:color w:val="000000" w:themeColor="text1"/>
        </w:rPr>
        <w:t xml:space="preserve">dramatic yield </w:t>
      </w:r>
      <w:r w:rsidRPr="00B87CAD">
        <w:rPr>
          <w:rStyle w:val="Emphasis"/>
          <w:rFonts w:asciiTheme="majorHAnsi" w:hAnsiTheme="majorHAnsi" w:cstheme="majorHAnsi"/>
          <w:color w:val="000000" w:themeColor="text1"/>
          <w:highlight w:val="cyan"/>
        </w:rPr>
        <w:t>losses</w:t>
      </w:r>
      <w:r w:rsidRPr="00B87CAD">
        <w:rPr>
          <w:rStyle w:val="StyleUnderline"/>
          <w:rFonts w:asciiTheme="majorHAnsi" w:hAnsiTheme="majorHAnsi" w:cstheme="majorHAnsi"/>
          <w:color w:val="000000" w:themeColor="text1"/>
        </w:rPr>
        <w:t xml:space="preserve"> across the globe</w:t>
      </w:r>
      <w:r w:rsidRPr="00B87CAD">
        <w:rPr>
          <w:rFonts w:asciiTheme="majorHAnsi" w:hAnsiTheme="majorHAnsi" w:cstheme="majorHAnsi"/>
          <w:color w:val="000000" w:themeColor="text1"/>
          <w:sz w:val="12"/>
        </w:rPr>
        <w:t xml:space="preserve"> (it is possible that Indian wheat and U.S. could plummet by as much as 60 percent), this at a time </w:t>
      </w:r>
      <w:r w:rsidRPr="00B87CAD">
        <w:rPr>
          <w:rStyle w:val="StyleUnderline"/>
          <w:rFonts w:asciiTheme="majorHAnsi" w:hAnsiTheme="majorHAnsi" w:cstheme="majorHAnsi"/>
          <w:color w:val="000000" w:themeColor="text1"/>
          <w:highlight w:val="cyan"/>
        </w:rPr>
        <w:t xml:space="preserve">when demand will be surging </w:t>
      </w:r>
      <w:r w:rsidRPr="00B87CAD">
        <w:rPr>
          <w:rStyle w:val="StyleUnderline"/>
          <w:rFonts w:asciiTheme="majorHAnsi" w:hAnsiTheme="majorHAnsi" w:cstheme="majorHAnsi"/>
          <w:color w:val="000000" w:themeColor="text1"/>
        </w:rPr>
        <w:t>due to population growth and a growing demand for meat</w:t>
      </w:r>
      <w:r w:rsidRPr="00B87CAD">
        <w:rPr>
          <w:rFonts w:asciiTheme="majorHAnsi" w:hAnsiTheme="majorHAnsi" w:cstheme="majorHAnsi"/>
          <w:color w:val="000000" w:themeColor="text1"/>
          <w:sz w:val="12"/>
        </w:rPr>
        <w:t xml:space="preserve">. And since crops will be facing not just heat stress but also extreme events such as wide-ranging droughts, flooding, or pest outbreaks, the </w:t>
      </w:r>
      <w:r w:rsidRPr="00B87CAD">
        <w:rPr>
          <w:rStyle w:val="StyleUnderline"/>
          <w:rFonts w:asciiTheme="majorHAnsi" w:hAnsiTheme="majorHAnsi" w:cstheme="majorHAnsi"/>
          <w:color w:val="000000" w:themeColor="text1"/>
        </w:rPr>
        <w:t>losses could easily turn out to be more severe than the models have predicted</w:t>
      </w:r>
      <w:r w:rsidRPr="00B87CAD">
        <w:rPr>
          <w:rFonts w:asciiTheme="majorHAnsi" w:hAnsiTheme="majorHAnsi" w:cstheme="majorHAnsi"/>
          <w:color w:val="000000" w:themeColor="text1"/>
          <w:sz w:val="12"/>
        </w:rPr>
        <w:t xml:space="preserve">. </w:t>
      </w:r>
      <w:r w:rsidRPr="00B87CAD">
        <w:rPr>
          <w:rStyle w:val="StyleUnderline"/>
          <w:rFonts w:asciiTheme="majorHAnsi" w:hAnsiTheme="majorHAnsi" w:cstheme="majorHAnsi"/>
          <w:color w:val="000000" w:themeColor="text1"/>
        </w:rPr>
        <w:t>When you add ruinous hurricanes, raging wildfires, fisheries collapses, widespread disruptions to water supplies, extinctions, and globe-trotting diseases to the mix, it indeed becomes</w:t>
      </w:r>
      <w:r w:rsidRPr="00B87CAD">
        <w:rPr>
          <w:rStyle w:val="StyleUnderline"/>
          <w:rFonts w:asciiTheme="majorHAnsi" w:hAnsiTheme="majorHAnsi" w:cstheme="majorHAnsi"/>
          <w:color w:val="000000" w:themeColor="text1"/>
          <w:highlight w:val="cyan"/>
        </w:rPr>
        <w:t xml:space="preserve"> difficult to imagine that a peaceful, </w:t>
      </w:r>
      <w:r w:rsidRPr="00B87CAD">
        <w:rPr>
          <w:rStyle w:val="StyleUnderline"/>
          <w:rFonts w:asciiTheme="majorHAnsi" w:hAnsiTheme="majorHAnsi" w:cstheme="majorHAnsi"/>
          <w:color w:val="000000" w:themeColor="text1"/>
        </w:rPr>
        <w:t xml:space="preserve">ordered </w:t>
      </w:r>
      <w:r w:rsidRPr="00B87CAD">
        <w:rPr>
          <w:rStyle w:val="StyleUnderline"/>
          <w:rFonts w:asciiTheme="majorHAnsi" w:hAnsiTheme="majorHAnsi" w:cstheme="majorHAnsi"/>
          <w:color w:val="000000" w:themeColor="text1"/>
          <w:highlight w:val="cyan"/>
        </w:rPr>
        <w:t>society could be sustained</w:t>
      </w:r>
      <w:r w:rsidRPr="00B87CAD">
        <w:rPr>
          <w:rFonts w:asciiTheme="majorHAnsi" w:hAnsiTheme="majorHAnsi" w:cstheme="majorHAnsi"/>
          <w:color w:val="000000" w:themeColor="text1"/>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87CAD">
        <w:rPr>
          <w:rStyle w:val="StyleUnderline"/>
          <w:rFonts w:asciiTheme="majorHAnsi" w:hAnsiTheme="majorHAnsi" w:cstheme="majorHAnsi"/>
          <w:color w:val="000000" w:themeColor="text1"/>
        </w:rPr>
        <w:t>4 degrees could bring about a number of extremely dangerous feedback loops</w:t>
      </w:r>
      <w:r w:rsidRPr="00B87CAD">
        <w:rPr>
          <w:rFonts w:asciiTheme="majorHAnsi" w:hAnsiTheme="majorHAnsi" w:cstheme="majorHAnsi"/>
          <w:color w:val="000000" w:themeColor="text1"/>
          <w:sz w:val="12"/>
        </w:rPr>
        <w:t xml:space="preserve">—an Arctic that is regularly ice-free in September, for instance, or, according to one recent study, </w:t>
      </w:r>
      <w:r w:rsidRPr="00B87CAD">
        <w:rPr>
          <w:rStyle w:val="StyleUnderline"/>
          <w:rFonts w:asciiTheme="majorHAnsi" w:hAnsiTheme="majorHAnsi" w:cstheme="majorHAnsi"/>
          <w:color w:val="000000" w:themeColor="text1"/>
        </w:rPr>
        <w:t>global vegetation that is too saturated to act as a reliable “sink</w:t>
      </w:r>
      <w:r w:rsidRPr="00B87CAD">
        <w:rPr>
          <w:rFonts w:asciiTheme="majorHAnsi" w:hAnsiTheme="majorHAnsi" w:cstheme="majorHAnsi"/>
          <w:color w:val="000000" w:themeColor="text1"/>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B87CAD">
        <w:rPr>
          <w:rStyle w:val="StyleUnderline"/>
          <w:rFonts w:asciiTheme="majorHAnsi" w:hAnsiTheme="majorHAnsi" w:cstheme="majorHAnsi"/>
          <w:color w:val="000000" w:themeColor="text1"/>
        </w:rPr>
        <w:t xml:space="preserve">plenty of mainstream analysts think that </w:t>
      </w:r>
      <w:r w:rsidRPr="00B87CAD">
        <w:rPr>
          <w:rFonts w:asciiTheme="majorHAnsi" w:hAnsiTheme="majorHAnsi" w:cstheme="majorHAnsi"/>
          <w:color w:val="000000" w:themeColor="text1"/>
          <w:sz w:val="12"/>
        </w:rPr>
        <w:t xml:space="preserve">on our current emissions trajectory, </w:t>
      </w:r>
      <w:r w:rsidRPr="00B87CAD">
        <w:rPr>
          <w:rStyle w:val="StyleUnderline"/>
          <w:rFonts w:asciiTheme="majorHAnsi" w:hAnsiTheme="majorHAnsi" w:cstheme="majorHAnsi"/>
          <w:color w:val="000000" w:themeColor="text1"/>
        </w:rPr>
        <w:t xml:space="preserve">we are headed for </w:t>
      </w:r>
      <w:r w:rsidRPr="00B87CAD">
        <w:rPr>
          <w:rStyle w:val="Emphasis"/>
          <w:rFonts w:asciiTheme="majorHAnsi" w:hAnsiTheme="majorHAnsi" w:cstheme="majorHAnsi"/>
          <w:color w:val="000000" w:themeColor="text1"/>
        </w:rPr>
        <w:t>even more than 4 degrees</w:t>
      </w:r>
      <w:r w:rsidRPr="00B87CAD">
        <w:rPr>
          <w:rStyle w:val="StyleUnderline"/>
          <w:rFonts w:asciiTheme="majorHAnsi" w:hAnsiTheme="majorHAnsi" w:cstheme="majorHAnsi"/>
          <w:color w:val="000000" w:themeColor="text1"/>
        </w:rPr>
        <w:t xml:space="preserve"> of warming</w:t>
      </w:r>
      <w:r w:rsidRPr="00B87CAD">
        <w:rPr>
          <w:rFonts w:asciiTheme="majorHAnsi" w:hAnsiTheme="majorHAnsi" w:cstheme="majorHAnsi"/>
          <w:color w:val="000000" w:themeColor="text1"/>
          <w:sz w:val="12"/>
        </w:rPr>
        <w:t xml:space="preserve">. In 2011, the usually staid International Energy Agency (IEA) issued a report predicting that </w:t>
      </w:r>
      <w:r w:rsidRPr="00B87CAD">
        <w:rPr>
          <w:rStyle w:val="StyleUnderline"/>
          <w:rFonts w:asciiTheme="majorHAnsi" w:hAnsiTheme="majorHAnsi" w:cstheme="majorHAnsi"/>
          <w:color w:val="000000" w:themeColor="text1"/>
        </w:rPr>
        <w:t>we are actually on track for 6 degrees Celsius</w:t>
      </w:r>
      <w:r w:rsidRPr="00B87CAD">
        <w:rPr>
          <w:rFonts w:asciiTheme="majorHAnsi" w:hAnsiTheme="majorHAnsi" w:cstheme="majorHAnsi"/>
          <w:color w:val="000000" w:themeColor="text1"/>
          <w:sz w:val="12"/>
        </w:rPr>
        <w:t xml:space="preserve">—10.8 degrees Fahrenheit—of warming. And as the IEA’s chief economist put it: “Everybody, even the school children, knows that </w:t>
      </w:r>
      <w:r w:rsidRPr="00B87CAD">
        <w:rPr>
          <w:rStyle w:val="StyleUnderline"/>
          <w:rFonts w:asciiTheme="majorHAnsi" w:hAnsiTheme="majorHAnsi" w:cstheme="majorHAnsi"/>
          <w:color w:val="000000" w:themeColor="text1"/>
          <w:highlight w:val="cyan"/>
        </w:rPr>
        <w:t xml:space="preserve">this will have catastrophic implications </w:t>
      </w:r>
      <w:r w:rsidRPr="00B87CAD">
        <w:rPr>
          <w:rStyle w:val="StyleUnderline"/>
          <w:rFonts w:asciiTheme="majorHAnsi" w:hAnsiTheme="majorHAnsi" w:cstheme="majorHAnsi"/>
          <w:color w:val="000000" w:themeColor="text1"/>
        </w:rPr>
        <w:t>for all of us</w:t>
      </w:r>
      <w:r w:rsidRPr="00B87CAD">
        <w:rPr>
          <w:rFonts w:asciiTheme="majorHAnsi" w:hAnsiTheme="majorHAnsi" w:cstheme="majorHAnsi"/>
          <w:color w:val="000000" w:themeColor="text1"/>
          <w:sz w:val="12"/>
        </w:rPr>
        <w:t xml:space="preserve">.” (The evidence indicates that </w:t>
      </w:r>
      <w:r w:rsidRPr="00B87CAD">
        <w:rPr>
          <w:rStyle w:val="StyleUnderline"/>
          <w:rFonts w:asciiTheme="majorHAnsi" w:hAnsiTheme="majorHAnsi" w:cstheme="majorHAnsi"/>
          <w:color w:val="000000" w:themeColor="text1"/>
        </w:rPr>
        <w:t>6 degrees of warming is likely to set in motion several major tipping points</w:t>
      </w:r>
      <w:r w:rsidRPr="00B87CAD">
        <w:rPr>
          <w:rFonts w:asciiTheme="majorHAnsi" w:hAnsiTheme="majorHAnsi" w:cstheme="majorHAnsi"/>
          <w:color w:val="000000" w:themeColor="text1"/>
          <w:sz w:val="12"/>
        </w:rPr>
        <w:t xml:space="preserve">—not only slower ones such as the aforementioned breakdown of the West Antarctic ice sheet, but possibly more abrupt ones, </w:t>
      </w:r>
      <w:r w:rsidRPr="00B87CAD">
        <w:rPr>
          <w:rStyle w:val="StyleUnderline"/>
          <w:rFonts w:asciiTheme="majorHAnsi" w:hAnsiTheme="majorHAnsi" w:cstheme="majorHAnsi"/>
          <w:color w:val="000000" w:themeColor="text1"/>
        </w:rPr>
        <w:t>like</w:t>
      </w:r>
      <w:r w:rsidRPr="00B87CAD">
        <w:rPr>
          <w:rFonts w:asciiTheme="majorHAnsi" w:hAnsiTheme="majorHAnsi" w:cstheme="majorHAnsi"/>
          <w:color w:val="000000" w:themeColor="text1"/>
          <w:sz w:val="12"/>
        </w:rPr>
        <w:t xml:space="preserve"> </w:t>
      </w:r>
      <w:r w:rsidRPr="00B87CAD">
        <w:rPr>
          <w:rStyle w:val="StyleUnderline"/>
          <w:rFonts w:asciiTheme="majorHAnsi" w:hAnsiTheme="majorHAnsi" w:cstheme="majorHAnsi"/>
          <w:color w:val="000000" w:themeColor="text1"/>
        </w:rPr>
        <w:t>massive releases of methane from Arctic permafrost</w:t>
      </w:r>
      <w:r w:rsidRPr="00B87CAD">
        <w:rPr>
          <w:rFonts w:asciiTheme="majorHAnsi" w:hAnsiTheme="majorHAnsi" w:cstheme="majorHAnsi"/>
          <w:color w:val="000000" w:themeColor="text1"/>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B87CAD">
        <w:rPr>
          <w:rStyle w:val="StyleUnderline"/>
          <w:rFonts w:asciiTheme="majorHAnsi" w:hAnsiTheme="majorHAnsi" w:cstheme="majorHAnsi"/>
          <w:color w:val="000000" w:themeColor="text1"/>
        </w:rPr>
        <w:t xml:space="preserve">climate change has become </w:t>
      </w:r>
      <w:r w:rsidRPr="00B87CAD">
        <w:rPr>
          <w:rStyle w:val="StyleUnderline"/>
          <w:rFonts w:asciiTheme="majorHAnsi" w:hAnsiTheme="majorHAnsi" w:cstheme="majorHAnsi"/>
          <w:color w:val="000000" w:themeColor="text1"/>
          <w:highlight w:val="cyan"/>
        </w:rPr>
        <w:t xml:space="preserve">an </w:t>
      </w:r>
      <w:r w:rsidRPr="00B87CAD">
        <w:rPr>
          <w:rStyle w:val="Emphasis"/>
          <w:rFonts w:asciiTheme="majorHAnsi" w:hAnsiTheme="majorHAnsi" w:cstheme="majorHAnsi"/>
          <w:color w:val="000000" w:themeColor="text1"/>
          <w:highlight w:val="cyan"/>
        </w:rPr>
        <w:t>existential crisis for the human species</w:t>
      </w:r>
      <w:r w:rsidRPr="00B87CAD">
        <w:rPr>
          <w:rFonts w:asciiTheme="majorHAnsi" w:hAnsiTheme="majorHAnsi" w:cstheme="majorHAnsi"/>
          <w:color w:val="000000" w:themeColor="text1"/>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B87CAD">
        <w:rPr>
          <w:rStyle w:val="StyleUnderline"/>
          <w:rFonts w:asciiTheme="majorHAnsi" w:hAnsiTheme="majorHAnsi" w:cstheme="majorHAnsi"/>
          <w:color w:val="000000" w:themeColor="text1"/>
        </w:rPr>
        <w:t>Climatologists</w:t>
      </w:r>
      <w:r w:rsidRPr="00B87CAD">
        <w:rPr>
          <w:rFonts w:asciiTheme="majorHAnsi" w:hAnsiTheme="majorHAnsi" w:cstheme="majorHAnsi"/>
          <w:color w:val="000000" w:themeColor="text1"/>
          <w:sz w:val="12"/>
        </w:rPr>
        <w:t xml:space="preserve">, like other scientists, </w:t>
      </w:r>
      <w:r w:rsidRPr="00B87CAD">
        <w:rPr>
          <w:rStyle w:val="StyleUnderline"/>
          <w:rFonts w:asciiTheme="majorHAnsi" w:hAnsiTheme="majorHAnsi" w:cstheme="majorHAnsi"/>
          <w:color w:val="000000" w:themeColor="text1"/>
        </w:rPr>
        <w:t>tend to be a stolid group. We are not given to theatrical rantings</w:t>
      </w:r>
      <w:r w:rsidRPr="00B87CAD">
        <w:rPr>
          <w:rFonts w:asciiTheme="majorHAnsi" w:hAnsiTheme="majorHAnsi" w:cstheme="majorHAnsi"/>
          <w:color w:val="000000" w:themeColor="text1"/>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87CAD">
        <w:rPr>
          <w:rStyle w:val="Emphasis"/>
          <w:rFonts w:asciiTheme="majorHAnsi" w:hAnsiTheme="majorHAnsi" w:cstheme="majorHAnsi"/>
          <w:color w:val="000000" w:themeColor="text1"/>
        </w:rPr>
        <w:t>all of us</w:t>
      </w:r>
      <w:r w:rsidRPr="00B87CAD">
        <w:rPr>
          <w:rFonts w:asciiTheme="majorHAnsi" w:hAnsiTheme="majorHAnsi" w:cstheme="majorHAnsi"/>
          <w:color w:val="000000" w:themeColor="text1"/>
          <w:sz w:val="12"/>
        </w:rPr>
        <w:t xml:space="preserve"> </w:t>
      </w:r>
      <w:r w:rsidRPr="00B87CAD">
        <w:rPr>
          <w:rStyle w:val="StyleUnderline"/>
          <w:rFonts w:asciiTheme="majorHAnsi" w:hAnsiTheme="majorHAnsi" w:cstheme="majorHAnsi"/>
          <w:color w:val="000000" w:themeColor="text1"/>
        </w:rPr>
        <w:t xml:space="preserve">are now convinced that global warming poses a </w:t>
      </w:r>
      <w:r w:rsidRPr="00B87CAD">
        <w:rPr>
          <w:rStyle w:val="Emphasis"/>
          <w:rFonts w:asciiTheme="majorHAnsi" w:hAnsiTheme="majorHAnsi" w:cstheme="majorHAnsi"/>
          <w:color w:val="000000" w:themeColor="text1"/>
        </w:rPr>
        <w:t>clear and present danger to civilization</w:t>
      </w:r>
      <w:r w:rsidRPr="00B87CAD">
        <w:rPr>
          <w:rFonts w:asciiTheme="majorHAnsi" w:hAnsiTheme="majorHAnsi" w:cstheme="majorHAnsi"/>
          <w:color w:val="000000" w:themeColor="text1"/>
          <w:sz w:val="12"/>
        </w:rPr>
        <w:t>.”</w:t>
      </w:r>
    </w:p>
    <w:p w14:paraId="2B44915B" w14:textId="77777777" w:rsidR="002E7C39" w:rsidRPr="00B87CAD" w:rsidRDefault="002E7C39" w:rsidP="002E7C39">
      <w:pPr>
        <w:pStyle w:val="Heading3"/>
        <w:rPr>
          <w:rFonts w:asciiTheme="majorHAnsi" w:hAnsiTheme="majorHAnsi" w:cstheme="majorHAnsi"/>
          <w:color w:val="000000" w:themeColor="text1"/>
        </w:rPr>
      </w:pPr>
      <w:r w:rsidRPr="00B87CAD">
        <w:rPr>
          <w:rFonts w:asciiTheme="majorHAnsi" w:hAnsiTheme="majorHAnsi" w:cstheme="majorHAnsi"/>
          <w:color w:val="000000" w:themeColor="text1"/>
        </w:rPr>
        <w:lastRenderedPageBreak/>
        <w:t>1AC—Plan</w:t>
      </w:r>
    </w:p>
    <w:p w14:paraId="252DFB5D" w14:textId="7827A8F3"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 xml:space="preserve">Resolved: States </w:t>
      </w:r>
      <w:r w:rsidR="004B7816" w:rsidRPr="00B87CAD">
        <w:rPr>
          <w:rFonts w:asciiTheme="majorHAnsi" w:hAnsiTheme="majorHAnsi" w:cstheme="majorHAnsi"/>
          <w:color w:val="000000" w:themeColor="text1"/>
        </w:rPr>
        <w:t xml:space="preserve">ought to ratify </w:t>
      </w:r>
      <w:r w:rsidRPr="00B87CAD">
        <w:rPr>
          <w:rFonts w:asciiTheme="majorHAnsi" w:hAnsiTheme="majorHAnsi" w:cstheme="majorHAnsi"/>
          <w:color w:val="000000" w:themeColor="text1"/>
        </w:rPr>
        <w:t>the Moon Treaty</w:t>
      </w:r>
    </w:p>
    <w:p w14:paraId="7010E49E" w14:textId="77777777" w:rsidR="002E7C39" w:rsidRPr="00B87CAD" w:rsidRDefault="002E7C39" w:rsidP="002E7C39">
      <w:pPr>
        <w:rPr>
          <w:rFonts w:asciiTheme="majorHAnsi" w:hAnsiTheme="majorHAnsi" w:cstheme="majorHAnsi"/>
          <w:color w:val="000000" w:themeColor="text1"/>
        </w:rPr>
      </w:pPr>
      <w:r w:rsidRPr="00B87CAD">
        <w:rPr>
          <w:rFonts w:asciiTheme="majorHAnsi" w:hAnsiTheme="majorHAnsi" w:cstheme="majorHAnsi"/>
          <w:b/>
          <w:bCs/>
          <w:color w:val="000000" w:themeColor="text1"/>
          <w:sz w:val="26"/>
          <w:szCs w:val="26"/>
        </w:rPr>
        <w:t>Mallick and Rajagopalan 19</w:t>
      </w:r>
      <w:r w:rsidRPr="00B87CAD">
        <w:rPr>
          <w:rFonts w:asciiTheme="majorHAnsi" w:hAnsiTheme="majorHAnsi" w:cstheme="majorHAnsi"/>
          <w:color w:val="000000" w:themeColor="text1"/>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B87CAD">
        <w:rPr>
          <w:rFonts w:asciiTheme="majorHAnsi" w:hAnsiTheme="majorHAnsi" w:cstheme="majorHAnsi"/>
          <w:color w:val="000000" w:themeColor="text1"/>
        </w:rPr>
        <w:br/>
        <w:t xml:space="preserve">A third possible option is to </w:t>
      </w:r>
      <w:r w:rsidRPr="00B87CAD">
        <w:rPr>
          <w:rStyle w:val="StyleUnderline"/>
          <w:rFonts w:asciiTheme="majorHAnsi" w:hAnsiTheme="majorHAnsi" w:cstheme="majorHAnsi"/>
          <w:color w:val="000000" w:themeColor="text1"/>
        </w:rPr>
        <w:t xml:space="preserve">get a larger global </w:t>
      </w:r>
      <w:r w:rsidRPr="00B87CAD">
        <w:rPr>
          <w:rStyle w:val="StyleUnderline"/>
          <w:rFonts w:asciiTheme="majorHAnsi" w:hAnsiTheme="majorHAnsi" w:cstheme="majorHAnsi"/>
          <w:color w:val="000000" w:themeColor="text1"/>
          <w:highlight w:val="green"/>
        </w:rPr>
        <w:t>endorsement of</w:t>
      </w:r>
      <w:r w:rsidRPr="00B87CAD">
        <w:rPr>
          <w:rStyle w:val="StyleUnderline"/>
          <w:rFonts w:asciiTheme="majorHAnsi" w:hAnsiTheme="majorHAnsi" w:cstheme="majorHAnsi"/>
          <w:color w:val="000000" w:themeColor="text1"/>
        </w:rPr>
        <w:t xml:space="preserve"> the Moon Treaty</w:t>
      </w:r>
      <w:r w:rsidRPr="00B87CAD">
        <w:rPr>
          <w:rFonts w:asciiTheme="majorHAnsi" w:hAnsiTheme="majorHAnsi" w:cstheme="majorHAnsi"/>
          <w:color w:val="000000" w:themeColor="text1"/>
        </w:rPr>
        <w:t xml:space="preserve">, which highlights the common heritage of mankind. </w:t>
      </w:r>
      <w:r w:rsidRPr="00B87CAD">
        <w:rPr>
          <w:rStyle w:val="StyleUnderline"/>
          <w:rFonts w:asciiTheme="majorHAnsi" w:hAnsiTheme="majorHAnsi" w:cstheme="majorHAnsi"/>
          <w:color w:val="000000" w:themeColor="text1"/>
          <w:highlight w:val="green"/>
        </w:rPr>
        <w:t>The Moon Treaty</w:t>
      </w:r>
      <w:r w:rsidRPr="00B87CAD">
        <w:rPr>
          <w:rStyle w:val="StyleUnderline"/>
          <w:rFonts w:asciiTheme="majorHAnsi" w:hAnsiTheme="majorHAnsi" w:cstheme="majorHAnsi"/>
          <w:color w:val="000000" w:themeColor="text1"/>
        </w:rPr>
        <w:t xml:space="preserve"> is important as it addresses a "loophole" of the OST "</w:t>
      </w:r>
      <w:r w:rsidRPr="00B87CAD">
        <w:rPr>
          <w:rStyle w:val="StyleUnderline"/>
          <w:rFonts w:asciiTheme="majorHAnsi" w:hAnsiTheme="majorHAnsi" w:cstheme="majorHAnsi"/>
          <w:color w:val="000000" w:themeColor="text1"/>
          <w:highlight w:val="green"/>
        </w:rPr>
        <w:t>by banning any ownership of any extraterrestrial property by any organization or private person</w:t>
      </w:r>
      <w:r w:rsidRPr="00B87CAD">
        <w:rPr>
          <w:rStyle w:val="StyleUnderline"/>
          <w:rFonts w:asciiTheme="majorHAnsi" w:hAnsiTheme="majorHAnsi" w:cstheme="majorHAnsi"/>
          <w:color w:val="000000" w:themeColor="text1"/>
        </w:rPr>
        <w:t>, unless that organization is international and governmental</w:t>
      </w:r>
      <w:r w:rsidRPr="00B87CAD">
        <w:rPr>
          <w:rFonts w:asciiTheme="majorHAnsi" w:hAnsiTheme="majorHAnsi" w:cstheme="majorHAnsi"/>
          <w:color w:val="000000" w:themeColor="text1"/>
        </w:rPr>
        <w:t>."</w:t>
      </w:r>
      <w:hyperlink r:id="rId36" w:anchor="_edn64" w:history="1">
        <w:r w:rsidRPr="00B87CAD">
          <w:rPr>
            <w:rStyle w:val="Hyperlink"/>
            <w:rFonts w:asciiTheme="majorHAnsi" w:hAnsiTheme="majorHAnsi" w:cstheme="majorHAnsi"/>
            <w:color w:val="000000" w:themeColor="text1"/>
          </w:rPr>
          <w:t>~~[lxiv~~]</w:t>
        </w:r>
      </w:hyperlink>
      <w:r w:rsidRPr="00B87CAD">
        <w:rPr>
          <w:rFonts w:asciiTheme="majorHAnsi" w:hAnsiTheme="majorHAnsi" w:cstheme="majorHAnsi"/>
          <w:color w:val="000000" w:themeColor="text1"/>
        </w:rPr>
        <w:t xml:space="preserve"> But </w:t>
      </w:r>
      <w:r w:rsidRPr="00B87CAD">
        <w:rPr>
          <w:rStyle w:val="StyleUnderline"/>
          <w:rFonts w:asciiTheme="majorHAnsi" w:hAnsiTheme="majorHAnsi" w:cstheme="majorHAnsi"/>
          <w:color w:val="000000" w:themeColor="text1"/>
        </w:rPr>
        <w:t>the fact that it has been endorsed only by a handful of countries makes it a "failure" from the international law perspective</w:t>
      </w:r>
      <w:r w:rsidRPr="00B87CAD">
        <w:rPr>
          <w:rFonts w:asciiTheme="majorHAnsi" w:hAnsiTheme="majorHAnsi" w:cstheme="majorHAnsi"/>
          <w:color w:val="000000" w:themeColor="text1"/>
        </w:rPr>
        <w:t>.</w:t>
      </w:r>
      <w:hyperlink r:id="rId37" w:anchor="_edn65" w:history="1">
        <w:r w:rsidRPr="00B87CAD">
          <w:rPr>
            <w:rStyle w:val="Hyperlink"/>
            <w:rFonts w:asciiTheme="majorHAnsi" w:hAnsiTheme="majorHAnsi" w:cstheme="majorHAnsi"/>
            <w:color w:val="000000" w:themeColor="text1"/>
          </w:rPr>
          <w:t>~~[lxv~~]</w:t>
        </w:r>
      </w:hyperlink>
      <w:r w:rsidRPr="00B87CAD">
        <w:rPr>
          <w:rFonts w:asciiTheme="majorHAnsi" w:hAnsiTheme="majorHAnsi" w:cstheme="majorHAnsi"/>
          <w:color w:val="000000" w:themeColor="text1"/>
        </w:rPr>
        <w:t xml:space="preserve"> Nevertheless, </w:t>
      </w:r>
      <w:r w:rsidRPr="00B87CAD">
        <w:rPr>
          <w:rStyle w:val="StyleUnderline"/>
          <w:rFonts w:asciiTheme="majorHAnsi" w:hAnsiTheme="majorHAnsi" w:cstheme="majorHAnsi"/>
          <w:color w:val="000000" w:themeColor="text1"/>
        </w:rPr>
        <w:t xml:space="preserve">efforts must be made to strengthen the support base for the Moon Agreement given the potential </w:t>
      </w:r>
      <w:r w:rsidRPr="00B87CAD">
        <w:rPr>
          <w:rStyle w:val="StyleUnderline"/>
          <w:rFonts w:asciiTheme="majorHAnsi" w:hAnsiTheme="majorHAnsi" w:cstheme="majorHAnsi"/>
          <w:color w:val="000000" w:themeColor="text1"/>
          <w:highlight w:val="green"/>
        </w:rPr>
        <w:t xml:space="preserve">pitfalls of </w:t>
      </w:r>
      <w:r w:rsidRPr="00B87CAD">
        <w:rPr>
          <w:rStyle w:val="StyleUnderline"/>
          <w:rFonts w:asciiTheme="majorHAnsi" w:hAnsiTheme="majorHAnsi" w:cstheme="majorHAnsi"/>
          <w:color w:val="000000" w:themeColor="text1"/>
        </w:rPr>
        <w:t xml:space="preserve">resource extraction and </w:t>
      </w:r>
      <w:r w:rsidRPr="00B87CAD">
        <w:rPr>
          <w:rStyle w:val="StyleUnderline"/>
          <w:rFonts w:asciiTheme="majorHAnsi" w:hAnsiTheme="majorHAnsi" w:cstheme="majorHAnsi"/>
          <w:color w:val="000000" w:themeColor="text1"/>
          <w:highlight w:val="green"/>
        </w:rPr>
        <w:t>space minin</w:t>
      </w:r>
      <w:r w:rsidRPr="00B87CAD">
        <w:rPr>
          <w:rStyle w:val="StyleUnderline"/>
          <w:rFonts w:asciiTheme="majorHAnsi" w:hAnsiTheme="majorHAnsi" w:cstheme="majorHAnsi"/>
          <w:color w:val="000000" w:themeColor="text1"/>
        </w:rPr>
        <w:t>g activities in outer space</w:t>
      </w:r>
      <w:r w:rsidRPr="00B87CAD">
        <w:rPr>
          <w:rFonts w:asciiTheme="majorHAnsi" w:hAnsiTheme="majorHAnsi" w:cstheme="majorHAnsi"/>
          <w:color w:val="000000" w:themeColor="text1"/>
        </w:rPr>
        <w:t xml:space="preserve">. Signatories to the Moon Treaty can </w:t>
      </w:r>
      <w:r w:rsidRPr="00B87CAD">
        <w:rPr>
          <w:rStyle w:val="StyleUnderline"/>
          <w:rFonts w:asciiTheme="majorHAnsi" w:hAnsiTheme="majorHAnsi" w:cstheme="majorHAnsi"/>
          <w:color w:val="000000" w:themeColor="text1"/>
        </w:rPr>
        <w:t>take the lead within multilateral platforms such as the UN to debate the usefulness of the treaty in the changed context of technological advancements and new geopolitical dynamics</w:t>
      </w:r>
      <w:r w:rsidRPr="00B87CAD">
        <w:rPr>
          <w:rFonts w:asciiTheme="majorHAnsi" w:hAnsiTheme="majorHAnsi" w:cstheme="majorHAnsi"/>
          <w:color w:val="000000" w:themeColor="text1"/>
        </w:rPr>
        <w:t>, and potentially find compromises where there are disagreements.</w:t>
      </w:r>
    </w:p>
    <w:p w14:paraId="2ED7D49D"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 xml:space="preserve">The plan </w:t>
      </w:r>
      <w:r w:rsidRPr="00B87CAD">
        <w:rPr>
          <w:rFonts w:asciiTheme="majorHAnsi" w:hAnsiTheme="majorHAnsi" w:cstheme="majorHAnsi"/>
          <w:color w:val="000000" w:themeColor="text1"/>
          <w:u w:val="single"/>
        </w:rPr>
        <w:t>clarifies</w:t>
      </w:r>
      <w:r w:rsidRPr="00B87CAD">
        <w:rPr>
          <w:rFonts w:asciiTheme="majorHAnsi" w:hAnsiTheme="majorHAnsi" w:cstheme="majorHAnsi"/>
          <w:color w:val="000000" w:themeColor="text1"/>
        </w:rPr>
        <w:t xml:space="preserve"> customary law to </w:t>
      </w:r>
      <w:r w:rsidRPr="00B87CAD">
        <w:rPr>
          <w:rFonts w:asciiTheme="majorHAnsi" w:hAnsiTheme="majorHAnsi" w:cstheme="majorHAnsi"/>
          <w:color w:val="000000" w:themeColor="text1"/>
          <w:u w:val="single"/>
        </w:rPr>
        <w:t>ban</w:t>
      </w:r>
      <w:r w:rsidRPr="00B87CAD">
        <w:rPr>
          <w:rFonts w:asciiTheme="majorHAnsi" w:hAnsiTheme="majorHAnsi" w:cstheme="majorHAnsi"/>
          <w:color w:val="000000" w:themeColor="text1"/>
        </w:rPr>
        <w:t xml:space="preserve"> private satellite </w:t>
      </w:r>
      <w:r w:rsidRPr="00B87CAD">
        <w:rPr>
          <w:rFonts w:asciiTheme="majorHAnsi" w:hAnsiTheme="majorHAnsi" w:cstheme="majorHAnsi"/>
          <w:color w:val="000000" w:themeColor="text1"/>
          <w:u w:val="single"/>
        </w:rPr>
        <w:t>mega</w:t>
      </w:r>
      <w:r w:rsidRPr="00B87CAD">
        <w:rPr>
          <w:rFonts w:asciiTheme="majorHAnsi" w:hAnsiTheme="majorHAnsi" w:cstheme="majorHAnsi"/>
          <w:color w:val="000000" w:themeColor="text1"/>
        </w:rPr>
        <w:t xml:space="preserve">-constellations that </w:t>
      </w:r>
      <w:r w:rsidRPr="00B87CAD">
        <w:rPr>
          <w:rFonts w:asciiTheme="majorHAnsi" w:hAnsiTheme="majorHAnsi" w:cstheme="majorHAnsi"/>
          <w:color w:val="000000" w:themeColor="text1"/>
          <w:u w:val="single"/>
        </w:rPr>
        <w:t>appropriate</w:t>
      </w:r>
      <w:r w:rsidRPr="00B87CAD">
        <w:rPr>
          <w:rFonts w:asciiTheme="majorHAnsi" w:hAnsiTheme="majorHAnsi" w:cstheme="majorHAnsi"/>
          <w:color w:val="000000" w:themeColor="text1"/>
        </w:rPr>
        <w:t xml:space="preserve"> Low Earth Orbit and solves </w:t>
      </w:r>
      <w:r w:rsidRPr="00B87CAD">
        <w:rPr>
          <w:rFonts w:asciiTheme="majorHAnsi" w:hAnsiTheme="majorHAnsi" w:cstheme="majorHAnsi"/>
          <w:color w:val="000000" w:themeColor="text1"/>
          <w:u w:val="single"/>
        </w:rPr>
        <w:t>otherwise detrimental</w:t>
      </w:r>
      <w:r w:rsidRPr="00B87CAD">
        <w:rPr>
          <w:rFonts w:asciiTheme="majorHAnsi" w:hAnsiTheme="majorHAnsi" w:cstheme="majorHAnsi"/>
          <w:color w:val="000000" w:themeColor="text1"/>
        </w:rPr>
        <w:t xml:space="preserve"> space debris.</w:t>
      </w:r>
    </w:p>
    <w:p w14:paraId="29045391" w14:textId="77777777" w:rsidR="002E7C39" w:rsidRPr="00B87CAD" w:rsidRDefault="002E7C39" w:rsidP="002E7C39">
      <w:pPr>
        <w:rPr>
          <w:rFonts w:asciiTheme="majorHAnsi" w:hAnsiTheme="majorHAnsi" w:cstheme="majorHAnsi"/>
          <w:color w:val="000000" w:themeColor="text1"/>
        </w:rPr>
      </w:pPr>
      <w:r w:rsidRPr="00B87CAD">
        <w:rPr>
          <w:rStyle w:val="Style13ptBold"/>
          <w:rFonts w:asciiTheme="majorHAnsi" w:hAnsiTheme="majorHAnsi" w:cstheme="majorHAnsi"/>
          <w:color w:val="000000" w:themeColor="text1"/>
        </w:rPr>
        <w:t>Johnson 20</w:t>
      </w:r>
      <w:r w:rsidRPr="00B87CAD">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8" w:history="1">
        <w:r w:rsidRPr="00B87CAD">
          <w:rPr>
            <w:rStyle w:val="Hyperlink"/>
            <w:rFonts w:asciiTheme="majorHAnsi" w:hAnsiTheme="majorHAnsi" w:cstheme="majorHAnsi"/>
            <w:color w:val="000000" w:themeColor="text1"/>
          </w:rPr>
          <w:t>https://swfound.org/media/206951/johnson2020_referenceworkentry_thelegalstatusofmegaleoconstel.pdf</w:t>
        </w:r>
      </w:hyperlink>
      <w:r w:rsidRPr="00B87CAD">
        <w:rPr>
          <w:rFonts w:asciiTheme="majorHAnsi" w:hAnsiTheme="majorHAnsi" w:cstheme="majorHAnsi"/>
          <w:color w:val="000000" w:themeColor="text1"/>
        </w:rPr>
        <w:t>] brett</w:t>
      </w:r>
    </w:p>
    <w:p w14:paraId="2606B4EC" w14:textId="77777777" w:rsidR="002E7C39" w:rsidRPr="00B87CAD" w:rsidRDefault="002E7C39" w:rsidP="002E7C39">
      <w:pPr>
        <w:rPr>
          <w:rStyle w:val="Emphasis"/>
          <w:rFonts w:asciiTheme="majorHAnsi" w:hAnsiTheme="majorHAnsi" w:cstheme="majorHAnsi"/>
          <w:color w:val="000000" w:themeColor="text1"/>
        </w:rPr>
      </w:pPr>
      <w:r w:rsidRPr="00B87CAD">
        <w:rPr>
          <w:rFonts w:asciiTheme="majorHAnsi" w:hAnsiTheme="majorHAnsi" w:cstheme="majorHAnsi"/>
          <w:color w:val="000000" w:themeColor="text1"/>
          <w:sz w:val="16"/>
        </w:rPr>
        <w:t xml:space="preserve">Yes, </w:t>
      </w:r>
      <w:r w:rsidRPr="00B87CAD">
        <w:rPr>
          <w:rStyle w:val="Emphasis"/>
          <w:rFonts w:asciiTheme="majorHAnsi" w:hAnsiTheme="majorHAnsi" w:cstheme="majorHAnsi"/>
          <w:color w:val="000000" w:themeColor="text1"/>
        </w:rPr>
        <w:t>This Is Impermissible Appropriation</w:t>
      </w:r>
    </w:p>
    <w:p w14:paraId="6A579401"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rPr>
        <w:t>Article II of the</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O</w:t>
      </w:r>
      <w:r w:rsidRPr="00B87CAD">
        <w:rPr>
          <w:rFonts w:asciiTheme="majorHAnsi" w:hAnsiTheme="majorHAnsi" w:cstheme="majorHAnsi"/>
          <w:color w:val="000000" w:themeColor="text1"/>
          <w:sz w:val="16"/>
        </w:rPr>
        <w:t xml:space="preserve">uter </w:t>
      </w:r>
      <w:r w:rsidRPr="00B87CAD">
        <w:rPr>
          <w:rStyle w:val="Emphasis"/>
          <w:rFonts w:asciiTheme="majorHAnsi" w:hAnsiTheme="majorHAnsi" w:cstheme="majorHAnsi"/>
          <w:color w:val="000000" w:themeColor="text1"/>
        </w:rPr>
        <w:t>S</w:t>
      </w:r>
      <w:r w:rsidRPr="00B87CAD">
        <w:rPr>
          <w:rFonts w:asciiTheme="majorHAnsi" w:hAnsiTheme="majorHAnsi" w:cstheme="majorHAnsi"/>
          <w:color w:val="000000" w:themeColor="text1"/>
          <w:sz w:val="16"/>
        </w:rPr>
        <w:t xml:space="preserve">pace </w:t>
      </w:r>
      <w:r w:rsidRPr="00B87CAD">
        <w:rPr>
          <w:rStyle w:val="Emphasis"/>
          <w:rFonts w:asciiTheme="majorHAnsi" w:hAnsiTheme="majorHAnsi" w:cstheme="majorHAnsi"/>
          <w:color w:val="000000" w:themeColor="text1"/>
        </w:rPr>
        <w:t>T</w:t>
      </w:r>
      <w:r w:rsidRPr="00B87CAD">
        <w:rPr>
          <w:rFonts w:asciiTheme="majorHAnsi" w:hAnsiTheme="majorHAnsi" w:cstheme="majorHAnsi"/>
          <w:color w:val="000000" w:themeColor="text1"/>
          <w:sz w:val="16"/>
        </w:rPr>
        <w:t xml:space="preserve">reaty, discussed above, </w:t>
      </w:r>
      <w:r w:rsidRPr="00B87CAD">
        <w:rPr>
          <w:rStyle w:val="StyleUnderline"/>
          <w:rFonts w:asciiTheme="majorHAnsi" w:hAnsiTheme="majorHAnsi" w:cstheme="majorHAnsi"/>
          <w:color w:val="000000" w:themeColor="text1"/>
        </w:rPr>
        <w:t>is clear</w:t>
      </w:r>
      <w:r w:rsidRPr="00B87CAD">
        <w:rPr>
          <w:rFonts w:asciiTheme="majorHAnsi" w:hAnsiTheme="majorHAnsi" w:cstheme="majorHAnsi"/>
          <w:color w:val="000000" w:themeColor="text1"/>
          <w:sz w:val="16"/>
        </w:rPr>
        <w:t xml:space="preserve"> on the point </w:t>
      </w:r>
      <w:r w:rsidRPr="00B87CAD">
        <w:rPr>
          <w:rStyle w:val="StyleUnderline"/>
          <w:rFonts w:asciiTheme="majorHAnsi" w:hAnsiTheme="majorHAnsi" w:cstheme="majorHAnsi"/>
          <w:color w:val="000000" w:themeColor="text1"/>
        </w:rPr>
        <w:t xml:space="preserve">that the </w:t>
      </w:r>
      <w:r w:rsidRPr="00B87CAD">
        <w:rPr>
          <w:rStyle w:val="Emphasis"/>
          <w:rFonts w:asciiTheme="majorHAnsi" w:hAnsiTheme="majorHAnsi" w:cstheme="majorHAnsi"/>
          <w:color w:val="000000" w:themeColor="text1"/>
          <w:highlight w:val="green"/>
        </w:rPr>
        <w:t>appropriation of outer space</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including</w:t>
      </w:r>
      <w:r w:rsidRPr="00B87CAD">
        <w:rPr>
          <w:rFonts w:asciiTheme="majorHAnsi" w:hAnsiTheme="majorHAnsi" w:cstheme="majorHAnsi"/>
          <w:color w:val="000000" w:themeColor="text1"/>
          <w:sz w:val="16"/>
        </w:rPr>
        <w:t xml:space="preserve"> the appropriation </w:t>
      </w:r>
      <w:r w:rsidRPr="00B87CAD">
        <w:rPr>
          <w:rStyle w:val="StyleUnderline"/>
          <w:rFonts w:asciiTheme="majorHAnsi" w:hAnsiTheme="majorHAnsi" w:cstheme="majorHAnsi"/>
          <w:color w:val="000000" w:themeColor="text1"/>
        </w:rPr>
        <w:t>of</w:t>
      </w:r>
      <w:r w:rsidRPr="00B87CAD">
        <w:rPr>
          <w:rFonts w:asciiTheme="majorHAnsi" w:hAnsiTheme="majorHAnsi" w:cstheme="majorHAnsi"/>
          <w:color w:val="000000" w:themeColor="text1"/>
          <w:sz w:val="16"/>
        </w:rPr>
        <w:t xml:space="preserve"> either </w:t>
      </w:r>
      <w:r w:rsidRPr="00B87CAD">
        <w:rPr>
          <w:rStyle w:val="Emphasis"/>
          <w:rFonts w:asciiTheme="majorHAnsi" w:hAnsiTheme="majorHAnsi" w:cstheme="majorHAnsi"/>
          <w:color w:val="000000" w:themeColor="text1"/>
          <w:highlight w:val="green"/>
        </w:rPr>
        <w:t>void space</w:t>
      </w:r>
      <w:r w:rsidRPr="00B87CAD">
        <w:rPr>
          <w:rStyle w:val="StyleUnderline"/>
          <w:rFonts w:asciiTheme="majorHAnsi" w:hAnsiTheme="majorHAnsi" w:cstheme="majorHAnsi"/>
          <w:color w:val="000000" w:themeColor="text1"/>
        </w:rPr>
        <w:t xml:space="preserve"> or of celestial bodies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highlight w:val="green"/>
        </w:rPr>
        <w:t>is</w:t>
      </w:r>
      <w:r w:rsidRPr="00B87CAD">
        <w:rPr>
          <w:rFonts w:asciiTheme="majorHAnsi" w:hAnsiTheme="majorHAnsi" w:cstheme="majorHAnsi"/>
          <w:color w:val="000000" w:themeColor="text1"/>
          <w:sz w:val="16"/>
        </w:rPr>
        <w:t xml:space="preserve"> an </w:t>
      </w:r>
      <w:r w:rsidRPr="00B87CAD">
        <w:rPr>
          <w:rStyle w:val="Emphasis"/>
          <w:rFonts w:asciiTheme="majorHAnsi" w:hAnsiTheme="majorHAnsi" w:cstheme="majorHAnsi"/>
          <w:color w:val="000000" w:themeColor="text1"/>
          <w:highlight w:val="green"/>
        </w:rPr>
        <w:t>impermissible</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and</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lastRenderedPageBreak/>
        <w:t>prohibited</w:t>
      </w:r>
      <w:r w:rsidRPr="00B87CAD">
        <w:rPr>
          <w:rFonts w:asciiTheme="majorHAnsi" w:hAnsiTheme="majorHAnsi" w:cstheme="majorHAnsi"/>
          <w:color w:val="000000" w:themeColor="text1"/>
          <w:sz w:val="16"/>
        </w:rPr>
        <w:t xml:space="preserve"> action </w:t>
      </w:r>
      <w:r w:rsidRPr="00B87CAD">
        <w:rPr>
          <w:rStyle w:val="Emphasis"/>
          <w:rFonts w:asciiTheme="majorHAnsi" w:hAnsiTheme="majorHAnsi" w:cstheme="majorHAnsi"/>
          <w:color w:val="000000" w:themeColor="text1"/>
        </w:rPr>
        <w:t>under international law</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No means</w:t>
      </w:r>
      <w:r w:rsidRPr="00B87CAD">
        <w:rPr>
          <w:rStyle w:val="StyleUnderline"/>
          <w:rFonts w:asciiTheme="majorHAnsi" w:hAnsiTheme="majorHAnsi" w:cstheme="majorHAnsi"/>
          <w:color w:val="000000" w:themeColor="text1"/>
        </w:rPr>
        <w:t xml:space="preserve"> or methods of </w:t>
      </w:r>
      <w:r w:rsidRPr="00B87CAD">
        <w:rPr>
          <w:rStyle w:val="Emphasis"/>
          <w:rFonts w:asciiTheme="majorHAnsi" w:hAnsiTheme="majorHAnsi" w:cstheme="majorHAnsi"/>
          <w:color w:val="000000" w:themeColor="text1"/>
        </w:rPr>
        <w:t>possession</w:t>
      </w:r>
      <w:r w:rsidRPr="00B87CAD">
        <w:rPr>
          <w:rStyle w:val="StyleUnderline"/>
          <w:rFonts w:asciiTheme="majorHAnsi" w:hAnsiTheme="majorHAnsi" w:cstheme="majorHAnsi"/>
          <w:color w:val="000000" w:themeColor="text1"/>
        </w:rPr>
        <w:t xml:space="preserve"> of outer space will legitimize the </w:t>
      </w:r>
      <w:r w:rsidRPr="00B87CAD">
        <w:rPr>
          <w:rStyle w:val="Emphasis"/>
          <w:rFonts w:asciiTheme="majorHAnsi" w:hAnsiTheme="majorHAnsi" w:cstheme="majorHAnsi"/>
          <w:color w:val="000000" w:themeColor="text1"/>
        </w:rPr>
        <w:t>appropriation</w:t>
      </w:r>
      <w:r w:rsidRPr="00B87CAD">
        <w:rPr>
          <w:rStyle w:val="StyleUnderline"/>
          <w:rFonts w:asciiTheme="majorHAnsi" w:hAnsiTheme="majorHAnsi" w:cstheme="majorHAnsi"/>
          <w:color w:val="000000" w:themeColor="text1"/>
        </w:rPr>
        <w:t xml:space="preserve"> or ownership of outer space, or subsections thereof</w:t>
      </w:r>
      <w:r w:rsidRPr="00B87CAD">
        <w:rPr>
          <w:rFonts w:asciiTheme="majorHAnsi" w:hAnsiTheme="majorHAnsi" w:cstheme="majorHAnsi"/>
          <w:color w:val="000000" w:themeColor="text1"/>
          <w:sz w:val="16"/>
        </w:rPr>
        <w:t>.</w:t>
      </w:r>
    </w:p>
    <w:p w14:paraId="3CD5D523"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Excludes Others</w:t>
      </w:r>
    </w:p>
    <w:p w14:paraId="725E7355"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The </w:t>
      </w:r>
      <w:r w:rsidRPr="00B87CAD">
        <w:rPr>
          <w:rStyle w:val="Emphasis"/>
          <w:rFonts w:asciiTheme="majorHAnsi" w:hAnsiTheme="majorHAnsi" w:cstheme="majorHAnsi"/>
          <w:color w:val="000000" w:themeColor="text1"/>
          <w:highlight w:val="green"/>
        </w:rPr>
        <w:t>constellations</w:t>
      </w:r>
      <w:r w:rsidRPr="00B87CAD">
        <w:rPr>
          <w:rFonts w:asciiTheme="majorHAnsi" w:hAnsiTheme="majorHAnsi" w:cstheme="majorHAnsi"/>
          <w:color w:val="000000" w:themeColor="text1"/>
          <w:sz w:val="16"/>
        </w:rPr>
        <w:t xml:space="preserve"> above, because they seem to </w:t>
      </w:r>
      <w:r w:rsidRPr="00B87CAD">
        <w:rPr>
          <w:rStyle w:val="StyleUnderline"/>
          <w:rFonts w:asciiTheme="majorHAnsi" w:hAnsiTheme="majorHAnsi" w:cstheme="majorHAnsi"/>
          <w:color w:val="000000" w:themeColor="text1"/>
        </w:rPr>
        <w:t>so overwhelmingly possess particular orbits through the use of multiple satellites to occupy orbital planes</w:t>
      </w:r>
      <w:r w:rsidRPr="00B87CAD">
        <w:rPr>
          <w:rFonts w:asciiTheme="majorHAnsi" w:hAnsiTheme="majorHAnsi" w:cstheme="majorHAnsi"/>
          <w:color w:val="000000" w:themeColor="text1"/>
          <w:sz w:val="16"/>
        </w:rPr>
        <w:t xml:space="preserve">, and </w:t>
      </w:r>
      <w:r w:rsidRPr="00B87CAD">
        <w:rPr>
          <w:rStyle w:val="StyleUnderline"/>
          <w:rFonts w:asciiTheme="majorHAnsi" w:hAnsiTheme="majorHAnsi" w:cstheme="majorHAnsi"/>
          <w:color w:val="000000" w:themeColor="text1"/>
        </w:rPr>
        <w:t xml:space="preserve">in a manner that </w:t>
      </w:r>
      <w:r w:rsidRPr="00B87CAD">
        <w:rPr>
          <w:rStyle w:val="Emphasis"/>
          <w:rFonts w:asciiTheme="majorHAnsi" w:hAnsiTheme="majorHAnsi" w:cstheme="majorHAnsi"/>
          <w:color w:val="000000" w:themeColor="text1"/>
          <w:highlight w:val="green"/>
        </w:rPr>
        <w:t>precludes other actors</w:t>
      </w:r>
      <w:r w:rsidRPr="00B87CAD">
        <w:rPr>
          <w:rStyle w:val="StyleUnderline"/>
          <w:rFonts w:asciiTheme="majorHAnsi" w:hAnsiTheme="majorHAnsi" w:cstheme="majorHAnsi"/>
          <w:color w:val="000000" w:themeColor="text1"/>
        </w:rPr>
        <w:t xml:space="preserve"> from using those exact planes, </w:t>
      </w:r>
      <w:r w:rsidRPr="00B87CAD">
        <w:rPr>
          <w:rStyle w:val="StyleUnderline"/>
          <w:rFonts w:asciiTheme="majorHAnsi" w:hAnsiTheme="majorHAnsi" w:cstheme="majorHAnsi"/>
          <w:color w:val="000000" w:themeColor="text1"/>
          <w:highlight w:val="green"/>
        </w:rPr>
        <w:t>constitute</w:t>
      </w:r>
      <w:r w:rsidRPr="00B87CAD">
        <w:rPr>
          <w:rStyle w:val="StyleUnderline"/>
          <w:rFonts w:asciiTheme="majorHAnsi" w:hAnsiTheme="majorHAnsi" w:cstheme="majorHAnsi"/>
          <w:color w:val="000000" w:themeColor="text1"/>
        </w:rPr>
        <w:t xml:space="preserve"> an </w:t>
      </w:r>
      <w:r w:rsidRPr="00B87CAD">
        <w:rPr>
          <w:rStyle w:val="Emphasis"/>
          <w:rFonts w:asciiTheme="majorHAnsi" w:hAnsiTheme="majorHAnsi" w:cstheme="majorHAnsi"/>
          <w:color w:val="000000" w:themeColor="text1"/>
          <w:highlight w:val="green"/>
        </w:rPr>
        <w:t>appropriation</w:t>
      </w:r>
      <w:r w:rsidRPr="00B87CAD">
        <w:rPr>
          <w:rStyle w:val="StyleUnderline"/>
          <w:rFonts w:asciiTheme="majorHAnsi" w:hAnsiTheme="majorHAnsi" w:cstheme="majorHAnsi"/>
          <w:color w:val="000000" w:themeColor="text1"/>
        </w:rPr>
        <w:t xml:space="preserve"> of those orbits</w:t>
      </w:r>
      <w:r w:rsidRPr="00B87CAD">
        <w:rPr>
          <w:rFonts w:asciiTheme="majorHAnsi" w:hAnsiTheme="majorHAnsi" w:cstheme="majorHAnsi"/>
          <w:color w:val="000000" w:themeColor="text1"/>
          <w:sz w:val="16"/>
        </w:rPr>
        <w:t xml:space="preserve">. While the access to outer space is nonrivalrous – in the sense that anyone with the technological capacity to launch space objects can therefore explore space – it is also true that </w:t>
      </w:r>
      <w:r w:rsidRPr="00B87CAD">
        <w:rPr>
          <w:rStyle w:val="Emphasis"/>
          <w:rFonts w:asciiTheme="majorHAnsi" w:hAnsiTheme="majorHAnsi" w:cstheme="majorHAnsi"/>
          <w:color w:val="000000" w:themeColor="text1"/>
        </w:rPr>
        <w:t>orbits closer to Earth are unique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and when any actor utilizes that orbit to such an extent to these proposed </w:t>
      </w:r>
      <w:r w:rsidRPr="00B87CAD">
        <w:rPr>
          <w:rStyle w:val="Emphasis"/>
          <w:rFonts w:asciiTheme="majorHAnsi" w:hAnsiTheme="majorHAnsi" w:cstheme="majorHAnsi"/>
          <w:color w:val="000000" w:themeColor="text1"/>
        </w:rPr>
        <w:t>constellations</w:t>
      </w:r>
      <w:r w:rsidRPr="00B87CAD">
        <w:rPr>
          <w:rStyle w:val="StyleUnderline"/>
          <w:rFonts w:asciiTheme="majorHAnsi" w:hAnsiTheme="majorHAnsi" w:cstheme="majorHAnsi"/>
          <w:color w:val="000000" w:themeColor="text1"/>
        </w:rPr>
        <w:t xml:space="preserve"> will, it means that other actors simply cannot go there</w:t>
      </w:r>
      <w:r w:rsidRPr="00B87CAD">
        <w:rPr>
          <w:rFonts w:asciiTheme="majorHAnsi" w:hAnsiTheme="majorHAnsi" w:cstheme="majorHAnsi"/>
          <w:color w:val="000000" w:themeColor="text1"/>
          <w:sz w:val="16"/>
        </w:rPr>
        <w:t>.</w:t>
      </w:r>
    </w:p>
    <w:p w14:paraId="2C7B78FE"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rPr>
        <w:t xml:space="preserve">To allow </w:t>
      </w:r>
      <w:r w:rsidRPr="00B87CAD">
        <w:rPr>
          <w:rStyle w:val="Emphasis"/>
          <w:rFonts w:asciiTheme="majorHAnsi" w:hAnsiTheme="majorHAnsi" w:cstheme="majorHAnsi"/>
          <w:color w:val="000000" w:themeColor="text1"/>
        </w:rPr>
        <w:t>SpaceX</w:t>
      </w:r>
      <w:r w:rsidRPr="00B87CAD">
        <w:rPr>
          <w:rFonts w:asciiTheme="majorHAnsi" w:hAnsiTheme="majorHAnsi" w:cstheme="majorHAnsi"/>
          <w:color w:val="000000" w:themeColor="text1"/>
          <w:sz w:val="16"/>
        </w:rPr>
        <w:t xml:space="preserve">, for example, </w:t>
      </w:r>
      <w:r w:rsidRPr="00B87CAD">
        <w:rPr>
          <w:rStyle w:val="StyleUnderline"/>
          <w:rFonts w:asciiTheme="majorHAnsi" w:hAnsiTheme="majorHAnsi" w:cstheme="majorHAnsi"/>
          <w:color w:val="000000" w:themeColor="text1"/>
          <w:highlight w:val="green"/>
        </w:rPr>
        <w:t>to</w:t>
      </w:r>
      <w:r w:rsidRPr="00B87CAD">
        <w:rPr>
          <w:rStyle w:val="StyleUnderline"/>
          <w:rFonts w:asciiTheme="majorHAnsi" w:hAnsiTheme="majorHAnsi" w:cstheme="majorHAnsi"/>
          <w:color w:val="000000" w:themeColor="text1"/>
        </w:rPr>
        <w:t xml:space="preserve"> so </w:t>
      </w:r>
      <w:r w:rsidRPr="00B87CAD">
        <w:rPr>
          <w:rStyle w:val="StyleUnderline"/>
          <w:rFonts w:asciiTheme="majorHAnsi" w:hAnsiTheme="majorHAnsi" w:cstheme="majorHAnsi"/>
          <w:color w:val="000000" w:themeColor="text1"/>
          <w:highlight w:val="green"/>
        </w:rPr>
        <w:t xml:space="preserve">overwhelmingly occupy a </w:t>
      </w:r>
      <w:r w:rsidRPr="00B87CAD">
        <w:rPr>
          <w:rStyle w:val="Emphasis"/>
          <w:rFonts w:asciiTheme="majorHAnsi" w:hAnsiTheme="majorHAnsi" w:cstheme="majorHAnsi"/>
          <w:color w:val="000000" w:themeColor="text1"/>
          <w:highlight w:val="green"/>
        </w:rPr>
        <w:t>number of altitudes</w:t>
      </w:r>
      <w:r w:rsidRPr="00B87CAD">
        <w:rPr>
          <w:rStyle w:val="StyleUnderline"/>
          <w:rFonts w:asciiTheme="majorHAnsi" w:hAnsiTheme="majorHAnsi" w:cstheme="majorHAnsi"/>
          <w:color w:val="000000" w:themeColor="text1"/>
        </w:rPr>
        <w:t xml:space="preserve"> with so many of their spacecraft</w:t>
      </w:r>
      <w:r w:rsidRPr="00B87CAD">
        <w:rPr>
          <w:rFonts w:asciiTheme="majorHAnsi" w:hAnsiTheme="majorHAnsi" w:cstheme="majorHAnsi"/>
          <w:color w:val="000000" w:themeColor="text1"/>
          <w:sz w:val="16"/>
        </w:rPr>
        <w:t xml:space="preserve">, essentially </w:t>
      </w:r>
      <w:r w:rsidRPr="00B87CAD">
        <w:rPr>
          <w:rStyle w:val="StyleUnderline"/>
          <w:rFonts w:asciiTheme="majorHAnsi" w:hAnsiTheme="majorHAnsi" w:cstheme="majorHAnsi"/>
          <w:color w:val="000000" w:themeColor="text1"/>
          <w:highlight w:val="green"/>
        </w:rPr>
        <w:t>means that SpaceX will</w:t>
      </w:r>
      <w:r w:rsidRPr="00B87CAD">
        <w:rPr>
          <w:rStyle w:val="StyleUnderline"/>
          <w:rFonts w:asciiTheme="majorHAnsi" w:hAnsiTheme="majorHAnsi" w:cstheme="majorHAnsi"/>
          <w:color w:val="000000" w:themeColor="text1"/>
        </w:rPr>
        <w:t xml:space="preserve"> henceforth </w:t>
      </w:r>
      <w:r w:rsidRPr="00B87CAD">
        <w:rPr>
          <w:rStyle w:val="StyleUnderline"/>
          <w:rFonts w:asciiTheme="majorHAnsi" w:hAnsiTheme="majorHAnsi" w:cstheme="majorHAnsi"/>
          <w:color w:val="000000" w:themeColor="text1"/>
          <w:highlight w:val="green"/>
        </w:rPr>
        <w:t xml:space="preserve">be the </w:t>
      </w:r>
      <w:r w:rsidRPr="00B87CAD">
        <w:rPr>
          <w:rStyle w:val="Emphasis"/>
          <w:rFonts w:asciiTheme="majorHAnsi" w:hAnsiTheme="majorHAnsi" w:cstheme="majorHAnsi"/>
          <w:color w:val="000000" w:themeColor="text1"/>
          <w:highlight w:val="green"/>
        </w:rPr>
        <w:t>sole owner</w:t>
      </w:r>
      <w:r w:rsidRPr="00B87CAD">
        <w:rPr>
          <w:rStyle w:val="StyleUnderline"/>
          <w:rFonts w:asciiTheme="majorHAnsi" w:hAnsiTheme="majorHAnsi" w:cstheme="majorHAnsi"/>
          <w:color w:val="000000" w:themeColor="text1"/>
        </w:rPr>
        <w:t xml:space="preserve"> and user of that orbit</w:t>
      </w:r>
      <w:r w:rsidRPr="00B87CAD">
        <w:rPr>
          <w:rFonts w:asciiTheme="majorHAnsi" w:hAnsiTheme="majorHAnsi" w:cstheme="majorHAnsi"/>
          <w:color w:val="000000" w:themeColor="text1"/>
          <w:sz w:val="16"/>
        </w:rPr>
        <w:t xml:space="preserve"> (at least until their satellites are removed). </w:t>
      </w:r>
      <w:r w:rsidRPr="00B87CAD">
        <w:rPr>
          <w:rStyle w:val="StyleUnderline"/>
          <w:rFonts w:asciiTheme="majorHAnsi" w:hAnsiTheme="majorHAnsi" w:cstheme="majorHAnsi"/>
          <w:color w:val="000000" w:themeColor="text1"/>
        </w:rPr>
        <w:t>No other actors can realistically</w:t>
      </w:r>
      <w:r w:rsidRPr="00B87CAD">
        <w:rPr>
          <w:rFonts w:asciiTheme="majorHAnsi" w:hAnsiTheme="majorHAnsi" w:cstheme="majorHAnsi"/>
          <w:color w:val="000000" w:themeColor="text1"/>
          <w:sz w:val="16"/>
        </w:rPr>
        <w:t xml:space="preserve"> expect to </w:t>
      </w:r>
      <w:r w:rsidRPr="00B87CAD">
        <w:rPr>
          <w:rStyle w:val="Emphasis"/>
          <w:rFonts w:asciiTheme="majorHAnsi" w:hAnsiTheme="majorHAnsi" w:cstheme="majorHAnsi"/>
          <w:color w:val="000000" w:themeColor="text1"/>
        </w:rPr>
        <w:t>operate</w:t>
      </w:r>
      <w:r w:rsidRPr="00B87CAD">
        <w:rPr>
          <w:rStyle w:val="StyleUnderline"/>
          <w:rFonts w:asciiTheme="majorHAnsi" w:hAnsiTheme="majorHAnsi" w:cstheme="majorHAnsi"/>
          <w:color w:val="000000" w:themeColor="text1"/>
        </w:rPr>
        <w:t xml:space="preserve"> there</w:t>
      </w:r>
      <w:r w:rsidRPr="00B87CAD">
        <w:rPr>
          <w:rFonts w:asciiTheme="majorHAnsi" w:hAnsiTheme="majorHAnsi" w:cstheme="majorHAnsi"/>
          <w:color w:val="000000" w:themeColor="text1"/>
          <w:sz w:val="16"/>
        </w:rPr>
        <w:t xml:space="preserve"> until that time. No other operator would dare run the risk of possible collision with so many other spacecraft in that orbit. Consequently, </w:t>
      </w:r>
      <w:r w:rsidRPr="00B87CAD">
        <w:rPr>
          <w:rStyle w:val="StyleUnderline"/>
          <w:rFonts w:asciiTheme="majorHAnsi" w:hAnsiTheme="majorHAnsi" w:cstheme="majorHAnsi"/>
          <w:color w:val="000000" w:themeColor="text1"/>
        </w:rPr>
        <w:t>the sole occupant will be SpaceX</w:t>
      </w:r>
      <w:r w:rsidRPr="00B87CAD">
        <w:rPr>
          <w:rFonts w:asciiTheme="majorHAnsi" w:hAnsiTheme="majorHAnsi" w:cstheme="majorHAnsi"/>
          <w:color w:val="000000" w:themeColor="text1"/>
          <w:sz w:val="16"/>
        </w:rPr>
        <w:t xml:space="preserve">, and if “possession is 9/10th of the law,” </w:t>
      </w:r>
      <w:r w:rsidRPr="00B87CAD">
        <w:rPr>
          <w:rStyle w:val="StyleUnderline"/>
          <w:rFonts w:asciiTheme="majorHAnsi" w:hAnsiTheme="majorHAnsi" w:cstheme="majorHAnsi"/>
          <w:color w:val="000000" w:themeColor="text1"/>
        </w:rPr>
        <w:t>then SpaceX appears to be the owner of that orbit</w:t>
      </w:r>
      <w:r w:rsidRPr="00B87CAD">
        <w:rPr>
          <w:rFonts w:asciiTheme="majorHAnsi" w:hAnsiTheme="majorHAnsi" w:cstheme="majorHAnsi"/>
          <w:color w:val="000000" w:themeColor="text1"/>
          <w:sz w:val="16"/>
        </w:rPr>
        <w:t>.</w:t>
      </w:r>
    </w:p>
    <w:p w14:paraId="17DD7E85"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Done Without Coordination</w:t>
      </w:r>
    </w:p>
    <w:p w14:paraId="274B6A6B"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33E43E5"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Governments Are Ultimately Implicated</w:t>
      </w:r>
    </w:p>
    <w:p w14:paraId="56BF646F"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As we know, under international space law, </w:t>
      </w:r>
      <w:r w:rsidRPr="00B87CAD">
        <w:rPr>
          <w:rStyle w:val="StyleUnderline"/>
          <w:rFonts w:asciiTheme="majorHAnsi" w:hAnsiTheme="majorHAnsi" w:cstheme="majorHAnsi"/>
          <w:color w:val="000000" w:themeColor="text1"/>
        </w:rPr>
        <w:t>what a nongovernmental entity does, a State is responsible for</w:t>
      </w:r>
      <w:r w:rsidRPr="00B87CAD">
        <w:rPr>
          <w:rFonts w:asciiTheme="majorHAnsi" w:hAnsiTheme="majorHAnsi" w:cstheme="majorHAnsi"/>
          <w:color w:val="000000" w:themeColor="text1"/>
          <w:sz w:val="16"/>
        </w:rPr>
        <w:t xml:space="preserve">. Article VI of the Outer Space Treaty requires that at least one State authorize and supervise its nongovernmental entities and assure their continuing compliance with international law. As such, </w:t>
      </w:r>
      <w:r w:rsidRPr="00B87CAD">
        <w:rPr>
          <w:rStyle w:val="StyleUnderline"/>
          <w:rFonts w:asciiTheme="majorHAnsi" w:hAnsiTheme="majorHAnsi" w:cstheme="majorHAnsi"/>
          <w:color w:val="000000" w:themeColor="text1"/>
        </w:rPr>
        <w:t>the prohibition on nonappropriation imposed upon States</w:t>
      </w:r>
      <w:r w:rsidRPr="00B87CAD">
        <w:rPr>
          <w:rFonts w:asciiTheme="majorHAnsi" w:hAnsiTheme="majorHAnsi" w:cstheme="majorHAnsi"/>
          <w:color w:val="000000" w:themeColor="text1"/>
          <w:sz w:val="16"/>
        </w:rPr>
        <w:t xml:space="preserve"> under Article II of the Outer Space Treaty </w:t>
      </w:r>
      <w:r w:rsidRPr="00B87CAD">
        <w:rPr>
          <w:rStyle w:val="Emphasis"/>
          <w:rFonts w:asciiTheme="majorHAnsi" w:hAnsiTheme="majorHAnsi" w:cstheme="majorHAnsi"/>
          <w:color w:val="000000" w:themeColor="text1"/>
        </w:rPr>
        <w:t>applies equally to nongovernmental private entities such as SpaceX</w:t>
      </w:r>
      <w:r w:rsidRPr="00B87CAD">
        <w:rPr>
          <w:rFonts w:asciiTheme="majorHAnsi" w:hAnsiTheme="majorHAnsi" w:cstheme="majorHAnsi"/>
          <w:color w:val="000000" w:themeColor="text1"/>
          <w:sz w:val="16"/>
        </w:rPr>
        <w:t>.</w:t>
      </w:r>
    </w:p>
    <w:p w14:paraId="077CD1AA" w14:textId="77777777" w:rsidR="002E7C39" w:rsidRPr="00B87CAD" w:rsidRDefault="002E7C39" w:rsidP="002E7C39">
      <w:pPr>
        <w:rPr>
          <w:rFonts w:asciiTheme="majorHAnsi" w:hAnsiTheme="majorHAnsi" w:cstheme="majorHAnsi"/>
          <w:color w:val="000000" w:themeColor="text1"/>
        </w:rPr>
      </w:pPr>
      <w:r w:rsidRPr="00B87CAD">
        <w:rPr>
          <w:rFonts w:asciiTheme="majorHAnsi" w:hAnsiTheme="majorHAnsi" w:cstheme="majorHAnsi"/>
          <w:color w:val="000000" w:themeColor="text1"/>
        </w:rPr>
        <w:t xml:space="preserve">Nevertheless, </w:t>
      </w:r>
      <w:r w:rsidRPr="00B87CAD">
        <w:rPr>
          <w:rStyle w:val="StyleUnderline"/>
          <w:rFonts w:asciiTheme="majorHAnsi" w:hAnsiTheme="majorHAnsi" w:cstheme="majorHAnsi"/>
          <w:color w:val="000000" w:themeColor="text1"/>
        </w:rPr>
        <w:t>through the launching and bringing into use of the Starlink constellation, SpaceX will be the sole occupant, and thereby, possessor, both fact and in law, of 550 km, 1100 km, 1130 km, 1275 km, and 1325 km above our planet</w:t>
      </w:r>
      <w:r w:rsidRPr="00B87CAD">
        <w:rPr>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rPr>
        <w:t>or whatever orbits they finally come to occupy</w:t>
      </w:r>
      <w:r w:rsidRPr="00B87CAD">
        <w:rPr>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rPr>
        <w:t>The same is true for the other operators of these large constellations which will be solely occupying entire orbits</w:t>
      </w:r>
      <w:r w:rsidRPr="00B87CAD">
        <w:rPr>
          <w:rFonts w:asciiTheme="majorHAnsi" w:hAnsiTheme="majorHAnsi" w:cstheme="majorHAnsi"/>
          <w:color w:val="000000" w:themeColor="text1"/>
        </w:rPr>
        <w:t>.</w:t>
      </w:r>
    </w:p>
    <w:p w14:paraId="5A842A58"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highlight w:val="green"/>
        </w:rPr>
        <w:t>Long-Term Occupation Constitutes Appropriation</w:t>
      </w:r>
    </w:p>
    <w:p w14:paraId="1B5945AB"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These </w:t>
      </w:r>
      <w:r w:rsidRPr="00B87CAD">
        <w:rPr>
          <w:rStyle w:val="StyleUnderline"/>
          <w:rFonts w:asciiTheme="majorHAnsi" w:hAnsiTheme="majorHAnsi" w:cstheme="majorHAnsi"/>
          <w:color w:val="000000" w:themeColor="text1"/>
        </w:rPr>
        <w:t>altitudes are additionally significant</w:t>
      </w:r>
      <w:r w:rsidRPr="00B87CAD">
        <w:rPr>
          <w:rFonts w:asciiTheme="majorHAnsi" w:hAnsiTheme="majorHAnsi" w:cstheme="majorHAnsi"/>
          <w:color w:val="000000" w:themeColor="text1"/>
          <w:sz w:val="16"/>
        </w:rPr>
        <w:t xml:space="preserve">, as nonfunctional spacecraft in orbits lower than around 500 km will re-enter the Earth’s atmosphere in months or a few years, but </w:t>
      </w:r>
      <w:r w:rsidRPr="00B87CAD">
        <w:rPr>
          <w:rStyle w:val="StyleUnderline"/>
          <w:rFonts w:asciiTheme="majorHAnsi" w:hAnsiTheme="majorHAnsi" w:cstheme="majorHAnsi"/>
          <w:color w:val="000000" w:themeColor="text1"/>
        </w:rPr>
        <w:t xml:space="preserve">the </w:t>
      </w:r>
      <w:r w:rsidRPr="00B87CAD">
        <w:rPr>
          <w:rStyle w:val="StyleUnderline"/>
          <w:rFonts w:asciiTheme="majorHAnsi" w:hAnsiTheme="majorHAnsi" w:cstheme="majorHAnsi"/>
          <w:color w:val="000000" w:themeColor="text1"/>
          <w:highlight w:val="green"/>
        </w:rPr>
        <w:t>altitudes</w:t>
      </w:r>
      <w:r w:rsidRPr="00B87CAD">
        <w:rPr>
          <w:rStyle w:val="StyleUnderline"/>
          <w:rFonts w:asciiTheme="majorHAnsi" w:hAnsiTheme="majorHAnsi" w:cstheme="majorHAnsi"/>
          <w:color w:val="000000" w:themeColor="text1"/>
        </w:rPr>
        <w:t xml:space="preserve"> selected for the Starlink constellation, while technologically desirable for their purposes, also </w:t>
      </w:r>
      <w:r w:rsidRPr="00B87CAD">
        <w:rPr>
          <w:rStyle w:val="StyleUnderline"/>
          <w:rFonts w:asciiTheme="majorHAnsi" w:hAnsiTheme="majorHAnsi" w:cstheme="majorHAnsi"/>
          <w:color w:val="000000" w:themeColor="text1"/>
          <w:highlight w:val="green"/>
        </w:rPr>
        <w:t>mean</w:t>
      </w:r>
      <w:r w:rsidRPr="00B87CAD">
        <w:rPr>
          <w:rStyle w:val="StyleUnderline"/>
          <w:rFonts w:asciiTheme="majorHAnsi" w:hAnsiTheme="majorHAnsi" w:cstheme="majorHAnsi"/>
          <w:color w:val="000000" w:themeColor="text1"/>
        </w:rPr>
        <w:t xml:space="preserve"> that </w:t>
      </w:r>
      <w:r w:rsidRPr="00B87CAD">
        <w:rPr>
          <w:rStyle w:val="StyleUnderline"/>
          <w:rFonts w:asciiTheme="majorHAnsi" w:hAnsiTheme="majorHAnsi" w:cstheme="majorHAnsi"/>
          <w:color w:val="000000" w:themeColor="text1"/>
          <w:highlight w:val="green"/>
        </w:rPr>
        <w:t>any spacecraft</w:t>
      </w:r>
      <w:r w:rsidRPr="00B87CAD">
        <w:rPr>
          <w:rStyle w:val="StyleUnderline"/>
          <w:rFonts w:asciiTheme="majorHAnsi" w:hAnsiTheme="majorHAnsi" w:cstheme="majorHAnsi"/>
          <w:color w:val="000000" w:themeColor="text1"/>
        </w:rPr>
        <w:t xml:space="preserve"> which are not de-orbited from these regions </w:t>
      </w:r>
      <w:r w:rsidRPr="00B87CAD">
        <w:rPr>
          <w:rStyle w:val="StyleUnderline"/>
          <w:rFonts w:asciiTheme="majorHAnsi" w:hAnsiTheme="majorHAnsi" w:cstheme="majorHAnsi"/>
          <w:color w:val="000000" w:themeColor="text1"/>
          <w:highlight w:val="green"/>
        </w:rPr>
        <w:t xml:space="preserve">may be there for </w:t>
      </w:r>
      <w:r w:rsidRPr="00B87CAD">
        <w:rPr>
          <w:rStyle w:val="Emphasis"/>
          <w:rFonts w:asciiTheme="majorHAnsi" w:hAnsiTheme="majorHAnsi" w:cstheme="majorHAnsi"/>
          <w:color w:val="000000" w:themeColor="text1"/>
          <w:highlight w:val="green"/>
        </w:rPr>
        <w:t>decades</w:t>
      </w:r>
      <w:r w:rsidRPr="00B87CAD">
        <w:rPr>
          <w:rStyle w:val="StyleUnderline"/>
          <w:rFonts w:asciiTheme="majorHAnsi" w:hAnsiTheme="majorHAnsi" w:cstheme="majorHAnsi"/>
          <w:color w:val="000000" w:themeColor="text1"/>
        </w:rPr>
        <w:t>, or possibly even hundreds of years</w:t>
      </w:r>
      <w:r w:rsidRPr="00B87CAD">
        <w:rPr>
          <w:rFonts w:asciiTheme="majorHAnsi" w:hAnsiTheme="majorHAnsi" w:cstheme="majorHAnsi"/>
          <w:color w:val="000000" w:themeColor="text1"/>
          <w:sz w:val="16"/>
        </w:rPr>
        <w:t xml:space="preserve">. By comparison, </w:t>
      </w:r>
      <w:r w:rsidRPr="00B87CAD">
        <w:rPr>
          <w:rStyle w:val="StyleUnderline"/>
          <w:rFonts w:asciiTheme="majorHAnsi" w:hAnsiTheme="majorHAnsi" w:cstheme="majorHAnsi"/>
          <w:color w:val="000000" w:themeColor="text1"/>
        </w:rPr>
        <w:t>the granting of rights for orbital slots at GSO is in 15-year increments, a length of time much less than what the altitudes of the megaconstellations threaten</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Such long spans of time at </w:t>
      </w:r>
      <w:r w:rsidRPr="00B87CAD">
        <w:rPr>
          <w:rStyle w:val="StyleUnderline"/>
          <w:rFonts w:asciiTheme="majorHAnsi" w:hAnsiTheme="majorHAnsi" w:cstheme="majorHAnsi"/>
          <w:color w:val="000000" w:themeColor="text1"/>
        </w:rPr>
        <w:lastRenderedPageBreak/>
        <w:t xml:space="preserve">these altitudes by these megaconstellations further bolster the contention </w:t>
      </w:r>
      <w:r w:rsidRPr="00B87CAD">
        <w:rPr>
          <w:rStyle w:val="StyleUnderline"/>
          <w:rFonts w:asciiTheme="majorHAnsi" w:hAnsiTheme="majorHAnsi" w:cstheme="majorHAnsi"/>
          <w:color w:val="000000" w:themeColor="text1"/>
          <w:highlight w:val="green"/>
        </w:rPr>
        <w:t>that</w:t>
      </w:r>
      <w:r w:rsidRPr="00B87CAD">
        <w:rPr>
          <w:rStyle w:val="StyleUnderline"/>
          <w:rFonts w:asciiTheme="majorHAnsi" w:hAnsiTheme="majorHAnsi" w:cstheme="majorHAnsi"/>
          <w:color w:val="000000" w:themeColor="text1"/>
        </w:rPr>
        <w:t xml:space="preserve"> this occupation </w:t>
      </w:r>
      <w:r w:rsidRPr="00B87CAD">
        <w:rPr>
          <w:rStyle w:val="StyleUnderline"/>
          <w:rFonts w:asciiTheme="majorHAnsi" w:hAnsiTheme="majorHAnsi" w:cstheme="majorHAnsi"/>
          <w:color w:val="000000" w:themeColor="text1"/>
          <w:highlight w:val="green"/>
        </w:rPr>
        <w:t xml:space="preserve">rises to the level of </w:t>
      </w:r>
      <w:r w:rsidRPr="00B87CAD">
        <w:rPr>
          <w:rStyle w:val="Emphasis"/>
          <w:rFonts w:asciiTheme="majorHAnsi" w:hAnsiTheme="majorHAnsi" w:cstheme="majorHAnsi"/>
          <w:color w:val="000000" w:themeColor="text1"/>
          <w:highlight w:val="green"/>
        </w:rPr>
        <w:t>appropriation</w:t>
      </w:r>
      <w:r w:rsidRPr="00B87CAD">
        <w:rPr>
          <w:rStyle w:val="StyleUnderline"/>
          <w:rFonts w:asciiTheme="majorHAnsi" w:hAnsiTheme="majorHAnsi" w:cstheme="majorHAnsi"/>
          <w:color w:val="000000" w:themeColor="text1"/>
        </w:rPr>
        <w:t xml:space="preserve"> of these orbits</w:t>
      </w:r>
      <w:r w:rsidRPr="00B87CAD">
        <w:rPr>
          <w:rFonts w:asciiTheme="majorHAnsi" w:hAnsiTheme="majorHAnsi" w:cstheme="majorHAnsi"/>
          <w:color w:val="000000" w:themeColor="text1"/>
          <w:sz w:val="16"/>
        </w:rPr>
        <w:t>.</w:t>
      </w:r>
    </w:p>
    <w:p w14:paraId="4AD2607A"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Prevents Others from Using Space</w:t>
      </w:r>
    </w:p>
    <w:p w14:paraId="03CBFA5F" w14:textId="77777777" w:rsidR="002E7C39" w:rsidRPr="00B87CAD" w:rsidRDefault="002E7C39" w:rsidP="002E7C39">
      <w:pPr>
        <w:rPr>
          <w:rFonts w:asciiTheme="majorHAnsi" w:hAnsiTheme="majorHAnsi" w:cstheme="majorHAnsi"/>
          <w:color w:val="000000" w:themeColor="text1"/>
          <w:sz w:val="16"/>
        </w:rPr>
      </w:pPr>
      <w:r w:rsidRPr="00B87CAD">
        <w:rPr>
          <w:rStyle w:val="StyleUnderline"/>
          <w:rFonts w:asciiTheme="majorHAnsi" w:hAnsiTheme="majorHAnsi" w:cstheme="majorHAnsi"/>
          <w:color w:val="000000" w:themeColor="text1"/>
        </w:rPr>
        <w:t>Article I of the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O</w:t>
      </w:r>
      <w:r w:rsidRPr="00B87CAD">
        <w:rPr>
          <w:rFonts w:asciiTheme="majorHAnsi" w:hAnsiTheme="majorHAnsi" w:cstheme="majorHAnsi"/>
          <w:color w:val="000000" w:themeColor="text1"/>
          <w:sz w:val="16"/>
        </w:rPr>
        <w:t xml:space="preserve">uter </w:t>
      </w:r>
      <w:r w:rsidRPr="00B87CAD">
        <w:rPr>
          <w:rStyle w:val="StyleUnderline"/>
          <w:rFonts w:asciiTheme="majorHAnsi" w:hAnsiTheme="majorHAnsi" w:cstheme="majorHAnsi"/>
          <w:color w:val="000000" w:themeColor="text1"/>
        </w:rPr>
        <w:t>S</w:t>
      </w:r>
      <w:r w:rsidRPr="00B87CAD">
        <w:rPr>
          <w:rFonts w:asciiTheme="majorHAnsi" w:hAnsiTheme="majorHAnsi" w:cstheme="majorHAnsi"/>
          <w:color w:val="000000" w:themeColor="text1"/>
          <w:sz w:val="16"/>
        </w:rPr>
        <w:t xml:space="preserve">pace </w:t>
      </w:r>
      <w:r w:rsidRPr="00B87CAD">
        <w:rPr>
          <w:rStyle w:val="StyleUnderline"/>
          <w:rFonts w:asciiTheme="majorHAnsi" w:hAnsiTheme="majorHAnsi" w:cstheme="majorHAnsi"/>
          <w:color w:val="000000" w:themeColor="text1"/>
        </w:rPr>
        <w:t>T</w:t>
      </w:r>
      <w:r w:rsidRPr="00B87CAD">
        <w:rPr>
          <w:rFonts w:asciiTheme="majorHAnsi" w:hAnsiTheme="majorHAnsi" w:cstheme="majorHAnsi"/>
          <w:color w:val="000000" w:themeColor="text1"/>
          <w:sz w:val="16"/>
        </w:rPr>
        <w:t xml:space="preserve">reaty </w:t>
      </w:r>
      <w:r w:rsidRPr="00B87CAD">
        <w:rPr>
          <w:rStyle w:val="StyleUnderline"/>
          <w:rFonts w:asciiTheme="majorHAnsi" w:hAnsiTheme="majorHAnsi" w:cstheme="majorHAnsi"/>
          <w:color w:val="000000" w:themeColor="text1"/>
        </w:rPr>
        <w:t>establishes that the exploration and use of outer space is “the province of all mankind.”</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It further requires</w:t>
      </w:r>
      <w:r w:rsidRPr="00B87CAD">
        <w:rPr>
          <w:rFonts w:asciiTheme="majorHAnsi" w:hAnsiTheme="majorHAnsi" w:cstheme="majorHAnsi"/>
          <w:color w:val="000000" w:themeColor="text1"/>
          <w:sz w:val="16"/>
        </w:rPr>
        <w:t xml:space="preserve"> that this </w:t>
      </w:r>
      <w:r w:rsidRPr="00B87CAD">
        <w:rPr>
          <w:rStyle w:val="StyleUnderline"/>
          <w:rFonts w:asciiTheme="majorHAnsi" w:hAnsiTheme="majorHAnsi" w:cstheme="majorHAnsi"/>
          <w:color w:val="000000" w:themeColor="text1"/>
        </w:rPr>
        <w:t>exploration and use shall be by all States “without discrimination of any kind</w:t>
      </w:r>
      <w:r w:rsidRPr="00B87CAD">
        <w:rPr>
          <w:rFonts w:asciiTheme="majorHAnsi" w:hAnsiTheme="majorHAnsi" w:cstheme="majorHAnsi"/>
          <w:color w:val="000000" w:themeColor="text1"/>
          <w:sz w:val="16"/>
        </w:rPr>
        <w:t xml:space="preserve">, on a basis of equality and in accordance with international law...” However, </w:t>
      </w:r>
      <w:r w:rsidRPr="00B87CAD">
        <w:rPr>
          <w:rStyle w:val="StyleUnderline"/>
          <w:rFonts w:asciiTheme="majorHAnsi" w:hAnsiTheme="majorHAnsi" w:cstheme="majorHAnsi"/>
          <w:color w:val="000000" w:themeColor="text1"/>
        </w:rPr>
        <w:t>when one private corporation so overwhelmingly possesses entire portions of outer space, their use is discriminatory to other potential users and interferes with their freedom to access, explore, and use outer space</w:t>
      </w:r>
      <w:r w:rsidRPr="00B87CAD">
        <w:rPr>
          <w:rFonts w:asciiTheme="majorHAnsi" w:hAnsiTheme="majorHAnsi" w:cstheme="majorHAnsi"/>
          <w:color w:val="000000" w:themeColor="text1"/>
          <w:sz w:val="16"/>
        </w:rPr>
        <w:t xml:space="preserve">. So long as </w:t>
      </w:r>
      <w:r w:rsidRPr="00B87CAD">
        <w:rPr>
          <w:rStyle w:val="StyleUnderline"/>
          <w:rFonts w:asciiTheme="majorHAnsi" w:hAnsiTheme="majorHAnsi" w:cstheme="majorHAnsi"/>
          <w:color w:val="000000" w:themeColor="text1"/>
        </w:rPr>
        <w:t>these actors</w:t>
      </w:r>
      <w:r w:rsidRPr="00B87CAD">
        <w:rPr>
          <w:rFonts w:asciiTheme="majorHAnsi" w:hAnsiTheme="majorHAnsi" w:cstheme="majorHAnsi"/>
          <w:color w:val="000000" w:themeColor="text1"/>
          <w:sz w:val="16"/>
        </w:rPr>
        <w:t xml:space="preserve"> are so dominantly possessing and occupying those orbits, their actions </w:t>
      </w:r>
      <w:r w:rsidRPr="00B87CAD">
        <w:rPr>
          <w:rStyle w:val="StyleUnderline"/>
          <w:rFonts w:asciiTheme="majorHAnsi" w:hAnsiTheme="majorHAnsi" w:cstheme="majorHAnsi"/>
          <w:color w:val="000000" w:themeColor="text1"/>
        </w:rPr>
        <w:t>exclude others from using them</w:t>
      </w:r>
      <w:r w:rsidRPr="00B87CAD">
        <w:rPr>
          <w:rFonts w:asciiTheme="majorHAnsi" w:hAnsiTheme="majorHAnsi" w:cstheme="majorHAnsi"/>
          <w:color w:val="000000" w:themeColor="text1"/>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B87CAD">
        <w:rPr>
          <w:rStyle w:val="Emphasis"/>
          <w:rFonts w:asciiTheme="majorHAnsi" w:hAnsiTheme="majorHAnsi" w:cstheme="majorHAnsi"/>
          <w:color w:val="000000" w:themeColor="text1"/>
        </w:rPr>
        <w:t>massive occupation</w:t>
      </w:r>
      <w:r w:rsidRPr="00B87CAD">
        <w:rPr>
          <w:rFonts w:asciiTheme="majorHAnsi" w:hAnsiTheme="majorHAnsi" w:cstheme="majorHAnsi"/>
          <w:color w:val="000000" w:themeColor="text1"/>
          <w:sz w:val="16"/>
        </w:rPr>
        <w:t xml:space="preserve"> of particular orbits </w:t>
      </w:r>
      <w:r w:rsidRPr="00B87CAD">
        <w:rPr>
          <w:rStyle w:val="StyleUnderline"/>
          <w:rFonts w:asciiTheme="majorHAnsi" w:hAnsiTheme="majorHAnsi" w:cstheme="majorHAnsi"/>
          <w:color w:val="000000" w:themeColor="text1"/>
        </w:rPr>
        <w:t>effectively defeats others from enjoying the use of outer space</w:t>
      </w:r>
      <w:r w:rsidRPr="00B87CAD">
        <w:rPr>
          <w:rFonts w:asciiTheme="majorHAnsi" w:hAnsiTheme="majorHAnsi" w:cstheme="majorHAnsi"/>
          <w:color w:val="000000" w:themeColor="text1"/>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350BE04"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No Due Regard for Others</w:t>
      </w:r>
    </w:p>
    <w:p w14:paraId="0B967F71"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27A3B951"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Harmful Contamination</w:t>
      </w:r>
    </w:p>
    <w:p w14:paraId="4F0912CB" w14:textId="77777777" w:rsidR="002E7C39" w:rsidRPr="00B87CAD" w:rsidRDefault="002E7C39" w:rsidP="002E7C39">
      <w:pPr>
        <w:rPr>
          <w:rFonts w:asciiTheme="majorHAnsi" w:hAnsiTheme="majorHAnsi" w:cstheme="majorHAnsi"/>
          <w:color w:val="000000" w:themeColor="text1"/>
          <w:sz w:val="16"/>
          <w:szCs w:val="16"/>
        </w:rPr>
      </w:pPr>
      <w:r w:rsidRPr="00B87CAD">
        <w:rPr>
          <w:rFonts w:asciiTheme="majorHAnsi" w:hAnsiTheme="majorHAnsi" w:cstheme="majorHAnsi"/>
          <w:color w:val="000000" w:themeColor="text1"/>
          <w:sz w:val="16"/>
          <w:szCs w:val="16"/>
        </w:rPr>
        <w:t xml:space="preserve">The impacts of the spacecraft on the pressing issue of space debris need not be gone into detail here. Suffice it to say, </w:t>
      </w:r>
      <w:r w:rsidRPr="00B87CAD">
        <w:rPr>
          <w:rStyle w:val="Emphasis"/>
          <w:rFonts w:asciiTheme="majorHAnsi" w:hAnsiTheme="majorHAnsi" w:cstheme="majorHAnsi"/>
          <w:color w:val="000000" w:themeColor="text1"/>
          <w:highlight w:val="green"/>
        </w:rPr>
        <w:t>megaconstellations</w:t>
      </w:r>
      <w:r w:rsidRPr="00B87CAD">
        <w:rPr>
          <w:rStyle w:val="StyleUnderline"/>
          <w:rFonts w:asciiTheme="majorHAnsi" w:hAnsiTheme="majorHAnsi" w:cstheme="majorHAnsi"/>
          <w:color w:val="000000" w:themeColor="text1"/>
          <w:highlight w:val="green"/>
        </w:rPr>
        <w:t xml:space="preserve"> threaten </w:t>
      </w:r>
      <w:r w:rsidRPr="00B87CAD">
        <w:rPr>
          <w:rStyle w:val="Emphasis"/>
          <w:rFonts w:asciiTheme="majorHAnsi" w:hAnsiTheme="majorHAnsi" w:cstheme="majorHAnsi"/>
          <w:color w:val="000000" w:themeColor="text1"/>
          <w:highlight w:val="green"/>
        </w:rPr>
        <w:t>mega-debris</w:t>
      </w:r>
      <w:r w:rsidRPr="00B87CAD">
        <w:rPr>
          <w:rFonts w:asciiTheme="majorHAnsi" w:hAnsiTheme="majorHAnsi" w:cstheme="majorHAnsi"/>
          <w:color w:val="000000" w:themeColor="text1"/>
          <w:sz w:val="16"/>
          <w:szCs w:val="16"/>
        </w:rPr>
        <w:t xml:space="preserve">. The </w:t>
      </w:r>
      <w:r w:rsidRPr="00B87CAD">
        <w:rPr>
          <w:rStyle w:val="StyleUnderline"/>
          <w:rFonts w:asciiTheme="majorHAnsi" w:hAnsiTheme="majorHAnsi" w:cstheme="majorHAnsi"/>
          <w:color w:val="000000" w:themeColor="text1"/>
        </w:rPr>
        <w:t>failure rate of these comparatively cheap satellites should give pause</w:t>
      </w:r>
      <w:r w:rsidRPr="00B87CAD">
        <w:rPr>
          <w:rFonts w:asciiTheme="majorHAnsi" w:hAnsiTheme="majorHAnsi" w:cstheme="majorHAnsi"/>
          <w:color w:val="000000" w:themeColor="text1"/>
          <w:sz w:val="16"/>
          <w:szCs w:val="16"/>
        </w:rPr>
        <w:t xml:space="preserve">, because </w:t>
      </w:r>
      <w:r w:rsidRPr="00B87CAD">
        <w:rPr>
          <w:rStyle w:val="StyleUnderline"/>
          <w:rFonts w:asciiTheme="majorHAnsi" w:hAnsiTheme="majorHAnsi" w:cstheme="majorHAnsi"/>
          <w:color w:val="000000" w:themeColor="text1"/>
        </w:rPr>
        <w:t>if 5% of a constellation of 100 satellites fails, this is 5 guaranteed new pieces of debris</w:t>
      </w:r>
      <w:r w:rsidRPr="00B87CAD">
        <w:rPr>
          <w:rFonts w:asciiTheme="majorHAnsi" w:hAnsiTheme="majorHAnsi" w:cstheme="majorHAnsi"/>
          <w:color w:val="000000" w:themeColor="text1"/>
          <w:sz w:val="16"/>
          <w:szCs w:val="16"/>
        </w:rPr>
        <w:t xml:space="preserve"> intentionally introduced </w:t>
      </w:r>
      <w:r w:rsidRPr="00B87CAD">
        <w:rPr>
          <w:rStyle w:val="StyleUnderline"/>
          <w:rFonts w:asciiTheme="majorHAnsi" w:hAnsiTheme="majorHAnsi" w:cstheme="majorHAnsi"/>
          <w:color w:val="000000" w:themeColor="text1"/>
        </w:rPr>
        <w:t>to the fragile space domain</w:t>
      </w:r>
      <w:r w:rsidRPr="00B87CAD">
        <w:rPr>
          <w:rFonts w:asciiTheme="majorHAnsi" w:hAnsiTheme="majorHAnsi" w:cstheme="majorHAnsi"/>
          <w:color w:val="000000" w:themeColor="text1"/>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A22E2B2"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If This Isn’t Appropriation, Then What Is?</w:t>
      </w:r>
    </w:p>
    <w:p w14:paraId="175F7E30"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Arguing in the alternative, </w:t>
      </w:r>
      <w:r w:rsidRPr="00B87CAD">
        <w:rPr>
          <w:rStyle w:val="StyleUnderline"/>
          <w:rFonts w:asciiTheme="majorHAnsi" w:hAnsiTheme="majorHAnsi" w:cstheme="majorHAnsi"/>
          <w:color w:val="000000" w:themeColor="text1"/>
        </w:rPr>
        <w:t>if these megaconstellations</w:t>
      </w:r>
      <w:r w:rsidRPr="00B87CAD">
        <w:rPr>
          <w:rFonts w:asciiTheme="majorHAnsi" w:hAnsiTheme="majorHAnsi" w:cstheme="majorHAnsi"/>
          <w:color w:val="000000" w:themeColor="text1"/>
          <w:sz w:val="16"/>
        </w:rPr>
        <w:t xml:space="preserve"> — in their dominant occupation of entire orbits in orbital planes with numerous satellites — </w:t>
      </w:r>
      <w:r w:rsidRPr="00B87CAD">
        <w:rPr>
          <w:rStyle w:val="StyleUnderline"/>
          <w:rFonts w:asciiTheme="majorHAnsi" w:hAnsiTheme="majorHAnsi" w:cstheme="majorHAnsi"/>
          <w:color w:val="000000" w:themeColor="text1"/>
        </w:rPr>
        <w:t>could be considered</w:t>
      </w:r>
      <w:r w:rsidRPr="00B87CAD">
        <w:rPr>
          <w:rFonts w:asciiTheme="majorHAnsi" w:hAnsiTheme="majorHAnsi" w:cstheme="majorHAnsi"/>
          <w:color w:val="000000" w:themeColor="text1"/>
          <w:sz w:val="16"/>
        </w:rPr>
        <w:t xml:space="preserve"> (merely for the sake of argument) </w:t>
      </w:r>
      <w:r w:rsidRPr="00B87CAD">
        <w:rPr>
          <w:rStyle w:val="StyleUnderline"/>
          <w:rFonts w:asciiTheme="majorHAnsi" w:hAnsiTheme="majorHAnsi" w:cstheme="majorHAnsi"/>
          <w:color w:val="000000" w:themeColor="text1"/>
        </w:rPr>
        <w:t>to not be appropriation</w:t>
      </w:r>
      <w:r w:rsidRPr="00B87CAD">
        <w:rPr>
          <w:rFonts w:asciiTheme="majorHAnsi" w:hAnsiTheme="majorHAnsi" w:cstheme="majorHAnsi"/>
          <w:color w:val="000000" w:themeColor="text1"/>
          <w:sz w:val="16"/>
        </w:rPr>
        <w:t xml:space="preserve">, we must therefore ask: </w:t>
      </w:r>
      <w:r w:rsidRPr="00B87CAD">
        <w:rPr>
          <w:rStyle w:val="StyleUnderline"/>
          <w:rFonts w:asciiTheme="majorHAnsi" w:hAnsiTheme="majorHAnsi" w:cstheme="majorHAnsi"/>
          <w:color w:val="000000" w:themeColor="text1"/>
        </w:rPr>
        <w:t>what would be appropriation?</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What use of </w:t>
      </w:r>
      <w:r w:rsidRPr="00B87CAD">
        <w:rPr>
          <w:rStyle w:val="Emphasis"/>
          <w:rFonts w:asciiTheme="majorHAnsi" w:hAnsiTheme="majorHAnsi" w:cstheme="majorHAnsi"/>
          <w:color w:val="000000" w:themeColor="text1"/>
        </w:rPr>
        <w:t>void space</w:t>
      </w:r>
      <w:r w:rsidRPr="00B87CAD">
        <w:rPr>
          <w:rStyle w:val="StyleUnderline"/>
          <w:rFonts w:asciiTheme="majorHAnsi" w:hAnsiTheme="majorHAnsi" w:cstheme="majorHAnsi"/>
          <w:color w:val="000000" w:themeColor="text1"/>
        </w:rPr>
        <w:t xml:space="preserve">, including orbits of the Earth, would </w:t>
      </w:r>
      <w:r w:rsidRPr="00B87CAD">
        <w:rPr>
          <w:rStyle w:val="Emphasis"/>
          <w:rFonts w:asciiTheme="majorHAnsi" w:hAnsiTheme="majorHAnsi" w:cstheme="majorHAnsi"/>
          <w:color w:val="000000" w:themeColor="text1"/>
        </w:rPr>
        <w:t>constitute actual appropriation</w:t>
      </w:r>
      <w:r w:rsidRPr="00B87CAD">
        <w:rPr>
          <w:rStyle w:val="StyleUnderline"/>
          <w:rFonts w:asciiTheme="majorHAnsi" w:hAnsiTheme="majorHAnsi" w:cstheme="majorHAnsi"/>
          <w:color w:val="000000" w:themeColor="text1"/>
        </w:rPr>
        <w:t>?</w:t>
      </w:r>
      <w:r w:rsidRPr="00B87CAD">
        <w:rPr>
          <w:rFonts w:asciiTheme="majorHAnsi" w:hAnsiTheme="majorHAnsi" w:cstheme="majorHAnsi"/>
          <w:color w:val="000000" w:themeColor="text1"/>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B87CAD">
        <w:rPr>
          <w:rStyle w:val="StyleUnderline"/>
          <w:rFonts w:asciiTheme="majorHAnsi" w:hAnsiTheme="majorHAnsi" w:cstheme="majorHAnsi"/>
          <w:color w:val="000000" w:themeColor="text1"/>
          <w:highlight w:val="green"/>
        </w:rPr>
        <w:t>the lack of</w:t>
      </w:r>
      <w:r w:rsidRPr="00B87CAD">
        <w:rPr>
          <w:rStyle w:val="StyleUnderline"/>
          <w:rFonts w:asciiTheme="majorHAnsi" w:hAnsiTheme="majorHAnsi" w:cstheme="majorHAnsi"/>
          <w:color w:val="000000" w:themeColor="text1"/>
        </w:rPr>
        <w:t xml:space="preserve"> a </w:t>
      </w:r>
      <w:r w:rsidRPr="00B87CAD">
        <w:rPr>
          <w:rStyle w:val="Emphasis"/>
          <w:rFonts w:asciiTheme="majorHAnsi" w:hAnsiTheme="majorHAnsi" w:cstheme="majorHAnsi"/>
          <w:color w:val="000000" w:themeColor="text1"/>
          <w:highlight w:val="green"/>
        </w:rPr>
        <w:t>formal</w:t>
      </w:r>
      <w:r w:rsidRPr="00B87CAD">
        <w:rPr>
          <w:rStyle w:val="StyleUnderline"/>
          <w:rFonts w:asciiTheme="majorHAnsi" w:hAnsiTheme="majorHAnsi" w:cstheme="majorHAnsi"/>
          <w:color w:val="000000" w:themeColor="text1"/>
        </w:rPr>
        <w:t xml:space="preserve"> claim of </w:t>
      </w:r>
      <w:r w:rsidRPr="00B87CAD">
        <w:rPr>
          <w:rStyle w:val="Emphasis"/>
          <w:rFonts w:asciiTheme="majorHAnsi" w:hAnsiTheme="majorHAnsi" w:cstheme="majorHAnsi"/>
          <w:color w:val="000000" w:themeColor="text1"/>
          <w:highlight w:val="green"/>
        </w:rPr>
        <w:t>sovereignty</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should not be the deciding criteria</w:t>
      </w:r>
      <w:r w:rsidRPr="00B87CAD">
        <w:rPr>
          <w:rStyle w:val="StyleUnderline"/>
          <w:rFonts w:asciiTheme="majorHAnsi" w:hAnsiTheme="majorHAnsi" w:cstheme="majorHAnsi"/>
          <w:color w:val="000000" w:themeColor="text1"/>
        </w:rPr>
        <w:t xml:space="preserve"> in arriving at the conclusion that megaconstellations constitute appropriation of orbits</w:t>
      </w:r>
      <w:r w:rsidRPr="00B87CAD">
        <w:rPr>
          <w:rFonts w:asciiTheme="majorHAnsi" w:hAnsiTheme="majorHAnsi" w:cstheme="majorHAnsi"/>
          <w:color w:val="000000" w:themeColor="text1"/>
          <w:sz w:val="16"/>
        </w:rPr>
        <w:t>.</w:t>
      </w:r>
    </w:p>
    <w:p w14:paraId="4578C1C4"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lastRenderedPageBreak/>
        <w:t>Conclusion</w:t>
      </w:r>
    </w:p>
    <w:p w14:paraId="44AE5D3C"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In conclusion, these </w:t>
      </w:r>
      <w:r w:rsidRPr="00B87CAD">
        <w:rPr>
          <w:rStyle w:val="StyleUnderline"/>
          <w:rFonts w:asciiTheme="majorHAnsi" w:hAnsiTheme="majorHAnsi" w:cstheme="majorHAnsi"/>
          <w:color w:val="000000" w:themeColor="text1"/>
        </w:rPr>
        <w:t>megaconstellations effectively occupy entire orbital regions</w:t>
      </w:r>
      <w:r w:rsidRPr="00B87CAD">
        <w:rPr>
          <w:rFonts w:asciiTheme="majorHAnsi" w:hAnsiTheme="majorHAnsi" w:cstheme="majorHAnsi"/>
          <w:color w:val="000000" w:themeColor="text1"/>
          <w:sz w:val="16"/>
        </w:rPr>
        <w:t xml:space="preserve"> with their vast fleet of spacecraft </w:t>
      </w:r>
      <w:r w:rsidRPr="00B87CAD">
        <w:rPr>
          <w:rStyle w:val="StyleUnderline"/>
          <w:rFonts w:asciiTheme="majorHAnsi" w:hAnsiTheme="majorHAnsi" w:cstheme="majorHAnsi"/>
          <w:color w:val="000000" w:themeColor="text1"/>
        </w:rPr>
        <w:t>and</w:t>
      </w:r>
      <w:r w:rsidRPr="00B87CAD">
        <w:rPr>
          <w:rFonts w:asciiTheme="majorHAnsi" w:hAnsiTheme="majorHAnsi" w:cstheme="majorHAnsi"/>
          <w:color w:val="000000" w:themeColor="text1"/>
          <w:sz w:val="16"/>
        </w:rPr>
        <w:t xml:space="preserve"> in so doing effectively </w:t>
      </w:r>
      <w:r w:rsidRPr="00B87CAD">
        <w:rPr>
          <w:rStyle w:val="StyleUnderline"/>
          <w:rFonts w:asciiTheme="majorHAnsi" w:hAnsiTheme="majorHAnsi" w:cstheme="majorHAnsi"/>
          <w:color w:val="000000" w:themeColor="text1"/>
        </w:rPr>
        <w:t>preclude other actors from sharing those domains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They have done so, or are attempting to do so</w:t>
      </w:r>
      <w:r w:rsidRPr="00B87CAD">
        <w:rPr>
          <w:rFonts w:asciiTheme="majorHAnsi" w:hAnsiTheme="majorHAnsi" w:cstheme="majorHAnsi"/>
          <w:color w:val="000000" w:themeColor="text1"/>
          <w:sz w:val="16"/>
        </w:rPr>
        <w:t xml:space="preserve">, without any international consensus or discussion, </w:t>
      </w:r>
      <w:r w:rsidRPr="00B87CAD">
        <w:rPr>
          <w:rStyle w:val="StyleUnderline"/>
          <w:rFonts w:asciiTheme="majorHAnsi" w:hAnsiTheme="majorHAnsi" w:cstheme="majorHAnsi"/>
          <w:color w:val="000000" w:themeColor="text1"/>
        </w:rPr>
        <w:t>which is</w:t>
      </w:r>
      <w:r w:rsidRPr="00B87CAD">
        <w:rPr>
          <w:rFonts w:asciiTheme="majorHAnsi" w:hAnsiTheme="majorHAnsi" w:cstheme="majorHAnsi"/>
          <w:color w:val="000000" w:themeColor="text1"/>
          <w:sz w:val="16"/>
        </w:rPr>
        <w:t xml:space="preserve"> most </w:t>
      </w:r>
      <w:r w:rsidRPr="00B87CAD">
        <w:rPr>
          <w:rStyle w:val="StyleUnderline"/>
          <w:rFonts w:asciiTheme="majorHAnsi" w:hAnsiTheme="majorHAnsi" w:cstheme="majorHAnsi"/>
          <w:color w:val="000000" w:themeColor="text1"/>
        </w:rPr>
        <w:t>egregious for a domain outside of State sovereignty and which no State can own</w:t>
      </w:r>
      <w:r w:rsidRPr="00B87CAD">
        <w:rPr>
          <w:rFonts w:asciiTheme="majorHAnsi" w:hAnsiTheme="majorHAnsi" w:cstheme="majorHAnsi"/>
          <w:color w:val="000000" w:themeColor="text1"/>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B87CAD">
        <w:rPr>
          <w:rStyle w:val="StyleUnderline"/>
          <w:rFonts w:asciiTheme="majorHAnsi" w:hAnsiTheme="majorHAnsi" w:cstheme="majorHAnsi"/>
          <w:color w:val="000000" w:themeColor="text1"/>
        </w:rPr>
        <w:t>constellations significantly prevent others from using those regions, which therefore interferes with others’ right to explore and use space</w:t>
      </w:r>
      <w:r w:rsidRPr="00B87CAD">
        <w:rPr>
          <w:rFonts w:asciiTheme="majorHAnsi" w:hAnsiTheme="majorHAnsi" w:cstheme="majorHAnsi"/>
          <w:color w:val="000000" w:themeColor="text1"/>
          <w:sz w:val="16"/>
        </w:rPr>
        <w:t xml:space="preserve">. And ultimately, </w:t>
      </w:r>
      <w:r w:rsidRPr="00B87CAD">
        <w:rPr>
          <w:rStyle w:val="StyleUnderline"/>
          <w:rFonts w:asciiTheme="majorHAnsi" w:hAnsiTheme="majorHAnsi" w:cstheme="majorHAnsi"/>
          <w:color w:val="000000" w:themeColor="text1"/>
        </w:rPr>
        <w:t>this reckless ambition shows absolutely no due regard</w:t>
      </w:r>
      <w:r w:rsidRPr="00B87CAD">
        <w:rPr>
          <w:rFonts w:asciiTheme="majorHAnsi" w:hAnsiTheme="majorHAnsi" w:cstheme="majorHAnsi"/>
          <w:color w:val="000000" w:themeColor="text1"/>
          <w:sz w:val="16"/>
        </w:rPr>
        <w:t xml:space="preserve"> (as per Article IX) </w:t>
      </w:r>
      <w:r w:rsidRPr="00B87CAD">
        <w:rPr>
          <w:rStyle w:val="StyleUnderline"/>
          <w:rFonts w:asciiTheme="majorHAnsi" w:hAnsiTheme="majorHAnsi" w:cstheme="majorHAnsi"/>
          <w:color w:val="000000" w:themeColor="text1"/>
        </w:rPr>
        <w:t>for the corresponding rights of others</w:t>
      </w:r>
      <w:r w:rsidRPr="00B87CAD">
        <w:rPr>
          <w:rFonts w:asciiTheme="majorHAnsi" w:hAnsiTheme="majorHAnsi" w:cstheme="majorHAnsi"/>
          <w:color w:val="000000" w:themeColor="text1"/>
          <w:sz w:val="16"/>
        </w:rPr>
        <w:t xml:space="preserve">. As such, </w:t>
      </w:r>
      <w:r w:rsidRPr="00B87CAD">
        <w:rPr>
          <w:rStyle w:val="StyleUnderline"/>
          <w:rFonts w:asciiTheme="majorHAnsi" w:hAnsiTheme="majorHAnsi" w:cstheme="majorHAnsi"/>
          <w:color w:val="000000" w:themeColor="text1"/>
        </w:rPr>
        <w:t xml:space="preserve">these </w:t>
      </w:r>
      <w:r w:rsidRPr="00B87CAD">
        <w:rPr>
          <w:rStyle w:val="Emphasis"/>
          <w:rFonts w:asciiTheme="majorHAnsi" w:hAnsiTheme="majorHAnsi" w:cstheme="majorHAnsi"/>
          <w:color w:val="000000" w:themeColor="text1"/>
          <w:highlight w:val="green"/>
        </w:rPr>
        <w:t>megaconstellations</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 xml:space="preserve">constitute an </w:t>
      </w:r>
      <w:r w:rsidRPr="00B87CAD">
        <w:rPr>
          <w:rStyle w:val="Emphasis"/>
          <w:rFonts w:asciiTheme="majorHAnsi" w:hAnsiTheme="majorHAnsi" w:cstheme="majorHAnsi"/>
          <w:color w:val="000000" w:themeColor="text1"/>
          <w:highlight w:val="green"/>
        </w:rPr>
        <w:t>impermissible</w:t>
      </w:r>
      <w:r w:rsidRPr="00B87CAD">
        <w:rPr>
          <w:rStyle w:val="StyleUnderline"/>
          <w:rFonts w:asciiTheme="majorHAnsi" w:hAnsiTheme="majorHAnsi" w:cstheme="majorHAnsi"/>
          <w:color w:val="000000" w:themeColor="text1"/>
          <w:highlight w:val="green"/>
        </w:rPr>
        <w:t xml:space="preserve"> appropriation of</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rPr>
        <w:t>particular regions</w:t>
      </w:r>
      <w:r w:rsidRPr="00B87CAD">
        <w:rPr>
          <w:rStyle w:val="StyleUnderline"/>
          <w:rFonts w:asciiTheme="majorHAnsi" w:hAnsiTheme="majorHAnsi" w:cstheme="majorHAnsi"/>
          <w:color w:val="000000" w:themeColor="text1"/>
        </w:rPr>
        <w:t xml:space="preserve"> of </w:t>
      </w:r>
      <w:r w:rsidRPr="00B87CAD">
        <w:rPr>
          <w:rStyle w:val="Emphasis"/>
          <w:rFonts w:asciiTheme="majorHAnsi" w:hAnsiTheme="majorHAnsi" w:cstheme="majorHAnsi"/>
          <w:color w:val="000000" w:themeColor="text1"/>
          <w:highlight w:val="green"/>
        </w:rPr>
        <w:t>outer space</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regardless of any formal</w:t>
      </w:r>
      <w:r w:rsidRPr="00B87CAD">
        <w:rPr>
          <w:rStyle w:val="StyleUnderline"/>
          <w:rFonts w:asciiTheme="majorHAnsi" w:hAnsiTheme="majorHAnsi" w:cstheme="majorHAnsi"/>
          <w:color w:val="000000" w:themeColor="text1"/>
        </w:rPr>
        <w:t xml:space="preserve">, official </w:t>
      </w:r>
      <w:r w:rsidRPr="00B87CAD">
        <w:rPr>
          <w:rStyle w:val="StyleUnderline"/>
          <w:rFonts w:asciiTheme="majorHAnsi" w:hAnsiTheme="majorHAnsi" w:cstheme="majorHAnsi"/>
          <w:color w:val="000000" w:themeColor="text1"/>
          <w:highlight w:val="green"/>
        </w:rPr>
        <w:t>claim</w:t>
      </w:r>
      <w:r w:rsidRPr="00B87CAD">
        <w:rPr>
          <w:rStyle w:val="StyleUnderline"/>
          <w:rFonts w:asciiTheme="majorHAnsi" w:hAnsiTheme="majorHAnsi" w:cstheme="majorHAnsi"/>
          <w:color w:val="000000" w:themeColor="text1"/>
        </w:rPr>
        <w:t xml:space="preserve"> of such </w:t>
      </w:r>
      <w:r w:rsidRPr="00B87CAD">
        <w:rPr>
          <w:rStyle w:val="Emphasis"/>
          <w:rFonts w:asciiTheme="majorHAnsi" w:hAnsiTheme="majorHAnsi" w:cstheme="majorHAnsi"/>
          <w:color w:val="000000" w:themeColor="text1"/>
          <w:highlight w:val="green"/>
        </w:rPr>
        <w:t>by a responsible, authorizing government</w:t>
      </w:r>
      <w:r w:rsidRPr="00B87CAD">
        <w:rPr>
          <w:rFonts w:asciiTheme="majorHAnsi" w:hAnsiTheme="majorHAnsi" w:cstheme="majorHAnsi"/>
          <w:color w:val="000000" w:themeColor="text1"/>
          <w:sz w:val="16"/>
        </w:rPr>
        <w:t>.</w:t>
      </w:r>
    </w:p>
    <w:p w14:paraId="703BA940" w14:textId="77777777" w:rsidR="002E7C39" w:rsidRPr="00B87CAD" w:rsidRDefault="002E7C39" w:rsidP="002E7C39">
      <w:pPr>
        <w:pStyle w:val="Heading4"/>
        <w:rPr>
          <w:rFonts w:asciiTheme="majorHAnsi" w:hAnsiTheme="majorHAnsi" w:cstheme="majorHAnsi"/>
          <w:color w:val="000000" w:themeColor="text1"/>
        </w:rPr>
      </w:pPr>
      <w:r w:rsidRPr="00B87CAD">
        <w:rPr>
          <w:rFonts w:asciiTheme="majorHAnsi" w:hAnsiTheme="majorHAnsi" w:cstheme="majorHAnsi"/>
          <w:color w:val="000000" w:themeColor="text1"/>
        </w:rPr>
        <w:t xml:space="preserve">No circumvention. </w:t>
      </w:r>
      <w:r w:rsidRPr="00B87CAD">
        <w:rPr>
          <w:rFonts w:asciiTheme="majorHAnsi" w:hAnsiTheme="majorHAnsi" w:cstheme="majorHAnsi"/>
          <w:color w:val="000000" w:themeColor="text1"/>
          <w:u w:val="single"/>
        </w:rPr>
        <w:t>Authorization</w:t>
      </w:r>
      <w:r w:rsidRPr="00B87CAD">
        <w:rPr>
          <w:rFonts w:asciiTheme="majorHAnsi" w:hAnsiTheme="majorHAnsi" w:cstheme="majorHAnsi"/>
          <w:color w:val="000000" w:themeColor="text1"/>
        </w:rPr>
        <w:t xml:space="preserve">, </w:t>
      </w:r>
      <w:r w:rsidRPr="00B87CAD">
        <w:rPr>
          <w:rFonts w:asciiTheme="majorHAnsi" w:hAnsiTheme="majorHAnsi" w:cstheme="majorHAnsi"/>
          <w:color w:val="000000" w:themeColor="text1"/>
          <w:u w:val="single"/>
        </w:rPr>
        <w:t>supervision</w:t>
      </w:r>
      <w:r w:rsidRPr="00B87CAD">
        <w:rPr>
          <w:rFonts w:asciiTheme="majorHAnsi" w:hAnsiTheme="majorHAnsi" w:cstheme="majorHAnsi"/>
          <w:color w:val="000000" w:themeColor="text1"/>
        </w:rPr>
        <w:t xml:space="preserve">, and </w:t>
      </w:r>
      <w:r w:rsidRPr="00B87CAD">
        <w:rPr>
          <w:rFonts w:asciiTheme="majorHAnsi" w:hAnsiTheme="majorHAnsi" w:cstheme="majorHAnsi"/>
          <w:color w:val="000000" w:themeColor="text1"/>
          <w:u w:val="single"/>
        </w:rPr>
        <w:t>liability</w:t>
      </w:r>
      <w:r w:rsidRPr="00B87CAD">
        <w:rPr>
          <w:rFonts w:asciiTheme="majorHAnsi" w:hAnsiTheme="majorHAnsi" w:cstheme="majorHAnsi"/>
          <w:color w:val="000000" w:themeColor="text1"/>
        </w:rPr>
        <w:t xml:space="preserve"> ensure compliance -- </w:t>
      </w:r>
      <w:r w:rsidRPr="00B87CAD">
        <w:rPr>
          <w:rFonts w:asciiTheme="majorHAnsi" w:hAnsiTheme="majorHAnsi" w:cstheme="majorHAnsi"/>
          <w:color w:val="000000" w:themeColor="text1"/>
          <w:u w:val="single"/>
        </w:rPr>
        <w:t>potential</w:t>
      </w:r>
      <w:r w:rsidRPr="00B87CAD">
        <w:rPr>
          <w:rFonts w:asciiTheme="majorHAnsi" w:hAnsiTheme="majorHAnsi" w:cstheme="majorHAnsi"/>
          <w:color w:val="000000" w:themeColor="text1"/>
        </w:rPr>
        <w:t xml:space="preserve"> for liability causes </w:t>
      </w:r>
      <w:r w:rsidRPr="00B87CAD">
        <w:rPr>
          <w:rFonts w:asciiTheme="majorHAnsi" w:hAnsiTheme="majorHAnsi" w:cstheme="majorHAnsi"/>
          <w:color w:val="000000" w:themeColor="text1"/>
          <w:u w:val="single"/>
        </w:rPr>
        <w:t>self-regulation</w:t>
      </w:r>
      <w:r w:rsidRPr="00B87CAD">
        <w:rPr>
          <w:rFonts w:asciiTheme="majorHAnsi" w:hAnsiTheme="majorHAnsi" w:cstheme="majorHAnsi"/>
          <w:color w:val="000000" w:themeColor="text1"/>
        </w:rPr>
        <w:t>.</w:t>
      </w:r>
    </w:p>
    <w:p w14:paraId="3BD8F004" w14:textId="77777777" w:rsidR="002E7C39" w:rsidRPr="00B87CAD" w:rsidRDefault="002E7C39" w:rsidP="002E7C39">
      <w:pPr>
        <w:rPr>
          <w:rFonts w:asciiTheme="majorHAnsi" w:hAnsiTheme="majorHAnsi" w:cstheme="majorHAnsi"/>
          <w:color w:val="000000" w:themeColor="text1"/>
        </w:rPr>
      </w:pPr>
      <w:r w:rsidRPr="00B87CAD">
        <w:rPr>
          <w:rStyle w:val="Style13ptBold"/>
          <w:rFonts w:asciiTheme="majorHAnsi" w:hAnsiTheme="majorHAnsi" w:cstheme="majorHAnsi"/>
          <w:color w:val="000000" w:themeColor="text1"/>
        </w:rPr>
        <w:t>Johnson 20</w:t>
      </w:r>
      <w:r w:rsidRPr="00B87CAD">
        <w:rPr>
          <w:rFonts w:asciiTheme="majorHAnsi" w:hAnsiTheme="majorHAnsi" w:cstheme="majorHAnsi"/>
          <w:color w:val="000000" w:themeColor="text1"/>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9" w:history="1">
        <w:r w:rsidRPr="00B87CAD">
          <w:rPr>
            <w:rStyle w:val="Hyperlink"/>
            <w:rFonts w:asciiTheme="majorHAnsi" w:hAnsiTheme="majorHAnsi" w:cstheme="majorHAnsi"/>
            <w:color w:val="000000" w:themeColor="text1"/>
          </w:rPr>
          <w:t>https://swfound.org/media/206951/johnson2020_referenceworkentry_thelegalstatusofmegaleoconstel.pdf</w:t>
        </w:r>
      </w:hyperlink>
      <w:r w:rsidRPr="00B87CAD">
        <w:rPr>
          <w:rFonts w:asciiTheme="majorHAnsi" w:hAnsiTheme="majorHAnsi" w:cstheme="majorHAnsi"/>
          <w:color w:val="000000" w:themeColor="text1"/>
        </w:rPr>
        <w:t>] brett</w:t>
      </w:r>
    </w:p>
    <w:p w14:paraId="0C7C955C"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Authorization and Continuing Supervision</w:t>
      </w:r>
    </w:p>
    <w:p w14:paraId="227A9DFA"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The second sentence of </w:t>
      </w:r>
      <w:r w:rsidRPr="00B87CAD">
        <w:rPr>
          <w:rStyle w:val="Emphasis"/>
          <w:rFonts w:asciiTheme="majorHAnsi" w:hAnsiTheme="majorHAnsi" w:cstheme="majorHAnsi"/>
          <w:color w:val="000000" w:themeColor="text1"/>
        </w:rPr>
        <w:t>Article VI</w:t>
      </w:r>
      <w:r w:rsidRPr="00B87CAD">
        <w:rPr>
          <w:rFonts w:asciiTheme="majorHAnsi" w:hAnsiTheme="majorHAnsi" w:cstheme="majorHAnsi"/>
          <w:color w:val="000000" w:themeColor="text1"/>
          <w:sz w:val="16"/>
        </w:rPr>
        <w:t xml:space="preserve"> then </w:t>
      </w:r>
      <w:r w:rsidRPr="00B87CAD">
        <w:rPr>
          <w:rStyle w:val="StyleUnderline"/>
          <w:rFonts w:asciiTheme="majorHAnsi" w:hAnsiTheme="majorHAnsi" w:cstheme="majorHAnsi"/>
          <w:color w:val="000000" w:themeColor="text1"/>
        </w:rPr>
        <w:t xml:space="preserve">gives States a </w:t>
      </w:r>
      <w:r w:rsidRPr="00B87CAD">
        <w:rPr>
          <w:rStyle w:val="Emphasis"/>
          <w:rFonts w:asciiTheme="majorHAnsi" w:hAnsiTheme="majorHAnsi" w:cstheme="majorHAnsi"/>
          <w:color w:val="000000" w:themeColor="text1"/>
        </w:rPr>
        <w:t>positive obligation</w:t>
      </w:r>
      <w:r w:rsidRPr="00B87CAD">
        <w:rPr>
          <w:rStyle w:val="StyleUnderline"/>
          <w:rFonts w:asciiTheme="majorHAnsi" w:hAnsiTheme="majorHAnsi" w:cstheme="majorHAnsi"/>
          <w:color w:val="000000" w:themeColor="text1"/>
        </w:rPr>
        <w:t xml:space="preserve"> to undertake </w:t>
      </w:r>
      <w:r w:rsidRPr="00B87CAD">
        <w:rPr>
          <w:rStyle w:val="Emphasis"/>
          <w:rFonts w:asciiTheme="majorHAnsi" w:hAnsiTheme="majorHAnsi" w:cstheme="majorHAnsi"/>
          <w:color w:val="000000" w:themeColor="text1"/>
        </w:rPr>
        <w:t>authorization</w:t>
      </w:r>
      <w:r w:rsidRPr="00B87CAD">
        <w:rPr>
          <w:rStyle w:val="StyleUnderline"/>
          <w:rFonts w:asciiTheme="majorHAnsi" w:hAnsiTheme="majorHAnsi" w:cstheme="majorHAnsi"/>
          <w:color w:val="000000" w:themeColor="text1"/>
        </w:rPr>
        <w:t xml:space="preserve"> and continuing </w:t>
      </w:r>
      <w:r w:rsidRPr="00B87CAD">
        <w:rPr>
          <w:rStyle w:val="Emphasis"/>
          <w:rFonts w:asciiTheme="majorHAnsi" w:hAnsiTheme="majorHAnsi" w:cstheme="majorHAnsi"/>
          <w:color w:val="000000" w:themeColor="text1"/>
        </w:rPr>
        <w:t>supervision</w:t>
      </w:r>
      <w:r w:rsidRPr="00B87CAD">
        <w:rPr>
          <w:rStyle w:val="StyleUnderline"/>
          <w:rFonts w:asciiTheme="majorHAnsi" w:hAnsiTheme="majorHAnsi" w:cstheme="majorHAnsi"/>
          <w:color w:val="000000" w:themeColor="text1"/>
        </w:rPr>
        <w:t xml:space="preserve"> of nongovernmental entities</w:t>
      </w:r>
      <w:r w:rsidRPr="00B87CAD">
        <w:rPr>
          <w:rFonts w:asciiTheme="majorHAnsi" w:hAnsiTheme="majorHAnsi" w:cstheme="majorHAnsi"/>
          <w:color w:val="000000" w:themeColor="text1"/>
          <w:sz w:val="16"/>
        </w:rPr>
        <w:t>.</w:t>
      </w:r>
    </w:p>
    <w:p w14:paraId="550B3219" w14:textId="77777777" w:rsidR="002E7C39" w:rsidRPr="00B87CAD" w:rsidRDefault="002E7C39" w:rsidP="002E7C39">
      <w:pPr>
        <w:ind w:left="720"/>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The </w:t>
      </w:r>
      <w:r w:rsidRPr="00B87CAD">
        <w:rPr>
          <w:rStyle w:val="StyleUnderline"/>
          <w:rFonts w:asciiTheme="majorHAnsi" w:hAnsiTheme="majorHAnsi" w:cstheme="majorHAnsi"/>
          <w:color w:val="000000" w:themeColor="text1"/>
        </w:rPr>
        <w:t>activities of non-governmental entities in outer space</w:t>
      </w:r>
      <w:r w:rsidRPr="00B87CAD">
        <w:rPr>
          <w:rFonts w:asciiTheme="majorHAnsi" w:hAnsiTheme="majorHAnsi" w:cstheme="majorHAnsi"/>
          <w:color w:val="000000" w:themeColor="text1"/>
          <w:sz w:val="16"/>
        </w:rPr>
        <w:t xml:space="preserve">, including the Moon and other celestial bodies, </w:t>
      </w:r>
      <w:r w:rsidRPr="00B87CAD">
        <w:rPr>
          <w:rStyle w:val="StyleUnderline"/>
          <w:rFonts w:asciiTheme="majorHAnsi" w:hAnsiTheme="majorHAnsi" w:cstheme="majorHAnsi"/>
          <w:color w:val="000000" w:themeColor="text1"/>
        </w:rPr>
        <w:t>shall require authorization and continuing supervision by the appropriate State Party to the Treaty</w:t>
      </w:r>
      <w:r w:rsidRPr="00B87CAD">
        <w:rPr>
          <w:rFonts w:asciiTheme="majorHAnsi" w:hAnsiTheme="majorHAnsi" w:cstheme="majorHAnsi"/>
          <w:color w:val="000000" w:themeColor="text1"/>
          <w:sz w:val="16"/>
        </w:rPr>
        <w:t>.</w:t>
      </w:r>
    </w:p>
    <w:p w14:paraId="298DBE5A"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Consequently, </w:t>
      </w:r>
      <w:r w:rsidRPr="00B87CAD">
        <w:rPr>
          <w:rStyle w:val="StyleUnderline"/>
          <w:rFonts w:asciiTheme="majorHAnsi" w:hAnsiTheme="majorHAnsi" w:cstheme="majorHAnsi"/>
          <w:color w:val="000000" w:themeColor="text1"/>
        </w:rPr>
        <w:t>it is not merely sufficient that governments allow private actors to access and explore space</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States have a duty to authorize and supervise them</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Looking</w:t>
      </w:r>
      <w:r w:rsidRPr="00B87CAD">
        <w:rPr>
          <w:rFonts w:asciiTheme="majorHAnsi" w:hAnsiTheme="majorHAnsi" w:cstheme="majorHAnsi"/>
          <w:color w:val="000000" w:themeColor="text1"/>
          <w:sz w:val="16"/>
        </w:rPr>
        <w:t xml:space="preserve"> again </w:t>
      </w:r>
      <w:r w:rsidRPr="00B87CAD">
        <w:rPr>
          <w:rStyle w:val="StyleUnderline"/>
          <w:rFonts w:asciiTheme="majorHAnsi" w:hAnsiTheme="majorHAnsi" w:cstheme="majorHAnsi"/>
          <w:color w:val="000000" w:themeColor="text1"/>
        </w:rPr>
        <w:t>at the first sentence</w:t>
      </w:r>
      <w:r w:rsidRPr="00B87CAD">
        <w:rPr>
          <w:rFonts w:asciiTheme="majorHAnsi" w:hAnsiTheme="majorHAnsi" w:cstheme="majorHAnsi"/>
          <w:color w:val="000000" w:themeColor="text1"/>
          <w:sz w:val="16"/>
        </w:rPr>
        <w:t xml:space="preserve"> of </w:t>
      </w:r>
      <w:r w:rsidRPr="00B87CAD">
        <w:rPr>
          <w:rStyle w:val="Emphasis"/>
          <w:rFonts w:asciiTheme="majorHAnsi" w:hAnsiTheme="majorHAnsi" w:cstheme="majorHAnsi"/>
          <w:color w:val="000000" w:themeColor="text1"/>
          <w:highlight w:val="green"/>
        </w:rPr>
        <w:t>Article VI</w:t>
      </w:r>
      <w:r w:rsidRPr="00B87CAD">
        <w:rPr>
          <w:rFonts w:asciiTheme="majorHAnsi" w:hAnsiTheme="majorHAnsi" w:cstheme="majorHAnsi"/>
          <w:color w:val="000000" w:themeColor="text1"/>
          <w:sz w:val="16"/>
        </w:rPr>
        <w:t xml:space="preserve">, above, </w:t>
      </w:r>
      <w:r w:rsidRPr="00B87CAD">
        <w:rPr>
          <w:rStyle w:val="StyleUnderline"/>
          <w:rFonts w:asciiTheme="majorHAnsi" w:hAnsiTheme="majorHAnsi" w:cstheme="majorHAnsi"/>
          <w:color w:val="000000" w:themeColor="text1"/>
          <w:highlight w:val="green"/>
        </w:rPr>
        <w:t>gives</w:t>
      </w:r>
      <w:r w:rsidRPr="00B87CAD">
        <w:rPr>
          <w:rFonts w:asciiTheme="majorHAnsi" w:hAnsiTheme="majorHAnsi" w:cstheme="majorHAnsi"/>
          <w:color w:val="000000" w:themeColor="text1"/>
          <w:sz w:val="16"/>
        </w:rPr>
        <w:t xml:space="preserve"> some </w:t>
      </w:r>
      <w:r w:rsidRPr="00B87CAD">
        <w:rPr>
          <w:rStyle w:val="StyleUnderline"/>
          <w:rFonts w:asciiTheme="majorHAnsi" w:hAnsiTheme="majorHAnsi" w:cstheme="majorHAnsi"/>
          <w:color w:val="000000" w:themeColor="text1"/>
          <w:highlight w:val="green"/>
        </w:rPr>
        <w:t>indication as to what standard</w:t>
      </w:r>
      <w:r w:rsidRPr="00B87CAD">
        <w:rPr>
          <w:rStyle w:val="StyleUnderline"/>
          <w:rFonts w:asciiTheme="majorHAnsi" w:hAnsiTheme="majorHAnsi" w:cstheme="majorHAnsi"/>
          <w:color w:val="000000" w:themeColor="text1"/>
        </w:rPr>
        <w:t xml:space="preserve"> this </w:t>
      </w:r>
      <w:r w:rsidRPr="00B87CAD">
        <w:rPr>
          <w:rStyle w:val="Emphasis"/>
          <w:rFonts w:asciiTheme="majorHAnsi" w:hAnsiTheme="majorHAnsi" w:cstheme="majorHAnsi"/>
          <w:color w:val="000000" w:themeColor="text1"/>
          <w:highlight w:val="green"/>
        </w:rPr>
        <w:t>supervision</w:t>
      </w:r>
      <w:r w:rsidRPr="00B87CAD">
        <w:rPr>
          <w:rStyle w:val="StyleUnderline"/>
          <w:rFonts w:asciiTheme="majorHAnsi" w:hAnsiTheme="majorHAnsi" w:cstheme="majorHAnsi"/>
          <w:color w:val="000000" w:themeColor="text1"/>
          <w:highlight w:val="green"/>
        </w:rPr>
        <w:t xml:space="preserve"> must meet</w:t>
      </w:r>
      <w:r w:rsidRPr="00B87CAD">
        <w:rPr>
          <w:rFonts w:asciiTheme="majorHAnsi" w:hAnsiTheme="majorHAnsi" w:cstheme="majorHAnsi"/>
          <w:color w:val="000000" w:themeColor="text1"/>
          <w:sz w:val="16"/>
        </w:rPr>
        <w:t xml:space="preserve">. The first sentence of </w:t>
      </w:r>
      <w:r w:rsidRPr="00B87CAD">
        <w:rPr>
          <w:rStyle w:val="Emphasis"/>
          <w:rFonts w:asciiTheme="majorHAnsi" w:hAnsiTheme="majorHAnsi" w:cstheme="majorHAnsi"/>
          <w:color w:val="000000" w:themeColor="text1"/>
        </w:rPr>
        <w:t>Article VI</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ends with</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rPr>
        <w:t>and for assuring that national activities are carried out in conformity with the provisions set forth in the present Treaty</w:t>
      </w:r>
      <w:r w:rsidRPr="00B87CAD">
        <w:rPr>
          <w:rFonts w:asciiTheme="majorHAnsi" w:hAnsiTheme="majorHAnsi" w:cstheme="majorHAnsi"/>
          <w:color w:val="000000" w:themeColor="text1"/>
          <w:sz w:val="16"/>
        </w:rPr>
        <w:t xml:space="preserve">.” Consequently, </w:t>
      </w:r>
      <w:r w:rsidRPr="00B87CAD">
        <w:rPr>
          <w:rStyle w:val="Emphasis"/>
          <w:rFonts w:asciiTheme="majorHAnsi" w:hAnsiTheme="majorHAnsi" w:cstheme="majorHAnsi"/>
          <w:color w:val="000000" w:themeColor="text1"/>
          <w:highlight w:val="green"/>
        </w:rPr>
        <w:t>States must authorize</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 xml:space="preserve">and </w:t>
      </w:r>
      <w:r w:rsidRPr="00B87CAD">
        <w:rPr>
          <w:rStyle w:val="Emphasis"/>
          <w:rFonts w:asciiTheme="majorHAnsi" w:hAnsiTheme="majorHAnsi" w:cstheme="majorHAnsi"/>
          <w:color w:val="000000" w:themeColor="text1"/>
          <w:highlight w:val="green"/>
        </w:rPr>
        <w:t>supervise</w:t>
      </w:r>
      <w:r w:rsidRPr="00B87CAD">
        <w:rPr>
          <w:rStyle w:val="StyleUnderline"/>
          <w:rFonts w:asciiTheme="majorHAnsi" w:hAnsiTheme="majorHAnsi" w:cstheme="majorHAnsi"/>
          <w:color w:val="000000" w:themeColor="text1"/>
          <w:highlight w:val="green"/>
        </w:rPr>
        <w:t xml:space="preserve"> </w:t>
      </w:r>
      <w:r w:rsidRPr="00B87CAD">
        <w:rPr>
          <w:rStyle w:val="Emphasis"/>
          <w:rFonts w:asciiTheme="majorHAnsi" w:hAnsiTheme="majorHAnsi" w:cstheme="majorHAnsi"/>
          <w:color w:val="000000" w:themeColor="text1"/>
          <w:highlight w:val="green"/>
        </w:rPr>
        <w:t>private entities</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to make sure</w:t>
      </w:r>
      <w:r w:rsidRPr="00B87CAD">
        <w:rPr>
          <w:rStyle w:val="StyleUnderline"/>
          <w:rFonts w:asciiTheme="majorHAnsi" w:hAnsiTheme="majorHAnsi" w:cstheme="majorHAnsi"/>
          <w:color w:val="000000" w:themeColor="text1"/>
        </w:rPr>
        <w:t xml:space="preserve"> that these </w:t>
      </w:r>
      <w:r w:rsidRPr="00B87CAD">
        <w:rPr>
          <w:rStyle w:val="StyleUnderline"/>
          <w:rFonts w:asciiTheme="majorHAnsi" w:hAnsiTheme="majorHAnsi" w:cstheme="majorHAnsi"/>
          <w:color w:val="000000" w:themeColor="text1"/>
          <w:highlight w:val="green"/>
        </w:rPr>
        <w:t>private entities conform with the</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O</w:t>
      </w:r>
      <w:r w:rsidRPr="00B87CAD">
        <w:rPr>
          <w:rStyle w:val="StyleUnderline"/>
          <w:rFonts w:asciiTheme="majorHAnsi" w:hAnsiTheme="majorHAnsi" w:cstheme="majorHAnsi"/>
          <w:color w:val="000000" w:themeColor="text1"/>
        </w:rPr>
        <w:t xml:space="preserve">uter </w:t>
      </w:r>
      <w:r w:rsidRPr="00B87CAD">
        <w:rPr>
          <w:rStyle w:val="Emphasis"/>
          <w:rFonts w:asciiTheme="majorHAnsi" w:hAnsiTheme="majorHAnsi" w:cstheme="majorHAnsi"/>
          <w:color w:val="000000" w:themeColor="text1"/>
          <w:highlight w:val="green"/>
        </w:rPr>
        <w:t>S</w:t>
      </w:r>
      <w:r w:rsidRPr="00B87CAD">
        <w:rPr>
          <w:rStyle w:val="StyleUnderline"/>
          <w:rFonts w:asciiTheme="majorHAnsi" w:hAnsiTheme="majorHAnsi" w:cstheme="majorHAnsi"/>
          <w:color w:val="000000" w:themeColor="text1"/>
        </w:rPr>
        <w:t xml:space="preserve">pace </w:t>
      </w:r>
      <w:r w:rsidRPr="00B87CAD">
        <w:rPr>
          <w:rStyle w:val="Emphasis"/>
          <w:rFonts w:asciiTheme="majorHAnsi" w:hAnsiTheme="majorHAnsi" w:cstheme="majorHAnsi"/>
          <w:color w:val="000000" w:themeColor="text1"/>
          <w:highlight w:val="green"/>
        </w:rPr>
        <w:t>T</w:t>
      </w:r>
      <w:r w:rsidRPr="00B87CAD">
        <w:rPr>
          <w:rStyle w:val="StyleUnderline"/>
          <w:rFonts w:asciiTheme="majorHAnsi" w:hAnsiTheme="majorHAnsi" w:cstheme="majorHAnsi"/>
          <w:color w:val="000000" w:themeColor="text1"/>
        </w:rPr>
        <w:t>reaty</w:t>
      </w:r>
      <w:r w:rsidRPr="00B87CAD">
        <w:rPr>
          <w:rFonts w:asciiTheme="majorHAnsi" w:hAnsiTheme="majorHAnsi" w:cstheme="majorHAnsi"/>
          <w:color w:val="000000" w:themeColor="text1"/>
          <w:sz w:val="16"/>
        </w:rPr>
        <w:t>.</w:t>
      </w:r>
    </w:p>
    <w:p w14:paraId="3DCC514C" w14:textId="77777777" w:rsidR="002E7C39" w:rsidRPr="00B87CAD" w:rsidRDefault="002E7C39" w:rsidP="002E7C39">
      <w:pPr>
        <w:rPr>
          <w:rFonts w:asciiTheme="majorHAnsi" w:hAnsiTheme="majorHAnsi" w:cstheme="majorHAnsi"/>
          <w:color w:val="000000" w:themeColor="text1"/>
          <w:sz w:val="16"/>
        </w:rPr>
      </w:pPr>
      <w:r w:rsidRPr="00B87CAD">
        <w:rPr>
          <w:rFonts w:asciiTheme="majorHAnsi" w:hAnsiTheme="majorHAnsi" w:cstheme="majorHAns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B87CAD">
        <w:rPr>
          <w:rStyle w:val="Emphasis"/>
          <w:rFonts w:asciiTheme="majorHAnsi" w:hAnsiTheme="majorHAnsi" w:cstheme="majorHAnsi"/>
          <w:color w:val="000000" w:themeColor="text1"/>
        </w:rPr>
        <w:t>international law create norms applicable</w:t>
      </w:r>
      <w:r w:rsidRPr="00B87CAD">
        <w:rPr>
          <w:rStyle w:val="StyleUnderline"/>
          <w:rFonts w:asciiTheme="majorHAnsi" w:hAnsiTheme="majorHAnsi" w:cstheme="majorHAnsi"/>
          <w:color w:val="000000" w:themeColor="text1"/>
        </w:rPr>
        <w:t xml:space="preserve"> for private entities in outer space</w:t>
      </w:r>
      <w:r w:rsidRPr="00B87CAD">
        <w:rPr>
          <w:rFonts w:asciiTheme="majorHAnsi" w:hAnsiTheme="majorHAnsi" w:cstheme="majorHAnsi"/>
          <w:color w:val="000000" w:themeColor="text1"/>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625798D7" w14:textId="77777777" w:rsidR="002E7C39" w:rsidRPr="00B87CAD" w:rsidRDefault="002E7C39" w:rsidP="002E7C39">
      <w:pPr>
        <w:rPr>
          <w:rStyle w:val="Emphasis"/>
          <w:rFonts w:asciiTheme="majorHAnsi" w:hAnsiTheme="majorHAnsi" w:cstheme="majorHAnsi"/>
          <w:color w:val="000000" w:themeColor="text1"/>
        </w:rPr>
      </w:pPr>
      <w:r w:rsidRPr="00B87CAD">
        <w:rPr>
          <w:rStyle w:val="Emphasis"/>
          <w:rFonts w:asciiTheme="majorHAnsi" w:hAnsiTheme="majorHAnsi" w:cstheme="majorHAnsi"/>
          <w:color w:val="000000" w:themeColor="text1"/>
        </w:rPr>
        <w:t>Potential Liability</w:t>
      </w:r>
    </w:p>
    <w:p w14:paraId="558F4DD7" w14:textId="77777777" w:rsidR="002E7C39" w:rsidRPr="00B87CAD" w:rsidRDefault="002E7C39" w:rsidP="002E7C39">
      <w:pPr>
        <w:rPr>
          <w:rFonts w:asciiTheme="majorHAnsi" w:hAnsiTheme="majorHAnsi" w:cstheme="majorHAnsi"/>
          <w:color w:val="000000" w:themeColor="text1"/>
          <w:sz w:val="16"/>
        </w:rPr>
      </w:pPr>
      <w:r w:rsidRPr="00B87CAD">
        <w:rPr>
          <w:rStyle w:val="Emphasis"/>
          <w:rFonts w:asciiTheme="majorHAnsi" w:hAnsiTheme="majorHAnsi" w:cstheme="majorHAnsi"/>
          <w:color w:val="000000" w:themeColor="text1"/>
        </w:rPr>
        <w:lastRenderedPageBreak/>
        <w:t>Supplemental to international responsibility</w:t>
      </w:r>
      <w:r w:rsidRPr="00B87CAD">
        <w:rPr>
          <w:rStyle w:val="StyleUnderline"/>
          <w:rFonts w:asciiTheme="majorHAnsi" w:hAnsiTheme="majorHAnsi" w:cstheme="majorHAnsi"/>
          <w:color w:val="000000" w:themeColor="text1"/>
        </w:rPr>
        <w:t xml:space="preserve"> for acts in space </w:t>
      </w:r>
      <w:r w:rsidRPr="00B87CAD">
        <w:rPr>
          <w:rStyle w:val="Emphasis"/>
          <w:rFonts w:asciiTheme="majorHAnsi" w:hAnsiTheme="majorHAnsi" w:cstheme="majorHAnsi"/>
          <w:color w:val="000000" w:themeColor="text1"/>
        </w:rPr>
        <w:t>committed by private entities</w:t>
      </w:r>
      <w:r w:rsidRPr="00B87CAD">
        <w:rPr>
          <w:rStyle w:val="StyleUnderline"/>
          <w:rFonts w:asciiTheme="majorHAnsi" w:hAnsiTheme="majorHAnsi" w:cstheme="majorHAnsi"/>
          <w:color w:val="000000" w:themeColor="text1"/>
        </w:rPr>
        <w:t xml:space="preserve"> is the potential for liability for damage resulting from their activities</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rPr>
        <w:t>Article VIII</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of </w:t>
      </w:r>
      <w:r w:rsidRPr="00B87CAD">
        <w:rPr>
          <w:rStyle w:val="StyleUnderline"/>
          <w:rFonts w:asciiTheme="majorHAnsi" w:hAnsiTheme="majorHAnsi" w:cstheme="majorHAnsi"/>
          <w:color w:val="000000" w:themeColor="text1"/>
          <w:highlight w:val="green"/>
        </w:rPr>
        <w:t>the</w:t>
      </w:r>
      <w:r w:rsidRPr="00B87CAD">
        <w:rPr>
          <w:rFonts w:asciiTheme="majorHAnsi" w:hAnsiTheme="majorHAnsi" w:cstheme="majorHAnsi"/>
          <w:color w:val="000000" w:themeColor="text1"/>
          <w:sz w:val="16"/>
        </w:rPr>
        <w:t xml:space="preserve"> </w:t>
      </w:r>
      <w:r w:rsidRPr="00B87CAD">
        <w:rPr>
          <w:rStyle w:val="Emphasis"/>
          <w:rFonts w:asciiTheme="majorHAnsi" w:hAnsiTheme="majorHAnsi" w:cstheme="majorHAnsi"/>
          <w:color w:val="000000" w:themeColor="text1"/>
          <w:highlight w:val="green"/>
        </w:rPr>
        <w:t>O</w:t>
      </w:r>
      <w:r w:rsidRPr="00B87CAD">
        <w:rPr>
          <w:rFonts w:asciiTheme="majorHAnsi" w:hAnsiTheme="majorHAnsi" w:cstheme="majorHAnsi"/>
          <w:color w:val="000000" w:themeColor="text1"/>
          <w:sz w:val="16"/>
        </w:rPr>
        <w:t xml:space="preserve">uter </w:t>
      </w:r>
      <w:r w:rsidRPr="00B87CAD">
        <w:rPr>
          <w:rStyle w:val="Emphasis"/>
          <w:rFonts w:asciiTheme="majorHAnsi" w:hAnsiTheme="majorHAnsi" w:cstheme="majorHAnsi"/>
          <w:color w:val="000000" w:themeColor="text1"/>
          <w:highlight w:val="green"/>
        </w:rPr>
        <w:t>S</w:t>
      </w:r>
      <w:r w:rsidRPr="00B87CAD">
        <w:rPr>
          <w:rFonts w:asciiTheme="majorHAnsi" w:hAnsiTheme="majorHAnsi" w:cstheme="majorHAnsi"/>
          <w:color w:val="000000" w:themeColor="text1"/>
          <w:sz w:val="16"/>
        </w:rPr>
        <w:t xml:space="preserve">pace </w:t>
      </w:r>
      <w:r w:rsidRPr="00B87CAD">
        <w:rPr>
          <w:rStyle w:val="Emphasis"/>
          <w:rFonts w:asciiTheme="majorHAnsi" w:hAnsiTheme="majorHAnsi" w:cstheme="majorHAnsi"/>
          <w:color w:val="000000" w:themeColor="text1"/>
          <w:highlight w:val="green"/>
        </w:rPr>
        <w:t>T</w:t>
      </w:r>
      <w:r w:rsidRPr="00B87CAD">
        <w:rPr>
          <w:rFonts w:asciiTheme="majorHAnsi" w:hAnsiTheme="majorHAnsi" w:cstheme="majorHAnsi"/>
          <w:color w:val="000000" w:themeColor="text1"/>
          <w:sz w:val="16"/>
        </w:rPr>
        <w:t xml:space="preserve">reaty </w:t>
      </w:r>
      <w:r w:rsidRPr="00B87CAD">
        <w:rPr>
          <w:rStyle w:val="StyleUnderline"/>
          <w:rFonts w:asciiTheme="majorHAnsi" w:hAnsiTheme="majorHAnsi" w:cstheme="majorHAnsi"/>
          <w:color w:val="000000" w:themeColor="text1"/>
          <w:highlight w:val="green"/>
        </w:rPr>
        <w:t xml:space="preserve">establishes a </w:t>
      </w:r>
      <w:r w:rsidRPr="00B87CAD">
        <w:rPr>
          <w:rStyle w:val="Emphasis"/>
          <w:rFonts w:asciiTheme="majorHAnsi" w:hAnsiTheme="majorHAnsi" w:cstheme="majorHAnsi"/>
          <w:color w:val="000000" w:themeColor="text1"/>
          <w:highlight w:val="green"/>
        </w:rPr>
        <w:t>liability provision</w:t>
      </w:r>
      <w:r w:rsidRPr="00B87CAD">
        <w:rPr>
          <w:rStyle w:val="StyleUnderline"/>
          <w:rFonts w:asciiTheme="majorHAnsi" w:hAnsiTheme="majorHAnsi" w:cstheme="majorHAnsi"/>
          <w:color w:val="000000" w:themeColor="text1"/>
        </w:rPr>
        <w:t>,</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and the 1972 Liability Convention expands the mechanisms for dealing with liability claims</w:t>
      </w:r>
      <w:r w:rsidRPr="00B87CAD">
        <w:rPr>
          <w:rFonts w:asciiTheme="majorHAnsi" w:hAnsiTheme="majorHAnsi" w:cstheme="majorHAnsi"/>
          <w:color w:val="000000" w:themeColor="text1"/>
          <w:sz w:val="16"/>
        </w:rPr>
        <w:t xml:space="preserve">. </w:t>
      </w:r>
      <w:r w:rsidRPr="00B87CAD">
        <w:rPr>
          <w:rStyle w:val="StyleUnderline"/>
          <w:rFonts w:asciiTheme="majorHAnsi" w:hAnsiTheme="majorHAnsi" w:cstheme="majorHAnsi"/>
          <w:color w:val="000000" w:themeColor="text1"/>
        </w:rPr>
        <w:t xml:space="preserve">Liability is a </w:t>
      </w:r>
      <w:r w:rsidRPr="00B87CAD">
        <w:rPr>
          <w:rStyle w:val="Emphasis"/>
          <w:rFonts w:asciiTheme="majorHAnsi" w:hAnsiTheme="majorHAnsi" w:cstheme="majorHAnsi"/>
          <w:color w:val="000000" w:themeColor="text1"/>
          <w:highlight w:val="green"/>
        </w:rPr>
        <w:t>requirement to pay</w:t>
      </w:r>
      <w:r w:rsidRPr="00B87CAD">
        <w:rPr>
          <w:rStyle w:val="Emphasis"/>
          <w:rFonts w:asciiTheme="majorHAnsi" w:hAnsiTheme="majorHAnsi" w:cstheme="majorHAnsi"/>
          <w:color w:val="000000" w:themeColor="text1"/>
        </w:rPr>
        <w:t xml:space="preserve"> compensation</w:t>
      </w:r>
      <w:r w:rsidRPr="00B87CAD">
        <w:rPr>
          <w:rStyle w:val="StyleUnderline"/>
          <w:rFonts w:asciiTheme="majorHAnsi" w:hAnsiTheme="majorHAnsi" w:cstheme="majorHAnsi"/>
          <w:color w:val="000000" w:themeColor="text1"/>
        </w:rPr>
        <w:t xml:space="preserve"> to </w:t>
      </w:r>
      <w:r w:rsidRPr="00B87CAD">
        <w:rPr>
          <w:rStyle w:val="StyleUnderline"/>
          <w:rFonts w:asciiTheme="majorHAnsi" w:hAnsiTheme="majorHAnsi" w:cstheme="majorHAnsi"/>
          <w:color w:val="000000" w:themeColor="text1"/>
          <w:highlight w:val="green"/>
        </w:rPr>
        <w:t>an injured party</w:t>
      </w:r>
      <w:r w:rsidRPr="00B87CAD">
        <w:rPr>
          <w:rStyle w:val="StyleUnderline"/>
          <w:rFonts w:asciiTheme="majorHAnsi" w:hAnsiTheme="majorHAnsi" w:cstheme="majorHAnsi"/>
          <w:color w:val="000000" w:themeColor="text1"/>
        </w:rPr>
        <w:t xml:space="preserve"> for the damage or suffering that has been caused to them</w:t>
      </w:r>
      <w:r w:rsidRPr="00B87CAD">
        <w:rPr>
          <w:rFonts w:asciiTheme="majorHAnsi" w:hAnsiTheme="majorHAnsi" w:cstheme="majorHAnsi"/>
          <w:color w:val="000000" w:themeColor="text1"/>
          <w:sz w:val="16"/>
        </w:rPr>
        <w:t xml:space="preserve">. In space law, </w:t>
      </w:r>
      <w:r w:rsidRPr="00B87CAD">
        <w:rPr>
          <w:rStyle w:val="StyleUnderline"/>
          <w:rFonts w:asciiTheme="majorHAnsi" w:hAnsiTheme="majorHAnsi" w:cstheme="majorHAnsi"/>
          <w:color w:val="000000" w:themeColor="text1"/>
        </w:rPr>
        <w:t xml:space="preserve">liability is </w:t>
      </w:r>
      <w:r w:rsidRPr="00B87CAD">
        <w:rPr>
          <w:rStyle w:val="StyleUnderline"/>
          <w:rFonts w:asciiTheme="majorHAnsi" w:hAnsiTheme="majorHAnsi" w:cstheme="majorHAnsi"/>
          <w:color w:val="000000" w:themeColor="text1"/>
          <w:highlight w:val="green"/>
        </w:rPr>
        <w:t>for</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rPr>
        <w:t xml:space="preserve">physical </w:t>
      </w:r>
      <w:r w:rsidRPr="00B87CAD">
        <w:rPr>
          <w:rStyle w:val="Emphasis"/>
          <w:rFonts w:asciiTheme="majorHAnsi" w:hAnsiTheme="majorHAnsi" w:cstheme="majorHAnsi"/>
          <w:color w:val="000000" w:themeColor="text1"/>
          <w:highlight w:val="green"/>
        </w:rPr>
        <w:t>damage</w:t>
      </w:r>
      <w:r w:rsidRPr="00B87CAD">
        <w:rPr>
          <w:rStyle w:val="StyleUnderline"/>
          <w:rFonts w:asciiTheme="majorHAnsi" w:hAnsiTheme="majorHAnsi" w:cstheme="majorHAnsi"/>
          <w:color w:val="000000" w:themeColor="text1"/>
        </w:rPr>
        <w:t xml:space="preserve"> to a </w:t>
      </w:r>
      <w:r w:rsidRPr="00B87CAD">
        <w:rPr>
          <w:rStyle w:val="Emphasis"/>
          <w:rFonts w:asciiTheme="majorHAnsi" w:hAnsiTheme="majorHAnsi" w:cstheme="majorHAnsi"/>
          <w:color w:val="000000" w:themeColor="text1"/>
        </w:rPr>
        <w:t>space object</w:t>
      </w:r>
      <w:r w:rsidRPr="00B87CAD">
        <w:rPr>
          <w:rStyle w:val="StyleUnderline"/>
          <w:rFonts w:asciiTheme="majorHAnsi" w:hAnsiTheme="majorHAnsi" w:cstheme="majorHAnsi"/>
          <w:color w:val="000000" w:themeColor="text1"/>
        </w:rPr>
        <w:t xml:space="preserve"> by another space object</w:t>
      </w:r>
      <w:r w:rsidRPr="00B87CAD">
        <w:rPr>
          <w:rFonts w:asciiTheme="majorHAnsi" w:hAnsiTheme="majorHAnsi" w:cstheme="majorHAns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B87CAD">
        <w:rPr>
          <w:rStyle w:val="Emphasis"/>
          <w:rFonts w:asciiTheme="majorHAnsi" w:hAnsiTheme="majorHAnsi" w:cstheme="majorHAnsi"/>
          <w:color w:val="000000" w:themeColor="text1"/>
          <w:highlight w:val="green"/>
        </w:rPr>
        <w:t>potential for liability</w:t>
      </w:r>
      <w:r w:rsidRPr="00B87CAD">
        <w:rPr>
          <w:rStyle w:val="StyleUnderline"/>
          <w:rFonts w:asciiTheme="majorHAnsi" w:hAnsiTheme="majorHAnsi" w:cstheme="majorHAnsi"/>
          <w:color w:val="000000" w:themeColor="text1"/>
        </w:rPr>
        <w:t xml:space="preserve"> </w:t>
      </w:r>
      <w:r w:rsidRPr="00B87CAD">
        <w:rPr>
          <w:rStyle w:val="StyleUnderline"/>
          <w:rFonts w:asciiTheme="majorHAnsi" w:hAnsiTheme="majorHAnsi" w:cstheme="majorHAnsi"/>
          <w:color w:val="000000" w:themeColor="text1"/>
          <w:highlight w:val="green"/>
        </w:rPr>
        <w:t>serves</w:t>
      </w:r>
      <w:r w:rsidRPr="00B87CAD">
        <w:rPr>
          <w:rStyle w:val="StyleUnderline"/>
          <w:rFonts w:asciiTheme="majorHAnsi" w:hAnsiTheme="majorHAnsi" w:cstheme="majorHAnsi"/>
          <w:color w:val="000000" w:themeColor="text1"/>
        </w:rPr>
        <w:t xml:space="preserve"> as </w:t>
      </w:r>
      <w:r w:rsidRPr="00B87CAD">
        <w:rPr>
          <w:rStyle w:val="StyleUnderline"/>
          <w:rFonts w:asciiTheme="majorHAnsi" w:hAnsiTheme="majorHAnsi" w:cstheme="majorHAnsi"/>
          <w:color w:val="000000" w:themeColor="text1"/>
          <w:highlight w:val="green"/>
        </w:rPr>
        <w:t>a strong motivator</w:t>
      </w:r>
      <w:r w:rsidRPr="00B87CAD">
        <w:rPr>
          <w:rStyle w:val="StyleUnderline"/>
          <w:rFonts w:asciiTheme="majorHAnsi" w:hAnsiTheme="majorHAnsi" w:cstheme="majorHAnsi"/>
          <w:color w:val="000000" w:themeColor="text1"/>
        </w:rPr>
        <w:t xml:space="preserve"> and incentive for States </w:t>
      </w:r>
      <w:r w:rsidRPr="00B87CAD">
        <w:rPr>
          <w:rStyle w:val="StyleUnderline"/>
          <w:rFonts w:asciiTheme="majorHAnsi" w:hAnsiTheme="majorHAnsi" w:cstheme="majorHAnsi"/>
          <w:color w:val="000000" w:themeColor="text1"/>
          <w:highlight w:val="green"/>
        </w:rPr>
        <w:t xml:space="preserve">to </w:t>
      </w:r>
      <w:r w:rsidRPr="00B87CAD">
        <w:rPr>
          <w:rStyle w:val="Emphasis"/>
          <w:rFonts w:asciiTheme="majorHAnsi" w:hAnsiTheme="majorHAnsi" w:cstheme="majorHAnsi"/>
          <w:color w:val="000000" w:themeColor="text1"/>
        </w:rPr>
        <w:t>oversee</w:t>
      </w:r>
      <w:r w:rsidRPr="00B87CAD">
        <w:rPr>
          <w:rStyle w:val="StyleUnderline"/>
          <w:rFonts w:asciiTheme="majorHAnsi" w:hAnsiTheme="majorHAnsi" w:cstheme="majorHAnsi"/>
          <w:color w:val="000000" w:themeColor="text1"/>
        </w:rPr>
        <w:t xml:space="preserve">, </w:t>
      </w:r>
      <w:r w:rsidRPr="00B87CAD">
        <w:rPr>
          <w:rStyle w:val="Emphasis"/>
          <w:rFonts w:asciiTheme="majorHAnsi" w:hAnsiTheme="majorHAnsi" w:cstheme="majorHAnsi"/>
          <w:color w:val="000000" w:themeColor="text1"/>
          <w:highlight w:val="green"/>
        </w:rPr>
        <w:t>monitor</w:t>
      </w:r>
      <w:r w:rsidRPr="00B87CAD">
        <w:rPr>
          <w:rStyle w:val="StyleUnderline"/>
          <w:rFonts w:asciiTheme="majorHAnsi" w:hAnsiTheme="majorHAnsi" w:cstheme="majorHAnsi"/>
          <w:color w:val="000000" w:themeColor="text1"/>
        </w:rPr>
        <w:t xml:space="preserve">, and </w:t>
      </w:r>
      <w:r w:rsidRPr="00B87CAD">
        <w:rPr>
          <w:rStyle w:val="Emphasis"/>
          <w:rFonts w:asciiTheme="majorHAnsi" w:hAnsiTheme="majorHAnsi" w:cstheme="majorHAnsi"/>
          <w:color w:val="000000" w:themeColor="text1"/>
        </w:rPr>
        <w:t>regulate</w:t>
      </w:r>
      <w:r w:rsidRPr="00B87CAD">
        <w:rPr>
          <w:rStyle w:val="StyleUnderline"/>
          <w:rFonts w:asciiTheme="majorHAnsi" w:hAnsiTheme="majorHAnsi" w:cstheme="majorHAnsi"/>
          <w:color w:val="000000" w:themeColor="text1"/>
        </w:rPr>
        <w:t xml:space="preserve"> what </w:t>
      </w:r>
      <w:r w:rsidRPr="00B87CAD">
        <w:rPr>
          <w:rStyle w:val="Emphasis"/>
          <w:rFonts w:asciiTheme="majorHAnsi" w:hAnsiTheme="majorHAnsi" w:cstheme="majorHAnsi"/>
          <w:color w:val="000000" w:themeColor="text1"/>
          <w:highlight w:val="green"/>
        </w:rPr>
        <w:t>private actors</w:t>
      </w:r>
      <w:r w:rsidRPr="00B87CAD">
        <w:rPr>
          <w:rStyle w:val="StyleUnderline"/>
          <w:rFonts w:asciiTheme="majorHAnsi" w:hAnsiTheme="majorHAnsi" w:cstheme="majorHAnsi"/>
          <w:color w:val="000000" w:themeColor="text1"/>
        </w:rPr>
        <w:t xml:space="preserve"> are doing in space</w:t>
      </w:r>
      <w:r w:rsidRPr="00B87CAD">
        <w:rPr>
          <w:rFonts w:asciiTheme="majorHAnsi" w:hAnsiTheme="majorHAnsi" w:cstheme="majorHAnsi"/>
          <w:color w:val="000000" w:themeColor="text1"/>
          <w:sz w:val="16"/>
        </w:rPr>
        <w:t>.</w:t>
      </w:r>
    </w:p>
    <w:p w14:paraId="75AA13DC" w14:textId="77777777" w:rsidR="002E7C39" w:rsidRPr="00B87CAD" w:rsidRDefault="002E7C39" w:rsidP="002E7C39">
      <w:pPr>
        <w:rPr>
          <w:rFonts w:asciiTheme="majorHAnsi" w:hAnsiTheme="majorHAnsi" w:cstheme="majorHAnsi"/>
          <w:color w:val="000000" w:themeColor="text1"/>
        </w:rPr>
      </w:pPr>
    </w:p>
    <w:p w14:paraId="18C8C833" w14:textId="77777777" w:rsidR="002E7C39" w:rsidRPr="00B87CAD" w:rsidRDefault="002E7C39" w:rsidP="002E7C39">
      <w:pPr>
        <w:rPr>
          <w:rFonts w:asciiTheme="majorHAnsi" w:hAnsiTheme="majorHAnsi" w:cstheme="majorHAnsi"/>
          <w:color w:val="000000" w:themeColor="text1"/>
          <w:sz w:val="16"/>
        </w:rPr>
      </w:pPr>
    </w:p>
    <w:p w14:paraId="69B507F1" w14:textId="77777777" w:rsidR="002E7C39" w:rsidRPr="00B87CAD" w:rsidRDefault="002E7C39" w:rsidP="002E7C39">
      <w:pPr>
        <w:pStyle w:val="Heading3"/>
        <w:rPr>
          <w:color w:val="000000" w:themeColor="text1"/>
        </w:rPr>
      </w:pPr>
      <w:r w:rsidRPr="00B87CAD">
        <w:rPr>
          <w:color w:val="000000" w:themeColor="text1"/>
        </w:rPr>
        <w:lastRenderedPageBreak/>
        <w:t>1AC—Underview</w:t>
      </w:r>
    </w:p>
    <w:p w14:paraId="60FEAA53" w14:textId="77777777" w:rsidR="002E7C39" w:rsidRPr="00B87CAD" w:rsidRDefault="002E7C39" w:rsidP="002E7C39">
      <w:pPr>
        <w:pStyle w:val="Heading4"/>
        <w:rPr>
          <w:color w:val="000000" w:themeColor="text1"/>
        </w:rPr>
      </w:pPr>
      <w:r w:rsidRPr="00B87CAD">
        <w:rPr>
          <w:color w:val="000000" w:themeColor="text1"/>
        </w:rPr>
        <w:t xml:space="preserve">1] </w:t>
      </w:r>
      <w:r w:rsidRPr="00B87CAD">
        <w:rPr>
          <w:color w:val="000000" w:themeColor="text1"/>
          <w:u w:val="single"/>
        </w:rPr>
        <w:t>Yes 1AR Theory</w:t>
      </w:r>
      <w:r w:rsidRPr="00B87CAD">
        <w:rPr>
          <w:color w:val="000000" w:themeColor="text1"/>
        </w:rPr>
        <w:t>—the 1AR needs it to make the time investment worth 4 min and I can’t brute force substance and theory—otherwise the neg can do infinite bad things and I can’t check.</w:t>
      </w:r>
    </w:p>
    <w:p w14:paraId="24D92312" w14:textId="77777777" w:rsidR="002E7C39" w:rsidRPr="00B87CAD" w:rsidRDefault="002E7C39" w:rsidP="002E7C39">
      <w:pPr>
        <w:rPr>
          <w:color w:val="000000" w:themeColor="text1"/>
        </w:rPr>
      </w:pPr>
    </w:p>
    <w:p w14:paraId="3923391D" w14:textId="77777777" w:rsidR="002E7C39" w:rsidRPr="00B87CAD" w:rsidRDefault="002E7C39" w:rsidP="002E7C39">
      <w:pPr>
        <w:pStyle w:val="Heading4"/>
        <w:rPr>
          <w:color w:val="000000" w:themeColor="text1"/>
        </w:rPr>
      </w:pPr>
      <w:r w:rsidRPr="00B87CAD">
        <w:rPr>
          <w:color w:val="000000" w:themeColor="text1"/>
        </w:rPr>
        <w:t>2] Permissibility and presumption affirm.</w:t>
      </w:r>
    </w:p>
    <w:p w14:paraId="1752E3A1" w14:textId="77777777" w:rsidR="002E7C39" w:rsidRPr="00B87CAD" w:rsidRDefault="002E7C39" w:rsidP="002E7C39">
      <w:pPr>
        <w:keepNext/>
        <w:keepLines/>
        <w:spacing w:before="40" w:after="0"/>
        <w:outlineLvl w:val="3"/>
        <w:rPr>
          <w:rFonts w:eastAsiaTheme="majorEastAsia"/>
          <w:b/>
          <w:bCs/>
          <w:color w:val="000000" w:themeColor="text1"/>
          <w:sz w:val="26"/>
          <w:szCs w:val="26"/>
        </w:rPr>
      </w:pPr>
      <w:r w:rsidRPr="00B87CAD">
        <w:rPr>
          <w:rFonts w:eastAsiaTheme="majorEastAsia"/>
          <w:b/>
          <w:bCs/>
          <w:color w:val="000000" w:themeColor="text1"/>
          <w:sz w:val="26"/>
          <w:szCs w:val="26"/>
        </w:rPr>
        <w:t xml:space="preserve">A] </w:t>
      </w:r>
      <w:r w:rsidRPr="00B87CAD">
        <w:rPr>
          <w:rFonts w:eastAsiaTheme="majorEastAsia"/>
          <w:b/>
          <w:bCs/>
          <w:color w:val="000000" w:themeColor="text1"/>
          <w:sz w:val="26"/>
          <w:szCs w:val="26"/>
          <w:u w:val="single"/>
        </w:rPr>
        <w:t>Freeze</w:t>
      </w:r>
      <w:r w:rsidRPr="00B87CAD">
        <w:rPr>
          <w:rFonts w:eastAsiaTheme="majorEastAsia"/>
          <w:b/>
          <w:bCs/>
          <w:color w:val="000000" w:themeColor="text1"/>
          <w:sz w:val="26"/>
          <w:szCs w:val="26"/>
        </w:rPr>
        <w:t>- otherwise we would not be able to justify morally neutral actions since there isn’t a prohibition and we would have to prove an obligation.</w:t>
      </w:r>
    </w:p>
    <w:p w14:paraId="61F36603" w14:textId="77777777" w:rsidR="002E7C39" w:rsidRPr="00B87CAD" w:rsidRDefault="002E7C39" w:rsidP="002E7C39">
      <w:pPr>
        <w:keepNext/>
        <w:keepLines/>
        <w:spacing w:before="40" w:after="0"/>
        <w:outlineLvl w:val="3"/>
        <w:rPr>
          <w:rFonts w:eastAsiaTheme="majorEastAsia"/>
          <w:b/>
          <w:bCs/>
          <w:color w:val="000000" w:themeColor="text1"/>
          <w:sz w:val="26"/>
          <w:szCs w:val="26"/>
        </w:rPr>
      </w:pPr>
      <w:r w:rsidRPr="00B87CAD">
        <w:rPr>
          <w:rFonts w:eastAsiaTheme="majorEastAsia"/>
          <w:b/>
          <w:bCs/>
          <w:color w:val="000000" w:themeColor="text1"/>
          <w:sz w:val="26"/>
          <w:szCs w:val="26"/>
        </w:rPr>
        <w:t xml:space="preserve">B] </w:t>
      </w:r>
      <w:r w:rsidRPr="00B87CAD">
        <w:rPr>
          <w:rFonts w:eastAsiaTheme="majorEastAsia"/>
          <w:b/>
          <w:bCs/>
          <w:color w:val="000000" w:themeColor="text1"/>
          <w:sz w:val="26"/>
          <w:szCs w:val="26"/>
          <w:u w:val="single"/>
        </w:rPr>
        <w:t>Trivialism</w:t>
      </w:r>
      <w:r w:rsidRPr="00B87CAD">
        <w:rPr>
          <w:rFonts w:eastAsiaTheme="majorEastAsia"/>
          <w:b/>
          <w:bCs/>
          <w:color w:val="000000" w:themeColor="text1"/>
          <w:sz w:val="26"/>
          <w:szCs w:val="26"/>
        </w:rPr>
        <w:t>- statements are true until proven false, if I told you my name you’d believe me.</w:t>
      </w:r>
    </w:p>
    <w:p w14:paraId="519D68B7" w14:textId="77777777" w:rsidR="002E7C39" w:rsidRPr="00B87CAD" w:rsidRDefault="002E7C39" w:rsidP="002E7C39">
      <w:pPr>
        <w:pStyle w:val="Heading4"/>
        <w:rPr>
          <w:rStyle w:val="Hyperlink"/>
          <w:color w:val="000000" w:themeColor="text1"/>
        </w:rPr>
      </w:pPr>
      <w:r w:rsidRPr="00B87CAD">
        <w:rPr>
          <w:color w:val="000000" w:themeColor="text1"/>
        </w:rPr>
        <w:t xml:space="preserve">C] </w:t>
      </w:r>
      <w:r w:rsidRPr="00B87CAD">
        <w:rPr>
          <w:color w:val="000000" w:themeColor="text1"/>
          <w:u w:val="single"/>
        </w:rPr>
        <w:t>The Law of Excluded Middles</w:t>
      </w:r>
      <w:r w:rsidRPr="00B87CAD">
        <w:rPr>
          <w:color w:val="000000" w:themeColor="text1"/>
        </w:rPr>
        <w:t xml:space="preserve">- if something is not false, it must be true, which means that if something is not prohibited, it must be obligatory, and permissibility is the same as obligatory. </w:t>
      </w:r>
    </w:p>
    <w:p w14:paraId="1EC71657" w14:textId="77777777" w:rsidR="002E7C39" w:rsidRPr="00B87CAD" w:rsidRDefault="002E7C39" w:rsidP="002E7C39">
      <w:pPr>
        <w:rPr>
          <w:color w:val="000000" w:themeColor="text1"/>
        </w:rPr>
      </w:pPr>
    </w:p>
    <w:p w14:paraId="56B0C39F" w14:textId="77777777" w:rsidR="002E7C39" w:rsidRPr="00B87CAD" w:rsidRDefault="002E7C39" w:rsidP="002E7C39">
      <w:pPr>
        <w:rPr>
          <w:color w:val="000000" w:themeColor="text1"/>
        </w:rPr>
      </w:pPr>
    </w:p>
    <w:p w14:paraId="4D773BAA" w14:textId="58E8073E" w:rsidR="00E42E4C" w:rsidRPr="00B87CAD" w:rsidRDefault="00E42E4C" w:rsidP="00F601E6">
      <w:pPr>
        <w:rPr>
          <w:color w:val="000000" w:themeColor="text1"/>
        </w:rPr>
      </w:pPr>
    </w:p>
    <w:sectPr w:rsidR="00E42E4C" w:rsidRPr="00B87C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2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39"/>
    <w:rsid w:val="002E7CD8"/>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816"/>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97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23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87CAD"/>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7C113"/>
  <w14:defaultImageDpi w14:val="300"/>
  <w15:docId w15:val="{F99BAE2E-8607-DD4B-A20D-38823B2E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7C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7C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9"/>
    <w:unhideWhenUsed/>
    <w:qFormat/>
    <w:rsid w:val="00B87C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87C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87C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7C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CAD"/>
  </w:style>
  <w:style w:type="character" w:customStyle="1" w:styleId="Heading1Char">
    <w:name w:val="Heading 1 Char"/>
    <w:aliases w:val="Pocket Char"/>
    <w:basedOn w:val="DefaultParagraphFont"/>
    <w:link w:val="Heading1"/>
    <w:uiPriority w:val="9"/>
    <w:rsid w:val="00B87CA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87CA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87CA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87C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7CA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87CA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87C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7CA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87CAD"/>
    <w:rPr>
      <w:color w:val="auto"/>
      <w:u w:val="none"/>
    </w:rPr>
  </w:style>
  <w:style w:type="paragraph" w:styleId="DocumentMap">
    <w:name w:val="Document Map"/>
    <w:basedOn w:val="Normal"/>
    <w:link w:val="DocumentMapChar"/>
    <w:uiPriority w:val="99"/>
    <w:semiHidden/>
    <w:unhideWhenUsed/>
    <w:rsid w:val="00B87C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7CAD"/>
    <w:rPr>
      <w:rFonts w:ascii="Lucida Grande" w:hAnsi="Lucida Grande" w:cs="Lucida Grande"/>
    </w:rPr>
  </w:style>
  <w:style w:type="paragraph" w:customStyle="1" w:styleId="Emphasis1">
    <w:name w:val="Emphasis1"/>
    <w:basedOn w:val="Normal"/>
    <w:link w:val="Emphasis"/>
    <w:autoRedefine/>
    <w:uiPriority w:val="20"/>
    <w:qFormat/>
    <w:rsid w:val="002E7C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E7C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E7C39"/>
    <w:pPr>
      <w:ind w:left="720"/>
      <w:contextualSpacing/>
    </w:pPr>
  </w:style>
  <w:style w:type="paragraph" w:styleId="NormalWeb">
    <w:name w:val="Normal (Web)"/>
    <w:basedOn w:val="Normal"/>
    <w:uiPriority w:val="99"/>
    <w:unhideWhenUsed/>
    <w:rsid w:val="002E7C39"/>
    <w:pPr>
      <w:spacing w:before="100" w:beforeAutospacing="1" w:after="100" w:afterAutospacing="1"/>
    </w:pPr>
  </w:style>
  <w:style w:type="paragraph" w:customStyle="1" w:styleId="Emphasize">
    <w:name w:val="Emphasize"/>
    <w:basedOn w:val="Normal"/>
    <w:uiPriority w:val="20"/>
    <w:qFormat/>
    <w:rsid w:val="002E7C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2E7C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2E7C39"/>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2E7C39"/>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E7C3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www.acclimatise.uk.com/2018/05/02/earth-observation-of-increasing-importance-for-climate-change-adapta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12352</Words>
  <Characters>70411</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2022-03-26T13:52:00Z</dcterms:created>
  <dcterms:modified xsi:type="dcterms:W3CDTF">2022-04-09T19:57:00Z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