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6B7FF" w14:textId="31120B1B" w:rsidR="00745A4B" w:rsidRPr="005138F7" w:rsidRDefault="00745A4B" w:rsidP="00745A4B">
      <w:pPr>
        <w:pStyle w:val="Heading2"/>
        <w:rPr>
          <w:color w:val="000000" w:themeColor="text1"/>
        </w:rPr>
      </w:pPr>
      <w:r w:rsidRPr="005138F7">
        <w:rPr>
          <w:color w:val="000000" w:themeColor="text1"/>
        </w:rPr>
        <w:t>1AC – Blake R</w:t>
      </w:r>
      <w:r w:rsidR="005138F7">
        <w:rPr>
          <w:color w:val="000000" w:themeColor="text1"/>
        </w:rPr>
        <w:t>6</w:t>
      </w:r>
      <w:r w:rsidRPr="005138F7">
        <w:rPr>
          <w:color w:val="000000" w:themeColor="text1"/>
        </w:rPr>
        <w:t xml:space="preserve"> vs </w:t>
      </w:r>
      <w:r w:rsidR="005138F7">
        <w:rPr>
          <w:color w:val="000000" w:themeColor="text1"/>
        </w:rPr>
        <w:t>Edina DS</w:t>
      </w:r>
    </w:p>
    <w:p w14:paraId="55FD83C2" w14:textId="77777777" w:rsidR="00745A4B" w:rsidRPr="005138F7" w:rsidRDefault="00745A4B" w:rsidP="00745A4B">
      <w:pPr>
        <w:pStyle w:val="Heading3"/>
        <w:rPr>
          <w:color w:val="000000" w:themeColor="text1"/>
        </w:rPr>
      </w:pPr>
      <w:r w:rsidRPr="005138F7">
        <w:rPr>
          <w:color w:val="000000" w:themeColor="text1"/>
        </w:rPr>
        <w:lastRenderedPageBreak/>
        <w:t>Framing</w:t>
      </w:r>
    </w:p>
    <w:p w14:paraId="79B4864F" w14:textId="77777777" w:rsidR="00745A4B" w:rsidRPr="005138F7" w:rsidRDefault="00745A4B" w:rsidP="00745A4B">
      <w:pPr>
        <w:pStyle w:val="Heading4"/>
        <w:rPr>
          <w:color w:val="000000" w:themeColor="text1"/>
        </w:rPr>
      </w:pPr>
      <w:r w:rsidRPr="005138F7">
        <w:rPr>
          <w:color w:val="000000" w:themeColor="text1"/>
        </w:rPr>
        <w:t xml:space="preserve">Pleasure and pain are intrinsically valuable. </w:t>
      </w:r>
    </w:p>
    <w:p w14:paraId="1D9186ED" w14:textId="77777777" w:rsidR="00745A4B" w:rsidRPr="005138F7" w:rsidRDefault="00745A4B" w:rsidP="00745A4B">
      <w:pPr>
        <w:rPr>
          <w:color w:val="000000" w:themeColor="text1"/>
        </w:rPr>
      </w:pPr>
      <w:r w:rsidRPr="005138F7">
        <w:rPr>
          <w:rStyle w:val="StyleUnderline"/>
          <w:bCs/>
          <w:color w:val="000000" w:themeColor="text1"/>
        </w:rPr>
        <w:t>Moen 16</w:t>
      </w:r>
      <w:r w:rsidRPr="005138F7">
        <w:rPr>
          <w:color w:val="000000" w:themeColor="text1"/>
        </w:rPr>
        <w:t xml:space="preserve"> [(Ole Martin Moen, Research Fellow in Philosophy at University of Oslo) “An Argument for Hedonism,” Journal of Value Inquiry (Springer), 50 (2) 2016: 267–281, </w:t>
      </w:r>
      <w:hyperlink r:id="rId9" w:history="1">
        <w:r w:rsidRPr="005138F7">
          <w:rPr>
            <w:rStyle w:val="Hyperlink"/>
            <w:color w:val="000000" w:themeColor="text1"/>
          </w:rPr>
          <w:t>https://link.springer.com/article/10.1007/s10790-015-9506-9</w:t>
        </w:r>
      </w:hyperlink>
      <w:r w:rsidRPr="005138F7">
        <w:rPr>
          <w:color w:val="000000" w:themeColor="text1"/>
        </w:rPr>
        <w:t>] TDI</w:t>
      </w:r>
    </w:p>
    <w:p w14:paraId="72F2003F" w14:textId="77777777" w:rsidR="00745A4B" w:rsidRPr="005138F7" w:rsidRDefault="00745A4B" w:rsidP="00745A4B">
      <w:pPr>
        <w:rPr>
          <w:color w:val="000000" w:themeColor="text1"/>
          <w:sz w:val="12"/>
        </w:rPr>
      </w:pPr>
      <w:r w:rsidRPr="005138F7">
        <w:rPr>
          <w:color w:val="000000" w:themeColor="text1"/>
          <w:sz w:val="12"/>
        </w:rPr>
        <w:t xml:space="preserve">Let us start by observing, empirically, that </w:t>
      </w:r>
      <w:r w:rsidRPr="005138F7">
        <w:rPr>
          <w:b/>
          <w:color w:val="000000" w:themeColor="text1"/>
          <w:u w:val="single"/>
        </w:rPr>
        <w:t xml:space="preserve">a </w:t>
      </w:r>
      <w:r w:rsidRPr="005138F7">
        <w:rPr>
          <w:b/>
          <w:color w:val="000000" w:themeColor="text1"/>
          <w:highlight w:val="cyan"/>
          <w:u w:val="single"/>
        </w:rPr>
        <w:t>widely shared judgment</w:t>
      </w:r>
      <w:r w:rsidRPr="005138F7">
        <w:rPr>
          <w:b/>
          <w:color w:val="000000" w:themeColor="text1"/>
          <w:u w:val="single"/>
        </w:rPr>
        <w:t xml:space="preserve"> about intrinsic value and disvalue is that </w:t>
      </w:r>
      <w:r w:rsidRPr="005138F7">
        <w:rPr>
          <w:b/>
          <w:color w:val="000000" w:themeColor="text1"/>
          <w:highlight w:val="cyan"/>
          <w:u w:val="single"/>
        </w:rPr>
        <w:t>pleasure is intrinsically valuable and pain is intrinsically disvaluable</w:t>
      </w:r>
      <w:r w:rsidRPr="005138F7">
        <w:rPr>
          <w:b/>
          <w:color w:val="000000" w:themeColor="text1"/>
          <w:u w:val="single"/>
        </w:rPr>
        <w:t>.</w:t>
      </w:r>
      <w:r w:rsidRPr="005138F7">
        <w:rPr>
          <w:color w:val="000000" w:themeColor="text1"/>
          <w:sz w:val="12"/>
        </w:rPr>
        <w:t xml:space="preserve"> </w:t>
      </w:r>
      <w:r w:rsidRPr="005138F7">
        <w:rPr>
          <w:b/>
          <w:color w:val="000000" w:themeColor="text1"/>
          <w:u w:val="single"/>
        </w:rPr>
        <w:t>On virtually any proposed list of intrinsic values and disvalues (we will look at some of them below), pleasure is included among the intrinsic values and pain among the intrinsic disvalues.</w:t>
      </w:r>
      <w:r w:rsidRPr="005138F7">
        <w:rPr>
          <w:color w:val="000000" w:themeColor="text1"/>
          <w:sz w:val="12"/>
        </w:rPr>
        <w:t xml:space="preserve"> This inclusion makes intuitive sense, moreover, for </w:t>
      </w:r>
      <w:r w:rsidRPr="005138F7">
        <w:rPr>
          <w:b/>
          <w:color w:val="000000" w:themeColor="text1"/>
          <w:u w:val="single"/>
        </w:rPr>
        <w:t xml:space="preserve">there is </w:t>
      </w:r>
      <w:r w:rsidRPr="005138F7">
        <w:rPr>
          <w:b/>
          <w:color w:val="000000" w:themeColor="text1"/>
          <w:highlight w:val="cyan"/>
          <w:u w:val="single"/>
        </w:rPr>
        <w:t>something undeniably good about</w:t>
      </w:r>
      <w:r w:rsidRPr="005138F7">
        <w:rPr>
          <w:b/>
          <w:color w:val="000000" w:themeColor="text1"/>
          <w:u w:val="single"/>
        </w:rPr>
        <w:t xml:space="preserve"> the way </w:t>
      </w:r>
      <w:r w:rsidRPr="005138F7">
        <w:rPr>
          <w:b/>
          <w:color w:val="000000" w:themeColor="text1"/>
          <w:highlight w:val="cyan"/>
          <w:u w:val="single"/>
        </w:rPr>
        <w:t>pleasure</w:t>
      </w:r>
      <w:r w:rsidRPr="005138F7">
        <w:rPr>
          <w:b/>
          <w:color w:val="000000" w:themeColor="text1"/>
          <w:u w:val="single"/>
        </w:rPr>
        <w:t xml:space="preserve"> feels and something undeniably </w:t>
      </w:r>
      <w:r w:rsidRPr="005138F7">
        <w:rPr>
          <w:b/>
          <w:color w:val="000000" w:themeColor="text1"/>
          <w:highlight w:val="cyan"/>
          <w:u w:val="single"/>
        </w:rPr>
        <w:t>bad about</w:t>
      </w:r>
      <w:r w:rsidRPr="005138F7">
        <w:rPr>
          <w:b/>
          <w:color w:val="000000" w:themeColor="text1"/>
          <w:u w:val="single"/>
        </w:rPr>
        <w:t xml:space="preserve"> the way </w:t>
      </w:r>
      <w:r w:rsidRPr="005138F7">
        <w:rPr>
          <w:b/>
          <w:color w:val="000000" w:themeColor="text1"/>
          <w:highlight w:val="cyan"/>
          <w:u w:val="single"/>
        </w:rPr>
        <w:t>pain</w:t>
      </w:r>
      <w:r w:rsidRPr="005138F7">
        <w:rPr>
          <w:b/>
          <w:color w:val="000000" w:themeColor="text1"/>
          <w:u w:val="single"/>
        </w:rPr>
        <w:t xml:space="preserve"> feels, and neither the goodness of pleasure nor the badness of pain seems to be exhausted by the further effects that these experiences might have.</w:t>
      </w:r>
      <w:r w:rsidRPr="005138F7">
        <w:rPr>
          <w:color w:val="000000" w:themeColor="text1"/>
          <w:sz w:val="12"/>
        </w:rPr>
        <w:t xml:space="preserve"> “Pleasure” and “pain” are here understood inclusively, as encompassing anything hedonically positive and anything hedonically negative.2 </w:t>
      </w:r>
      <w:r w:rsidRPr="005138F7">
        <w:rPr>
          <w:b/>
          <w:color w:val="000000" w:themeColor="text1"/>
          <w:u w:val="single"/>
        </w:rPr>
        <w:t>The special value statuses of pleasure and pain are manifested in how we treat these experiences in our everyday reasoning about values.</w:t>
      </w:r>
      <w:r w:rsidRPr="005138F7">
        <w:rPr>
          <w:color w:val="000000" w:themeColor="text1"/>
          <w:sz w:val="12"/>
        </w:rPr>
        <w:t xml:space="preserve"> If you tell me that you are heading for the convenience store, </w:t>
      </w:r>
      <w:r w:rsidRPr="005138F7">
        <w:rPr>
          <w:b/>
          <w:color w:val="000000" w:themeColor="text1"/>
          <w:u w:val="single"/>
        </w:rPr>
        <w:t>I might ask: “What for?” This is a reasonable question, for when you go to the convenience store you usually do so</w:t>
      </w:r>
      <w:r w:rsidRPr="005138F7">
        <w:rPr>
          <w:color w:val="000000" w:themeColor="text1"/>
          <w:sz w:val="12"/>
        </w:rPr>
        <w:t xml:space="preserve">, not merely for the sake of going to the convenience store, but </w:t>
      </w:r>
      <w:r w:rsidRPr="005138F7">
        <w:rPr>
          <w:b/>
          <w:color w:val="000000" w:themeColor="text1"/>
          <w:u w:val="single"/>
        </w:rPr>
        <w:t>for the sake of achieving something further that you deem to be valuable.</w:t>
      </w:r>
      <w:r w:rsidRPr="005138F7">
        <w:rPr>
          <w:color w:val="000000" w:themeColor="text1"/>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138F7">
        <w:rPr>
          <w:b/>
          <w:color w:val="000000" w:themeColor="text1"/>
          <w:u w:val="single"/>
        </w:rPr>
        <w:t xml:space="preserve">If I then proceed by asking “But what is the pleasure of drinking the soda good for?” the discussion is likely to reach an awkward end. The reason is that the </w:t>
      </w:r>
      <w:r w:rsidRPr="005138F7">
        <w:rPr>
          <w:b/>
          <w:color w:val="000000" w:themeColor="text1"/>
          <w:highlight w:val="cyan"/>
          <w:u w:val="single"/>
        </w:rPr>
        <w:t>pleasure is not good for anything further</w:t>
      </w:r>
      <w:r w:rsidRPr="005138F7">
        <w:rPr>
          <w:b/>
          <w:color w:val="000000" w:themeColor="text1"/>
          <w:u w:val="single"/>
        </w:rPr>
        <w:t xml:space="preserve">; it is </w:t>
      </w:r>
      <w:r w:rsidRPr="005138F7">
        <w:rPr>
          <w:b/>
          <w:color w:val="000000" w:themeColor="text1"/>
          <w:highlight w:val="cyan"/>
          <w:u w:val="single"/>
        </w:rPr>
        <w:t>simply</w:t>
      </w:r>
      <w:r w:rsidRPr="005138F7">
        <w:rPr>
          <w:b/>
          <w:color w:val="000000" w:themeColor="text1"/>
          <w:u w:val="single"/>
        </w:rPr>
        <w:t xml:space="preserve"> that for which going to the convenience store and buying the soda </w:t>
      </w:r>
      <w:r w:rsidRPr="005138F7">
        <w:rPr>
          <w:b/>
          <w:color w:val="000000" w:themeColor="text1"/>
          <w:highlight w:val="cyan"/>
          <w:u w:val="single"/>
        </w:rPr>
        <w:t>is good</w:t>
      </w:r>
      <w:r w:rsidRPr="005138F7">
        <w:rPr>
          <w:b/>
          <w:color w:val="000000" w:themeColor="text1"/>
          <w:u w:val="single"/>
        </w:rPr>
        <w:t>.</w:t>
      </w:r>
      <w:r w:rsidRPr="005138F7">
        <w:rPr>
          <w:color w:val="000000" w:themeColor="text1"/>
          <w:sz w:val="12"/>
        </w:rPr>
        <w:t>3 As Aristotle observes</w:t>
      </w:r>
      <w:r w:rsidRPr="005138F7">
        <w:rPr>
          <w:b/>
          <w:color w:val="000000" w:themeColor="text1"/>
          <w:u w:val="single"/>
        </w:rPr>
        <w:t xml:space="preserve">: “We never ask [a man] what his end is in being pleased, because we assume that </w:t>
      </w:r>
      <w:r w:rsidRPr="005138F7">
        <w:rPr>
          <w:b/>
          <w:color w:val="000000" w:themeColor="text1"/>
          <w:highlight w:val="cyan"/>
          <w:u w:val="single"/>
        </w:rPr>
        <w:t>pleasure is choice worthy in itself</w:t>
      </w:r>
      <w:r w:rsidRPr="005138F7">
        <w:rPr>
          <w:b/>
          <w:color w:val="000000" w:themeColor="text1"/>
          <w:u w:val="single"/>
        </w:rPr>
        <w:t>.</w:t>
      </w:r>
      <w:r w:rsidRPr="005138F7">
        <w:rPr>
          <w:color w:val="000000" w:themeColor="text1"/>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138F7">
        <w:rPr>
          <w:b/>
          <w:color w:val="000000" w:themeColor="text1"/>
          <w:u w:val="single"/>
        </w:rPr>
        <w:t xml:space="preserve">pleasure and pain are both places where we </w:t>
      </w:r>
      <w:r w:rsidRPr="005138F7">
        <w:rPr>
          <w:b/>
          <w:color w:val="000000" w:themeColor="text1"/>
          <w:highlight w:val="cyan"/>
          <w:u w:val="single"/>
        </w:rPr>
        <w:t>reach the end of the line in matters of value.</w:t>
      </w:r>
      <w:r w:rsidRPr="005138F7">
        <w:rPr>
          <w:b/>
          <w:color w:val="000000" w:themeColor="text1"/>
          <w:u w:val="single"/>
        </w:rPr>
        <w:t xml:space="preserve"> </w:t>
      </w:r>
    </w:p>
    <w:p w14:paraId="49005C09" w14:textId="77777777" w:rsidR="00745A4B" w:rsidRPr="005138F7" w:rsidRDefault="00745A4B" w:rsidP="00745A4B">
      <w:pPr>
        <w:pStyle w:val="Heading4"/>
        <w:rPr>
          <w:color w:val="000000" w:themeColor="text1"/>
        </w:rPr>
      </w:pPr>
      <w:r w:rsidRPr="005138F7">
        <w:rPr>
          <w:color w:val="000000" w:themeColor="text1"/>
        </w:rPr>
        <w:t>Moral uncertainty means preventing extinction should be our highest priority.</w:t>
      </w:r>
    </w:p>
    <w:p w14:paraId="2DD79585" w14:textId="77777777" w:rsidR="00745A4B" w:rsidRPr="005138F7" w:rsidRDefault="00745A4B" w:rsidP="00745A4B">
      <w:pPr>
        <w:rPr>
          <w:color w:val="000000" w:themeColor="text1"/>
        </w:rPr>
      </w:pPr>
      <w:r w:rsidRPr="005138F7">
        <w:rPr>
          <w:rStyle w:val="StyleUnderline"/>
          <w:bCs/>
          <w:color w:val="000000" w:themeColor="text1"/>
        </w:rPr>
        <w:t>Bostrom 12</w:t>
      </w:r>
      <w:r w:rsidRPr="005138F7">
        <w:rPr>
          <w:color w:val="000000" w:themeColor="text1"/>
        </w:rPr>
        <w:t xml:space="preserve"> [(Nick Bostrom, Faculty of Philosophy &amp; Oxford Martin School University of Oxford) “Existential Risk Prevention as Global Priority.” Global Policy, 2012] TDI</w:t>
      </w:r>
    </w:p>
    <w:p w14:paraId="428FD766" w14:textId="77777777" w:rsidR="00745A4B" w:rsidRPr="005138F7" w:rsidRDefault="00745A4B" w:rsidP="00745A4B">
      <w:pPr>
        <w:rPr>
          <w:rStyle w:val="StyleUnderline"/>
          <w:color w:val="000000" w:themeColor="text1"/>
        </w:rPr>
      </w:pPr>
      <w:r w:rsidRPr="005138F7">
        <w:rPr>
          <w:color w:val="000000" w:themeColor="text1"/>
          <w:sz w:val="12"/>
        </w:rPr>
        <w:t xml:space="preserve">These </w:t>
      </w:r>
      <w:r w:rsidRPr="005138F7">
        <w:rPr>
          <w:rStyle w:val="StyleUnderline"/>
          <w:color w:val="000000" w:themeColor="text1"/>
        </w:rPr>
        <w:t xml:space="preserve">reflections on </w:t>
      </w:r>
      <w:r w:rsidRPr="005138F7">
        <w:rPr>
          <w:rStyle w:val="StyleUnderline"/>
          <w:color w:val="000000" w:themeColor="text1"/>
          <w:highlight w:val="cyan"/>
        </w:rPr>
        <w:t xml:space="preserve">moral uncertainty </w:t>
      </w:r>
      <w:r w:rsidRPr="005138F7">
        <w:rPr>
          <w:rStyle w:val="StyleUnderline"/>
          <w:color w:val="000000" w:themeColor="text1"/>
        </w:rPr>
        <w:t>suggest an alternative, complementary way of looking at existential risk</w:t>
      </w:r>
      <w:r w:rsidRPr="005138F7">
        <w:rPr>
          <w:color w:val="000000" w:themeColor="text1"/>
          <w:sz w:val="12"/>
        </w:rPr>
        <w:t xml:space="preserve">; they also suggest a new way of thinking about the ideal of sustainability. Let me elaborate.¶ </w:t>
      </w:r>
      <w:r w:rsidRPr="005138F7">
        <w:rPr>
          <w:rStyle w:val="StyleUnderline"/>
          <w:color w:val="000000" w:themeColor="text1"/>
        </w:rPr>
        <w:t xml:space="preserve">Our </w:t>
      </w:r>
      <w:r w:rsidRPr="005138F7">
        <w:rPr>
          <w:rStyle w:val="StyleUnderline"/>
          <w:color w:val="000000" w:themeColor="text1"/>
          <w:highlight w:val="cyan"/>
        </w:rPr>
        <w:t>present understanding</w:t>
      </w:r>
      <w:r w:rsidRPr="005138F7">
        <w:rPr>
          <w:rStyle w:val="StyleUnderline"/>
          <w:color w:val="000000" w:themeColor="text1"/>
        </w:rPr>
        <w:t xml:space="preserve"> of axiology </w:t>
      </w:r>
      <w:r w:rsidRPr="005138F7">
        <w:rPr>
          <w:rStyle w:val="StyleUnderline"/>
          <w:color w:val="000000" w:themeColor="text1"/>
          <w:highlight w:val="cyan"/>
        </w:rPr>
        <w:t xml:space="preserve">might </w:t>
      </w:r>
      <w:r w:rsidRPr="005138F7">
        <w:rPr>
          <w:rStyle w:val="StyleUnderline"/>
          <w:color w:val="000000" w:themeColor="text1"/>
        </w:rPr>
        <w:t xml:space="preserve">well </w:t>
      </w:r>
      <w:r w:rsidRPr="005138F7">
        <w:rPr>
          <w:rStyle w:val="StyleUnderline"/>
          <w:color w:val="000000" w:themeColor="text1"/>
          <w:highlight w:val="cyan"/>
        </w:rPr>
        <w:t>be confused</w:t>
      </w:r>
      <w:r w:rsidRPr="005138F7">
        <w:rPr>
          <w:rStyle w:val="StyleUnderline"/>
          <w:color w:val="000000" w:themeColor="text1"/>
        </w:rPr>
        <w:t xml:space="preserve">. We may not now know — at least not in concrete detail — what outcomes would count as a big win for humanity; we might not even yet be able to imagine the best ends of our journey. If we are indeed profoundly </w:t>
      </w:r>
      <w:r w:rsidRPr="005138F7">
        <w:rPr>
          <w:rStyle w:val="StyleUnderline"/>
          <w:color w:val="000000" w:themeColor="text1"/>
          <w:highlight w:val="cyan"/>
        </w:rPr>
        <w:t>uncertain about our ultimate aims</w:t>
      </w:r>
      <w:r w:rsidRPr="005138F7">
        <w:rPr>
          <w:rStyle w:val="StyleUnderline"/>
          <w:color w:val="000000" w:themeColor="text1"/>
        </w:rPr>
        <w:t xml:space="preserve">, then we should </w:t>
      </w:r>
      <w:r w:rsidRPr="005138F7">
        <w:rPr>
          <w:rStyle w:val="StyleUnderline"/>
          <w:color w:val="000000" w:themeColor="text1"/>
          <w:highlight w:val="cyan"/>
        </w:rPr>
        <w:t xml:space="preserve">recognize that there is a </w:t>
      </w:r>
      <w:r w:rsidRPr="005138F7">
        <w:rPr>
          <w:rStyle w:val="StyleUnderline"/>
          <w:color w:val="000000" w:themeColor="text1"/>
        </w:rPr>
        <w:t xml:space="preserve">great option </w:t>
      </w:r>
      <w:r w:rsidRPr="005138F7">
        <w:rPr>
          <w:rStyle w:val="StyleUnderline"/>
          <w:color w:val="000000" w:themeColor="text1"/>
          <w:highlight w:val="cyan"/>
        </w:rPr>
        <w:t>value in preserving</w:t>
      </w:r>
      <w:r w:rsidRPr="005138F7">
        <w:rPr>
          <w:rStyle w:val="StyleUnderline"/>
          <w:color w:val="000000" w:themeColor="text1"/>
        </w:rPr>
        <w:t xml:space="preserve"> — and ideally improving — our </w:t>
      </w:r>
      <w:r w:rsidRPr="005138F7">
        <w:rPr>
          <w:rStyle w:val="StyleUnderline"/>
          <w:color w:val="000000" w:themeColor="text1"/>
          <w:highlight w:val="cyan"/>
        </w:rPr>
        <w:t xml:space="preserve">ability to recognize value and </w:t>
      </w:r>
      <w:r w:rsidRPr="005138F7">
        <w:rPr>
          <w:rStyle w:val="StyleUnderline"/>
          <w:color w:val="000000" w:themeColor="text1"/>
        </w:rPr>
        <w:t xml:space="preserve">to </w:t>
      </w:r>
      <w:r w:rsidRPr="005138F7">
        <w:rPr>
          <w:rStyle w:val="StyleUnderline"/>
          <w:color w:val="000000" w:themeColor="text1"/>
          <w:highlight w:val="cyan"/>
        </w:rPr>
        <w:t xml:space="preserve">steer the future </w:t>
      </w:r>
      <w:r w:rsidRPr="005138F7">
        <w:rPr>
          <w:rStyle w:val="StyleUnderline"/>
          <w:color w:val="000000" w:themeColor="text1"/>
        </w:rPr>
        <w:t xml:space="preserve">accordingly. Ensuring that there will be a </w:t>
      </w:r>
      <w:r w:rsidRPr="005138F7">
        <w:rPr>
          <w:rStyle w:val="StyleUnderline"/>
          <w:color w:val="000000" w:themeColor="text1"/>
          <w:highlight w:val="cyan"/>
        </w:rPr>
        <w:t>future version of humanity</w:t>
      </w:r>
      <w:r w:rsidRPr="005138F7">
        <w:rPr>
          <w:rStyle w:val="StyleUnderline"/>
          <w:color w:val="000000" w:themeColor="text1"/>
        </w:rPr>
        <w:t xml:space="preserve"> with great powers and a propensity to </w:t>
      </w:r>
      <w:r w:rsidRPr="005138F7">
        <w:rPr>
          <w:rStyle w:val="StyleUnderline"/>
          <w:color w:val="000000" w:themeColor="text1"/>
          <w:highlight w:val="cyan"/>
        </w:rPr>
        <w:t>use them wisely</w:t>
      </w:r>
      <w:r w:rsidRPr="005138F7">
        <w:rPr>
          <w:rStyle w:val="StyleUnderline"/>
          <w:color w:val="000000" w:themeColor="text1"/>
        </w:rPr>
        <w:t xml:space="preserve"> is plausibly the best way available to us to increase the probability that the future will contain a lot of value. To do this, we must </w:t>
      </w:r>
      <w:r w:rsidRPr="005138F7">
        <w:rPr>
          <w:rStyle w:val="StyleUnderline"/>
          <w:color w:val="000000" w:themeColor="text1"/>
          <w:highlight w:val="cyan"/>
        </w:rPr>
        <w:t>prevent any existential catastrophe</w:t>
      </w:r>
      <w:r w:rsidRPr="005138F7">
        <w:rPr>
          <w:rStyle w:val="StyleUnderline"/>
          <w:color w:val="000000" w:themeColor="text1"/>
        </w:rPr>
        <w:t>.</w:t>
      </w:r>
    </w:p>
    <w:p w14:paraId="234733DB" w14:textId="77777777" w:rsidR="00745A4B" w:rsidRPr="005138F7" w:rsidRDefault="00745A4B" w:rsidP="00745A4B">
      <w:pPr>
        <w:rPr>
          <w:color w:val="000000" w:themeColor="text1"/>
        </w:rPr>
      </w:pPr>
    </w:p>
    <w:p w14:paraId="7D9D1D31" w14:textId="77777777" w:rsidR="00745A4B" w:rsidRPr="005138F7" w:rsidRDefault="00745A4B" w:rsidP="00745A4B">
      <w:pPr>
        <w:pStyle w:val="Heading3"/>
        <w:rPr>
          <w:color w:val="000000" w:themeColor="text1"/>
        </w:rPr>
      </w:pPr>
      <w:r w:rsidRPr="005138F7">
        <w:rPr>
          <w:color w:val="000000" w:themeColor="text1"/>
        </w:rPr>
        <w:lastRenderedPageBreak/>
        <w:t>1AC – Advantage</w:t>
      </w:r>
    </w:p>
    <w:p w14:paraId="0F75C954" w14:textId="77777777" w:rsidR="00745A4B" w:rsidRPr="005138F7" w:rsidRDefault="00745A4B" w:rsidP="00745A4B">
      <w:pPr>
        <w:pStyle w:val="Heading4"/>
        <w:rPr>
          <w:color w:val="000000" w:themeColor="text1"/>
        </w:rPr>
      </w:pPr>
      <w:r w:rsidRPr="005138F7">
        <w:rPr>
          <w:color w:val="000000" w:themeColor="text1"/>
        </w:rPr>
        <w:t>The advantage is space exploration.</w:t>
      </w:r>
    </w:p>
    <w:p w14:paraId="34B95DFA" w14:textId="77777777" w:rsidR="00745A4B" w:rsidRPr="005138F7" w:rsidRDefault="00745A4B" w:rsidP="00745A4B">
      <w:pPr>
        <w:rPr>
          <w:color w:val="000000" w:themeColor="text1"/>
        </w:rPr>
      </w:pPr>
    </w:p>
    <w:p w14:paraId="46571E14" w14:textId="77777777" w:rsidR="00745A4B" w:rsidRPr="005138F7" w:rsidRDefault="00745A4B" w:rsidP="00745A4B">
      <w:pPr>
        <w:pStyle w:val="Heading4"/>
        <w:rPr>
          <w:color w:val="000000" w:themeColor="text1"/>
        </w:rPr>
      </w:pPr>
      <w:r w:rsidRPr="005138F7">
        <w:rPr>
          <w:color w:val="000000" w:themeColor="text1"/>
        </w:rPr>
        <w:t>It solves a litany of existential threats.</w:t>
      </w:r>
    </w:p>
    <w:p w14:paraId="1729D270" w14:textId="77777777" w:rsidR="00745A4B" w:rsidRPr="005138F7" w:rsidRDefault="00745A4B" w:rsidP="00745A4B">
      <w:pPr>
        <w:rPr>
          <w:color w:val="000000" w:themeColor="text1"/>
        </w:rPr>
      </w:pPr>
      <w:r w:rsidRPr="005138F7">
        <w:rPr>
          <w:rStyle w:val="Style13ptBold"/>
          <w:color w:val="000000" w:themeColor="text1"/>
        </w:rPr>
        <w:t xml:space="preserve">Fitzgerald 3/9 </w:t>
      </w:r>
      <w:r w:rsidRPr="005138F7">
        <w:rPr>
          <w:color w:val="000000" w:themeColor="text1"/>
        </w:rPr>
        <w:t>[(Shanon, Assistant Websites Editor at Liberty Fund), “Why Human Space Exploration Matters,” March 9 2021, https://www.econlib.org/why-human-space-exploration-matters/] TDI</w:t>
      </w:r>
    </w:p>
    <w:p w14:paraId="3A7ADF1D" w14:textId="77777777" w:rsidR="00745A4B" w:rsidRPr="005138F7" w:rsidRDefault="00745A4B" w:rsidP="00745A4B">
      <w:pPr>
        <w:rPr>
          <w:rStyle w:val="StyleUnderline"/>
          <w:color w:val="000000" w:themeColor="text1"/>
        </w:rPr>
      </w:pPr>
      <w:r w:rsidRPr="005138F7">
        <w:rPr>
          <w:rStyle w:val="StyleUnderline"/>
          <w:color w:val="000000" w:themeColor="text1"/>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5138F7">
        <w:rPr>
          <w:rStyle w:val="StyleUnderline"/>
          <w:color w:val="000000" w:themeColor="text1"/>
          <w:highlight w:val="cyan"/>
        </w:rPr>
        <w:t>if humans want to survive</w:t>
      </w:r>
      <w:r w:rsidRPr="005138F7">
        <w:rPr>
          <w:rStyle w:val="StyleUnderline"/>
          <w:color w:val="000000" w:themeColor="text1"/>
        </w:rPr>
        <w:t xml:space="preserve"> in perpetuity, </w:t>
      </w:r>
      <w:r w:rsidRPr="005138F7">
        <w:rPr>
          <w:rStyle w:val="StyleUnderline"/>
          <w:color w:val="000000" w:themeColor="text1"/>
          <w:highlight w:val="cyan"/>
        </w:rPr>
        <w:t>we need to establish ourselves on other planets</w:t>
      </w:r>
      <w:r w:rsidRPr="005138F7">
        <w:rPr>
          <w:rStyle w:val="StyleUnderline"/>
          <w:color w:val="000000" w:themeColor="text1"/>
        </w:rPr>
        <w:t xml:space="preserve"> in addition to Earth</w:t>
      </w:r>
      <w:r w:rsidRPr="005138F7">
        <w:rPr>
          <w:color w:val="000000" w:themeColor="text1"/>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5138F7">
        <w:rPr>
          <w:rStyle w:val="StyleUnderline"/>
          <w:color w:val="000000" w:themeColor="text1"/>
        </w:rPr>
        <w:t xml:space="preserve">regarding the negative events that could very well happen to Earth I think we all need to be equally clear: </w:t>
      </w:r>
      <w:r w:rsidRPr="005138F7">
        <w:rPr>
          <w:rStyle w:val="StyleUnderline"/>
          <w:color w:val="000000" w:themeColor="text1"/>
          <w:highlight w:val="cyan"/>
        </w:rPr>
        <w:t>life might not make it here</w:t>
      </w:r>
      <w:r w:rsidRPr="005138F7">
        <w:rPr>
          <w:rStyle w:val="StyleUnderline"/>
          <w:color w:val="000000" w:themeColor="text1"/>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5138F7">
        <w:rPr>
          <w:rStyle w:val="StyleUnderline"/>
          <w:color w:val="000000" w:themeColor="text1"/>
          <w:highlight w:val="cyan"/>
        </w:rPr>
        <w:t>large meteors, supervolcanic eruptions, drastic climactic disruption</w:t>
      </w:r>
      <w:r w:rsidRPr="005138F7">
        <w:rPr>
          <w:rStyle w:val="StyleUnderline"/>
          <w:color w:val="000000" w:themeColor="text1"/>
        </w:rPr>
        <w:t xml:space="preserve"> of the “Snowball Earth” variety</w:t>
      </w:r>
      <w:r w:rsidRPr="005138F7">
        <w:rPr>
          <w:color w:val="000000" w:themeColor="text1"/>
          <w:sz w:val="12"/>
        </w:rPr>
        <w:t xml:space="preserve">. As SpaceX founder and Tesla CEO Elon Musk recently observed on the Joe Rogan Experience podcast, </w:t>
      </w:r>
      <w:r w:rsidRPr="005138F7">
        <w:rPr>
          <w:rStyle w:val="StyleUnderline"/>
          <w:color w:val="000000" w:themeColor="text1"/>
          <w:highlight w:val="cyan"/>
        </w:rPr>
        <w:t>“A species that does not become multiplanetary is</w:t>
      </w:r>
      <w:r w:rsidRPr="005138F7">
        <w:rPr>
          <w:rStyle w:val="StyleUnderline"/>
          <w:color w:val="000000" w:themeColor="text1"/>
        </w:rPr>
        <w:t xml:space="preserve"> simply </w:t>
      </w:r>
      <w:r w:rsidRPr="005138F7">
        <w:rPr>
          <w:rStyle w:val="StyleUnderline"/>
          <w:color w:val="000000" w:themeColor="text1"/>
          <w:highlight w:val="cyan"/>
        </w:rPr>
        <w:t>waiting</w:t>
      </w:r>
      <w:r w:rsidRPr="005138F7">
        <w:rPr>
          <w:rStyle w:val="StyleUnderline"/>
          <w:color w:val="000000" w:themeColor="text1"/>
        </w:rPr>
        <w:t xml:space="preserve"> around </w:t>
      </w:r>
      <w:r w:rsidRPr="005138F7">
        <w:rPr>
          <w:rStyle w:val="StyleUnderline"/>
          <w:color w:val="000000" w:themeColor="text1"/>
          <w:highlight w:val="cyan"/>
        </w:rPr>
        <w:t>until there is some extinction event</w:t>
      </w:r>
      <w:r w:rsidRPr="005138F7">
        <w:rPr>
          <w:rStyle w:val="StyleUnderline"/>
          <w:color w:val="000000" w:themeColor="text1"/>
        </w:rPr>
        <w:t>, either self-inflicted or external.”</w:t>
      </w:r>
      <w:r w:rsidRPr="005138F7">
        <w:rPr>
          <w:color w:val="000000" w:themeColor="text1"/>
          <w:sz w:val="12"/>
        </w:rPr>
        <w:t xml:space="preserve"> </w:t>
      </w:r>
      <w:r w:rsidRPr="005138F7">
        <w:rPr>
          <w:rStyle w:val="StyleUnderline"/>
          <w:color w:val="000000" w:themeColor="text1"/>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138F7">
        <w:rPr>
          <w:rStyle w:val="StyleUnderline"/>
          <w:color w:val="000000" w:themeColor="text1"/>
          <w:highlight w:val="cyan"/>
        </w:rPr>
        <w:t xml:space="preserve">why is that a risk we </w:t>
      </w:r>
      <w:r w:rsidRPr="005138F7">
        <w:rPr>
          <w:rStyle w:val="StyleUnderline"/>
          <w:color w:val="000000" w:themeColor="text1"/>
        </w:rPr>
        <w:t xml:space="preserve">would </w:t>
      </w:r>
      <w:r w:rsidRPr="005138F7">
        <w:rPr>
          <w:rStyle w:val="StyleUnderline"/>
          <w:color w:val="000000" w:themeColor="text1"/>
          <w:highlight w:val="cyan"/>
        </w:rPr>
        <w:t>want to take</w:t>
      </w:r>
      <w:r w:rsidRPr="005138F7">
        <w:rPr>
          <w:rStyle w:val="StyleUnderline"/>
          <w:color w:val="000000" w:themeColor="text1"/>
        </w:rPr>
        <w:t xml:space="preserve">? The bomb is here to stay for now, but </w:t>
      </w:r>
      <w:r w:rsidRPr="005138F7">
        <w:rPr>
          <w:rStyle w:val="StyleUnderline"/>
          <w:color w:val="000000" w:themeColor="text1"/>
          <w:highlight w:val="cyan"/>
        </w:rPr>
        <w:t>there is no reason that 100% of known life</w:t>
      </w:r>
      <w:r w:rsidRPr="005138F7">
        <w:rPr>
          <w:rStyle w:val="StyleUnderline"/>
          <w:color w:val="000000" w:themeColor="text1"/>
        </w:rPr>
        <w:t xml:space="preserve"> in the universe </w:t>
      </w:r>
      <w:r w:rsidRPr="005138F7">
        <w:rPr>
          <w:rStyle w:val="StyleUnderline"/>
          <w:color w:val="000000" w:themeColor="text1"/>
          <w:highlight w:val="cyan"/>
        </w:rPr>
        <w:t>needs to</w:t>
      </w:r>
      <w:r w:rsidRPr="005138F7">
        <w:rPr>
          <w:rStyle w:val="StyleUnderline"/>
          <w:color w:val="000000" w:themeColor="text1"/>
        </w:rPr>
        <w:t xml:space="preserve"> stay here </w:t>
      </w:r>
      <w:r w:rsidRPr="005138F7">
        <w:rPr>
          <w:rStyle w:val="StyleUnderline"/>
          <w:color w:val="000000" w:themeColor="text1"/>
          <w:highlight w:val="cyan"/>
        </w:rPr>
        <w:t>on Earth</w:t>
      </w:r>
      <w:r w:rsidRPr="005138F7">
        <w:rPr>
          <w:rStyle w:val="StyleUnderline"/>
          <w:color w:val="000000" w:themeColor="text1"/>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5138F7">
        <w:rPr>
          <w:color w:val="000000" w:themeColor="text1"/>
          <w:sz w:val="12"/>
        </w:rPr>
        <w:t xml:space="preserve">These scary situation sketches will suffice. At bottom, </w:t>
      </w:r>
      <w:r w:rsidRPr="005138F7">
        <w:rPr>
          <w:rStyle w:val="StyleUnderline"/>
          <w:color w:val="000000" w:themeColor="text1"/>
        </w:rPr>
        <w:t xml:space="preserve">the core reason I am a believer in the need to make life—and not just human life—multiplanetary is the same basic reason I would never counsel a friend to keep all their money and valuables in one place: </w:t>
      </w:r>
      <w:r w:rsidRPr="005138F7">
        <w:rPr>
          <w:rStyle w:val="StyleUnderline"/>
          <w:color w:val="000000" w:themeColor="text1"/>
          <w:highlight w:val="cyan"/>
        </w:rPr>
        <w:t>diversification is good</w:t>
      </w:r>
      <w:r w:rsidRPr="005138F7">
        <w:rPr>
          <w:rStyle w:val="StyleUnderline"/>
          <w:color w:val="000000" w:themeColor="text1"/>
        </w:rPr>
        <w:t>.</w:t>
      </w:r>
      <w:r w:rsidRPr="005138F7">
        <w:rPr>
          <w:color w:val="000000" w:themeColor="text1"/>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5138F7">
        <w:rPr>
          <w:rStyle w:val="StyleUnderline"/>
          <w:color w:val="000000" w:themeColor="text1"/>
        </w:rPr>
        <w:t xml:space="preserve">What I’m saying here has strong undercurrents of common sense, yet </w:t>
      </w:r>
      <w:r w:rsidRPr="005138F7">
        <w:rPr>
          <w:rStyle w:val="StyleUnderline"/>
          <w:color w:val="000000" w:themeColor="text1"/>
          <w:highlight w:val="cyan"/>
        </w:rPr>
        <w:t>our approach to the human population</w:t>
      </w:r>
      <w:r w:rsidRPr="005138F7">
        <w:rPr>
          <w:rStyle w:val="StyleUnderline"/>
          <w:color w:val="000000" w:themeColor="text1"/>
        </w:rPr>
        <w:t xml:space="preserve"> itself—the universal store and font of “human capital”—</w:t>
      </w:r>
      <w:r w:rsidRPr="005138F7">
        <w:rPr>
          <w:rStyle w:val="StyleUnderline"/>
          <w:color w:val="000000" w:themeColor="text1"/>
          <w:highlight w:val="cyan"/>
        </w:rPr>
        <w:t xml:space="preserve">does not </w:t>
      </w:r>
      <w:r w:rsidRPr="005138F7">
        <w:rPr>
          <w:rStyle w:val="StyleUnderline"/>
          <w:color w:val="000000" w:themeColor="text1"/>
        </w:rPr>
        <w:t xml:space="preserve">currently </w:t>
      </w:r>
      <w:r w:rsidRPr="005138F7">
        <w:rPr>
          <w:rStyle w:val="StyleUnderline"/>
          <w:color w:val="000000" w:themeColor="text1"/>
          <w:highlight w:val="cyan"/>
        </w:rPr>
        <w:t xml:space="preserve">prioritize diversification to the degree our </w:t>
      </w:r>
      <w:r w:rsidRPr="005138F7">
        <w:rPr>
          <w:rStyle w:val="StyleUnderline"/>
          <w:color w:val="000000" w:themeColor="text1"/>
        </w:rPr>
        <w:t xml:space="preserve">technological </w:t>
      </w:r>
      <w:r w:rsidRPr="005138F7">
        <w:rPr>
          <w:rStyle w:val="StyleUnderline"/>
          <w:color w:val="000000" w:themeColor="text1"/>
          <w:highlight w:val="cyan"/>
        </w:rPr>
        <w:t xml:space="preserve">capabilities </w:t>
      </w:r>
      <w:r w:rsidRPr="005138F7">
        <w:rPr>
          <w:rStyle w:val="StyleUnderline"/>
          <w:color w:val="000000" w:themeColor="text1"/>
        </w:rPr>
        <w:t xml:space="preserve">would </w:t>
      </w:r>
      <w:r w:rsidRPr="005138F7">
        <w:rPr>
          <w:rStyle w:val="StyleUnderline"/>
          <w:color w:val="000000" w:themeColor="text1"/>
          <w:highlight w:val="cyan"/>
        </w:rPr>
        <w:t>allow</w:t>
      </w:r>
      <w:r w:rsidRPr="005138F7">
        <w:rPr>
          <w:rStyle w:val="StyleUnderline"/>
          <w:color w:val="000000" w:themeColor="text1"/>
        </w:rPr>
        <w:t>. The distribution of the human population, and of almost all human knowledge and works, is overwhelmingly local</w:t>
      </w:r>
      <w:r w:rsidRPr="005138F7">
        <w:rPr>
          <w:color w:val="000000" w:themeColor="text1"/>
          <w:sz w:val="12"/>
        </w:rPr>
        <w:t xml:space="preserve">. (Let us set to one side the possibility that aliens somewhere maintain an archive of captured human information.) Establishing outposts at least as large as those we maintain in Antarctica on the Moon and Mars, or </w:t>
      </w:r>
      <w:r w:rsidRPr="005138F7">
        <w:rPr>
          <w:color w:val="000000" w:themeColor="text1"/>
          <w:sz w:val="12"/>
        </w:rPr>
        <w:lastRenderedPageBreak/>
        <w:t>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5138F7">
        <w:rPr>
          <w:rStyle w:val="StyleUnderline"/>
          <w:color w:val="000000" w:themeColor="text1"/>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138F7">
        <w:rPr>
          <w:color w:val="000000" w:themeColor="text1"/>
          <w:sz w:val="12"/>
        </w:rPr>
        <w:t xml:space="preserve">, given our recent and rapid technological advances in rocketry, computers, and materials science and engineering, among other important fields for space exploration and settlement. </w:t>
      </w:r>
      <w:r w:rsidRPr="005138F7">
        <w:rPr>
          <w:rStyle w:val="StyleUnderline"/>
          <w:color w:val="000000" w:themeColor="text1"/>
        </w:rPr>
        <w:t>Quickly the uniplanetary human situation is becoming, if it is not already, one of pure choice.</w:t>
      </w:r>
    </w:p>
    <w:p w14:paraId="16CE3FDE" w14:textId="77777777" w:rsidR="00745A4B" w:rsidRPr="005138F7" w:rsidRDefault="00745A4B" w:rsidP="00745A4B">
      <w:pPr>
        <w:rPr>
          <w:rStyle w:val="StyleUnderline"/>
          <w:color w:val="000000" w:themeColor="text1"/>
        </w:rPr>
      </w:pPr>
    </w:p>
    <w:p w14:paraId="0174E372" w14:textId="77777777" w:rsidR="00745A4B" w:rsidRPr="005138F7" w:rsidRDefault="00745A4B" w:rsidP="00745A4B">
      <w:pPr>
        <w:pStyle w:val="Heading4"/>
        <w:rPr>
          <w:rStyle w:val="StyleUnderline"/>
          <w:b w:val="0"/>
          <w:color w:val="000000" w:themeColor="text1"/>
          <w:sz w:val="26"/>
          <w:u w:val="none"/>
        </w:rPr>
      </w:pPr>
      <w:r w:rsidRPr="005138F7">
        <w:rPr>
          <w:rStyle w:val="StyleUnderline"/>
          <w:color w:val="000000" w:themeColor="text1"/>
          <w:sz w:val="26"/>
          <w:u w:val="none"/>
        </w:rPr>
        <w:t xml:space="preserve">Second, Russia— </w:t>
      </w:r>
    </w:p>
    <w:p w14:paraId="7C463DF0" w14:textId="77777777" w:rsidR="00745A4B" w:rsidRPr="005138F7" w:rsidRDefault="00745A4B" w:rsidP="00745A4B">
      <w:pPr>
        <w:rPr>
          <w:rStyle w:val="StyleUnderline"/>
          <w:color w:val="000000" w:themeColor="text1"/>
        </w:rPr>
      </w:pPr>
    </w:p>
    <w:p w14:paraId="2DC322DD" w14:textId="77777777" w:rsidR="00745A4B" w:rsidRPr="005138F7" w:rsidRDefault="00745A4B" w:rsidP="00745A4B">
      <w:pPr>
        <w:pStyle w:val="Heading4"/>
        <w:rPr>
          <w:color w:val="000000" w:themeColor="text1"/>
        </w:rPr>
      </w:pPr>
      <w:r w:rsidRPr="005138F7">
        <w:rPr>
          <w:color w:val="000000" w:themeColor="text1"/>
        </w:rPr>
        <w:t>Deep space exploration is a shared goal that prevents escalation of US-Russia tensions. But privatization threatens it independent of our other internal links</w:t>
      </w:r>
    </w:p>
    <w:p w14:paraId="321D5546" w14:textId="77777777" w:rsidR="00745A4B" w:rsidRPr="005138F7" w:rsidRDefault="00745A4B" w:rsidP="00745A4B">
      <w:pPr>
        <w:rPr>
          <w:rStyle w:val="Style13ptBold"/>
          <w:color w:val="000000" w:themeColor="text1"/>
        </w:rPr>
      </w:pPr>
      <w:r w:rsidRPr="005138F7">
        <w:rPr>
          <w:rStyle w:val="Style13ptBold"/>
          <w:color w:val="000000" w:themeColor="text1"/>
        </w:rPr>
        <w:t xml:space="preserve">CSIS 18 </w:t>
      </w:r>
      <w:r w:rsidRPr="005138F7">
        <w:rPr>
          <w:color w:val="000000" w:themeColor="text1"/>
        </w:rPr>
        <w:t>[(Center for Strategic and International Studies), “Why Human Space Exploration Matters,” August 21, 2018 https://www.csis.org/blogs/post-soviet-post/space-cooperation] TDI</w:t>
      </w:r>
    </w:p>
    <w:p w14:paraId="2A5D21DE" w14:textId="77777777" w:rsidR="00745A4B" w:rsidRPr="005138F7" w:rsidRDefault="00745A4B" w:rsidP="00745A4B">
      <w:pPr>
        <w:rPr>
          <w:color w:val="000000" w:themeColor="text1"/>
          <w:sz w:val="12"/>
        </w:rPr>
      </w:pPr>
      <w:r w:rsidRPr="005138F7">
        <w:rPr>
          <w:rStyle w:val="StyleUnderline"/>
          <w:color w:val="000000" w:themeColor="text1"/>
        </w:rPr>
        <w:t>U.S.-Russian space cooperation continues to be a stated mutual goal. In April 2018,</w:t>
      </w:r>
      <w:r w:rsidRPr="005138F7">
        <w:rPr>
          <w:color w:val="000000" w:themeColor="text1"/>
          <w:sz w:val="12"/>
        </w:rPr>
        <w:t xml:space="preserve"> President </w:t>
      </w:r>
      <w:r w:rsidRPr="005138F7">
        <w:rPr>
          <w:rStyle w:val="StyleUnderline"/>
          <w:color w:val="000000" w:themeColor="text1"/>
        </w:rPr>
        <w:t>Putin said of space, “Thank God, this field of activity is not being influenced by problems in politics.</w:t>
      </w:r>
      <w:r w:rsidRPr="005138F7">
        <w:rPr>
          <w:color w:val="000000" w:themeColor="text1"/>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5138F7">
        <w:rPr>
          <w:rStyle w:val="Emphasis"/>
          <w:color w:val="000000" w:themeColor="text1"/>
          <w:highlight w:val="cyan"/>
        </w:rPr>
        <w:t>“[space] is our</w:t>
      </w:r>
      <w:r w:rsidRPr="005138F7">
        <w:rPr>
          <w:rStyle w:val="Emphasis"/>
          <w:color w:val="000000" w:themeColor="text1"/>
        </w:rPr>
        <w:t xml:space="preserve"> best </w:t>
      </w:r>
      <w:r w:rsidRPr="005138F7">
        <w:rPr>
          <w:rStyle w:val="Emphasis"/>
          <w:color w:val="000000" w:themeColor="text1"/>
          <w:highlight w:val="cyan"/>
        </w:rPr>
        <w:t>opportunity to dialogue when everything</w:t>
      </w:r>
      <w:r w:rsidRPr="005138F7">
        <w:rPr>
          <w:rStyle w:val="Emphasis"/>
          <w:color w:val="000000" w:themeColor="text1"/>
        </w:rPr>
        <w:t xml:space="preserve"> else </w:t>
      </w:r>
      <w:r w:rsidRPr="005138F7">
        <w:rPr>
          <w:rStyle w:val="Emphasis"/>
          <w:color w:val="000000" w:themeColor="text1"/>
          <w:highlight w:val="cyan"/>
        </w:rPr>
        <w:t>falls apar</w:t>
      </w:r>
      <w:r w:rsidRPr="005138F7">
        <w:rPr>
          <w:rStyle w:val="Emphasis"/>
          <w:color w:val="000000" w:themeColor="text1"/>
        </w:rPr>
        <w:t>t.</w:t>
      </w:r>
      <w:r w:rsidRPr="005138F7">
        <w:rPr>
          <w:rStyle w:val="StyleUnderline"/>
          <w:color w:val="000000" w:themeColor="text1"/>
        </w:rPr>
        <w:t xml:space="preserve"> We’ve got American astronauts and Russian cosmonauts dependent on each other on the International Space Station, which enables us to ultimately maintain that dialogue.” </w:t>
      </w:r>
      <w:r w:rsidRPr="005138F7">
        <w:rPr>
          <w:color w:val="000000" w:themeColor="text1"/>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5138F7">
        <w:rPr>
          <w:rStyle w:val="Emphasis"/>
          <w:color w:val="000000" w:themeColor="text1"/>
        </w:rPr>
        <w:t xml:space="preserve">The </w:t>
      </w:r>
      <w:r w:rsidRPr="005138F7">
        <w:rPr>
          <w:rStyle w:val="Emphasis"/>
          <w:color w:val="000000" w:themeColor="text1"/>
          <w:highlight w:val="cyan"/>
        </w:rPr>
        <w:t>U.S. and Russia</w:t>
      </w:r>
      <w:r w:rsidRPr="005138F7">
        <w:rPr>
          <w:rStyle w:val="Emphasis"/>
          <w:color w:val="000000" w:themeColor="text1"/>
        </w:rPr>
        <w:t xml:space="preserve"> </w:t>
      </w:r>
      <w:r w:rsidRPr="005138F7">
        <w:rPr>
          <w:rStyle w:val="StyleUnderline"/>
          <w:color w:val="000000" w:themeColor="text1"/>
        </w:rPr>
        <w:t>signed a joint statement in 2017 in</w:t>
      </w:r>
      <w:r w:rsidRPr="005138F7">
        <w:rPr>
          <w:rStyle w:val="Emphasis"/>
          <w:color w:val="000000" w:themeColor="text1"/>
        </w:rPr>
        <w:t xml:space="preserve"> </w:t>
      </w:r>
      <w:r w:rsidRPr="005138F7">
        <w:rPr>
          <w:rStyle w:val="Emphasis"/>
          <w:color w:val="000000" w:themeColor="text1"/>
          <w:highlight w:val="cyan"/>
        </w:rPr>
        <w:t>support</w:t>
      </w:r>
      <w:r w:rsidRPr="005138F7">
        <w:rPr>
          <w:rStyle w:val="StyleUnderline"/>
          <w:color w:val="000000" w:themeColor="text1"/>
        </w:rPr>
        <w:t xml:space="preserve"> of</w:t>
      </w:r>
      <w:r w:rsidRPr="005138F7">
        <w:rPr>
          <w:rStyle w:val="Emphasis"/>
          <w:color w:val="000000" w:themeColor="text1"/>
        </w:rPr>
        <w:t xml:space="preserve"> the idea of </w:t>
      </w:r>
      <w:r w:rsidRPr="005138F7">
        <w:rPr>
          <w:rStyle w:val="Emphasis"/>
          <w:color w:val="000000" w:themeColor="text1"/>
          <w:highlight w:val="cyan"/>
        </w:rPr>
        <w:t>collaborating on deep space exploration</w:t>
      </w:r>
      <w:r w:rsidRPr="005138F7">
        <w:rPr>
          <w:rStyle w:val="StyleUnderline"/>
          <w:color w:val="000000" w:themeColor="text1"/>
        </w:rPr>
        <w:t>, including the construction of the Lunar Orbital Platform-Gateway, a research-focused space station orbiting the moon.</w:t>
      </w:r>
      <w:r w:rsidRPr="005138F7">
        <w:rPr>
          <w:color w:val="000000" w:themeColor="text1"/>
          <w:sz w:val="12"/>
        </w:rPr>
        <w:t xml:space="preserve"> Through agreements on civilian space exploration, such as the Lunar Orbital Platform-Gateway or future Mars projects, that have clear benefits to both sides, some degree of cooperation will remain in both countries’ interest. </w:t>
      </w:r>
      <w:r w:rsidRPr="005138F7">
        <w:rPr>
          <w:rStyle w:val="StyleUnderline"/>
          <w:color w:val="000000" w:themeColor="text1"/>
        </w:rPr>
        <w:t>The high price tag for pursuing space exploration alone and opportunities for sharing and receiving technical expertise encourages international partnerships like the ISS.</w:t>
      </w:r>
      <w:r w:rsidRPr="005138F7">
        <w:rPr>
          <w:color w:val="000000" w:themeColor="text1"/>
          <w:sz w:val="12"/>
        </w:rPr>
        <w:t xml:space="preserve"> However, at least three </w:t>
      </w:r>
      <w:r w:rsidRPr="005138F7">
        <w:rPr>
          <w:rStyle w:val="StyleUnderline"/>
          <w:color w:val="000000" w:themeColor="text1"/>
        </w:rPr>
        <w:t xml:space="preserve">factors, apart from the overall deterioration of U.S.-Russia relations, threaten this cooperation. </w:t>
      </w:r>
      <w:r w:rsidRPr="005138F7">
        <w:rPr>
          <w:color w:val="000000" w:themeColor="text1"/>
          <w:sz w:val="12"/>
        </w:rPr>
        <w:t xml:space="preserve">First, </w:t>
      </w:r>
      <w:r w:rsidRPr="005138F7">
        <w:rPr>
          <w:rStyle w:val="Emphasis"/>
          <w:color w:val="000000" w:themeColor="text1"/>
          <w:highlight w:val="cyan"/>
        </w:rPr>
        <w:t>growth of the private sector</w:t>
      </w:r>
      <w:r w:rsidRPr="005138F7">
        <w:rPr>
          <w:rStyle w:val="Emphasis"/>
          <w:color w:val="000000" w:themeColor="text1"/>
        </w:rPr>
        <w:t xml:space="preserve"> space industry may </w:t>
      </w:r>
      <w:r w:rsidRPr="005138F7">
        <w:rPr>
          <w:rStyle w:val="Emphasis"/>
          <w:color w:val="000000" w:themeColor="text1"/>
          <w:highlight w:val="cyan"/>
        </w:rPr>
        <w:t xml:space="preserve">alter the economic arrangement between </w:t>
      </w:r>
      <w:r w:rsidRPr="005138F7">
        <w:rPr>
          <w:rStyle w:val="Emphasis"/>
          <w:color w:val="000000" w:themeColor="text1"/>
        </w:rPr>
        <w:t xml:space="preserve">the </w:t>
      </w:r>
      <w:r w:rsidRPr="005138F7">
        <w:rPr>
          <w:rStyle w:val="Emphasis"/>
          <w:color w:val="000000" w:themeColor="text1"/>
          <w:highlight w:val="cyan"/>
        </w:rPr>
        <w:t>U.S. and Russia</w:t>
      </w:r>
      <w:r w:rsidRPr="005138F7">
        <w:rPr>
          <w:rStyle w:val="Emphasis"/>
          <w:color w:val="000000" w:themeColor="text1"/>
        </w:rPr>
        <w:t>,</w:t>
      </w:r>
      <w:r w:rsidRPr="005138F7">
        <w:rPr>
          <w:rStyle w:val="StyleUnderline"/>
          <w:color w:val="000000" w:themeColor="text1"/>
        </w:rPr>
        <w:t xml:space="preserve"> and ultimately </w:t>
      </w:r>
      <w:r w:rsidRPr="005138F7">
        <w:rPr>
          <w:rStyle w:val="Emphasis"/>
          <w:color w:val="000000" w:themeColor="text1"/>
          <w:highlight w:val="cyan"/>
        </w:rPr>
        <w:t>lower the benefits of cooperation</w:t>
      </w:r>
      <w:r w:rsidRPr="005138F7">
        <w:rPr>
          <w:rStyle w:val="Emphasis"/>
          <w:color w:val="000000" w:themeColor="text1"/>
        </w:rPr>
        <w:t xml:space="preserve"> to both</w:t>
      </w:r>
      <w:r w:rsidRPr="005138F7">
        <w:rPr>
          <w:rStyle w:val="StyleUnderline"/>
          <w:color w:val="000000" w:themeColor="text1"/>
        </w:rPr>
        <w:t xml:space="preserve"> countries. The development of advanced technologies by private companies will give NASA new options to choose from and reduce the need to depend on (and negotiate with) Russia. </w:t>
      </w:r>
      <w:r w:rsidRPr="005138F7">
        <w:rPr>
          <w:rStyle w:val="Emphasis"/>
          <w:color w:val="000000" w:themeColor="text1"/>
          <w:highlight w:val="cyan"/>
        </w:rPr>
        <w:t>If NASA and</w:t>
      </w:r>
      <w:r w:rsidRPr="005138F7">
        <w:rPr>
          <w:rStyle w:val="Emphasis"/>
          <w:color w:val="000000" w:themeColor="text1"/>
        </w:rPr>
        <w:t xml:space="preserve"> its Russian counterpart, </w:t>
      </w:r>
      <w:r w:rsidRPr="005138F7">
        <w:rPr>
          <w:rStyle w:val="Emphasis"/>
          <w:color w:val="000000" w:themeColor="text1"/>
          <w:highlight w:val="cyan"/>
        </w:rPr>
        <w:t>Roskosmos</w:t>
      </w:r>
      <w:r w:rsidRPr="005138F7">
        <w:rPr>
          <w:rStyle w:val="Emphasis"/>
          <w:color w:val="000000" w:themeColor="text1"/>
        </w:rPr>
        <w:t xml:space="preserve">, </w:t>
      </w:r>
      <w:r w:rsidRPr="005138F7">
        <w:rPr>
          <w:rStyle w:val="Emphasis"/>
          <w:color w:val="000000" w:themeColor="text1"/>
          <w:highlight w:val="cyan"/>
        </w:rPr>
        <w:t>have no need to talk</w:t>
      </w:r>
      <w:r w:rsidRPr="005138F7">
        <w:rPr>
          <w:rStyle w:val="Emphasis"/>
          <w:color w:val="000000" w:themeColor="text1"/>
        </w:rPr>
        <w:t xml:space="preserve"> with one another, </w:t>
      </w:r>
      <w:r w:rsidRPr="005138F7">
        <w:rPr>
          <w:rStyle w:val="Emphasis"/>
          <w:color w:val="000000" w:themeColor="text1"/>
          <w:highlight w:val="cyan"/>
        </w:rPr>
        <w:t>they</w:t>
      </w:r>
      <w:r w:rsidRPr="005138F7">
        <w:rPr>
          <w:rStyle w:val="Emphasis"/>
          <w:color w:val="000000" w:themeColor="text1"/>
        </w:rPr>
        <w:t xml:space="preserve"> probably </w:t>
      </w:r>
      <w:r w:rsidRPr="005138F7">
        <w:rPr>
          <w:rStyle w:val="Emphasis"/>
          <w:color w:val="000000" w:themeColor="text1"/>
          <w:highlight w:val="cyan"/>
        </w:rPr>
        <w:t>won’t</w:t>
      </w:r>
      <w:r w:rsidRPr="005138F7">
        <w:rPr>
          <w:rStyle w:val="Emphasis"/>
          <w:color w:val="000000" w:themeColor="text1"/>
        </w:rPr>
        <w:t xml:space="preserve"> in the face of tense political relations. </w:t>
      </w:r>
      <w:r w:rsidRPr="005138F7">
        <w:rPr>
          <w:rStyle w:val="StyleUnderline"/>
          <w:color w:val="000000" w:themeColor="text1"/>
        </w:rPr>
        <w:t>The U.S. intends to use Boeing and SpaceX capsules for human spaceflight beginning in 2020, and a Congressional plan in 2016 set a phase out date of Russian RD-180 rocket engines by 2022.</w:t>
      </w:r>
    </w:p>
    <w:p w14:paraId="51E90768" w14:textId="77777777" w:rsidR="00745A4B" w:rsidRPr="005138F7" w:rsidRDefault="00745A4B" w:rsidP="00745A4B">
      <w:pPr>
        <w:pStyle w:val="Heading4"/>
        <w:rPr>
          <w:color w:val="000000" w:themeColor="text1"/>
        </w:rPr>
      </w:pPr>
      <w:r w:rsidRPr="005138F7">
        <w:rPr>
          <w:color w:val="000000" w:themeColor="text1"/>
        </w:rPr>
        <w:lastRenderedPageBreak/>
        <w:t xml:space="preserve">It’s </w:t>
      </w:r>
      <w:proofErr w:type="gramStart"/>
      <w:r w:rsidRPr="005138F7">
        <w:rPr>
          <w:color w:val="000000" w:themeColor="text1"/>
        </w:rPr>
        <w:t>make</w:t>
      </w:r>
      <w:proofErr w:type="gramEnd"/>
      <w:r w:rsidRPr="005138F7">
        <w:rPr>
          <w:color w:val="000000" w:themeColor="text1"/>
        </w:rPr>
        <w:t xml:space="preserve"> or break for the relationship—Ukraine, decline of US authority on international affairs puts us at the brink of the end of Russian diplomacy and even war </w:t>
      </w:r>
    </w:p>
    <w:p w14:paraId="73CDFEBD" w14:textId="77777777" w:rsidR="00745A4B" w:rsidRPr="005138F7" w:rsidRDefault="00745A4B" w:rsidP="00745A4B">
      <w:pPr>
        <w:rPr>
          <w:color w:val="000000" w:themeColor="text1"/>
        </w:rPr>
      </w:pPr>
      <w:r w:rsidRPr="005138F7">
        <w:rPr>
          <w:rStyle w:val="Style13ptBold"/>
          <w:color w:val="000000" w:themeColor="text1"/>
        </w:rPr>
        <w:t>Weir 21</w:t>
      </w:r>
      <w:r w:rsidRPr="005138F7">
        <w:rPr>
          <w:color w:val="000000" w:themeColor="text1"/>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0B29052" w14:textId="77777777" w:rsidR="00745A4B" w:rsidRPr="005138F7" w:rsidRDefault="00745A4B" w:rsidP="00745A4B">
      <w:pPr>
        <w:rPr>
          <w:color w:val="000000" w:themeColor="text1"/>
          <w:sz w:val="12"/>
        </w:rPr>
      </w:pPr>
      <w:r w:rsidRPr="005138F7">
        <w:rPr>
          <w:rStyle w:val="StyleUnderline"/>
          <w:color w:val="000000" w:themeColor="text1"/>
        </w:rPr>
        <w:t>Russia’s relations with the West, and the United States in particular, appear to be plumbing depths of acrimony and mutual misunderstanding unseen even during the original Cold War.</w:t>
      </w:r>
      <w:r w:rsidRPr="005138F7">
        <w:rPr>
          <w:b/>
          <w:color w:val="000000" w:themeColor="text1"/>
          <w:u w:val="single"/>
        </w:rPr>
        <w:t xml:space="preserve"> </w:t>
      </w:r>
      <w:r w:rsidRPr="005138F7">
        <w:rPr>
          <w:color w:val="000000" w:themeColor="text1"/>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5138F7">
        <w:rPr>
          <w:rStyle w:val="StyleUnderline"/>
          <w:color w:val="000000" w:themeColor="text1"/>
        </w:rPr>
        <w:t xml:space="preserve">there is </w:t>
      </w:r>
      <w:r w:rsidRPr="005138F7">
        <w:rPr>
          <w:rStyle w:val="StyleUnderline"/>
          <w:color w:val="000000" w:themeColor="text1"/>
          <w:highlight w:val="cyan"/>
        </w:rPr>
        <w:t>a growing sense in Moscow</w:t>
      </w:r>
      <w:r w:rsidRPr="005138F7">
        <w:rPr>
          <w:rStyle w:val="StyleUnderline"/>
          <w:color w:val="000000" w:themeColor="text1"/>
        </w:rPr>
        <w:t xml:space="preserve"> that the downward spiral of East-West ties has reached a point of no return, and that </w:t>
      </w:r>
      <w:r w:rsidRPr="005138F7">
        <w:rPr>
          <w:rStyle w:val="StyleUnderline"/>
          <w:color w:val="000000" w:themeColor="text1"/>
          <w:highlight w:val="cyan"/>
        </w:rPr>
        <w:t xml:space="preserve">Russia </w:t>
      </w:r>
      <w:r w:rsidRPr="005138F7">
        <w:rPr>
          <w:rStyle w:val="StyleUnderline"/>
          <w:color w:val="000000" w:themeColor="text1"/>
        </w:rPr>
        <w:t xml:space="preserve">should </w:t>
      </w:r>
      <w:r w:rsidRPr="005138F7">
        <w:rPr>
          <w:rStyle w:val="StyleUnderline"/>
          <w:color w:val="000000" w:themeColor="text1"/>
          <w:highlight w:val="cyan"/>
        </w:rPr>
        <w:t>consider abandoning hopes of reconciliation</w:t>
      </w:r>
      <w:r w:rsidRPr="005138F7">
        <w:rPr>
          <w:rStyle w:val="StyleUnderline"/>
          <w:color w:val="000000" w:themeColor="text1"/>
        </w:rPr>
        <w:t xml:space="preserve"> with the West</w:t>
      </w:r>
      <w:r w:rsidRPr="005138F7">
        <w:rPr>
          <w:color w:val="000000" w:themeColor="text1"/>
          <w:sz w:val="12"/>
        </w:rPr>
        <w:t xml:space="preserve"> and seek permanent alternatives: perhaps in an intensified compact with China, and targeted relationships with countries of Europe and other regions that are willing to do business with Moscow. </w:t>
      </w:r>
      <w:r w:rsidRPr="005138F7">
        <w:rPr>
          <w:rStyle w:val="Emphasis"/>
          <w:color w:val="000000" w:themeColor="text1"/>
        </w:rPr>
        <w:t>“</w:t>
      </w:r>
      <w:r w:rsidRPr="005138F7">
        <w:rPr>
          <w:rStyle w:val="Emphasis"/>
          <w:color w:val="000000" w:themeColor="text1"/>
          <w:highlight w:val="cyan"/>
        </w:rPr>
        <w:t>Things are at rock bottom</w:t>
      </w:r>
      <w:r w:rsidRPr="005138F7">
        <w:rPr>
          <w:rStyle w:val="Emphasis"/>
          <w:color w:val="000000" w:themeColor="text1"/>
        </w:rPr>
        <w:t>.</w:t>
      </w:r>
      <w:r w:rsidRPr="005138F7">
        <w:rPr>
          <w:rStyle w:val="StyleUnderline"/>
          <w:color w:val="000000" w:themeColor="text1"/>
        </w:rPr>
        <w:t xml:space="preserve"> This may not be structurally a cold war in the way the old one was, but mentally, in terms of atmosphere, it’s even worse,”</w:t>
      </w:r>
      <w:r w:rsidRPr="005138F7">
        <w:rPr>
          <w:color w:val="000000" w:themeColor="text1"/>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5138F7">
        <w:rPr>
          <w:color w:val="000000" w:themeColor="text1"/>
          <w:sz w:val="12"/>
        </w:rPr>
        <w:t>Foreign</w:t>
      </w:r>
      <w:proofErr w:type="gramEnd"/>
      <w:r w:rsidRPr="005138F7">
        <w:rPr>
          <w:color w:val="000000" w:themeColor="text1"/>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5138F7">
        <w:rPr>
          <w:rStyle w:val="StyleUnderline"/>
          <w:color w:val="000000" w:themeColor="text1"/>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5138F7">
        <w:rPr>
          <w:color w:val="000000" w:themeColor="text1"/>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5138F7">
        <w:rPr>
          <w:rStyle w:val="StyleUnderline"/>
          <w:color w:val="000000" w:themeColor="text1"/>
        </w:rPr>
        <w:t xml:space="preserve">Tensions around the Russian-backed rebel republics in eastern Ukraine have been much severer than usual, with a </w:t>
      </w:r>
      <w:r w:rsidRPr="005138F7">
        <w:rPr>
          <w:rStyle w:val="StyleUnderline"/>
          <w:color w:val="000000" w:themeColor="text1"/>
          <w:highlight w:val="cyan"/>
        </w:rPr>
        <w:t>spike in violent incidents</w:t>
      </w:r>
      <w:r w:rsidRPr="005138F7">
        <w:rPr>
          <w:rStyle w:val="StyleUnderline"/>
          <w:color w:val="000000" w:themeColor="text1"/>
        </w:rPr>
        <w:t xml:space="preserve"> on the front line, a </w:t>
      </w:r>
      <w:r w:rsidRPr="005138F7">
        <w:rPr>
          <w:rStyle w:val="StyleUnderline"/>
          <w:color w:val="000000" w:themeColor="text1"/>
          <w:highlight w:val="cyan"/>
        </w:rPr>
        <w:t>demonstrative Russian military buildup</w:t>
      </w:r>
      <w:r w:rsidRPr="005138F7">
        <w:rPr>
          <w:rStyle w:val="StyleUnderline"/>
          <w:color w:val="000000" w:themeColor="text1"/>
        </w:rPr>
        <w:t xml:space="preserve"> near the borders, and </w:t>
      </w:r>
      <w:r w:rsidRPr="005138F7">
        <w:rPr>
          <w:rStyle w:val="StyleUnderline"/>
          <w:color w:val="000000" w:themeColor="text1"/>
          <w:highlight w:val="cyan"/>
        </w:rPr>
        <w:t>strong U.S. and NATO affirmations</w:t>
      </w:r>
      <w:r w:rsidRPr="005138F7">
        <w:rPr>
          <w:rStyle w:val="StyleUnderline"/>
          <w:color w:val="000000" w:themeColor="text1"/>
        </w:rPr>
        <w:t xml:space="preserve"> of support for Kyiv. The Russian narrative claims that Ukrainian President Volodymyr Zelenskiy triggered the crisis a month ago</w:t>
      </w:r>
      <w:r w:rsidRPr="005138F7">
        <w:rPr>
          <w:color w:val="000000" w:themeColor="text1"/>
          <w:sz w:val="12"/>
        </w:rPr>
        <w:t xml:space="preserve"> by signing a decree that makes retaking the Russian-annexed territory of Crimea official Ukrainian state policy. </w:t>
      </w:r>
      <w:r w:rsidRPr="005138F7">
        <w:rPr>
          <w:rStyle w:val="StyleUnderline"/>
          <w:color w:val="000000" w:themeColor="text1"/>
        </w:rPr>
        <w:t xml:space="preserve">Mr. </w:t>
      </w:r>
      <w:r w:rsidRPr="005138F7">
        <w:rPr>
          <w:rStyle w:val="StyleUnderline"/>
          <w:color w:val="000000" w:themeColor="text1"/>
          <w:highlight w:val="cyan"/>
        </w:rPr>
        <w:t>Zelenskiy</w:t>
      </w:r>
      <w:r w:rsidRPr="005138F7">
        <w:rPr>
          <w:rStyle w:val="StyleUnderline"/>
          <w:color w:val="000000" w:themeColor="text1"/>
        </w:rPr>
        <w:t xml:space="preserve"> has also </w:t>
      </w:r>
      <w:r w:rsidRPr="005138F7">
        <w:rPr>
          <w:rStyle w:val="StyleUnderline"/>
          <w:color w:val="000000" w:themeColor="text1"/>
          <w:highlight w:val="cyan"/>
        </w:rPr>
        <w:t>appealed to</w:t>
      </w:r>
      <w:r w:rsidRPr="005138F7">
        <w:rPr>
          <w:rStyle w:val="StyleUnderline"/>
          <w:color w:val="000000" w:themeColor="text1"/>
        </w:rPr>
        <w:t xml:space="preserve"> the U.S. and Europe to </w:t>
      </w:r>
      <w:r w:rsidRPr="005138F7">
        <w:rPr>
          <w:rStyle w:val="StyleUnderline"/>
          <w:color w:val="000000" w:themeColor="text1"/>
          <w:highlight w:val="cyan"/>
        </w:rPr>
        <w:t>expedite Ukraine’s membership</w:t>
      </w:r>
      <w:r w:rsidRPr="005138F7">
        <w:rPr>
          <w:rStyle w:val="StyleUnderline"/>
          <w:color w:val="000000" w:themeColor="text1"/>
        </w:rPr>
        <w:t xml:space="preserve"> in NATO, which Russia has long </w:t>
      </w:r>
      <w:r w:rsidRPr="005138F7">
        <w:rPr>
          <w:rStyle w:val="StyleUnderline"/>
          <w:color w:val="000000" w:themeColor="text1"/>
          <w:highlight w:val="cyan"/>
        </w:rPr>
        <w:t xml:space="preserve">described as </w:t>
      </w:r>
      <w:r w:rsidRPr="005138F7">
        <w:rPr>
          <w:rStyle w:val="Emphasis"/>
          <w:color w:val="000000" w:themeColor="text1"/>
          <w:highlight w:val="cyan"/>
        </w:rPr>
        <w:t>a “red line” that would lead to war</w:t>
      </w:r>
      <w:r w:rsidRPr="005138F7">
        <w:rPr>
          <w:rStyle w:val="Emphasis"/>
          <w:color w:val="000000" w:themeColor="text1"/>
        </w:rPr>
        <w:t>.</w:t>
      </w:r>
      <w:r w:rsidRPr="005138F7">
        <w:rPr>
          <w:rStyle w:val="StyleUnderline"/>
          <w:color w:val="000000" w:themeColor="text1"/>
        </w:rPr>
        <w:t xml:space="preserve"> </w:t>
      </w:r>
      <w:r w:rsidRPr="005138F7">
        <w:rPr>
          <w:color w:val="000000" w:themeColor="text1"/>
          <w:sz w:val="12"/>
        </w:rPr>
        <w:t xml:space="preserve">But </w:t>
      </w:r>
      <w:r w:rsidRPr="005138F7">
        <w:rPr>
          <w:rStyle w:val="StyleUnderline"/>
          <w:color w:val="000000" w:themeColor="text1"/>
        </w:rPr>
        <w:t>Russian leaders</w:t>
      </w:r>
      <w:r w:rsidRPr="005138F7">
        <w:rPr>
          <w:color w:val="000000" w:themeColor="text1"/>
          <w:sz w:val="12"/>
        </w:rPr>
        <w:t xml:space="preserve">, who have been </w:t>
      </w:r>
      <w:r w:rsidRPr="005138F7">
        <w:rPr>
          <w:rStyle w:val="StyleUnderline"/>
          <w:color w:val="000000" w:themeColor="text1"/>
        </w:rPr>
        <w:t xml:space="preserve">at pains to deny any direct involvement in Ukraine’s war for the past seven years, now say openly that </w:t>
      </w:r>
      <w:r w:rsidRPr="005138F7">
        <w:rPr>
          <w:rStyle w:val="StyleUnderline"/>
          <w:color w:val="000000" w:themeColor="text1"/>
          <w:highlight w:val="cyan"/>
        </w:rPr>
        <w:t xml:space="preserve">they will fight to defend the two </w:t>
      </w:r>
      <w:r w:rsidRPr="005138F7">
        <w:rPr>
          <w:rStyle w:val="StyleUnderline"/>
          <w:color w:val="000000" w:themeColor="text1"/>
          <w:highlight w:val="cyan"/>
        </w:rPr>
        <w:lastRenderedPageBreak/>
        <w:t>rebel republics</w:t>
      </w:r>
      <w:r w:rsidRPr="005138F7">
        <w:rPr>
          <w:rStyle w:val="StyleUnderline"/>
          <w:color w:val="000000" w:themeColor="text1"/>
        </w:rPr>
        <w:t>.</w:t>
      </w:r>
      <w:r w:rsidRPr="005138F7">
        <w:rPr>
          <w:color w:val="000000" w:themeColor="text1"/>
          <w:sz w:val="12"/>
        </w:rPr>
        <w:t xml:space="preserve"> Top Kremlin official Dmitry Kozak even warned that if conflict erupts, it could be “the beginning of the end” for Ukraine. </w:t>
      </w:r>
      <w:r w:rsidRPr="005138F7">
        <w:rPr>
          <w:rStyle w:val="Emphasis"/>
          <w:color w:val="000000" w:themeColor="text1"/>
        </w:rPr>
        <w:t>“</w:t>
      </w:r>
      <w:r w:rsidRPr="005138F7">
        <w:rPr>
          <w:rStyle w:val="Emphasis"/>
          <w:color w:val="000000" w:themeColor="text1"/>
          <w:highlight w:val="cyan"/>
        </w:rPr>
        <w:t>This is a very desperate situation</w:t>
      </w:r>
      <w:r w:rsidRPr="005138F7">
        <w:rPr>
          <w:rStyle w:val="StyleUnderline"/>
          <w:color w:val="000000" w:themeColor="text1"/>
        </w:rPr>
        <w:t>,”</w:t>
      </w:r>
      <w:r w:rsidRPr="005138F7">
        <w:rPr>
          <w:color w:val="000000" w:themeColor="text1"/>
          <w:sz w:val="12"/>
        </w:rPr>
        <w:t xml:space="preserve"> says Vadim Karasyov, director of the independent Institute of Global Strategies in Kyiv. “We know the West is not going to help Ukraine militarily if it comes to war. </w:t>
      </w:r>
      <w:proofErr w:type="gramStart"/>
      <w:r w:rsidRPr="005138F7">
        <w:rPr>
          <w:color w:val="000000" w:themeColor="text1"/>
          <w:sz w:val="12"/>
        </w:rPr>
        <w:t>So</w:t>
      </w:r>
      <w:proofErr w:type="gramEnd"/>
      <w:r w:rsidRPr="005138F7">
        <w:rPr>
          <w:color w:val="000000" w:themeColor="text1"/>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5138F7">
        <w:rPr>
          <w:rStyle w:val="StyleUnderline"/>
          <w:color w:val="000000" w:themeColor="text1"/>
        </w:rPr>
        <w:t>Russia may turn away from any hopes of even pragmatic rapprochement with the West,</w:t>
      </w:r>
      <w:r w:rsidRPr="005138F7">
        <w:rPr>
          <w:color w:val="000000" w:themeColor="text1"/>
          <w:sz w:val="12"/>
        </w:rPr>
        <w:t xml:space="preserve"> experts warn. Mr.</w:t>
      </w:r>
      <w:r w:rsidRPr="005138F7">
        <w:rPr>
          <w:rStyle w:val="StyleUnderline"/>
          <w:color w:val="000000" w:themeColor="text1"/>
        </w:rPr>
        <w:t xml:space="preserve"> Lukyanov</w:t>
      </w:r>
      <w:r w:rsidRPr="005138F7">
        <w:rPr>
          <w:color w:val="000000" w:themeColor="text1"/>
          <w:sz w:val="12"/>
        </w:rPr>
        <w:t xml:space="preserve">, who </w:t>
      </w:r>
      <w:r w:rsidRPr="005138F7">
        <w:rPr>
          <w:rStyle w:val="StyleUnderline"/>
          <w:color w:val="000000" w:themeColor="text1"/>
        </w:rPr>
        <w:t>maintains close contact with his Chinese counterparts</w:t>
      </w:r>
      <w:r w:rsidRPr="005138F7">
        <w:rPr>
          <w:color w:val="000000" w:themeColor="text1"/>
          <w:sz w:val="12"/>
        </w:rPr>
        <w:t xml:space="preserve">, says </w:t>
      </w:r>
      <w:r w:rsidRPr="005138F7">
        <w:rPr>
          <w:rStyle w:val="StyleUnderline"/>
          <w:color w:val="000000" w:themeColor="text1"/>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5138F7">
        <w:rPr>
          <w:color w:val="000000" w:themeColor="text1"/>
          <w:sz w:val="12"/>
        </w:rPr>
        <w:t>“</w:t>
      </w:r>
      <w:r w:rsidRPr="005138F7">
        <w:rPr>
          <w:rStyle w:val="StyleUnderline"/>
          <w:color w:val="000000" w:themeColor="text1"/>
        </w:rPr>
        <w:t xml:space="preserve">It was the </w:t>
      </w:r>
      <w:r w:rsidRPr="005138F7">
        <w:rPr>
          <w:rStyle w:val="StyleUnderline"/>
          <w:color w:val="000000" w:themeColor="text1"/>
          <w:highlight w:val="cyan"/>
        </w:rPr>
        <w:t>Chinese</w:t>
      </w:r>
      <w:r w:rsidRPr="005138F7">
        <w:rPr>
          <w:rStyle w:val="StyleUnderline"/>
          <w:color w:val="000000" w:themeColor="text1"/>
        </w:rPr>
        <w:t xml:space="preserve">, in the past, who </w:t>
      </w:r>
      <w:r w:rsidRPr="005138F7">
        <w:rPr>
          <w:rStyle w:val="StyleUnderline"/>
          <w:color w:val="000000" w:themeColor="text1"/>
          <w:highlight w:val="cyan"/>
        </w:rPr>
        <w:t>were</w:t>
      </w:r>
      <w:r w:rsidRPr="005138F7">
        <w:rPr>
          <w:rStyle w:val="StyleUnderline"/>
          <w:color w:val="000000" w:themeColor="text1"/>
        </w:rPr>
        <w:t xml:space="preserve"> very </w:t>
      </w:r>
      <w:r w:rsidRPr="005138F7">
        <w:rPr>
          <w:rStyle w:val="StyleUnderline"/>
          <w:color w:val="000000" w:themeColor="text1"/>
          <w:highlight w:val="cyan"/>
        </w:rPr>
        <w:t>cautious about</w:t>
      </w:r>
      <w:r w:rsidRPr="005138F7">
        <w:rPr>
          <w:rStyle w:val="StyleUnderline"/>
          <w:color w:val="000000" w:themeColor="text1"/>
        </w:rPr>
        <w:t xml:space="preserve"> participating” in anything that looked like </w:t>
      </w:r>
      <w:r w:rsidRPr="005138F7">
        <w:rPr>
          <w:rStyle w:val="StyleUnderline"/>
          <w:color w:val="000000" w:themeColor="text1"/>
          <w:highlight w:val="cyan"/>
        </w:rPr>
        <w:t>an anti-Western alliance</w:t>
      </w:r>
      <w:r w:rsidRPr="005138F7">
        <w:rPr>
          <w:color w:val="000000" w:themeColor="text1"/>
          <w:sz w:val="12"/>
        </w:rPr>
        <w:t>, says Mr. Lukyanov. “</w:t>
      </w:r>
      <w:r w:rsidRPr="005138F7">
        <w:rPr>
          <w:rStyle w:val="Emphasis"/>
          <w:color w:val="000000" w:themeColor="text1"/>
        </w:rPr>
        <w:t xml:space="preserve">We are </w:t>
      </w:r>
      <w:r w:rsidRPr="005138F7">
        <w:rPr>
          <w:rStyle w:val="Emphasis"/>
          <w:color w:val="000000" w:themeColor="text1"/>
          <w:highlight w:val="cyan"/>
        </w:rPr>
        <w:t>hearing a new tone from them now.</w:t>
      </w:r>
      <w:r w:rsidRPr="005138F7">
        <w:rPr>
          <w:color w:val="000000" w:themeColor="text1"/>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D5776C7" w14:textId="77777777" w:rsidR="00745A4B" w:rsidRPr="005138F7" w:rsidRDefault="00745A4B" w:rsidP="00745A4B">
      <w:pPr>
        <w:pStyle w:val="Heading4"/>
        <w:rPr>
          <w:color w:val="000000" w:themeColor="text1"/>
        </w:rPr>
      </w:pPr>
      <w:r w:rsidRPr="005138F7">
        <w:rPr>
          <w:color w:val="000000" w:themeColor="text1"/>
        </w:rPr>
        <w:t xml:space="preserve">Space weapons heighten potential for escalation and make </w:t>
      </w:r>
      <w:r w:rsidRPr="005138F7">
        <w:rPr>
          <w:color w:val="000000" w:themeColor="text1"/>
          <w:u w:val="single"/>
        </w:rPr>
        <w:t>perceptions</w:t>
      </w:r>
      <w:r w:rsidRPr="005138F7">
        <w:rPr>
          <w:color w:val="000000" w:themeColor="text1"/>
        </w:rPr>
        <w:t xml:space="preserve"> of US-Russia space conflict key. </w:t>
      </w:r>
    </w:p>
    <w:p w14:paraId="3F7473BB" w14:textId="77777777" w:rsidR="00745A4B" w:rsidRPr="005138F7" w:rsidRDefault="00745A4B" w:rsidP="00745A4B">
      <w:pPr>
        <w:rPr>
          <w:color w:val="000000" w:themeColor="text1"/>
        </w:rPr>
      </w:pPr>
      <w:r w:rsidRPr="005138F7">
        <w:rPr>
          <w:color w:val="000000" w:themeColor="text1"/>
        </w:rPr>
        <w:t xml:space="preserve">Alexey </w:t>
      </w:r>
      <w:r w:rsidRPr="005138F7">
        <w:rPr>
          <w:rStyle w:val="Style13ptBold"/>
          <w:color w:val="000000" w:themeColor="text1"/>
        </w:rPr>
        <w:t>Arbatov et al</w:t>
      </w:r>
      <w:r w:rsidRPr="005138F7">
        <w:rPr>
          <w:color w:val="000000" w:themeColor="text1"/>
        </w:rPr>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5138F7">
        <w:rPr>
          <w:rStyle w:val="Style13ptBold"/>
          <w:color w:val="000000" w:themeColor="text1"/>
        </w:rPr>
        <w:t>‘17</w:t>
      </w:r>
      <w:r w:rsidRPr="005138F7">
        <w:rPr>
          <w:color w:val="000000" w:themeColor="text1"/>
        </w:rPr>
        <w:t xml:space="preserve"> “Russian And Chinese Perspectives On Non-Nuclear Weapons And Nuclear Risks” </w:t>
      </w:r>
      <w:r w:rsidRPr="005138F7">
        <w:rPr>
          <w:i/>
          <w:color w:val="000000" w:themeColor="text1"/>
        </w:rPr>
        <w:t xml:space="preserve">Carnegie Endowment for International Peace Publications, </w:t>
      </w:r>
      <w:hyperlink r:id="rId10" w:history="1">
        <w:r w:rsidRPr="005138F7">
          <w:rPr>
            <w:rStyle w:val="Hyperlink"/>
            <w:color w:val="000000" w:themeColor="text1"/>
          </w:rPr>
          <w:t>https://www.russiamatters.org/sites/default/files/media/files/Entanglement_interior_FNL.pdf</w:t>
        </w:r>
      </w:hyperlink>
      <w:r w:rsidRPr="005138F7">
        <w:rPr>
          <w:color w:val="000000" w:themeColor="text1"/>
        </w:rPr>
        <w:t xml:space="preserve"> </w:t>
      </w:r>
    </w:p>
    <w:p w14:paraId="718892B0" w14:textId="77777777" w:rsidR="00745A4B" w:rsidRPr="005138F7" w:rsidRDefault="00745A4B" w:rsidP="00745A4B">
      <w:pPr>
        <w:rPr>
          <w:color w:val="000000" w:themeColor="text1"/>
          <w:sz w:val="12"/>
        </w:rPr>
      </w:pPr>
      <w:r w:rsidRPr="005138F7">
        <w:rPr>
          <w:color w:val="000000" w:themeColor="text1"/>
          <w:sz w:val="12"/>
        </w:rPr>
        <w:t xml:space="preserve">Against this background, </w:t>
      </w:r>
      <w:r w:rsidRPr="005138F7">
        <w:rPr>
          <w:rStyle w:val="StyleUnderline"/>
          <w:color w:val="000000" w:themeColor="text1"/>
        </w:rPr>
        <w:t>Russian military and technical experts are</w:t>
      </w:r>
      <w:r w:rsidRPr="005138F7">
        <w:rPr>
          <w:color w:val="000000" w:themeColor="text1"/>
          <w:sz w:val="12"/>
        </w:rPr>
        <w:t xml:space="preserve"> currently </w:t>
      </w:r>
      <w:r w:rsidRPr="005138F7">
        <w:rPr>
          <w:rStyle w:val="StyleUnderline"/>
          <w:color w:val="000000" w:themeColor="text1"/>
        </w:rPr>
        <w:t>engaged in efforts to elaborate strategies for fighting an air-space war</w:t>
      </w:r>
      <w:r w:rsidRPr="005138F7">
        <w:rPr>
          <w:color w:val="000000" w:themeColor="text1"/>
          <w:sz w:val="12"/>
        </w:rPr>
        <w:t xml:space="preserve">. The following is an attempt to frame such an integrated doctrine by one of </w:t>
      </w:r>
      <w:r w:rsidRPr="005138F7">
        <w:rPr>
          <w:rStyle w:val="StyleUnderline"/>
          <w:color w:val="000000" w:themeColor="text1"/>
        </w:rPr>
        <w:t>its main theoreticians, Colonel Yuri Krinitsky from the Military Air-Space Defense Academy: “</w:t>
      </w:r>
      <w:r w:rsidRPr="005138F7">
        <w:rPr>
          <w:color w:val="000000" w:themeColor="text1"/>
          <w:sz w:val="12"/>
        </w:rPr>
        <w:t xml:space="preserve">The integration of aerial and space-based means of attack has transformed airspace and space into a specific field of armed conflict: an air-space theater of military operations. United, systematically </w:t>
      </w:r>
      <w:r w:rsidRPr="005138F7">
        <w:rPr>
          <w:rStyle w:val="StyleUnderline"/>
          <w:color w:val="000000" w:themeColor="text1"/>
        </w:rPr>
        <w:t>organized actions of [</w:t>
      </w:r>
      <w:r w:rsidRPr="005138F7">
        <w:rPr>
          <w:rStyle w:val="StyleUnderline"/>
          <w:color w:val="000000" w:themeColor="text1"/>
          <w:highlight w:val="cyan"/>
        </w:rPr>
        <w:t>U.S</w:t>
      </w:r>
      <w:r w:rsidRPr="005138F7">
        <w:rPr>
          <w:rStyle w:val="StyleUnderline"/>
          <w:color w:val="000000" w:themeColor="text1"/>
        </w:rPr>
        <w:t>.] air-</w:t>
      </w:r>
      <w:r w:rsidRPr="005138F7">
        <w:rPr>
          <w:rStyle w:val="StyleUnderline"/>
          <w:color w:val="000000" w:themeColor="text1"/>
          <w:highlight w:val="cyan"/>
        </w:rPr>
        <w:t>space power</w:t>
      </w:r>
      <w:r w:rsidRPr="005138F7">
        <w:rPr>
          <w:rStyle w:val="StyleUnderline"/>
          <w:color w:val="000000" w:themeColor="text1"/>
        </w:rPr>
        <w:t xml:space="preserve"> in this theater should be </w:t>
      </w:r>
      <w:r w:rsidRPr="005138F7">
        <w:rPr>
          <w:rStyle w:val="StyleUnderline"/>
          <w:color w:val="000000" w:themeColor="text1"/>
          <w:highlight w:val="cyan"/>
        </w:rPr>
        <w:t>countered with</w:t>
      </w:r>
      <w:r w:rsidRPr="005138F7">
        <w:rPr>
          <w:rStyle w:val="StyleUnderline"/>
          <w:color w:val="000000" w:themeColor="text1"/>
        </w:rPr>
        <w:t xml:space="preserve"> united and systematically </w:t>
      </w:r>
      <w:r w:rsidRPr="005138F7">
        <w:rPr>
          <w:rStyle w:val="StyleUnderline"/>
          <w:color w:val="000000" w:themeColor="text1"/>
          <w:highlight w:val="cyan"/>
        </w:rPr>
        <w:t>organized actions by the</w:t>
      </w:r>
      <w:r w:rsidRPr="005138F7">
        <w:rPr>
          <w:rStyle w:val="StyleUnderline"/>
          <w:color w:val="000000" w:themeColor="text1"/>
        </w:rPr>
        <w:t xml:space="preserve"> </w:t>
      </w:r>
      <w:r w:rsidRPr="005138F7">
        <w:rPr>
          <w:rStyle w:val="StyleUnderline"/>
          <w:color w:val="000000" w:themeColor="text1"/>
          <w:highlight w:val="cyan"/>
        </w:rPr>
        <w:t>Russian</w:t>
      </w:r>
      <w:r w:rsidRPr="005138F7">
        <w:rPr>
          <w:rStyle w:val="StyleUnderline"/>
          <w:color w:val="000000" w:themeColor="text1"/>
        </w:rPr>
        <w:t xml:space="preserve"> </w:t>
      </w:r>
      <w:r w:rsidRPr="005138F7">
        <w:rPr>
          <w:rStyle w:val="StyleUnderline"/>
          <w:color w:val="000000" w:themeColor="text1"/>
          <w:highlight w:val="cyan"/>
        </w:rPr>
        <w:t>Air-Space Defense</w:t>
      </w:r>
      <w:r w:rsidRPr="005138F7">
        <w:rPr>
          <w:rStyle w:val="StyleUnderline"/>
          <w:color w:val="000000" w:themeColor="text1"/>
        </w:rPr>
        <w:t xml:space="preserve"> Forces</w:t>
      </w:r>
      <w:r w:rsidRPr="005138F7">
        <w:rPr>
          <w:color w:val="000000" w:themeColor="text1"/>
          <w:sz w:val="12"/>
        </w:rPr>
        <w:t>. This is required under the National Security Strategy of the Russian Federation and Air-Space Defense Plan approved by the Russian president in 2006</w:t>
      </w:r>
      <w:r w:rsidRPr="005138F7">
        <w:rPr>
          <w:rStyle w:val="StyleUnderline"/>
          <w:color w:val="000000" w:themeColor="text1"/>
        </w:rPr>
        <w:t>.”</w:t>
      </w:r>
      <w:r w:rsidRPr="005138F7">
        <w:rPr>
          <w:color w:val="000000" w:themeColor="text1"/>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5138F7">
        <w:rPr>
          <w:rStyle w:val="StyleUnderline"/>
          <w:color w:val="000000" w:themeColor="text1"/>
        </w:rPr>
        <w:t>the military and technical experts who propound it reach a predictable conclusion with regard to the capabilities needed to fight one</w:t>
      </w:r>
      <w:r w:rsidRPr="005138F7">
        <w:rPr>
          <w:color w:val="000000" w:themeColor="text1"/>
          <w:sz w:val="12"/>
        </w:rPr>
        <w:t xml:space="preserve">. They typically argue that </w:t>
      </w:r>
      <w:r w:rsidRPr="005138F7">
        <w:rPr>
          <w:rStyle w:val="StyleUnderline"/>
          <w:color w:val="000000" w:themeColor="text1"/>
        </w:rPr>
        <w:t>Russia needs “to counter the air-space attack system with an air-space defense system</w:t>
      </w:r>
      <w:r w:rsidRPr="005138F7">
        <w:rPr>
          <w:color w:val="000000" w:themeColor="text1"/>
          <w:sz w:val="12"/>
        </w:rPr>
        <w:t xml:space="preserve">. . . . </w:t>
      </w:r>
      <w:r w:rsidRPr="005138F7">
        <w:rPr>
          <w:rStyle w:val="StyleUnderline"/>
          <w:color w:val="000000" w:themeColor="text1"/>
        </w:rPr>
        <w:t xml:space="preserve">A prospective system for destroying and </w:t>
      </w:r>
      <w:r w:rsidRPr="005138F7">
        <w:rPr>
          <w:rStyle w:val="StyleUnderline"/>
          <w:color w:val="000000" w:themeColor="text1"/>
        </w:rPr>
        <w:lastRenderedPageBreak/>
        <w:t>suppressing MASA should be a synergy of anti-missile, anti-satellite, and air-defense missiles, and air units, and radio-electronic warfare forces</w:t>
      </w:r>
      <w:r w:rsidRPr="005138F7">
        <w:rPr>
          <w:color w:val="000000" w:themeColor="text1"/>
          <w:sz w:val="12"/>
        </w:rPr>
        <w:t xml:space="preserve">. And its composition should be multilayered.”9 </w:t>
      </w:r>
      <w:r w:rsidRPr="005138F7">
        <w:rPr>
          <w:rStyle w:val="Emphasis"/>
          <w:color w:val="000000" w:themeColor="text1"/>
        </w:rPr>
        <w:t xml:space="preserve">Such </w:t>
      </w:r>
      <w:r w:rsidRPr="005138F7">
        <w:rPr>
          <w:rStyle w:val="Emphasis"/>
          <w:color w:val="000000" w:themeColor="text1"/>
          <w:highlight w:val="cyan"/>
        </w:rPr>
        <w:t>calls are being translated into policy</w:t>
      </w:r>
      <w:r w:rsidRPr="005138F7">
        <w:rPr>
          <w:rStyle w:val="Emphasis"/>
          <w:color w:val="000000" w:themeColor="text1"/>
        </w:rPr>
        <w:t>.</w:t>
      </w:r>
      <w:r w:rsidRPr="005138F7">
        <w:rPr>
          <w:color w:val="000000" w:themeColor="text1"/>
          <w:sz w:val="12"/>
        </w:rPr>
        <w:t xml:space="preserve"> Most notably, </w:t>
      </w:r>
      <w:r w:rsidRPr="005138F7">
        <w:rPr>
          <w:rStyle w:val="StyleUnderline"/>
          <w:color w:val="000000" w:themeColor="text1"/>
        </w:rPr>
        <w:t>the air-space defense program, for which the military’s top brass and industrial corporations lobbied, is the single largest component of the State Armaments Program through 2020</w:t>
      </w:r>
      <w:r w:rsidRPr="005138F7">
        <w:rPr>
          <w:color w:val="000000" w:themeColor="text1"/>
          <w:sz w:val="12"/>
        </w:rPr>
        <w:t xml:space="preserve">, </w:t>
      </w:r>
      <w:r w:rsidRPr="005138F7">
        <w:rPr>
          <w:rStyle w:val="StyleUnderline"/>
          <w:color w:val="000000" w:themeColor="text1"/>
        </w:rPr>
        <w:t>accounting for</w:t>
      </w:r>
      <w:r w:rsidRPr="005138F7">
        <w:rPr>
          <w:color w:val="000000" w:themeColor="text1"/>
          <w:sz w:val="12"/>
        </w:rPr>
        <w:t xml:space="preserve"> about 20 percent of all costs when the program was first announced in 2011—about 3.4 trillion rubles ($</w:t>
      </w:r>
      <w:r w:rsidRPr="005138F7">
        <w:rPr>
          <w:rStyle w:val="StyleUnderline"/>
          <w:color w:val="000000" w:themeColor="text1"/>
        </w:rPr>
        <w:t xml:space="preserve">106 billion </w:t>
      </w:r>
      <w:r w:rsidRPr="005138F7">
        <w:rPr>
          <w:color w:val="000000" w:themeColor="text1"/>
          <w:sz w:val="12"/>
        </w:rPr>
        <w:t xml:space="preserve">at the time).10 Along with the modernization of the missile early-warning system by the development and deployment of new Voronezh-type land-based radars and missile-launch detection satellites, </w:t>
      </w:r>
      <w:r w:rsidRPr="005138F7">
        <w:rPr>
          <w:rStyle w:val="StyleUnderline"/>
          <w:color w:val="000000" w:themeColor="text1"/>
        </w:rPr>
        <w:t xml:space="preserve">the program envisages the deployment of twenty-eight missile regiments </w:t>
      </w:r>
      <w:r w:rsidRPr="005138F7">
        <w:rPr>
          <w:color w:val="000000" w:themeColor="text1"/>
          <w:sz w:val="12"/>
        </w:rPr>
        <w:t xml:space="preserve">of S-400 Triumph air-defense systems (about 450 to 670 launchers), </w:t>
      </w:r>
      <w:r w:rsidRPr="005138F7">
        <w:rPr>
          <w:rStyle w:val="StyleUnderline"/>
          <w:color w:val="000000" w:themeColor="text1"/>
        </w:rPr>
        <w:t>and thirty-eight battalions equipped with the next-generation</w:t>
      </w:r>
      <w:r w:rsidRPr="005138F7">
        <w:rPr>
          <w:color w:val="000000" w:themeColor="text1"/>
          <w:sz w:val="12"/>
        </w:rPr>
        <w:t xml:space="preserve"> S-500 Vityaz (recently renamed Prometey) systems (300 to 460 launchers).11 In total, </w:t>
      </w:r>
      <w:r w:rsidRPr="005138F7">
        <w:rPr>
          <w:rStyle w:val="StyleUnderline"/>
          <w:color w:val="000000" w:themeColor="text1"/>
        </w:rPr>
        <w:t>the plan is to manufacture up to 3,000 missile interceptors</w:t>
      </w:r>
      <w:r w:rsidRPr="005138F7">
        <w:rPr>
          <w:color w:val="000000" w:themeColor="text1"/>
          <w:sz w:val="12"/>
        </w:rPr>
        <w:t xml:space="preserve"> of the two types, for which three new production plants were built. A new integrated and fully automatic command-and-control system is being created to facilitate operations by the Air-Space Defense Forces. </w:t>
      </w:r>
      <w:r w:rsidRPr="005138F7">
        <w:rPr>
          <w:rStyle w:val="StyleUnderline"/>
          <w:color w:val="000000" w:themeColor="text1"/>
        </w:rPr>
        <w:t xml:space="preserve">The </w:t>
      </w:r>
      <w:r w:rsidRPr="005138F7">
        <w:rPr>
          <w:rStyle w:val="StyleUnderline"/>
          <w:color w:val="000000" w:themeColor="text1"/>
          <w:highlight w:val="cyan"/>
        </w:rPr>
        <w:t>Moscow</w:t>
      </w:r>
      <w:r w:rsidRPr="005138F7">
        <w:rPr>
          <w:rStyle w:val="StyleUnderline"/>
          <w:color w:val="000000" w:themeColor="text1"/>
        </w:rPr>
        <w:t xml:space="preserve"> A-135 missile </w:t>
      </w:r>
      <w:r w:rsidRPr="005138F7">
        <w:rPr>
          <w:rStyle w:val="StyleUnderline"/>
          <w:color w:val="000000" w:themeColor="text1"/>
          <w:highlight w:val="cyan"/>
        </w:rPr>
        <w:t>defense system</w:t>
      </w:r>
      <w:r w:rsidRPr="005138F7">
        <w:rPr>
          <w:color w:val="000000" w:themeColor="text1"/>
          <w:sz w:val="12"/>
        </w:rPr>
        <w:t xml:space="preserve"> (now renamed A-235) </w:t>
      </w:r>
      <w:r w:rsidRPr="005138F7">
        <w:rPr>
          <w:rStyle w:val="StyleUnderline"/>
          <w:color w:val="000000" w:themeColor="text1"/>
        </w:rPr>
        <w:t xml:space="preserve">is </w:t>
      </w:r>
      <w:r w:rsidRPr="005138F7">
        <w:rPr>
          <w:rStyle w:val="StyleUnderline"/>
          <w:color w:val="000000" w:themeColor="text1"/>
          <w:highlight w:val="cyan"/>
        </w:rPr>
        <w:t>being modernized</w:t>
      </w:r>
      <w:r w:rsidRPr="005138F7">
        <w:rPr>
          <w:color w:val="000000" w:themeColor="text1"/>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5138F7">
        <w:rPr>
          <w:rStyle w:val="StyleUnderline"/>
          <w:color w:val="000000" w:themeColor="text1"/>
          <w:highlight w:val="cyan"/>
        </w:rPr>
        <w:t>Russian</w:t>
      </w:r>
      <w:r w:rsidRPr="005138F7">
        <w:rPr>
          <w:rStyle w:val="StyleUnderline"/>
          <w:color w:val="000000" w:themeColor="text1"/>
        </w:rPr>
        <w:t xml:space="preserve"> policy may be explained by the </w:t>
      </w:r>
      <w:r w:rsidRPr="005138F7">
        <w:rPr>
          <w:rStyle w:val="Emphasis"/>
          <w:color w:val="000000" w:themeColor="text1"/>
        </w:rPr>
        <w:t xml:space="preserve">visceral </w:t>
      </w:r>
      <w:r w:rsidRPr="005138F7">
        <w:rPr>
          <w:rStyle w:val="Emphasis"/>
          <w:color w:val="000000" w:themeColor="text1"/>
          <w:highlight w:val="cyan"/>
        </w:rPr>
        <w:t>desire</w:t>
      </w:r>
      <w:r w:rsidRPr="005138F7">
        <w:rPr>
          <w:color w:val="000000" w:themeColor="text1"/>
          <w:sz w:val="12"/>
        </w:rPr>
        <w:t xml:space="preserve"> of the military </w:t>
      </w:r>
      <w:r w:rsidRPr="005138F7">
        <w:rPr>
          <w:rStyle w:val="StyleUnderline"/>
          <w:color w:val="000000" w:themeColor="text1"/>
          <w:highlight w:val="cyan"/>
        </w:rPr>
        <w:t>to break</w:t>
      </w:r>
      <w:r w:rsidRPr="005138F7">
        <w:rPr>
          <w:rStyle w:val="StyleUnderline"/>
          <w:color w:val="000000" w:themeColor="text1"/>
        </w:rPr>
        <w:t xml:space="preserve"> out from the deadlock</w:t>
      </w:r>
      <w:r w:rsidRPr="005138F7">
        <w:rPr>
          <w:color w:val="000000" w:themeColor="text1"/>
          <w:sz w:val="12"/>
        </w:rPr>
        <w:t>—the “strangulating effect”—</w:t>
      </w:r>
      <w:r w:rsidRPr="005138F7">
        <w:rPr>
          <w:rStyle w:val="StyleUnderline"/>
          <w:color w:val="000000" w:themeColor="text1"/>
        </w:rPr>
        <w:t xml:space="preserve">of </w:t>
      </w:r>
      <w:r w:rsidRPr="005138F7">
        <w:rPr>
          <w:rStyle w:val="StyleUnderline"/>
          <w:color w:val="000000" w:themeColor="text1"/>
          <w:highlight w:val="cyan"/>
        </w:rPr>
        <w:t>mutual assured</w:t>
      </w:r>
      <w:r w:rsidRPr="005138F7">
        <w:rPr>
          <w:rStyle w:val="StyleUnderline"/>
          <w:color w:val="000000" w:themeColor="text1"/>
        </w:rPr>
        <w:t xml:space="preserve"> nuclear </w:t>
      </w:r>
      <w:r w:rsidRPr="005138F7">
        <w:rPr>
          <w:rStyle w:val="StyleUnderline"/>
          <w:color w:val="000000" w:themeColor="text1"/>
          <w:highlight w:val="cyan"/>
        </w:rPr>
        <w:t>destruction</w:t>
      </w:r>
      <w:r w:rsidRPr="005138F7">
        <w:rPr>
          <w:rStyle w:val="StyleUnderline"/>
          <w:color w:val="000000" w:themeColor="text1"/>
        </w:rPr>
        <w:t>, which has made further arms development</w:t>
      </w:r>
      <w:r w:rsidRPr="005138F7">
        <w:rPr>
          <w:color w:val="000000" w:themeColor="text1"/>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5138F7">
        <w:rPr>
          <w:rStyle w:val="StyleUnderline"/>
          <w:color w:val="000000" w:themeColor="text1"/>
        </w:rPr>
        <w:t>U.S</w:t>
      </w:r>
      <w:r w:rsidRPr="005138F7">
        <w:rPr>
          <w:color w:val="000000" w:themeColor="text1"/>
          <w:sz w:val="12"/>
        </w:rPr>
        <w:t xml:space="preserve">. and NATO </w:t>
      </w:r>
      <w:r w:rsidRPr="005138F7">
        <w:rPr>
          <w:rStyle w:val="StyleUnderline"/>
          <w:color w:val="000000" w:themeColor="text1"/>
        </w:rPr>
        <w:t>operations in Yugoslavia and I</w:t>
      </w:r>
      <w:r w:rsidRPr="005138F7">
        <w:rPr>
          <w:color w:val="000000" w:themeColor="text1"/>
          <w:sz w:val="12"/>
        </w:rPr>
        <w:t xml:space="preserve">raq, however, </w:t>
      </w:r>
      <w:r w:rsidRPr="005138F7">
        <w:rPr>
          <w:rStyle w:val="StyleUnderline"/>
          <w:color w:val="000000" w:themeColor="text1"/>
        </w:rPr>
        <w:t xml:space="preserve">provided a new hightechnology challenge, defined in Russia as </w:t>
      </w:r>
      <w:r w:rsidRPr="005138F7">
        <w:rPr>
          <w:rStyle w:val="StyleUnderline"/>
          <w:color w:val="000000" w:themeColor="text1"/>
          <w:highlight w:val="cyan"/>
        </w:rPr>
        <w:t>air-space warfare</w:t>
      </w:r>
      <w:r w:rsidRPr="005138F7">
        <w:rPr>
          <w:rStyle w:val="StyleUnderline"/>
          <w:color w:val="000000" w:themeColor="text1"/>
        </w:rPr>
        <w:t xml:space="preserve">, which was eagerly embraced as </w:t>
      </w:r>
      <w:r w:rsidRPr="005138F7">
        <w:rPr>
          <w:rStyle w:val="StyleUnderline"/>
          <w:color w:val="000000" w:themeColor="text1"/>
          <w:highlight w:val="cyan"/>
        </w:rPr>
        <w:t>a</w:t>
      </w:r>
      <w:r w:rsidRPr="005138F7">
        <w:rPr>
          <w:rStyle w:val="StyleUnderline"/>
          <w:color w:val="000000" w:themeColor="text1"/>
        </w:rPr>
        <w:t xml:space="preserve"> new and fascinating domain of </w:t>
      </w:r>
      <w:r w:rsidRPr="005138F7">
        <w:rPr>
          <w:rStyle w:val="Emphasis"/>
          <w:color w:val="000000" w:themeColor="text1"/>
        </w:rPr>
        <w:t xml:space="preserve">seemingly </w:t>
      </w:r>
      <w:r w:rsidRPr="005138F7">
        <w:rPr>
          <w:rStyle w:val="Emphasis"/>
          <w:color w:val="000000" w:themeColor="text1"/>
          <w:highlight w:val="cyan"/>
        </w:rPr>
        <w:t>endless competition</w:t>
      </w:r>
      <w:r w:rsidRPr="005138F7">
        <w:rPr>
          <w:color w:val="000000" w:themeColor="text1"/>
          <w:sz w:val="12"/>
        </w:rPr>
        <w:t xml:space="preserve"> with a worthy counterpart. Besides, </w:t>
      </w:r>
      <w:r w:rsidRPr="005138F7">
        <w:rPr>
          <w:rStyle w:val="StyleUnderline"/>
          <w:color w:val="000000" w:themeColor="text1"/>
        </w:rPr>
        <w:t>this new dimension of warfare doubtless gave the military and associated defense industries an opportunity to impress political leadership with</w:t>
      </w:r>
      <w:r w:rsidRPr="005138F7">
        <w:rPr>
          <w:color w:val="000000" w:themeColor="text1"/>
          <w:sz w:val="12"/>
        </w:rPr>
        <w:t xml:space="preserve"> newly discovered esoteric and </w:t>
      </w:r>
      <w:r w:rsidRPr="005138F7">
        <w:rPr>
          <w:rStyle w:val="Emphasis"/>
          <w:color w:val="000000" w:themeColor="text1"/>
          <w:highlight w:val="cyan"/>
        </w:rPr>
        <w:t>frightening threats</w:t>
      </w:r>
      <w:r w:rsidRPr="005138F7">
        <w:rPr>
          <w:color w:val="000000" w:themeColor="text1"/>
          <w:sz w:val="12"/>
        </w:rPr>
        <w:t xml:space="preserve">, </w:t>
      </w:r>
      <w:r w:rsidRPr="005138F7">
        <w:rPr>
          <w:rStyle w:val="StyleUnderline"/>
          <w:color w:val="000000" w:themeColor="text1"/>
        </w:rPr>
        <w:t xml:space="preserve">justifying the prioritization of national defense, and hence arms procurement programs and large defense budgets. </w:t>
      </w:r>
      <w:r w:rsidRPr="005138F7">
        <w:rPr>
          <w:color w:val="000000" w:themeColor="text1"/>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5138F7">
        <w:rPr>
          <w:rStyle w:val="StyleUnderline"/>
          <w:color w:val="000000" w:themeColor="text1"/>
        </w:rPr>
        <w:t>Russian state</w:t>
      </w:r>
      <w:r w:rsidRPr="005138F7">
        <w:rPr>
          <w:color w:val="000000" w:themeColor="text1"/>
          <w:sz w:val="12"/>
        </w:rPr>
        <w:t xml:space="preserve"> and military </w:t>
      </w:r>
      <w:r w:rsidRPr="005138F7">
        <w:rPr>
          <w:rStyle w:val="StyleUnderline"/>
          <w:color w:val="000000" w:themeColor="text1"/>
        </w:rPr>
        <w:t>leaders have regularly depicted terrifying scenarios of large-scale conflicts being won through non-nuclear means</w:t>
      </w:r>
      <w:r w:rsidRPr="005138F7">
        <w:rPr>
          <w:color w:val="000000" w:themeColor="text1"/>
          <w:sz w:val="12"/>
        </w:rPr>
        <w:t xml:space="preserve">. Former deputy defense minister </w:t>
      </w:r>
      <w:r w:rsidRPr="005138F7">
        <w:rPr>
          <w:rStyle w:val="StyleUnderline"/>
          <w:color w:val="000000" w:themeColor="text1"/>
        </w:rPr>
        <w:t>General Arkady Bakhin, for example, has described how “leading world powers are staking everything on winning supremacy in the air and in space</w:t>
      </w:r>
      <w:r w:rsidRPr="005138F7">
        <w:rPr>
          <w:color w:val="000000" w:themeColor="text1"/>
          <w:sz w:val="12"/>
        </w:rPr>
        <w:t xml:space="preserve">, on carrying out massive air-space operations at the outbreak of hostilities, to conduct strikes against sites of strategic and vital importance all across the country.”15 </w:t>
      </w:r>
      <w:r w:rsidRPr="005138F7">
        <w:rPr>
          <w:rStyle w:val="StyleUnderline"/>
          <w:color w:val="000000" w:themeColor="text1"/>
        </w:rPr>
        <w:t xml:space="preserve">It is difficult to imagine, however, that </w:t>
      </w:r>
      <w:r w:rsidRPr="005138F7">
        <w:rPr>
          <w:rStyle w:val="StyleUnderline"/>
          <w:color w:val="000000" w:themeColor="text1"/>
          <w:highlight w:val="cyan"/>
        </w:rPr>
        <w:t>such a conflict</w:t>
      </w:r>
      <w:r w:rsidRPr="005138F7">
        <w:rPr>
          <w:rStyle w:val="StyleUnderline"/>
          <w:color w:val="000000" w:themeColor="text1"/>
        </w:rPr>
        <w:t xml:space="preserve">, in reality, </w:t>
      </w:r>
      <w:r w:rsidRPr="005138F7">
        <w:rPr>
          <w:rStyle w:val="StyleUnderline"/>
          <w:color w:val="000000" w:themeColor="text1"/>
          <w:highlight w:val="cyan"/>
        </w:rPr>
        <w:t>would</w:t>
      </w:r>
      <w:r w:rsidRPr="005138F7">
        <w:rPr>
          <w:rStyle w:val="StyleUnderline"/>
          <w:color w:val="000000" w:themeColor="text1"/>
        </w:rPr>
        <w:t xml:space="preserve"> not quickly </w:t>
      </w:r>
      <w:r w:rsidRPr="005138F7">
        <w:rPr>
          <w:rStyle w:val="StyleUnderline"/>
          <w:color w:val="000000" w:themeColor="text1"/>
          <w:highlight w:val="cyan"/>
        </w:rPr>
        <w:t>escalate to a nuclear exchange</w:t>
      </w:r>
      <w:r w:rsidRPr="005138F7">
        <w:rPr>
          <w:color w:val="000000" w:themeColor="text1"/>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5138F7">
        <w:rPr>
          <w:rStyle w:val="StyleUnderline"/>
          <w:color w:val="000000" w:themeColor="text1"/>
        </w:rPr>
        <w:t>Now, at a time of renewed confrontation between Russia and the West, the fruits of that work are finally seeing the light of</w:t>
      </w:r>
      <w:r w:rsidRPr="005138F7">
        <w:rPr>
          <w:color w:val="000000" w:themeColor="text1"/>
          <w:sz w:val="12"/>
        </w:rPr>
        <w:t xml:space="preserve"> day. In all likelihood, </w:t>
      </w:r>
      <w:r w:rsidRPr="005138F7">
        <w:rPr>
          <w:rStyle w:val="StyleUnderline"/>
          <w:color w:val="000000" w:themeColor="text1"/>
        </w:rPr>
        <w:t>the authors of the strategy imagine that over a relatively long period of time</w:t>
      </w:r>
      <w:r w:rsidRPr="005138F7">
        <w:rPr>
          <w:color w:val="000000" w:themeColor="text1"/>
          <w:sz w:val="12"/>
        </w:rPr>
        <w:t>—days or weeks—</w:t>
      </w:r>
      <w:r w:rsidRPr="005138F7">
        <w:rPr>
          <w:rStyle w:val="StyleUnderline"/>
          <w:color w:val="000000" w:themeColor="text1"/>
        </w:rPr>
        <w:t>the West would wage a campaign of air and missile strikes against Russia without using nuclear weapons. Russia,</w:t>
      </w:r>
      <w:r w:rsidRPr="005138F7">
        <w:rPr>
          <w:color w:val="000000" w:themeColor="text1"/>
          <w:sz w:val="12"/>
        </w:rPr>
        <w:t xml:space="preserve"> in turn, </w:t>
      </w:r>
      <w:r w:rsidRPr="005138F7">
        <w:rPr>
          <w:rStyle w:val="StyleUnderline"/>
          <w:color w:val="000000" w:themeColor="text1"/>
        </w:rPr>
        <w:t>would defend against such attacks and carry out retaliatory strikes with long-range conventional weapons.</w:t>
      </w:r>
      <w:r w:rsidRPr="005138F7">
        <w:rPr>
          <w:color w:val="000000" w:themeColor="text1"/>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5138F7">
        <w:rPr>
          <w:rStyle w:val="StyleUnderline"/>
          <w:color w:val="000000" w:themeColor="text1"/>
        </w:rPr>
        <w:t>the basic premise is that the U.S.-led campaigns against Yugoslavia in 1999 or Iraq in 1990 and 2003</w:t>
      </w:r>
      <w:r w:rsidRPr="005138F7">
        <w:rPr>
          <w:color w:val="000000" w:themeColor="text1"/>
          <w:sz w:val="12"/>
        </w:rPr>
        <w:t xml:space="preserve"> </w:t>
      </w:r>
      <w:r w:rsidRPr="005138F7">
        <w:rPr>
          <w:color w:val="000000" w:themeColor="text1"/>
          <w:sz w:val="12"/>
        </w:rPr>
        <w:lastRenderedPageBreak/>
        <w:t>(which are often cited by experts in this context</w:t>
      </w:r>
      <w:r w:rsidRPr="005138F7">
        <w:rPr>
          <w:rStyle w:val="StyleUnderline"/>
          <w:color w:val="000000" w:themeColor="text1"/>
        </w:rPr>
        <w:t>) may be implemented against Russia</w:t>
      </w:r>
      <w:r w:rsidRPr="005138F7">
        <w:rPr>
          <w:color w:val="000000" w:themeColor="text1"/>
          <w:sz w:val="12"/>
        </w:rPr>
        <w:t>—</w:t>
      </w:r>
      <w:r w:rsidRPr="005138F7">
        <w:rPr>
          <w:rStyle w:val="StyleUnderline"/>
          <w:color w:val="000000" w:themeColor="text1"/>
        </w:rPr>
        <w:t>but with different results, thanks to the operations of the Russian Air-Space Forces,</w:t>
      </w:r>
      <w:r w:rsidRPr="005138F7">
        <w:rPr>
          <w:color w:val="000000" w:themeColor="text1"/>
          <w:sz w:val="12"/>
        </w:rPr>
        <w:t xml:space="preserve"> the Strategic Rocket Forces, and the Navy against the United States and its allies. The </w:t>
      </w:r>
      <w:r w:rsidRPr="005138F7">
        <w:rPr>
          <w:rStyle w:val="StyleUnderline"/>
          <w:color w:val="000000" w:themeColor="text1"/>
        </w:rPr>
        <w:t>emphasis on defensive and offensive strategic non-nuclear</w:t>
      </w:r>
      <w:r w:rsidRPr="005138F7">
        <w:rPr>
          <w:color w:val="000000" w:themeColor="text1"/>
          <w:sz w:val="12"/>
        </w:rPr>
        <w:t xml:space="preserve"> arms does not exclude, but—on the contrary—</w:t>
      </w:r>
      <w:r w:rsidRPr="005138F7">
        <w:rPr>
          <w:rStyle w:val="StyleUnderline"/>
          <w:color w:val="000000" w:themeColor="text1"/>
        </w:rPr>
        <w:t xml:space="preserve">implies the limited use of nuclear weapons at some point </w:t>
      </w:r>
      <w:r w:rsidRPr="005138F7">
        <w:rPr>
          <w:color w:val="000000" w:themeColor="text1"/>
          <w:sz w:val="12"/>
        </w:rPr>
        <w:t xml:space="preserve">of the armed conflict. </w:t>
      </w:r>
      <w:r w:rsidRPr="005138F7">
        <w:rPr>
          <w:rStyle w:val="StyleUnderline"/>
          <w:color w:val="000000" w:themeColor="text1"/>
        </w:rPr>
        <w:t>Sergei Sukhanov, one of the most authoritative representatives of the defense industries</w:t>
      </w:r>
      <w:r w:rsidRPr="005138F7">
        <w:rPr>
          <w:color w:val="000000" w:themeColor="text1"/>
          <w:sz w:val="12"/>
        </w:rPr>
        <w:t xml:space="preserve"> as the constructor general of the Vympel Corporation, which is responsible for designing strategic defense systems, has </w:t>
      </w:r>
      <w:r w:rsidRPr="005138F7">
        <w:rPr>
          <w:rStyle w:val="StyleUnderline"/>
          <w:color w:val="000000" w:themeColor="text1"/>
        </w:rPr>
        <w:t>exposed the whole panorama of Russia’s contemporary strategic logic on the interactio</w:t>
      </w:r>
      <w:r w:rsidRPr="005138F7">
        <w:rPr>
          <w:color w:val="000000" w:themeColor="text1"/>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5138F7">
        <w:rPr>
          <w:rStyle w:val="StyleUnderline"/>
          <w:color w:val="000000" w:themeColor="text1"/>
        </w:rPr>
        <w:t>it is clearly impossible to solve the problem by fighting off air-space attacks with weapons that would neutralize them in the air-space theater</w:t>
      </w:r>
      <w:r w:rsidRPr="005138F7">
        <w:rPr>
          <w:color w:val="000000" w:themeColor="text1"/>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5138F7">
        <w:rPr>
          <w:rStyle w:val="StyleUnderline"/>
          <w:color w:val="000000" w:themeColor="text1"/>
        </w:rPr>
        <w:t xml:space="preserve">because of the </w:t>
      </w:r>
      <w:r w:rsidRPr="005138F7">
        <w:rPr>
          <w:rStyle w:val="StyleUnderline"/>
          <w:color w:val="000000" w:themeColor="text1"/>
          <w:highlight w:val="cyan"/>
        </w:rPr>
        <w:t>inevitable limitations in Russia’s ability to defend</w:t>
      </w:r>
      <w:r w:rsidRPr="005138F7">
        <w:rPr>
          <w:rStyle w:val="StyleUnderline"/>
          <w:color w:val="000000" w:themeColor="text1"/>
        </w:rPr>
        <w:t xml:space="preserve"> against air-space attacks, Sukhanov argues that Russia may </w:t>
      </w:r>
      <w:r w:rsidRPr="005138F7">
        <w:rPr>
          <w:rStyle w:val="StyleUnderline"/>
          <w:color w:val="000000" w:themeColor="text1"/>
          <w:highlight w:val="cyan"/>
        </w:rPr>
        <w:t>have to resort to</w:t>
      </w:r>
      <w:r w:rsidRPr="005138F7">
        <w:rPr>
          <w:rStyle w:val="StyleUnderline"/>
          <w:color w:val="000000" w:themeColor="text1"/>
        </w:rPr>
        <w:t xml:space="preserve"> the limited use of </w:t>
      </w:r>
      <w:r w:rsidRPr="005138F7">
        <w:rPr>
          <w:rStyle w:val="StyleUnderline"/>
          <w:color w:val="000000" w:themeColor="text1"/>
          <w:highlight w:val="cyan"/>
        </w:rPr>
        <w:t>nuclear weapons</w:t>
      </w:r>
      <w:r w:rsidRPr="005138F7">
        <w:rPr>
          <w:color w:val="000000" w:themeColor="text1"/>
          <w:sz w:val="12"/>
        </w:rPr>
        <w:t xml:space="preserve"> in order </w:t>
      </w:r>
      <w:r w:rsidRPr="005138F7">
        <w:rPr>
          <w:rStyle w:val="StyleUnderline"/>
          <w:color w:val="000000" w:themeColor="text1"/>
        </w:rPr>
        <w:t xml:space="preserve">to compel the United States and its allies into backing down. </w:t>
      </w:r>
      <w:r w:rsidRPr="005138F7">
        <w:rPr>
          <w:rStyle w:val="StyleUnderline"/>
          <w:color w:val="000000" w:themeColor="text1"/>
          <w:highlight w:val="cyan"/>
        </w:rPr>
        <w:t>This</w:t>
      </w:r>
      <w:r w:rsidRPr="005138F7">
        <w:rPr>
          <w:rStyle w:val="StyleUnderline"/>
          <w:color w:val="000000" w:themeColor="text1"/>
        </w:rPr>
        <w:t xml:space="preserve"> basic logic </w:t>
      </w:r>
      <w:r w:rsidRPr="005138F7">
        <w:rPr>
          <w:rStyle w:val="StyleUnderline"/>
          <w:color w:val="000000" w:themeColor="text1"/>
          <w:highlight w:val="cyan"/>
        </w:rPr>
        <w:t xml:space="preserve">is </w:t>
      </w:r>
      <w:r w:rsidRPr="005138F7">
        <w:rPr>
          <w:rStyle w:val="Emphasis"/>
          <w:color w:val="000000" w:themeColor="text1"/>
          <w:highlight w:val="cyan"/>
        </w:rPr>
        <w:t>widely accepted</w:t>
      </w:r>
      <w:r w:rsidRPr="005138F7">
        <w:rPr>
          <w:rStyle w:val="StyleUnderline"/>
          <w:color w:val="000000" w:themeColor="text1"/>
        </w:rPr>
        <w:t xml:space="preserve"> in Russia. </w:t>
      </w:r>
      <w:r w:rsidRPr="005138F7">
        <w:rPr>
          <w:color w:val="000000" w:themeColor="text1"/>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5138F7">
        <w:rPr>
          <w:rStyle w:val="StyleUnderline"/>
          <w:color w:val="000000" w:themeColor="text1"/>
        </w:rPr>
        <w:t xml:space="preserve">the fact that </w:t>
      </w:r>
      <w:r w:rsidRPr="005138F7">
        <w:rPr>
          <w:rStyle w:val="StyleUnderline"/>
          <w:color w:val="000000" w:themeColor="text1"/>
          <w:highlight w:val="cyan"/>
        </w:rPr>
        <w:t>a major war</w:t>
      </w:r>
      <w:r w:rsidRPr="005138F7">
        <w:rPr>
          <w:rStyle w:val="StyleUnderline"/>
          <w:color w:val="000000" w:themeColor="text1"/>
        </w:rPr>
        <w:t xml:space="preserve"> with the United States </w:t>
      </w:r>
      <w:r w:rsidRPr="005138F7">
        <w:rPr>
          <w:color w:val="000000" w:themeColor="text1"/>
          <w:sz w:val="12"/>
        </w:rPr>
        <w:t xml:space="preserve">and NATO </w:t>
      </w:r>
      <w:r w:rsidRPr="005138F7">
        <w:rPr>
          <w:rStyle w:val="StyleUnderline"/>
          <w:color w:val="000000" w:themeColor="text1"/>
          <w:highlight w:val="cyan"/>
        </w:rPr>
        <w:t xml:space="preserve">is </w:t>
      </w:r>
      <w:r w:rsidRPr="005138F7">
        <w:rPr>
          <w:rStyle w:val="Emphasis"/>
          <w:i/>
          <w:color w:val="000000" w:themeColor="text1"/>
          <w:highlight w:val="cyan"/>
        </w:rPr>
        <w:t>seen</w:t>
      </w:r>
      <w:r w:rsidRPr="005138F7">
        <w:rPr>
          <w:color w:val="000000" w:themeColor="text1"/>
          <w:sz w:val="12"/>
        </w:rPr>
        <w:t xml:space="preserve"> </w:t>
      </w:r>
      <w:r w:rsidRPr="005138F7">
        <w:rPr>
          <w:rStyle w:val="StyleUnderline"/>
          <w:color w:val="000000" w:themeColor="text1"/>
        </w:rPr>
        <w:t>in contemporary Russian strategic thinking as a prolonged endeavor involving an integrated technological and operational continuum of nuclear and non-nuclear operation</w:t>
      </w:r>
      <w:r w:rsidRPr="005138F7">
        <w:rPr>
          <w:color w:val="000000" w:themeColor="text1"/>
          <w:sz w:val="12"/>
        </w:rPr>
        <w:t xml:space="preserve">s, defensive and offensive capabilities, and ballistic and aerodynamic weapons </w:t>
      </w:r>
      <w:r w:rsidRPr="005138F7">
        <w:rPr>
          <w:rStyle w:val="StyleUnderline"/>
          <w:color w:val="000000" w:themeColor="text1"/>
          <w:highlight w:val="cyan"/>
        </w:rPr>
        <w:t>creates a breeding ground for entanglement</w:t>
      </w:r>
      <w:r w:rsidRPr="005138F7">
        <w:rPr>
          <w:rStyle w:val="StyleUnderline"/>
          <w:color w:val="000000" w:themeColor="text1"/>
        </w:rPr>
        <w:t xml:space="preserve">. The result could be </w:t>
      </w:r>
      <w:r w:rsidRPr="005138F7">
        <w:rPr>
          <w:rStyle w:val="StyleUnderline"/>
          <w:color w:val="000000" w:themeColor="text1"/>
          <w:highlight w:val="cyan"/>
        </w:rPr>
        <w:t>the</w:t>
      </w:r>
      <w:r w:rsidRPr="005138F7">
        <w:rPr>
          <w:rStyle w:val="StyleUnderline"/>
          <w:color w:val="000000" w:themeColor="text1"/>
        </w:rPr>
        <w:t xml:space="preserve"> rapid </w:t>
      </w:r>
      <w:r w:rsidRPr="005138F7">
        <w:rPr>
          <w:rStyle w:val="StyleUnderline"/>
          <w:color w:val="000000" w:themeColor="text1"/>
          <w:highlight w:val="cyan"/>
        </w:rPr>
        <w:t>escalation of a local</w:t>
      </w:r>
      <w:r w:rsidRPr="005138F7">
        <w:rPr>
          <w:rStyle w:val="StyleUnderline"/>
          <w:color w:val="000000" w:themeColor="text1"/>
        </w:rPr>
        <w:t xml:space="preserve"> non-nuclear </w:t>
      </w:r>
      <w:r w:rsidRPr="005138F7">
        <w:rPr>
          <w:rStyle w:val="StyleUnderline"/>
          <w:color w:val="000000" w:themeColor="text1"/>
          <w:highlight w:val="cyan"/>
        </w:rPr>
        <w:t xml:space="preserve">conflict to a </w:t>
      </w:r>
      <w:r w:rsidRPr="005138F7">
        <w:rPr>
          <w:rStyle w:val="Emphasis"/>
          <w:color w:val="000000" w:themeColor="text1"/>
          <w:highlight w:val="cyan"/>
        </w:rPr>
        <w:t>global nuclear war</w:t>
      </w:r>
      <w:r w:rsidRPr="005138F7">
        <w:rPr>
          <w:color w:val="000000" w:themeColor="text1"/>
          <w:sz w:val="12"/>
        </w:rPr>
        <w:t>. The remainder of this chapter discusses how new and emerging military technologies might contribute to such an escalation.</w:t>
      </w:r>
    </w:p>
    <w:p w14:paraId="1F706E43" w14:textId="77777777" w:rsidR="00745A4B" w:rsidRPr="005138F7" w:rsidRDefault="00745A4B" w:rsidP="00745A4B">
      <w:pPr>
        <w:pStyle w:val="Heading4"/>
        <w:rPr>
          <w:rFonts w:cs="Calibri"/>
          <w:color w:val="000000" w:themeColor="text1"/>
        </w:rPr>
      </w:pPr>
      <w:r w:rsidRPr="005138F7">
        <w:rPr>
          <w:rFonts w:cs="Calibri"/>
          <w:color w:val="000000" w:themeColor="text1"/>
        </w:rPr>
        <w:t xml:space="preserve">Nuke war causes extinction </w:t>
      </w:r>
    </w:p>
    <w:p w14:paraId="3742D1CA" w14:textId="77777777" w:rsidR="00745A4B" w:rsidRPr="005138F7" w:rsidRDefault="00745A4B" w:rsidP="00745A4B">
      <w:pPr>
        <w:rPr>
          <w:color w:val="000000" w:themeColor="text1"/>
        </w:rPr>
      </w:pPr>
      <w:r w:rsidRPr="005138F7">
        <w:rPr>
          <w:rStyle w:val="StyleUnderline"/>
          <w:color w:val="000000" w:themeColor="text1"/>
          <w:szCs w:val="26"/>
        </w:rPr>
        <w:t>Edwards 17</w:t>
      </w:r>
      <w:r w:rsidRPr="005138F7">
        <w:rPr>
          <w:color w:val="000000" w:themeColor="text1"/>
        </w:rPr>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976F6DF" w14:textId="77777777" w:rsidR="00745A4B" w:rsidRPr="005138F7" w:rsidRDefault="00745A4B" w:rsidP="00745A4B">
      <w:pPr>
        <w:rPr>
          <w:rStyle w:val="StyleUnderline"/>
          <w:color w:val="000000" w:themeColor="text1"/>
        </w:rPr>
      </w:pPr>
      <w:r w:rsidRPr="005138F7">
        <w:rPr>
          <w:rStyle w:val="StyleUnderline"/>
          <w:color w:val="000000" w:themeColor="text1"/>
        </w:rPr>
        <w:t xml:space="preserve">We are not talking enough about </w:t>
      </w:r>
      <w:r w:rsidRPr="005138F7">
        <w:rPr>
          <w:rStyle w:val="StyleUnderline"/>
          <w:color w:val="000000" w:themeColor="text1"/>
          <w:highlight w:val="cyan"/>
        </w:rPr>
        <w:t>the climatic effects</w:t>
      </w:r>
      <w:r w:rsidRPr="005138F7">
        <w:rPr>
          <w:rStyle w:val="StyleUnderline"/>
          <w:color w:val="000000" w:themeColor="text1"/>
        </w:rPr>
        <w:t xml:space="preserve"> of nuclear war</w:t>
      </w:r>
      <w:r w:rsidRPr="005138F7">
        <w:rPr>
          <w:color w:val="000000" w:themeColor="text1"/>
          <w:sz w:val="14"/>
          <w:szCs w:val="26"/>
        </w:rPr>
        <w:t xml:space="preserve">. The “nuclear winter” theory of the mid-1980s played a significant role in the arms reductions of that period. But with the collapse of the Soviet Union and the reduction of U.S. and Russian nuclear arsenals, </w:t>
      </w:r>
      <w:r w:rsidRPr="005138F7">
        <w:rPr>
          <w:rStyle w:val="StyleUnderline"/>
          <w:color w:val="000000" w:themeColor="text1"/>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5138F7">
        <w:rPr>
          <w:color w:val="000000" w:themeColor="text1"/>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5138F7">
        <w:rPr>
          <w:color w:val="000000" w:themeColor="text1"/>
          <w:sz w:val="14"/>
          <w:szCs w:val="26"/>
        </w:rPr>
        <w:t>So</w:t>
      </w:r>
      <w:proofErr w:type="gramEnd"/>
      <w:r w:rsidRPr="005138F7">
        <w:rPr>
          <w:color w:val="000000" w:themeColor="text1"/>
          <w:sz w:val="14"/>
          <w:szCs w:val="26"/>
        </w:rPr>
        <w:t xml:space="preserve"> the climatic effects of even a relatively small nuclear war would be planet-wide. What about a larger-scale conflict? A </w:t>
      </w:r>
      <w:r w:rsidRPr="005138F7">
        <w:rPr>
          <w:rStyle w:val="StyleUnderline"/>
          <w:color w:val="000000" w:themeColor="text1"/>
        </w:rPr>
        <w:t xml:space="preserve">U.S.-Russia war currently seems unlikely, but if it were to occur, hundreds or even thousands of nuclear weapons might be launched. The climatic consequences </w:t>
      </w:r>
      <w:r w:rsidRPr="005138F7">
        <w:rPr>
          <w:rStyle w:val="StyleUnderline"/>
          <w:color w:val="000000" w:themeColor="text1"/>
          <w:highlight w:val="cyan"/>
        </w:rPr>
        <w:t xml:space="preserve">would be catastrophic: </w:t>
      </w:r>
      <w:r w:rsidRPr="005138F7">
        <w:rPr>
          <w:rStyle w:val="StyleUnderline"/>
          <w:color w:val="000000" w:themeColor="text1"/>
        </w:rPr>
        <w:t xml:space="preserve">global average </w:t>
      </w:r>
      <w:r w:rsidRPr="005138F7">
        <w:rPr>
          <w:rStyle w:val="StyleUnderline"/>
          <w:color w:val="000000" w:themeColor="text1"/>
          <w:highlight w:val="cyan"/>
        </w:rPr>
        <w:t xml:space="preserve">temperatures would drop </w:t>
      </w:r>
      <w:r w:rsidRPr="005138F7">
        <w:rPr>
          <w:rStyle w:val="StyleUnderline"/>
          <w:color w:val="000000" w:themeColor="text1"/>
        </w:rPr>
        <w:t xml:space="preserve">as much as </w:t>
      </w:r>
      <w:r w:rsidRPr="005138F7">
        <w:rPr>
          <w:rStyle w:val="StyleUnderline"/>
          <w:color w:val="000000" w:themeColor="text1"/>
          <w:highlight w:val="cyan"/>
        </w:rPr>
        <w:t>12 degrees Fahrenheit</w:t>
      </w:r>
      <w:r w:rsidRPr="005138F7">
        <w:rPr>
          <w:rStyle w:val="StyleUnderline"/>
          <w:color w:val="000000" w:themeColor="text1"/>
        </w:rPr>
        <w:t xml:space="preserve"> (7 degrees Celsius) for up to several years — temperatures last seen during the great ice ages</w:t>
      </w:r>
      <w:r w:rsidRPr="005138F7">
        <w:rPr>
          <w:rStyle w:val="StyleUnderline"/>
          <w:color w:val="000000" w:themeColor="text1"/>
          <w:highlight w:val="cyan"/>
        </w:rPr>
        <w:t xml:space="preserve">. </w:t>
      </w:r>
      <w:r w:rsidRPr="005138F7">
        <w:rPr>
          <w:rStyle w:val="StyleUnderline"/>
          <w:color w:val="000000" w:themeColor="text1"/>
        </w:rPr>
        <w:t>Meanwhile</w:t>
      </w:r>
      <w:r w:rsidRPr="005138F7">
        <w:rPr>
          <w:rStyle w:val="StyleUnderline"/>
          <w:color w:val="000000" w:themeColor="text1"/>
          <w:highlight w:val="cyan"/>
        </w:rPr>
        <w:t xml:space="preserve">, smoke and dust </w:t>
      </w:r>
      <w:r w:rsidRPr="005138F7">
        <w:rPr>
          <w:rStyle w:val="StyleUnderline"/>
          <w:color w:val="000000" w:themeColor="text1"/>
        </w:rPr>
        <w:t xml:space="preserve">circulating in the stratosphere </w:t>
      </w:r>
      <w:r w:rsidRPr="005138F7">
        <w:rPr>
          <w:rStyle w:val="StyleUnderline"/>
          <w:color w:val="000000" w:themeColor="text1"/>
          <w:highlight w:val="cyan"/>
        </w:rPr>
        <w:t xml:space="preserve">would darken the atmosphere </w:t>
      </w:r>
      <w:r w:rsidRPr="005138F7">
        <w:rPr>
          <w:rStyle w:val="StyleUnderline"/>
          <w:color w:val="000000" w:themeColor="text1"/>
        </w:rPr>
        <w:t xml:space="preserve">enough </w:t>
      </w:r>
      <w:r w:rsidRPr="005138F7">
        <w:rPr>
          <w:rStyle w:val="StyleUnderline"/>
          <w:color w:val="000000" w:themeColor="text1"/>
          <w:highlight w:val="cyan"/>
        </w:rPr>
        <w:t>to inhibit photosynthesis,</w:t>
      </w:r>
      <w:r w:rsidRPr="005138F7">
        <w:rPr>
          <w:rStyle w:val="StyleUnderline"/>
          <w:color w:val="000000" w:themeColor="text1"/>
        </w:rPr>
        <w:t xml:space="preserve"> causing disastrous crop failures, widespread famine and massive ecological disruption. The </w:t>
      </w:r>
      <w:r w:rsidRPr="005138F7">
        <w:rPr>
          <w:rStyle w:val="StyleUnderline"/>
          <w:color w:val="000000" w:themeColor="text1"/>
          <w:highlight w:val="cyan"/>
        </w:rPr>
        <w:t xml:space="preserve">effect </w:t>
      </w:r>
      <w:r w:rsidRPr="005138F7">
        <w:rPr>
          <w:rStyle w:val="StyleUnderline"/>
          <w:color w:val="000000" w:themeColor="text1"/>
        </w:rPr>
        <w:t xml:space="preserve">would be </w:t>
      </w:r>
      <w:r w:rsidRPr="005138F7">
        <w:rPr>
          <w:rStyle w:val="StyleUnderline"/>
          <w:color w:val="000000" w:themeColor="text1"/>
          <w:highlight w:val="cyan"/>
        </w:rPr>
        <w:t xml:space="preserve">similar to </w:t>
      </w:r>
      <w:r w:rsidRPr="005138F7">
        <w:rPr>
          <w:rStyle w:val="StyleUnderline"/>
          <w:color w:val="000000" w:themeColor="text1"/>
        </w:rPr>
        <w:t xml:space="preserve">that of </w:t>
      </w:r>
      <w:r w:rsidRPr="005138F7">
        <w:rPr>
          <w:rStyle w:val="StyleUnderline"/>
          <w:color w:val="000000" w:themeColor="text1"/>
          <w:highlight w:val="cyan"/>
        </w:rPr>
        <w:t xml:space="preserve">the </w:t>
      </w:r>
      <w:r w:rsidRPr="005138F7">
        <w:rPr>
          <w:rStyle w:val="StyleUnderline"/>
          <w:color w:val="000000" w:themeColor="text1"/>
        </w:rPr>
        <w:t xml:space="preserve">giant </w:t>
      </w:r>
      <w:r w:rsidRPr="005138F7">
        <w:rPr>
          <w:rStyle w:val="StyleUnderline"/>
          <w:color w:val="000000" w:themeColor="text1"/>
          <w:highlight w:val="cyan"/>
        </w:rPr>
        <w:t xml:space="preserve">meteor </w:t>
      </w:r>
      <w:r w:rsidRPr="005138F7">
        <w:rPr>
          <w:rStyle w:val="StyleUnderline"/>
          <w:color w:val="000000" w:themeColor="text1"/>
        </w:rPr>
        <w:t xml:space="preserve">believed to be </w:t>
      </w:r>
      <w:r w:rsidRPr="005138F7">
        <w:rPr>
          <w:rStyle w:val="StyleUnderline"/>
          <w:color w:val="000000" w:themeColor="text1"/>
          <w:highlight w:val="cyan"/>
        </w:rPr>
        <w:t xml:space="preserve">responsible for the extinction of the dinosaurs. </w:t>
      </w:r>
      <w:r w:rsidRPr="005138F7">
        <w:rPr>
          <w:rStyle w:val="StyleUnderline"/>
          <w:color w:val="000000" w:themeColor="text1"/>
        </w:rPr>
        <w:t xml:space="preserve">This time, </w:t>
      </w:r>
      <w:r w:rsidRPr="005138F7">
        <w:rPr>
          <w:rStyle w:val="StyleUnderline"/>
          <w:color w:val="000000" w:themeColor="text1"/>
          <w:highlight w:val="cyan"/>
        </w:rPr>
        <w:t>we would be the dinosaurs.</w:t>
      </w:r>
      <w:r w:rsidRPr="005138F7">
        <w:rPr>
          <w:color w:val="000000" w:themeColor="text1"/>
          <w:sz w:val="14"/>
          <w:szCs w:val="26"/>
        </w:rPr>
        <w:t xml:space="preserve"> Many people are concerned about North Korea’s advancing missile capabilities. Is nuclear war </w:t>
      </w:r>
      <w:r w:rsidRPr="005138F7">
        <w:rPr>
          <w:color w:val="000000" w:themeColor="text1"/>
          <w:sz w:val="14"/>
          <w:szCs w:val="26"/>
        </w:rPr>
        <w:lastRenderedPageBreak/>
        <w:t xml:space="preserve">likely in your opinion? At this </w:t>
      </w:r>
      <w:r w:rsidRPr="005138F7">
        <w:rPr>
          <w:color w:val="000000" w:themeColor="text1"/>
          <w:sz w:val="14"/>
        </w:rPr>
        <w:t xml:space="preserve">writing, I think </w:t>
      </w:r>
      <w:r w:rsidRPr="005138F7">
        <w:rPr>
          <w:rStyle w:val="StyleUnderline"/>
          <w:color w:val="000000" w:themeColor="text1"/>
          <w:highlight w:val="cyan"/>
        </w:rPr>
        <w:t xml:space="preserve">we are closer to a nuclear war </w:t>
      </w:r>
      <w:r w:rsidRPr="005138F7">
        <w:rPr>
          <w:rStyle w:val="StyleUnderline"/>
          <w:color w:val="000000" w:themeColor="text1"/>
        </w:rPr>
        <w:t>than we have been</w:t>
      </w:r>
      <w:r w:rsidRPr="005138F7">
        <w:rPr>
          <w:rStyle w:val="StyleUnderline"/>
          <w:color w:val="000000" w:themeColor="text1"/>
          <w:highlight w:val="cyan"/>
        </w:rPr>
        <w:t xml:space="preserve"> since the early 1960s</w:t>
      </w:r>
      <w:r w:rsidRPr="005138F7">
        <w:rPr>
          <w:color w:val="000000" w:themeColor="text1"/>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8F7">
        <w:rPr>
          <w:color w:val="000000" w:themeColor="text1"/>
          <w:sz w:val="14"/>
          <w:szCs w:val="26"/>
        </w:rPr>
        <w:t xml:space="preserve"> die, including hundreds of thousands of Americans currently living in South Korea and Japan (probable North Korean targets). Such vast damage would be wrought in Korea, Japan and </w:t>
      </w:r>
      <w:proofErr w:type="gramStart"/>
      <w:r w:rsidRPr="005138F7">
        <w:rPr>
          <w:color w:val="000000" w:themeColor="text1"/>
          <w:sz w:val="14"/>
          <w:szCs w:val="26"/>
        </w:rPr>
        <w:t>Pacific island</w:t>
      </w:r>
      <w:proofErr w:type="gramEnd"/>
      <w:r w:rsidRPr="005138F7">
        <w:rPr>
          <w:color w:val="000000" w:themeColor="text1"/>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138F7">
        <w:rPr>
          <w:rStyle w:val="StyleUnderline"/>
          <w:color w:val="000000" w:themeColor="text1"/>
          <w:highlight w:val="cyan"/>
        </w:rPr>
        <w:t xml:space="preserve">it’s </w:t>
      </w:r>
      <w:r w:rsidRPr="005138F7">
        <w:rPr>
          <w:rStyle w:val="StyleUnderline"/>
          <w:color w:val="000000" w:themeColor="text1"/>
        </w:rPr>
        <w:t xml:space="preserve">quite </w:t>
      </w:r>
      <w:r w:rsidRPr="005138F7">
        <w:rPr>
          <w:rStyle w:val="StyleUnderline"/>
          <w:color w:val="000000" w:themeColor="text1"/>
          <w:highlight w:val="cyan"/>
        </w:rPr>
        <w:t xml:space="preserve">unlikely that any exchange </w:t>
      </w:r>
      <w:r w:rsidRPr="005138F7">
        <w:rPr>
          <w:rStyle w:val="StyleUnderline"/>
          <w:color w:val="000000" w:themeColor="text1"/>
        </w:rPr>
        <w:t xml:space="preserve">between two nuclear powers </w:t>
      </w:r>
      <w:r w:rsidRPr="005138F7">
        <w:rPr>
          <w:rStyle w:val="StyleUnderline"/>
          <w:color w:val="000000" w:themeColor="text1"/>
          <w:highlight w:val="cyan"/>
        </w:rPr>
        <w:t xml:space="preserve">would stay limited </w:t>
      </w:r>
      <w:r w:rsidRPr="005138F7">
        <w:rPr>
          <w:rStyle w:val="StyleUnderline"/>
          <w:color w:val="000000" w:themeColor="text1"/>
        </w:rPr>
        <w:t>to these smaller, less destructive bombs.</w:t>
      </w:r>
    </w:p>
    <w:p w14:paraId="03E97D3E" w14:textId="77777777" w:rsidR="00745A4B" w:rsidRPr="005138F7" w:rsidRDefault="00745A4B" w:rsidP="00745A4B">
      <w:pPr>
        <w:pStyle w:val="Heading4"/>
        <w:rPr>
          <w:color w:val="000000" w:themeColor="text1"/>
        </w:rPr>
      </w:pPr>
      <w:r w:rsidRPr="005138F7">
        <w:rPr>
          <w:color w:val="000000" w:themeColor="text1"/>
        </w:rPr>
        <w:t>Currently, entrepreneurs are pushing for privatization of space travel with increasing success</w:t>
      </w:r>
    </w:p>
    <w:p w14:paraId="2F7657CA" w14:textId="77777777" w:rsidR="00745A4B" w:rsidRPr="005138F7" w:rsidRDefault="00745A4B" w:rsidP="00745A4B">
      <w:pPr>
        <w:rPr>
          <w:color w:val="000000" w:themeColor="text1"/>
        </w:rPr>
      </w:pPr>
      <w:r w:rsidRPr="005138F7">
        <w:rPr>
          <w:rStyle w:val="Style13ptBold"/>
          <w:color w:val="000000" w:themeColor="text1"/>
        </w:rPr>
        <w:t xml:space="preserve">Thompson 20 </w:t>
      </w:r>
      <w:r w:rsidRPr="005138F7">
        <w:rPr>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5138F7">
          <w:rPr>
            <w:rStyle w:val="Hyperlink"/>
            <w:color w:val="000000" w:themeColor="text1"/>
          </w:rPr>
          <w:t>https://newrepublic.com/article/160303/monetizing-final-frontier</w:t>
        </w:r>
      </w:hyperlink>
      <w:r w:rsidRPr="005138F7">
        <w:rPr>
          <w:color w:val="000000" w:themeColor="text1"/>
        </w:rPr>
        <w:t>] TDI</w:t>
      </w:r>
    </w:p>
    <w:p w14:paraId="6A12B6EC" w14:textId="77777777" w:rsidR="00745A4B" w:rsidRPr="005138F7" w:rsidRDefault="00745A4B" w:rsidP="00745A4B">
      <w:pPr>
        <w:rPr>
          <w:b/>
          <w:color w:val="000000" w:themeColor="text1"/>
          <w:u w:val="single"/>
        </w:rPr>
      </w:pPr>
      <w:r w:rsidRPr="005138F7">
        <w:rPr>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5138F7">
        <w:rPr>
          <w:rStyle w:val="StyleUnderline"/>
          <w:color w:val="000000" w:themeColor="text1"/>
        </w:rPr>
        <w:t xml:space="preserve">. It was the </w:t>
      </w:r>
      <w:proofErr w:type="gramStart"/>
      <w:r w:rsidRPr="005138F7">
        <w:rPr>
          <w:rStyle w:val="StyleUnderline"/>
          <w:color w:val="000000" w:themeColor="text1"/>
        </w:rPr>
        <w:t>first time</w:t>
      </w:r>
      <w:proofErr w:type="gramEnd"/>
      <w:r w:rsidRPr="005138F7">
        <w:rPr>
          <w:rStyle w:val="StyleUnderline"/>
          <w:color w:val="000000" w:themeColor="text1"/>
        </w:rPr>
        <w:t xml:space="preserve"> humans had flown in a rocket and a capsule made by a private-sector company: SpaceX, the creation of the billionaire Elon Musk.</w:t>
      </w:r>
      <w:r w:rsidRPr="005138F7">
        <w:rPr>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5138F7">
        <w:rPr>
          <w:rStyle w:val="StyleUnderline"/>
          <w:color w:val="000000" w:themeColor="text1"/>
        </w:rPr>
        <w:t xml:space="preserve">. Over the next few years, </w:t>
      </w:r>
      <w:r w:rsidRPr="005138F7">
        <w:rPr>
          <w:rStyle w:val="StyleUnderline"/>
          <w:color w:val="000000" w:themeColor="text1"/>
          <w:highlight w:val="cyan"/>
        </w:rPr>
        <w:t>NASA will pay Musk</w:t>
      </w:r>
      <w:r w:rsidRPr="005138F7">
        <w:rPr>
          <w:rStyle w:val="StyleUnderline"/>
          <w:color w:val="000000" w:themeColor="text1"/>
        </w:rPr>
        <w:t xml:space="preserve"> and SpaceX </w:t>
      </w:r>
      <w:r w:rsidRPr="005138F7">
        <w:rPr>
          <w:rStyle w:val="StyleUnderline"/>
          <w:color w:val="000000" w:themeColor="text1"/>
          <w:highlight w:val="cyan"/>
        </w:rPr>
        <w:t>$2.6 billion to ferry astronauts</w:t>
      </w:r>
      <w:r w:rsidRPr="005138F7">
        <w:rPr>
          <w:rStyle w:val="StyleUnderline"/>
          <w:color w:val="000000" w:themeColor="text1"/>
        </w:rPr>
        <w:t xml:space="preserve"> </w:t>
      </w:r>
      <w:r w:rsidRPr="005138F7">
        <w:rPr>
          <w:rStyle w:val="StyleUnderline"/>
          <w:color w:val="000000" w:themeColor="text1"/>
          <w:highlight w:val="cyan"/>
        </w:rPr>
        <w:t>to</w:t>
      </w:r>
      <w:r w:rsidRPr="005138F7">
        <w:rPr>
          <w:rStyle w:val="StyleUnderline"/>
          <w:color w:val="000000" w:themeColor="text1"/>
        </w:rPr>
        <w:t xml:space="preserve"> and from </w:t>
      </w:r>
      <w:r w:rsidRPr="005138F7">
        <w:rPr>
          <w:rStyle w:val="StyleUnderline"/>
          <w:color w:val="000000" w:themeColor="text1"/>
          <w:highlight w:val="cyan"/>
        </w:rPr>
        <w:t>the space station</w:t>
      </w:r>
      <w:r w:rsidRPr="005138F7">
        <w:rPr>
          <w:rStyle w:val="StyleUnderline"/>
          <w:color w:val="000000" w:themeColor="text1"/>
        </w:rPr>
        <w:t xml:space="preserve"> six times. </w:t>
      </w:r>
      <w:r w:rsidRPr="005138F7">
        <w:rPr>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5138F7">
        <w:rPr>
          <w:rStyle w:val="StyleUnderline"/>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5138F7">
        <w:rPr>
          <w:rStyle w:val="StyleUnderline"/>
          <w:color w:val="000000" w:themeColor="text1"/>
          <w:highlight w:val="cyan"/>
        </w:rPr>
        <w:t>Private-sector activity in space</w:t>
      </w:r>
      <w:r w:rsidRPr="005138F7">
        <w:rPr>
          <w:rStyle w:val="StyleUnderline"/>
          <w:color w:val="000000" w:themeColor="text1"/>
        </w:rPr>
        <w:t xml:space="preserve"> travel </w:t>
      </w:r>
      <w:r w:rsidRPr="005138F7">
        <w:rPr>
          <w:rStyle w:val="StyleUnderline"/>
          <w:color w:val="000000" w:themeColor="text1"/>
          <w:highlight w:val="cyan"/>
        </w:rPr>
        <w:t>is accelerating dramatically</w:t>
      </w:r>
      <w:r w:rsidRPr="005138F7">
        <w:rPr>
          <w:rStyle w:val="StyleUnderline"/>
          <w:color w:val="000000" w:themeColor="text1"/>
        </w:rPr>
        <w:t>—rocketing, one might say. For decades, ever since people first headed for orbit in the 1960s, spaceflight had been mostly the preserve of governments.</w:t>
      </w:r>
      <w:r w:rsidRPr="005138F7">
        <w:rPr>
          <w:color w:val="000000" w:themeColor="text1"/>
          <w:sz w:val="12"/>
        </w:rPr>
        <w:t xml:space="preserve"> States were the only actors with the money and technical acumen to blast things into the vacuum and get them safely down again. </w:t>
      </w:r>
      <w:r w:rsidRPr="005138F7">
        <w:rPr>
          <w:rStyle w:val="StyleUnderline"/>
          <w:color w:val="000000" w:themeColor="text1"/>
        </w:rPr>
        <w:t>The private sector didn’t have NASA’s know-how, nor—more important—a business plan that could rationalize the massive outlay of capital required to operate in space. In the last few years, that calculus has changed dramatically</w:t>
      </w:r>
      <w:r w:rsidRPr="005138F7">
        <w:rPr>
          <w:rStyle w:val="StyleUnderline"/>
          <w:color w:val="000000" w:themeColor="text1"/>
          <w:highlight w:val="cyan"/>
        </w:rPr>
        <w:t xml:space="preserve">. </w:t>
      </w:r>
      <w:r w:rsidRPr="005138F7">
        <w:rPr>
          <w:rStyle w:val="StyleUnderline"/>
          <w:color w:val="000000" w:themeColor="text1"/>
        </w:rPr>
        <w:t xml:space="preserve">A generation of </w:t>
      </w:r>
      <w:r w:rsidRPr="005138F7">
        <w:rPr>
          <w:rStyle w:val="StyleUnderline"/>
          <w:color w:val="000000" w:themeColor="text1"/>
          <w:highlight w:val="cyan"/>
        </w:rPr>
        <w:t>“New Space” entrepreneurs has begun launching</w:t>
      </w:r>
      <w:r w:rsidRPr="005138F7">
        <w:rPr>
          <w:rStyle w:val="StyleUnderline"/>
          <w:color w:val="000000" w:themeColor="text1"/>
        </w:rPr>
        <w:t xml:space="preserve"> rockets and satellites. Some seek </w:t>
      </w:r>
      <w:r w:rsidRPr="005138F7">
        <w:rPr>
          <w:rStyle w:val="StyleUnderline"/>
          <w:color w:val="000000" w:themeColor="text1"/>
          <w:highlight w:val="cyan"/>
        </w:rPr>
        <w:t>to flood the planet with fast,</w:t>
      </w:r>
      <w:r w:rsidRPr="005138F7">
        <w:rPr>
          <w:rStyle w:val="StyleUnderline"/>
          <w:color w:val="000000" w:themeColor="text1"/>
        </w:rPr>
        <w:t xml:space="preserve"> cheap mobile-</w:t>
      </w:r>
      <w:r w:rsidRPr="005138F7">
        <w:rPr>
          <w:rStyle w:val="StyleUnderline"/>
          <w:color w:val="000000" w:themeColor="text1"/>
          <w:highlight w:val="cyan"/>
        </w:rPr>
        <w:t>phone signals</w:t>
      </w:r>
      <w:r w:rsidRPr="005138F7">
        <w:rPr>
          <w:rStyle w:val="StyleUnderline"/>
          <w:color w:val="000000" w:themeColor="text1"/>
        </w:rPr>
        <w:t xml:space="preserve">; others want to </w:t>
      </w:r>
      <w:r w:rsidRPr="005138F7">
        <w:rPr>
          <w:rStyle w:val="StyleUnderline"/>
          <w:color w:val="000000" w:themeColor="text1"/>
          <w:highlight w:val="cyan"/>
        </w:rPr>
        <w:t xml:space="preserve">manufacture </w:t>
      </w:r>
      <w:r w:rsidRPr="005138F7">
        <w:rPr>
          <w:rStyle w:val="StyleUnderline"/>
          <w:color w:val="000000" w:themeColor="text1"/>
        </w:rPr>
        <w:t xml:space="preserve">new </w:t>
      </w:r>
      <w:r w:rsidRPr="005138F7">
        <w:rPr>
          <w:rStyle w:val="StyleUnderline"/>
          <w:color w:val="000000" w:themeColor="text1"/>
          <w:highlight w:val="cyan"/>
        </w:rPr>
        <w:t>products in zero gravity</w:t>
      </w:r>
      <w:r w:rsidRPr="005138F7">
        <w:rPr>
          <w:rStyle w:val="StyleUnderline"/>
          <w:color w:val="000000" w:themeColor="text1"/>
        </w:rPr>
        <w:t xml:space="preserve">, harnessing the novel physics of such conditions to </w:t>
      </w:r>
      <w:r w:rsidRPr="005138F7">
        <w:rPr>
          <w:rStyle w:val="StyleUnderline"/>
          <w:color w:val="000000" w:themeColor="text1"/>
          <w:highlight w:val="cyan"/>
        </w:rPr>
        <w:t xml:space="preserve">engineer substances that can’t be made in Earth’s </w:t>
      </w:r>
      <w:r w:rsidRPr="005138F7">
        <w:rPr>
          <w:rStyle w:val="StyleUnderline"/>
          <w:color w:val="000000" w:themeColor="text1"/>
        </w:rPr>
        <w:t>gravity</w:t>
      </w:r>
      <w:r w:rsidRPr="005138F7">
        <w:rPr>
          <w:color w:val="000000" w:themeColor="text1"/>
          <w:sz w:val="12"/>
        </w:rPr>
        <w:t xml:space="preserve">. Further afield, they’re aiming to harvest water on the moon and even </w:t>
      </w:r>
      <w:proofErr w:type="gramStart"/>
      <w:r w:rsidRPr="005138F7">
        <w:rPr>
          <w:color w:val="000000" w:themeColor="text1"/>
          <w:sz w:val="12"/>
        </w:rPr>
        <w:t>mine</w:t>
      </w:r>
      <w:proofErr w:type="gramEnd"/>
      <w:r w:rsidRPr="005138F7">
        <w:rPr>
          <w:color w:val="000000" w:themeColor="text1"/>
          <w:sz w:val="12"/>
        </w:rPr>
        <w:t xml:space="preserve"> asteroids</w:t>
      </w:r>
      <w:r w:rsidRPr="005138F7">
        <w:rPr>
          <w:rStyle w:val="StyleUnderline"/>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5138F7">
        <w:rPr>
          <w:b/>
          <w:color w:val="000000" w:themeColor="text1"/>
          <w:u w:val="single"/>
        </w:rPr>
        <w:t xml:space="preserve"> </w:t>
      </w:r>
      <w:r w:rsidRPr="005138F7">
        <w:rPr>
          <w:rStyle w:val="StyleUnderline"/>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5138F7">
        <w:rPr>
          <w:rStyle w:val="StyleUnderline"/>
          <w:color w:val="000000" w:themeColor="text1"/>
          <w:highlight w:val="cyan"/>
        </w:rPr>
        <w:t>officials have</w:t>
      </w:r>
      <w:r w:rsidRPr="005138F7">
        <w:rPr>
          <w:rStyle w:val="StyleUnderline"/>
          <w:color w:val="000000" w:themeColor="text1"/>
        </w:rPr>
        <w:t xml:space="preserve"> even </w:t>
      </w:r>
      <w:r w:rsidRPr="005138F7">
        <w:rPr>
          <w:rStyle w:val="StyleUnderline"/>
          <w:color w:val="000000" w:themeColor="text1"/>
          <w:highlight w:val="cyan"/>
        </w:rPr>
        <w:lastRenderedPageBreak/>
        <w:t>touted the idea of privatizing the $100 billion space station</w:t>
      </w:r>
      <w:r w:rsidRPr="005138F7">
        <w:rPr>
          <w:rStyle w:val="StyleUnderline"/>
          <w:color w:val="000000" w:themeColor="text1"/>
        </w:rPr>
        <w:t xml:space="preserve"> itself</w:t>
      </w:r>
      <w:r w:rsidRPr="005138F7">
        <w:rPr>
          <w:color w:val="000000" w:themeColor="text1"/>
          <w:sz w:val="12"/>
        </w:rPr>
        <w:t>—the last signature NASA-sponsored human spacecraft project still aloft. When Trump’s transition team in 2017 pondered the handoff of low-Earth orbit to the private sector, it concluded: “</w:t>
      </w:r>
      <w:r w:rsidRPr="005138F7">
        <w:rPr>
          <w:rStyle w:val="StyleUnderline"/>
          <w:color w:val="000000" w:themeColor="text1"/>
        </w:rPr>
        <w:t xml:space="preserve">This may be </w:t>
      </w:r>
      <w:r w:rsidRPr="005138F7">
        <w:rPr>
          <w:rStyle w:val="StyleUnderline"/>
          <w:color w:val="000000" w:themeColor="text1"/>
          <w:highlight w:val="cyan"/>
        </w:rPr>
        <w:t xml:space="preserve">the biggest </w:t>
      </w:r>
      <w:r w:rsidRPr="005138F7">
        <w:rPr>
          <w:rStyle w:val="StyleUnderline"/>
          <w:color w:val="000000" w:themeColor="text1"/>
        </w:rPr>
        <w:t xml:space="preserve">and most public </w:t>
      </w:r>
      <w:r w:rsidRPr="005138F7">
        <w:rPr>
          <w:rStyle w:val="StyleUnderline"/>
          <w:color w:val="000000" w:themeColor="text1"/>
          <w:highlight w:val="cyan"/>
        </w:rPr>
        <w:t>privatization effort America has ever conducted</w:t>
      </w:r>
      <w:r w:rsidRPr="005138F7">
        <w:rPr>
          <w:rStyle w:val="StyleUnderline"/>
          <w:color w:val="000000" w:themeColor="text1"/>
        </w:rPr>
        <w:t>.</w:t>
      </w:r>
      <w:r w:rsidRPr="005138F7">
        <w:rPr>
          <w:color w:val="000000" w:themeColor="text1"/>
          <w:sz w:val="12"/>
        </w:rPr>
        <w:t>” Or as Texas GOP Senator Ted Cruz—at the time the chairman of the Space, Science, and Competitiveness Subcommittee—put it in 2018: “</w:t>
      </w:r>
      <w:r w:rsidRPr="005138F7">
        <w:rPr>
          <w:rStyle w:val="StyleUnderline"/>
          <w:color w:val="000000" w:themeColor="text1"/>
        </w:rPr>
        <w:t xml:space="preserve">I predict the first trillionaire will be made in space.” </w:t>
      </w:r>
      <w:r w:rsidRPr="005138F7">
        <w:rPr>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5138F7">
        <w:rPr>
          <w:rStyle w:val="StyleUnderline"/>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6B007411" w14:textId="77777777" w:rsidR="00745A4B" w:rsidRPr="005138F7" w:rsidRDefault="00745A4B" w:rsidP="00745A4B">
      <w:pPr>
        <w:rPr>
          <w:color w:val="000000" w:themeColor="text1"/>
        </w:rPr>
      </w:pPr>
    </w:p>
    <w:p w14:paraId="0B71A571" w14:textId="77777777" w:rsidR="00745A4B" w:rsidRPr="005138F7" w:rsidRDefault="00745A4B" w:rsidP="00745A4B">
      <w:pPr>
        <w:pStyle w:val="Heading4"/>
        <w:rPr>
          <w:color w:val="000000" w:themeColor="text1"/>
        </w:rPr>
      </w:pPr>
      <w:r w:rsidRPr="005138F7">
        <w:rPr>
          <w:color w:val="000000" w:themeColor="text1"/>
        </w:rPr>
        <w:t>Privatization of space travel kills off public space exploration.</w:t>
      </w:r>
    </w:p>
    <w:p w14:paraId="21E49DDE" w14:textId="77777777" w:rsidR="00745A4B" w:rsidRPr="005138F7" w:rsidRDefault="00745A4B" w:rsidP="00745A4B">
      <w:pPr>
        <w:rPr>
          <w:color w:val="000000" w:themeColor="text1"/>
        </w:rPr>
      </w:pPr>
    </w:p>
    <w:p w14:paraId="5A8921DE" w14:textId="77777777" w:rsidR="00745A4B" w:rsidRPr="005138F7" w:rsidRDefault="00745A4B" w:rsidP="00745A4B">
      <w:pPr>
        <w:pStyle w:val="Heading4"/>
        <w:rPr>
          <w:color w:val="000000" w:themeColor="text1"/>
        </w:rPr>
      </w:pPr>
      <w:r w:rsidRPr="005138F7">
        <w:rPr>
          <w:color w:val="000000" w:themeColor="text1"/>
        </w:rPr>
        <w:t xml:space="preserve">Two internal links—First, tradeoff— </w:t>
      </w:r>
    </w:p>
    <w:p w14:paraId="2E31BE13" w14:textId="77777777" w:rsidR="00745A4B" w:rsidRPr="005138F7" w:rsidRDefault="00745A4B" w:rsidP="00745A4B">
      <w:pPr>
        <w:pStyle w:val="Heading4"/>
        <w:rPr>
          <w:color w:val="000000" w:themeColor="text1"/>
        </w:rPr>
      </w:pPr>
      <w:r w:rsidRPr="005138F7">
        <w:rPr>
          <w:color w:val="000000" w:themeColor="text1"/>
        </w:rPr>
        <w:t>Privatization of space travel makes it politically polarizing and drains public support.</w:t>
      </w:r>
    </w:p>
    <w:p w14:paraId="4555B5BF" w14:textId="77777777" w:rsidR="00745A4B" w:rsidRPr="005138F7" w:rsidRDefault="00745A4B" w:rsidP="00745A4B">
      <w:pPr>
        <w:rPr>
          <w:color w:val="000000" w:themeColor="text1"/>
        </w:rPr>
      </w:pPr>
      <w:r w:rsidRPr="005138F7">
        <w:rPr>
          <w:rStyle w:val="Style13ptBold"/>
          <w:color w:val="000000" w:themeColor="text1"/>
        </w:rPr>
        <w:t xml:space="preserve">Phillips 20 </w:t>
      </w:r>
      <w:r w:rsidRPr="005138F7">
        <w:rPr>
          <w:color w:val="000000" w:themeColor="text1"/>
        </w:rPr>
        <w:t>[(Leigh, science writer and EU affairs journalist, author of Austerity Ecology &amp; the Collapse-Porn Addicts.) “We Don’t Need Elon Musk to Explore the Solar System,” May 8, 2021, https://jacobinmag.com/2021/05/elon-musk-space-exploration-mars-colonization] TDI</w:t>
      </w:r>
    </w:p>
    <w:p w14:paraId="042A27DF" w14:textId="77777777" w:rsidR="00745A4B" w:rsidRPr="005138F7" w:rsidRDefault="00745A4B" w:rsidP="00745A4B">
      <w:pPr>
        <w:rPr>
          <w:color w:val="000000" w:themeColor="text1"/>
          <w:sz w:val="12"/>
        </w:rPr>
      </w:pPr>
      <w:r w:rsidRPr="005138F7">
        <w:rPr>
          <w:rStyle w:val="StyleUnderline"/>
          <w:color w:val="000000" w:themeColor="text1"/>
        </w:rPr>
        <w:t xml:space="preserve">Elon Musk is right to dream of humanity’s future as a multi-planet species. However, the multigenerational, millennia-long project of </w:t>
      </w:r>
      <w:r w:rsidRPr="005138F7">
        <w:rPr>
          <w:rStyle w:val="Emphasis"/>
          <w:color w:val="000000" w:themeColor="text1"/>
          <w:highlight w:val="cyan"/>
        </w:rPr>
        <w:t>space colonization will be</w:t>
      </w:r>
      <w:r w:rsidRPr="005138F7">
        <w:rPr>
          <w:rStyle w:val="Emphasis"/>
          <w:color w:val="000000" w:themeColor="text1"/>
        </w:rPr>
        <w:t xml:space="preserve"> a </w:t>
      </w:r>
      <w:r w:rsidRPr="005138F7">
        <w:rPr>
          <w:rStyle w:val="Emphasis"/>
          <w:color w:val="000000" w:themeColor="text1"/>
          <w:highlight w:val="cyan"/>
        </w:rPr>
        <w:t>public-sector</w:t>
      </w:r>
      <w:r w:rsidRPr="005138F7">
        <w:rPr>
          <w:rStyle w:val="Emphasis"/>
          <w:color w:val="000000" w:themeColor="text1"/>
        </w:rPr>
        <w:t xml:space="preserve"> endeavor, </w:t>
      </w:r>
      <w:r w:rsidRPr="005138F7">
        <w:rPr>
          <w:rStyle w:val="Emphasis"/>
          <w:color w:val="000000" w:themeColor="text1"/>
          <w:highlight w:val="cyan"/>
        </w:rPr>
        <w:t>or</w:t>
      </w:r>
      <w:r w:rsidRPr="005138F7">
        <w:rPr>
          <w:rStyle w:val="Emphasis"/>
          <w:color w:val="000000" w:themeColor="text1"/>
        </w:rPr>
        <w:t xml:space="preserve"> it will </w:t>
      </w:r>
      <w:r w:rsidRPr="005138F7">
        <w:rPr>
          <w:rStyle w:val="Emphasis"/>
          <w:color w:val="000000" w:themeColor="text1"/>
          <w:highlight w:val="cyan"/>
        </w:rPr>
        <w:t>not happen.</w:t>
      </w:r>
      <w:r w:rsidRPr="005138F7">
        <w:rPr>
          <w:rStyle w:val="Emphasis"/>
          <w:color w:val="000000" w:themeColor="text1"/>
        </w:rPr>
        <w:t xml:space="preserve"> </w:t>
      </w:r>
      <w:r w:rsidRPr="005138F7">
        <w:rPr>
          <w:color w:val="000000" w:themeColor="text1"/>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5138F7">
        <w:rPr>
          <w:rStyle w:val="StyleUnderline"/>
          <w:color w:val="000000" w:themeColor="text1"/>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5138F7">
        <w:rPr>
          <w:rStyle w:val="StyleUnderline"/>
          <w:color w:val="000000" w:themeColor="text1"/>
          <w:highlight w:val="cyan"/>
        </w:rPr>
        <w:t>private space travel has no</w:t>
      </w:r>
      <w:r w:rsidRPr="005138F7">
        <w:rPr>
          <w:rStyle w:val="StyleUnderline"/>
          <w:color w:val="000000" w:themeColor="text1"/>
        </w:rPr>
        <w:t xml:space="preserve"> near-term, medium-term, or even long-term </w:t>
      </w:r>
      <w:r w:rsidRPr="005138F7">
        <w:rPr>
          <w:rStyle w:val="StyleUnderline"/>
          <w:color w:val="000000" w:themeColor="text1"/>
          <w:highlight w:val="cyan"/>
        </w:rPr>
        <w:t>prospect of any return</w:t>
      </w:r>
      <w:r w:rsidRPr="005138F7">
        <w:rPr>
          <w:rStyle w:val="StyleUnderline"/>
          <w:color w:val="000000" w:themeColor="text1"/>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5138F7">
        <w:rPr>
          <w:rStyle w:val="StyleUnderline"/>
          <w:color w:val="000000" w:themeColor="text1"/>
        </w:rPr>
        <w:t>are</w:t>
      </w:r>
      <w:proofErr w:type="gramEnd"/>
      <w:r w:rsidRPr="005138F7">
        <w:rPr>
          <w:rStyle w:val="StyleUnderline"/>
          <w:color w:val="000000" w:themeColor="text1"/>
        </w:rPr>
        <w:t xml:space="preserve"> a raft of progressive critiques of Musk that could be made that nevertheless still value space exploration and, one day, human colonization of the cosmos. </w:t>
      </w:r>
      <w:r w:rsidRPr="005138F7">
        <w:rPr>
          <w:color w:val="000000" w:themeColor="text1"/>
          <w:sz w:val="12"/>
        </w:rPr>
        <w:t xml:space="preserve">Indeed, </w:t>
      </w:r>
      <w:r w:rsidRPr="005138F7">
        <w:rPr>
          <w:rStyle w:val="StyleUnderline"/>
          <w:color w:val="000000" w:themeColor="text1"/>
        </w:rPr>
        <w:t>if one values space exploration</w:t>
      </w:r>
      <w:r w:rsidRPr="005138F7">
        <w:rPr>
          <w:color w:val="000000" w:themeColor="text1"/>
          <w:sz w:val="12"/>
        </w:rPr>
        <w:t xml:space="preserve"> and looks forward to the time, as astronomer Carl Sagan put it, “when most human cultures will be engaged in an activity you might describe as a dandelion going to seed</w:t>
      </w:r>
      <w:r w:rsidRPr="005138F7">
        <w:rPr>
          <w:rStyle w:val="StyleUnderline"/>
          <w:color w:val="000000" w:themeColor="text1"/>
        </w:rPr>
        <w:t xml:space="preserve">,” then a socialist critique is all the more necessary, given the irrational limitations markets impose on human endeavor. </w:t>
      </w:r>
      <w:r w:rsidRPr="005138F7">
        <w:rPr>
          <w:color w:val="000000" w:themeColor="text1"/>
          <w:sz w:val="12"/>
        </w:rPr>
        <w:t xml:space="preserve">There </w:t>
      </w:r>
      <w:proofErr w:type="gramStart"/>
      <w:r w:rsidRPr="005138F7">
        <w:rPr>
          <w:color w:val="000000" w:themeColor="text1"/>
          <w:sz w:val="12"/>
        </w:rPr>
        <w:t>are</w:t>
      </w:r>
      <w:proofErr w:type="gramEnd"/>
      <w:r w:rsidRPr="005138F7">
        <w:rPr>
          <w:color w:val="000000" w:themeColor="text1"/>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w:t>
      </w:r>
      <w:r w:rsidRPr="005138F7">
        <w:rPr>
          <w:color w:val="000000" w:themeColor="text1"/>
          <w:sz w:val="12"/>
        </w:rPr>
        <w:lastRenderedPageBreak/>
        <w:t xml:space="preserve">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5138F7">
        <w:rPr>
          <w:rStyle w:val="StyleUnderline"/>
          <w:color w:val="000000" w:themeColor="text1"/>
          <w:highlight w:val="cyan"/>
        </w:rPr>
        <w:t>Space exploration</w:t>
      </w:r>
      <w:r w:rsidRPr="005138F7">
        <w:rPr>
          <w:rStyle w:val="StyleUnderline"/>
          <w:color w:val="000000" w:themeColor="text1"/>
        </w:rPr>
        <w:t xml:space="preserve">, including space travel, </w:t>
      </w:r>
      <w:r w:rsidRPr="005138F7">
        <w:rPr>
          <w:rStyle w:val="StyleUnderline"/>
          <w:color w:val="000000" w:themeColor="text1"/>
          <w:highlight w:val="cyan"/>
        </w:rPr>
        <w:t>is one of the grandest tasks</w:t>
      </w:r>
      <w:r w:rsidRPr="005138F7">
        <w:rPr>
          <w:rStyle w:val="StyleUnderline"/>
          <w:color w:val="000000" w:themeColor="text1"/>
        </w:rPr>
        <w:t xml:space="preserve"> </w:t>
      </w:r>
      <w:proofErr w:type="gramStart"/>
      <w:r w:rsidRPr="005138F7">
        <w:rPr>
          <w:rStyle w:val="StyleUnderline"/>
          <w:color w:val="000000" w:themeColor="text1"/>
        </w:rPr>
        <w:t>humanity</w:t>
      </w:r>
      <w:proofErr w:type="gramEnd"/>
      <w:r w:rsidRPr="005138F7">
        <w:rPr>
          <w:rStyle w:val="StyleUnderline"/>
          <w:color w:val="000000" w:themeColor="text1"/>
        </w:rPr>
        <w:t xml:space="preserve"> has </w:t>
      </w:r>
      <w:r w:rsidRPr="005138F7">
        <w:rPr>
          <w:rStyle w:val="StyleUnderline"/>
          <w:color w:val="000000" w:themeColor="text1"/>
          <w:highlight w:val="cyan"/>
        </w:rPr>
        <w:t>ever set</w:t>
      </w:r>
      <w:r w:rsidRPr="005138F7">
        <w:rPr>
          <w:rStyle w:val="StyleUnderline"/>
          <w:color w:val="000000" w:themeColor="text1"/>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5138F7">
        <w:rPr>
          <w:rStyle w:val="StyleUnderline"/>
          <w:color w:val="000000" w:themeColor="text1"/>
          <w:highlight w:val="cyan"/>
        </w:rPr>
        <w:t>not</w:t>
      </w:r>
      <w:r w:rsidRPr="005138F7">
        <w:rPr>
          <w:rStyle w:val="StyleUnderline"/>
          <w:color w:val="000000" w:themeColor="text1"/>
        </w:rPr>
        <w:t xml:space="preserve"> be </w:t>
      </w:r>
      <w:r w:rsidRPr="005138F7">
        <w:rPr>
          <w:rStyle w:val="StyleUnderline"/>
          <w:color w:val="000000" w:themeColor="text1"/>
          <w:highlight w:val="cyan"/>
        </w:rPr>
        <w:t>difficult to</w:t>
      </w:r>
      <w:r w:rsidRPr="005138F7">
        <w:rPr>
          <w:rStyle w:val="StyleUnderline"/>
          <w:color w:val="000000" w:themeColor="text1"/>
        </w:rPr>
        <w:t xml:space="preserve"> imagine a democratic socialist economy, or even just one a little less neoliberal, that </w:t>
      </w:r>
      <w:r w:rsidRPr="005138F7">
        <w:rPr>
          <w:rStyle w:val="StyleUnderline"/>
          <w:color w:val="000000" w:themeColor="text1"/>
          <w:highlight w:val="cyan"/>
        </w:rPr>
        <w:t>permits</w:t>
      </w:r>
      <w:r w:rsidRPr="005138F7">
        <w:rPr>
          <w:rStyle w:val="StyleUnderline"/>
          <w:color w:val="000000" w:themeColor="text1"/>
        </w:rPr>
        <w:t xml:space="preserve"> much </w:t>
      </w:r>
      <w:r w:rsidRPr="005138F7">
        <w:rPr>
          <w:rStyle w:val="StyleUnderline"/>
          <w:color w:val="000000" w:themeColor="text1"/>
          <w:highlight w:val="cyan"/>
        </w:rPr>
        <w:t>more space</w:t>
      </w:r>
      <w:r w:rsidRPr="005138F7">
        <w:rPr>
          <w:rStyle w:val="StyleUnderline"/>
          <w:color w:val="000000" w:themeColor="text1"/>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5138F7">
        <w:rPr>
          <w:color w:val="000000" w:themeColor="text1"/>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5138F7">
        <w:rPr>
          <w:color w:val="000000" w:themeColor="text1"/>
          <w:sz w:val="12"/>
        </w:rPr>
        <w:t>So</w:t>
      </w:r>
      <w:proofErr w:type="gramEnd"/>
      <w:r w:rsidRPr="005138F7">
        <w:rPr>
          <w:color w:val="000000" w:themeColor="text1"/>
          <w:sz w:val="12"/>
        </w:rPr>
        <w:t xml:space="preserve">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w:t>
      </w:r>
      <w:proofErr w:type="gramStart"/>
      <w:r w:rsidRPr="005138F7">
        <w:rPr>
          <w:color w:val="000000" w:themeColor="text1"/>
          <w:sz w:val="12"/>
        </w:rPr>
        <w:t>things</w:t>
      </w:r>
      <w:proofErr w:type="gramEnd"/>
      <w:r w:rsidRPr="005138F7">
        <w:rPr>
          <w:color w:val="000000" w:themeColor="text1"/>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w:t>
      </w:r>
      <w:proofErr w:type="gramStart"/>
      <w:r w:rsidRPr="005138F7">
        <w:rPr>
          <w:color w:val="000000" w:themeColor="text1"/>
          <w:sz w:val="12"/>
        </w:rPr>
        <w:t>rocket</w:t>
      </w:r>
      <w:proofErr w:type="gramEnd"/>
      <w:r w:rsidRPr="005138F7">
        <w:rPr>
          <w:color w:val="000000" w:themeColor="text1"/>
          <w:sz w:val="12"/>
        </w:rPr>
        <w:t xml:space="preserve">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5138F7">
        <w:rPr>
          <w:rStyle w:val="StyleUnderline"/>
          <w:color w:val="000000" w:themeColor="text1"/>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w:t>
      </w:r>
      <w:r w:rsidRPr="005138F7">
        <w:rPr>
          <w:rStyle w:val="StyleUnderline"/>
          <w:color w:val="000000" w:themeColor="text1"/>
        </w:rPr>
        <w:lastRenderedPageBreak/>
        <w:t xml:space="preserve">spending will always be necessary, but </w:t>
      </w:r>
      <w:r w:rsidRPr="005138F7">
        <w:rPr>
          <w:rStyle w:val="StyleUnderline"/>
          <w:color w:val="000000" w:themeColor="text1"/>
          <w:highlight w:val="cyan"/>
        </w:rPr>
        <w:t>a</w:t>
      </w:r>
      <w:r w:rsidRPr="005138F7">
        <w:rPr>
          <w:rStyle w:val="StyleUnderline"/>
          <w:color w:val="000000" w:themeColor="text1"/>
        </w:rPr>
        <w:t xml:space="preserve"> strictly utilitarian </w:t>
      </w:r>
      <w:r w:rsidRPr="005138F7">
        <w:rPr>
          <w:rStyle w:val="StyleUnderline"/>
          <w:color w:val="000000" w:themeColor="text1"/>
          <w:highlight w:val="cyan"/>
        </w:rPr>
        <w:t>approach that demands we cannot spend</w:t>
      </w:r>
      <w:r w:rsidRPr="005138F7">
        <w:rPr>
          <w:rStyle w:val="StyleUnderline"/>
          <w:color w:val="000000" w:themeColor="text1"/>
        </w:rPr>
        <w:t xml:space="preserve"> on large scientific endeavors </w:t>
      </w:r>
      <w:r w:rsidRPr="005138F7">
        <w:rPr>
          <w:rStyle w:val="StyleUnderline"/>
          <w:color w:val="000000" w:themeColor="text1"/>
          <w:highlight w:val="cyan"/>
        </w:rPr>
        <w:t>until poverty</w:t>
      </w:r>
      <w:r w:rsidRPr="005138F7">
        <w:rPr>
          <w:rStyle w:val="StyleUnderline"/>
          <w:color w:val="000000" w:themeColor="text1"/>
        </w:rPr>
        <w:t xml:space="preserve"> and inequality are </w:t>
      </w:r>
      <w:r w:rsidRPr="005138F7">
        <w:rPr>
          <w:rStyle w:val="StyleUnderline"/>
          <w:color w:val="000000" w:themeColor="text1"/>
          <w:highlight w:val="cyan"/>
        </w:rPr>
        <w:t>eradicated</w:t>
      </w:r>
      <w:r w:rsidRPr="005138F7">
        <w:rPr>
          <w:rStyle w:val="StyleUnderline"/>
          <w:color w:val="000000" w:themeColor="text1"/>
        </w:rPr>
        <w:t xml:space="preserve"> would likewise have to </w:t>
      </w:r>
      <w:r w:rsidRPr="005138F7">
        <w:rPr>
          <w:rStyle w:val="StyleUnderline"/>
          <w:color w:val="000000" w:themeColor="text1"/>
          <w:highlight w:val="cyan"/>
        </w:rPr>
        <w:t>rule out</w:t>
      </w:r>
      <w:r w:rsidRPr="005138F7">
        <w:rPr>
          <w:rStyle w:val="StyleUnderline"/>
          <w:color w:val="000000" w:themeColor="text1"/>
        </w:rPr>
        <w:t xml:space="preserve"> other big-ticket but curiosity-driven </w:t>
      </w:r>
      <w:r w:rsidRPr="005138F7">
        <w:rPr>
          <w:rStyle w:val="StyleUnderline"/>
          <w:color w:val="000000" w:themeColor="text1"/>
          <w:highlight w:val="cyan"/>
        </w:rPr>
        <w:t>science efforts</w:t>
      </w:r>
      <w:r w:rsidRPr="005138F7">
        <w:rPr>
          <w:rStyle w:val="StyleUnderline"/>
          <w:color w:val="000000" w:themeColor="text1"/>
        </w:rPr>
        <w:t xml:space="preserve"> such as the Large </w:t>
      </w:r>
      <w:r w:rsidRPr="005138F7">
        <w:rPr>
          <w:rStyle w:val="StyleUnderline"/>
          <w:color w:val="000000" w:themeColor="text1"/>
          <w:highlight w:val="cyan"/>
        </w:rPr>
        <w:t>Hadron Collider</w:t>
      </w:r>
      <w:r w:rsidRPr="005138F7">
        <w:rPr>
          <w:rStyle w:val="StyleUnderline"/>
          <w:color w:val="000000" w:themeColor="text1"/>
        </w:rPr>
        <w:t>.</w:t>
      </w:r>
      <w:r w:rsidRPr="005138F7">
        <w:rPr>
          <w:color w:val="000000" w:themeColor="text1"/>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5138F7">
        <w:rPr>
          <w:rStyle w:val="StyleUnderline"/>
          <w:color w:val="000000" w:themeColor="text1"/>
        </w:rPr>
        <w:t xml:space="preserve">Those in the seventeenth century who thought, “Isn’t </w:t>
      </w:r>
      <w:proofErr w:type="gramStart"/>
      <w:r w:rsidRPr="005138F7">
        <w:rPr>
          <w:rStyle w:val="StyleUnderline"/>
          <w:color w:val="000000" w:themeColor="text1"/>
        </w:rPr>
        <w:t>it</w:t>
      </w:r>
      <w:proofErr w:type="gramEnd"/>
      <w:r w:rsidRPr="005138F7">
        <w:rPr>
          <w:rStyle w:val="StyleUnderline"/>
          <w:color w:val="000000" w:themeColor="text1"/>
        </w:rPr>
        <w:t xml:space="preserve"> kind of neat and weird that when I rub a piece of amber against a cat’s fur, the amber can pick up a feather? I wonder why this is,” had no notion that any </w:t>
      </w:r>
      <w:r w:rsidRPr="005138F7">
        <w:rPr>
          <w:rStyle w:val="StyleUnderline"/>
          <w:color w:val="000000" w:themeColor="text1"/>
          <w:highlight w:val="cyan"/>
        </w:rPr>
        <w:t>investigation into</w:t>
      </w:r>
      <w:r w:rsidRPr="005138F7">
        <w:rPr>
          <w:rStyle w:val="StyleUnderline"/>
          <w:color w:val="000000" w:themeColor="text1"/>
        </w:rPr>
        <w:t xml:space="preserve"> the phenomenon of what we now call </w:t>
      </w:r>
      <w:r w:rsidRPr="005138F7">
        <w:rPr>
          <w:rStyle w:val="StyleUnderline"/>
          <w:color w:val="000000" w:themeColor="text1"/>
          <w:highlight w:val="cyan"/>
        </w:rPr>
        <w:t>electricity</w:t>
      </w:r>
      <w:r w:rsidRPr="005138F7">
        <w:rPr>
          <w:rStyle w:val="StyleUnderline"/>
          <w:color w:val="000000" w:themeColor="text1"/>
        </w:rPr>
        <w:t xml:space="preserve"> would </w:t>
      </w:r>
      <w:r w:rsidRPr="005138F7">
        <w:rPr>
          <w:rStyle w:val="StyleUnderline"/>
          <w:color w:val="000000" w:themeColor="text1"/>
          <w:highlight w:val="cyan"/>
        </w:rPr>
        <w:t>one day result in applications that power</w:t>
      </w:r>
      <w:r w:rsidRPr="005138F7">
        <w:rPr>
          <w:rStyle w:val="StyleUnderline"/>
          <w:color w:val="000000" w:themeColor="text1"/>
        </w:rPr>
        <w:t xml:space="preserve"> much of </w:t>
      </w:r>
      <w:r w:rsidRPr="005138F7">
        <w:rPr>
          <w:rStyle w:val="StyleUnderline"/>
          <w:color w:val="000000" w:themeColor="text1"/>
          <w:highlight w:val="cyan"/>
        </w:rPr>
        <w:t>the world</w:t>
      </w:r>
      <w:r w:rsidRPr="005138F7">
        <w:rPr>
          <w:rStyle w:val="StyleUnderline"/>
          <w:color w:val="000000" w:themeColor="text1"/>
        </w:rPr>
        <w:t xml:space="preserve">. And the demand that we only engage in activities with clear utility requires that all resources allocated to art and music be shifted elsewhere. </w:t>
      </w:r>
      <w:r w:rsidRPr="005138F7">
        <w:rPr>
          <w:color w:val="000000" w:themeColor="text1"/>
          <w:sz w:val="12"/>
        </w:rPr>
        <w:t>How like the university administration philistines we see today slashing humanities funding to deliver more to STEM subjects, mothballing language courses and classics programs!</w:t>
      </w:r>
    </w:p>
    <w:p w14:paraId="6048546D" w14:textId="77777777" w:rsidR="00745A4B" w:rsidRPr="005138F7" w:rsidRDefault="00745A4B" w:rsidP="00745A4B">
      <w:pPr>
        <w:rPr>
          <w:color w:val="000000" w:themeColor="text1"/>
        </w:rPr>
      </w:pPr>
    </w:p>
    <w:p w14:paraId="51DBBF33" w14:textId="77777777" w:rsidR="00745A4B" w:rsidRPr="005138F7" w:rsidRDefault="00745A4B" w:rsidP="00745A4B">
      <w:pPr>
        <w:pStyle w:val="Heading4"/>
        <w:rPr>
          <w:color w:val="000000" w:themeColor="text1"/>
        </w:rPr>
      </w:pPr>
      <w:r w:rsidRPr="005138F7">
        <w:rPr>
          <w:color w:val="000000" w:themeColor="text1"/>
        </w:rPr>
        <w:t xml:space="preserve">Second, debris— </w:t>
      </w:r>
      <w:r w:rsidRPr="005138F7">
        <w:rPr>
          <w:rFonts w:cs="Calibri"/>
          <w:color w:val="000000" w:themeColor="text1"/>
        </w:rPr>
        <w:t xml:space="preserve">Incoming </w:t>
      </w:r>
      <w:r w:rsidRPr="005138F7">
        <w:rPr>
          <w:rFonts w:cs="Calibri"/>
          <w:color w:val="000000" w:themeColor="text1"/>
          <w:u w:val="single"/>
        </w:rPr>
        <w:t>mega-constellations</w:t>
      </w:r>
      <w:r w:rsidRPr="005138F7">
        <w:rPr>
          <w:rFonts w:cs="Calibri"/>
          <w:color w:val="000000" w:themeColor="text1"/>
        </w:rPr>
        <w:t xml:space="preserve"> of satellites ensure </w:t>
      </w:r>
      <w:r w:rsidRPr="005138F7">
        <w:rPr>
          <w:rFonts w:cs="Calibri"/>
          <w:color w:val="000000" w:themeColor="text1"/>
          <w:u w:val="single"/>
        </w:rPr>
        <w:t>unmanageable</w:t>
      </w:r>
      <w:r w:rsidRPr="005138F7">
        <w:rPr>
          <w:rFonts w:cs="Calibri"/>
          <w:color w:val="000000" w:themeColor="text1"/>
        </w:rPr>
        <w:t xml:space="preserve"> space debris, triggering the </w:t>
      </w:r>
      <w:r w:rsidRPr="005138F7">
        <w:rPr>
          <w:rFonts w:cs="Calibri"/>
          <w:color w:val="000000" w:themeColor="text1"/>
          <w:u w:val="single"/>
        </w:rPr>
        <w:t>Kessler Syndrome</w:t>
      </w:r>
      <w:r w:rsidRPr="005138F7">
        <w:rPr>
          <w:rFonts w:cs="Calibri"/>
          <w:color w:val="000000" w:themeColor="text1"/>
        </w:rPr>
        <w:t>.</w:t>
      </w:r>
    </w:p>
    <w:p w14:paraId="7642ED0D" w14:textId="77777777" w:rsidR="00745A4B" w:rsidRPr="005138F7" w:rsidRDefault="00745A4B" w:rsidP="00745A4B">
      <w:pPr>
        <w:rPr>
          <w:rFonts w:cs="Calibri"/>
          <w:color w:val="000000" w:themeColor="text1"/>
        </w:rPr>
      </w:pPr>
      <w:r w:rsidRPr="005138F7">
        <w:rPr>
          <w:rStyle w:val="Style13ptBold"/>
          <w:rFonts w:cs="Calibri"/>
          <w:color w:val="000000" w:themeColor="text1"/>
        </w:rPr>
        <w:t>Boley &amp; Byers 21</w:t>
      </w:r>
      <w:r w:rsidRPr="005138F7">
        <w:rPr>
          <w:rFonts w:cs="Calibr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2" w:history="1">
        <w:r w:rsidRPr="005138F7">
          <w:rPr>
            <w:rStyle w:val="Hyperlink"/>
            <w:rFonts w:cs="Calibri"/>
            <w:color w:val="000000" w:themeColor="text1"/>
          </w:rPr>
          <w:t>https://www.nature.com/articles/s41598-021-89909-7</w:t>
        </w:r>
      </w:hyperlink>
      <w:r w:rsidRPr="005138F7">
        <w:rPr>
          <w:rFonts w:cs="Calibri"/>
          <w:color w:val="000000" w:themeColor="text1"/>
        </w:rPr>
        <w:t>] brett</w:t>
      </w:r>
    </w:p>
    <w:p w14:paraId="008D10A6" w14:textId="77777777" w:rsidR="00745A4B" w:rsidRPr="005138F7" w:rsidRDefault="00745A4B" w:rsidP="00745A4B">
      <w:pPr>
        <w:rPr>
          <w:rFonts w:cs="Calibri"/>
          <w:color w:val="000000" w:themeColor="text1"/>
          <w:sz w:val="16"/>
        </w:rPr>
      </w:pPr>
      <w:r w:rsidRPr="005138F7">
        <w:rPr>
          <w:rStyle w:val="StyleUnderline"/>
          <w:rFonts w:cs="Calibri"/>
          <w:color w:val="000000" w:themeColor="text1"/>
          <w:highlight w:val="green"/>
        </w:rPr>
        <w:t>Companies</w:t>
      </w:r>
      <w:r w:rsidRPr="005138F7">
        <w:rPr>
          <w:rStyle w:val="StyleUnderline"/>
          <w:rFonts w:cs="Calibri"/>
          <w:color w:val="000000" w:themeColor="text1"/>
        </w:rPr>
        <w:t xml:space="preserve"> are placing satellites into orbit at an unprecedented frequency to </w:t>
      </w:r>
      <w:r w:rsidRPr="005138F7">
        <w:rPr>
          <w:rStyle w:val="StyleUnderline"/>
          <w:rFonts w:cs="Calibri"/>
          <w:color w:val="000000" w:themeColor="text1"/>
          <w:highlight w:val="green"/>
        </w:rPr>
        <w:t xml:space="preserve">build </w:t>
      </w:r>
      <w:r w:rsidRPr="005138F7">
        <w:rPr>
          <w:rStyle w:val="Emphasis"/>
          <w:rFonts w:cs="Calibri"/>
          <w:color w:val="000000" w:themeColor="text1"/>
          <w:highlight w:val="green"/>
        </w:rPr>
        <w:t>‘mega-constellations’</w:t>
      </w:r>
      <w:r w:rsidRPr="005138F7">
        <w:rPr>
          <w:rStyle w:val="StyleUnderline"/>
          <w:rFonts w:cs="Calibri"/>
          <w:color w:val="000000" w:themeColor="text1"/>
          <w:highlight w:val="green"/>
        </w:rPr>
        <w:t xml:space="preserve"> of</w:t>
      </w:r>
      <w:r w:rsidRPr="005138F7">
        <w:rPr>
          <w:rStyle w:val="StyleUnderline"/>
          <w:rFonts w:cs="Calibri"/>
          <w:color w:val="000000" w:themeColor="text1"/>
        </w:rPr>
        <w:t xml:space="preserve"> communications </w:t>
      </w:r>
      <w:r w:rsidRPr="005138F7">
        <w:rPr>
          <w:rStyle w:val="StyleUnderline"/>
          <w:rFonts w:cs="Calibri"/>
          <w:color w:val="000000" w:themeColor="text1"/>
          <w:highlight w:val="green"/>
        </w:rPr>
        <w:t xml:space="preserve">satellites </w:t>
      </w:r>
      <w:r w:rsidRPr="005138F7">
        <w:rPr>
          <w:rStyle w:val="StyleUnderline"/>
          <w:rFonts w:cs="Calibri"/>
          <w:color w:val="000000" w:themeColor="text1"/>
        </w:rPr>
        <w:t>in</w:t>
      </w:r>
      <w:r w:rsidRPr="005138F7">
        <w:rPr>
          <w:rFonts w:cs="Calibri"/>
          <w:color w:val="000000" w:themeColor="text1"/>
          <w:sz w:val="16"/>
        </w:rPr>
        <w:t xml:space="preserve"> Low Earth Orbit (</w:t>
      </w:r>
      <w:r w:rsidRPr="005138F7">
        <w:rPr>
          <w:rStyle w:val="Emphasis"/>
          <w:rFonts w:cs="Calibri"/>
          <w:color w:val="000000" w:themeColor="text1"/>
        </w:rPr>
        <w:t>LEO</w:t>
      </w:r>
      <w:r w:rsidRPr="005138F7">
        <w:rPr>
          <w:rFonts w:cs="Calibri"/>
          <w:color w:val="000000" w:themeColor="text1"/>
          <w:sz w:val="16"/>
        </w:rPr>
        <w:t xml:space="preserve">). </w:t>
      </w:r>
      <w:r w:rsidRPr="005138F7">
        <w:rPr>
          <w:rStyle w:val="Emphasis"/>
          <w:rFonts w:cs="Calibri"/>
          <w:color w:val="000000" w:themeColor="text1"/>
        </w:rPr>
        <w:t>In two years</w:t>
      </w:r>
      <w:r w:rsidRPr="005138F7">
        <w:rPr>
          <w:rFonts w:cs="Calibri"/>
          <w:color w:val="000000" w:themeColor="text1"/>
          <w:sz w:val="16"/>
        </w:rPr>
        <w:t xml:space="preserve">, </w:t>
      </w:r>
      <w:r w:rsidRPr="005138F7">
        <w:rPr>
          <w:rStyle w:val="StyleUnderline"/>
          <w:rFonts w:cs="Calibri"/>
          <w:color w:val="000000" w:themeColor="text1"/>
          <w:highlight w:val="green"/>
        </w:rPr>
        <w:t>the number</w:t>
      </w:r>
      <w:r w:rsidRPr="005138F7">
        <w:rPr>
          <w:rStyle w:val="StyleUnderline"/>
          <w:rFonts w:cs="Calibri"/>
          <w:color w:val="000000" w:themeColor="text1"/>
        </w:rPr>
        <w:t xml:space="preserve"> of</w:t>
      </w:r>
      <w:r w:rsidRPr="005138F7">
        <w:rPr>
          <w:rFonts w:cs="Calibri"/>
          <w:color w:val="000000" w:themeColor="text1"/>
          <w:sz w:val="16"/>
        </w:rPr>
        <w:t xml:space="preserve"> active and defunct </w:t>
      </w:r>
      <w:r w:rsidRPr="005138F7">
        <w:rPr>
          <w:rStyle w:val="StyleUnderline"/>
          <w:rFonts w:cs="Calibri"/>
          <w:color w:val="000000" w:themeColor="text1"/>
        </w:rPr>
        <w:t xml:space="preserve">satellites </w:t>
      </w:r>
      <w:r w:rsidRPr="005138F7">
        <w:rPr>
          <w:rStyle w:val="StyleUnderline"/>
          <w:rFonts w:cs="Calibri"/>
          <w:color w:val="000000" w:themeColor="text1"/>
          <w:highlight w:val="green"/>
        </w:rPr>
        <w:t xml:space="preserve">in </w:t>
      </w:r>
      <w:r w:rsidRPr="005138F7">
        <w:rPr>
          <w:rStyle w:val="Emphasis"/>
          <w:rFonts w:cs="Calibri"/>
          <w:color w:val="000000" w:themeColor="text1"/>
          <w:highlight w:val="green"/>
        </w:rPr>
        <w:t>LEO</w:t>
      </w:r>
      <w:r w:rsidRPr="005138F7">
        <w:rPr>
          <w:rStyle w:val="StyleUnderline"/>
          <w:rFonts w:cs="Calibri"/>
          <w:color w:val="000000" w:themeColor="text1"/>
          <w:highlight w:val="green"/>
        </w:rPr>
        <w:t xml:space="preserve"> has increased by</w:t>
      </w:r>
      <w:r w:rsidRPr="005138F7">
        <w:rPr>
          <w:rStyle w:val="StyleUnderline"/>
          <w:rFonts w:cs="Calibri"/>
          <w:color w:val="000000" w:themeColor="text1"/>
        </w:rPr>
        <w:t xml:space="preserve"> over </w:t>
      </w:r>
      <w:r w:rsidRPr="005138F7">
        <w:rPr>
          <w:rStyle w:val="StyleUnderline"/>
          <w:rFonts w:cs="Calibri"/>
          <w:color w:val="000000" w:themeColor="text1"/>
          <w:highlight w:val="green"/>
        </w:rPr>
        <w:t>50%</w:t>
      </w:r>
      <w:r w:rsidRPr="005138F7">
        <w:rPr>
          <w:rFonts w:cs="Calibri"/>
          <w:color w:val="000000" w:themeColor="text1"/>
          <w:sz w:val="16"/>
          <w:highlight w:val="green"/>
        </w:rPr>
        <w:t>,</w:t>
      </w:r>
      <w:r w:rsidRPr="005138F7">
        <w:rPr>
          <w:rFonts w:cs="Calibri"/>
          <w:color w:val="000000" w:themeColor="text1"/>
          <w:sz w:val="16"/>
        </w:rPr>
        <w:t xml:space="preserve"> to about </w:t>
      </w:r>
      <w:r w:rsidRPr="005138F7">
        <w:rPr>
          <w:rStyle w:val="Emphasis"/>
          <w:rFonts w:cs="Calibri"/>
          <w:color w:val="000000" w:themeColor="text1"/>
        </w:rPr>
        <w:t>5000</w:t>
      </w:r>
      <w:r w:rsidRPr="005138F7">
        <w:rPr>
          <w:rFonts w:cs="Calibri"/>
          <w:color w:val="000000" w:themeColor="text1"/>
          <w:sz w:val="16"/>
        </w:rPr>
        <w:t xml:space="preserve"> (</w:t>
      </w:r>
      <w:r w:rsidRPr="005138F7">
        <w:rPr>
          <w:rStyle w:val="Emphasis"/>
          <w:rFonts w:cs="Calibri"/>
          <w:color w:val="000000" w:themeColor="text1"/>
        </w:rPr>
        <w:t>as of</w:t>
      </w:r>
      <w:r w:rsidRPr="005138F7">
        <w:rPr>
          <w:rFonts w:cs="Calibri"/>
          <w:color w:val="000000" w:themeColor="text1"/>
          <w:sz w:val="16"/>
        </w:rPr>
        <w:t xml:space="preserve"> 30 </w:t>
      </w:r>
      <w:r w:rsidRPr="005138F7">
        <w:rPr>
          <w:rStyle w:val="StyleUnderline"/>
          <w:rFonts w:cs="Calibri"/>
          <w:color w:val="000000" w:themeColor="text1"/>
        </w:rPr>
        <w:t xml:space="preserve">March </w:t>
      </w:r>
      <w:r w:rsidRPr="005138F7">
        <w:rPr>
          <w:rStyle w:val="Emphasis"/>
          <w:rFonts w:cs="Calibri"/>
          <w:color w:val="000000" w:themeColor="text1"/>
        </w:rPr>
        <w:t>2021</w:t>
      </w:r>
      <w:r w:rsidRPr="005138F7">
        <w:rPr>
          <w:rFonts w:cs="Calibri"/>
          <w:color w:val="000000" w:themeColor="text1"/>
          <w:sz w:val="16"/>
        </w:rPr>
        <w:t xml:space="preserve">). </w:t>
      </w:r>
      <w:r w:rsidRPr="005138F7">
        <w:rPr>
          <w:rStyle w:val="Emphasis"/>
          <w:rFonts w:cs="Calibri"/>
          <w:color w:val="000000" w:themeColor="text1"/>
          <w:highlight w:val="green"/>
        </w:rPr>
        <w:t>SpaceX</w:t>
      </w:r>
      <w:r w:rsidRPr="005138F7">
        <w:rPr>
          <w:rFonts w:cs="Calibri"/>
          <w:color w:val="000000" w:themeColor="text1"/>
          <w:sz w:val="16"/>
        </w:rPr>
        <w:t xml:space="preserve"> </w:t>
      </w:r>
      <w:r w:rsidRPr="005138F7">
        <w:rPr>
          <w:rStyle w:val="Emphasis"/>
          <w:rFonts w:cs="Calibri"/>
          <w:color w:val="000000" w:themeColor="text1"/>
        </w:rPr>
        <w:t>alone</w:t>
      </w:r>
      <w:r w:rsidRPr="005138F7">
        <w:rPr>
          <w:rFonts w:cs="Calibri"/>
          <w:color w:val="000000" w:themeColor="text1"/>
          <w:sz w:val="16"/>
        </w:rPr>
        <w:t xml:space="preserve"> </w:t>
      </w:r>
      <w:r w:rsidRPr="005138F7">
        <w:rPr>
          <w:rStyle w:val="StyleUnderline"/>
          <w:rFonts w:cs="Calibri"/>
          <w:color w:val="000000" w:themeColor="text1"/>
        </w:rPr>
        <w:t xml:space="preserve">is on track to </w:t>
      </w:r>
      <w:r w:rsidRPr="005138F7">
        <w:rPr>
          <w:rStyle w:val="StyleUnderline"/>
          <w:rFonts w:cs="Calibri"/>
          <w:color w:val="000000" w:themeColor="text1"/>
          <w:highlight w:val="green"/>
        </w:rPr>
        <w:t>add 11,000</w:t>
      </w:r>
      <w:r w:rsidRPr="005138F7">
        <w:rPr>
          <w:rFonts w:cs="Calibri"/>
          <w:color w:val="000000" w:themeColor="text1"/>
          <w:sz w:val="16"/>
        </w:rPr>
        <w:t xml:space="preserve"> more as it builds its Starlink mega-constellation </w:t>
      </w:r>
      <w:r w:rsidRPr="005138F7">
        <w:rPr>
          <w:rStyle w:val="StyleUnderline"/>
          <w:rFonts w:cs="Calibri"/>
          <w:color w:val="000000" w:themeColor="text1"/>
          <w:highlight w:val="green"/>
        </w:rPr>
        <w:t>and</w:t>
      </w:r>
      <w:r w:rsidRPr="005138F7">
        <w:rPr>
          <w:rStyle w:val="StyleUnderline"/>
          <w:rFonts w:cs="Calibri"/>
          <w:color w:val="000000" w:themeColor="text1"/>
        </w:rPr>
        <w:t xml:space="preserve"> has</w:t>
      </w:r>
      <w:r w:rsidRPr="005138F7">
        <w:rPr>
          <w:rFonts w:cs="Calibri"/>
          <w:color w:val="000000" w:themeColor="text1"/>
          <w:sz w:val="16"/>
        </w:rPr>
        <w:t xml:space="preserve"> already </w:t>
      </w:r>
      <w:r w:rsidRPr="005138F7">
        <w:rPr>
          <w:rStyle w:val="StyleUnderline"/>
          <w:rFonts w:cs="Calibri"/>
          <w:color w:val="000000" w:themeColor="text1"/>
          <w:highlight w:val="green"/>
        </w:rPr>
        <w:t>filed for</w:t>
      </w:r>
      <w:r w:rsidRPr="005138F7">
        <w:rPr>
          <w:rStyle w:val="StyleUnderline"/>
          <w:rFonts w:cs="Calibri"/>
          <w:color w:val="000000" w:themeColor="text1"/>
        </w:rPr>
        <w:t xml:space="preserve"> permission for </w:t>
      </w:r>
      <w:r w:rsidRPr="005138F7">
        <w:rPr>
          <w:rStyle w:val="StyleUnderline"/>
          <w:rFonts w:cs="Calibri"/>
          <w:color w:val="000000" w:themeColor="text1"/>
          <w:highlight w:val="green"/>
        </w:rPr>
        <w:t>another 30,000</w:t>
      </w:r>
      <w:r w:rsidRPr="005138F7">
        <w:rPr>
          <w:rFonts w:cs="Calibri"/>
          <w:color w:val="000000" w:themeColor="text1"/>
          <w:sz w:val="16"/>
        </w:rPr>
        <w:t xml:space="preserve"> satellites </w:t>
      </w:r>
      <w:r w:rsidRPr="005138F7">
        <w:rPr>
          <w:rStyle w:val="StyleUnderline"/>
          <w:rFonts w:cs="Calibri"/>
          <w:color w:val="000000" w:themeColor="text1"/>
        </w:rPr>
        <w:t>with the</w:t>
      </w:r>
      <w:r w:rsidRPr="005138F7">
        <w:rPr>
          <w:rFonts w:cs="Calibri"/>
          <w:color w:val="000000" w:themeColor="text1"/>
          <w:sz w:val="16"/>
        </w:rPr>
        <w:t xml:space="preserve"> Federal Communications Commission (</w:t>
      </w:r>
      <w:r w:rsidRPr="005138F7">
        <w:rPr>
          <w:rStyle w:val="StyleUnderline"/>
          <w:rFonts w:cs="Calibri"/>
          <w:color w:val="000000" w:themeColor="text1"/>
        </w:rPr>
        <w:t>FCC</w:t>
      </w:r>
      <w:r w:rsidRPr="005138F7">
        <w:rPr>
          <w:rFonts w:cs="Calibri"/>
          <w:color w:val="000000" w:themeColor="text1"/>
          <w:sz w:val="16"/>
        </w:rPr>
        <w:t xml:space="preserve">)1. Others have similar plans, including </w:t>
      </w:r>
      <w:r w:rsidRPr="005138F7">
        <w:rPr>
          <w:rStyle w:val="Emphasis"/>
          <w:rFonts w:cs="Calibri"/>
          <w:color w:val="000000" w:themeColor="text1"/>
        </w:rPr>
        <w:t>OneWeb, Amazon, Telesat,</w:t>
      </w:r>
      <w:r w:rsidRPr="005138F7">
        <w:rPr>
          <w:rFonts w:cs="Calibri"/>
          <w:color w:val="000000" w:themeColor="text1"/>
          <w:sz w:val="16"/>
        </w:rPr>
        <w:t xml:space="preserve"> and GW, which is a Chinese state-owned company2. The </w:t>
      </w:r>
      <w:r w:rsidRPr="005138F7">
        <w:rPr>
          <w:rStyle w:val="StyleUnderline"/>
          <w:rFonts w:cs="Calibri"/>
          <w:color w:val="000000" w:themeColor="text1"/>
        </w:rPr>
        <w:t>current governance system for LEO</w:t>
      </w:r>
      <w:r w:rsidRPr="005138F7">
        <w:rPr>
          <w:rFonts w:cs="Calibri"/>
          <w:color w:val="000000" w:themeColor="text1"/>
          <w:sz w:val="16"/>
        </w:rPr>
        <w:t xml:space="preserve">, while slowly changing, </w:t>
      </w:r>
      <w:r w:rsidRPr="005138F7">
        <w:rPr>
          <w:rStyle w:val="StyleUnderline"/>
          <w:rFonts w:cs="Calibri"/>
          <w:color w:val="000000" w:themeColor="text1"/>
        </w:rPr>
        <w:t xml:space="preserve">is ill-equipped to handle </w:t>
      </w:r>
      <w:r w:rsidRPr="005138F7">
        <w:rPr>
          <w:rStyle w:val="Emphasis"/>
          <w:rFonts w:cs="Calibri"/>
          <w:color w:val="000000" w:themeColor="text1"/>
          <w:highlight w:val="green"/>
        </w:rPr>
        <w:t>large satellite systems</w:t>
      </w:r>
      <w:r w:rsidRPr="005138F7">
        <w:rPr>
          <w:rFonts w:cs="Calibri"/>
          <w:color w:val="000000" w:themeColor="text1"/>
          <w:sz w:val="16"/>
        </w:rPr>
        <w:t xml:space="preserve">. Here, we outline how applying the consumer electronic model to </w:t>
      </w:r>
      <w:r w:rsidRPr="005138F7">
        <w:rPr>
          <w:rStyle w:val="StyleUnderline"/>
          <w:rFonts w:cs="Calibri"/>
          <w:color w:val="000000" w:themeColor="text1"/>
        </w:rPr>
        <w:t xml:space="preserve">satellites could lead to </w:t>
      </w:r>
      <w:r w:rsidRPr="005138F7">
        <w:rPr>
          <w:rStyle w:val="Emphasis"/>
          <w:rFonts w:cs="Calibri"/>
          <w:color w:val="000000" w:themeColor="text1"/>
        </w:rPr>
        <w:t>multiple tragedies of the commons</w:t>
      </w:r>
      <w:r w:rsidRPr="005138F7">
        <w:rPr>
          <w:rFonts w:cs="Calibri"/>
          <w:color w:val="000000" w:themeColor="text1"/>
          <w:sz w:val="16"/>
        </w:rPr>
        <w:t xml:space="preserve">. Some of these are well known, such as </w:t>
      </w:r>
      <w:r w:rsidRPr="005138F7">
        <w:rPr>
          <w:rStyle w:val="StyleUnderline"/>
          <w:rFonts w:cs="Calibri"/>
          <w:color w:val="000000" w:themeColor="text1"/>
        </w:rPr>
        <w:t xml:space="preserve">impediments to </w:t>
      </w:r>
      <w:r w:rsidRPr="005138F7">
        <w:rPr>
          <w:rStyle w:val="Emphasis"/>
          <w:rFonts w:cs="Calibri"/>
          <w:color w:val="000000" w:themeColor="text1"/>
        </w:rPr>
        <w:t>astronomy</w:t>
      </w:r>
      <w:r w:rsidRPr="005138F7">
        <w:rPr>
          <w:rFonts w:cs="Calibri"/>
          <w:color w:val="000000" w:themeColor="text1"/>
          <w:sz w:val="16"/>
        </w:rPr>
        <w:t xml:space="preserve"> and an </w:t>
      </w:r>
      <w:r w:rsidRPr="005138F7">
        <w:rPr>
          <w:rStyle w:val="StyleUnderline"/>
          <w:rFonts w:cs="Calibri"/>
          <w:color w:val="000000" w:themeColor="text1"/>
          <w:highlight w:val="green"/>
        </w:rPr>
        <w:t xml:space="preserve">increased risk of </w:t>
      </w:r>
      <w:r w:rsidRPr="005138F7">
        <w:rPr>
          <w:rStyle w:val="Emphasis"/>
          <w:rFonts w:cs="Calibri"/>
          <w:color w:val="000000" w:themeColor="text1"/>
          <w:highlight w:val="green"/>
        </w:rPr>
        <w:t>space debris</w:t>
      </w:r>
      <w:r w:rsidRPr="005138F7">
        <w:rPr>
          <w:rFonts w:cs="Calibri"/>
          <w:color w:val="000000" w:themeColor="text1"/>
          <w:sz w:val="16"/>
        </w:rPr>
        <w:t xml:space="preserve">, while others have received insufficient attention, including </w:t>
      </w:r>
      <w:r w:rsidRPr="005138F7">
        <w:rPr>
          <w:rStyle w:val="StyleUnderline"/>
          <w:rFonts w:cs="Calibri"/>
          <w:color w:val="000000" w:themeColor="text1"/>
        </w:rPr>
        <w:t xml:space="preserve">changes to the </w:t>
      </w:r>
      <w:r w:rsidRPr="005138F7">
        <w:rPr>
          <w:rStyle w:val="Emphasis"/>
          <w:rFonts w:cs="Calibri"/>
          <w:color w:val="000000" w:themeColor="text1"/>
        </w:rPr>
        <w:t>chemistry</w:t>
      </w:r>
      <w:r w:rsidRPr="005138F7">
        <w:rPr>
          <w:rStyle w:val="StyleUnderline"/>
          <w:rFonts w:cs="Calibri"/>
          <w:color w:val="000000" w:themeColor="text1"/>
        </w:rPr>
        <w:t xml:space="preserve"> of Earth’s </w:t>
      </w:r>
      <w:r w:rsidRPr="005138F7">
        <w:rPr>
          <w:rStyle w:val="Emphasis"/>
          <w:rFonts w:cs="Calibri"/>
          <w:color w:val="000000" w:themeColor="text1"/>
        </w:rPr>
        <w:t>upper atmosphere</w:t>
      </w:r>
      <w:r w:rsidRPr="005138F7">
        <w:rPr>
          <w:rFonts w:cs="Calibri"/>
          <w:color w:val="000000" w:themeColor="text1"/>
          <w:sz w:val="16"/>
        </w:rPr>
        <w:t xml:space="preserve"> </w:t>
      </w:r>
      <w:r w:rsidRPr="005138F7">
        <w:rPr>
          <w:rStyle w:val="StyleUnderline"/>
          <w:rFonts w:cs="Calibri"/>
          <w:color w:val="000000" w:themeColor="text1"/>
        </w:rPr>
        <w:t>and</w:t>
      </w:r>
      <w:r w:rsidRPr="005138F7">
        <w:rPr>
          <w:rFonts w:cs="Calibri"/>
          <w:color w:val="000000" w:themeColor="text1"/>
          <w:sz w:val="16"/>
        </w:rPr>
        <w:t xml:space="preserve"> </w:t>
      </w:r>
      <w:r w:rsidRPr="005138F7">
        <w:rPr>
          <w:rStyle w:val="Emphasis"/>
          <w:rFonts w:cs="Calibri"/>
          <w:color w:val="000000" w:themeColor="text1"/>
        </w:rPr>
        <w:t>increased dangers</w:t>
      </w:r>
      <w:r w:rsidRPr="005138F7">
        <w:rPr>
          <w:rStyle w:val="StyleUnderline"/>
          <w:rFonts w:cs="Calibri"/>
          <w:color w:val="000000" w:themeColor="text1"/>
        </w:rPr>
        <w:t xml:space="preserve"> on Earth’s surface from </w:t>
      </w:r>
      <w:r w:rsidRPr="005138F7">
        <w:rPr>
          <w:rStyle w:val="Emphasis"/>
          <w:rFonts w:cs="Calibri"/>
          <w:color w:val="000000" w:themeColor="text1"/>
        </w:rPr>
        <w:t>re-entered debris</w:t>
      </w:r>
      <w:r w:rsidRPr="005138F7">
        <w:rPr>
          <w:rFonts w:cs="Calibri"/>
          <w:color w:val="000000" w:themeColor="text1"/>
          <w:sz w:val="16"/>
        </w:rPr>
        <w:t xml:space="preserve">. </w:t>
      </w:r>
      <w:r w:rsidRPr="005138F7">
        <w:rPr>
          <w:rStyle w:val="StyleUnderline"/>
          <w:rFonts w:cs="Calibri"/>
          <w:color w:val="000000" w:themeColor="text1"/>
        </w:rPr>
        <w:t>The heavy use of certain orbital regions</w:t>
      </w:r>
      <w:r w:rsidRPr="005138F7">
        <w:rPr>
          <w:rFonts w:cs="Calibri"/>
          <w:color w:val="000000" w:themeColor="text1"/>
          <w:sz w:val="16"/>
        </w:rPr>
        <w:t xml:space="preserve"> might also </w:t>
      </w:r>
      <w:r w:rsidRPr="005138F7">
        <w:rPr>
          <w:rStyle w:val="StyleUnderline"/>
          <w:rFonts w:cs="Calibri"/>
          <w:color w:val="000000" w:themeColor="text1"/>
        </w:rPr>
        <w:t>result in</w:t>
      </w:r>
      <w:r w:rsidRPr="005138F7">
        <w:rPr>
          <w:rFonts w:cs="Calibri"/>
          <w:color w:val="000000" w:themeColor="text1"/>
          <w:sz w:val="16"/>
        </w:rPr>
        <w:t xml:space="preserve"> a </w:t>
      </w:r>
      <w:r w:rsidRPr="005138F7">
        <w:rPr>
          <w:rStyle w:val="StyleUnderline"/>
          <w:rFonts w:cs="Calibri"/>
          <w:color w:val="000000" w:themeColor="text1"/>
        </w:rPr>
        <w:t>de facto exclusion of other actors from them</w:t>
      </w:r>
      <w:r w:rsidRPr="005138F7">
        <w:rPr>
          <w:rFonts w:cs="Calibri"/>
          <w:color w:val="000000" w:themeColor="text1"/>
          <w:sz w:val="16"/>
        </w:rPr>
        <w:t xml:space="preserve">, </w:t>
      </w:r>
      <w:r w:rsidRPr="005138F7">
        <w:rPr>
          <w:rStyle w:val="StyleUnderline"/>
          <w:rFonts w:cs="Calibri"/>
          <w:color w:val="000000" w:themeColor="text1"/>
        </w:rPr>
        <w:t>violating the</w:t>
      </w:r>
      <w:r w:rsidRPr="005138F7">
        <w:rPr>
          <w:rFonts w:cs="Calibri"/>
          <w:color w:val="000000" w:themeColor="text1"/>
          <w:sz w:val="16"/>
        </w:rPr>
        <w:t xml:space="preserve"> 1967 </w:t>
      </w:r>
      <w:r w:rsidRPr="005138F7">
        <w:rPr>
          <w:rStyle w:val="Emphasis"/>
          <w:rFonts w:cs="Calibri"/>
          <w:color w:val="000000" w:themeColor="text1"/>
        </w:rPr>
        <w:t>O</w:t>
      </w:r>
      <w:r w:rsidRPr="005138F7">
        <w:rPr>
          <w:rFonts w:cs="Calibri"/>
          <w:color w:val="000000" w:themeColor="text1"/>
          <w:sz w:val="16"/>
        </w:rPr>
        <w:t xml:space="preserve">uter </w:t>
      </w:r>
      <w:r w:rsidRPr="005138F7">
        <w:rPr>
          <w:rStyle w:val="Emphasis"/>
          <w:rFonts w:cs="Calibri"/>
          <w:color w:val="000000" w:themeColor="text1"/>
        </w:rPr>
        <w:t>S</w:t>
      </w:r>
      <w:r w:rsidRPr="005138F7">
        <w:rPr>
          <w:rFonts w:cs="Calibri"/>
          <w:color w:val="000000" w:themeColor="text1"/>
          <w:sz w:val="16"/>
        </w:rPr>
        <w:t xml:space="preserve">pace </w:t>
      </w:r>
      <w:r w:rsidRPr="005138F7">
        <w:rPr>
          <w:rStyle w:val="Emphasis"/>
          <w:rFonts w:cs="Calibri"/>
          <w:color w:val="000000" w:themeColor="text1"/>
        </w:rPr>
        <w:t>T</w:t>
      </w:r>
      <w:r w:rsidRPr="005138F7">
        <w:rPr>
          <w:rFonts w:cs="Calibri"/>
          <w:color w:val="000000" w:themeColor="text1"/>
          <w:sz w:val="16"/>
        </w:rPr>
        <w:t xml:space="preserve">reaty. </w:t>
      </w:r>
      <w:r w:rsidRPr="005138F7">
        <w:rPr>
          <w:rStyle w:val="StyleUnderline"/>
          <w:rFonts w:cs="Calibri"/>
          <w:color w:val="000000" w:themeColor="text1"/>
        </w:rPr>
        <w:t>All of these challenges could be addressed</w:t>
      </w:r>
      <w:r w:rsidRPr="005138F7">
        <w:rPr>
          <w:rFonts w:cs="Calibri"/>
          <w:color w:val="000000" w:themeColor="text1"/>
          <w:sz w:val="16"/>
        </w:rPr>
        <w:t xml:space="preserve"> in a coordinated manner </w:t>
      </w:r>
      <w:r w:rsidRPr="005138F7">
        <w:rPr>
          <w:rStyle w:val="StyleUnderline"/>
          <w:rFonts w:cs="Calibri"/>
          <w:color w:val="000000" w:themeColor="text1"/>
        </w:rPr>
        <w:t>through multilateral law-making</w:t>
      </w:r>
      <w:r w:rsidRPr="005138F7">
        <w:rPr>
          <w:rFonts w:cs="Calibr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5138F7">
        <w:rPr>
          <w:rStyle w:val="Emphasis"/>
          <w:rFonts w:cs="Calibri"/>
          <w:color w:val="000000" w:themeColor="text1"/>
        </w:rPr>
        <w:t>mega-constellations</w:t>
      </w:r>
      <w:r w:rsidRPr="005138F7">
        <w:rPr>
          <w:rFonts w:cs="Calibri"/>
          <w:color w:val="000000" w:themeColor="text1"/>
          <w:sz w:val="16"/>
        </w:rPr>
        <w:t xml:space="preserve"> </w:t>
      </w:r>
      <w:r w:rsidRPr="005138F7">
        <w:rPr>
          <w:rStyle w:val="StyleUnderline"/>
          <w:rFonts w:cs="Calibri"/>
          <w:color w:val="000000" w:themeColor="text1"/>
        </w:rPr>
        <w:t>require a shift in</w:t>
      </w:r>
      <w:r w:rsidRPr="005138F7">
        <w:rPr>
          <w:rFonts w:cs="Calibri"/>
          <w:color w:val="000000" w:themeColor="text1"/>
          <w:sz w:val="16"/>
        </w:rPr>
        <w:t xml:space="preserve"> perspectives and </w:t>
      </w:r>
      <w:r w:rsidRPr="005138F7">
        <w:rPr>
          <w:rStyle w:val="StyleUnderline"/>
          <w:rFonts w:cs="Calibri"/>
          <w:color w:val="000000" w:themeColor="text1"/>
        </w:rPr>
        <w:t>policies</w:t>
      </w:r>
      <w:r w:rsidRPr="005138F7">
        <w:rPr>
          <w:rFonts w:cs="Calibri"/>
          <w:color w:val="000000" w:themeColor="text1"/>
          <w:sz w:val="16"/>
        </w:rPr>
        <w:t>: from looking at single satellites, to evaluating systems of thousands of satellites, and doing so within an understanding of the limitations of Earth’s environment, including its orbits.</w:t>
      </w:r>
    </w:p>
    <w:p w14:paraId="3EC46CC6" w14:textId="77777777" w:rsidR="00745A4B" w:rsidRPr="005138F7" w:rsidRDefault="00745A4B" w:rsidP="00745A4B">
      <w:pPr>
        <w:rPr>
          <w:rFonts w:cs="Calibri"/>
          <w:color w:val="000000" w:themeColor="text1"/>
          <w:sz w:val="16"/>
        </w:rPr>
      </w:pPr>
      <w:r w:rsidRPr="005138F7">
        <w:rPr>
          <w:rStyle w:val="StyleUnderline"/>
          <w:rFonts w:cs="Calibri"/>
          <w:color w:val="000000" w:themeColor="text1"/>
          <w:highlight w:val="green"/>
        </w:rPr>
        <w:t>Thousands</w:t>
      </w:r>
      <w:r w:rsidRPr="005138F7">
        <w:rPr>
          <w:rStyle w:val="StyleUnderline"/>
          <w:rFonts w:cs="Calibri"/>
          <w:color w:val="000000" w:themeColor="text1"/>
        </w:rPr>
        <w:t xml:space="preserve"> of </w:t>
      </w:r>
      <w:r w:rsidRPr="005138F7">
        <w:rPr>
          <w:rStyle w:val="Emphasis"/>
          <w:rFonts w:cs="Calibri"/>
          <w:color w:val="000000" w:themeColor="text1"/>
        </w:rPr>
        <w:t>satellites</w:t>
      </w:r>
      <w:r w:rsidRPr="005138F7">
        <w:rPr>
          <w:rFonts w:cs="Calibri"/>
          <w:color w:val="000000" w:themeColor="text1"/>
          <w:sz w:val="16"/>
        </w:rPr>
        <w:t xml:space="preserve"> and 1500 rocket bodies </w:t>
      </w:r>
      <w:r w:rsidRPr="005138F7">
        <w:rPr>
          <w:rStyle w:val="StyleUnderline"/>
          <w:rFonts w:cs="Calibri"/>
          <w:color w:val="000000" w:themeColor="text1"/>
          <w:highlight w:val="green"/>
        </w:rPr>
        <w:t xml:space="preserve">provide </w:t>
      </w:r>
      <w:r w:rsidRPr="005138F7">
        <w:rPr>
          <w:rStyle w:val="Emphasis"/>
          <w:rFonts w:cs="Calibri"/>
          <w:color w:val="000000" w:themeColor="text1"/>
          <w:highlight w:val="green"/>
        </w:rPr>
        <w:t>considerable mass</w:t>
      </w:r>
      <w:r w:rsidRPr="005138F7">
        <w:rPr>
          <w:rStyle w:val="StyleUnderline"/>
          <w:rFonts w:cs="Calibri"/>
          <w:color w:val="000000" w:themeColor="text1"/>
        </w:rPr>
        <w:t xml:space="preserve"> in LEO</w:t>
      </w:r>
      <w:r w:rsidRPr="005138F7">
        <w:rPr>
          <w:rFonts w:cs="Calibri"/>
          <w:color w:val="000000" w:themeColor="text1"/>
          <w:sz w:val="16"/>
        </w:rPr>
        <w:t xml:space="preserve">, </w:t>
      </w:r>
      <w:r w:rsidRPr="005138F7">
        <w:rPr>
          <w:rStyle w:val="StyleUnderline"/>
          <w:rFonts w:cs="Calibri"/>
          <w:color w:val="000000" w:themeColor="text1"/>
          <w:highlight w:val="green"/>
        </w:rPr>
        <w:t>which</w:t>
      </w:r>
      <w:r w:rsidRPr="005138F7">
        <w:rPr>
          <w:rStyle w:val="StyleUnderline"/>
          <w:rFonts w:cs="Calibri"/>
          <w:color w:val="000000" w:themeColor="text1"/>
        </w:rPr>
        <w:t xml:space="preserve"> can </w:t>
      </w:r>
      <w:r w:rsidRPr="005138F7">
        <w:rPr>
          <w:rStyle w:val="StyleUnderline"/>
          <w:rFonts w:cs="Calibri"/>
          <w:color w:val="000000" w:themeColor="text1"/>
          <w:highlight w:val="green"/>
        </w:rPr>
        <w:t xml:space="preserve">break </w:t>
      </w:r>
      <w:r w:rsidRPr="005138F7">
        <w:rPr>
          <w:rStyle w:val="StyleUnderline"/>
          <w:rFonts w:cs="Calibri"/>
          <w:color w:val="000000" w:themeColor="text1"/>
        </w:rPr>
        <w:t xml:space="preserve">into debris </w:t>
      </w:r>
      <w:r w:rsidRPr="005138F7">
        <w:rPr>
          <w:rStyle w:val="StyleUnderline"/>
          <w:rFonts w:cs="Calibri"/>
          <w:color w:val="000000" w:themeColor="text1"/>
          <w:highlight w:val="green"/>
        </w:rPr>
        <w:t>upon</w:t>
      </w:r>
      <w:r w:rsidRPr="005138F7">
        <w:rPr>
          <w:rStyle w:val="StyleUnderline"/>
          <w:rFonts w:cs="Calibri"/>
          <w:color w:val="000000" w:themeColor="text1"/>
        </w:rPr>
        <w:t xml:space="preserve"> </w:t>
      </w:r>
      <w:r w:rsidRPr="005138F7">
        <w:rPr>
          <w:rStyle w:val="Emphasis"/>
          <w:rFonts w:cs="Calibri"/>
          <w:color w:val="000000" w:themeColor="text1"/>
          <w:highlight w:val="green"/>
        </w:rPr>
        <w:t>collisions</w:t>
      </w:r>
      <w:r w:rsidRPr="005138F7">
        <w:rPr>
          <w:rStyle w:val="StyleUnderline"/>
          <w:rFonts w:cs="Calibri"/>
          <w:color w:val="000000" w:themeColor="text1"/>
        </w:rPr>
        <w:t xml:space="preserve">, explosions, </w:t>
      </w:r>
      <w:r w:rsidRPr="005138F7">
        <w:rPr>
          <w:rStyle w:val="StyleUnderline"/>
          <w:rFonts w:cs="Calibri"/>
          <w:color w:val="000000" w:themeColor="text1"/>
          <w:highlight w:val="green"/>
        </w:rPr>
        <w:t>or</w:t>
      </w:r>
      <w:r w:rsidRPr="005138F7">
        <w:rPr>
          <w:rStyle w:val="StyleUnderline"/>
          <w:rFonts w:cs="Calibri"/>
          <w:color w:val="000000" w:themeColor="text1"/>
        </w:rPr>
        <w:t xml:space="preserve"> </w:t>
      </w:r>
      <w:r w:rsidRPr="005138F7">
        <w:rPr>
          <w:rStyle w:val="Emphasis"/>
          <w:rFonts w:cs="Calibri"/>
          <w:color w:val="000000" w:themeColor="text1"/>
          <w:highlight w:val="green"/>
        </w:rPr>
        <w:t>degradation</w:t>
      </w:r>
      <w:r w:rsidRPr="005138F7">
        <w:rPr>
          <w:rStyle w:val="StyleUnderline"/>
          <w:rFonts w:cs="Calibri"/>
          <w:color w:val="000000" w:themeColor="text1"/>
        </w:rPr>
        <w:t xml:space="preserve"> in the </w:t>
      </w:r>
      <w:r w:rsidRPr="005138F7">
        <w:rPr>
          <w:rStyle w:val="Emphasis"/>
          <w:rFonts w:cs="Calibri"/>
          <w:color w:val="000000" w:themeColor="text1"/>
        </w:rPr>
        <w:t>harsh space environment</w:t>
      </w:r>
      <w:r w:rsidRPr="005138F7">
        <w:rPr>
          <w:rFonts w:cs="Calibri"/>
          <w:color w:val="000000" w:themeColor="text1"/>
          <w:sz w:val="16"/>
        </w:rPr>
        <w:t xml:space="preserve">. </w:t>
      </w:r>
      <w:r w:rsidRPr="005138F7">
        <w:rPr>
          <w:rStyle w:val="Emphasis"/>
          <w:rFonts w:cs="Calibri"/>
          <w:color w:val="000000" w:themeColor="text1"/>
          <w:highlight w:val="green"/>
        </w:rPr>
        <w:t>Fragmentations</w:t>
      </w:r>
      <w:r w:rsidRPr="005138F7">
        <w:rPr>
          <w:rStyle w:val="StyleUnderline"/>
          <w:rFonts w:cs="Calibri"/>
          <w:color w:val="000000" w:themeColor="text1"/>
          <w:highlight w:val="green"/>
        </w:rPr>
        <w:t xml:space="preserve"> increase</w:t>
      </w:r>
      <w:r w:rsidRPr="005138F7">
        <w:rPr>
          <w:rFonts w:cs="Calibri"/>
          <w:color w:val="000000" w:themeColor="text1"/>
          <w:sz w:val="16"/>
        </w:rPr>
        <w:t xml:space="preserve"> the </w:t>
      </w:r>
      <w:r w:rsidRPr="005138F7">
        <w:rPr>
          <w:rStyle w:val="Emphasis"/>
          <w:rFonts w:cs="Calibri"/>
          <w:color w:val="000000" w:themeColor="text1"/>
        </w:rPr>
        <w:t>cross-section of orbiting material</w:t>
      </w:r>
      <w:r w:rsidRPr="005138F7">
        <w:rPr>
          <w:rStyle w:val="StyleUnderline"/>
          <w:rFonts w:cs="Calibri"/>
          <w:color w:val="000000" w:themeColor="text1"/>
        </w:rPr>
        <w:t xml:space="preserve">, and with it, the </w:t>
      </w:r>
      <w:r w:rsidRPr="005138F7">
        <w:rPr>
          <w:rStyle w:val="Emphasis"/>
          <w:rFonts w:cs="Calibri"/>
          <w:color w:val="000000" w:themeColor="text1"/>
          <w:highlight w:val="green"/>
        </w:rPr>
        <w:t>collision probability</w:t>
      </w:r>
      <w:r w:rsidRPr="005138F7">
        <w:rPr>
          <w:rStyle w:val="StyleUnderline"/>
          <w:rFonts w:cs="Calibri"/>
          <w:color w:val="000000" w:themeColor="text1"/>
          <w:highlight w:val="green"/>
        </w:rPr>
        <w:t xml:space="preserve"> per time</w:t>
      </w:r>
      <w:r w:rsidRPr="005138F7">
        <w:rPr>
          <w:rFonts w:cs="Calibri"/>
          <w:color w:val="000000" w:themeColor="text1"/>
          <w:sz w:val="16"/>
        </w:rPr>
        <w:t xml:space="preserve">. </w:t>
      </w:r>
      <w:r w:rsidRPr="005138F7">
        <w:rPr>
          <w:rStyle w:val="StyleUnderline"/>
          <w:rFonts w:cs="Calibri"/>
          <w:color w:val="000000" w:themeColor="text1"/>
        </w:rPr>
        <w:t xml:space="preserve">Eventually, </w:t>
      </w:r>
      <w:r w:rsidRPr="005138F7">
        <w:rPr>
          <w:rStyle w:val="StyleUnderline"/>
          <w:rFonts w:cs="Calibri"/>
          <w:color w:val="000000" w:themeColor="text1"/>
          <w:highlight w:val="green"/>
        </w:rPr>
        <w:t>collisions could dominate</w:t>
      </w:r>
      <w:r w:rsidRPr="005138F7">
        <w:rPr>
          <w:rStyle w:val="StyleUnderline"/>
          <w:rFonts w:cs="Calibri"/>
          <w:color w:val="000000" w:themeColor="text1"/>
        </w:rPr>
        <w:t xml:space="preserve"> on-orbit evolution, </w:t>
      </w:r>
      <w:r w:rsidRPr="005138F7">
        <w:rPr>
          <w:rStyle w:val="StyleUnderline"/>
          <w:rFonts w:cs="Calibri"/>
          <w:color w:val="000000" w:themeColor="text1"/>
          <w:highlight w:val="green"/>
        </w:rPr>
        <w:t xml:space="preserve">a situation called the </w:t>
      </w:r>
      <w:r w:rsidRPr="005138F7">
        <w:rPr>
          <w:rStyle w:val="Emphasis"/>
          <w:rFonts w:cs="Calibri"/>
          <w:color w:val="000000" w:themeColor="text1"/>
          <w:highlight w:val="green"/>
        </w:rPr>
        <w:t>Kessler Syndrome</w:t>
      </w:r>
      <w:r w:rsidRPr="005138F7">
        <w:rPr>
          <w:rFonts w:cs="Calibr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w:t>
      </w:r>
      <w:r w:rsidRPr="005138F7">
        <w:rPr>
          <w:rFonts w:cs="Calibri"/>
          <w:color w:val="000000" w:themeColor="text1"/>
          <w:sz w:val="16"/>
        </w:rPr>
        <w:lastRenderedPageBreak/>
        <w:t xml:space="preserve">spacecraft and astronauts due to their orbits crisscrossing at high relative speeds. </w:t>
      </w:r>
      <w:r w:rsidRPr="005138F7">
        <w:rPr>
          <w:rStyle w:val="StyleUnderline"/>
          <w:rFonts w:cs="Calibri"/>
          <w:color w:val="000000" w:themeColor="text1"/>
          <w:highlight w:val="green"/>
        </w:rPr>
        <w:t>Simulations of</w:t>
      </w:r>
      <w:r w:rsidRPr="005138F7">
        <w:rPr>
          <w:rStyle w:val="StyleUnderline"/>
          <w:rFonts w:cs="Calibri"/>
          <w:color w:val="000000" w:themeColor="text1"/>
        </w:rPr>
        <w:t xml:space="preserve"> the </w:t>
      </w:r>
      <w:r w:rsidRPr="005138F7">
        <w:rPr>
          <w:rStyle w:val="Emphasis"/>
          <w:rFonts w:cs="Calibri"/>
          <w:color w:val="000000" w:themeColor="text1"/>
          <w:highlight w:val="green"/>
        </w:rPr>
        <w:t>long-term evolution</w:t>
      </w:r>
      <w:r w:rsidRPr="005138F7">
        <w:rPr>
          <w:rStyle w:val="StyleUnderline"/>
          <w:rFonts w:cs="Calibri"/>
          <w:color w:val="000000" w:themeColor="text1"/>
        </w:rPr>
        <w:t xml:space="preserve"> </w:t>
      </w:r>
      <w:r w:rsidRPr="005138F7">
        <w:rPr>
          <w:rStyle w:val="StyleUnderline"/>
          <w:rFonts w:cs="Calibri"/>
          <w:color w:val="000000" w:themeColor="text1"/>
          <w:highlight w:val="green"/>
        </w:rPr>
        <w:t>of debris suggest</w:t>
      </w:r>
      <w:r w:rsidRPr="005138F7">
        <w:rPr>
          <w:rStyle w:val="StyleUnderline"/>
          <w:rFonts w:cs="Calibri"/>
          <w:color w:val="000000" w:themeColor="text1"/>
        </w:rPr>
        <w:t xml:space="preserve"> that LEO is already in the</w:t>
      </w:r>
      <w:r w:rsidRPr="005138F7">
        <w:rPr>
          <w:rFonts w:cs="Calibri"/>
          <w:color w:val="000000" w:themeColor="text1"/>
          <w:sz w:val="16"/>
        </w:rPr>
        <w:t xml:space="preserve"> protracted </w:t>
      </w:r>
      <w:r w:rsidRPr="005138F7">
        <w:rPr>
          <w:rStyle w:val="Emphasis"/>
          <w:rFonts w:cs="Calibri"/>
          <w:color w:val="000000" w:themeColor="text1"/>
          <w:highlight w:val="green"/>
        </w:rPr>
        <w:t xml:space="preserve">initial stages </w:t>
      </w:r>
      <w:r w:rsidRPr="005138F7">
        <w:rPr>
          <w:rStyle w:val="Emphasis"/>
          <w:rFonts w:cs="Calibri"/>
          <w:color w:val="000000" w:themeColor="text1"/>
        </w:rPr>
        <w:t>of the Kessler Syndrome</w:t>
      </w:r>
      <w:r w:rsidRPr="005138F7">
        <w:rPr>
          <w:rFonts w:cs="Calibri"/>
          <w:color w:val="000000" w:themeColor="text1"/>
          <w:sz w:val="16"/>
        </w:rPr>
        <w:t xml:space="preserve">, </w:t>
      </w:r>
      <w:r w:rsidRPr="005138F7">
        <w:rPr>
          <w:rStyle w:val="StyleUnderline"/>
          <w:rFonts w:cs="Calibri"/>
          <w:color w:val="000000" w:themeColor="text1"/>
          <w:highlight w:val="green"/>
        </w:rPr>
        <w:t>but that this could be managed</w:t>
      </w:r>
      <w:r w:rsidRPr="005138F7">
        <w:rPr>
          <w:rFonts w:cs="Calibri"/>
          <w:color w:val="000000" w:themeColor="text1"/>
          <w:sz w:val="16"/>
        </w:rPr>
        <w:t xml:space="preserve"> </w:t>
      </w:r>
      <w:r w:rsidRPr="005138F7">
        <w:rPr>
          <w:rStyle w:val="StyleUnderline"/>
          <w:rFonts w:cs="Calibri"/>
          <w:color w:val="000000" w:themeColor="text1"/>
        </w:rPr>
        <w:t>through</w:t>
      </w:r>
      <w:r w:rsidRPr="005138F7">
        <w:rPr>
          <w:rFonts w:cs="Calibri"/>
          <w:color w:val="000000" w:themeColor="text1"/>
          <w:sz w:val="16"/>
        </w:rPr>
        <w:t xml:space="preserve"> </w:t>
      </w:r>
      <w:r w:rsidRPr="005138F7">
        <w:rPr>
          <w:rStyle w:val="Emphasis"/>
          <w:rFonts w:cs="Calibri"/>
          <w:color w:val="000000" w:themeColor="text1"/>
        </w:rPr>
        <w:t>a</w:t>
      </w:r>
      <w:r w:rsidRPr="005138F7">
        <w:rPr>
          <w:rFonts w:cs="Calibri"/>
          <w:color w:val="000000" w:themeColor="text1"/>
          <w:sz w:val="16"/>
        </w:rPr>
        <w:t xml:space="preserve">ctive </w:t>
      </w:r>
      <w:r w:rsidRPr="005138F7">
        <w:rPr>
          <w:rStyle w:val="Emphasis"/>
          <w:rFonts w:cs="Calibri"/>
          <w:color w:val="000000" w:themeColor="text1"/>
        </w:rPr>
        <w:t>d</w:t>
      </w:r>
      <w:r w:rsidRPr="005138F7">
        <w:rPr>
          <w:rFonts w:cs="Calibri"/>
          <w:color w:val="000000" w:themeColor="text1"/>
          <w:sz w:val="16"/>
        </w:rPr>
        <w:t xml:space="preserve">ebris </w:t>
      </w:r>
      <w:r w:rsidRPr="005138F7">
        <w:rPr>
          <w:rStyle w:val="Emphasis"/>
          <w:rFonts w:cs="Calibri"/>
          <w:color w:val="000000" w:themeColor="text1"/>
        </w:rPr>
        <w:t>r</w:t>
      </w:r>
      <w:r w:rsidRPr="005138F7">
        <w:rPr>
          <w:rFonts w:cs="Calibri"/>
          <w:color w:val="000000" w:themeColor="text1"/>
          <w:sz w:val="16"/>
        </w:rPr>
        <w:t xml:space="preserve">emoval4. </w:t>
      </w:r>
      <w:r w:rsidRPr="005138F7">
        <w:rPr>
          <w:rStyle w:val="StyleUnderline"/>
          <w:rFonts w:cs="Calibri"/>
          <w:color w:val="000000" w:themeColor="text1"/>
        </w:rPr>
        <w:t xml:space="preserve">The </w:t>
      </w:r>
      <w:r w:rsidRPr="005138F7">
        <w:rPr>
          <w:rStyle w:val="StyleUnderline"/>
          <w:rFonts w:cs="Calibri"/>
          <w:color w:val="000000" w:themeColor="text1"/>
          <w:highlight w:val="green"/>
        </w:rPr>
        <w:t>addition of</w:t>
      </w:r>
      <w:r w:rsidRPr="005138F7">
        <w:rPr>
          <w:rStyle w:val="StyleUnderline"/>
          <w:rFonts w:cs="Calibri"/>
          <w:color w:val="000000" w:themeColor="text1"/>
        </w:rPr>
        <w:t xml:space="preserve"> satellite </w:t>
      </w:r>
      <w:r w:rsidRPr="005138F7">
        <w:rPr>
          <w:rStyle w:val="Emphasis"/>
          <w:rFonts w:cs="Calibri"/>
          <w:color w:val="000000" w:themeColor="text1"/>
          <w:highlight w:val="green"/>
        </w:rPr>
        <w:t>mega-constellations</w:t>
      </w:r>
      <w:r w:rsidRPr="005138F7">
        <w:rPr>
          <w:rStyle w:val="StyleUnderline"/>
          <w:rFonts w:cs="Calibri"/>
          <w:color w:val="000000" w:themeColor="text1"/>
        </w:rPr>
        <w:t xml:space="preserve"> and the general proliferation of low-cost satellites </w:t>
      </w:r>
      <w:r w:rsidRPr="005138F7">
        <w:rPr>
          <w:rStyle w:val="StyleUnderline"/>
          <w:rFonts w:cs="Calibri"/>
          <w:color w:val="000000" w:themeColor="text1"/>
          <w:highlight w:val="green"/>
        </w:rPr>
        <w:t xml:space="preserve">in LEO </w:t>
      </w:r>
      <w:r w:rsidRPr="005138F7">
        <w:rPr>
          <w:rStyle w:val="Emphasis"/>
          <w:rFonts w:cs="Calibri"/>
          <w:color w:val="000000" w:themeColor="text1"/>
          <w:highlight w:val="green"/>
        </w:rPr>
        <w:t>stresses the environment further</w:t>
      </w:r>
      <w:r w:rsidRPr="005138F7">
        <w:rPr>
          <w:rFonts w:cs="Calibri"/>
          <w:color w:val="000000" w:themeColor="text1"/>
          <w:sz w:val="16"/>
        </w:rPr>
        <w:t>5,6,7,8.</w:t>
      </w:r>
    </w:p>
    <w:p w14:paraId="108DB1D0"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Results</w:t>
      </w:r>
    </w:p>
    <w:p w14:paraId="26EB3B40"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The overall setting</w:t>
      </w:r>
    </w:p>
    <w:p w14:paraId="294CD30E"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03497A89"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Figure 1</w:t>
      </w:r>
    </w:p>
    <w:p w14:paraId="34EE80F5"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[Figure 1 omitted]</w:t>
      </w:r>
      <w:r w:rsidRPr="005138F7">
        <w:rPr>
          <w:rFonts w:cs="Calibri"/>
          <w:color w:val="000000" w:themeColor="text1"/>
          <w:sz w:val="8"/>
          <w:szCs w:val="8"/>
        </w:rPr>
        <w:tab/>
      </w:r>
    </w:p>
    <w:p w14:paraId="3CD610C5"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7B4E3745"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Full size image</w:t>
      </w:r>
    </w:p>
    <w:p w14:paraId="02AB4CE1"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0B0FC21"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Figure 2</w:t>
      </w:r>
    </w:p>
    <w:p w14:paraId="20C52DCC"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[Figure 2 omitted]</w:t>
      </w:r>
    </w:p>
    <w:p w14:paraId="477AB13C"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48EE3874"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Full size image</w:t>
      </w:r>
    </w:p>
    <w:p w14:paraId="75F8A0A4" w14:textId="77777777" w:rsidR="00745A4B" w:rsidRPr="005138F7" w:rsidRDefault="00745A4B" w:rsidP="00745A4B">
      <w:pPr>
        <w:rPr>
          <w:rFonts w:cs="Calibri"/>
          <w:color w:val="000000" w:themeColor="text1"/>
          <w:sz w:val="16"/>
        </w:rPr>
      </w:pPr>
      <w:r w:rsidRPr="005138F7">
        <w:rPr>
          <w:rFonts w:cs="Calibri"/>
          <w:color w:val="000000" w:themeColor="text1"/>
          <w:sz w:val="16"/>
        </w:rPr>
        <w:t xml:space="preserve">When completed, </w:t>
      </w:r>
      <w:r w:rsidRPr="005138F7">
        <w:rPr>
          <w:rStyle w:val="Emphasis"/>
          <w:rFonts w:cs="Calibri"/>
          <w:color w:val="000000" w:themeColor="text1"/>
          <w:highlight w:val="green"/>
        </w:rPr>
        <w:t>Starlink</w:t>
      </w:r>
      <w:r w:rsidRPr="005138F7">
        <w:rPr>
          <w:rStyle w:val="StyleUnderline"/>
          <w:rFonts w:cs="Calibri"/>
          <w:color w:val="000000" w:themeColor="text1"/>
        </w:rPr>
        <w:t xml:space="preserve"> will include about as many satellites as there are trackable debris pieces</w:t>
      </w:r>
      <w:r w:rsidRPr="005138F7">
        <w:rPr>
          <w:rFonts w:cs="Calibri"/>
          <w:color w:val="000000" w:themeColor="text1"/>
          <w:sz w:val="16"/>
        </w:rPr>
        <w:t xml:space="preserve"> today, </w:t>
      </w:r>
      <w:r w:rsidRPr="005138F7">
        <w:rPr>
          <w:rStyle w:val="StyleUnderline"/>
          <w:rFonts w:cs="Calibri"/>
          <w:color w:val="000000" w:themeColor="text1"/>
        </w:rPr>
        <w:t xml:space="preserve">while its </w:t>
      </w:r>
      <w:r w:rsidRPr="005138F7">
        <w:rPr>
          <w:rStyle w:val="Emphasis"/>
          <w:rFonts w:cs="Calibri"/>
          <w:color w:val="000000" w:themeColor="text1"/>
          <w:highlight w:val="green"/>
        </w:rPr>
        <w:t>total mass</w:t>
      </w:r>
      <w:r w:rsidRPr="005138F7">
        <w:rPr>
          <w:rStyle w:val="Emphasis"/>
          <w:rFonts w:cs="Calibri"/>
          <w:color w:val="000000" w:themeColor="text1"/>
        </w:rPr>
        <w:t xml:space="preserve"> </w:t>
      </w:r>
      <w:r w:rsidRPr="005138F7">
        <w:rPr>
          <w:rStyle w:val="Emphasis"/>
          <w:rFonts w:cs="Calibri"/>
          <w:color w:val="000000" w:themeColor="text1"/>
          <w:highlight w:val="green"/>
        </w:rPr>
        <w:t>will equal all</w:t>
      </w:r>
      <w:r w:rsidRPr="005138F7">
        <w:rPr>
          <w:rStyle w:val="Emphasis"/>
          <w:rFonts w:cs="Calibri"/>
          <w:color w:val="000000" w:themeColor="text1"/>
        </w:rPr>
        <w:t xml:space="preserve"> the </w:t>
      </w:r>
      <w:r w:rsidRPr="005138F7">
        <w:rPr>
          <w:rStyle w:val="Emphasis"/>
          <w:rFonts w:cs="Calibri"/>
          <w:color w:val="000000" w:themeColor="text1"/>
          <w:highlight w:val="green"/>
        </w:rPr>
        <w:t>mass currently in LEO</w:t>
      </w:r>
      <w:r w:rsidRPr="005138F7">
        <w:rPr>
          <w:rStyle w:val="StyleUnderline"/>
          <w:rFonts w:cs="Calibri"/>
          <w:color w:val="000000" w:themeColor="text1"/>
        </w:rPr>
        <w:t>—over 3000 tonnes</w:t>
      </w:r>
      <w:r w:rsidRPr="005138F7">
        <w:rPr>
          <w:rFonts w:cs="Calibri"/>
          <w:color w:val="000000" w:themeColor="text1"/>
          <w:sz w:val="16"/>
        </w:rPr>
        <w:t xml:space="preserve">. </w:t>
      </w:r>
      <w:r w:rsidRPr="005138F7">
        <w:rPr>
          <w:rStyle w:val="StyleUnderline"/>
          <w:rFonts w:cs="Calibri"/>
          <w:color w:val="000000" w:themeColor="text1"/>
        </w:rPr>
        <w:t>The satellites will be</w:t>
      </w:r>
      <w:r w:rsidRPr="005138F7">
        <w:rPr>
          <w:rFonts w:cs="Calibri"/>
          <w:color w:val="000000" w:themeColor="text1"/>
          <w:sz w:val="16"/>
        </w:rPr>
        <w:t xml:space="preserve"> placed </w:t>
      </w:r>
      <w:r w:rsidRPr="005138F7">
        <w:rPr>
          <w:rStyle w:val="StyleUnderline"/>
          <w:rFonts w:cs="Calibri"/>
          <w:color w:val="000000" w:themeColor="text1"/>
        </w:rPr>
        <w:t xml:space="preserve">in narrow orbital shells, </w:t>
      </w:r>
      <w:r w:rsidRPr="005138F7">
        <w:rPr>
          <w:rStyle w:val="StyleUnderline"/>
          <w:rFonts w:cs="Calibri"/>
          <w:color w:val="000000" w:themeColor="text1"/>
          <w:highlight w:val="green"/>
        </w:rPr>
        <w:t xml:space="preserve">creating </w:t>
      </w:r>
      <w:r w:rsidRPr="005138F7">
        <w:rPr>
          <w:rStyle w:val="Emphasis"/>
          <w:rFonts w:cs="Calibri"/>
          <w:color w:val="000000" w:themeColor="text1"/>
          <w:highlight w:val="green"/>
        </w:rPr>
        <w:t>unprecedented congestion</w:t>
      </w:r>
      <w:r w:rsidRPr="005138F7">
        <w:rPr>
          <w:rFonts w:cs="Calibri"/>
          <w:color w:val="000000" w:themeColor="text1"/>
          <w:sz w:val="16"/>
        </w:rPr>
        <w:t xml:space="preserve">, with 1258 already in orbit (as of 30 March 2021). </w:t>
      </w:r>
      <w:r w:rsidRPr="005138F7">
        <w:rPr>
          <w:rStyle w:val="Emphasis"/>
          <w:rFonts w:cs="Calibri"/>
          <w:color w:val="000000" w:themeColor="text1"/>
        </w:rPr>
        <w:t>OneWeb</w:t>
      </w:r>
      <w:r w:rsidRPr="005138F7">
        <w:rPr>
          <w:rFonts w:cs="Calibri"/>
          <w:color w:val="000000" w:themeColor="text1"/>
          <w:sz w:val="16"/>
        </w:rPr>
        <w:t xml:space="preserve"> </w:t>
      </w:r>
      <w:r w:rsidRPr="005138F7">
        <w:rPr>
          <w:rStyle w:val="StyleUnderline"/>
          <w:rFonts w:cs="Calibri"/>
          <w:color w:val="000000" w:themeColor="text1"/>
        </w:rPr>
        <w:t>has already placed an initial 146 satellites</w:t>
      </w:r>
      <w:r w:rsidRPr="005138F7">
        <w:rPr>
          <w:rFonts w:cs="Calibri"/>
          <w:color w:val="000000" w:themeColor="text1"/>
          <w:sz w:val="16"/>
        </w:rPr>
        <w:t xml:space="preserve">, </w:t>
      </w:r>
      <w:r w:rsidRPr="005138F7">
        <w:rPr>
          <w:rStyle w:val="StyleUnderline"/>
          <w:rFonts w:cs="Calibri"/>
          <w:color w:val="000000" w:themeColor="text1"/>
        </w:rPr>
        <w:t>and</w:t>
      </w:r>
      <w:r w:rsidRPr="005138F7">
        <w:rPr>
          <w:rFonts w:cs="Calibri"/>
          <w:color w:val="000000" w:themeColor="text1"/>
          <w:sz w:val="16"/>
        </w:rPr>
        <w:t xml:space="preserve"> </w:t>
      </w:r>
      <w:r w:rsidRPr="005138F7">
        <w:rPr>
          <w:rStyle w:val="Emphasis"/>
          <w:rFonts w:cs="Calibri"/>
          <w:color w:val="000000" w:themeColor="text1"/>
        </w:rPr>
        <w:t>Amazon,</w:t>
      </w:r>
      <w:r w:rsidRPr="005138F7">
        <w:rPr>
          <w:rFonts w:cs="Calibri"/>
          <w:color w:val="000000" w:themeColor="text1"/>
          <w:sz w:val="16"/>
        </w:rPr>
        <w:t xml:space="preserve"> </w:t>
      </w:r>
      <w:r w:rsidRPr="005138F7">
        <w:rPr>
          <w:rStyle w:val="Emphasis"/>
          <w:rFonts w:cs="Calibri"/>
          <w:color w:val="000000" w:themeColor="text1"/>
        </w:rPr>
        <w:t>Telesat,</w:t>
      </w:r>
      <w:r w:rsidRPr="005138F7">
        <w:rPr>
          <w:rFonts w:cs="Calibri"/>
          <w:color w:val="000000" w:themeColor="text1"/>
          <w:sz w:val="16"/>
        </w:rPr>
        <w:t xml:space="preserve"> </w:t>
      </w:r>
      <w:r w:rsidRPr="005138F7">
        <w:rPr>
          <w:rStyle w:val="Emphasis"/>
          <w:rFonts w:cs="Calibri"/>
          <w:color w:val="000000" w:themeColor="text1"/>
        </w:rPr>
        <w:t>GW</w:t>
      </w:r>
      <w:r w:rsidRPr="005138F7">
        <w:rPr>
          <w:rFonts w:cs="Calibri"/>
          <w:color w:val="000000" w:themeColor="text1"/>
          <w:sz w:val="16"/>
        </w:rPr>
        <w:t xml:space="preserve"> </w:t>
      </w:r>
      <w:r w:rsidRPr="005138F7">
        <w:rPr>
          <w:rStyle w:val="StyleUnderline"/>
          <w:rFonts w:cs="Calibri"/>
          <w:color w:val="000000" w:themeColor="text1"/>
        </w:rPr>
        <w:t xml:space="preserve">and </w:t>
      </w:r>
      <w:r w:rsidRPr="005138F7">
        <w:rPr>
          <w:rStyle w:val="Emphasis"/>
          <w:rFonts w:cs="Calibri"/>
          <w:color w:val="000000" w:themeColor="text1"/>
          <w:highlight w:val="green"/>
        </w:rPr>
        <w:t>other companies</w:t>
      </w:r>
      <w:r w:rsidRPr="005138F7">
        <w:rPr>
          <w:rStyle w:val="Emphasis"/>
          <w:rFonts w:cs="Calibri"/>
          <w:color w:val="000000" w:themeColor="text1"/>
        </w:rPr>
        <w:t>,</w:t>
      </w:r>
      <w:r w:rsidRPr="005138F7">
        <w:rPr>
          <w:rFonts w:cs="Calibri"/>
          <w:color w:val="000000" w:themeColor="text1"/>
          <w:sz w:val="16"/>
        </w:rPr>
        <w:t xml:space="preserve"> operating under different national regulatory regimes, </w:t>
      </w:r>
      <w:r w:rsidRPr="005138F7">
        <w:rPr>
          <w:rStyle w:val="StyleUnderline"/>
          <w:rFonts w:cs="Calibri"/>
          <w:color w:val="000000" w:themeColor="text1"/>
          <w:highlight w:val="green"/>
        </w:rPr>
        <w:t>are soon</w:t>
      </w:r>
      <w:r w:rsidRPr="005138F7">
        <w:rPr>
          <w:rFonts w:cs="Calibri"/>
          <w:color w:val="000000" w:themeColor="text1"/>
          <w:sz w:val="16"/>
        </w:rPr>
        <w:t xml:space="preserve"> likely </w:t>
      </w:r>
      <w:r w:rsidRPr="005138F7">
        <w:rPr>
          <w:rStyle w:val="StyleUnderline"/>
          <w:rFonts w:cs="Calibri"/>
          <w:color w:val="000000" w:themeColor="text1"/>
          <w:highlight w:val="green"/>
        </w:rPr>
        <w:t>to follow</w:t>
      </w:r>
      <w:r w:rsidRPr="005138F7">
        <w:rPr>
          <w:rFonts w:cs="Calibri"/>
          <w:color w:val="000000" w:themeColor="text1"/>
          <w:sz w:val="16"/>
        </w:rPr>
        <w:t>.</w:t>
      </w:r>
    </w:p>
    <w:p w14:paraId="5E379FFF" w14:textId="77777777" w:rsidR="00745A4B" w:rsidRPr="005138F7" w:rsidRDefault="00745A4B" w:rsidP="00745A4B">
      <w:pPr>
        <w:rPr>
          <w:rStyle w:val="Emphasis"/>
          <w:rFonts w:cs="Calibri"/>
          <w:color w:val="000000" w:themeColor="text1"/>
        </w:rPr>
      </w:pPr>
      <w:r w:rsidRPr="005138F7">
        <w:rPr>
          <w:rStyle w:val="Emphasis"/>
          <w:rFonts w:cs="Calibri"/>
          <w:color w:val="000000" w:themeColor="text1"/>
        </w:rPr>
        <w:t>Enhanced collision risk</w:t>
      </w:r>
    </w:p>
    <w:p w14:paraId="1701F38C" w14:textId="77777777" w:rsidR="00745A4B" w:rsidRPr="005138F7" w:rsidRDefault="00745A4B" w:rsidP="00745A4B">
      <w:pPr>
        <w:rPr>
          <w:rFonts w:cs="Calibri"/>
          <w:color w:val="000000" w:themeColor="text1"/>
          <w:sz w:val="16"/>
        </w:rPr>
      </w:pPr>
      <w:r w:rsidRPr="005138F7">
        <w:rPr>
          <w:rStyle w:val="StyleUnderline"/>
          <w:rFonts w:cs="Calibri"/>
          <w:color w:val="000000" w:themeColor="text1"/>
          <w:highlight w:val="green"/>
        </w:rPr>
        <w:t>Mega-constellations are</w:t>
      </w:r>
      <w:r w:rsidRPr="005138F7">
        <w:rPr>
          <w:rStyle w:val="StyleUnderline"/>
          <w:rFonts w:cs="Calibri"/>
          <w:color w:val="000000" w:themeColor="text1"/>
        </w:rPr>
        <w:t xml:space="preserve"> composed of </w:t>
      </w:r>
      <w:r w:rsidRPr="005138F7">
        <w:rPr>
          <w:rStyle w:val="Emphasis"/>
          <w:rFonts w:cs="Calibri"/>
          <w:color w:val="000000" w:themeColor="text1"/>
          <w:highlight w:val="green"/>
        </w:rPr>
        <w:t>mass-produced</w:t>
      </w:r>
      <w:r w:rsidRPr="005138F7">
        <w:rPr>
          <w:rStyle w:val="Emphasis"/>
          <w:rFonts w:cs="Calibri"/>
          <w:color w:val="000000" w:themeColor="text1"/>
        </w:rPr>
        <w:t xml:space="preserve"> satellites</w:t>
      </w:r>
      <w:r w:rsidRPr="005138F7">
        <w:rPr>
          <w:rStyle w:val="StyleUnderline"/>
          <w:rFonts w:cs="Calibri"/>
          <w:color w:val="000000" w:themeColor="text1"/>
        </w:rPr>
        <w:t xml:space="preserve"> </w:t>
      </w:r>
      <w:r w:rsidRPr="005138F7">
        <w:rPr>
          <w:rStyle w:val="StyleUnderline"/>
          <w:rFonts w:cs="Calibri"/>
          <w:color w:val="000000" w:themeColor="text1"/>
          <w:highlight w:val="green"/>
        </w:rPr>
        <w:t xml:space="preserve">with </w:t>
      </w:r>
      <w:r w:rsidRPr="005138F7">
        <w:rPr>
          <w:rStyle w:val="Emphasis"/>
          <w:rFonts w:cs="Calibri"/>
          <w:color w:val="000000" w:themeColor="text1"/>
          <w:highlight w:val="green"/>
        </w:rPr>
        <w:t>few backup systems</w:t>
      </w:r>
      <w:r w:rsidRPr="005138F7">
        <w:rPr>
          <w:rFonts w:cs="Calibri"/>
          <w:color w:val="000000" w:themeColor="text1"/>
          <w:sz w:val="16"/>
        </w:rPr>
        <w:t xml:space="preserve">. </w:t>
      </w:r>
      <w:r w:rsidRPr="005138F7">
        <w:rPr>
          <w:rStyle w:val="StyleUnderline"/>
          <w:rFonts w:cs="Calibri"/>
          <w:color w:val="000000" w:themeColor="text1"/>
          <w:highlight w:val="green"/>
        </w:rPr>
        <w:t>This</w:t>
      </w:r>
      <w:r w:rsidRPr="005138F7">
        <w:rPr>
          <w:rFonts w:cs="Calibri"/>
          <w:color w:val="000000" w:themeColor="text1"/>
          <w:sz w:val="16"/>
        </w:rPr>
        <w:t xml:space="preserve"> consumer electronic model </w:t>
      </w:r>
      <w:r w:rsidRPr="005138F7">
        <w:rPr>
          <w:rStyle w:val="StyleUnderline"/>
          <w:rFonts w:cs="Calibri"/>
          <w:color w:val="000000" w:themeColor="text1"/>
          <w:highlight w:val="green"/>
        </w:rPr>
        <w:t>allows for</w:t>
      </w:r>
      <w:r w:rsidRPr="005138F7">
        <w:rPr>
          <w:rStyle w:val="StyleUnderline"/>
          <w:rFonts w:cs="Calibri"/>
          <w:color w:val="000000" w:themeColor="text1"/>
        </w:rPr>
        <w:t xml:space="preserve"> short upgrade cycles and rapid expansions of capabilities, but also </w:t>
      </w:r>
      <w:r w:rsidRPr="005138F7">
        <w:rPr>
          <w:rStyle w:val="Emphasis"/>
          <w:rFonts w:cs="Calibri"/>
          <w:color w:val="000000" w:themeColor="text1"/>
          <w:highlight w:val="green"/>
        </w:rPr>
        <w:t>considerable discarded equipment</w:t>
      </w:r>
      <w:r w:rsidRPr="005138F7">
        <w:rPr>
          <w:rFonts w:cs="Calibri"/>
          <w:color w:val="000000" w:themeColor="text1"/>
          <w:sz w:val="16"/>
        </w:rPr>
        <w:t xml:space="preserve">. SpaceX will actively de-orbit its satellites at the end of their 5–6-year operational lives. However, this process takes 6 months, so roughly </w:t>
      </w:r>
      <w:r w:rsidRPr="005138F7">
        <w:rPr>
          <w:rStyle w:val="StyleUnderline"/>
          <w:rFonts w:cs="Calibri"/>
          <w:color w:val="000000" w:themeColor="text1"/>
        </w:rPr>
        <w:t>10% will be de-orbiting at any time</w:t>
      </w:r>
      <w:r w:rsidRPr="005138F7">
        <w:rPr>
          <w:rFonts w:cs="Calibri"/>
          <w:color w:val="000000" w:themeColor="text1"/>
          <w:sz w:val="16"/>
        </w:rPr>
        <w:t xml:space="preserve">. </w:t>
      </w:r>
      <w:r w:rsidRPr="005138F7">
        <w:rPr>
          <w:rStyle w:val="StyleUnderline"/>
          <w:rFonts w:cs="Calibri"/>
          <w:color w:val="000000" w:themeColor="text1"/>
        </w:rPr>
        <w:t>If other companies do likewise, thousands</w:t>
      </w:r>
      <w:r w:rsidRPr="005138F7">
        <w:rPr>
          <w:rFonts w:cs="Calibri"/>
          <w:color w:val="000000" w:themeColor="text1"/>
          <w:sz w:val="16"/>
        </w:rPr>
        <w:t xml:space="preserve"> of </w:t>
      </w:r>
      <w:r w:rsidRPr="005138F7">
        <w:rPr>
          <w:rStyle w:val="Emphasis"/>
          <w:rFonts w:cs="Calibri"/>
          <w:color w:val="000000" w:themeColor="text1"/>
        </w:rPr>
        <w:t>de-orbiting satellites</w:t>
      </w:r>
      <w:r w:rsidRPr="005138F7">
        <w:rPr>
          <w:rFonts w:cs="Calibri"/>
          <w:color w:val="000000" w:themeColor="text1"/>
          <w:sz w:val="16"/>
        </w:rPr>
        <w:t xml:space="preserve"> </w:t>
      </w:r>
      <w:r w:rsidRPr="005138F7">
        <w:rPr>
          <w:rStyle w:val="StyleUnderline"/>
          <w:rFonts w:cs="Calibri"/>
          <w:color w:val="000000" w:themeColor="text1"/>
        </w:rPr>
        <w:t xml:space="preserve">will be slowly passing through the same congested space, </w:t>
      </w:r>
      <w:r w:rsidRPr="005138F7">
        <w:rPr>
          <w:rStyle w:val="StyleUnderline"/>
          <w:rFonts w:cs="Calibri"/>
          <w:color w:val="000000" w:themeColor="text1"/>
          <w:highlight w:val="green"/>
        </w:rPr>
        <w:t>posing collision risks</w:t>
      </w:r>
      <w:r w:rsidRPr="005138F7">
        <w:rPr>
          <w:rFonts w:cs="Calibri"/>
          <w:color w:val="000000" w:themeColor="text1"/>
          <w:sz w:val="16"/>
        </w:rPr>
        <w:t xml:space="preserve">. </w:t>
      </w:r>
      <w:r w:rsidRPr="005138F7">
        <w:rPr>
          <w:rStyle w:val="StyleUnderline"/>
          <w:rFonts w:cs="Calibri"/>
          <w:color w:val="000000" w:themeColor="text1"/>
        </w:rPr>
        <w:t>Failures will increase these numbers, although the long-term failure rate is difficult to project</w:t>
      </w:r>
      <w:r w:rsidRPr="005138F7">
        <w:rPr>
          <w:rFonts w:cs="Calibri"/>
          <w:color w:val="000000" w:themeColor="text1"/>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40E909A4"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Figure 3</w:t>
      </w:r>
    </w:p>
    <w:p w14:paraId="4723B2DE"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[Figure 3 omitted]</w:t>
      </w:r>
    </w:p>
    <w:p w14:paraId="3F91C3C4"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56101D3A" w14:textId="77777777" w:rsidR="00745A4B" w:rsidRPr="005138F7" w:rsidRDefault="00745A4B" w:rsidP="00745A4B">
      <w:pPr>
        <w:rPr>
          <w:rFonts w:cs="Calibri"/>
          <w:color w:val="000000" w:themeColor="text1"/>
          <w:sz w:val="8"/>
          <w:szCs w:val="8"/>
        </w:rPr>
      </w:pPr>
      <w:r w:rsidRPr="005138F7">
        <w:rPr>
          <w:rFonts w:cs="Calibri"/>
          <w:color w:val="000000" w:themeColor="text1"/>
          <w:sz w:val="8"/>
          <w:szCs w:val="8"/>
        </w:rPr>
        <w:t>Full size image</w:t>
      </w:r>
    </w:p>
    <w:p w14:paraId="433E30E8" w14:textId="77777777" w:rsidR="00745A4B" w:rsidRPr="005138F7" w:rsidRDefault="00745A4B" w:rsidP="00745A4B">
      <w:pPr>
        <w:rPr>
          <w:rFonts w:cs="Calibri"/>
          <w:color w:val="000000" w:themeColor="text1"/>
          <w:sz w:val="16"/>
        </w:rPr>
      </w:pPr>
      <w:r w:rsidRPr="005138F7">
        <w:rPr>
          <w:rFonts w:cs="Calibri"/>
          <w:color w:val="000000" w:themeColor="text1"/>
          <w:sz w:val="16"/>
        </w:rPr>
        <w:t xml:space="preserve">Deorbiting satellites will be tracked and operational satellites can manoeuvre to avoid close conjunctions. However, this depends on ongoing </w:t>
      </w:r>
      <w:r w:rsidRPr="005138F7">
        <w:rPr>
          <w:rStyle w:val="StyleUnderline"/>
          <w:rFonts w:cs="Calibri"/>
          <w:color w:val="000000" w:themeColor="text1"/>
        </w:rPr>
        <w:t>communication and cooperation between operators</w:t>
      </w:r>
      <w:r w:rsidRPr="005138F7">
        <w:rPr>
          <w:rFonts w:cs="Calibri"/>
          <w:color w:val="000000" w:themeColor="text1"/>
          <w:sz w:val="16"/>
        </w:rPr>
        <w:t xml:space="preserve">, which at present </w:t>
      </w:r>
      <w:r w:rsidRPr="005138F7">
        <w:rPr>
          <w:rStyle w:val="StyleUnderline"/>
          <w:rFonts w:cs="Calibri"/>
          <w:color w:val="000000" w:themeColor="text1"/>
        </w:rPr>
        <w:t>is ad hoc and voluntary</w:t>
      </w:r>
      <w:r w:rsidRPr="005138F7">
        <w:rPr>
          <w:rFonts w:cs="Calibri"/>
          <w:color w:val="000000" w:themeColor="text1"/>
          <w:sz w:val="16"/>
        </w:rPr>
        <w:t xml:space="preserve">. A recent letter12 to the FCC from SpaceX suggests that some </w:t>
      </w:r>
      <w:r w:rsidRPr="005138F7">
        <w:rPr>
          <w:rStyle w:val="Emphasis"/>
          <w:rFonts w:cs="Calibri"/>
          <w:color w:val="000000" w:themeColor="text1"/>
        </w:rPr>
        <w:t>companies might be less-than-fully transparent</w:t>
      </w:r>
      <w:r w:rsidRPr="005138F7">
        <w:rPr>
          <w:rStyle w:val="StyleUnderline"/>
          <w:rFonts w:cs="Calibri"/>
          <w:color w:val="000000" w:themeColor="text1"/>
        </w:rPr>
        <w:t xml:space="preserve"> about events</w:t>
      </w:r>
      <w:r w:rsidRPr="005138F7">
        <w:rPr>
          <w:rFonts w:cs="Calibri"/>
          <w:color w:val="000000" w:themeColor="text1"/>
          <w:sz w:val="16"/>
        </w:rPr>
        <w:t xml:space="preserve">13 </w:t>
      </w:r>
      <w:r w:rsidRPr="005138F7">
        <w:rPr>
          <w:rStyle w:val="StyleUnderline"/>
          <w:rFonts w:cs="Calibri"/>
          <w:color w:val="000000" w:themeColor="text1"/>
        </w:rPr>
        <w:t>in LEO</w:t>
      </w:r>
      <w:r w:rsidRPr="005138F7">
        <w:rPr>
          <w:rFonts w:cs="Calibri"/>
          <w:color w:val="000000" w:themeColor="text1"/>
          <w:sz w:val="16"/>
        </w:rPr>
        <w:t>.</w:t>
      </w:r>
    </w:p>
    <w:p w14:paraId="43E71144" w14:textId="77777777" w:rsidR="00745A4B" w:rsidRPr="005138F7" w:rsidRDefault="00745A4B" w:rsidP="00745A4B">
      <w:pPr>
        <w:rPr>
          <w:rFonts w:cs="Calibri"/>
          <w:color w:val="000000" w:themeColor="text1"/>
          <w:sz w:val="16"/>
        </w:rPr>
      </w:pPr>
      <w:r w:rsidRPr="005138F7">
        <w:rPr>
          <w:rFonts w:cs="Calibri"/>
          <w:color w:val="000000" w:themeColor="text1"/>
          <w:sz w:val="16"/>
        </w:rPr>
        <w:lastRenderedPageBreak/>
        <w:t xml:space="preserve">Despite the congestion and traffic management challenges, FCC filings by </w:t>
      </w:r>
      <w:r w:rsidRPr="005138F7">
        <w:rPr>
          <w:rStyle w:val="Emphasis"/>
          <w:rFonts w:cs="Calibri"/>
          <w:color w:val="000000" w:themeColor="text1"/>
        </w:rPr>
        <w:t>SpaceX</w:t>
      </w:r>
      <w:r w:rsidRPr="005138F7">
        <w:rPr>
          <w:rFonts w:cs="Calibr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5138F7">
        <w:rPr>
          <w:rStyle w:val="Emphasis"/>
          <w:rFonts w:cs="Calibri"/>
          <w:color w:val="000000" w:themeColor="text1"/>
        </w:rPr>
        <w:t>filings do not account for untracked debris</w:t>
      </w:r>
      <w:r w:rsidRPr="005138F7">
        <w:rPr>
          <w:rFonts w:cs="Calibri"/>
          <w:color w:val="000000" w:themeColor="text1"/>
          <w:sz w:val="16"/>
        </w:rPr>
        <w:t xml:space="preserve">6, including untracked debris decaying through the shells used by Starlink. Using simple estimates (see “Methods”), the </w:t>
      </w:r>
      <w:r w:rsidRPr="005138F7">
        <w:rPr>
          <w:rStyle w:val="StyleUnderline"/>
          <w:rFonts w:cs="Calibri"/>
          <w:color w:val="000000" w:themeColor="text1"/>
        </w:rPr>
        <w:t>probability that a single piece of untracked debris will hit any satellite in the Starlink 550 km shell is about 0.003 after one year</w:t>
      </w:r>
      <w:r w:rsidRPr="005138F7">
        <w:rPr>
          <w:rFonts w:cs="Calibri"/>
          <w:color w:val="000000" w:themeColor="text1"/>
          <w:sz w:val="16"/>
        </w:rPr>
        <w:t xml:space="preserve">. Thus, </w:t>
      </w:r>
      <w:r w:rsidRPr="005138F7">
        <w:rPr>
          <w:rStyle w:val="StyleUnderline"/>
          <w:rFonts w:cs="Calibri"/>
          <w:color w:val="000000" w:themeColor="text1"/>
        </w:rPr>
        <w:t xml:space="preserve">if at any time there are 230 pieces of </w:t>
      </w:r>
      <w:r w:rsidRPr="005138F7">
        <w:rPr>
          <w:rStyle w:val="Emphasis"/>
          <w:rFonts w:cs="Calibri"/>
          <w:color w:val="000000" w:themeColor="text1"/>
        </w:rPr>
        <w:t>untracked debris</w:t>
      </w:r>
      <w:r w:rsidRPr="005138F7">
        <w:rPr>
          <w:rStyle w:val="StyleUnderline"/>
          <w:rFonts w:cs="Calibri"/>
          <w:color w:val="000000" w:themeColor="text1"/>
        </w:rPr>
        <w:t xml:space="preserve"> decaying through the 550 km orbital shell, there is a </w:t>
      </w:r>
      <w:r w:rsidRPr="005138F7">
        <w:rPr>
          <w:rStyle w:val="Emphasis"/>
          <w:rFonts w:cs="Calibri"/>
          <w:color w:val="000000" w:themeColor="text1"/>
        </w:rPr>
        <w:t>50% chance</w:t>
      </w:r>
      <w:r w:rsidRPr="005138F7">
        <w:rPr>
          <w:rStyle w:val="StyleUnderline"/>
          <w:rFonts w:cs="Calibri"/>
          <w:color w:val="000000" w:themeColor="text1"/>
        </w:rPr>
        <w:t xml:space="preserve"> that there will be one or more collisions between satellites in the shell and the debris</w:t>
      </w:r>
      <w:r w:rsidRPr="005138F7">
        <w:rPr>
          <w:rFonts w:cs="Calibri"/>
          <w:color w:val="000000" w:themeColor="text1"/>
          <w:sz w:val="16"/>
        </w:rPr>
        <w:t xml:space="preserve">. As discussed further in “Methods”, </w:t>
      </w:r>
      <w:r w:rsidRPr="005138F7">
        <w:rPr>
          <w:rStyle w:val="StyleUnderline"/>
          <w:rFonts w:cs="Calibri"/>
          <w:color w:val="000000" w:themeColor="text1"/>
        </w:rPr>
        <w:t>such a situation is plausible</w:t>
      </w:r>
      <w:r w:rsidRPr="005138F7">
        <w:rPr>
          <w:rFonts w:cs="Calibri"/>
          <w:color w:val="000000" w:themeColor="text1"/>
          <w:sz w:val="16"/>
        </w:rPr>
        <w:t xml:space="preserve">. </w:t>
      </w:r>
      <w:r w:rsidRPr="005138F7">
        <w:rPr>
          <w:rStyle w:val="StyleUnderline"/>
          <w:rFonts w:cs="Calibri"/>
          <w:color w:val="000000" w:themeColor="text1"/>
        </w:rPr>
        <w:t>Depending on</w:t>
      </w:r>
      <w:r w:rsidRPr="005138F7">
        <w:rPr>
          <w:rFonts w:cs="Calibri"/>
          <w:color w:val="000000" w:themeColor="text1"/>
          <w:sz w:val="16"/>
        </w:rPr>
        <w:t xml:space="preserve"> the </w:t>
      </w:r>
      <w:r w:rsidRPr="005138F7">
        <w:rPr>
          <w:rStyle w:val="StyleUnderline"/>
          <w:rFonts w:cs="Calibri"/>
          <w:color w:val="000000" w:themeColor="text1"/>
        </w:rPr>
        <w:t>balance between the de-orbit and the collision rates</w:t>
      </w:r>
      <w:r w:rsidRPr="005138F7">
        <w:rPr>
          <w:rFonts w:cs="Calibri"/>
          <w:color w:val="000000" w:themeColor="text1"/>
          <w:sz w:val="16"/>
        </w:rPr>
        <w:t xml:space="preserve">, </w:t>
      </w:r>
      <w:r w:rsidRPr="005138F7">
        <w:rPr>
          <w:rStyle w:val="StyleUnderline"/>
          <w:rFonts w:cs="Calibri"/>
          <w:color w:val="000000" w:themeColor="text1"/>
        </w:rPr>
        <w:t xml:space="preserve">if </w:t>
      </w:r>
      <w:r w:rsidRPr="005138F7">
        <w:rPr>
          <w:rStyle w:val="Emphasis"/>
          <w:rFonts w:cs="Calibri"/>
          <w:color w:val="000000" w:themeColor="text1"/>
        </w:rPr>
        <w:t>subsequent fragmentation</w:t>
      </w:r>
      <w:r w:rsidRPr="005138F7">
        <w:rPr>
          <w:rStyle w:val="StyleUnderline"/>
          <w:rFonts w:cs="Calibri"/>
          <w:color w:val="000000" w:themeColor="text1"/>
        </w:rPr>
        <w:t xml:space="preserve"> events lead to </w:t>
      </w:r>
      <w:r w:rsidRPr="005138F7">
        <w:rPr>
          <w:rStyle w:val="Emphasis"/>
          <w:rFonts w:cs="Calibri"/>
          <w:color w:val="000000" w:themeColor="text1"/>
        </w:rPr>
        <w:t>similar amounts of debris within that orbital shell</w:t>
      </w:r>
      <w:r w:rsidRPr="005138F7">
        <w:rPr>
          <w:rFonts w:cs="Calibri"/>
          <w:color w:val="000000" w:themeColor="text1"/>
          <w:sz w:val="16"/>
        </w:rPr>
        <w:t xml:space="preserve">, </w:t>
      </w:r>
      <w:r w:rsidRPr="005138F7">
        <w:rPr>
          <w:rStyle w:val="Emphasis"/>
          <w:rFonts w:cs="Calibri"/>
          <w:color w:val="000000" w:themeColor="text1"/>
        </w:rPr>
        <w:t xml:space="preserve">a </w:t>
      </w:r>
      <w:r w:rsidRPr="005138F7">
        <w:rPr>
          <w:rStyle w:val="Emphasis"/>
          <w:rFonts w:cs="Calibri"/>
          <w:color w:val="000000" w:themeColor="text1"/>
          <w:highlight w:val="green"/>
        </w:rPr>
        <w:t>runaway cascade</w:t>
      </w:r>
      <w:r w:rsidRPr="005138F7">
        <w:rPr>
          <w:rStyle w:val="Emphasis"/>
          <w:rFonts w:cs="Calibri"/>
          <w:color w:val="000000" w:themeColor="text1"/>
        </w:rPr>
        <w:t xml:space="preserve"> of collisions </w:t>
      </w:r>
      <w:r w:rsidRPr="005138F7">
        <w:rPr>
          <w:rStyle w:val="Emphasis"/>
          <w:rFonts w:cs="Calibri"/>
          <w:color w:val="000000" w:themeColor="text1"/>
          <w:highlight w:val="green"/>
        </w:rPr>
        <w:t>could occur</w:t>
      </w:r>
      <w:r w:rsidRPr="005138F7">
        <w:rPr>
          <w:rFonts w:cs="Calibri"/>
          <w:color w:val="000000" w:themeColor="text1"/>
          <w:sz w:val="16"/>
        </w:rPr>
        <w:t>.</w:t>
      </w:r>
    </w:p>
    <w:p w14:paraId="128E4781" w14:textId="77777777" w:rsidR="00745A4B" w:rsidRPr="005138F7" w:rsidRDefault="00745A4B" w:rsidP="00745A4B">
      <w:pPr>
        <w:rPr>
          <w:rFonts w:cs="Calibri"/>
          <w:color w:val="000000" w:themeColor="text1"/>
          <w:sz w:val="16"/>
        </w:rPr>
      </w:pPr>
      <w:r w:rsidRPr="005138F7">
        <w:rPr>
          <w:rStyle w:val="StyleUnderline"/>
          <w:rFonts w:cs="Calibri"/>
          <w:color w:val="000000" w:themeColor="text1"/>
        </w:rPr>
        <w:t>Fragmentation events are not confined to</w:t>
      </w:r>
      <w:r w:rsidRPr="005138F7">
        <w:rPr>
          <w:rFonts w:cs="Calibri"/>
          <w:color w:val="000000" w:themeColor="text1"/>
          <w:sz w:val="16"/>
        </w:rPr>
        <w:t xml:space="preserve"> their </w:t>
      </w:r>
      <w:r w:rsidRPr="005138F7">
        <w:rPr>
          <w:rStyle w:val="StyleUnderline"/>
          <w:rFonts w:cs="Calibri"/>
          <w:color w:val="000000" w:themeColor="text1"/>
        </w:rPr>
        <w:t>local orbits</w:t>
      </w:r>
      <w:r w:rsidRPr="005138F7">
        <w:rPr>
          <w:rFonts w:cs="Calibri"/>
          <w:color w:val="000000" w:themeColor="text1"/>
          <w:sz w:val="16"/>
        </w:rPr>
        <w:t xml:space="preserve">, either. The </w:t>
      </w:r>
      <w:r w:rsidRPr="005138F7">
        <w:rPr>
          <w:rStyle w:val="StyleUnderline"/>
          <w:rFonts w:cs="Calibri"/>
          <w:color w:val="000000" w:themeColor="text1"/>
        </w:rPr>
        <w:t>India</w:t>
      </w:r>
      <w:r w:rsidRPr="005138F7">
        <w:rPr>
          <w:rFonts w:cs="Calibri"/>
          <w:color w:val="000000" w:themeColor="text1"/>
          <w:sz w:val="16"/>
        </w:rPr>
        <w:t xml:space="preserve"> 2019 </w:t>
      </w:r>
      <w:r w:rsidRPr="005138F7">
        <w:rPr>
          <w:rStyle w:val="StyleUnderline"/>
          <w:rFonts w:cs="Calibri"/>
          <w:color w:val="000000" w:themeColor="text1"/>
        </w:rPr>
        <w:t>ASAT test</w:t>
      </w:r>
      <w:r w:rsidRPr="005138F7">
        <w:rPr>
          <w:rFonts w:cs="Calibri"/>
          <w:color w:val="000000" w:themeColor="text1"/>
          <w:sz w:val="16"/>
        </w:rPr>
        <w:t xml:space="preserve"> was conducted at an altitude below 300 km in an effort to minimize long-lived debris. Nevertheless, </w:t>
      </w:r>
      <w:r w:rsidRPr="005138F7">
        <w:rPr>
          <w:rStyle w:val="StyleUnderline"/>
          <w:rFonts w:cs="Calibri"/>
          <w:color w:val="000000" w:themeColor="text1"/>
        </w:rPr>
        <w:t>debris was placed on orbits with apogees in excess of 1000 km</w:t>
      </w:r>
      <w:r w:rsidRPr="005138F7">
        <w:rPr>
          <w:rFonts w:cs="Calibri"/>
          <w:color w:val="000000" w:themeColor="text1"/>
          <w:sz w:val="16"/>
        </w:rPr>
        <w:t xml:space="preserve">. As of 30 March 2021, </w:t>
      </w:r>
      <w:r w:rsidRPr="005138F7">
        <w:rPr>
          <w:rStyle w:val="StyleUnderline"/>
          <w:rFonts w:cs="Calibri"/>
          <w:color w:val="000000" w:themeColor="text1"/>
        </w:rPr>
        <w:t>three tracked debris</w:t>
      </w:r>
      <w:r w:rsidRPr="005138F7">
        <w:rPr>
          <w:rFonts w:cs="Calibri"/>
          <w:color w:val="000000" w:themeColor="text1"/>
          <w:sz w:val="16"/>
        </w:rPr>
        <w:t xml:space="preserve"> pieces </w:t>
      </w:r>
      <w:r w:rsidRPr="005138F7">
        <w:rPr>
          <w:rStyle w:val="StyleUnderline"/>
          <w:rFonts w:cs="Calibri"/>
          <w:color w:val="000000" w:themeColor="text1"/>
        </w:rPr>
        <w:t>remain</w:t>
      </w:r>
      <w:r w:rsidRPr="005138F7">
        <w:rPr>
          <w:rFonts w:cs="Calibri"/>
          <w:color w:val="000000" w:themeColor="text1"/>
          <w:sz w:val="16"/>
        </w:rPr>
        <w:t xml:space="preserve"> in orbit14. Such </w:t>
      </w:r>
      <w:r w:rsidRPr="005138F7">
        <w:rPr>
          <w:rStyle w:val="StyleUnderline"/>
          <w:rFonts w:cs="Calibri"/>
          <w:color w:val="000000" w:themeColor="text1"/>
        </w:rPr>
        <w:t>long-lived debris has high eccentricities, and</w:t>
      </w:r>
      <w:r w:rsidRPr="005138F7">
        <w:rPr>
          <w:rFonts w:cs="Calibri"/>
          <w:color w:val="000000" w:themeColor="text1"/>
          <w:sz w:val="16"/>
        </w:rPr>
        <w:t xml:space="preserve"> thus </w:t>
      </w:r>
      <w:r w:rsidRPr="005138F7">
        <w:rPr>
          <w:rStyle w:val="StyleUnderline"/>
          <w:rFonts w:cs="Calibri"/>
          <w:color w:val="000000" w:themeColor="text1"/>
        </w:rPr>
        <w:t>can cross multiple orbital shells twice per orbit</w:t>
      </w:r>
      <w:r w:rsidRPr="005138F7">
        <w:rPr>
          <w:rFonts w:cs="Calibri"/>
          <w:color w:val="000000" w:themeColor="text1"/>
          <w:sz w:val="16"/>
        </w:rPr>
        <w:t xml:space="preserve">. </w:t>
      </w:r>
      <w:r w:rsidRPr="005138F7">
        <w:rPr>
          <w:rStyle w:val="Emphasis"/>
          <w:rFonts w:cs="Calibri"/>
          <w:color w:val="000000" w:themeColor="text1"/>
        </w:rPr>
        <w:t xml:space="preserve">A </w:t>
      </w:r>
      <w:r w:rsidRPr="005138F7">
        <w:rPr>
          <w:rStyle w:val="Emphasis"/>
          <w:rFonts w:cs="Calibri"/>
          <w:color w:val="000000" w:themeColor="text1"/>
          <w:highlight w:val="green"/>
        </w:rPr>
        <w:t>major fragmentation</w:t>
      </w:r>
      <w:r w:rsidRPr="005138F7">
        <w:rPr>
          <w:rStyle w:val="Emphasis"/>
          <w:rFonts w:cs="Calibri"/>
          <w:color w:val="000000" w:themeColor="text1"/>
        </w:rPr>
        <w:t xml:space="preserve"> event from a single satellite </w:t>
      </w:r>
      <w:r w:rsidRPr="005138F7">
        <w:rPr>
          <w:rStyle w:val="Emphasis"/>
          <w:rFonts w:cs="Calibri"/>
          <w:color w:val="000000" w:themeColor="text1"/>
          <w:highlight w:val="green"/>
        </w:rPr>
        <w:t>could affect all operators in LEO</w:t>
      </w:r>
      <w:r w:rsidRPr="005138F7">
        <w:rPr>
          <w:rFonts w:cs="Calibri"/>
          <w:color w:val="000000" w:themeColor="text1"/>
          <w:sz w:val="16"/>
        </w:rPr>
        <w:t>.</w:t>
      </w:r>
    </w:p>
    <w:p w14:paraId="7759E59E" w14:textId="77777777" w:rsidR="00745A4B" w:rsidRPr="005138F7" w:rsidRDefault="00745A4B" w:rsidP="00745A4B">
      <w:pPr>
        <w:rPr>
          <w:rFonts w:cs="Calibri"/>
          <w:color w:val="000000" w:themeColor="text1"/>
          <w:sz w:val="16"/>
          <w:szCs w:val="16"/>
        </w:rPr>
      </w:pPr>
      <w:r w:rsidRPr="005138F7">
        <w:rPr>
          <w:rFonts w:cs="Calibr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w:t>
      </w:r>
      <w:proofErr w:type="gramStart"/>
      <w:r w:rsidRPr="005138F7">
        <w:rPr>
          <w:rFonts w:cs="Calibri"/>
          <w:color w:val="000000" w:themeColor="text1"/>
          <w:sz w:val="16"/>
          <w:szCs w:val="16"/>
        </w:rPr>
        <w:t>i.e.</w:t>
      </w:r>
      <w:proofErr w:type="gramEnd"/>
      <w:r w:rsidRPr="005138F7">
        <w:rPr>
          <w:rFonts w:cs="Calibr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4ECAE2B9" w14:textId="77777777" w:rsidR="00745A4B" w:rsidRPr="005138F7" w:rsidRDefault="00745A4B" w:rsidP="00745A4B">
      <w:pPr>
        <w:rPr>
          <w:rFonts w:cs="Calibri"/>
          <w:color w:val="000000" w:themeColor="text1"/>
          <w:sz w:val="16"/>
          <w:szCs w:val="16"/>
        </w:rPr>
      </w:pPr>
      <w:r w:rsidRPr="005138F7">
        <w:rPr>
          <w:rFonts w:cs="Calibr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868A4A7" w14:textId="77777777" w:rsidR="00745A4B" w:rsidRPr="005138F7" w:rsidRDefault="00745A4B" w:rsidP="00745A4B">
      <w:pPr>
        <w:rPr>
          <w:color w:val="000000" w:themeColor="text1"/>
        </w:rPr>
      </w:pPr>
    </w:p>
    <w:p w14:paraId="41818584" w14:textId="77777777" w:rsidR="00745A4B" w:rsidRPr="005138F7" w:rsidRDefault="00745A4B" w:rsidP="00745A4B">
      <w:pPr>
        <w:pStyle w:val="Heading4"/>
        <w:rPr>
          <w:color w:val="000000" w:themeColor="text1"/>
        </w:rPr>
      </w:pPr>
      <w:r w:rsidRPr="005138F7">
        <w:rPr>
          <w:color w:val="000000" w:themeColor="text1"/>
        </w:rPr>
        <w:t>Commercial rocket launches produce space clutter—increased debris could reach a tipping point</w:t>
      </w:r>
    </w:p>
    <w:p w14:paraId="20EBF38B" w14:textId="77777777" w:rsidR="00745A4B" w:rsidRPr="005138F7" w:rsidRDefault="00745A4B" w:rsidP="00745A4B">
      <w:pPr>
        <w:rPr>
          <w:color w:val="000000" w:themeColor="text1"/>
        </w:rPr>
      </w:pPr>
      <w:r w:rsidRPr="005138F7">
        <w:rPr>
          <w:rStyle w:val="Style13ptBold"/>
          <w:color w:val="000000" w:themeColor="text1"/>
        </w:rPr>
        <w:t xml:space="preserve">Thompson 20 </w:t>
      </w:r>
      <w:r w:rsidRPr="005138F7">
        <w:rPr>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3" w:history="1">
        <w:r w:rsidRPr="005138F7">
          <w:rPr>
            <w:rStyle w:val="Hyperlink"/>
            <w:color w:val="000000" w:themeColor="text1"/>
          </w:rPr>
          <w:t>https://newrepublic.com/article/160303/monetizing-final-frontier</w:t>
        </w:r>
      </w:hyperlink>
      <w:r w:rsidRPr="005138F7">
        <w:rPr>
          <w:color w:val="000000" w:themeColor="text1"/>
        </w:rPr>
        <w:t>] TDI</w:t>
      </w:r>
    </w:p>
    <w:p w14:paraId="16EAE621" w14:textId="77777777" w:rsidR="00745A4B" w:rsidRPr="005138F7" w:rsidRDefault="00745A4B" w:rsidP="00745A4B">
      <w:pPr>
        <w:rPr>
          <w:color w:val="000000" w:themeColor="text1"/>
          <w:sz w:val="12"/>
        </w:rPr>
      </w:pPr>
      <w:r w:rsidRPr="005138F7">
        <w:rPr>
          <w:rStyle w:val="StyleUnderline"/>
          <w:color w:val="000000" w:themeColor="text1"/>
        </w:rPr>
        <w:t>“Physics tells us that two things can’t occupy the same space at the same time or else bad things happen,”</w:t>
      </w:r>
      <w:r w:rsidRPr="005138F7">
        <w:rPr>
          <w:color w:val="000000" w:themeColor="text1"/>
          <w:sz w:val="12"/>
        </w:rPr>
        <w:t xml:space="preserve"> Jah said dryly. Indeed, </w:t>
      </w:r>
      <w:r w:rsidRPr="005138F7">
        <w:rPr>
          <w:rStyle w:val="StyleUnderline"/>
          <w:color w:val="000000" w:themeColor="text1"/>
        </w:rPr>
        <w:t xml:space="preserve">there’s already been one collision that produced sprawling orbital pollution. </w:t>
      </w:r>
      <w:r w:rsidRPr="005138F7">
        <w:rPr>
          <w:color w:val="000000" w:themeColor="text1"/>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5138F7">
        <w:rPr>
          <w:rStyle w:val="StyleUnderline"/>
          <w:color w:val="000000" w:themeColor="text1"/>
        </w:rPr>
        <w:t>One particularly grim vision of the future that haunts astronomers is the “Kessler syndrome,” proposed by the astrophysicist Donald Kessler in 1978. Kessler hypothesized that space clutter could reach a tipping point: One really bad collision could produce so much junk that it would trigger a chain reaction of collisions. This disaster scenario would leave hundreds of satellites eventually destroyed, and create a ring of debris that would make launching any new satellites impossible</w:t>
      </w:r>
      <w:r w:rsidRPr="005138F7">
        <w:rPr>
          <w:rStyle w:val="StyleUnderline"/>
          <w:color w:val="000000" w:themeColor="text1"/>
          <w:highlight w:val="yellow"/>
        </w:rPr>
        <w:t>,</w:t>
      </w:r>
      <w:r w:rsidRPr="005138F7">
        <w:rPr>
          <w:rStyle w:val="StyleUnderline"/>
          <w:color w:val="000000" w:themeColor="text1"/>
        </w:rPr>
        <w:t xml:space="preserve"> forever.</w:t>
      </w:r>
      <w:r w:rsidRPr="005138F7">
        <w:rPr>
          <w:color w:val="000000" w:themeColor="text1"/>
          <w:sz w:val="12"/>
        </w:rPr>
        <w:t xml:space="preserve"> </w:t>
      </w:r>
      <w:r w:rsidRPr="005138F7">
        <w:rPr>
          <w:rStyle w:val="StyleUnderline"/>
          <w:color w:val="000000" w:themeColor="text1"/>
        </w:rPr>
        <w:t>“Near space is finite—it’s a finite resource</w:t>
      </w:r>
      <w:r w:rsidRPr="005138F7">
        <w:rPr>
          <w:color w:val="000000" w:themeColor="text1"/>
          <w:sz w:val="12"/>
        </w:rPr>
        <w:t xml:space="preserve">,” Jah said. “So now you have this growing trash problem that isn’t being remediated.... And </w:t>
      </w:r>
      <w:r w:rsidRPr="005138F7">
        <w:rPr>
          <w:rStyle w:val="StyleUnderline"/>
          <w:color w:val="000000" w:themeColor="text1"/>
        </w:rPr>
        <w:t xml:space="preserve">if we exceed the capacity of the </w:t>
      </w:r>
      <w:r w:rsidRPr="005138F7">
        <w:rPr>
          <w:rStyle w:val="StyleUnderline"/>
          <w:color w:val="000000" w:themeColor="text1"/>
        </w:rPr>
        <w:lastRenderedPageBreak/>
        <w:t>environment to carry all this traffic safely, then it becomes unusable</w:t>
      </w:r>
      <w:r w:rsidRPr="005138F7">
        <w:rPr>
          <w:color w:val="000000" w:themeColor="text1"/>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5138F7">
        <w:rPr>
          <w:rStyle w:val="StyleUnderline"/>
          <w:color w:val="000000" w:themeColor="text1"/>
        </w:rPr>
        <w:t>The available room in the sky is limited, but the plans for growth are exponential. SpaceX isn’t the only New Space firm looking to toss up satellites. Satellite and rocket start-ups are now lining up en masse, atop new waves of investment</w:t>
      </w:r>
      <w:r w:rsidRPr="005138F7">
        <w:rPr>
          <w:color w:val="000000" w:themeColor="text1"/>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w:t>
      </w:r>
      <w:proofErr w:type="gramStart"/>
      <w:r w:rsidRPr="005138F7">
        <w:rPr>
          <w:color w:val="000000" w:themeColor="text1"/>
          <w:sz w:val="12"/>
        </w:rPr>
        <w:t>so</w:t>
      </w:r>
      <w:proofErr w:type="gramEnd"/>
      <w:r w:rsidRPr="005138F7">
        <w:rPr>
          <w:color w:val="000000" w:themeColor="text1"/>
          <w:sz w:val="12"/>
        </w:rPr>
        <w:t xml:space="preserve"> the ESA decided to fire its thrusters and get clear. This high-stakes negotiation was conducted via email. What’s more, </w:t>
      </w:r>
      <w:r w:rsidRPr="005138F7">
        <w:rPr>
          <w:rStyle w:val="StyleUnderline"/>
          <w:color w:val="000000" w:themeColor="text1"/>
        </w:rPr>
        <w:t>space debris is extremely hard to source</w:t>
      </w:r>
      <w:r w:rsidRPr="005138F7">
        <w:rPr>
          <w:color w:val="000000" w:themeColor="text1"/>
          <w:sz w:val="12"/>
        </w:rPr>
        <w:t xml:space="preserve">. If a British satellite slams into yours, you can probably figure out who hit you. But </w:t>
      </w:r>
      <w:r w:rsidRPr="005138F7">
        <w:rPr>
          <w:rStyle w:val="StyleUnderline"/>
          <w:color w:val="000000" w:themeColor="text1"/>
        </w:rPr>
        <w:t>if your satellite is wrecked by a random piece of junk, nobody has any clue where that debris came from</w:t>
      </w:r>
      <w:r w:rsidRPr="005138F7">
        <w:rPr>
          <w:color w:val="000000" w:themeColor="text1"/>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5138F7">
        <w:rPr>
          <w:rStyle w:val="StyleUnderline"/>
          <w:color w:val="000000" w:themeColor="text1"/>
          <w:highlight w:val="cyan"/>
        </w:rPr>
        <w:t>damage is asymmetric</w:t>
      </w:r>
      <w:r w:rsidRPr="005138F7">
        <w:rPr>
          <w:rStyle w:val="StyleUnderline"/>
          <w:color w:val="000000" w:themeColor="text1"/>
        </w:rPr>
        <w:t xml:space="preserve">: A company with a small $60,000 satellite could smash into a wildly expensive one paid for by U.S. taxpayers. </w:t>
      </w:r>
      <w:r w:rsidRPr="005138F7">
        <w:rPr>
          <w:color w:val="000000" w:themeColor="text1"/>
          <w:sz w:val="12"/>
        </w:rPr>
        <w:t>“</w:t>
      </w:r>
      <w:r w:rsidRPr="005138F7">
        <w:rPr>
          <w:rStyle w:val="StyleUnderline"/>
          <w:color w:val="000000" w:themeColor="text1"/>
        </w:rPr>
        <w:t>A National Reconnaissance Office satellite is at least a billion dollars, if not more, so they have a lot more to lose if something hits a satellite</w:t>
      </w:r>
      <w:r w:rsidRPr="005138F7">
        <w:rPr>
          <w:color w:val="000000" w:themeColor="text1"/>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5138F7">
        <w:rPr>
          <w:rStyle w:val="StyleUnderline"/>
          <w:color w:val="000000" w:themeColor="text1"/>
        </w:rPr>
        <w:t xml:space="preserve">even the </w:t>
      </w:r>
      <w:r w:rsidRPr="005138F7">
        <w:rPr>
          <w:rStyle w:val="StyleUnderline"/>
          <w:color w:val="000000" w:themeColor="text1"/>
          <w:highlight w:val="cyan"/>
        </w:rPr>
        <w:t>administrator of NASA</w:t>
      </w:r>
      <w:r w:rsidRPr="005138F7">
        <w:rPr>
          <w:rStyle w:val="StyleUnderline"/>
          <w:color w:val="000000" w:themeColor="text1"/>
        </w:rPr>
        <w:t xml:space="preserve"> is deeply </w:t>
      </w:r>
      <w:r w:rsidRPr="005138F7">
        <w:rPr>
          <w:rStyle w:val="StyleUnderline"/>
          <w:color w:val="000000" w:themeColor="text1"/>
          <w:highlight w:val="cyan"/>
        </w:rPr>
        <w:t>worried</w:t>
      </w:r>
      <w:r w:rsidRPr="005138F7">
        <w:rPr>
          <w:rStyle w:val="StyleUnderline"/>
          <w:color w:val="000000" w:themeColor="text1"/>
        </w:rPr>
        <w:t xml:space="preserve"> </w:t>
      </w:r>
      <w:r w:rsidRPr="005138F7">
        <w:rPr>
          <w:rStyle w:val="StyleUnderline"/>
          <w:color w:val="000000" w:themeColor="text1"/>
          <w:highlight w:val="cyan"/>
        </w:rPr>
        <w:t>about</w:t>
      </w:r>
      <w:r w:rsidRPr="005138F7">
        <w:rPr>
          <w:rStyle w:val="StyleUnderline"/>
          <w:color w:val="000000" w:themeColor="text1"/>
        </w:rPr>
        <w:t xml:space="preserve"> the chaos and destruction likely to be sown by </w:t>
      </w:r>
      <w:r w:rsidRPr="005138F7">
        <w:rPr>
          <w:rStyle w:val="StyleUnderline"/>
          <w:color w:val="000000" w:themeColor="text1"/>
          <w:highlight w:val="cyan"/>
        </w:rPr>
        <w:t>commercial activity</w:t>
      </w:r>
      <w:r w:rsidRPr="005138F7">
        <w:rPr>
          <w:rStyle w:val="StyleUnderline"/>
          <w:color w:val="000000" w:themeColor="text1"/>
        </w:rPr>
        <w:t xml:space="preserve"> in near-Earth orbit.</w:t>
      </w:r>
      <w:r w:rsidRPr="005138F7">
        <w:rPr>
          <w:color w:val="000000" w:themeColor="text1"/>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03116C02" w14:textId="77777777" w:rsidR="00745A4B" w:rsidRPr="005138F7" w:rsidRDefault="00745A4B" w:rsidP="00745A4B">
      <w:pPr>
        <w:pStyle w:val="Heading4"/>
        <w:rPr>
          <w:rFonts w:cs="Calibri"/>
          <w:color w:val="000000" w:themeColor="text1"/>
        </w:rPr>
      </w:pPr>
      <w:r w:rsidRPr="005138F7">
        <w:rPr>
          <w:rFonts w:cs="Calibri"/>
          <w:color w:val="000000" w:themeColor="text1"/>
        </w:rPr>
        <w:t xml:space="preserve">The modern food system relies on </w:t>
      </w:r>
      <w:r w:rsidRPr="005138F7">
        <w:rPr>
          <w:rFonts w:cs="Calibri"/>
          <w:color w:val="000000" w:themeColor="text1"/>
          <w:u w:val="single"/>
        </w:rPr>
        <w:t>satellites</w:t>
      </w:r>
      <w:r w:rsidRPr="005138F7">
        <w:rPr>
          <w:rFonts w:cs="Calibri"/>
          <w:color w:val="000000" w:themeColor="text1"/>
        </w:rPr>
        <w:t xml:space="preserve">. Collapse triggers </w:t>
      </w:r>
      <w:r w:rsidRPr="005138F7">
        <w:rPr>
          <w:rFonts w:cs="Calibri"/>
          <w:color w:val="000000" w:themeColor="text1"/>
          <w:u w:val="single"/>
        </w:rPr>
        <w:t>global shocks</w:t>
      </w:r>
      <w:r w:rsidRPr="005138F7">
        <w:rPr>
          <w:rFonts w:cs="Calibri"/>
          <w:color w:val="000000" w:themeColor="text1"/>
        </w:rPr>
        <w:t xml:space="preserve"> to supply.</w:t>
      </w:r>
    </w:p>
    <w:p w14:paraId="4E692F9D" w14:textId="77777777" w:rsidR="00745A4B" w:rsidRPr="005138F7" w:rsidRDefault="00745A4B" w:rsidP="00745A4B">
      <w:pPr>
        <w:rPr>
          <w:rFonts w:cs="Calibri"/>
          <w:color w:val="000000" w:themeColor="text1"/>
        </w:rPr>
      </w:pPr>
      <w:r w:rsidRPr="005138F7">
        <w:rPr>
          <w:rStyle w:val="Style13ptBold"/>
          <w:rFonts w:cs="Calibri"/>
          <w:color w:val="000000" w:themeColor="text1"/>
        </w:rPr>
        <w:t>Tompkins 19</w:t>
      </w:r>
      <w:r w:rsidRPr="005138F7">
        <w:rPr>
          <w:rFonts w:cs="Calibri"/>
          <w:color w:val="000000" w:themeColor="text1"/>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14" w:history="1">
        <w:r w:rsidRPr="005138F7">
          <w:rPr>
            <w:rStyle w:val="Hyperlink"/>
            <w:rFonts w:cs="Calibri"/>
            <w:color w:val="000000" w:themeColor="text1"/>
          </w:rPr>
          <w:t>https://www.inmarsat.com/blog/enabling-the-connected-farm-the-importance-of-satellite-communications/</w:t>
        </w:r>
      </w:hyperlink>
      <w:r w:rsidRPr="005138F7">
        <w:rPr>
          <w:rFonts w:cs="Calibri"/>
          <w:color w:val="000000" w:themeColor="text1"/>
        </w:rPr>
        <w:t>] brett</w:t>
      </w:r>
    </w:p>
    <w:p w14:paraId="34547E4B" w14:textId="77777777" w:rsidR="00745A4B" w:rsidRPr="005138F7" w:rsidRDefault="00745A4B" w:rsidP="00745A4B">
      <w:pPr>
        <w:rPr>
          <w:rFonts w:cs="Calibri"/>
          <w:color w:val="000000" w:themeColor="text1"/>
          <w:sz w:val="12"/>
        </w:rPr>
      </w:pPr>
      <w:r w:rsidRPr="005138F7">
        <w:rPr>
          <w:rStyle w:val="StyleUnderline"/>
          <w:rFonts w:cs="Calibri"/>
          <w:color w:val="000000" w:themeColor="text1"/>
        </w:rPr>
        <w:t>The Agri-Tech Revolution, Agriculture 4.0, the smart and connected farm</w:t>
      </w:r>
      <w:r w:rsidRPr="005138F7">
        <w:rPr>
          <w:rFonts w:cs="Calibri"/>
          <w:color w:val="000000" w:themeColor="text1"/>
          <w:sz w:val="12"/>
        </w:rPr>
        <w:t xml:space="preserve">. </w:t>
      </w:r>
      <w:r w:rsidRPr="005138F7">
        <w:rPr>
          <w:rStyle w:val="StyleUnderline"/>
          <w:rFonts w:cs="Calibri"/>
          <w:color w:val="000000" w:themeColor="text1"/>
        </w:rPr>
        <w:t>There is no shortage of buzzwords hinting at a digitalised future, or solutions being touted as game-changing for the global agricultural industry.</w:t>
      </w:r>
      <w:r w:rsidRPr="005138F7">
        <w:rPr>
          <w:rFonts w:cs="Calibri"/>
          <w:color w:val="000000" w:themeColor="text1"/>
          <w:sz w:val="12"/>
        </w:rPr>
        <w:t xml:space="preserve"> </w:t>
      </w:r>
      <w:r w:rsidRPr="005138F7">
        <w:rPr>
          <w:rStyle w:val="StyleUnderline"/>
          <w:rFonts w:cs="Calibri"/>
          <w:color w:val="000000" w:themeColor="text1"/>
        </w:rPr>
        <w:t xml:space="preserve">Commonly claimed benefits include </w:t>
      </w:r>
      <w:r w:rsidRPr="005138F7">
        <w:rPr>
          <w:rStyle w:val="Emphasis"/>
          <w:rFonts w:cs="Calibri"/>
          <w:color w:val="000000" w:themeColor="text1"/>
          <w:highlight w:val="green"/>
        </w:rPr>
        <w:t>increasing crop yields</w:t>
      </w:r>
      <w:r w:rsidRPr="005138F7">
        <w:rPr>
          <w:rFonts w:cs="Calibri"/>
          <w:color w:val="000000" w:themeColor="text1"/>
          <w:sz w:val="12"/>
        </w:rPr>
        <w:t xml:space="preserve">, </w:t>
      </w:r>
      <w:r w:rsidRPr="005138F7">
        <w:rPr>
          <w:rStyle w:val="StyleUnderline"/>
          <w:rFonts w:cs="Calibri"/>
          <w:color w:val="000000" w:themeColor="text1"/>
          <w:highlight w:val="green"/>
        </w:rPr>
        <w:t>and</w:t>
      </w:r>
      <w:r w:rsidRPr="005138F7">
        <w:rPr>
          <w:rFonts w:cs="Calibri"/>
          <w:color w:val="000000" w:themeColor="text1"/>
          <w:sz w:val="12"/>
        </w:rPr>
        <w:t xml:space="preserve"> </w:t>
      </w:r>
      <w:r w:rsidRPr="005138F7">
        <w:rPr>
          <w:rStyle w:val="Emphasis"/>
          <w:rFonts w:cs="Calibri"/>
          <w:color w:val="000000" w:themeColor="text1"/>
          <w:highlight w:val="green"/>
        </w:rPr>
        <w:t>a reduction in input costs and the reliance on manual labour</w:t>
      </w:r>
      <w:r w:rsidRPr="005138F7">
        <w:rPr>
          <w:rStyle w:val="Emphasis"/>
          <w:rFonts w:cs="Calibri"/>
          <w:color w:val="000000" w:themeColor="text1"/>
        </w:rPr>
        <w:t xml:space="preserve">. </w:t>
      </w:r>
      <w:r w:rsidRPr="005138F7">
        <w:rPr>
          <w:rStyle w:val="StyleUnderline"/>
          <w:rFonts w:cs="Calibri"/>
          <w:color w:val="000000" w:themeColor="text1"/>
        </w:rPr>
        <w:t xml:space="preserve">Many of these solutions </w:t>
      </w:r>
      <w:r w:rsidRPr="005138F7">
        <w:rPr>
          <w:rStyle w:val="StyleUnderline"/>
          <w:rFonts w:cs="Calibri"/>
          <w:color w:val="000000" w:themeColor="text1"/>
          <w:highlight w:val="green"/>
        </w:rPr>
        <w:t xml:space="preserve">rely on </w:t>
      </w:r>
      <w:r w:rsidRPr="005138F7">
        <w:rPr>
          <w:rStyle w:val="StyleUnderline"/>
          <w:rFonts w:cs="Calibri"/>
          <w:color w:val="000000" w:themeColor="text1"/>
        </w:rPr>
        <w:t xml:space="preserve">reliable internet </w:t>
      </w:r>
      <w:r w:rsidRPr="005138F7">
        <w:rPr>
          <w:rStyle w:val="StyleUnderline"/>
          <w:rFonts w:cs="Calibri"/>
          <w:color w:val="000000" w:themeColor="text1"/>
          <w:highlight w:val="green"/>
        </w:rPr>
        <w:t xml:space="preserve">connectivity </w:t>
      </w:r>
      <w:r w:rsidRPr="005138F7">
        <w:rPr>
          <w:rStyle w:val="StyleUnderline"/>
          <w:rFonts w:cs="Calibri"/>
          <w:color w:val="000000" w:themeColor="text1"/>
        </w:rPr>
        <w:t xml:space="preserve">in the field </w:t>
      </w:r>
      <w:r w:rsidRPr="005138F7">
        <w:rPr>
          <w:rStyle w:val="StyleUnderline"/>
          <w:rFonts w:cs="Calibri"/>
          <w:color w:val="000000" w:themeColor="text1"/>
          <w:highlight w:val="green"/>
        </w:rPr>
        <w:t xml:space="preserve">to push data </w:t>
      </w:r>
      <w:r w:rsidRPr="005138F7">
        <w:rPr>
          <w:rStyle w:val="StyleUnderline"/>
          <w:rFonts w:cs="Calibr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138F7">
        <w:rPr>
          <w:rStyle w:val="Emphasis"/>
          <w:rFonts w:cs="Calibri"/>
          <w:color w:val="000000" w:themeColor="text1"/>
        </w:rPr>
        <w:t xml:space="preserve"> This is where satellite communications can help</w:t>
      </w:r>
      <w:r w:rsidRPr="005138F7">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5138F7">
        <w:rPr>
          <w:rStyle w:val="StyleUnderline"/>
          <w:rFonts w:cs="Calibri"/>
          <w:color w:val="000000" w:themeColor="text1"/>
        </w:rPr>
        <w:t>Earth Observation</w:t>
      </w:r>
      <w:r w:rsidRPr="005138F7">
        <w:rPr>
          <w:rFonts w:cs="Calibri"/>
          <w:color w:val="000000" w:themeColor="text1"/>
          <w:sz w:val="12"/>
        </w:rPr>
        <w:t xml:space="preserve">) </w:t>
      </w:r>
      <w:r w:rsidRPr="005138F7">
        <w:rPr>
          <w:rStyle w:val="StyleUnderline"/>
          <w:rFonts w:cs="Calibri"/>
          <w:color w:val="000000" w:themeColor="text1"/>
        </w:rPr>
        <w:t>to help automate processes such as crop scouting</w:t>
      </w:r>
      <w:r w:rsidRPr="005138F7">
        <w:rPr>
          <w:rFonts w:cs="Calibri"/>
          <w:color w:val="000000" w:themeColor="text1"/>
          <w:sz w:val="12"/>
        </w:rPr>
        <w:t xml:space="preserve">. </w:t>
      </w:r>
      <w:r w:rsidRPr="005138F7">
        <w:rPr>
          <w:rStyle w:val="StyleUnderline"/>
          <w:rFonts w:cs="Calibri"/>
          <w:color w:val="000000" w:themeColor="text1"/>
        </w:rPr>
        <w:t>But there is another breed of satellites that don’t produce images but do provide fast and reliable internet and voice communications across the world in areas that cellular and fibre connectivity cannot reach</w:t>
      </w:r>
      <w:r w:rsidRPr="005138F7">
        <w:rPr>
          <w:rFonts w:cs="Calibri"/>
          <w:color w:val="000000" w:themeColor="text1"/>
          <w:sz w:val="12"/>
        </w:rPr>
        <w:t xml:space="preserve">. </w:t>
      </w:r>
      <w:r w:rsidRPr="005138F7">
        <w:rPr>
          <w:rStyle w:val="StyleUnderline"/>
          <w:rFonts w:cs="Calibri"/>
          <w:color w:val="000000" w:themeColor="text1"/>
        </w:rPr>
        <w:t xml:space="preserve">Ubiquitous connectivity from </w:t>
      </w:r>
      <w:r w:rsidRPr="005138F7">
        <w:rPr>
          <w:rStyle w:val="StyleUnderline"/>
          <w:rFonts w:cs="Calibri"/>
          <w:color w:val="000000" w:themeColor="text1"/>
          <w:highlight w:val="green"/>
        </w:rPr>
        <w:t>satellites open</w:t>
      </w:r>
      <w:r w:rsidRPr="005138F7">
        <w:rPr>
          <w:rStyle w:val="StyleUnderline"/>
          <w:rFonts w:cs="Calibri"/>
          <w:color w:val="000000" w:themeColor="text1"/>
        </w:rPr>
        <w:t xml:space="preserve">s </w:t>
      </w:r>
      <w:r w:rsidRPr="005138F7">
        <w:rPr>
          <w:rStyle w:val="StyleUnderline"/>
          <w:rFonts w:cs="Calibri"/>
          <w:color w:val="000000" w:themeColor="text1"/>
          <w:highlight w:val="green"/>
        </w:rPr>
        <w:t xml:space="preserve">up </w:t>
      </w:r>
      <w:r w:rsidRPr="005138F7">
        <w:rPr>
          <w:rStyle w:val="StyleUnderline"/>
          <w:rFonts w:cs="Calibri"/>
          <w:color w:val="000000" w:themeColor="text1"/>
        </w:rPr>
        <w:t xml:space="preserve">huge </w:t>
      </w:r>
      <w:r w:rsidRPr="005138F7">
        <w:rPr>
          <w:rStyle w:val="StyleUnderline"/>
          <w:rFonts w:cs="Calibri"/>
          <w:color w:val="000000" w:themeColor="text1"/>
          <w:highlight w:val="green"/>
        </w:rPr>
        <w:t xml:space="preserve">possibilities for farmers in remote areas to take advantage of </w:t>
      </w:r>
      <w:r w:rsidRPr="005138F7">
        <w:rPr>
          <w:rStyle w:val="StyleUnderline"/>
          <w:rFonts w:cs="Calibri"/>
          <w:color w:val="000000" w:themeColor="text1"/>
        </w:rPr>
        <w:t xml:space="preserve">the </w:t>
      </w:r>
      <w:r w:rsidRPr="005138F7">
        <w:rPr>
          <w:rStyle w:val="StyleUnderline"/>
          <w:rFonts w:cs="Calibri"/>
          <w:color w:val="000000" w:themeColor="text1"/>
          <w:highlight w:val="green"/>
        </w:rPr>
        <w:t xml:space="preserve">Agri-Tech </w:t>
      </w:r>
      <w:r w:rsidRPr="005138F7">
        <w:rPr>
          <w:rStyle w:val="StyleUnderline"/>
          <w:rFonts w:cs="Calibri"/>
          <w:color w:val="000000" w:themeColor="text1"/>
        </w:rPr>
        <w:t>Revolution</w:t>
      </w:r>
      <w:r w:rsidRPr="005138F7">
        <w:rPr>
          <w:rFonts w:cs="Calibri"/>
          <w:color w:val="000000" w:themeColor="text1"/>
          <w:sz w:val="12"/>
        </w:rPr>
        <w:t xml:space="preserve">. </w:t>
      </w:r>
      <w:r w:rsidRPr="005138F7">
        <w:rPr>
          <w:rStyle w:val="StyleUnderline"/>
          <w:rFonts w:cs="Calibri"/>
          <w:color w:val="000000" w:themeColor="text1"/>
        </w:rPr>
        <w:t xml:space="preserve">In some cases, this is as </w:t>
      </w:r>
      <w:r w:rsidRPr="005138F7">
        <w:rPr>
          <w:rStyle w:val="StyleUnderline"/>
          <w:rFonts w:cs="Calibri"/>
          <w:color w:val="000000" w:themeColor="text1"/>
        </w:rPr>
        <w:lastRenderedPageBreak/>
        <w:t>simple as connecting frontline worker teams in large plantations to operations centres to prioritise workload and create efficiencies</w:t>
      </w:r>
      <w:r w:rsidRPr="005138F7">
        <w:rPr>
          <w:rFonts w:cs="Calibri"/>
          <w:color w:val="000000" w:themeColor="text1"/>
          <w:sz w:val="12"/>
        </w:rPr>
        <w:t xml:space="preserve">. Taking it one step further, </w:t>
      </w:r>
      <w:r w:rsidRPr="005138F7">
        <w:rPr>
          <w:rStyle w:val="StyleUnderline"/>
          <w:rFonts w:cs="Calibri"/>
          <w:color w:val="000000" w:themeColor="text1"/>
          <w:highlight w:val="green"/>
        </w:rPr>
        <w:t xml:space="preserve">satellite </w:t>
      </w:r>
      <w:r w:rsidRPr="005138F7">
        <w:rPr>
          <w:rStyle w:val="StyleUnderline"/>
          <w:rFonts w:cs="Calibri"/>
          <w:color w:val="000000" w:themeColor="text1"/>
        </w:rPr>
        <w:t xml:space="preserve">communications can be a </w:t>
      </w:r>
      <w:r w:rsidRPr="005138F7">
        <w:rPr>
          <w:rStyle w:val="StyleUnderline"/>
          <w:rFonts w:cs="Calibri"/>
          <w:color w:val="000000" w:themeColor="text1"/>
          <w:highlight w:val="green"/>
        </w:rPr>
        <w:t xml:space="preserve">bridge </w:t>
      </w:r>
      <w:r w:rsidRPr="005138F7">
        <w:rPr>
          <w:rStyle w:val="StyleUnderline"/>
          <w:rFonts w:cs="Calibri"/>
          <w:color w:val="000000" w:themeColor="text1"/>
        </w:rPr>
        <w:t xml:space="preserve">to enable </w:t>
      </w:r>
      <w:r w:rsidRPr="005138F7">
        <w:rPr>
          <w:rStyle w:val="StyleUnderline"/>
          <w:rFonts w:cs="Calibri"/>
          <w:color w:val="000000" w:themeColor="text1"/>
          <w:highlight w:val="green"/>
        </w:rPr>
        <w:t xml:space="preserve">farmers to connect data </w:t>
      </w:r>
      <w:r w:rsidRPr="005138F7">
        <w:rPr>
          <w:rStyle w:val="StyleUnderline"/>
          <w:rFonts w:cs="Calibri"/>
          <w:color w:val="000000" w:themeColor="text1"/>
        </w:rPr>
        <w:t xml:space="preserve">producing devices </w:t>
      </w:r>
      <w:r w:rsidRPr="005138F7">
        <w:rPr>
          <w:rStyle w:val="StyleUnderline"/>
          <w:rFonts w:cs="Calibri"/>
          <w:color w:val="000000" w:themeColor="text1"/>
          <w:highlight w:val="green"/>
        </w:rPr>
        <w:t>in the field</w:t>
      </w:r>
      <w:r w:rsidRPr="005138F7">
        <w:rPr>
          <w:rFonts w:cs="Calibri"/>
          <w:color w:val="000000" w:themeColor="text1"/>
          <w:sz w:val="12"/>
        </w:rPr>
        <w:t xml:space="preserve"> (</w:t>
      </w:r>
      <w:r w:rsidRPr="005138F7">
        <w:rPr>
          <w:rStyle w:val="Emphasis"/>
          <w:rFonts w:cs="Calibri"/>
          <w:color w:val="000000" w:themeColor="text1"/>
          <w:highlight w:val="green"/>
        </w:rPr>
        <w:t xml:space="preserve">such as weather </w:t>
      </w:r>
      <w:r w:rsidRPr="005138F7">
        <w:rPr>
          <w:rStyle w:val="Emphasis"/>
          <w:rFonts w:cs="Calibri"/>
          <w:color w:val="000000" w:themeColor="text1"/>
        </w:rPr>
        <w:t>stations</w:t>
      </w:r>
      <w:r w:rsidRPr="005138F7">
        <w:rPr>
          <w:rStyle w:val="Emphasis"/>
          <w:rFonts w:cs="Calibri"/>
          <w:color w:val="000000" w:themeColor="text1"/>
          <w:highlight w:val="green"/>
        </w:rPr>
        <w:t>, sensors, data from farm machinery) to business applications</w:t>
      </w:r>
      <w:r w:rsidRPr="005138F7">
        <w:rPr>
          <w:rStyle w:val="Emphasis"/>
          <w:rFonts w:cs="Calibri"/>
          <w:color w:val="000000" w:themeColor="text1"/>
        </w:rPr>
        <w:t xml:space="preserve">. </w:t>
      </w:r>
      <w:r w:rsidRPr="005138F7">
        <w:rPr>
          <w:rFonts w:cs="Calibri"/>
          <w:color w:val="000000" w:themeColor="text1"/>
          <w:sz w:val="12"/>
        </w:rPr>
        <w:t xml:space="preserve">Known by the tech world as the ‘Internet of Things’ or IoT, this </w:t>
      </w:r>
      <w:r w:rsidRPr="005138F7">
        <w:rPr>
          <w:rStyle w:val="StyleUnderline"/>
          <w:rFonts w:cs="Calibri"/>
          <w:color w:val="000000" w:themeColor="text1"/>
          <w:highlight w:val="green"/>
        </w:rPr>
        <w:t xml:space="preserve">approach collects data from the field and harnesses it to </w:t>
      </w:r>
      <w:r w:rsidRPr="005138F7">
        <w:rPr>
          <w:rStyle w:val="Emphasis"/>
          <w:rFonts w:cs="Calibri"/>
          <w:color w:val="000000" w:themeColor="text1"/>
          <w:highlight w:val="green"/>
        </w:rPr>
        <w:t>support intelligent decision-making</w:t>
      </w:r>
      <w:r w:rsidRPr="005138F7">
        <w:rPr>
          <w:rFonts w:cs="Calibri"/>
          <w:color w:val="000000" w:themeColor="text1"/>
          <w:sz w:val="12"/>
        </w:rPr>
        <w:t xml:space="preserve">. </w:t>
      </w:r>
      <w:r w:rsidRPr="005138F7">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5138F7">
        <w:rPr>
          <w:rStyle w:val="Emphasis"/>
          <w:rFonts w:cs="Calibri"/>
          <w:color w:val="000000" w:themeColor="text1"/>
        </w:rPr>
        <w:t>make completely objective risk-based decisions on when and where to apply fertiliser</w:t>
      </w:r>
      <w:r w:rsidRPr="005138F7">
        <w:rPr>
          <w:rStyle w:val="StyleUnderline"/>
          <w:rFonts w:cs="Calibri"/>
          <w:color w:val="000000" w:themeColor="text1"/>
        </w:rPr>
        <w:t xml:space="preserve">. </w:t>
      </w:r>
      <w:r w:rsidRPr="005138F7">
        <w:rPr>
          <w:rFonts w:cs="Calibri"/>
          <w:color w:val="000000" w:themeColor="text1"/>
          <w:sz w:val="12"/>
        </w:rPr>
        <w:t xml:space="preserve">We know the industry is taking this proposition seriously – our own research told us that </w:t>
      </w:r>
      <w:r w:rsidRPr="005138F7">
        <w:rPr>
          <w:rStyle w:val="StyleUnderline"/>
          <w:rFonts w:cs="Calibri"/>
          <w:color w:val="000000" w:themeColor="text1"/>
        </w:rPr>
        <w:t>on average agriculture respondents expect to spend close to $1million on IoT solutions in the next three years and 72% of respondents would use satellite technology to support their projects</w:t>
      </w:r>
      <w:r w:rsidRPr="005138F7">
        <w:rPr>
          <w:rFonts w:cs="Calibr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287DCF13" w14:textId="77777777" w:rsidR="00745A4B" w:rsidRPr="005138F7" w:rsidRDefault="00745A4B" w:rsidP="00745A4B">
      <w:pPr>
        <w:rPr>
          <w:rFonts w:cs="Calibri"/>
          <w:color w:val="000000" w:themeColor="text1"/>
          <w:sz w:val="12"/>
        </w:rPr>
      </w:pPr>
    </w:p>
    <w:p w14:paraId="7D7DDED8" w14:textId="77777777" w:rsidR="00745A4B" w:rsidRPr="005138F7" w:rsidRDefault="00745A4B" w:rsidP="00745A4B">
      <w:pPr>
        <w:pStyle w:val="Heading4"/>
        <w:rPr>
          <w:rFonts w:cs="Calibri"/>
          <w:color w:val="000000" w:themeColor="text1"/>
        </w:rPr>
      </w:pPr>
      <w:r w:rsidRPr="005138F7">
        <w:rPr>
          <w:rFonts w:cs="Calibri"/>
          <w:color w:val="000000" w:themeColor="text1"/>
        </w:rPr>
        <w:t>Food shortages go nuclear.</w:t>
      </w:r>
    </w:p>
    <w:p w14:paraId="60DB0797" w14:textId="77777777" w:rsidR="00745A4B" w:rsidRPr="005138F7" w:rsidRDefault="00745A4B" w:rsidP="00745A4B">
      <w:pPr>
        <w:rPr>
          <w:rFonts w:cs="Calibri"/>
          <w:color w:val="000000" w:themeColor="text1"/>
        </w:rPr>
      </w:pPr>
      <w:r w:rsidRPr="005138F7">
        <w:rPr>
          <w:rStyle w:val="Style13ptBold"/>
          <w:rFonts w:cs="Calibri"/>
          <w:color w:val="000000" w:themeColor="text1"/>
        </w:rPr>
        <w:t>FDI 12</w:t>
      </w:r>
      <w:r w:rsidRPr="005138F7">
        <w:rPr>
          <w:rFonts w:cs="Calibri"/>
          <w:color w:val="000000" w:themeColor="text1"/>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15" w:history="1">
        <w:r w:rsidRPr="005138F7">
          <w:rPr>
            <w:rStyle w:val="Hyperlink"/>
            <w:rFonts w:cs="Calibri"/>
            <w:color w:val="000000" w:themeColor="text1"/>
          </w:rPr>
          <w:t>http://www.futuredirections.org.au/workshop-papers/537-international-conflict-triggers-and-potential-conflict-points-resulting-from-food-and-water-insecurity.html</w:t>
        </w:r>
      </w:hyperlink>
      <w:r w:rsidRPr="005138F7">
        <w:rPr>
          <w:rFonts w:cs="Calibri"/>
          <w:color w:val="000000" w:themeColor="text1"/>
        </w:rPr>
        <w:t>] brett</w:t>
      </w:r>
    </w:p>
    <w:p w14:paraId="4DBF2743" w14:textId="77777777" w:rsidR="00745A4B" w:rsidRPr="005138F7" w:rsidRDefault="00745A4B" w:rsidP="00745A4B">
      <w:pPr>
        <w:rPr>
          <w:rFonts w:cs="Calibri"/>
          <w:color w:val="000000" w:themeColor="text1"/>
          <w:sz w:val="8"/>
        </w:rPr>
      </w:pPr>
      <w:r w:rsidRPr="005138F7">
        <w:rPr>
          <w:rFonts w:cs="Calibri"/>
          <w:bCs/>
          <w:color w:val="000000" w:themeColor="text1"/>
          <w:u w:val="single"/>
        </w:rPr>
        <w:t xml:space="preserve">There is a </w:t>
      </w:r>
      <w:r w:rsidRPr="005138F7">
        <w:rPr>
          <w:rStyle w:val="Emphasis"/>
          <w:rFonts w:cs="Calibri"/>
          <w:color w:val="000000" w:themeColor="text1"/>
        </w:rPr>
        <w:t>growing appreciation</w:t>
      </w:r>
      <w:r w:rsidRPr="005138F7">
        <w:rPr>
          <w:rFonts w:cs="Calibri"/>
          <w:color w:val="000000" w:themeColor="text1"/>
          <w:sz w:val="8"/>
        </w:rPr>
        <w:t xml:space="preserve"> </w:t>
      </w:r>
      <w:r w:rsidRPr="005138F7">
        <w:rPr>
          <w:rFonts w:cs="Calibri"/>
          <w:bCs/>
          <w:color w:val="000000" w:themeColor="text1"/>
          <w:u w:val="single"/>
        </w:rPr>
        <w:t>that</w:t>
      </w:r>
      <w:r w:rsidRPr="005138F7">
        <w:rPr>
          <w:rFonts w:cs="Calibri"/>
          <w:color w:val="000000" w:themeColor="text1"/>
          <w:sz w:val="8"/>
        </w:rPr>
        <w:t xml:space="preserve"> the </w:t>
      </w:r>
      <w:r w:rsidRPr="005138F7">
        <w:rPr>
          <w:rFonts w:cs="Calibri"/>
          <w:bCs/>
          <w:color w:val="000000" w:themeColor="text1"/>
          <w:highlight w:val="green"/>
          <w:u w:val="single"/>
        </w:rPr>
        <w:t>conflicts</w:t>
      </w:r>
      <w:r w:rsidRPr="005138F7">
        <w:rPr>
          <w:rFonts w:cs="Calibri"/>
          <w:bCs/>
          <w:color w:val="000000" w:themeColor="text1"/>
          <w:u w:val="single"/>
        </w:rPr>
        <w:t xml:space="preserve"> in the next century </w:t>
      </w:r>
      <w:r w:rsidRPr="005138F7">
        <w:rPr>
          <w:rFonts w:cs="Calibri"/>
          <w:bCs/>
          <w:color w:val="000000" w:themeColor="text1"/>
          <w:highlight w:val="green"/>
          <w:u w:val="single"/>
        </w:rPr>
        <w:t xml:space="preserve">will </w:t>
      </w:r>
      <w:r w:rsidRPr="005138F7">
        <w:rPr>
          <w:rStyle w:val="Emphasis"/>
          <w:rFonts w:cs="Calibri"/>
          <w:color w:val="000000" w:themeColor="text1"/>
          <w:highlight w:val="green"/>
        </w:rPr>
        <w:t>most likely</w:t>
      </w:r>
      <w:r w:rsidRPr="005138F7">
        <w:rPr>
          <w:rFonts w:cs="Calibri"/>
          <w:bCs/>
          <w:color w:val="000000" w:themeColor="text1"/>
          <w:highlight w:val="green"/>
          <w:u w:val="single"/>
        </w:rPr>
        <w:t xml:space="preserve"> be fought over a lack of resources</w:t>
      </w:r>
      <w:r w:rsidRPr="005138F7">
        <w:rPr>
          <w:rFonts w:cs="Calibri"/>
          <w:bCs/>
          <w:color w:val="000000" w:themeColor="text1"/>
          <w:u w:val="single"/>
        </w:rPr>
        <w:t xml:space="preserve">. </w:t>
      </w:r>
      <w:r w:rsidRPr="005138F7">
        <w:rPr>
          <w:rFonts w:cs="Calibri"/>
          <w:color w:val="000000" w:themeColor="text1"/>
          <w:sz w:val="8"/>
        </w:rPr>
        <w:t xml:space="preserve">Yet, in a sense, </w:t>
      </w:r>
      <w:r w:rsidRPr="005138F7">
        <w:rPr>
          <w:rFonts w:cs="Calibri"/>
          <w:bCs/>
          <w:color w:val="000000" w:themeColor="text1"/>
          <w:u w:val="single"/>
        </w:rPr>
        <w:t>this is not new. Researchers point to the French and Russian revolutions as</w:t>
      </w:r>
      <w:r w:rsidRPr="005138F7">
        <w:rPr>
          <w:rFonts w:cs="Calibri"/>
          <w:color w:val="000000" w:themeColor="text1"/>
          <w:sz w:val="8"/>
        </w:rPr>
        <w:t xml:space="preserve"> conflicts </w:t>
      </w:r>
      <w:r w:rsidRPr="005138F7">
        <w:rPr>
          <w:rFonts w:cs="Calibri"/>
          <w:bCs/>
          <w:color w:val="000000" w:themeColor="text1"/>
          <w:u w:val="single"/>
        </w:rPr>
        <w:t>induced by a lack of food.</w:t>
      </w:r>
      <w:r w:rsidRPr="005138F7">
        <w:rPr>
          <w:rFonts w:cs="Calibri"/>
          <w:color w:val="000000" w:themeColor="text1"/>
          <w:sz w:val="8"/>
        </w:rPr>
        <w:t xml:space="preserve"> More recently, </w:t>
      </w:r>
      <w:r w:rsidRPr="005138F7">
        <w:rPr>
          <w:rStyle w:val="Emphasis"/>
          <w:rFonts w:cs="Calibri"/>
          <w:color w:val="000000" w:themeColor="text1"/>
        </w:rPr>
        <w:t>Germany’s World War Two</w:t>
      </w:r>
      <w:r w:rsidRPr="005138F7">
        <w:rPr>
          <w:rFonts w:cs="Calibri"/>
          <w:bCs/>
          <w:color w:val="000000" w:themeColor="text1"/>
          <w:u w:val="single"/>
        </w:rPr>
        <w:t xml:space="preserve"> efforts are said to have been inspired</w:t>
      </w:r>
      <w:r w:rsidRPr="005138F7">
        <w:rPr>
          <w:rFonts w:cs="Calibri"/>
          <w:color w:val="000000" w:themeColor="text1"/>
          <w:sz w:val="8"/>
        </w:rPr>
        <w:t xml:space="preserve">, at least in part, </w:t>
      </w:r>
      <w:r w:rsidRPr="005138F7">
        <w:rPr>
          <w:rFonts w:cs="Calibri"/>
          <w:bCs/>
          <w:color w:val="000000" w:themeColor="text1"/>
          <w:u w:val="single"/>
        </w:rPr>
        <w:t>by its perceived need to gain access to more food</w:t>
      </w:r>
      <w:r w:rsidRPr="005138F7">
        <w:rPr>
          <w:rFonts w:cs="Calibri"/>
          <w:color w:val="000000" w:themeColor="text1"/>
          <w:sz w:val="8"/>
        </w:rPr>
        <w:t xml:space="preserve">. Yet the general sense among those that attended FDI’s recent workshops, was that </w:t>
      </w:r>
      <w:r w:rsidRPr="005138F7">
        <w:rPr>
          <w:rFonts w:cs="Calibri"/>
          <w:bCs/>
          <w:color w:val="000000" w:themeColor="text1"/>
          <w:u w:val="single"/>
        </w:rPr>
        <w:t xml:space="preserve">the scale of the problem in the future could be </w:t>
      </w:r>
      <w:r w:rsidRPr="005138F7">
        <w:rPr>
          <w:rStyle w:val="Emphasis"/>
          <w:rFonts w:cs="Calibri"/>
          <w:color w:val="000000" w:themeColor="text1"/>
        </w:rPr>
        <w:t>significantly greater</w:t>
      </w:r>
      <w:r w:rsidRPr="005138F7">
        <w:rPr>
          <w:rFonts w:cs="Calibri"/>
          <w:color w:val="000000" w:themeColor="text1"/>
          <w:sz w:val="8"/>
        </w:rPr>
        <w:t xml:space="preserve"> as a result of population pressures, changing weather, urbanisation, migration, loss of arable land and other farm inputs, and increased affluence in the developing world. In his book, Small Farmers Secure Food, </w:t>
      </w:r>
      <w:r w:rsidRPr="005138F7">
        <w:rPr>
          <w:rFonts w:cs="Calibri"/>
          <w:bCs/>
          <w:color w:val="000000" w:themeColor="text1"/>
          <w:u w:val="single"/>
        </w:rPr>
        <w:t>Lindsay Falvey</w:t>
      </w:r>
      <w:r w:rsidRPr="005138F7">
        <w:rPr>
          <w:rFonts w:cs="Calibri"/>
          <w:color w:val="000000" w:themeColor="text1"/>
          <w:sz w:val="8"/>
        </w:rPr>
        <w:t xml:space="preserve">, a participant in FDI’s March 2012 workshop on the issue of food and conflict, clearly </w:t>
      </w:r>
      <w:r w:rsidRPr="005138F7">
        <w:rPr>
          <w:rFonts w:cs="Calibri"/>
          <w:bCs/>
          <w:color w:val="000000" w:themeColor="text1"/>
          <w:u w:val="single"/>
        </w:rPr>
        <w:t>expresses the problem</w:t>
      </w:r>
      <w:r w:rsidRPr="005138F7">
        <w:rPr>
          <w:rFonts w:cs="Calibri"/>
          <w:color w:val="000000" w:themeColor="text1"/>
          <w:sz w:val="8"/>
        </w:rPr>
        <w:t xml:space="preserve"> and why countries across the globe are starting to take note. . He writes (p.36), “…</w:t>
      </w:r>
      <w:r w:rsidRPr="005138F7">
        <w:rPr>
          <w:rFonts w:cs="Calibri"/>
          <w:bCs/>
          <w:color w:val="000000" w:themeColor="text1"/>
          <w:u w:val="single"/>
        </w:rPr>
        <w:t>if people are hungry</w:t>
      </w:r>
      <w:r w:rsidRPr="005138F7">
        <w:rPr>
          <w:rFonts w:cs="Calibri"/>
          <w:color w:val="000000" w:themeColor="text1"/>
          <w:sz w:val="8"/>
        </w:rPr>
        <w:t xml:space="preserve">, especially in cities, </w:t>
      </w:r>
      <w:r w:rsidRPr="005138F7">
        <w:rPr>
          <w:rStyle w:val="Emphasis"/>
          <w:rFonts w:cs="Calibri"/>
          <w:color w:val="000000" w:themeColor="text1"/>
        </w:rPr>
        <w:t>the state is not stable</w:t>
      </w:r>
      <w:r w:rsidRPr="005138F7">
        <w:rPr>
          <w:rFonts w:cs="Calibri"/>
          <w:color w:val="000000" w:themeColor="text1"/>
          <w:sz w:val="8"/>
        </w:rPr>
        <w:t xml:space="preserve"> – riots, violence, breakdown of law and order and migration result.” “</w:t>
      </w:r>
      <w:r w:rsidRPr="005138F7">
        <w:rPr>
          <w:rStyle w:val="StyleUnderline"/>
          <w:rFonts w:cs="Calibri"/>
          <w:color w:val="000000" w:themeColor="text1"/>
        </w:rPr>
        <w:t>Hunger feeds anarchy</w:t>
      </w:r>
      <w:r w:rsidRPr="005138F7">
        <w:rPr>
          <w:rFonts w:cs="Calibri"/>
          <w:color w:val="000000" w:themeColor="text1"/>
          <w:sz w:val="8"/>
        </w:rPr>
        <w:t xml:space="preserve">.” This view is also shared by </w:t>
      </w:r>
      <w:r w:rsidRPr="005138F7">
        <w:rPr>
          <w:rFonts w:cs="Calibri"/>
          <w:bCs/>
          <w:color w:val="000000" w:themeColor="text1"/>
          <w:u w:val="single"/>
        </w:rPr>
        <w:t>Julian Cribb</w:t>
      </w:r>
      <w:r w:rsidRPr="005138F7">
        <w:rPr>
          <w:rFonts w:cs="Calibri"/>
          <w:color w:val="000000" w:themeColor="text1"/>
          <w:sz w:val="8"/>
        </w:rPr>
        <w:t xml:space="preserve">, who in his book, The Coming Famine, </w:t>
      </w:r>
      <w:r w:rsidRPr="005138F7">
        <w:rPr>
          <w:rFonts w:cs="Calibri"/>
          <w:bCs/>
          <w:color w:val="000000" w:themeColor="text1"/>
          <w:u w:val="single"/>
        </w:rPr>
        <w:t xml:space="preserve">writes that </w:t>
      </w:r>
      <w:r w:rsidRPr="005138F7">
        <w:rPr>
          <w:rFonts w:cs="Calibri"/>
          <w:bCs/>
          <w:color w:val="000000" w:themeColor="text1"/>
          <w:highlight w:val="green"/>
          <w:u w:val="single"/>
        </w:rPr>
        <w:t xml:space="preserve">if </w:t>
      </w:r>
      <w:r w:rsidRPr="005138F7">
        <w:rPr>
          <w:rFonts w:cs="Calibri"/>
          <w:bCs/>
          <w:color w:val="000000" w:themeColor="text1"/>
          <w:u w:val="single"/>
        </w:rPr>
        <w:t xml:space="preserve">“large </w:t>
      </w:r>
      <w:r w:rsidRPr="005138F7">
        <w:rPr>
          <w:rFonts w:cs="Calibri"/>
          <w:bCs/>
          <w:color w:val="000000" w:themeColor="text1"/>
          <w:highlight w:val="green"/>
          <w:u w:val="single"/>
        </w:rPr>
        <w:t xml:space="preserve">regions </w:t>
      </w:r>
      <w:r w:rsidRPr="005138F7">
        <w:rPr>
          <w:rFonts w:cs="Calibri"/>
          <w:bCs/>
          <w:color w:val="000000" w:themeColor="text1"/>
          <w:u w:val="single"/>
        </w:rPr>
        <w:t xml:space="preserve">of the world </w:t>
      </w:r>
      <w:r w:rsidRPr="005138F7">
        <w:rPr>
          <w:rFonts w:cs="Calibri"/>
          <w:bCs/>
          <w:color w:val="000000" w:themeColor="text1"/>
          <w:highlight w:val="green"/>
          <w:u w:val="single"/>
        </w:rPr>
        <w:t>run short of food</w:t>
      </w:r>
      <w:r w:rsidRPr="005138F7">
        <w:rPr>
          <w:rFonts w:cs="Calibri"/>
          <w:color w:val="000000" w:themeColor="text1"/>
          <w:sz w:val="8"/>
        </w:rPr>
        <w:t xml:space="preserve">, land or water in the decades that lie ahead, then </w:t>
      </w:r>
      <w:r w:rsidRPr="005138F7">
        <w:rPr>
          <w:rStyle w:val="Emphasis"/>
          <w:rFonts w:cs="Calibri"/>
          <w:color w:val="000000" w:themeColor="text1"/>
        </w:rPr>
        <w:t xml:space="preserve">wholesale, bloody </w:t>
      </w:r>
      <w:r w:rsidRPr="005138F7">
        <w:rPr>
          <w:rStyle w:val="Emphasis"/>
          <w:rFonts w:cs="Calibri"/>
          <w:color w:val="000000" w:themeColor="text1"/>
          <w:highlight w:val="green"/>
        </w:rPr>
        <w:t>wars are liable to follow</w:t>
      </w:r>
      <w:r w:rsidRPr="005138F7">
        <w:rPr>
          <w:rFonts w:cs="Calibri"/>
          <w:color w:val="000000" w:themeColor="text1"/>
          <w:sz w:val="8"/>
        </w:rPr>
        <w:t>.”  He continues: “</w:t>
      </w:r>
      <w:r w:rsidRPr="005138F7">
        <w:rPr>
          <w:rFonts w:cs="Calibri"/>
          <w:bCs/>
          <w:color w:val="000000" w:themeColor="text1"/>
          <w:highlight w:val="green"/>
          <w:u w:val="single"/>
        </w:rPr>
        <w:t xml:space="preserve">An increasingly credible scenario for </w:t>
      </w:r>
      <w:r w:rsidRPr="005138F7">
        <w:rPr>
          <w:rStyle w:val="Emphasis"/>
          <w:rFonts w:cs="Calibri"/>
          <w:color w:val="000000" w:themeColor="text1"/>
          <w:highlight w:val="green"/>
        </w:rPr>
        <w:t>World War 3</w:t>
      </w:r>
      <w:r w:rsidRPr="005138F7">
        <w:rPr>
          <w:rFonts w:cs="Calibri"/>
          <w:bCs/>
          <w:color w:val="000000" w:themeColor="text1"/>
          <w:highlight w:val="green"/>
          <w:u w:val="single"/>
        </w:rPr>
        <w:t xml:space="preserve"> is</w:t>
      </w:r>
      <w:r w:rsidRPr="005138F7">
        <w:rPr>
          <w:rFonts w:cs="Calibri"/>
          <w:color w:val="000000" w:themeColor="text1"/>
          <w:sz w:val="8"/>
        </w:rPr>
        <w:t xml:space="preserve"> not so much a confrontation of super powers and their allies, as </w:t>
      </w:r>
      <w:r w:rsidRPr="005138F7">
        <w:rPr>
          <w:rFonts w:cs="Calibri"/>
          <w:bCs/>
          <w:color w:val="000000" w:themeColor="text1"/>
          <w:u w:val="single"/>
        </w:rPr>
        <w:t xml:space="preserve">a </w:t>
      </w:r>
      <w:r w:rsidRPr="005138F7">
        <w:rPr>
          <w:rStyle w:val="Emphasis"/>
          <w:rFonts w:cs="Calibri"/>
          <w:color w:val="000000" w:themeColor="text1"/>
        </w:rPr>
        <w:t xml:space="preserve">festering, </w:t>
      </w:r>
      <w:r w:rsidRPr="005138F7">
        <w:rPr>
          <w:rStyle w:val="Emphasis"/>
          <w:rFonts w:cs="Calibri"/>
          <w:color w:val="000000" w:themeColor="text1"/>
          <w:highlight w:val="green"/>
        </w:rPr>
        <w:t>self-perpetuating chain of resource conflicts</w:t>
      </w:r>
      <w:r w:rsidRPr="005138F7">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138F7">
        <w:rPr>
          <w:rFonts w:cs="Calibri"/>
          <w:bCs/>
          <w:color w:val="000000" w:themeColor="text1"/>
          <w:u w:val="single"/>
        </w:rPr>
        <w:t xml:space="preserve">A </w:t>
      </w:r>
      <w:r w:rsidRPr="005138F7">
        <w:rPr>
          <w:rStyle w:val="Emphasis"/>
          <w:rFonts w:cs="Calibri"/>
          <w:color w:val="000000" w:themeColor="text1"/>
          <w:highlight w:val="green"/>
        </w:rPr>
        <w:t>study</w:t>
      </w:r>
      <w:r w:rsidRPr="005138F7">
        <w:rPr>
          <w:rFonts w:cs="Calibri"/>
          <w:bCs/>
          <w:color w:val="000000" w:themeColor="text1"/>
          <w:highlight w:val="green"/>
          <w:u w:val="single"/>
        </w:rPr>
        <w:t xml:space="preserve"> by </w:t>
      </w:r>
      <w:r w:rsidRPr="005138F7">
        <w:rPr>
          <w:rStyle w:val="Emphasis"/>
          <w:rFonts w:cs="Calibri"/>
          <w:color w:val="000000" w:themeColor="text1"/>
          <w:highlight w:val="green"/>
        </w:rPr>
        <w:t>the I</w:t>
      </w:r>
      <w:r w:rsidRPr="005138F7">
        <w:rPr>
          <w:rFonts w:cs="Calibri"/>
          <w:bCs/>
          <w:color w:val="000000" w:themeColor="text1"/>
          <w:u w:val="single"/>
        </w:rPr>
        <w:t xml:space="preserve">nternational </w:t>
      </w:r>
      <w:r w:rsidRPr="005138F7">
        <w:rPr>
          <w:rStyle w:val="Emphasis"/>
          <w:rFonts w:cs="Calibri"/>
          <w:color w:val="000000" w:themeColor="text1"/>
          <w:highlight w:val="green"/>
        </w:rPr>
        <w:t>P</w:t>
      </w:r>
      <w:r w:rsidRPr="005138F7">
        <w:rPr>
          <w:rFonts w:cs="Calibri"/>
          <w:bCs/>
          <w:color w:val="000000" w:themeColor="text1"/>
          <w:u w:val="single"/>
        </w:rPr>
        <w:t xml:space="preserve">eace </w:t>
      </w:r>
      <w:r w:rsidRPr="005138F7">
        <w:rPr>
          <w:rStyle w:val="Emphasis"/>
          <w:rFonts w:cs="Calibri"/>
          <w:color w:val="000000" w:themeColor="text1"/>
          <w:highlight w:val="green"/>
        </w:rPr>
        <w:t>R</w:t>
      </w:r>
      <w:r w:rsidRPr="005138F7">
        <w:rPr>
          <w:rFonts w:cs="Calibri"/>
          <w:bCs/>
          <w:color w:val="000000" w:themeColor="text1"/>
          <w:u w:val="single"/>
        </w:rPr>
        <w:t xml:space="preserve">esearch </w:t>
      </w:r>
      <w:r w:rsidRPr="005138F7">
        <w:rPr>
          <w:rStyle w:val="Emphasis"/>
          <w:rFonts w:cs="Calibri"/>
          <w:color w:val="000000" w:themeColor="text1"/>
          <w:highlight w:val="green"/>
        </w:rPr>
        <w:t>I</w:t>
      </w:r>
      <w:r w:rsidRPr="005138F7">
        <w:rPr>
          <w:rFonts w:cs="Calibri"/>
          <w:bCs/>
          <w:color w:val="000000" w:themeColor="text1"/>
          <w:u w:val="single"/>
        </w:rPr>
        <w:t xml:space="preserve">nstitute </w:t>
      </w:r>
      <w:r w:rsidRPr="005138F7">
        <w:rPr>
          <w:rFonts w:cs="Calibri"/>
          <w:bCs/>
          <w:color w:val="000000" w:themeColor="text1"/>
          <w:highlight w:val="green"/>
          <w:u w:val="single"/>
        </w:rPr>
        <w:t>indicates</w:t>
      </w:r>
      <w:r w:rsidRPr="005138F7">
        <w:rPr>
          <w:rFonts w:cs="Calibri"/>
          <w:bCs/>
          <w:color w:val="000000" w:themeColor="text1"/>
          <w:u w:val="single"/>
        </w:rPr>
        <w:t xml:space="preserve"> that where </w:t>
      </w:r>
      <w:r w:rsidRPr="005138F7">
        <w:rPr>
          <w:rFonts w:cs="Calibri"/>
          <w:bCs/>
          <w:color w:val="000000" w:themeColor="text1"/>
          <w:highlight w:val="green"/>
          <w:u w:val="single"/>
        </w:rPr>
        <w:t>food security</w:t>
      </w:r>
      <w:r w:rsidRPr="005138F7">
        <w:rPr>
          <w:rFonts w:cs="Calibri"/>
          <w:bCs/>
          <w:color w:val="000000" w:themeColor="text1"/>
          <w:u w:val="single"/>
        </w:rPr>
        <w:t xml:space="preserve"> is an issue, it </w:t>
      </w:r>
      <w:r w:rsidRPr="005138F7">
        <w:rPr>
          <w:rFonts w:cs="Calibri"/>
          <w:bCs/>
          <w:color w:val="000000" w:themeColor="text1"/>
          <w:highlight w:val="green"/>
          <w:u w:val="single"/>
        </w:rPr>
        <w:t>is</w:t>
      </w:r>
      <w:r w:rsidRPr="005138F7">
        <w:rPr>
          <w:rFonts w:cs="Calibri"/>
          <w:bCs/>
          <w:color w:val="000000" w:themeColor="text1"/>
          <w:u w:val="single"/>
        </w:rPr>
        <w:t xml:space="preserve"> more </w:t>
      </w:r>
      <w:r w:rsidRPr="005138F7">
        <w:rPr>
          <w:rFonts w:cs="Calibri"/>
          <w:bCs/>
          <w:color w:val="000000" w:themeColor="text1"/>
          <w:highlight w:val="green"/>
          <w:u w:val="single"/>
        </w:rPr>
        <w:t>likely to result in</w:t>
      </w:r>
      <w:r w:rsidRPr="005138F7">
        <w:rPr>
          <w:rFonts w:cs="Calibri"/>
          <w:bCs/>
          <w:color w:val="000000" w:themeColor="text1"/>
          <w:u w:val="single"/>
        </w:rPr>
        <w:t xml:space="preserve"> some form of </w:t>
      </w:r>
      <w:r w:rsidRPr="005138F7">
        <w:rPr>
          <w:rFonts w:cs="Calibri"/>
          <w:bCs/>
          <w:color w:val="000000" w:themeColor="text1"/>
          <w:highlight w:val="green"/>
          <w:u w:val="single"/>
        </w:rPr>
        <w:t>conflict</w:t>
      </w:r>
      <w:r w:rsidRPr="005138F7">
        <w:rPr>
          <w:rFonts w:cs="Calibri"/>
          <w:color w:val="000000" w:themeColor="text1"/>
          <w:sz w:val="8"/>
        </w:rPr>
        <w:t xml:space="preserve">. </w:t>
      </w:r>
      <w:r w:rsidRPr="005138F7">
        <w:rPr>
          <w:rStyle w:val="Emphasis"/>
          <w:rFonts w:cs="Calibri"/>
          <w:color w:val="000000" w:themeColor="text1"/>
          <w:highlight w:val="green"/>
        </w:rPr>
        <w:t>Darfur, Rwanda, Eritrea and</w:t>
      </w:r>
      <w:r w:rsidRPr="005138F7">
        <w:rPr>
          <w:rFonts w:cs="Calibri"/>
          <w:b/>
          <w:iCs/>
          <w:color w:val="000000" w:themeColor="text1"/>
          <w:highlight w:val="green"/>
          <w:u w:val="single"/>
          <w:bdr w:val="single" w:sz="8" w:space="0" w:color="auto"/>
        </w:rPr>
        <w:t xml:space="preserve"> </w:t>
      </w:r>
      <w:r w:rsidRPr="005138F7">
        <w:rPr>
          <w:rStyle w:val="Emphasis"/>
          <w:rFonts w:cs="Calibri"/>
          <w:color w:val="000000" w:themeColor="text1"/>
          <w:highlight w:val="green"/>
        </w:rPr>
        <w:t>the Balkan</w:t>
      </w:r>
      <w:r w:rsidRPr="005138F7">
        <w:rPr>
          <w:rStyle w:val="Emphasis"/>
          <w:rFonts w:cs="Calibri"/>
          <w:color w:val="000000" w:themeColor="text1"/>
        </w:rPr>
        <w:t>s</w:t>
      </w:r>
      <w:r w:rsidRPr="005138F7">
        <w:rPr>
          <w:rFonts w:cs="Calibri"/>
          <w:bCs/>
          <w:color w:val="000000" w:themeColor="text1"/>
          <w:u w:val="single"/>
        </w:rPr>
        <w:t xml:space="preserve"> </w:t>
      </w:r>
      <w:r w:rsidRPr="005138F7">
        <w:rPr>
          <w:rFonts w:cs="Calibri"/>
          <w:bCs/>
          <w:color w:val="000000" w:themeColor="text1"/>
          <w:highlight w:val="green"/>
          <w:u w:val="single"/>
        </w:rPr>
        <w:t>experienced</w:t>
      </w:r>
      <w:r w:rsidRPr="005138F7">
        <w:rPr>
          <w:rFonts w:cs="Calibri"/>
          <w:bCs/>
          <w:color w:val="000000" w:themeColor="text1"/>
          <w:u w:val="single"/>
        </w:rPr>
        <w:t xml:space="preserve"> such </w:t>
      </w:r>
      <w:r w:rsidRPr="005138F7">
        <w:rPr>
          <w:rFonts w:cs="Calibri"/>
          <w:bCs/>
          <w:color w:val="000000" w:themeColor="text1"/>
          <w:highlight w:val="green"/>
          <w:u w:val="single"/>
        </w:rPr>
        <w:t>wars</w:t>
      </w:r>
      <w:r w:rsidRPr="005138F7">
        <w:rPr>
          <w:rFonts w:cs="Calibri"/>
          <w:color w:val="000000" w:themeColor="text1"/>
          <w:sz w:val="8"/>
        </w:rPr>
        <w:t xml:space="preserve">. </w:t>
      </w:r>
      <w:r w:rsidRPr="005138F7">
        <w:rPr>
          <w:rFonts w:cs="Calibri"/>
          <w:bCs/>
          <w:color w:val="000000" w:themeColor="text1"/>
          <w:u w:val="single"/>
        </w:rPr>
        <w:t>Governments</w:t>
      </w:r>
      <w:r w:rsidRPr="005138F7">
        <w:rPr>
          <w:rFonts w:cs="Calibri"/>
          <w:color w:val="000000" w:themeColor="text1"/>
          <w:sz w:val="8"/>
        </w:rPr>
        <w:t xml:space="preserve">, especially in developed countries, </w:t>
      </w:r>
      <w:r w:rsidRPr="005138F7">
        <w:rPr>
          <w:rFonts w:cs="Calibri"/>
          <w:bCs/>
          <w:color w:val="000000" w:themeColor="text1"/>
          <w:u w:val="single"/>
        </w:rPr>
        <w:t xml:space="preserve">are increasingly aware of this phenomenon. </w:t>
      </w:r>
      <w:r w:rsidRPr="005138F7">
        <w:rPr>
          <w:rFonts w:cs="Calibri"/>
          <w:bCs/>
          <w:color w:val="000000" w:themeColor="text1"/>
          <w:highlight w:val="green"/>
          <w:u w:val="single"/>
        </w:rPr>
        <w:t>The UK</w:t>
      </w:r>
      <w:r w:rsidRPr="005138F7">
        <w:rPr>
          <w:rFonts w:cs="Calibri"/>
          <w:bCs/>
          <w:color w:val="000000" w:themeColor="text1"/>
          <w:u w:val="single"/>
        </w:rPr>
        <w:t xml:space="preserve"> Ministry of Defence, the </w:t>
      </w:r>
      <w:r w:rsidRPr="005138F7">
        <w:rPr>
          <w:rFonts w:cs="Calibri"/>
          <w:bCs/>
          <w:color w:val="000000" w:themeColor="text1"/>
          <w:highlight w:val="green"/>
          <w:u w:val="single"/>
        </w:rPr>
        <w:t>CIA</w:t>
      </w:r>
      <w:r w:rsidRPr="005138F7">
        <w:rPr>
          <w:rFonts w:cs="Calibri"/>
          <w:bCs/>
          <w:color w:val="000000" w:themeColor="text1"/>
          <w:u w:val="single"/>
        </w:rPr>
        <w:t>, the</w:t>
      </w:r>
      <w:r w:rsidRPr="005138F7">
        <w:rPr>
          <w:rFonts w:cs="Calibri"/>
          <w:color w:val="000000" w:themeColor="text1"/>
          <w:sz w:val="8"/>
        </w:rPr>
        <w:t xml:space="preserve"> US </w:t>
      </w:r>
      <w:r w:rsidRPr="005138F7">
        <w:rPr>
          <w:rStyle w:val="Emphasis"/>
          <w:rFonts w:cs="Calibri"/>
          <w:color w:val="000000" w:themeColor="text1"/>
          <w:highlight w:val="green"/>
        </w:rPr>
        <w:t>C</w:t>
      </w:r>
      <w:r w:rsidRPr="005138F7">
        <w:rPr>
          <w:rFonts w:cs="Calibri"/>
          <w:color w:val="000000" w:themeColor="text1"/>
          <w:sz w:val="8"/>
        </w:rPr>
        <w:t xml:space="preserve">enter for </w:t>
      </w:r>
      <w:r w:rsidRPr="005138F7">
        <w:rPr>
          <w:rStyle w:val="Emphasis"/>
          <w:rFonts w:cs="Calibri"/>
          <w:color w:val="000000" w:themeColor="text1"/>
          <w:highlight w:val="green"/>
        </w:rPr>
        <w:t>S</w:t>
      </w:r>
      <w:r w:rsidRPr="005138F7">
        <w:rPr>
          <w:rFonts w:cs="Calibri"/>
          <w:color w:val="000000" w:themeColor="text1"/>
          <w:sz w:val="8"/>
        </w:rPr>
        <w:t xml:space="preserve">trategic and </w:t>
      </w:r>
      <w:r w:rsidRPr="005138F7">
        <w:rPr>
          <w:rStyle w:val="Emphasis"/>
          <w:rFonts w:cs="Calibri"/>
          <w:color w:val="000000" w:themeColor="text1"/>
          <w:highlight w:val="green"/>
        </w:rPr>
        <w:t>I</w:t>
      </w:r>
      <w:r w:rsidRPr="005138F7">
        <w:rPr>
          <w:rFonts w:cs="Calibri"/>
          <w:color w:val="000000" w:themeColor="text1"/>
          <w:sz w:val="8"/>
        </w:rPr>
        <w:t xml:space="preserve">nternational </w:t>
      </w:r>
      <w:r w:rsidRPr="005138F7">
        <w:rPr>
          <w:rStyle w:val="Emphasis"/>
          <w:rFonts w:cs="Calibri"/>
          <w:color w:val="000000" w:themeColor="text1"/>
          <w:highlight w:val="green"/>
        </w:rPr>
        <w:t>S</w:t>
      </w:r>
      <w:r w:rsidRPr="005138F7">
        <w:rPr>
          <w:rFonts w:cs="Calibri"/>
          <w:color w:val="000000" w:themeColor="text1"/>
          <w:sz w:val="8"/>
        </w:rPr>
        <w:t xml:space="preserve">tudies </w:t>
      </w:r>
      <w:r w:rsidRPr="005138F7">
        <w:rPr>
          <w:rFonts w:cs="Calibri"/>
          <w:bCs/>
          <w:color w:val="000000" w:themeColor="text1"/>
          <w:highlight w:val="green"/>
          <w:u w:val="single"/>
        </w:rPr>
        <w:t>and</w:t>
      </w:r>
      <w:r w:rsidRPr="005138F7">
        <w:rPr>
          <w:rFonts w:cs="Calibri"/>
          <w:bCs/>
          <w:color w:val="000000" w:themeColor="text1"/>
          <w:u w:val="single"/>
        </w:rPr>
        <w:t xml:space="preserve"> the </w:t>
      </w:r>
      <w:r w:rsidRPr="005138F7">
        <w:rPr>
          <w:rFonts w:cs="Calibri"/>
          <w:bCs/>
          <w:color w:val="000000" w:themeColor="text1"/>
          <w:highlight w:val="green"/>
          <w:u w:val="single"/>
        </w:rPr>
        <w:t>Oslo</w:t>
      </w:r>
      <w:r w:rsidRPr="005138F7">
        <w:rPr>
          <w:rFonts w:cs="Calibri"/>
          <w:bCs/>
          <w:color w:val="000000" w:themeColor="text1"/>
          <w:u w:val="single"/>
        </w:rPr>
        <w:t xml:space="preserve"> Peace Research Institute, </w:t>
      </w:r>
      <w:r w:rsidRPr="005138F7">
        <w:rPr>
          <w:rStyle w:val="Emphasis"/>
          <w:rFonts w:cs="Calibri"/>
          <w:color w:val="000000" w:themeColor="text1"/>
        </w:rPr>
        <w:t xml:space="preserve">all </w:t>
      </w:r>
      <w:r w:rsidRPr="005138F7">
        <w:rPr>
          <w:rStyle w:val="Emphasis"/>
          <w:rFonts w:cs="Calibri"/>
          <w:color w:val="000000" w:themeColor="text1"/>
          <w:highlight w:val="green"/>
        </w:rPr>
        <w:t>identify</w:t>
      </w:r>
      <w:r w:rsidRPr="005138F7">
        <w:rPr>
          <w:rFonts w:cs="Calibri"/>
          <w:bCs/>
          <w:color w:val="000000" w:themeColor="text1"/>
          <w:u w:val="single"/>
        </w:rPr>
        <w:t xml:space="preserve"> </w:t>
      </w:r>
      <w:r w:rsidRPr="005138F7">
        <w:rPr>
          <w:rFonts w:cs="Calibri"/>
          <w:bCs/>
          <w:color w:val="000000" w:themeColor="text1"/>
          <w:highlight w:val="green"/>
          <w:u w:val="single"/>
        </w:rPr>
        <w:t>famine as a potential trigger for</w:t>
      </w:r>
      <w:r w:rsidRPr="005138F7">
        <w:rPr>
          <w:rFonts w:cs="Calibri"/>
          <w:color w:val="000000" w:themeColor="text1"/>
          <w:sz w:val="8"/>
        </w:rPr>
        <w:t xml:space="preserve"> conflicts and possibly even </w:t>
      </w:r>
      <w:r w:rsidRPr="005138F7">
        <w:rPr>
          <w:rStyle w:val="Emphasis"/>
          <w:rFonts w:cs="Calibri"/>
          <w:color w:val="000000" w:themeColor="text1"/>
          <w:highlight w:val="green"/>
        </w:rPr>
        <w:t>nuclear war</w:t>
      </w:r>
      <w:r w:rsidRPr="005138F7">
        <w:rPr>
          <w:rFonts w:cs="Calibri"/>
          <w:color w:val="000000" w:themeColor="text1"/>
          <w:sz w:val="8"/>
        </w:rPr>
        <w:t>.</w:t>
      </w:r>
    </w:p>
    <w:p w14:paraId="39521566" w14:textId="77777777" w:rsidR="00745A4B" w:rsidRPr="005138F7" w:rsidRDefault="00745A4B" w:rsidP="00745A4B">
      <w:pPr>
        <w:rPr>
          <w:rFonts w:cs="Calibri"/>
          <w:color w:val="000000" w:themeColor="text1"/>
          <w:sz w:val="8"/>
        </w:rPr>
      </w:pPr>
    </w:p>
    <w:p w14:paraId="1D0BBEA7" w14:textId="77777777" w:rsidR="00745A4B" w:rsidRPr="005138F7" w:rsidRDefault="00745A4B" w:rsidP="00745A4B">
      <w:pPr>
        <w:rPr>
          <w:rStyle w:val="StyleUnderline"/>
          <w:color w:val="000000" w:themeColor="text1"/>
        </w:rPr>
      </w:pPr>
    </w:p>
    <w:p w14:paraId="669DC2EA" w14:textId="2436D99A" w:rsidR="00745A4B" w:rsidRPr="005138F7" w:rsidRDefault="00745A4B" w:rsidP="00745A4B">
      <w:pPr>
        <w:pStyle w:val="Heading4"/>
        <w:rPr>
          <w:color w:val="000000" w:themeColor="text1"/>
        </w:rPr>
      </w:pPr>
      <w:r w:rsidRPr="005138F7">
        <w:rPr>
          <w:color w:val="000000" w:themeColor="text1"/>
        </w:rPr>
        <w:lastRenderedPageBreak/>
        <w:t>Privatized space tourism increases collision risks.</w:t>
      </w:r>
    </w:p>
    <w:p w14:paraId="4D4B7854" w14:textId="77777777" w:rsidR="00745A4B" w:rsidRPr="005138F7" w:rsidRDefault="00745A4B" w:rsidP="00745A4B">
      <w:pPr>
        <w:rPr>
          <w:color w:val="000000" w:themeColor="text1"/>
        </w:rPr>
      </w:pPr>
      <w:r w:rsidRPr="005138F7">
        <w:rPr>
          <w:rStyle w:val="Style13ptBold"/>
          <w:color w:val="000000" w:themeColor="text1"/>
        </w:rPr>
        <w:t xml:space="preserve">Tehrani 4/1 </w:t>
      </w:r>
      <w:r w:rsidRPr="005138F7">
        <w:rPr>
          <w:color w:val="000000" w:themeColor="text1"/>
        </w:rPr>
        <w:t xml:space="preserve">[(James, Editor in Chief of Spark Magazine) “Space Junk: A Safety and Sustainability Problem Moving at 18,000 MPH,” April 1, 2021, </w:t>
      </w:r>
      <w:hyperlink r:id="rId16" w:history="1">
        <w:r w:rsidRPr="005138F7">
          <w:rPr>
            <w:rStyle w:val="Hyperlink"/>
            <w:color w:val="000000" w:themeColor="text1"/>
          </w:rPr>
          <w:t>https://sphera.com/spark/space-junk-a-safety-and-sustainability-problem-moving-at-18000-mph/</w:t>
        </w:r>
      </w:hyperlink>
      <w:r w:rsidRPr="005138F7">
        <w:rPr>
          <w:color w:val="000000" w:themeColor="text1"/>
        </w:rPr>
        <w:t>] TDI</w:t>
      </w:r>
    </w:p>
    <w:p w14:paraId="635408E1" w14:textId="77777777" w:rsidR="00745A4B" w:rsidRPr="005138F7" w:rsidRDefault="00745A4B" w:rsidP="00745A4B">
      <w:pPr>
        <w:rPr>
          <w:rStyle w:val="StyleUnderline"/>
          <w:color w:val="000000" w:themeColor="text1"/>
        </w:rPr>
      </w:pPr>
      <w:r w:rsidRPr="005138F7">
        <w:rPr>
          <w:color w:val="000000" w:themeColor="text1"/>
          <w:sz w:val="12"/>
        </w:rPr>
        <w:t xml:space="preserve">Most of the </w:t>
      </w:r>
      <w:r w:rsidRPr="005138F7">
        <w:rPr>
          <w:rStyle w:val="StyleUnderline"/>
          <w:color w:val="000000" w:themeColor="text1"/>
          <w:highlight w:val="cyan"/>
        </w:rPr>
        <w:t>current debris</w:t>
      </w:r>
      <w:r w:rsidRPr="005138F7">
        <w:rPr>
          <w:rStyle w:val="StyleUnderline"/>
          <w:color w:val="000000" w:themeColor="text1"/>
        </w:rPr>
        <w:t xml:space="preserve"> is found in the low Earth orbit</w:t>
      </w:r>
      <w:r w:rsidRPr="005138F7">
        <w:rPr>
          <w:color w:val="000000" w:themeColor="text1"/>
          <w:sz w:val="12"/>
        </w:rPr>
        <w:t xml:space="preserve"> (LEO), which is about 600 to 1,200 miles (1,000 to 2,000 kilometers) above the planet. NASA calls LEO an “orbital space junkyard.” The junk isn’t sitting idly in a landfill; it </w:t>
      </w:r>
      <w:r w:rsidRPr="005138F7">
        <w:rPr>
          <w:rStyle w:val="StyleUnderline"/>
          <w:color w:val="000000" w:themeColor="text1"/>
        </w:rPr>
        <w:t xml:space="preserve">is </w:t>
      </w:r>
      <w:r w:rsidRPr="005138F7">
        <w:rPr>
          <w:rStyle w:val="StyleUnderline"/>
          <w:color w:val="000000" w:themeColor="text1"/>
          <w:highlight w:val="cyan"/>
        </w:rPr>
        <w:t>moving</w:t>
      </w:r>
      <w:r w:rsidRPr="005138F7">
        <w:rPr>
          <w:rStyle w:val="StyleUnderline"/>
          <w:color w:val="000000" w:themeColor="text1"/>
        </w:rPr>
        <w:t xml:space="preserve"> around </w:t>
      </w:r>
      <w:r w:rsidRPr="005138F7">
        <w:rPr>
          <w:rStyle w:val="StyleUnderline"/>
          <w:color w:val="000000" w:themeColor="text1"/>
          <w:highlight w:val="cyan"/>
        </w:rPr>
        <w:t>at speeds</w:t>
      </w:r>
      <w:r w:rsidRPr="005138F7">
        <w:rPr>
          <w:rStyle w:val="StyleUnderline"/>
          <w:color w:val="000000" w:themeColor="text1"/>
        </w:rPr>
        <w:t xml:space="preserve"> up to </w:t>
      </w:r>
      <w:r w:rsidRPr="005138F7">
        <w:rPr>
          <w:rStyle w:val="StyleUnderline"/>
          <w:color w:val="000000" w:themeColor="text1"/>
          <w:highlight w:val="cyan"/>
        </w:rPr>
        <w:t>18,000 mph</w:t>
      </w:r>
      <w:r w:rsidRPr="005138F7">
        <w:rPr>
          <w:rStyle w:val="StyleUnderline"/>
          <w:color w:val="000000" w:themeColor="text1"/>
        </w:rPr>
        <w:t xml:space="preserve"> (29,000 kph), or 23 times the speed of sound. </w:t>
      </w:r>
      <w:r w:rsidRPr="005138F7">
        <w:rPr>
          <w:color w:val="000000" w:themeColor="text1"/>
          <w:sz w:val="12"/>
        </w:rPr>
        <w:t xml:space="preserve">While the Inter-Agency Space Debris Coordination Committee was designed to coordinate space debris efforts, </w:t>
      </w:r>
      <w:r w:rsidRPr="005138F7">
        <w:rPr>
          <w:rStyle w:val="StyleUnderline"/>
          <w:color w:val="000000" w:themeColor="text1"/>
        </w:rPr>
        <w:t xml:space="preserve">there are currently no international laws in place regarding removing space debris. Since a single satellite can cost between $50 million and $400 million, the risk of damage from space debris to a satellite is clearly significant. And as </w:t>
      </w:r>
      <w:r w:rsidRPr="005138F7">
        <w:rPr>
          <w:rStyle w:val="StyleUnderline"/>
          <w:color w:val="000000" w:themeColor="text1"/>
          <w:highlight w:val="cyan"/>
        </w:rPr>
        <w:t>more debris</w:t>
      </w:r>
      <w:r w:rsidRPr="005138F7">
        <w:rPr>
          <w:rStyle w:val="StyleUnderline"/>
          <w:color w:val="000000" w:themeColor="text1"/>
        </w:rPr>
        <w:t xml:space="preserve"> is left behind, there is obviously </w:t>
      </w:r>
      <w:r w:rsidRPr="005138F7">
        <w:rPr>
          <w:rStyle w:val="StyleUnderline"/>
          <w:color w:val="000000" w:themeColor="text1"/>
          <w:highlight w:val="cyan"/>
        </w:rPr>
        <w:t>more risk of collisions</w:t>
      </w:r>
      <w:r w:rsidRPr="005138F7">
        <w:rPr>
          <w:rStyle w:val="StyleUnderline"/>
          <w:color w:val="000000" w:themeColor="text1"/>
        </w:rPr>
        <w:t>, especially when space tourism picks up</w:t>
      </w:r>
      <w:r w:rsidRPr="005138F7">
        <w:rPr>
          <w:color w:val="000000" w:themeColor="text1"/>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5138F7">
        <w:rPr>
          <w:rStyle w:val="StyleUnderline"/>
          <w:color w:val="000000" w:themeColor="text1"/>
        </w:rPr>
        <w:t>The longer you wait to do this, the more expensive it’s going to be</w:t>
      </w:r>
      <w:r w:rsidRPr="005138F7">
        <w:rPr>
          <w:color w:val="000000" w:themeColor="text1"/>
          <w:sz w:val="12"/>
        </w:rPr>
        <w:t>. … This scenario of increasing space debris will play out even if we don’t put anything else in orbit,” he said. On that point, the European Space Agency has contracted with a Swiss startup called ClearSpace that plans to launch its first mission to remove space debris in 2025. The Gravity of the Situation Without a doubt</w:t>
      </w:r>
      <w:r w:rsidRPr="005138F7">
        <w:rPr>
          <w:rStyle w:val="StyleUnderline"/>
          <w:color w:val="000000" w:themeColor="text1"/>
        </w:rPr>
        <w:t xml:space="preserve">, space debris is an Operational Risk; even the International Space Station has to dodge space junk at times. </w:t>
      </w:r>
      <w:r w:rsidRPr="005138F7">
        <w:rPr>
          <w:color w:val="000000" w:themeColor="text1"/>
          <w:sz w:val="12"/>
        </w:rPr>
        <w:t xml:space="preserve">Former NASA Administrator Jim Bridenstine even tweeted last September that the “Space Station has maneuvered 3 times in 2020 to avoid debris. </w:t>
      </w:r>
      <w:r w:rsidRPr="005138F7">
        <w:rPr>
          <w:rStyle w:val="StyleUnderline"/>
          <w:color w:val="000000" w:themeColor="text1"/>
        </w:rPr>
        <w:t xml:space="preserve">In the last 2 weeks, there have been 3 high concern potential conjunctions. </w:t>
      </w:r>
      <w:r w:rsidRPr="005138F7">
        <w:rPr>
          <w:rStyle w:val="StyleUnderline"/>
          <w:color w:val="000000" w:themeColor="text1"/>
          <w:highlight w:val="cyan"/>
        </w:rPr>
        <w:t>Debris is getting worse</w:t>
      </w:r>
      <w:r w:rsidRPr="005138F7">
        <w:rPr>
          <w:rStyle w:val="StyleUnderline"/>
          <w:color w:val="000000" w:themeColor="text1"/>
        </w:rPr>
        <w:t>!” Some of the larger debris that doesn’t burn up re-entering the atmosphere (about one object per day) even crashes back on Earth.</w:t>
      </w:r>
      <w:r w:rsidRPr="005138F7">
        <w:rPr>
          <w:color w:val="000000" w:themeColor="text1"/>
          <w:sz w:val="12"/>
        </w:rPr>
        <w:t xml:space="preserve"> Since most of the Earth’s surface is covered in water, it’s not surprisingly that most of the junk winds up in oceans, so the risk to humans is statistically very low. That doesn’t mean nil though. For example, </w:t>
      </w:r>
      <w:r w:rsidRPr="005138F7">
        <w:rPr>
          <w:rStyle w:val="StyleUnderline"/>
          <w:color w:val="000000" w:themeColor="text1"/>
        </w:rPr>
        <w:t xml:space="preserve">there is </w:t>
      </w:r>
      <w:r w:rsidRPr="005138F7">
        <w:rPr>
          <w:rStyle w:val="StyleUnderline"/>
          <w:color w:val="000000" w:themeColor="text1"/>
          <w:highlight w:val="cyan"/>
        </w:rPr>
        <w:t>debris from Russian</w:t>
      </w:r>
      <w:r w:rsidRPr="005138F7">
        <w:rPr>
          <w:rStyle w:val="StyleUnderline"/>
          <w:color w:val="000000" w:themeColor="text1"/>
        </w:rPr>
        <w:t xml:space="preserve"> Proton </w:t>
      </w:r>
      <w:r w:rsidRPr="005138F7">
        <w:rPr>
          <w:rStyle w:val="StyleUnderline"/>
          <w:color w:val="000000" w:themeColor="text1"/>
          <w:highlight w:val="cyan"/>
        </w:rPr>
        <w:t>rockets</w:t>
      </w:r>
      <w:r w:rsidRPr="005138F7">
        <w:rPr>
          <w:rStyle w:val="StyleUnderline"/>
          <w:color w:val="000000" w:themeColor="text1"/>
        </w:rPr>
        <w:t xml:space="preserve"> that has been found in Siberia, including that of old fuel tanks containing toxic fuel residue, which </w:t>
      </w:r>
      <w:r w:rsidRPr="005138F7">
        <w:rPr>
          <w:rStyle w:val="StyleUnderline"/>
          <w:color w:val="000000" w:themeColor="text1"/>
          <w:highlight w:val="cyan"/>
        </w:rPr>
        <w:t>can be harmful to plants, animals</w:t>
      </w:r>
      <w:r w:rsidRPr="005138F7">
        <w:rPr>
          <w:rStyle w:val="StyleUnderline"/>
          <w:color w:val="000000" w:themeColor="text1"/>
        </w:rPr>
        <w:t xml:space="preserve"> and </w:t>
      </w:r>
      <w:r w:rsidRPr="005138F7">
        <w:rPr>
          <w:rStyle w:val="StyleUnderline"/>
          <w:color w:val="000000" w:themeColor="text1"/>
          <w:highlight w:val="cyan"/>
        </w:rPr>
        <w:t>humans</w:t>
      </w:r>
      <w:r w:rsidRPr="005138F7">
        <w:rPr>
          <w:rStyle w:val="StyleUnderline"/>
          <w:color w:val="000000" w:themeColor="text1"/>
        </w:rPr>
        <w:t xml:space="preserve">. </w:t>
      </w:r>
      <w:r w:rsidRPr="005138F7">
        <w:rPr>
          <w:color w:val="000000" w:themeColor="text1"/>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5138F7">
        <w:rPr>
          <w:rStyle w:val="StyleUnderline"/>
          <w:color w:val="000000" w:themeColor="text1"/>
        </w:rPr>
        <w:t xml:space="preserve"> That’s especially true when you consider </w:t>
      </w:r>
      <w:r w:rsidRPr="005138F7">
        <w:rPr>
          <w:rStyle w:val="StyleUnderline"/>
          <w:color w:val="000000" w:themeColor="text1"/>
          <w:highlight w:val="cyan"/>
        </w:rPr>
        <w:t>space tourism</w:t>
      </w:r>
      <w:r w:rsidRPr="005138F7">
        <w:rPr>
          <w:rStyle w:val="StyleUnderline"/>
          <w:color w:val="000000" w:themeColor="text1"/>
        </w:rPr>
        <w:t xml:space="preserve"> is poised to blast off </w:t>
      </w:r>
      <w:r w:rsidRPr="005138F7">
        <w:rPr>
          <w:rStyle w:val="StyleUnderline"/>
          <w:color w:val="000000" w:themeColor="text1"/>
          <w:highlight w:val="cyan"/>
        </w:rPr>
        <w:t>to become a</w:t>
      </w:r>
      <w:r w:rsidRPr="005138F7">
        <w:rPr>
          <w:rStyle w:val="StyleUnderline"/>
          <w:color w:val="000000" w:themeColor="text1"/>
        </w:rPr>
        <w:t xml:space="preserve"> potential </w:t>
      </w:r>
      <w:r w:rsidRPr="005138F7">
        <w:rPr>
          <w:rStyle w:val="StyleUnderline"/>
          <w:color w:val="000000" w:themeColor="text1"/>
          <w:highlight w:val="cyan"/>
        </w:rPr>
        <w:t>$1.5 billion industry</w:t>
      </w:r>
      <w:r w:rsidRPr="005138F7">
        <w:rPr>
          <w:rStyle w:val="StyleUnderline"/>
          <w:color w:val="000000" w:themeColor="text1"/>
        </w:rPr>
        <w:t xml:space="preserve"> by 2028. The </w:t>
      </w:r>
      <w:r w:rsidRPr="005138F7">
        <w:rPr>
          <w:rStyle w:val="StyleUnderline"/>
          <w:color w:val="000000" w:themeColor="text1"/>
          <w:highlight w:val="cyan"/>
        </w:rPr>
        <w:t>more activity,</w:t>
      </w:r>
      <w:r w:rsidRPr="005138F7">
        <w:rPr>
          <w:rStyle w:val="StyleUnderline"/>
          <w:color w:val="000000" w:themeColor="text1"/>
        </w:rPr>
        <w:t xml:space="preserve"> the </w:t>
      </w:r>
      <w:r w:rsidRPr="005138F7">
        <w:rPr>
          <w:rStyle w:val="StyleUnderline"/>
          <w:color w:val="000000" w:themeColor="text1"/>
          <w:highlight w:val="cyan"/>
        </w:rPr>
        <w:t>more debris</w:t>
      </w:r>
      <w:r w:rsidRPr="005138F7">
        <w:rPr>
          <w:rStyle w:val="StyleUnderline"/>
          <w:color w:val="000000" w:themeColor="text1"/>
        </w:rPr>
        <w:t>.</w:t>
      </w:r>
    </w:p>
    <w:p w14:paraId="29E57BD4" w14:textId="77777777" w:rsidR="00745A4B" w:rsidRPr="005138F7" w:rsidRDefault="00745A4B" w:rsidP="00745A4B">
      <w:pPr>
        <w:rPr>
          <w:rStyle w:val="StyleUnderline"/>
          <w:color w:val="000000" w:themeColor="text1"/>
        </w:rPr>
      </w:pPr>
    </w:p>
    <w:p w14:paraId="4BF05998" w14:textId="77777777" w:rsidR="00745A4B" w:rsidRPr="005138F7" w:rsidRDefault="00745A4B" w:rsidP="00745A4B">
      <w:pPr>
        <w:rPr>
          <w:color w:val="000000" w:themeColor="text1"/>
        </w:rPr>
      </w:pPr>
    </w:p>
    <w:p w14:paraId="5EAA0A49" w14:textId="77777777" w:rsidR="00745A4B" w:rsidRPr="005138F7" w:rsidRDefault="00745A4B" w:rsidP="00745A4B">
      <w:pPr>
        <w:pStyle w:val="Heading4"/>
        <w:rPr>
          <w:color w:val="000000" w:themeColor="text1"/>
        </w:rPr>
      </w:pPr>
      <w:r w:rsidRPr="005138F7">
        <w:rPr>
          <w:color w:val="000000" w:themeColor="text1"/>
        </w:rPr>
        <w:t>Early warning satellites going dark signals attacks – causes miscalc and goes nuclear</w:t>
      </w:r>
    </w:p>
    <w:p w14:paraId="3C598C34" w14:textId="77777777" w:rsidR="00745A4B" w:rsidRPr="005138F7" w:rsidRDefault="00745A4B" w:rsidP="00745A4B">
      <w:pPr>
        <w:rPr>
          <w:color w:val="000000" w:themeColor="text1"/>
        </w:rPr>
      </w:pPr>
      <w:r w:rsidRPr="005138F7">
        <w:rPr>
          <w:rStyle w:val="StyleUnderline"/>
          <w:color w:val="000000" w:themeColor="text1"/>
          <w:szCs w:val="26"/>
        </w:rPr>
        <w:t>Orwig 16</w:t>
      </w:r>
      <w:r w:rsidRPr="005138F7">
        <w:rPr>
          <w:color w:val="000000" w:themeColor="text1"/>
        </w:rPr>
        <w:t xml:space="preserve"> [(Jessica, MS in science and tech journalism from Texas A&amp;M, BS in astronomy and physics from Ohio State) “Russia says a growing problem in space could be enough to spark a war,” Insider,’ January 26, 2016, </w:t>
      </w:r>
      <w:hyperlink r:id="rId17" w:history="1">
        <w:r w:rsidRPr="005138F7">
          <w:rPr>
            <w:rStyle w:val="Hyperlink"/>
            <w:color w:val="000000" w:themeColor="text1"/>
          </w:rPr>
          <w:t>https://www.businessinsider.com/russia-says-space-junk-could-spark-war-2016-1</w:t>
        </w:r>
      </w:hyperlink>
      <w:r w:rsidRPr="005138F7">
        <w:rPr>
          <w:color w:val="000000" w:themeColor="text1"/>
        </w:rPr>
        <w:t>] TDI</w:t>
      </w:r>
    </w:p>
    <w:p w14:paraId="52648021" w14:textId="77777777" w:rsidR="00745A4B" w:rsidRPr="005138F7" w:rsidRDefault="00745A4B" w:rsidP="00745A4B">
      <w:pPr>
        <w:rPr>
          <w:color w:val="000000" w:themeColor="text1"/>
          <w:sz w:val="12"/>
        </w:rPr>
      </w:pPr>
      <w:r w:rsidRPr="005138F7">
        <w:rPr>
          <w:color w:val="000000" w:themeColor="text1"/>
          <w:sz w:val="12"/>
        </w:rPr>
        <w:t xml:space="preserve">NASA has already warned that the large amount of space junk around our planet is growing beyond our control, but now a </w:t>
      </w:r>
      <w:r w:rsidRPr="005138F7">
        <w:rPr>
          <w:rStyle w:val="StyleUnderline"/>
          <w:color w:val="000000" w:themeColor="text1"/>
        </w:rPr>
        <w:t xml:space="preserve">team of Russian scientists has cited another potentially </w:t>
      </w:r>
      <w:r w:rsidRPr="005138F7">
        <w:rPr>
          <w:rStyle w:val="StyleUnderline"/>
          <w:color w:val="000000" w:themeColor="text1"/>
          <w:highlight w:val="cyan"/>
        </w:rPr>
        <w:t xml:space="preserve">unforeseen consequence of </w:t>
      </w:r>
      <w:r w:rsidRPr="005138F7">
        <w:rPr>
          <w:rStyle w:val="StyleUnderline"/>
          <w:color w:val="000000" w:themeColor="text1"/>
        </w:rPr>
        <w:t xml:space="preserve">that </w:t>
      </w:r>
      <w:r w:rsidRPr="005138F7">
        <w:rPr>
          <w:rStyle w:val="StyleUnderline"/>
          <w:color w:val="000000" w:themeColor="text1"/>
          <w:highlight w:val="cyan"/>
        </w:rPr>
        <w:t>debris: War.</w:t>
      </w:r>
      <w:r w:rsidRPr="005138F7">
        <w:rPr>
          <w:rStyle w:val="StyleUnderline"/>
          <w:color w:val="000000" w:themeColor="text1"/>
        </w:rPr>
        <w:t xml:space="preserve"> </w:t>
      </w:r>
      <w:r w:rsidRPr="005138F7">
        <w:rPr>
          <w:color w:val="000000" w:themeColor="text1"/>
          <w:sz w:val="12"/>
        </w:rPr>
        <w:t xml:space="preserve">Scientists estimate that anywhere from 500,000 to 600,000 pieces of human-made space debris between 0.4 and 4 inches in size are currently orbiting the Earth and traveling at speeds over 17,000 miles per hour. </w:t>
      </w:r>
      <w:r w:rsidRPr="005138F7">
        <w:rPr>
          <w:rStyle w:val="StyleUnderline"/>
          <w:color w:val="000000" w:themeColor="text1"/>
          <w:highlight w:val="cyan"/>
        </w:rPr>
        <w:t xml:space="preserve">If one of </w:t>
      </w:r>
      <w:r w:rsidRPr="005138F7">
        <w:rPr>
          <w:rStyle w:val="StyleUnderline"/>
          <w:color w:val="000000" w:themeColor="text1"/>
        </w:rPr>
        <w:t xml:space="preserve">those </w:t>
      </w:r>
      <w:r w:rsidRPr="005138F7">
        <w:rPr>
          <w:rStyle w:val="StyleUnderline"/>
          <w:color w:val="000000" w:themeColor="text1"/>
          <w:highlight w:val="cyan"/>
        </w:rPr>
        <w:t>pieces smashed into a military satellite it "</w:t>
      </w:r>
      <w:r w:rsidRPr="005138F7">
        <w:rPr>
          <w:rStyle w:val="StyleUnderline"/>
          <w:color w:val="000000" w:themeColor="text1"/>
        </w:rPr>
        <w:t xml:space="preserve">may </w:t>
      </w:r>
      <w:r w:rsidRPr="005138F7">
        <w:rPr>
          <w:rStyle w:val="StyleUnderline"/>
          <w:color w:val="000000" w:themeColor="text1"/>
          <w:highlight w:val="cyan"/>
        </w:rPr>
        <w:t>provoke</w:t>
      </w:r>
      <w:r w:rsidRPr="005138F7">
        <w:rPr>
          <w:rStyle w:val="StyleUnderline"/>
          <w:color w:val="000000" w:themeColor="text1"/>
        </w:rPr>
        <w:t xml:space="preserve"> political or even </w:t>
      </w:r>
      <w:r w:rsidRPr="005138F7">
        <w:rPr>
          <w:rStyle w:val="StyleUnderline"/>
          <w:color w:val="000000" w:themeColor="text1"/>
          <w:highlight w:val="cyan"/>
        </w:rPr>
        <w:t>armed conflict</w:t>
      </w:r>
      <w:r w:rsidRPr="005138F7">
        <w:rPr>
          <w:rStyle w:val="StyleUnderline"/>
          <w:color w:val="000000" w:themeColor="text1"/>
        </w:rPr>
        <w:t xml:space="preserve"> between space-faring nations,"</w:t>
      </w:r>
      <w:r w:rsidRPr="005138F7">
        <w:rPr>
          <w:color w:val="000000" w:themeColor="text1"/>
          <w:sz w:val="12"/>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5138F7">
        <w:rPr>
          <w:rStyle w:val="StyleUnderline"/>
          <w:color w:val="000000" w:themeColor="text1"/>
        </w:rPr>
        <w:t xml:space="preserve">Say, for example, that a satellite was destroyed or significantly damaged in orbit — something that a </w:t>
      </w:r>
      <w:r w:rsidRPr="005138F7">
        <w:rPr>
          <w:rStyle w:val="StyleUnderline"/>
          <w:color w:val="000000" w:themeColor="text1"/>
        </w:rPr>
        <w:lastRenderedPageBreak/>
        <w:t>4-inch hunk of space junk could easily do traveling at speeds of 17,500 miles per hour</w:t>
      </w:r>
      <w:r w:rsidRPr="005138F7">
        <w:rPr>
          <w:color w:val="000000" w:themeColor="text1"/>
          <w:sz w:val="12"/>
        </w:rPr>
        <w:t xml:space="preserve">, Adushkin reported. (Even smaller pieces no bigger than size of a pea could cause enough damage to the satellite that it would no longer operate correctly, he notes.) </w:t>
      </w:r>
      <w:r w:rsidRPr="005138F7">
        <w:rPr>
          <w:rStyle w:val="StyleUnderline"/>
          <w:color w:val="000000" w:themeColor="text1"/>
        </w:rPr>
        <w:t xml:space="preserve">It would be </w:t>
      </w:r>
      <w:r w:rsidRPr="005138F7">
        <w:rPr>
          <w:rStyle w:val="StyleUnderline"/>
          <w:color w:val="000000" w:themeColor="text1"/>
          <w:highlight w:val="cyan"/>
        </w:rPr>
        <w:t xml:space="preserve">difficult </w:t>
      </w:r>
      <w:r w:rsidRPr="005138F7">
        <w:rPr>
          <w:rStyle w:val="StyleUnderline"/>
          <w:color w:val="000000" w:themeColor="text1"/>
        </w:rPr>
        <w:t>for anyone</w:t>
      </w:r>
      <w:r w:rsidRPr="005138F7">
        <w:rPr>
          <w:rStyle w:val="StyleUnderline"/>
          <w:color w:val="000000" w:themeColor="text1"/>
          <w:highlight w:val="cyan"/>
        </w:rPr>
        <w:t xml:space="preserve"> to determine whether the event was accidental </w:t>
      </w:r>
      <w:r w:rsidRPr="005138F7">
        <w:rPr>
          <w:rStyle w:val="StyleUnderline"/>
          <w:color w:val="000000" w:themeColor="text1"/>
        </w:rPr>
        <w:t xml:space="preserve">or deliberate. </w:t>
      </w:r>
      <w:r w:rsidRPr="005138F7">
        <w:rPr>
          <w:rStyle w:val="StyleUnderline"/>
          <w:color w:val="000000" w:themeColor="text1"/>
          <w:highlight w:val="cyan"/>
        </w:rPr>
        <w:t xml:space="preserve">This lack of </w:t>
      </w:r>
      <w:r w:rsidRPr="005138F7">
        <w:rPr>
          <w:rStyle w:val="StyleUnderline"/>
          <w:color w:val="000000" w:themeColor="text1"/>
        </w:rPr>
        <w:t xml:space="preserve">immediate </w:t>
      </w:r>
      <w:r w:rsidRPr="005138F7">
        <w:rPr>
          <w:rStyle w:val="StyleUnderline"/>
          <w:color w:val="000000" w:themeColor="text1"/>
          <w:highlight w:val="cyan"/>
        </w:rPr>
        <w:t xml:space="preserve">proof </w:t>
      </w:r>
      <w:r w:rsidRPr="005138F7">
        <w:rPr>
          <w:rStyle w:val="StyleUnderline"/>
          <w:color w:val="000000" w:themeColor="text1"/>
        </w:rPr>
        <w:t xml:space="preserve">could </w:t>
      </w:r>
      <w:r w:rsidRPr="005138F7">
        <w:rPr>
          <w:rStyle w:val="StyleUnderline"/>
          <w:color w:val="000000" w:themeColor="text1"/>
          <w:highlight w:val="cyan"/>
        </w:rPr>
        <w:t>lead to false accusations</w:t>
      </w:r>
      <w:r w:rsidRPr="005138F7">
        <w:rPr>
          <w:rStyle w:val="StyleUnderline"/>
          <w:color w:val="000000" w:themeColor="text1"/>
        </w:rPr>
        <w:t>, heated arguments and, eventually</w:t>
      </w:r>
      <w:r w:rsidRPr="005138F7">
        <w:rPr>
          <w:rStyle w:val="StyleUnderline"/>
          <w:color w:val="000000" w:themeColor="text1"/>
          <w:highlight w:val="cyan"/>
        </w:rPr>
        <w:t>, war</w:t>
      </w:r>
      <w:r w:rsidRPr="005138F7">
        <w:rPr>
          <w:rStyle w:val="StyleUnderline"/>
          <w:color w:val="000000" w:themeColor="text1"/>
        </w:rPr>
        <w:t xml:space="preserve">, according to Adushkin and his colleagues. </w:t>
      </w:r>
      <w:r w:rsidRPr="005138F7">
        <w:rPr>
          <w:color w:val="000000" w:themeColor="text1"/>
          <w:sz w:val="12"/>
        </w:rPr>
        <w:t xml:space="preserve">A politically dangerous dilemma </w:t>
      </w:r>
      <w:proofErr w:type="gramStart"/>
      <w:r w:rsidRPr="005138F7">
        <w:rPr>
          <w:rStyle w:val="StyleUnderline"/>
          <w:color w:val="000000" w:themeColor="text1"/>
        </w:rPr>
        <w:t>In</w:t>
      </w:r>
      <w:proofErr w:type="gramEnd"/>
      <w:r w:rsidRPr="005138F7">
        <w:rPr>
          <w:rStyle w:val="StyleUnderline"/>
          <w:color w:val="000000" w:themeColor="text1"/>
        </w:rPr>
        <w:t xml:space="preserve"> the report, the Adushkin said that there have already been repeated "sudden failures" of military spacecraft in te last two decades that cannot be explained. "So, there are two possible explanations," he wrote. The first is "unregistered collisions with space objects." The second is "machinations" [deliberate action] of the space adversary. </w:t>
      </w:r>
      <w:r w:rsidRPr="005138F7">
        <w:rPr>
          <w:color w:val="000000" w:themeColor="text1"/>
          <w:sz w:val="12"/>
        </w:rPr>
        <w:t>"</w:t>
      </w:r>
      <w:r w:rsidRPr="005138F7">
        <w:rPr>
          <w:rStyle w:val="StyleUnderline"/>
          <w:color w:val="000000" w:themeColor="text1"/>
        </w:rPr>
        <w:t>This is a politically dangerous dilemma</w:t>
      </w:r>
      <w:r w:rsidRPr="005138F7">
        <w:rPr>
          <w:color w:val="000000" w:themeColor="text1"/>
          <w:sz w:val="12"/>
        </w:rPr>
        <w:t xml:space="preserve">," he added. </w:t>
      </w:r>
      <w:r w:rsidRPr="005138F7">
        <w:rPr>
          <w:rStyle w:val="StyleUnderline"/>
          <w:color w:val="000000" w:themeColor="text1"/>
        </w:rPr>
        <w:t xml:space="preserve">But these mysterious failures in the past aren't what concerns Adushkin most. It's a future threat of what experts call the cascade effect that has Adushkin and other scientists around the world extremely concerned. The Kessler Syndrome </w:t>
      </w:r>
      <w:r w:rsidRPr="005138F7">
        <w:rPr>
          <w:color w:val="000000" w:themeColor="text1"/>
          <w:sz w:val="12"/>
        </w:rPr>
        <w:t xml:space="preserve">In 1978, American astrophysicist Donald Kessler predicted that the amount of space debris around Earth would begin to grow exponentially after the turn of the millennium. </w:t>
      </w:r>
      <w:r w:rsidRPr="005138F7">
        <w:rPr>
          <w:rStyle w:val="StyleUnderline"/>
          <w:color w:val="000000" w:themeColor="text1"/>
        </w:rPr>
        <w:t xml:space="preserve">Kessler 's predictions rely on the fact that over time, </w:t>
      </w:r>
      <w:r w:rsidRPr="005138F7">
        <w:rPr>
          <w:rStyle w:val="StyleUnderline"/>
          <w:color w:val="000000" w:themeColor="text1"/>
          <w:highlight w:val="cyan"/>
        </w:rPr>
        <w:t>space junk accumulates</w:t>
      </w:r>
      <w:r w:rsidRPr="005138F7">
        <w:rPr>
          <w:rStyle w:val="StyleUnderline"/>
          <w:color w:val="000000" w:themeColor="text1"/>
        </w:rPr>
        <w:t xml:space="preserve">. We leave most of our defunct satellites in space, and when meteors and other man-made space debris slam into them, you get a cascade of debris. </w:t>
      </w:r>
      <w:r w:rsidRPr="005138F7">
        <w:rPr>
          <w:rStyle w:val="StyleUnderline"/>
          <w:color w:val="000000" w:themeColor="text1"/>
          <w:highlight w:val="cyan"/>
        </w:rPr>
        <w:t xml:space="preserve">The cascade effect — </w:t>
      </w:r>
      <w:r w:rsidRPr="005138F7">
        <w:rPr>
          <w:rStyle w:val="StyleUnderline"/>
          <w:color w:val="000000" w:themeColor="text1"/>
        </w:rPr>
        <w:t xml:space="preserve">also known as the Kessler Syndrome — refers to </w:t>
      </w:r>
      <w:r w:rsidRPr="005138F7">
        <w:rPr>
          <w:rStyle w:val="StyleUnderline"/>
          <w:color w:val="000000" w:themeColor="text1"/>
          <w:highlight w:val="cyan"/>
        </w:rPr>
        <w:t xml:space="preserve">a </w:t>
      </w:r>
      <w:r w:rsidRPr="005138F7">
        <w:rPr>
          <w:rStyle w:val="StyleUnderline"/>
          <w:color w:val="000000" w:themeColor="text1"/>
        </w:rPr>
        <w:t xml:space="preserve">critical </w:t>
      </w:r>
      <w:r w:rsidRPr="005138F7">
        <w:rPr>
          <w:rStyle w:val="StyleUnderline"/>
          <w:color w:val="000000" w:themeColor="text1"/>
          <w:highlight w:val="cyan"/>
        </w:rPr>
        <w:t xml:space="preserve">point wherein </w:t>
      </w:r>
      <w:r w:rsidRPr="005138F7">
        <w:rPr>
          <w:rStyle w:val="StyleUnderline"/>
          <w:color w:val="000000" w:themeColor="text1"/>
        </w:rPr>
        <w:t xml:space="preserve">the </w:t>
      </w:r>
      <w:r w:rsidRPr="005138F7">
        <w:rPr>
          <w:rStyle w:val="StyleUnderline"/>
          <w:color w:val="000000" w:themeColor="text1"/>
          <w:highlight w:val="cyan"/>
        </w:rPr>
        <w:t xml:space="preserve">density of </w:t>
      </w:r>
      <w:r w:rsidRPr="005138F7">
        <w:rPr>
          <w:rStyle w:val="StyleUnderline"/>
          <w:color w:val="000000" w:themeColor="text1"/>
        </w:rPr>
        <w:t xml:space="preserve">space </w:t>
      </w:r>
      <w:r w:rsidRPr="005138F7">
        <w:rPr>
          <w:rStyle w:val="StyleUnderline"/>
          <w:color w:val="000000" w:themeColor="text1"/>
          <w:highlight w:val="cyan"/>
        </w:rPr>
        <w:t xml:space="preserve">junk grows so large that a </w:t>
      </w:r>
      <w:r w:rsidRPr="005138F7">
        <w:rPr>
          <w:rStyle w:val="StyleUnderline"/>
          <w:color w:val="000000" w:themeColor="text1"/>
        </w:rPr>
        <w:t xml:space="preserve">single </w:t>
      </w:r>
      <w:r w:rsidRPr="005138F7">
        <w:rPr>
          <w:rStyle w:val="StyleUnderline"/>
          <w:color w:val="000000" w:themeColor="text1"/>
          <w:highlight w:val="cyan"/>
        </w:rPr>
        <w:t>collision could set off a domino effect</w:t>
      </w:r>
      <w:r w:rsidRPr="005138F7">
        <w:rPr>
          <w:rStyle w:val="StyleUnderline"/>
          <w:color w:val="000000" w:themeColor="text1"/>
        </w:rPr>
        <w:t xml:space="preserve"> of increasingly more collisions. </w:t>
      </w:r>
      <w:r w:rsidRPr="005138F7">
        <w:rPr>
          <w:color w:val="000000" w:themeColor="text1"/>
          <w:sz w:val="12"/>
        </w:rPr>
        <w:t xml:space="preserve">For Kessler, this is a problem because it would "create small debris faster than it can be removed," Kessler said last year. And this cloud of junk could eventually make missions to space too dangerous. </w:t>
      </w:r>
      <w:r w:rsidRPr="005138F7">
        <w:rPr>
          <w:rStyle w:val="StyleUnderline"/>
          <w:color w:val="000000" w:themeColor="text1"/>
        </w:rPr>
        <w:t xml:space="preserve">For Adushkin, this would </w:t>
      </w:r>
      <w:r w:rsidRPr="005138F7">
        <w:rPr>
          <w:rStyle w:val="StyleUnderline"/>
          <w:color w:val="000000" w:themeColor="text1"/>
          <w:highlight w:val="cyan"/>
        </w:rPr>
        <w:t>exacerbate the issue of identifying what</w:t>
      </w:r>
      <w:r w:rsidRPr="005138F7">
        <w:rPr>
          <w:rStyle w:val="StyleUnderline"/>
          <w:color w:val="000000" w:themeColor="text1"/>
        </w:rPr>
        <w:t xml:space="preserve">, or who, </w:t>
      </w:r>
      <w:r w:rsidRPr="005138F7">
        <w:rPr>
          <w:rStyle w:val="StyleUnderline"/>
          <w:color w:val="000000" w:themeColor="text1"/>
          <w:highlight w:val="cyan"/>
        </w:rPr>
        <w:t>could be behind broken satellites</w:t>
      </w:r>
      <w:r w:rsidRPr="005138F7">
        <w:rPr>
          <w:rStyle w:val="StyleUnderline"/>
          <w:color w:val="000000" w:themeColor="text1"/>
        </w:rPr>
        <w:t xml:space="preserve">. </w:t>
      </w:r>
      <w:r w:rsidRPr="005138F7">
        <w:rPr>
          <w:color w:val="000000" w:themeColor="text1"/>
          <w:sz w:val="12"/>
        </w:rPr>
        <w:t xml:space="preserve">The future </w:t>
      </w:r>
      <w:r w:rsidRPr="005138F7">
        <w:rPr>
          <w:rStyle w:val="StyleUnderline"/>
          <w:color w:val="000000" w:themeColor="text1"/>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r w:rsidRPr="005138F7">
        <w:rPr>
          <w:color w:val="000000" w:themeColor="text1"/>
          <w:sz w:val="12"/>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5138F7">
        <w:rPr>
          <w:color w:val="000000" w:themeColor="text1"/>
          <w:sz w:val="12"/>
        </w:rPr>
        <w:t>more smaller</w:t>
      </w:r>
      <w:proofErr w:type="gramEnd"/>
      <w:r w:rsidRPr="005138F7">
        <w:rPr>
          <w:color w:val="000000" w:themeColor="text1"/>
          <w:sz w:val="12"/>
        </w:rPr>
        <w:t xml:space="preserve">-sized fragments less than 4 inches across </w:t>
      </w:r>
      <w:r w:rsidRPr="005138F7">
        <w:rPr>
          <w:rStyle w:val="StyleUnderline"/>
          <w:color w:val="000000" w:themeColor="text1"/>
        </w:rPr>
        <w:t>"</w:t>
      </w:r>
      <w:r w:rsidRPr="005138F7">
        <w:rPr>
          <w:rStyle w:val="StyleUnderline"/>
          <w:color w:val="000000" w:themeColor="text1"/>
          <w:highlight w:val="cyan"/>
        </w:rPr>
        <w:t xml:space="preserve">The number of </w:t>
      </w:r>
      <w:r w:rsidRPr="005138F7">
        <w:rPr>
          <w:rStyle w:val="StyleUnderline"/>
          <w:color w:val="000000" w:themeColor="text1"/>
        </w:rPr>
        <w:t xml:space="preserve">small-size, </w:t>
      </w:r>
      <w:r w:rsidRPr="005138F7">
        <w:rPr>
          <w:rStyle w:val="StyleUnderline"/>
          <w:color w:val="000000" w:themeColor="text1"/>
          <w:highlight w:val="cyan"/>
        </w:rPr>
        <w:t xml:space="preserve">non-catalogued objects will grow exponentially </w:t>
      </w:r>
      <w:r w:rsidRPr="005138F7">
        <w:rPr>
          <w:rStyle w:val="StyleUnderline"/>
          <w:color w:val="000000" w:themeColor="text1"/>
        </w:rPr>
        <w:t>in mutual collisions,"</w:t>
      </w:r>
      <w:r w:rsidRPr="005138F7">
        <w:rPr>
          <w:color w:val="000000" w:themeColor="text1"/>
          <w:sz w:val="12"/>
        </w:rPr>
        <w:t xml:space="preserve"> the researchers reported.</w:t>
      </w:r>
    </w:p>
    <w:p w14:paraId="35BECD7A" w14:textId="77777777" w:rsidR="00745A4B" w:rsidRPr="005138F7" w:rsidRDefault="00745A4B" w:rsidP="00745A4B">
      <w:pPr>
        <w:rPr>
          <w:color w:val="000000" w:themeColor="text1"/>
          <w:sz w:val="12"/>
        </w:rPr>
      </w:pPr>
    </w:p>
    <w:p w14:paraId="73DD9982" w14:textId="77777777" w:rsidR="00745A4B" w:rsidRPr="005138F7" w:rsidRDefault="00745A4B" w:rsidP="00745A4B">
      <w:pPr>
        <w:pStyle w:val="Heading4"/>
        <w:rPr>
          <w:rFonts w:cs="Calibri"/>
          <w:color w:val="000000" w:themeColor="text1"/>
        </w:rPr>
      </w:pPr>
      <w:r w:rsidRPr="005138F7">
        <w:rPr>
          <w:rFonts w:cs="Calibri"/>
          <w:color w:val="000000" w:themeColor="text1"/>
        </w:rPr>
        <w:t>Earth observation satellites key to adaptation</w:t>
      </w:r>
    </w:p>
    <w:p w14:paraId="1757086A" w14:textId="77777777" w:rsidR="00745A4B" w:rsidRPr="005138F7" w:rsidRDefault="00745A4B" w:rsidP="00745A4B">
      <w:pPr>
        <w:rPr>
          <w:color w:val="000000" w:themeColor="text1"/>
        </w:rPr>
      </w:pPr>
      <w:r w:rsidRPr="005138F7">
        <w:rPr>
          <w:rStyle w:val="StyleUnderline"/>
          <w:color w:val="000000" w:themeColor="text1"/>
          <w:szCs w:val="26"/>
        </w:rPr>
        <w:t>Alonso 18</w:t>
      </w:r>
      <w:r w:rsidRPr="005138F7">
        <w:rPr>
          <w:color w:val="000000" w:themeColor="text1"/>
        </w:rPr>
        <w:t xml:space="preserve"> [(Elisa Jiménez Alonso, communications consultant with Acclimatise, climate resilience organization) “Earth Observation of Increasing Importance for Climate Change Adaptation,” Acclimatise, May 2, 2018, </w:t>
      </w:r>
      <w:hyperlink r:id="rId18" w:history="1">
        <w:r w:rsidRPr="005138F7">
          <w:rPr>
            <w:rStyle w:val="Hyperlink"/>
            <w:color w:val="000000" w:themeColor="text1"/>
          </w:rPr>
          <w:t>https://www.acclimatise.uk.com/2018/05/02/earth-observation-of-increasing-importance-for-climate-change-adaptation/</w:t>
        </w:r>
      </w:hyperlink>
      <w:r w:rsidRPr="005138F7">
        <w:rPr>
          <w:color w:val="000000" w:themeColor="text1"/>
        </w:rPr>
        <w:t>] TDI</w:t>
      </w:r>
    </w:p>
    <w:p w14:paraId="00EA8B7A" w14:textId="77777777" w:rsidR="00745A4B" w:rsidRPr="005138F7" w:rsidRDefault="00745A4B" w:rsidP="00745A4B">
      <w:pPr>
        <w:rPr>
          <w:color w:val="000000" w:themeColor="text1"/>
          <w:u w:val="single"/>
        </w:rPr>
      </w:pPr>
      <w:r w:rsidRPr="005138F7">
        <w:rPr>
          <w:rStyle w:val="StyleUnderline"/>
          <w:color w:val="000000" w:themeColor="text1"/>
          <w:highlight w:val="cyan"/>
        </w:rPr>
        <w:t>Earth observation</w:t>
      </w:r>
      <w:r w:rsidRPr="005138F7">
        <w:rPr>
          <w:rStyle w:val="StyleUnderline"/>
          <w:color w:val="000000" w:themeColor="text1"/>
        </w:rPr>
        <w:t xml:space="preserve"> (EO) </w:t>
      </w:r>
      <w:r w:rsidRPr="005138F7">
        <w:rPr>
          <w:rStyle w:val="StyleUnderline"/>
          <w:color w:val="000000" w:themeColor="text1"/>
          <w:highlight w:val="cyan"/>
        </w:rPr>
        <w:t xml:space="preserve">satellites are playing an </w:t>
      </w:r>
      <w:r w:rsidRPr="005138F7">
        <w:rPr>
          <w:rStyle w:val="StyleUnderline"/>
          <w:color w:val="000000" w:themeColor="text1"/>
        </w:rPr>
        <w:t xml:space="preserve">increasingly </w:t>
      </w:r>
      <w:r w:rsidRPr="005138F7">
        <w:rPr>
          <w:rStyle w:val="StyleUnderline"/>
          <w:color w:val="000000" w:themeColor="text1"/>
          <w:highlight w:val="cyan"/>
        </w:rPr>
        <w:t>important role in assessing climate change</w:t>
      </w:r>
      <w:r w:rsidRPr="005138F7">
        <w:rPr>
          <w:color w:val="000000" w:themeColor="text1"/>
          <w:sz w:val="12"/>
        </w:rPr>
        <w:t xml:space="preserve">. By providing a </w:t>
      </w:r>
      <w:r w:rsidRPr="005138F7">
        <w:rPr>
          <w:rStyle w:val="StyleUnderline"/>
          <w:color w:val="000000" w:themeColor="text1"/>
        </w:rPr>
        <w:t>constant and consistent stream of data about the state of the climate</w:t>
      </w:r>
      <w:r w:rsidRPr="005138F7">
        <w:rPr>
          <w:color w:val="000000" w:themeColor="text1"/>
          <w:sz w:val="12"/>
        </w:rPr>
        <w:t xml:space="preserve">, EO is </w:t>
      </w:r>
      <w:r w:rsidRPr="005138F7">
        <w:rPr>
          <w:rStyle w:val="StyleUnderline"/>
          <w:color w:val="000000" w:themeColor="text1"/>
        </w:rPr>
        <w:t>not just improving scientific outcomes but can also inform climate policy</w:t>
      </w:r>
      <w:r w:rsidRPr="005138F7">
        <w:rPr>
          <w:color w:val="000000" w:themeColor="text1"/>
          <w:sz w:val="12"/>
        </w:rPr>
        <w:t xml:space="preserve">. </w:t>
      </w:r>
      <w:r w:rsidRPr="005138F7">
        <w:rPr>
          <w:rStyle w:val="StyleUnderline"/>
          <w:color w:val="000000" w:themeColor="text1"/>
        </w:rPr>
        <w:t xml:space="preserve">Managing climate-related risks effectively requires accurate, robust, sustained, and wide-ranging climate information. </w:t>
      </w:r>
      <w:r w:rsidRPr="005138F7">
        <w:rPr>
          <w:rStyle w:val="StyleUnderline"/>
          <w:color w:val="000000" w:themeColor="text1"/>
          <w:highlight w:val="cyan"/>
        </w:rPr>
        <w:t xml:space="preserve">Reliable </w:t>
      </w:r>
      <w:r w:rsidRPr="005138F7">
        <w:rPr>
          <w:rStyle w:val="StyleUnderline"/>
          <w:color w:val="000000" w:themeColor="text1"/>
        </w:rPr>
        <w:t xml:space="preserve">observational </w:t>
      </w:r>
      <w:r w:rsidRPr="005138F7">
        <w:rPr>
          <w:rStyle w:val="StyleUnderline"/>
          <w:color w:val="000000" w:themeColor="text1"/>
          <w:highlight w:val="cyan"/>
        </w:rPr>
        <w:t xml:space="preserve">climate data can help scientists test </w:t>
      </w:r>
      <w:r w:rsidRPr="005138F7">
        <w:rPr>
          <w:rStyle w:val="StyleUnderline"/>
          <w:color w:val="000000" w:themeColor="text1"/>
        </w:rPr>
        <w:t xml:space="preserve">the accuracy of </w:t>
      </w:r>
      <w:r w:rsidRPr="005138F7">
        <w:rPr>
          <w:rStyle w:val="StyleUnderline"/>
          <w:color w:val="000000" w:themeColor="text1"/>
          <w:highlight w:val="cyan"/>
        </w:rPr>
        <w:t>their models and improve the science</w:t>
      </w:r>
      <w:r w:rsidRPr="005138F7">
        <w:rPr>
          <w:rStyle w:val="StyleUnderline"/>
          <w:color w:val="000000" w:themeColor="text1"/>
        </w:rPr>
        <w:t xml:space="preserve"> of attributing certain events to climate change. Information based on projections from models and historic data can help decision makers plan and implement adaptation actions. </w:t>
      </w:r>
      <w:r w:rsidRPr="005138F7">
        <w:rPr>
          <w:color w:val="000000" w:themeColor="text1"/>
          <w:sz w:val="12"/>
        </w:rPr>
        <w:t xml:space="preserve">Providing information in data-sparse regions </w:t>
      </w:r>
      <w:r w:rsidRPr="005138F7">
        <w:rPr>
          <w:rStyle w:val="StyleUnderline"/>
          <w:color w:val="000000" w:themeColor="text1"/>
          <w:highlight w:val="cyan"/>
        </w:rPr>
        <w:t>Ground-based</w:t>
      </w:r>
      <w:r w:rsidRPr="005138F7">
        <w:rPr>
          <w:color w:val="000000" w:themeColor="text1"/>
          <w:sz w:val="12"/>
        </w:rPr>
        <w:t xml:space="preserve"> weather and climate </w:t>
      </w:r>
      <w:r w:rsidRPr="005138F7">
        <w:rPr>
          <w:rStyle w:val="StyleUnderline"/>
          <w:color w:val="000000" w:themeColor="text1"/>
        </w:rPr>
        <w:t xml:space="preserve">monitoring </w:t>
      </w:r>
      <w:r w:rsidRPr="005138F7">
        <w:rPr>
          <w:rStyle w:val="StyleUnderline"/>
          <w:color w:val="000000" w:themeColor="text1"/>
          <w:highlight w:val="cyan"/>
        </w:rPr>
        <w:t>systems only cover about 30%</w:t>
      </w:r>
      <w:r w:rsidRPr="005138F7">
        <w:rPr>
          <w:color w:val="000000" w:themeColor="text1"/>
          <w:sz w:val="12"/>
        </w:rPr>
        <w:t xml:space="preserve"> of the Earth’s surface. In many parts of the world such </w:t>
      </w:r>
      <w:r w:rsidRPr="005138F7">
        <w:rPr>
          <w:rStyle w:val="StyleUnderline"/>
          <w:color w:val="000000" w:themeColor="text1"/>
          <w:highlight w:val="cyan"/>
        </w:rPr>
        <w:t>data is incomplete and patchy</w:t>
      </w:r>
      <w:r w:rsidRPr="005138F7">
        <w:rPr>
          <w:rStyle w:val="StyleUnderline"/>
          <w:color w:val="000000" w:themeColor="text1"/>
        </w:rPr>
        <w:t xml:space="preserve"> due to poorly maintained weather stations and a general lack of such facilities. </w:t>
      </w:r>
      <w:r w:rsidRPr="005138F7">
        <w:rPr>
          <w:rStyle w:val="StyleUnderline"/>
          <w:color w:val="000000" w:themeColor="text1"/>
          <w:highlight w:val="cyan"/>
        </w:rPr>
        <w:t>EO satellites</w:t>
      </w:r>
      <w:r w:rsidRPr="005138F7">
        <w:rPr>
          <w:color w:val="000000" w:themeColor="text1"/>
          <w:sz w:val="12"/>
        </w:rPr>
        <w:t xml:space="preserve"> and rapidly improving satellite technology, especially data from open access programmes, </w:t>
      </w:r>
      <w:r w:rsidRPr="005138F7">
        <w:rPr>
          <w:rStyle w:val="StyleUnderline"/>
          <w:color w:val="000000" w:themeColor="text1"/>
          <w:highlight w:val="cyan"/>
        </w:rPr>
        <w:t>offer a valuable source information</w:t>
      </w:r>
      <w:r w:rsidRPr="005138F7">
        <w:rPr>
          <w:rStyle w:val="StyleUnderline"/>
          <w:color w:val="000000" w:themeColor="text1"/>
        </w:rPr>
        <w:t xml:space="preserve"> for such </w:t>
      </w:r>
      <w:r w:rsidRPr="005138F7">
        <w:rPr>
          <w:rStyle w:val="Emphasis"/>
          <w:color w:val="000000" w:themeColor="text1"/>
        </w:rPr>
        <w:t>data-sparse regions</w:t>
      </w:r>
      <w:r w:rsidRPr="005138F7">
        <w:rPr>
          <w:rStyle w:val="StyleUnderline"/>
          <w:color w:val="000000" w:themeColor="text1"/>
        </w:rPr>
        <w:t xml:space="preserve">. This is especially </w:t>
      </w:r>
      <w:r w:rsidRPr="005138F7">
        <w:rPr>
          <w:rStyle w:val="StyleUnderline"/>
          <w:color w:val="000000" w:themeColor="text1"/>
        </w:rPr>
        <w:lastRenderedPageBreak/>
        <w:t xml:space="preserve">important since </w:t>
      </w:r>
      <w:r w:rsidRPr="005138F7">
        <w:rPr>
          <w:rStyle w:val="StyleUnderline"/>
          <w:color w:val="000000" w:themeColor="text1"/>
          <w:highlight w:val="cyan"/>
        </w:rPr>
        <w:t xml:space="preserve">countries and regions with a lack of </w:t>
      </w:r>
      <w:r w:rsidRPr="005138F7">
        <w:rPr>
          <w:rStyle w:val="StyleUnderline"/>
          <w:color w:val="000000" w:themeColor="text1"/>
        </w:rPr>
        <w:t xml:space="preserve">climate </w:t>
      </w:r>
      <w:r w:rsidRPr="005138F7">
        <w:rPr>
          <w:rStyle w:val="StyleUnderline"/>
          <w:color w:val="000000" w:themeColor="text1"/>
          <w:highlight w:val="cyan"/>
        </w:rPr>
        <w:t xml:space="preserve">data are </w:t>
      </w:r>
      <w:r w:rsidRPr="005138F7">
        <w:rPr>
          <w:rStyle w:val="StyleUnderline"/>
          <w:color w:val="000000" w:themeColor="text1"/>
        </w:rPr>
        <w:t xml:space="preserve">often </w:t>
      </w:r>
      <w:r w:rsidRPr="005138F7">
        <w:rPr>
          <w:rStyle w:val="StyleUnderline"/>
          <w:color w:val="000000" w:themeColor="text1"/>
          <w:highlight w:val="cyan"/>
        </w:rPr>
        <w:t>particularly vulnerable to climate change</w:t>
      </w:r>
      <w:r w:rsidRPr="005138F7">
        <w:rPr>
          <w:rStyle w:val="StyleUnderline"/>
          <w:color w:val="000000" w:themeColor="text1"/>
        </w:rPr>
        <w:t xml:space="preserve"> impacts. </w:t>
      </w:r>
      <w:r w:rsidRPr="005138F7">
        <w:rPr>
          <w:color w:val="000000" w:themeColor="text1"/>
          <w:sz w:val="12"/>
        </w:rPr>
        <w:t xml:space="preserve">International efforts for systematic observation </w:t>
      </w:r>
      <w:proofErr w:type="gramStart"/>
      <w:r w:rsidRPr="005138F7">
        <w:rPr>
          <w:color w:val="000000" w:themeColor="text1"/>
          <w:sz w:val="12"/>
        </w:rPr>
        <w:t>The</w:t>
      </w:r>
      <w:proofErr w:type="gramEnd"/>
      <w:r w:rsidRPr="005138F7">
        <w:rPr>
          <w:color w:val="000000" w:themeColor="text1"/>
          <w:sz w:val="12"/>
        </w:rPr>
        <w:t xml:space="preserv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5138F7">
        <w:rPr>
          <w:rStyle w:val="StyleUnderline"/>
          <w:color w:val="000000" w:themeColor="text1"/>
          <w:highlight w:val="cyan"/>
        </w:rPr>
        <w:t>Without</w:t>
      </w:r>
      <w:r w:rsidRPr="005138F7">
        <w:rPr>
          <w:rStyle w:val="StyleUnderline"/>
          <w:color w:val="000000" w:themeColor="text1"/>
        </w:rPr>
        <w:t xml:space="preserve"> insights offered by EO </w:t>
      </w:r>
      <w:r w:rsidRPr="005138F7">
        <w:rPr>
          <w:rStyle w:val="StyleUnderline"/>
          <w:color w:val="000000" w:themeColor="text1"/>
          <w:highlight w:val="cyan"/>
        </w:rPr>
        <w:t>satellites there would not be enough evidence for decision makers</w:t>
      </w:r>
      <w:r w:rsidRPr="005138F7">
        <w:rPr>
          <w:rStyle w:val="StyleUnderline"/>
          <w:color w:val="000000" w:themeColor="text1"/>
        </w:rPr>
        <w:t xml:space="preserve"> to base their climate policies on, increasing the risk of </w:t>
      </w:r>
      <w:r w:rsidRPr="005138F7">
        <w:rPr>
          <w:rStyle w:val="Emphasis"/>
          <w:color w:val="000000" w:themeColor="text1"/>
        </w:rPr>
        <w:t>maladaptation</w:t>
      </w:r>
      <w:r w:rsidRPr="005138F7">
        <w:rPr>
          <w:rStyle w:val="StyleUnderline"/>
          <w:color w:val="000000" w:themeColor="text1"/>
        </w:rPr>
        <w:t>. Robust EO data is an invaluable resource for collecting climate information that can inform climate risk management and make it more effective.</w:t>
      </w:r>
    </w:p>
    <w:p w14:paraId="40F566F1" w14:textId="77777777" w:rsidR="00745A4B" w:rsidRPr="00C12617" w:rsidRDefault="00745A4B" w:rsidP="00745A4B">
      <w:pPr>
        <w:pStyle w:val="Heading4"/>
        <w:rPr>
          <w:color w:val="FF0000"/>
        </w:rPr>
      </w:pPr>
      <w:r w:rsidRPr="00C12617">
        <w:rPr>
          <w:color w:val="FF0000"/>
        </w:rPr>
        <w:t>Warming causes extinction</w:t>
      </w:r>
    </w:p>
    <w:p w14:paraId="217AF80E" w14:textId="77777777" w:rsidR="00745A4B" w:rsidRPr="00C12617" w:rsidRDefault="00745A4B" w:rsidP="00745A4B">
      <w:pPr>
        <w:rPr>
          <w:color w:val="FF0000"/>
        </w:rPr>
      </w:pPr>
      <w:r w:rsidRPr="00C12617">
        <w:rPr>
          <w:rStyle w:val="Style13ptBold"/>
          <w:color w:val="FF0000"/>
        </w:rPr>
        <w:t>Klein 14</w:t>
      </w:r>
      <w:r w:rsidRPr="00C12617">
        <w:rPr>
          <w:color w:val="FF0000"/>
        </w:rPr>
        <w:t xml:space="preserve">[(Naomi Klein, award-winning journalist, syndicated columnist, former Miliband Fellow at the London School of Economics, member of the board of directors of 350.org), </w:t>
      </w:r>
      <w:r w:rsidRPr="00C12617">
        <w:rPr>
          <w:i/>
          <w:color w:val="FF0000"/>
        </w:rPr>
        <w:t>This Changes Everything: Capitalism vs. the Climate</w:t>
      </w:r>
      <w:r w:rsidRPr="00C12617">
        <w:rPr>
          <w:color w:val="FF0000"/>
        </w:rPr>
        <w:t>, pp. 12-14]</w:t>
      </w:r>
    </w:p>
    <w:p w14:paraId="058B017D" w14:textId="77777777" w:rsidR="00745A4B" w:rsidRPr="00C12617" w:rsidRDefault="00745A4B" w:rsidP="00745A4B">
      <w:pPr>
        <w:rPr>
          <w:color w:val="FF0000"/>
          <w:sz w:val="12"/>
        </w:rPr>
      </w:pPr>
      <w:r w:rsidRPr="00C12617">
        <w:rPr>
          <w:color w:val="FF0000"/>
          <w:sz w:val="12"/>
        </w:rPr>
        <w:t>In a 2012 report, the World Bank laid out the gamble implied by that target. “</w:t>
      </w:r>
      <w:r w:rsidRPr="00C12617">
        <w:rPr>
          <w:rStyle w:val="StyleUnderline"/>
          <w:color w:val="FF0000"/>
        </w:rPr>
        <w:t xml:space="preserve">As global </w:t>
      </w:r>
      <w:r w:rsidRPr="00C12617">
        <w:rPr>
          <w:rStyle w:val="StyleUnderline"/>
          <w:color w:val="FF0000"/>
          <w:highlight w:val="cyan"/>
        </w:rPr>
        <w:t xml:space="preserve">warming approaches </w:t>
      </w:r>
      <w:r w:rsidRPr="00C12617">
        <w:rPr>
          <w:rStyle w:val="StyleUnderline"/>
          <w:color w:val="FF0000"/>
        </w:rPr>
        <w:t>and exceed</w:t>
      </w:r>
      <w:r w:rsidRPr="00C12617">
        <w:rPr>
          <w:rStyle w:val="StyleUnderline"/>
          <w:color w:val="FF0000"/>
          <w:highlight w:val="cyan"/>
        </w:rPr>
        <w:t xml:space="preserve">s 2-degrees Celsius, there is a risk of </w:t>
      </w:r>
      <w:r w:rsidRPr="00C12617">
        <w:rPr>
          <w:rStyle w:val="StyleUnderline"/>
          <w:color w:val="FF0000"/>
        </w:rPr>
        <w:t xml:space="preserve">triggering </w:t>
      </w:r>
      <w:r w:rsidRPr="00C12617">
        <w:rPr>
          <w:rStyle w:val="Emphasis"/>
          <w:color w:val="FF0000"/>
          <w:highlight w:val="cyan"/>
        </w:rPr>
        <w:t>nonlinear tipping elements</w:t>
      </w:r>
      <w:r w:rsidRPr="00C12617">
        <w:rPr>
          <w:color w:val="FF0000"/>
          <w:sz w:val="12"/>
        </w:rPr>
        <w:t xml:space="preserve">. </w:t>
      </w:r>
      <w:r w:rsidRPr="00C12617">
        <w:rPr>
          <w:rStyle w:val="StyleUnderline"/>
          <w:color w:val="FF0000"/>
        </w:rPr>
        <w:t>Examples include</w:t>
      </w:r>
      <w:r w:rsidRPr="00C12617">
        <w:rPr>
          <w:color w:val="FF0000"/>
          <w:sz w:val="12"/>
        </w:rPr>
        <w:t xml:space="preserve"> the disintegration of the West Antarctic ice sheet leading to more rapid sea-level rise, or </w:t>
      </w:r>
      <w:r w:rsidRPr="00C12617">
        <w:rPr>
          <w:rStyle w:val="StyleUnderline"/>
          <w:color w:val="FF0000"/>
        </w:rPr>
        <w:t>large-scale Amazon dieback drastically affecting ecosystems, rivers, agriculture, energy production, and livelihoods</w:t>
      </w:r>
      <w:r w:rsidRPr="00C12617">
        <w:rPr>
          <w:color w:val="FF0000"/>
          <w:sz w:val="12"/>
        </w:rPr>
        <w:t>. This would further add to 21</w:t>
      </w:r>
      <w:r w:rsidRPr="00C12617">
        <w:rPr>
          <w:color w:val="FF0000"/>
          <w:sz w:val="12"/>
          <w:vertAlign w:val="superscript"/>
        </w:rPr>
        <w:t>st</w:t>
      </w:r>
      <w:r w:rsidRPr="00C12617">
        <w:rPr>
          <w:color w:val="FF0000"/>
          <w:sz w:val="12"/>
        </w:rPr>
        <w:t xml:space="preserve">-century global warming and impact entire continents.” In other words, once we allow temperatures to climb past a certain point, where the mercury stops </w:t>
      </w:r>
      <w:proofErr w:type="gramStart"/>
      <w:r w:rsidRPr="00C12617">
        <w:rPr>
          <w:color w:val="FF0000"/>
          <w:sz w:val="12"/>
        </w:rPr>
        <w:t>is</w:t>
      </w:r>
      <w:proofErr w:type="gramEnd"/>
      <w:r w:rsidRPr="00C12617">
        <w:rPr>
          <w:color w:val="FF0000"/>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C12617">
        <w:rPr>
          <w:rStyle w:val="StyleUnderline"/>
          <w:color w:val="FF0000"/>
        </w:rPr>
        <w:t xml:space="preserve">we’re </w:t>
      </w:r>
      <w:r w:rsidRPr="00C12617">
        <w:rPr>
          <w:rStyle w:val="StyleUnderline"/>
          <w:color w:val="FF0000"/>
          <w:highlight w:val="cyan"/>
        </w:rPr>
        <w:t xml:space="preserve">on track to </w:t>
      </w:r>
      <w:r w:rsidRPr="00C12617">
        <w:rPr>
          <w:rStyle w:val="StyleUnderline"/>
          <w:color w:val="FF0000"/>
        </w:rPr>
        <w:t xml:space="preserve">a </w:t>
      </w:r>
      <w:r w:rsidRPr="00C12617">
        <w:rPr>
          <w:rStyle w:val="StyleUnderline"/>
          <w:color w:val="FF0000"/>
          <w:highlight w:val="cyan"/>
        </w:rPr>
        <w:t xml:space="preserve">4-C </w:t>
      </w:r>
      <w:r w:rsidRPr="00C12617">
        <w:rPr>
          <w:rStyle w:val="StyleUnderline"/>
          <w:color w:val="FF0000"/>
        </w:rPr>
        <w:t>warmer world</w:t>
      </w:r>
      <w:r w:rsidRPr="00C12617">
        <w:rPr>
          <w:color w:val="FF0000"/>
          <w:sz w:val="12"/>
        </w:rPr>
        <w:t xml:space="preserve"> [by century’s end] </w:t>
      </w:r>
      <w:r w:rsidRPr="00C12617">
        <w:rPr>
          <w:rStyle w:val="StyleUnderline"/>
          <w:color w:val="FF0000"/>
          <w:highlight w:val="cyan"/>
        </w:rPr>
        <w:t xml:space="preserve">marked by </w:t>
      </w:r>
      <w:r w:rsidRPr="00C12617">
        <w:rPr>
          <w:rStyle w:val="Emphasis"/>
          <w:color w:val="FF0000"/>
        </w:rPr>
        <w:t xml:space="preserve">extreme </w:t>
      </w:r>
      <w:r w:rsidRPr="00C12617">
        <w:rPr>
          <w:rStyle w:val="Emphasis"/>
          <w:color w:val="FF0000"/>
          <w:highlight w:val="cyan"/>
        </w:rPr>
        <w:t>heat waves</w:t>
      </w:r>
      <w:r w:rsidRPr="00C12617">
        <w:rPr>
          <w:rStyle w:val="StyleUnderline"/>
          <w:color w:val="FF0000"/>
          <w:highlight w:val="cyan"/>
        </w:rPr>
        <w:t xml:space="preserve">, </w:t>
      </w:r>
      <w:r w:rsidRPr="00C12617">
        <w:rPr>
          <w:rStyle w:val="Emphasis"/>
          <w:color w:val="FF0000"/>
          <w:highlight w:val="cyan"/>
        </w:rPr>
        <w:t xml:space="preserve">declining </w:t>
      </w:r>
      <w:r w:rsidRPr="00C12617">
        <w:rPr>
          <w:rStyle w:val="Emphasis"/>
          <w:color w:val="FF0000"/>
        </w:rPr>
        <w:t xml:space="preserve">global </w:t>
      </w:r>
      <w:r w:rsidRPr="00C12617">
        <w:rPr>
          <w:rStyle w:val="Emphasis"/>
          <w:color w:val="FF0000"/>
          <w:highlight w:val="cyan"/>
        </w:rPr>
        <w:t>food stocks</w:t>
      </w:r>
      <w:r w:rsidRPr="00C12617">
        <w:rPr>
          <w:rStyle w:val="StyleUnderline"/>
          <w:color w:val="FF0000"/>
          <w:highlight w:val="cyan"/>
        </w:rPr>
        <w:t xml:space="preserve">, </w:t>
      </w:r>
      <w:r w:rsidRPr="00C12617">
        <w:rPr>
          <w:rStyle w:val="Emphasis"/>
          <w:color w:val="FF0000"/>
          <w:highlight w:val="cyan"/>
        </w:rPr>
        <w:t>loss of ecosystems</w:t>
      </w:r>
      <w:r w:rsidRPr="00C12617">
        <w:rPr>
          <w:rStyle w:val="StyleUnderline"/>
          <w:color w:val="FF0000"/>
        </w:rPr>
        <w:t xml:space="preserve"> and biodiversity, and </w:t>
      </w:r>
      <w:r w:rsidRPr="00C12617">
        <w:rPr>
          <w:rStyle w:val="Emphasis"/>
          <w:color w:val="FF0000"/>
        </w:rPr>
        <w:t xml:space="preserve">life-threatening </w:t>
      </w:r>
      <w:r w:rsidRPr="00C12617">
        <w:rPr>
          <w:rStyle w:val="Emphasis"/>
          <w:color w:val="FF0000"/>
          <w:highlight w:val="cyan"/>
        </w:rPr>
        <w:t>sea level rise</w:t>
      </w:r>
      <w:r w:rsidRPr="00C12617">
        <w:rPr>
          <w:color w:val="FF0000"/>
          <w:sz w:val="12"/>
        </w:rPr>
        <w:t>.” And the report cautioned that, “</w:t>
      </w:r>
      <w:r w:rsidRPr="00C12617">
        <w:rPr>
          <w:rStyle w:val="StyleUnderline"/>
          <w:color w:val="FF0000"/>
        </w:rPr>
        <w:t>there is</w:t>
      </w:r>
      <w:r w:rsidRPr="00C12617">
        <w:rPr>
          <w:rStyle w:val="StyleUnderline"/>
          <w:color w:val="FF0000"/>
          <w:highlight w:val="cyan"/>
        </w:rPr>
        <w:t xml:space="preserve"> </w:t>
      </w:r>
      <w:r w:rsidRPr="00C12617">
        <w:rPr>
          <w:rStyle w:val="StyleUnderline"/>
          <w:color w:val="FF0000"/>
        </w:rPr>
        <w:t xml:space="preserve">also </w:t>
      </w:r>
      <w:r w:rsidRPr="00C12617">
        <w:rPr>
          <w:rStyle w:val="Emphasis"/>
          <w:color w:val="FF0000"/>
          <w:highlight w:val="cyan"/>
        </w:rPr>
        <w:t xml:space="preserve">no certainty that adaptation </w:t>
      </w:r>
      <w:r w:rsidRPr="00C12617">
        <w:rPr>
          <w:rStyle w:val="Emphasis"/>
          <w:color w:val="FF0000"/>
        </w:rPr>
        <w:t xml:space="preserve">to a 4-C world </w:t>
      </w:r>
      <w:r w:rsidRPr="00C12617">
        <w:rPr>
          <w:rStyle w:val="Emphasis"/>
          <w:color w:val="FF0000"/>
          <w:highlight w:val="cyan"/>
        </w:rPr>
        <w:t>is possible</w:t>
      </w:r>
      <w:r w:rsidRPr="00C12617">
        <w:rPr>
          <w:color w:val="FF0000"/>
          <w:sz w:val="12"/>
        </w:rPr>
        <w:t xml:space="preserve">.” Kevin Anderson, former director (now deputy director) of the Tyndall Centre for Climate Change, which has quickly established itself as one of the U.K’s premier climate research institutions, is even blunter; he says </w:t>
      </w:r>
      <w:r w:rsidRPr="00C12617">
        <w:rPr>
          <w:rStyle w:val="StyleUnderline"/>
          <w:color w:val="FF0000"/>
        </w:rPr>
        <w:t>4 degrees Celsius warming</w:t>
      </w:r>
      <w:r w:rsidRPr="00C12617">
        <w:rPr>
          <w:color w:val="FF0000"/>
          <w:sz w:val="12"/>
        </w:rPr>
        <w:t>—7.2 degrees Fahrenheit—</w:t>
      </w:r>
      <w:r w:rsidRPr="00C12617">
        <w:rPr>
          <w:rStyle w:val="StyleUnderline"/>
          <w:color w:val="FF0000"/>
        </w:rPr>
        <w:t xml:space="preserve">is </w:t>
      </w:r>
      <w:r w:rsidRPr="00C12617">
        <w:rPr>
          <w:rStyle w:val="StyleUnderline"/>
          <w:color w:val="FF0000"/>
          <w:highlight w:val="cyan"/>
        </w:rPr>
        <w:t xml:space="preserve">“incompatible with an organized, </w:t>
      </w:r>
      <w:r w:rsidRPr="00C12617">
        <w:rPr>
          <w:rStyle w:val="StyleUnderline"/>
          <w:color w:val="FF0000"/>
        </w:rPr>
        <w:t>equitable</w:t>
      </w:r>
      <w:r w:rsidRPr="00C12617">
        <w:rPr>
          <w:rStyle w:val="StyleUnderline"/>
          <w:color w:val="FF0000"/>
          <w:highlight w:val="cyan"/>
        </w:rPr>
        <w:t xml:space="preserve">, </w:t>
      </w:r>
      <w:r w:rsidRPr="00C12617">
        <w:rPr>
          <w:rStyle w:val="StyleUnderline"/>
          <w:color w:val="FF0000"/>
        </w:rPr>
        <w:t xml:space="preserve">and civilized </w:t>
      </w:r>
      <w:r w:rsidRPr="00C12617">
        <w:rPr>
          <w:rStyle w:val="StyleUnderline"/>
          <w:color w:val="FF0000"/>
          <w:highlight w:val="cyan"/>
        </w:rPr>
        <w:t>global community</w:t>
      </w:r>
      <w:r w:rsidRPr="00C12617">
        <w:rPr>
          <w:color w:val="FF0000"/>
          <w:sz w:val="12"/>
        </w:rPr>
        <w:t xml:space="preserve">.”¶ We don’t know exactly what a </w:t>
      </w:r>
      <w:proofErr w:type="gramStart"/>
      <w:r w:rsidRPr="00C12617">
        <w:rPr>
          <w:color w:val="FF0000"/>
          <w:sz w:val="12"/>
        </w:rPr>
        <w:t>4 degree</w:t>
      </w:r>
      <w:proofErr w:type="gramEnd"/>
      <w:r w:rsidRPr="00C12617">
        <w:rPr>
          <w:color w:val="FF0000"/>
          <w:sz w:val="12"/>
        </w:rPr>
        <w:t xml:space="preserve"> Celsius world would look like, but even the best-case scenario is likely to be calamitous. </w:t>
      </w:r>
      <w:r w:rsidRPr="00C12617">
        <w:rPr>
          <w:rStyle w:val="StyleUnderline"/>
          <w:color w:val="FF0000"/>
        </w:rPr>
        <w:t>Four degrees of warming could raise global sea levels by 1 or possibly even 2 meters by 2100</w:t>
      </w:r>
      <w:r w:rsidRPr="00C12617">
        <w:rPr>
          <w:color w:val="FF0000"/>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C12617">
        <w:rPr>
          <w:rStyle w:val="StyleUnderline"/>
          <w:color w:val="FF0000"/>
        </w:rPr>
        <w:t xml:space="preserve">brutal </w:t>
      </w:r>
      <w:r w:rsidRPr="00C12617">
        <w:rPr>
          <w:rStyle w:val="StyleUnderline"/>
          <w:color w:val="FF0000"/>
          <w:highlight w:val="cyan"/>
        </w:rPr>
        <w:t xml:space="preserve">heat waves that </w:t>
      </w:r>
      <w:r w:rsidRPr="00C12617">
        <w:rPr>
          <w:rStyle w:val="StyleUnderline"/>
          <w:color w:val="FF0000"/>
        </w:rPr>
        <w:t xml:space="preserve">can </w:t>
      </w:r>
      <w:r w:rsidRPr="00C12617">
        <w:rPr>
          <w:rStyle w:val="StyleUnderline"/>
          <w:color w:val="FF0000"/>
          <w:highlight w:val="cyan"/>
        </w:rPr>
        <w:t xml:space="preserve">kill tens of thousands </w:t>
      </w:r>
      <w:r w:rsidRPr="00C12617">
        <w:rPr>
          <w:rStyle w:val="StyleUnderline"/>
          <w:color w:val="FF0000"/>
        </w:rPr>
        <w:t>of people</w:t>
      </w:r>
      <w:r w:rsidRPr="00C12617">
        <w:rPr>
          <w:color w:val="FF0000"/>
          <w:sz w:val="12"/>
        </w:rPr>
        <w:t xml:space="preserve">, even in wealthy countries, </w:t>
      </w:r>
      <w:r w:rsidRPr="00C12617">
        <w:rPr>
          <w:rStyle w:val="StyleUnderline"/>
          <w:color w:val="FF0000"/>
        </w:rPr>
        <w:t>would become entirely unremarkable summer events on every continent but Antarctica</w:t>
      </w:r>
      <w:r w:rsidRPr="00C12617">
        <w:rPr>
          <w:color w:val="FF0000"/>
          <w:sz w:val="12"/>
        </w:rPr>
        <w:t xml:space="preserve">. </w:t>
      </w:r>
      <w:r w:rsidRPr="00C12617">
        <w:rPr>
          <w:rStyle w:val="StyleUnderline"/>
          <w:color w:val="FF0000"/>
        </w:rPr>
        <w:t xml:space="preserve">The heat would also </w:t>
      </w:r>
      <w:r w:rsidRPr="00C12617">
        <w:rPr>
          <w:rStyle w:val="StyleUnderline"/>
          <w:color w:val="FF0000"/>
          <w:highlight w:val="cyan"/>
        </w:rPr>
        <w:t xml:space="preserve">cause </w:t>
      </w:r>
      <w:r w:rsidRPr="00C12617">
        <w:rPr>
          <w:rStyle w:val="StyleUnderline"/>
          <w:color w:val="FF0000"/>
        </w:rPr>
        <w:t xml:space="preserve">staple </w:t>
      </w:r>
      <w:r w:rsidRPr="00C12617">
        <w:rPr>
          <w:rStyle w:val="StyleUnderline"/>
          <w:color w:val="FF0000"/>
          <w:highlight w:val="cyan"/>
        </w:rPr>
        <w:t xml:space="preserve">crops to suffer </w:t>
      </w:r>
      <w:r w:rsidRPr="00C12617">
        <w:rPr>
          <w:rStyle w:val="Emphasis"/>
          <w:color w:val="FF0000"/>
        </w:rPr>
        <w:t xml:space="preserve">dramatic yield </w:t>
      </w:r>
      <w:r w:rsidRPr="00C12617">
        <w:rPr>
          <w:rStyle w:val="Emphasis"/>
          <w:color w:val="FF0000"/>
          <w:highlight w:val="cyan"/>
        </w:rPr>
        <w:t>losses</w:t>
      </w:r>
      <w:r w:rsidRPr="00C12617">
        <w:rPr>
          <w:rStyle w:val="StyleUnderline"/>
          <w:color w:val="FF0000"/>
        </w:rPr>
        <w:t xml:space="preserve"> across the globe</w:t>
      </w:r>
      <w:r w:rsidRPr="00C12617">
        <w:rPr>
          <w:color w:val="FF0000"/>
          <w:sz w:val="12"/>
        </w:rPr>
        <w:t xml:space="preserve"> (it is possible that Indian wheat and U.S. could plummet by as much as 60 percent), this at a time </w:t>
      </w:r>
      <w:r w:rsidRPr="00C12617">
        <w:rPr>
          <w:rStyle w:val="StyleUnderline"/>
          <w:color w:val="FF0000"/>
          <w:highlight w:val="cyan"/>
        </w:rPr>
        <w:t xml:space="preserve">when demand will be surging </w:t>
      </w:r>
      <w:r w:rsidRPr="00C12617">
        <w:rPr>
          <w:rStyle w:val="StyleUnderline"/>
          <w:color w:val="FF0000"/>
        </w:rPr>
        <w:t>due to population growth and a growing demand for meat</w:t>
      </w:r>
      <w:r w:rsidRPr="00C12617">
        <w:rPr>
          <w:color w:val="FF0000"/>
          <w:sz w:val="12"/>
        </w:rPr>
        <w:t xml:space="preserve">. And since crops will be facing not just heat stress but also extreme events such as wide-ranging droughts, flooding, or pest outbreaks, the </w:t>
      </w:r>
      <w:r w:rsidRPr="00C12617">
        <w:rPr>
          <w:rStyle w:val="StyleUnderline"/>
          <w:color w:val="FF0000"/>
        </w:rPr>
        <w:t>losses could easily turn out to be more severe than the models have predicted</w:t>
      </w:r>
      <w:r w:rsidRPr="00C12617">
        <w:rPr>
          <w:color w:val="FF0000"/>
          <w:sz w:val="12"/>
        </w:rPr>
        <w:t xml:space="preserve">. </w:t>
      </w:r>
      <w:r w:rsidRPr="00C12617">
        <w:rPr>
          <w:rStyle w:val="StyleUnderline"/>
          <w:color w:val="FF0000"/>
        </w:rPr>
        <w:t>When you add ruinous hurricanes, raging wildfires, fisheries collapses, widespread disruptions to water supplies, extinctions, and globe-trotting diseases to the mix, it indeed becomes</w:t>
      </w:r>
      <w:r w:rsidRPr="00C12617">
        <w:rPr>
          <w:rStyle w:val="StyleUnderline"/>
          <w:color w:val="FF0000"/>
          <w:highlight w:val="cyan"/>
        </w:rPr>
        <w:t xml:space="preserve"> difficult to imagine that a peaceful, </w:t>
      </w:r>
      <w:r w:rsidRPr="00C12617">
        <w:rPr>
          <w:rStyle w:val="StyleUnderline"/>
          <w:color w:val="FF0000"/>
        </w:rPr>
        <w:t xml:space="preserve">ordered </w:t>
      </w:r>
      <w:r w:rsidRPr="00C12617">
        <w:rPr>
          <w:rStyle w:val="StyleUnderline"/>
          <w:color w:val="FF0000"/>
          <w:highlight w:val="cyan"/>
        </w:rPr>
        <w:t>society could be sustained</w:t>
      </w:r>
      <w:r w:rsidRPr="00C12617">
        <w:rPr>
          <w:color w:val="FF0000"/>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C12617">
        <w:rPr>
          <w:rStyle w:val="StyleUnderline"/>
          <w:color w:val="FF0000"/>
        </w:rPr>
        <w:t>4 degrees could bring about a number of extremely dangerous feedback loops</w:t>
      </w:r>
      <w:r w:rsidRPr="00C12617">
        <w:rPr>
          <w:color w:val="FF0000"/>
          <w:sz w:val="12"/>
        </w:rPr>
        <w:t xml:space="preserve">—an Arctic that is regularly ice-free </w:t>
      </w:r>
      <w:r w:rsidRPr="00C12617">
        <w:rPr>
          <w:color w:val="FF0000"/>
          <w:sz w:val="12"/>
        </w:rPr>
        <w:lastRenderedPageBreak/>
        <w:t xml:space="preserve">in September, for instance, or, according to one recent study, </w:t>
      </w:r>
      <w:r w:rsidRPr="00C12617">
        <w:rPr>
          <w:rStyle w:val="StyleUnderline"/>
          <w:color w:val="FF0000"/>
        </w:rPr>
        <w:t>global vegetation that is too saturated to act as a reliable “sink</w:t>
      </w:r>
      <w:r w:rsidRPr="00C12617">
        <w:rPr>
          <w:color w:val="FF0000"/>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C12617">
        <w:rPr>
          <w:color w:val="FF0000"/>
          <w:sz w:val="12"/>
        </w:rPr>
        <w:t>This likely spells</w:t>
      </w:r>
      <w:proofErr w:type="gramEnd"/>
      <w:r w:rsidRPr="00C12617">
        <w:rPr>
          <w:color w:val="FF0000"/>
          <w:sz w:val="12"/>
        </w:rPr>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C12617">
        <w:rPr>
          <w:rStyle w:val="StyleUnderline"/>
          <w:color w:val="FF0000"/>
        </w:rPr>
        <w:t xml:space="preserve">plenty of mainstream analysts think that </w:t>
      </w:r>
      <w:r w:rsidRPr="00C12617">
        <w:rPr>
          <w:color w:val="FF0000"/>
          <w:sz w:val="12"/>
        </w:rPr>
        <w:t xml:space="preserve">on our current emissions trajectory, </w:t>
      </w:r>
      <w:r w:rsidRPr="00C12617">
        <w:rPr>
          <w:rStyle w:val="StyleUnderline"/>
          <w:color w:val="FF0000"/>
        </w:rPr>
        <w:t xml:space="preserve">we are headed for </w:t>
      </w:r>
      <w:r w:rsidRPr="00C12617">
        <w:rPr>
          <w:rStyle w:val="Emphasis"/>
          <w:color w:val="FF0000"/>
        </w:rPr>
        <w:t>even more than 4 degrees</w:t>
      </w:r>
      <w:r w:rsidRPr="00C12617">
        <w:rPr>
          <w:rStyle w:val="StyleUnderline"/>
          <w:color w:val="FF0000"/>
        </w:rPr>
        <w:t xml:space="preserve"> of warming</w:t>
      </w:r>
      <w:r w:rsidRPr="00C12617">
        <w:rPr>
          <w:color w:val="FF0000"/>
          <w:sz w:val="12"/>
        </w:rPr>
        <w:t xml:space="preserve">. In 2011, the usually staid International Energy Agency (IEA) issued a report predicting that </w:t>
      </w:r>
      <w:r w:rsidRPr="00C12617">
        <w:rPr>
          <w:rStyle w:val="StyleUnderline"/>
          <w:color w:val="FF0000"/>
        </w:rPr>
        <w:t>we are actually on track for 6 degrees Celsius</w:t>
      </w:r>
      <w:r w:rsidRPr="00C12617">
        <w:rPr>
          <w:color w:val="FF0000"/>
          <w:sz w:val="12"/>
        </w:rPr>
        <w:t xml:space="preserve">—10.8 degrees Fahrenheit—of warming. And as the IEA’s chief economist put it: “Everybody, even the school children, knows that </w:t>
      </w:r>
      <w:r w:rsidRPr="00C12617">
        <w:rPr>
          <w:rStyle w:val="StyleUnderline"/>
          <w:color w:val="FF0000"/>
          <w:highlight w:val="cyan"/>
        </w:rPr>
        <w:t xml:space="preserve">this will have catastrophic implications </w:t>
      </w:r>
      <w:r w:rsidRPr="00C12617">
        <w:rPr>
          <w:rStyle w:val="StyleUnderline"/>
          <w:color w:val="FF0000"/>
        </w:rPr>
        <w:t>for all of us</w:t>
      </w:r>
      <w:r w:rsidRPr="00C12617">
        <w:rPr>
          <w:color w:val="FF0000"/>
          <w:sz w:val="12"/>
        </w:rPr>
        <w:t xml:space="preserve">.” (The evidence indicates that </w:t>
      </w:r>
      <w:r w:rsidRPr="00C12617">
        <w:rPr>
          <w:rStyle w:val="StyleUnderline"/>
          <w:color w:val="FF0000"/>
        </w:rPr>
        <w:t>6 degrees of warming is likely to set in motion several major tipping points</w:t>
      </w:r>
      <w:r w:rsidRPr="00C12617">
        <w:rPr>
          <w:color w:val="FF0000"/>
          <w:sz w:val="12"/>
        </w:rPr>
        <w:t xml:space="preserve">—not only slower ones such as the aforementioned breakdown of the West Antarctic ice sheet, but possibly more abrupt ones, </w:t>
      </w:r>
      <w:r w:rsidRPr="00C12617">
        <w:rPr>
          <w:rStyle w:val="StyleUnderline"/>
          <w:color w:val="FF0000"/>
        </w:rPr>
        <w:t>like</w:t>
      </w:r>
      <w:r w:rsidRPr="00C12617">
        <w:rPr>
          <w:color w:val="FF0000"/>
          <w:sz w:val="12"/>
        </w:rPr>
        <w:t xml:space="preserve"> </w:t>
      </w:r>
      <w:r w:rsidRPr="00C12617">
        <w:rPr>
          <w:rStyle w:val="StyleUnderline"/>
          <w:color w:val="FF0000"/>
        </w:rPr>
        <w:t>massive releases of methane from Arctic permafrost</w:t>
      </w:r>
      <w:r w:rsidRPr="00C12617">
        <w:rPr>
          <w:color w:val="FF0000"/>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C12617">
        <w:rPr>
          <w:rStyle w:val="StyleUnderline"/>
          <w:color w:val="FF0000"/>
        </w:rPr>
        <w:t xml:space="preserve">climate change has become </w:t>
      </w:r>
      <w:r w:rsidRPr="00C12617">
        <w:rPr>
          <w:rStyle w:val="StyleUnderline"/>
          <w:color w:val="FF0000"/>
          <w:highlight w:val="cyan"/>
        </w:rPr>
        <w:t xml:space="preserve">an </w:t>
      </w:r>
      <w:r w:rsidRPr="00C12617">
        <w:rPr>
          <w:rStyle w:val="Emphasis"/>
          <w:color w:val="FF0000"/>
          <w:highlight w:val="cyan"/>
        </w:rPr>
        <w:t>existential crisis for the human species</w:t>
      </w:r>
      <w:r w:rsidRPr="00C12617">
        <w:rPr>
          <w:color w:val="FF0000"/>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C12617">
        <w:rPr>
          <w:rStyle w:val="StyleUnderline"/>
          <w:color w:val="FF0000"/>
        </w:rPr>
        <w:t>Climatologists</w:t>
      </w:r>
      <w:r w:rsidRPr="00C12617">
        <w:rPr>
          <w:color w:val="FF0000"/>
          <w:sz w:val="12"/>
        </w:rPr>
        <w:t xml:space="preserve">, like other scientists, </w:t>
      </w:r>
      <w:r w:rsidRPr="00C12617">
        <w:rPr>
          <w:rStyle w:val="StyleUnderline"/>
          <w:color w:val="FF0000"/>
        </w:rPr>
        <w:t>tend to be a stolid group. We are not given to theatrical rantings</w:t>
      </w:r>
      <w:r w:rsidRPr="00C12617">
        <w:rPr>
          <w:color w:val="FF0000"/>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C12617">
        <w:rPr>
          <w:rStyle w:val="Emphasis"/>
          <w:color w:val="FF0000"/>
        </w:rPr>
        <w:t>all of us</w:t>
      </w:r>
      <w:r w:rsidRPr="00C12617">
        <w:rPr>
          <w:color w:val="FF0000"/>
          <w:sz w:val="12"/>
        </w:rPr>
        <w:t xml:space="preserve"> </w:t>
      </w:r>
      <w:r w:rsidRPr="00C12617">
        <w:rPr>
          <w:rStyle w:val="StyleUnderline"/>
          <w:color w:val="FF0000"/>
        </w:rPr>
        <w:t xml:space="preserve">are now convinced that global warming poses a </w:t>
      </w:r>
      <w:r w:rsidRPr="00C12617">
        <w:rPr>
          <w:rStyle w:val="Emphasis"/>
          <w:color w:val="FF0000"/>
        </w:rPr>
        <w:t>clear and present danger to civilization</w:t>
      </w:r>
      <w:r w:rsidRPr="00C12617">
        <w:rPr>
          <w:color w:val="FF0000"/>
          <w:sz w:val="12"/>
        </w:rPr>
        <w:t>.”</w:t>
      </w:r>
    </w:p>
    <w:p w14:paraId="40C4C811" w14:textId="77777777" w:rsidR="00745A4B" w:rsidRPr="00C12617" w:rsidRDefault="00745A4B" w:rsidP="00745A4B">
      <w:pPr>
        <w:rPr>
          <w:color w:val="FF0000"/>
          <w:sz w:val="12"/>
        </w:rPr>
      </w:pPr>
    </w:p>
    <w:p w14:paraId="583BFBBB" w14:textId="77777777" w:rsidR="00745A4B" w:rsidRPr="005138F7" w:rsidRDefault="00745A4B" w:rsidP="00745A4B">
      <w:pPr>
        <w:pStyle w:val="Heading3"/>
        <w:rPr>
          <w:color w:val="000000" w:themeColor="text1"/>
        </w:rPr>
      </w:pPr>
      <w:r w:rsidRPr="005138F7">
        <w:rPr>
          <w:color w:val="000000" w:themeColor="text1"/>
        </w:rPr>
        <w:lastRenderedPageBreak/>
        <w:t xml:space="preserve">1AC – Plan </w:t>
      </w:r>
    </w:p>
    <w:p w14:paraId="103520AF" w14:textId="3E2A9C7B" w:rsidR="00745A4B" w:rsidRPr="005138F7" w:rsidRDefault="00745A4B" w:rsidP="00745A4B">
      <w:pPr>
        <w:pStyle w:val="Heading4"/>
        <w:rPr>
          <w:rStyle w:val="StyleUnderline"/>
          <w:color w:val="000000" w:themeColor="text1"/>
          <w:sz w:val="26"/>
          <w:u w:val="none"/>
        </w:rPr>
      </w:pPr>
      <w:r w:rsidRPr="005138F7">
        <w:rPr>
          <w:rStyle w:val="StyleUnderline"/>
          <w:color w:val="000000" w:themeColor="text1"/>
          <w:sz w:val="26"/>
          <w:u w:val="none"/>
        </w:rPr>
        <w:t xml:space="preserve">Resolved: The Judicial Branch of the USFG </w:t>
      </w:r>
      <w:r w:rsidR="00CE4D81">
        <w:rPr>
          <w:rStyle w:val="StyleUnderline"/>
          <w:color w:val="000000" w:themeColor="text1"/>
          <w:sz w:val="26"/>
          <w:u w:val="none"/>
        </w:rPr>
        <w:t xml:space="preserve">and Russia </w:t>
      </w:r>
      <w:r w:rsidRPr="005138F7">
        <w:rPr>
          <w:rStyle w:val="StyleUnderline"/>
          <w:color w:val="000000" w:themeColor="text1"/>
          <w:sz w:val="26"/>
          <w:u w:val="none"/>
        </w:rPr>
        <w:t>should end occupation and appropriation of outer space, including commercial space exploration and tourism, by private entities, ruling that they violate its non-appropriation obligations under the Outer Space Treaty and succeeding treaties.</w:t>
      </w:r>
    </w:p>
    <w:p w14:paraId="613394B1" w14:textId="77777777" w:rsidR="00745A4B" w:rsidRPr="005138F7" w:rsidRDefault="00745A4B" w:rsidP="00745A4B">
      <w:pPr>
        <w:pStyle w:val="Heading4"/>
        <w:rPr>
          <w:color w:val="000000" w:themeColor="text1"/>
        </w:rPr>
      </w:pPr>
      <w:r w:rsidRPr="005138F7">
        <w:rPr>
          <w:color w:val="000000" w:themeColor="text1"/>
        </w:rPr>
        <w:t>This results in the banning of space colonization and exploration from private companies</w:t>
      </w:r>
    </w:p>
    <w:p w14:paraId="12DC3035" w14:textId="77777777" w:rsidR="00745A4B" w:rsidRPr="005138F7" w:rsidRDefault="00745A4B" w:rsidP="00745A4B">
      <w:pPr>
        <w:rPr>
          <w:color w:val="000000" w:themeColor="text1"/>
        </w:rPr>
      </w:pPr>
      <w:r w:rsidRPr="005138F7">
        <w:rPr>
          <w:rStyle w:val="Style13ptBold"/>
          <w:color w:val="000000" w:themeColor="text1"/>
        </w:rPr>
        <w:t>Cooper 8</w:t>
      </w:r>
      <w:r w:rsidRPr="005138F7">
        <w:rPr>
          <w:color w:val="000000" w:themeColor="text1"/>
        </w:rPr>
        <w:t xml:space="preserve"> [Cooper, Nikhil D. "Circumventing Non-Appropriation: Law and Development of United States Space Commerce." Hastings Const. LQ 36 (2008): 457.] TDI</w:t>
      </w:r>
    </w:p>
    <w:p w14:paraId="243215EE" w14:textId="77777777" w:rsidR="00745A4B" w:rsidRPr="005138F7" w:rsidRDefault="00745A4B" w:rsidP="00745A4B">
      <w:pPr>
        <w:rPr>
          <w:color w:val="000000" w:themeColor="text1"/>
          <w:sz w:val="12"/>
        </w:rPr>
      </w:pPr>
      <w:r w:rsidRPr="005138F7">
        <w:rPr>
          <w:color w:val="000000" w:themeColor="text1"/>
          <w:sz w:val="12"/>
        </w:rPr>
        <w:t xml:space="preserve">The latest piece of congressional legislation regulating the commercial space industry was </w:t>
      </w:r>
      <w:r w:rsidRPr="005138F7">
        <w:rPr>
          <w:rStyle w:val="StyleUnderline"/>
          <w:color w:val="000000" w:themeColor="text1"/>
        </w:rPr>
        <w:t xml:space="preserve">the </w:t>
      </w:r>
      <w:r w:rsidRPr="005138F7">
        <w:rPr>
          <w:rStyle w:val="Emphasis"/>
          <w:color w:val="000000" w:themeColor="text1"/>
        </w:rPr>
        <w:t>C</w:t>
      </w:r>
      <w:r w:rsidRPr="005138F7">
        <w:rPr>
          <w:rStyle w:val="StyleUnderline"/>
          <w:color w:val="000000" w:themeColor="text1"/>
        </w:rPr>
        <w:t xml:space="preserve">ommercial </w:t>
      </w:r>
      <w:r w:rsidRPr="005138F7">
        <w:rPr>
          <w:rStyle w:val="Emphasis"/>
          <w:color w:val="000000" w:themeColor="text1"/>
        </w:rPr>
        <w:t>S</w:t>
      </w:r>
      <w:r w:rsidRPr="005138F7">
        <w:rPr>
          <w:rStyle w:val="StyleUnderline"/>
          <w:color w:val="000000" w:themeColor="text1"/>
        </w:rPr>
        <w:t xml:space="preserve">pace </w:t>
      </w:r>
      <w:r w:rsidRPr="005138F7">
        <w:rPr>
          <w:rStyle w:val="Emphasis"/>
          <w:color w:val="000000" w:themeColor="text1"/>
        </w:rPr>
        <w:t>L</w:t>
      </w:r>
      <w:r w:rsidRPr="005138F7">
        <w:rPr>
          <w:rStyle w:val="StyleUnderline"/>
          <w:color w:val="000000" w:themeColor="text1"/>
        </w:rPr>
        <w:t xml:space="preserve">aunch </w:t>
      </w:r>
      <w:r w:rsidRPr="005138F7">
        <w:rPr>
          <w:rStyle w:val="Emphasis"/>
          <w:color w:val="000000" w:themeColor="text1"/>
        </w:rPr>
        <w:t>A</w:t>
      </w:r>
      <w:r w:rsidRPr="005138F7">
        <w:rPr>
          <w:rStyle w:val="StyleUnderline"/>
          <w:color w:val="000000" w:themeColor="text1"/>
        </w:rPr>
        <w:t>ct</w:t>
      </w:r>
      <w:r w:rsidRPr="005138F7">
        <w:rPr>
          <w:color w:val="000000" w:themeColor="text1"/>
          <w:sz w:val="12"/>
        </w:rPr>
        <w:t xml:space="preserve"> (</w:t>
      </w:r>
      <w:r w:rsidRPr="005138F7">
        <w:rPr>
          <w:rStyle w:val="StyleUnderline"/>
          <w:color w:val="000000" w:themeColor="text1"/>
          <w:highlight w:val="cyan"/>
        </w:rPr>
        <w:t>CSLA</w:t>
      </w:r>
      <w:r w:rsidRPr="005138F7">
        <w:rPr>
          <w:color w:val="000000" w:themeColor="text1"/>
          <w:sz w:val="12"/>
        </w:rPr>
        <w:t>) 77 that was spurred on in part by the host of new technologies capable of commercially exploiting space. 78 The CSLA</w:t>
      </w:r>
      <w:r w:rsidRPr="005138F7">
        <w:rPr>
          <w:rStyle w:val="StyleUnderline"/>
          <w:color w:val="000000" w:themeColor="text1"/>
        </w:rPr>
        <w:t xml:space="preserve"> streamlined the earlier space-launch bureaucracy and </w:t>
      </w:r>
      <w:r w:rsidRPr="005138F7">
        <w:rPr>
          <w:rStyle w:val="Emphasis"/>
          <w:color w:val="000000" w:themeColor="text1"/>
          <w:highlight w:val="cyan"/>
        </w:rPr>
        <w:t>mandated</w:t>
      </w:r>
      <w:r w:rsidRPr="005138F7">
        <w:rPr>
          <w:rStyle w:val="StyleUnderline"/>
          <w:color w:val="000000" w:themeColor="text1"/>
        </w:rPr>
        <w:t xml:space="preserve"> the DOT to issue </w:t>
      </w:r>
      <w:r w:rsidRPr="005138F7">
        <w:rPr>
          <w:rStyle w:val="Emphasis"/>
          <w:color w:val="000000" w:themeColor="text1"/>
          <w:highlight w:val="cyan"/>
        </w:rPr>
        <w:t>licenses</w:t>
      </w:r>
      <w:r w:rsidRPr="005138F7">
        <w:rPr>
          <w:rStyle w:val="Emphasis"/>
          <w:color w:val="000000" w:themeColor="text1"/>
        </w:rPr>
        <w:t xml:space="preserve"> for</w:t>
      </w:r>
      <w:r w:rsidRPr="005138F7">
        <w:rPr>
          <w:rStyle w:val="StyleUnderline"/>
          <w:color w:val="000000" w:themeColor="text1"/>
        </w:rPr>
        <w:t xml:space="preserve"> all </w:t>
      </w:r>
      <w:r w:rsidRPr="005138F7">
        <w:rPr>
          <w:rStyle w:val="Emphasis"/>
          <w:color w:val="000000" w:themeColor="text1"/>
        </w:rPr>
        <w:t>commercial space launch</w:t>
      </w:r>
      <w:r w:rsidRPr="005138F7">
        <w:rPr>
          <w:rStyle w:val="StyleUnderline"/>
          <w:color w:val="000000" w:themeColor="text1"/>
        </w:rPr>
        <w:t xml:space="preserve"> programs,</w:t>
      </w:r>
      <w:r w:rsidRPr="005138F7">
        <w:rPr>
          <w:color w:val="000000" w:themeColor="text1"/>
          <w:sz w:val="12"/>
        </w:rPr>
        <w:t xml:space="preserve"> 79</w:t>
      </w:r>
      <w:r w:rsidRPr="005138F7">
        <w:rPr>
          <w:rStyle w:val="StyleUnderline"/>
          <w:color w:val="000000" w:themeColor="text1"/>
        </w:rPr>
        <w:t xml:space="preserve"> regulate forms of </w:t>
      </w:r>
      <w:r w:rsidRPr="005138F7">
        <w:rPr>
          <w:rStyle w:val="Emphasis"/>
          <w:color w:val="000000" w:themeColor="text1"/>
          <w:highlight w:val="cyan"/>
        </w:rPr>
        <w:t>space tourism</w:t>
      </w:r>
      <w:r w:rsidRPr="005138F7">
        <w:rPr>
          <w:color w:val="000000" w:themeColor="text1"/>
          <w:sz w:val="12"/>
          <w:highlight w:val="cyan"/>
        </w:rPr>
        <w:t>8</w:t>
      </w:r>
      <w:r w:rsidRPr="005138F7">
        <w:rPr>
          <w:color w:val="000000" w:themeColor="text1"/>
          <w:sz w:val="12"/>
        </w:rPr>
        <w:t xml:space="preserve"> and space advertising, 8 ' </w:t>
      </w:r>
      <w:r w:rsidRPr="005138F7">
        <w:rPr>
          <w:rStyle w:val="StyleUnderline"/>
          <w:color w:val="000000" w:themeColor="text1"/>
        </w:rPr>
        <w:t xml:space="preserve">impose minimum liability insurance </w:t>
      </w:r>
      <w:r w:rsidRPr="005138F7">
        <w:rPr>
          <w:rStyle w:val="Emphasis"/>
          <w:color w:val="000000" w:themeColor="text1"/>
        </w:rPr>
        <w:t xml:space="preserve">and </w:t>
      </w:r>
      <w:r w:rsidRPr="005138F7">
        <w:rPr>
          <w:rStyle w:val="Emphasis"/>
          <w:color w:val="000000" w:themeColor="text1"/>
          <w:highlight w:val="cyan"/>
        </w:rPr>
        <w:t>financial responsibility</w:t>
      </w:r>
      <w:r w:rsidRPr="005138F7">
        <w:rPr>
          <w:rStyle w:val="StyleUnderline"/>
          <w:color w:val="000000" w:themeColor="text1"/>
        </w:rPr>
        <w:t xml:space="preserve"> requirements, and</w:t>
      </w:r>
      <w:r w:rsidRPr="005138F7">
        <w:rPr>
          <w:color w:val="000000" w:themeColor="text1"/>
          <w:sz w:val="12"/>
        </w:rPr>
        <w:t xml:space="preserve">82 </w:t>
      </w:r>
      <w:r w:rsidRPr="005138F7">
        <w:rPr>
          <w:rStyle w:val="StyleUnderline"/>
          <w:color w:val="000000" w:themeColor="text1"/>
        </w:rPr>
        <w:t>provide for administrative and judicial review</w:t>
      </w:r>
      <w:r w:rsidRPr="005138F7">
        <w:rPr>
          <w:color w:val="000000" w:themeColor="text1"/>
          <w:sz w:val="12"/>
        </w:rPr>
        <w:t xml:space="preserve"> of DOT Secretariat decisions.83 Il. A Legal System? </w:t>
      </w:r>
      <w:r w:rsidRPr="005138F7">
        <w:rPr>
          <w:rStyle w:val="StyleUnderline"/>
          <w:color w:val="000000" w:themeColor="text1"/>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5138F7">
        <w:rPr>
          <w:rStyle w:val="Emphasis"/>
          <w:color w:val="000000" w:themeColor="text1"/>
        </w:rPr>
        <w:t xml:space="preserve">the </w:t>
      </w:r>
      <w:r w:rsidRPr="005138F7">
        <w:rPr>
          <w:rStyle w:val="Emphasis"/>
          <w:color w:val="000000" w:themeColor="text1"/>
          <w:highlight w:val="cyan"/>
        </w:rPr>
        <w:t>U</w:t>
      </w:r>
      <w:r w:rsidRPr="005138F7">
        <w:rPr>
          <w:rStyle w:val="Emphasis"/>
          <w:color w:val="000000" w:themeColor="text1"/>
        </w:rPr>
        <w:t>nited</w:t>
      </w:r>
      <w:r w:rsidRPr="005138F7">
        <w:rPr>
          <w:rStyle w:val="Emphasis"/>
          <w:color w:val="000000" w:themeColor="text1"/>
          <w:highlight w:val="cyan"/>
        </w:rPr>
        <w:t xml:space="preserve"> S</w:t>
      </w:r>
      <w:r w:rsidRPr="005138F7">
        <w:rPr>
          <w:rStyle w:val="Emphasis"/>
          <w:color w:val="000000" w:themeColor="text1"/>
        </w:rPr>
        <w:t>tates</w:t>
      </w:r>
      <w:r w:rsidRPr="005138F7">
        <w:rPr>
          <w:rStyle w:val="Emphasis"/>
          <w:color w:val="000000" w:themeColor="text1"/>
          <w:highlight w:val="cyan"/>
        </w:rPr>
        <w:t xml:space="preserve"> is circumventing the intent</w:t>
      </w:r>
      <w:r w:rsidRPr="005138F7">
        <w:rPr>
          <w:rStyle w:val="Emphasis"/>
          <w:color w:val="000000" w:themeColor="text1"/>
        </w:rPr>
        <w:t xml:space="preserve"> of non-appropriation by </w:t>
      </w:r>
      <w:r w:rsidRPr="005138F7">
        <w:rPr>
          <w:rStyle w:val="Emphasis"/>
          <w:color w:val="000000" w:themeColor="text1"/>
          <w:highlight w:val="cyan"/>
        </w:rPr>
        <w:t>encouraging and protecting private</w:t>
      </w:r>
      <w:r w:rsidRPr="005138F7">
        <w:rPr>
          <w:rStyle w:val="Emphasis"/>
          <w:color w:val="000000" w:themeColor="text1"/>
        </w:rPr>
        <w:t xml:space="preserve"> commercial </w:t>
      </w:r>
      <w:r w:rsidRPr="005138F7">
        <w:rPr>
          <w:rStyle w:val="Emphasis"/>
          <w:color w:val="000000" w:themeColor="text1"/>
          <w:highlight w:val="cyan"/>
        </w:rPr>
        <w:t>expansion</w:t>
      </w:r>
      <w:r w:rsidRPr="005138F7">
        <w:rPr>
          <w:rStyle w:val="Emphasis"/>
          <w:color w:val="000000" w:themeColor="text1"/>
        </w:rPr>
        <w:t xml:space="preserve"> into space</w:t>
      </w:r>
      <w:r w:rsidRPr="005138F7">
        <w:rPr>
          <w:rStyle w:val="StyleUnderline"/>
          <w:color w:val="000000" w:themeColor="text1"/>
        </w:rPr>
        <w:t>.</w:t>
      </w:r>
      <w:r w:rsidRPr="005138F7">
        <w:rPr>
          <w:color w:val="000000" w:themeColor="text1"/>
          <w:sz w:val="12"/>
        </w:rPr>
        <w:t xml:space="preserve"> A. Treaties Versus Congressional Acts </w:t>
      </w:r>
      <w:r w:rsidRPr="005138F7">
        <w:rPr>
          <w:rStyle w:val="StyleUnderline"/>
          <w:color w:val="000000" w:themeColor="text1"/>
        </w:rPr>
        <w:t xml:space="preserve">Whether the regulatory regime outlined in the CSLA conflicts with the national non-appropriation principle, as outlined in the Outer Space Treaty of 1967 and in its succeeding treaties, is </w:t>
      </w:r>
      <w:r w:rsidRPr="005138F7">
        <w:rPr>
          <w:rStyle w:val="Emphasis"/>
          <w:color w:val="000000" w:themeColor="text1"/>
        </w:rPr>
        <w:t>an issue that could be reviewed by the federal judiciary under its constitutional grant of subject-matter jurisdiction over cases "arising under" treaties</w:t>
      </w:r>
      <w:r w:rsidRPr="005138F7">
        <w:rPr>
          <w:color w:val="000000" w:themeColor="text1"/>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138F7">
        <w:rPr>
          <w:rStyle w:val="StyleUnderline"/>
          <w:color w:val="000000" w:themeColor="text1"/>
        </w:rPr>
        <w:t>Treaties</w:t>
      </w:r>
      <w:r w:rsidRPr="005138F7">
        <w:rPr>
          <w:color w:val="000000" w:themeColor="text1"/>
          <w:sz w:val="12"/>
        </w:rPr>
        <w:t xml:space="preserve"> entered into in this manner </w:t>
      </w:r>
      <w:r w:rsidRPr="005138F7">
        <w:rPr>
          <w:rStyle w:val="StyleUnderline"/>
          <w:color w:val="000000" w:themeColor="text1"/>
        </w:rPr>
        <w:t>are the supreme law of the United States and bind state constitutions, legislatures, and judiciaries.</w:t>
      </w:r>
      <w:r w:rsidRPr="005138F7">
        <w:rPr>
          <w:color w:val="000000" w:themeColor="text1"/>
          <w:sz w:val="1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5138F7">
        <w:rPr>
          <w:color w:val="000000" w:themeColor="text1"/>
          <w:sz w:val="12"/>
        </w:rPr>
        <w:t>were</w:t>
      </w:r>
      <w:proofErr w:type="gramEnd"/>
      <w:r w:rsidRPr="005138F7">
        <w:rPr>
          <w:color w:val="000000" w:themeColor="text1"/>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5138F7">
        <w:rPr>
          <w:color w:val="000000" w:themeColor="text1"/>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138F7">
        <w:rPr>
          <w:rStyle w:val="StyleUnderline"/>
          <w:color w:val="000000" w:themeColor="text1"/>
        </w:rPr>
        <w:t>The best argument one could make against the CSLA's provisions is to advocate the court to broadly interpret the "appropriation" principle of the Outer Space Treaty.</w:t>
      </w:r>
      <w:r w:rsidRPr="005138F7">
        <w:rPr>
          <w:color w:val="000000" w:themeColor="text1"/>
          <w:sz w:val="12"/>
        </w:rPr>
        <w:t xml:space="preserve"> The proponent of this argument would urge that </w:t>
      </w:r>
      <w:r w:rsidRPr="005138F7">
        <w:rPr>
          <w:rStyle w:val="StyleUnderline"/>
          <w:color w:val="000000" w:themeColor="text1"/>
        </w:rPr>
        <w:t>in so doing, a court should look beyond the words of the treaty and examine the history, negotiations, and practical considerations at the time of the treaty's negotiation to determine its true intent.</w:t>
      </w:r>
      <w:r w:rsidRPr="005138F7">
        <w:rPr>
          <w:color w:val="000000" w:themeColor="text1"/>
          <w:sz w:val="12"/>
        </w:rPr>
        <w:t xml:space="preserve"> 100 One would also want to argue </w:t>
      </w:r>
      <w:r w:rsidRPr="005138F7">
        <w:rPr>
          <w:rStyle w:val="Emphasis"/>
          <w:color w:val="000000" w:themeColor="text1"/>
        </w:rPr>
        <w:t xml:space="preserve">that the </w:t>
      </w:r>
      <w:r w:rsidRPr="005138F7">
        <w:rPr>
          <w:rStyle w:val="Emphasis"/>
          <w:color w:val="000000" w:themeColor="text1"/>
          <w:highlight w:val="cyan"/>
        </w:rPr>
        <w:t>space commerce industry violates</w:t>
      </w:r>
      <w:r w:rsidRPr="005138F7">
        <w:rPr>
          <w:rStyle w:val="StyleUnderline"/>
          <w:color w:val="000000" w:themeColor="text1"/>
        </w:rPr>
        <w:t xml:space="preserve"> perhaps not the "letter" of the treaty, but circumvents entirely </w:t>
      </w:r>
      <w:r w:rsidRPr="005138F7">
        <w:rPr>
          <w:rStyle w:val="Emphasis"/>
          <w:color w:val="000000" w:themeColor="text1"/>
          <w:highlight w:val="cyan"/>
        </w:rPr>
        <w:t>its "spirit</w:t>
      </w:r>
      <w:r w:rsidRPr="005138F7">
        <w:rPr>
          <w:rStyle w:val="StyleUnderline"/>
          <w:color w:val="000000" w:themeColor="text1"/>
        </w:rPr>
        <w:t>" if a court were taking into account "considerations deducible from the situation of the parties; and the reasonableness, justice, and nature of the thing, for which provision has been made."'</w:t>
      </w:r>
      <w:r w:rsidRPr="005138F7">
        <w:rPr>
          <w:color w:val="000000" w:themeColor="text1"/>
          <w:sz w:val="12"/>
        </w:rPr>
        <w:t xml:space="preserve"> 01 One who attacked the CSLA's general legitimacy in this way could argue that </w:t>
      </w:r>
      <w:r w:rsidRPr="005138F7">
        <w:rPr>
          <w:rStyle w:val="StyleUnderline"/>
          <w:color w:val="000000" w:themeColor="text1"/>
        </w:rPr>
        <w:t xml:space="preserve">the </w:t>
      </w:r>
      <w:r w:rsidRPr="005138F7">
        <w:rPr>
          <w:rStyle w:val="StyleUnderline"/>
          <w:color w:val="000000" w:themeColor="text1"/>
          <w:highlight w:val="cyan"/>
        </w:rPr>
        <w:t>U</w:t>
      </w:r>
      <w:r w:rsidRPr="005138F7">
        <w:rPr>
          <w:rStyle w:val="StyleUnderline"/>
          <w:color w:val="000000" w:themeColor="text1"/>
        </w:rPr>
        <w:t xml:space="preserve">nited </w:t>
      </w:r>
      <w:r w:rsidRPr="005138F7">
        <w:rPr>
          <w:rStyle w:val="StyleUnderline"/>
          <w:color w:val="000000" w:themeColor="text1"/>
          <w:highlight w:val="cyan"/>
        </w:rPr>
        <w:t>S</w:t>
      </w:r>
      <w:r w:rsidRPr="005138F7">
        <w:rPr>
          <w:rStyle w:val="StyleUnderline"/>
          <w:color w:val="000000" w:themeColor="text1"/>
        </w:rPr>
        <w:t xml:space="preserve">tates </w:t>
      </w:r>
      <w:r w:rsidRPr="005138F7">
        <w:rPr>
          <w:rStyle w:val="Emphasis"/>
          <w:color w:val="000000" w:themeColor="text1"/>
          <w:highlight w:val="cyan"/>
        </w:rPr>
        <w:t>is</w:t>
      </w:r>
      <w:r w:rsidRPr="005138F7">
        <w:rPr>
          <w:rStyle w:val="Emphasis"/>
          <w:color w:val="000000" w:themeColor="text1"/>
        </w:rPr>
        <w:t xml:space="preserve"> effectively "</w:t>
      </w:r>
      <w:r w:rsidRPr="005138F7">
        <w:rPr>
          <w:rStyle w:val="Emphasis"/>
          <w:color w:val="000000" w:themeColor="text1"/>
          <w:highlight w:val="cyan"/>
        </w:rPr>
        <w:t>appropriating" space</w:t>
      </w:r>
      <w:r w:rsidRPr="005138F7">
        <w:rPr>
          <w:rStyle w:val="Emphasis"/>
          <w:color w:val="000000" w:themeColor="text1"/>
        </w:rPr>
        <w:t xml:space="preserve"> through its protection and encouragement of private industry</w:t>
      </w:r>
      <w:r w:rsidRPr="005138F7">
        <w:rPr>
          <w:rStyle w:val="StyleUnderline"/>
          <w:color w:val="000000" w:themeColor="text1"/>
        </w:rPr>
        <w:t>. Such an appropriation would take place</w:t>
      </w:r>
      <w:r w:rsidRPr="005138F7">
        <w:rPr>
          <w:color w:val="000000" w:themeColor="text1"/>
          <w:sz w:val="12"/>
        </w:rPr>
        <w:t xml:space="preserve"> not by realizing a "sovereign" right to space property or the uses of space as expressly proscribed in the Outer Space Treaty, but, instead, </w:t>
      </w:r>
      <w:r w:rsidRPr="005138F7">
        <w:rPr>
          <w:rStyle w:val="StyleUnderline"/>
          <w:color w:val="000000" w:themeColor="text1"/>
        </w:rPr>
        <w:t>through the effective use of government power, services, and contracts to encourage and support the rapid development of the private space commerce industry in the United States.</w:t>
      </w:r>
      <w:r w:rsidRPr="005138F7">
        <w:rPr>
          <w:color w:val="000000" w:themeColor="text1"/>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138F7">
        <w:rPr>
          <w:rStyle w:val="StyleUnderline"/>
          <w:color w:val="000000" w:themeColor="text1"/>
        </w:rPr>
        <w:t>the Outer Space Treaty and its progeny envision a "state-oriented" system of responsibility</w:t>
      </w:r>
      <w:r w:rsidRPr="005138F7">
        <w:rPr>
          <w:color w:val="000000" w:themeColor="text1"/>
          <w:sz w:val="12"/>
        </w:rPr>
        <w:t xml:space="preserve"> 10 2 </w:t>
      </w:r>
      <w:r w:rsidRPr="005138F7">
        <w:rPr>
          <w:rStyle w:val="StyleUnderline"/>
          <w:color w:val="000000" w:themeColor="text1"/>
        </w:rPr>
        <w:t>where each member state is responsible for all actions in outer space undertaken by the state and its nationals.</w:t>
      </w:r>
      <w:r w:rsidRPr="005138F7">
        <w:rPr>
          <w:color w:val="000000" w:themeColor="text1"/>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138F7">
        <w:rPr>
          <w:rStyle w:val="Emphasis"/>
          <w:color w:val="000000" w:themeColor="text1"/>
        </w:rPr>
        <w:t>The CSLA licensing program</w:t>
      </w:r>
      <w:r w:rsidRPr="005138F7">
        <w:rPr>
          <w:color w:val="000000" w:themeColor="text1"/>
          <w:sz w:val="12"/>
        </w:rPr>
        <w:t xml:space="preserve"> ensures overall safety of private space ventures, 0 7 </w:t>
      </w:r>
      <w:r w:rsidRPr="005138F7">
        <w:rPr>
          <w:rStyle w:val="StyleUnderline"/>
          <w:color w:val="000000" w:themeColor="text1"/>
        </w:rPr>
        <w:t>raises the funds necessary to pay "potential treaty claims through its liability insurance requirement,'</w:t>
      </w:r>
      <w:r w:rsidRPr="005138F7">
        <w:rPr>
          <w:color w:val="000000" w:themeColor="text1"/>
          <w:sz w:val="12"/>
        </w:rPr>
        <w:t xml:space="preserve"> 10 8 </w:t>
      </w:r>
      <w:r w:rsidRPr="005138F7">
        <w:rPr>
          <w:rStyle w:val="StyleUnderline"/>
          <w:color w:val="000000" w:themeColor="text1"/>
        </w:rPr>
        <w:t xml:space="preserve">and limits the United States' joint and several liability exposure through </w:t>
      </w:r>
      <w:r w:rsidRPr="005138F7">
        <w:rPr>
          <w:rStyle w:val="Emphasis"/>
          <w:color w:val="000000" w:themeColor="text1"/>
          <w:highlight w:val="cyan"/>
        </w:rPr>
        <w:t>restricti</w:t>
      </w:r>
      <w:r w:rsidRPr="005138F7">
        <w:rPr>
          <w:rStyle w:val="StyleUnderline"/>
          <w:color w:val="000000" w:themeColor="text1"/>
        </w:rPr>
        <w:t xml:space="preserve">ng </w:t>
      </w:r>
      <w:r w:rsidRPr="005138F7">
        <w:rPr>
          <w:rStyle w:val="Emphasis"/>
          <w:color w:val="000000" w:themeColor="text1"/>
          <w:highlight w:val="cyan"/>
        </w:rPr>
        <w:t>private use of foreign launch</w:t>
      </w:r>
      <w:r w:rsidRPr="005138F7">
        <w:rPr>
          <w:rStyle w:val="Emphasis"/>
          <w:color w:val="000000" w:themeColor="text1"/>
        </w:rPr>
        <w:t xml:space="preserve"> and reentry facilities</w:t>
      </w:r>
      <w:r w:rsidRPr="005138F7">
        <w:rPr>
          <w:rStyle w:val="StyleUnderline"/>
          <w:color w:val="000000" w:themeColor="text1"/>
        </w:rPr>
        <w:t>.</w:t>
      </w:r>
      <w:r w:rsidRPr="005138F7">
        <w:rPr>
          <w:color w:val="000000" w:themeColor="text1"/>
          <w:sz w:val="12"/>
        </w:rPr>
        <w:t xml:space="preserve">'09 These </w:t>
      </w:r>
      <w:r w:rsidRPr="005138F7">
        <w:rPr>
          <w:rStyle w:val="StyleUnderline"/>
          <w:color w:val="000000" w:themeColor="text1"/>
        </w:rPr>
        <w:t xml:space="preserve">provisions </w:t>
      </w:r>
      <w:r w:rsidRPr="005138F7">
        <w:rPr>
          <w:rStyle w:val="Emphasis"/>
          <w:color w:val="000000" w:themeColor="text1"/>
        </w:rPr>
        <w:t xml:space="preserve">effectively </w:t>
      </w:r>
      <w:r w:rsidRPr="005138F7">
        <w:rPr>
          <w:rStyle w:val="Emphasis"/>
          <w:color w:val="000000" w:themeColor="text1"/>
          <w:highlight w:val="cyan"/>
        </w:rPr>
        <w:t>allow the</w:t>
      </w:r>
      <w:r w:rsidRPr="005138F7">
        <w:rPr>
          <w:rStyle w:val="Emphasis"/>
          <w:color w:val="000000" w:themeColor="text1"/>
        </w:rPr>
        <w:t xml:space="preserve"> </w:t>
      </w:r>
      <w:r w:rsidRPr="005138F7">
        <w:rPr>
          <w:rStyle w:val="Emphasis"/>
          <w:color w:val="000000" w:themeColor="text1"/>
          <w:highlight w:val="cyan"/>
        </w:rPr>
        <w:t>U</w:t>
      </w:r>
      <w:r w:rsidRPr="005138F7">
        <w:rPr>
          <w:rStyle w:val="StyleUnderline"/>
          <w:color w:val="000000" w:themeColor="text1"/>
        </w:rPr>
        <w:t xml:space="preserve">nited </w:t>
      </w:r>
      <w:r w:rsidRPr="005138F7">
        <w:rPr>
          <w:rStyle w:val="Emphasis"/>
          <w:color w:val="000000" w:themeColor="text1"/>
          <w:highlight w:val="cyan"/>
        </w:rPr>
        <w:t>S</w:t>
      </w:r>
      <w:r w:rsidRPr="005138F7">
        <w:rPr>
          <w:rStyle w:val="StyleUnderline"/>
          <w:color w:val="000000" w:themeColor="text1"/>
        </w:rPr>
        <w:t xml:space="preserve">tates </w:t>
      </w:r>
      <w:r w:rsidRPr="005138F7">
        <w:rPr>
          <w:rStyle w:val="Emphasis"/>
          <w:color w:val="000000" w:themeColor="text1"/>
        </w:rPr>
        <w:t xml:space="preserve">to </w:t>
      </w:r>
      <w:r w:rsidRPr="005138F7">
        <w:rPr>
          <w:rStyle w:val="Emphasis"/>
          <w:color w:val="000000" w:themeColor="text1"/>
          <w:highlight w:val="cyan"/>
        </w:rPr>
        <w:t>pass on</w:t>
      </w:r>
      <w:r w:rsidRPr="005138F7">
        <w:rPr>
          <w:rStyle w:val="StyleUnderline"/>
          <w:color w:val="000000" w:themeColor="text1"/>
        </w:rPr>
        <w:t xml:space="preserve"> the financial cost and recover from their private entities the amount of </w:t>
      </w:r>
      <w:r w:rsidRPr="005138F7">
        <w:rPr>
          <w:rStyle w:val="Emphasis"/>
          <w:color w:val="000000" w:themeColor="text1"/>
          <w:highlight w:val="cyan"/>
        </w:rPr>
        <w:t>damages</w:t>
      </w:r>
      <w:r w:rsidRPr="005138F7">
        <w:rPr>
          <w:rStyle w:val="Emphasis"/>
          <w:color w:val="000000" w:themeColor="text1"/>
        </w:rPr>
        <w:t xml:space="preserve"> for which they are internationally liable</w:t>
      </w:r>
      <w:r w:rsidRPr="005138F7">
        <w:rPr>
          <w:color w:val="000000" w:themeColor="text1"/>
          <w:sz w:val="12"/>
        </w:rPr>
        <w:t>. 110</w:t>
      </w:r>
      <w:r w:rsidRPr="005138F7">
        <w:rPr>
          <w:rStyle w:val="StyleUnderline"/>
          <w:color w:val="000000" w:themeColor="text1"/>
        </w:rPr>
        <w:t xml:space="preserve"> In this way, the government is limiting its international liability exposure by passing on the cost to the private sector. </w:t>
      </w:r>
      <w:r w:rsidRPr="005138F7">
        <w:rPr>
          <w:color w:val="000000" w:themeColor="text1"/>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080198A" w14:textId="77777777" w:rsidR="00745A4B" w:rsidRPr="005138F7" w:rsidRDefault="00745A4B" w:rsidP="00745A4B">
      <w:pPr>
        <w:pStyle w:val="Heading4"/>
        <w:rPr>
          <w:rFonts w:cs="Calibri"/>
          <w:color w:val="000000" w:themeColor="text1"/>
        </w:rPr>
      </w:pPr>
      <w:r w:rsidRPr="005138F7">
        <w:rPr>
          <w:rFonts w:cs="Calibri"/>
          <w:color w:val="000000" w:themeColor="text1"/>
        </w:rPr>
        <w:t xml:space="preserve">No circumvention. </w:t>
      </w:r>
      <w:r w:rsidRPr="005138F7">
        <w:rPr>
          <w:rFonts w:cs="Calibri"/>
          <w:color w:val="000000" w:themeColor="text1"/>
          <w:u w:val="single"/>
        </w:rPr>
        <w:t>Authorization</w:t>
      </w:r>
      <w:r w:rsidRPr="005138F7">
        <w:rPr>
          <w:rFonts w:cs="Calibri"/>
          <w:color w:val="000000" w:themeColor="text1"/>
        </w:rPr>
        <w:t xml:space="preserve">, </w:t>
      </w:r>
      <w:r w:rsidRPr="005138F7">
        <w:rPr>
          <w:rFonts w:cs="Calibri"/>
          <w:color w:val="000000" w:themeColor="text1"/>
          <w:u w:val="single"/>
        </w:rPr>
        <w:t>supervision</w:t>
      </w:r>
      <w:r w:rsidRPr="005138F7">
        <w:rPr>
          <w:rFonts w:cs="Calibri"/>
          <w:color w:val="000000" w:themeColor="text1"/>
        </w:rPr>
        <w:t xml:space="preserve">, and </w:t>
      </w:r>
      <w:r w:rsidRPr="005138F7">
        <w:rPr>
          <w:rFonts w:cs="Calibri"/>
          <w:color w:val="000000" w:themeColor="text1"/>
          <w:u w:val="single"/>
        </w:rPr>
        <w:t>liability</w:t>
      </w:r>
      <w:r w:rsidRPr="005138F7">
        <w:rPr>
          <w:rFonts w:cs="Calibri"/>
          <w:color w:val="000000" w:themeColor="text1"/>
        </w:rPr>
        <w:t xml:space="preserve"> ensure compliance -- </w:t>
      </w:r>
      <w:r w:rsidRPr="005138F7">
        <w:rPr>
          <w:rFonts w:cs="Calibri"/>
          <w:color w:val="000000" w:themeColor="text1"/>
          <w:u w:val="single"/>
        </w:rPr>
        <w:t>potential</w:t>
      </w:r>
      <w:r w:rsidRPr="005138F7">
        <w:rPr>
          <w:rFonts w:cs="Calibri"/>
          <w:color w:val="000000" w:themeColor="text1"/>
        </w:rPr>
        <w:t xml:space="preserve"> for liability causes </w:t>
      </w:r>
      <w:r w:rsidRPr="005138F7">
        <w:rPr>
          <w:rFonts w:cs="Calibri"/>
          <w:color w:val="000000" w:themeColor="text1"/>
          <w:u w:val="single"/>
        </w:rPr>
        <w:t>self-regulation</w:t>
      </w:r>
      <w:r w:rsidRPr="005138F7">
        <w:rPr>
          <w:rFonts w:cs="Calibri"/>
          <w:color w:val="000000" w:themeColor="text1"/>
        </w:rPr>
        <w:t>.</w:t>
      </w:r>
    </w:p>
    <w:p w14:paraId="3D6080F3" w14:textId="77777777" w:rsidR="00745A4B" w:rsidRPr="005138F7" w:rsidRDefault="00745A4B" w:rsidP="00745A4B">
      <w:pPr>
        <w:rPr>
          <w:rFonts w:cs="Calibri"/>
          <w:color w:val="000000" w:themeColor="text1"/>
        </w:rPr>
      </w:pPr>
      <w:r w:rsidRPr="005138F7">
        <w:rPr>
          <w:rStyle w:val="Style13ptBold"/>
          <w:rFonts w:cs="Calibri"/>
          <w:color w:val="000000" w:themeColor="text1"/>
        </w:rPr>
        <w:t>Johnson 20</w:t>
      </w:r>
      <w:r w:rsidRPr="005138F7">
        <w:rPr>
          <w:rFonts w:cs="Calibr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19" w:history="1">
        <w:r w:rsidRPr="005138F7">
          <w:rPr>
            <w:rStyle w:val="Hyperlink"/>
            <w:rFonts w:cs="Calibri"/>
            <w:color w:val="000000" w:themeColor="text1"/>
          </w:rPr>
          <w:t>https://swfound.org/media/206951/johnson2020_referenceworkentry_thelegalstatusofmegaleoconstel.pdf</w:t>
        </w:r>
      </w:hyperlink>
      <w:r w:rsidRPr="005138F7">
        <w:rPr>
          <w:rFonts w:cs="Calibri"/>
          <w:color w:val="000000" w:themeColor="text1"/>
        </w:rPr>
        <w:t>] brett</w:t>
      </w:r>
    </w:p>
    <w:p w14:paraId="3A3FBE7F" w14:textId="77777777" w:rsidR="00745A4B" w:rsidRPr="005138F7" w:rsidRDefault="00745A4B" w:rsidP="00745A4B">
      <w:pPr>
        <w:rPr>
          <w:rStyle w:val="Emphasis"/>
          <w:rFonts w:cs="Calibri"/>
          <w:color w:val="000000" w:themeColor="text1"/>
        </w:rPr>
      </w:pPr>
      <w:r w:rsidRPr="005138F7">
        <w:rPr>
          <w:rStyle w:val="Emphasis"/>
          <w:rFonts w:cs="Calibri"/>
          <w:color w:val="000000" w:themeColor="text1"/>
        </w:rPr>
        <w:t>Authorization and Continuing Supervision</w:t>
      </w:r>
    </w:p>
    <w:p w14:paraId="3A7BEE45" w14:textId="77777777" w:rsidR="00745A4B" w:rsidRPr="005138F7" w:rsidRDefault="00745A4B" w:rsidP="00745A4B">
      <w:pPr>
        <w:rPr>
          <w:rFonts w:cs="Calibri"/>
          <w:color w:val="000000" w:themeColor="text1"/>
          <w:sz w:val="16"/>
        </w:rPr>
      </w:pPr>
      <w:r w:rsidRPr="005138F7">
        <w:rPr>
          <w:rFonts w:cs="Calibri"/>
          <w:color w:val="000000" w:themeColor="text1"/>
          <w:sz w:val="16"/>
        </w:rPr>
        <w:t xml:space="preserve">The second sentence of </w:t>
      </w:r>
      <w:r w:rsidRPr="005138F7">
        <w:rPr>
          <w:rStyle w:val="Emphasis"/>
          <w:rFonts w:cs="Calibri"/>
          <w:color w:val="000000" w:themeColor="text1"/>
        </w:rPr>
        <w:t>Article VI</w:t>
      </w:r>
      <w:r w:rsidRPr="005138F7">
        <w:rPr>
          <w:rFonts w:cs="Calibri"/>
          <w:color w:val="000000" w:themeColor="text1"/>
          <w:sz w:val="16"/>
        </w:rPr>
        <w:t xml:space="preserve"> then </w:t>
      </w:r>
      <w:r w:rsidRPr="005138F7">
        <w:rPr>
          <w:rStyle w:val="StyleUnderline"/>
          <w:rFonts w:cs="Calibri"/>
          <w:color w:val="000000" w:themeColor="text1"/>
        </w:rPr>
        <w:t xml:space="preserve">gives States a </w:t>
      </w:r>
      <w:r w:rsidRPr="005138F7">
        <w:rPr>
          <w:rStyle w:val="Emphasis"/>
          <w:rFonts w:cs="Calibri"/>
          <w:color w:val="000000" w:themeColor="text1"/>
        </w:rPr>
        <w:t>positive obligation</w:t>
      </w:r>
      <w:r w:rsidRPr="005138F7">
        <w:rPr>
          <w:rStyle w:val="StyleUnderline"/>
          <w:rFonts w:cs="Calibri"/>
          <w:color w:val="000000" w:themeColor="text1"/>
        </w:rPr>
        <w:t xml:space="preserve"> to undertake </w:t>
      </w:r>
      <w:r w:rsidRPr="005138F7">
        <w:rPr>
          <w:rStyle w:val="Emphasis"/>
          <w:rFonts w:cs="Calibri"/>
          <w:color w:val="000000" w:themeColor="text1"/>
        </w:rPr>
        <w:t>authorization</w:t>
      </w:r>
      <w:r w:rsidRPr="005138F7">
        <w:rPr>
          <w:rStyle w:val="StyleUnderline"/>
          <w:rFonts w:cs="Calibri"/>
          <w:color w:val="000000" w:themeColor="text1"/>
        </w:rPr>
        <w:t xml:space="preserve"> and continuing </w:t>
      </w:r>
      <w:r w:rsidRPr="005138F7">
        <w:rPr>
          <w:rStyle w:val="Emphasis"/>
          <w:rFonts w:cs="Calibri"/>
          <w:color w:val="000000" w:themeColor="text1"/>
        </w:rPr>
        <w:t>supervision</w:t>
      </w:r>
      <w:r w:rsidRPr="005138F7">
        <w:rPr>
          <w:rStyle w:val="StyleUnderline"/>
          <w:rFonts w:cs="Calibri"/>
          <w:color w:val="000000" w:themeColor="text1"/>
        </w:rPr>
        <w:t xml:space="preserve"> of nongovernmental entities</w:t>
      </w:r>
      <w:r w:rsidRPr="005138F7">
        <w:rPr>
          <w:rFonts w:cs="Calibri"/>
          <w:color w:val="000000" w:themeColor="text1"/>
          <w:sz w:val="16"/>
        </w:rPr>
        <w:t>.</w:t>
      </w:r>
    </w:p>
    <w:p w14:paraId="3F70A8A1" w14:textId="77777777" w:rsidR="00745A4B" w:rsidRPr="005138F7" w:rsidRDefault="00745A4B" w:rsidP="00745A4B">
      <w:pPr>
        <w:ind w:left="720"/>
        <w:rPr>
          <w:rFonts w:cs="Calibri"/>
          <w:color w:val="000000" w:themeColor="text1"/>
          <w:sz w:val="16"/>
        </w:rPr>
      </w:pPr>
      <w:r w:rsidRPr="005138F7">
        <w:rPr>
          <w:rFonts w:cs="Calibri"/>
          <w:color w:val="000000" w:themeColor="text1"/>
          <w:sz w:val="16"/>
        </w:rPr>
        <w:lastRenderedPageBreak/>
        <w:t xml:space="preserve">The </w:t>
      </w:r>
      <w:r w:rsidRPr="005138F7">
        <w:rPr>
          <w:rStyle w:val="StyleUnderline"/>
          <w:rFonts w:cs="Calibri"/>
          <w:color w:val="000000" w:themeColor="text1"/>
        </w:rPr>
        <w:t>activities of non-governmental entities in outer space</w:t>
      </w:r>
      <w:r w:rsidRPr="005138F7">
        <w:rPr>
          <w:rFonts w:cs="Calibri"/>
          <w:color w:val="000000" w:themeColor="text1"/>
          <w:sz w:val="16"/>
        </w:rPr>
        <w:t xml:space="preserve">, including the Moon and other celestial bodies, </w:t>
      </w:r>
      <w:r w:rsidRPr="005138F7">
        <w:rPr>
          <w:rStyle w:val="StyleUnderline"/>
          <w:rFonts w:cs="Calibri"/>
          <w:color w:val="000000" w:themeColor="text1"/>
        </w:rPr>
        <w:t>shall require authorization and continuing supervision by the appropriate State Party to the Treaty</w:t>
      </w:r>
      <w:r w:rsidRPr="005138F7">
        <w:rPr>
          <w:rFonts w:cs="Calibri"/>
          <w:color w:val="000000" w:themeColor="text1"/>
          <w:sz w:val="16"/>
        </w:rPr>
        <w:t>.</w:t>
      </w:r>
    </w:p>
    <w:p w14:paraId="600200FA" w14:textId="77777777" w:rsidR="00745A4B" w:rsidRPr="005138F7" w:rsidRDefault="00745A4B" w:rsidP="00745A4B">
      <w:pPr>
        <w:rPr>
          <w:rFonts w:cs="Calibri"/>
          <w:color w:val="000000" w:themeColor="text1"/>
          <w:sz w:val="16"/>
        </w:rPr>
      </w:pPr>
      <w:r w:rsidRPr="005138F7">
        <w:rPr>
          <w:rFonts w:cs="Calibri"/>
          <w:color w:val="000000" w:themeColor="text1"/>
          <w:sz w:val="16"/>
        </w:rPr>
        <w:t xml:space="preserve">Consequently, </w:t>
      </w:r>
      <w:r w:rsidRPr="005138F7">
        <w:rPr>
          <w:rStyle w:val="StyleUnderline"/>
          <w:rFonts w:cs="Calibri"/>
          <w:color w:val="000000" w:themeColor="text1"/>
        </w:rPr>
        <w:t>it is not merely sufficient that governments allow private actors to access and explore space</w:t>
      </w:r>
      <w:r w:rsidRPr="005138F7">
        <w:rPr>
          <w:rFonts w:cs="Calibri"/>
          <w:color w:val="000000" w:themeColor="text1"/>
          <w:sz w:val="16"/>
        </w:rPr>
        <w:t xml:space="preserve">. </w:t>
      </w:r>
      <w:r w:rsidRPr="005138F7">
        <w:rPr>
          <w:rStyle w:val="StyleUnderline"/>
          <w:rFonts w:cs="Calibri"/>
          <w:color w:val="000000" w:themeColor="text1"/>
        </w:rPr>
        <w:t>States have a duty to authorize and supervise them</w:t>
      </w:r>
      <w:r w:rsidRPr="005138F7">
        <w:rPr>
          <w:rFonts w:cs="Calibri"/>
          <w:color w:val="000000" w:themeColor="text1"/>
          <w:sz w:val="16"/>
        </w:rPr>
        <w:t xml:space="preserve">. </w:t>
      </w:r>
      <w:r w:rsidRPr="005138F7">
        <w:rPr>
          <w:rStyle w:val="StyleUnderline"/>
          <w:rFonts w:cs="Calibri"/>
          <w:color w:val="000000" w:themeColor="text1"/>
        </w:rPr>
        <w:t>Looking</w:t>
      </w:r>
      <w:r w:rsidRPr="005138F7">
        <w:rPr>
          <w:rFonts w:cs="Calibri"/>
          <w:color w:val="000000" w:themeColor="text1"/>
          <w:sz w:val="16"/>
        </w:rPr>
        <w:t xml:space="preserve"> again </w:t>
      </w:r>
      <w:r w:rsidRPr="005138F7">
        <w:rPr>
          <w:rStyle w:val="StyleUnderline"/>
          <w:rFonts w:cs="Calibri"/>
          <w:color w:val="000000" w:themeColor="text1"/>
        </w:rPr>
        <w:t>at the first sentence</w:t>
      </w:r>
      <w:r w:rsidRPr="005138F7">
        <w:rPr>
          <w:rFonts w:cs="Calibri"/>
          <w:color w:val="000000" w:themeColor="text1"/>
          <w:sz w:val="16"/>
        </w:rPr>
        <w:t xml:space="preserve"> of </w:t>
      </w:r>
      <w:r w:rsidRPr="005138F7">
        <w:rPr>
          <w:rStyle w:val="Emphasis"/>
          <w:rFonts w:cs="Calibri"/>
          <w:color w:val="000000" w:themeColor="text1"/>
          <w:highlight w:val="green"/>
        </w:rPr>
        <w:t>Article VI</w:t>
      </w:r>
      <w:r w:rsidRPr="005138F7">
        <w:rPr>
          <w:rFonts w:cs="Calibri"/>
          <w:color w:val="000000" w:themeColor="text1"/>
          <w:sz w:val="16"/>
        </w:rPr>
        <w:t xml:space="preserve">, above, </w:t>
      </w:r>
      <w:r w:rsidRPr="005138F7">
        <w:rPr>
          <w:rStyle w:val="StyleUnderline"/>
          <w:rFonts w:cs="Calibri"/>
          <w:color w:val="000000" w:themeColor="text1"/>
          <w:highlight w:val="green"/>
        </w:rPr>
        <w:t>gives</w:t>
      </w:r>
      <w:r w:rsidRPr="005138F7">
        <w:rPr>
          <w:rFonts w:cs="Calibri"/>
          <w:color w:val="000000" w:themeColor="text1"/>
          <w:sz w:val="16"/>
        </w:rPr>
        <w:t xml:space="preserve"> some </w:t>
      </w:r>
      <w:r w:rsidRPr="005138F7">
        <w:rPr>
          <w:rStyle w:val="StyleUnderline"/>
          <w:rFonts w:cs="Calibri"/>
          <w:color w:val="000000" w:themeColor="text1"/>
          <w:highlight w:val="green"/>
        </w:rPr>
        <w:t>indication as to what standard</w:t>
      </w:r>
      <w:r w:rsidRPr="005138F7">
        <w:rPr>
          <w:rStyle w:val="StyleUnderline"/>
          <w:rFonts w:cs="Calibri"/>
          <w:color w:val="000000" w:themeColor="text1"/>
        </w:rPr>
        <w:t xml:space="preserve"> this </w:t>
      </w:r>
      <w:r w:rsidRPr="005138F7">
        <w:rPr>
          <w:rStyle w:val="Emphasis"/>
          <w:rFonts w:cs="Calibri"/>
          <w:color w:val="000000" w:themeColor="text1"/>
          <w:highlight w:val="green"/>
        </w:rPr>
        <w:t>supervision</w:t>
      </w:r>
      <w:r w:rsidRPr="005138F7">
        <w:rPr>
          <w:rStyle w:val="StyleUnderline"/>
          <w:rFonts w:cs="Calibri"/>
          <w:color w:val="000000" w:themeColor="text1"/>
          <w:highlight w:val="green"/>
        </w:rPr>
        <w:t xml:space="preserve"> must meet</w:t>
      </w:r>
      <w:r w:rsidRPr="005138F7">
        <w:rPr>
          <w:rFonts w:cs="Calibri"/>
          <w:color w:val="000000" w:themeColor="text1"/>
          <w:sz w:val="16"/>
        </w:rPr>
        <w:t xml:space="preserve">. The first sentence of </w:t>
      </w:r>
      <w:r w:rsidRPr="005138F7">
        <w:rPr>
          <w:rStyle w:val="Emphasis"/>
          <w:rFonts w:cs="Calibri"/>
          <w:color w:val="000000" w:themeColor="text1"/>
        </w:rPr>
        <w:t>Article VI</w:t>
      </w:r>
      <w:r w:rsidRPr="005138F7">
        <w:rPr>
          <w:rFonts w:cs="Calibri"/>
          <w:color w:val="000000" w:themeColor="text1"/>
          <w:sz w:val="16"/>
        </w:rPr>
        <w:t xml:space="preserve"> </w:t>
      </w:r>
      <w:r w:rsidRPr="005138F7">
        <w:rPr>
          <w:rStyle w:val="StyleUnderline"/>
          <w:rFonts w:cs="Calibri"/>
          <w:color w:val="000000" w:themeColor="text1"/>
        </w:rPr>
        <w:t>ends with</w:t>
      </w:r>
      <w:r w:rsidRPr="005138F7">
        <w:rPr>
          <w:rFonts w:cs="Calibri"/>
          <w:color w:val="000000" w:themeColor="text1"/>
          <w:sz w:val="16"/>
        </w:rPr>
        <w:t xml:space="preserve"> </w:t>
      </w:r>
      <w:r w:rsidRPr="005138F7">
        <w:rPr>
          <w:rStyle w:val="StyleUnderline"/>
          <w:rFonts w:cs="Calibri"/>
          <w:color w:val="000000" w:themeColor="text1"/>
        </w:rPr>
        <w:t xml:space="preserve">“... </w:t>
      </w:r>
      <w:r w:rsidRPr="005138F7">
        <w:rPr>
          <w:rStyle w:val="Emphasis"/>
          <w:rFonts w:cs="Calibri"/>
          <w:color w:val="000000" w:themeColor="text1"/>
        </w:rPr>
        <w:t xml:space="preserve">and for assuring </w:t>
      </w:r>
      <w:proofErr w:type="gramStart"/>
      <w:r w:rsidRPr="005138F7">
        <w:rPr>
          <w:rStyle w:val="Emphasis"/>
          <w:rFonts w:cs="Calibri"/>
          <w:color w:val="000000" w:themeColor="text1"/>
        </w:rPr>
        <w:t>that national activities</w:t>
      </w:r>
      <w:proofErr w:type="gramEnd"/>
      <w:r w:rsidRPr="005138F7">
        <w:rPr>
          <w:rStyle w:val="Emphasis"/>
          <w:rFonts w:cs="Calibri"/>
          <w:color w:val="000000" w:themeColor="text1"/>
        </w:rPr>
        <w:t xml:space="preserve"> are carried out in conformity with the provisions set forth in the present Treaty</w:t>
      </w:r>
      <w:r w:rsidRPr="005138F7">
        <w:rPr>
          <w:rFonts w:cs="Calibri"/>
          <w:color w:val="000000" w:themeColor="text1"/>
          <w:sz w:val="16"/>
        </w:rPr>
        <w:t xml:space="preserve">.” Consequently, </w:t>
      </w:r>
      <w:r w:rsidRPr="005138F7">
        <w:rPr>
          <w:rStyle w:val="Emphasis"/>
          <w:rFonts w:cs="Calibri"/>
          <w:color w:val="000000" w:themeColor="text1"/>
          <w:highlight w:val="green"/>
        </w:rPr>
        <w:t>States must authorize</w:t>
      </w:r>
      <w:r w:rsidRPr="005138F7">
        <w:rPr>
          <w:rStyle w:val="StyleUnderline"/>
          <w:rFonts w:cs="Calibri"/>
          <w:color w:val="000000" w:themeColor="text1"/>
        </w:rPr>
        <w:t xml:space="preserve"> </w:t>
      </w:r>
      <w:r w:rsidRPr="005138F7">
        <w:rPr>
          <w:rStyle w:val="StyleUnderline"/>
          <w:rFonts w:cs="Calibri"/>
          <w:color w:val="000000" w:themeColor="text1"/>
          <w:highlight w:val="green"/>
        </w:rPr>
        <w:t xml:space="preserve">and </w:t>
      </w:r>
      <w:r w:rsidRPr="005138F7">
        <w:rPr>
          <w:rStyle w:val="Emphasis"/>
          <w:rFonts w:cs="Calibri"/>
          <w:color w:val="000000" w:themeColor="text1"/>
          <w:highlight w:val="green"/>
        </w:rPr>
        <w:t>supervise</w:t>
      </w:r>
      <w:r w:rsidRPr="005138F7">
        <w:rPr>
          <w:rStyle w:val="StyleUnderline"/>
          <w:rFonts w:cs="Calibri"/>
          <w:color w:val="000000" w:themeColor="text1"/>
          <w:highlight w:val="green"/>
        </w:rPr>
        <w:t xml:space="preserve"> </w:t>
      </w:r>
      <w:r w:rsidRPr="005138F7">
        <w:rPr>
          <w:rStyle w:val="Emphasis"/>
          <w:rFonts w:cs="Calibri"/>
          <w:color w:val="000000" w:themeColor="text1"/>
          <w:highlight w:val="green"/>
        </w:rPr>
        <w:t>private entities</w:t>
      </w:r>
      <w:r w:rsidRPr="005138F7">
        <w:rPr>
          <w:rStyle w:val="StyleUnderline"/>
          <w:rFonts w:cs="Calibri"/>
          <w:color w:val="000000" w:themeColor="text1"/>
        </w:rPr>
        <w:t xml:space="preserve"> </w:t>
      </w:r>
      <w:r w:rsidRPr="005138F7">
        <w:rPr>
          <w:rStyle w:val="StyleUnderline"/>
          <w:rFonts w:cs="Calibri"/>
          <w:color w:val="000000" w:themeColor="text1"/>
          <w:highlight w:val="green"/>
        </w:rPr>
        <w:t>to make sure</w:t>
      </w:r>
      <w:r w:rsidRPr="005138F7">
        <w:rPr>
          <w:rStyle w:val="StyleUnderline"/>
          <w:rFonts w:cs="Calibri"/>
          <w:color w:val="000000" w:themeColor="text1"/>
        </w:rPr>
        <w:t xml:space="preserve"> that these </w:t>
      </w:r>
      <w:r w:rsidRPr="005138F7">
        <w:rPr>
          <w:rStyle w:val="StyleUnderline"/>
          <w:rFonts w:cs="Calibri"/>
          <w:color w:val="000000" w:themeColor="text1"/>
          <w:highlight w:val="green"/>
        </w:rPr>
        <w:t>private entities conform with the</w:t>
      </w:r>
      <w:r w:rsidRPr="005138F7">
        <w:rPr>
          <w:rStyle w:val="StyleUnderline"/>
          <w:rFonts w:cs="Calibri"/>
          <w:color w:val="000000" w:themeColor="text1"/>
        </w:rPr>
        <w:t xml:space="preserve"> </w:t>
      </w:r>
      <w:r w:rsidRPr="005138F7">
        <w:rPr>
          <w:rStyle w:val="Emphasis"/>
          <w:rFonts w:cs="Calibri"/>
          <w:color w:val="000000" w:themeColor="text1"/>
          <w:highlight w:val="green"/>
        </w:rPr>
        <w:t>O</w:t>
      </w:r>
      <w:r w:rsidRPr="005138F7">
        <w:rPr>
          <w:rStyle w:val="StyleUnderline"/>
          <w:rFonts w:cs="Calibri"/>
          <w:color w:val="000000" w:themeColor="text1"/>
        </w:rPr>
        <w:t xml:space="preserve">uter </w:t>
      </w:r>
      <w:r w:rsidRPr="005138F7">
        <w:rPr>
          <w:rStyle w:val="Emphasis"/>
          <w:rFonts w:cs="Calibri"/>
          <w:color w:val="000000" w:themeColor="text1"/>
          <w:highlight w:val="green"/>
        </w:rPr>
        <w:t>S</w:t>
      </w:r>
      <w:r w:rsidRPr="005138F7">
        <w:rPr>
          <w:rStyle w:val="StyleUnderline"/>
          <w:rFonts w:cs="Calibri"/>
          <w:color w:val="000000" w:themeColor="text1"/>
        </w:rPr>
        <w:t xml:space="preserve">pace </w:t>
      </w:r>
      <w:r w:rsidRPr="005138F7">
        <w:rPr>
          <w:rStyle w:val="Emphasis"/>
          <w:rFonts w:cs="Calibri"/>
          <w:color w:val="000000" w:themeColor="text1"/>
          <w:highlight w:val="green"/>
        </w:rPr>
        <w:t>T</w:t>
      </w:r>
      <w:r w:rsidRPr="005138F7">
        <w:rPr>
          <w:rStyle w:val="StyleUnderline"/>
          <w:rFonts w:cs="Calibri"/>
          <w:color w:val="000000" w:themeColor="text1"/>
        </w:rPr>
        <w:t>reaty</w:t>
      </w:r>
      <w:r w:rsidRPr="005138F7">
        <w:rPr>
          <w:rFonts w:cs="Calibri"/>
          <w:color w:val="000000" w:themeColor="text1"/>
          <w:sz w:val="16"/>
        </w:rPr>
        <w:t>.</w:t>
      </w:r>
    </w:p>
    <w:p w14:paraId="47EC6484" w14:textId="77777777" w:rsidR="00745A4B" w:rsidRPr="005138F7" w:rsidRDefault="00745A4B" w:rsidP="00745A4B">
      <w:pPr>
        <w:rPr>
          <w:rFonts w:cs="Calibri"/>
          <w:color w:val="000000" w:themeColor="text1"/>
          <w:sz w:val="16"/>
        </w:rPr>
      </w:pPr>
      <w:r w:rsidRPr="005138F7">
        <w:rPr>
          <w:rFonts w:cs="Calibr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5138F7">
        <w:rPr>
          <w:rStyle w:val="Emphasis"/>
          <w:rFonts w:cs="Calibri"/>
          <w:color w:val="000000" w:themeColor="text1"/>
        </w:rPr>
        <w:t>international law create norms applicable</w:t>
      </w:r>
      <w:r w:rsidRPr="005138F7">
        <w:rPr>
          <w:rStyle w:val="StyleUnderline"/>
          <w:rFonts w:cs="Calibri"/>
          <w:color w:val="000000" w:themeColor="text1"/>
        </w:rPr>
        <w:t xml:space="preserve"> for private entities in outer space</w:t>
      </w:r>
      <w:r w:rsidRPr="005138F7">
        <w:rPr>
          <w:rFonts w:cs="Calibri"/>
          <w:color w:val="000000" w:themeColor="text1"/>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52D8F2CB" w14:textId="77777777" w:rsidR="00745A4B" w:rsidRPr="005138F7" w:rsidRDefault="00745A4B" w:rsidP="00745A4B">
      <w:pPr>
        <w:rPr>
          <w:rStyle w:val="Emphasis"/>
          <w:rFonts w:cs="Calibri"/>
          <w:color w:val="000000" w:themeColor="text1"/>
        </w:rPr>
      </w:pPr>
      <w:r w:rsidRPr="005138F7">
        <w:rPr>
          <w:rStyle w:val="Emphasis"/>
          <w:rFonts w:cs="Calibri"/>
          <w:color w:val="000000" w:themeColor="text1"/>
        </w:rPr>
        <w:t>Potential Liability</w:t>
      </w:r>
    </w:p>
    <w:p w14:paraId="67E74397" w14:textId="77777777" w:rsidR="00745A4B" w:rsidRPr="005138F7" w:rsidRDefault="00745A4B" w:rsidP="00745A4B">
      <w:pPr>
        <w:rPr>
          <w:rFonts w:cs="Calibri"/>
          <w:color w:val="000000" w:themeColor="text1"/>
          <w:sz w:val="16"/>
        </w:rPr>
      </w:pPr>
      <w:r w:rsidRPr="005138F7">
        <w:rPr>
          <w:rStyle w:val="Emphasis"/>
          <w:rFonts w:cs="Calibri"/>
          <w:color w:val="000000" w:themeColor="text1"/>
        </w:rPr>
        <w:t>Supplemental to international responsibility</w:t>
      </w:r>
      <w:r w:rsidRPr="005138F7">
        <w:rPr>
          <w:rStyle w:val="StyleUnderline"/>
          <w:rFonts w:cs="Calibri"/>
          <w:color w:val="000000" w:themeColor="text1"/>
        </w:rPr>
        <w:t xml:space="preserve"> for acts in space </w:t>
      </w:r>
      <w:r w:rsidRPr="005138F7">
        <w:rPr>
          <w:rStyle w:val="Emphasis"/>
          <w:rFonts w:cs="Calibri"/>
          <w:color w:val="000000" w:themeColor="text1"/>
        </w:rPr>
        <w:t>committed by private entities</w:t>
      </w:r>
      <w:r w:rsidRPr="005138F7">
        <w:rPr>
          <w:rStyle w:val="StyleUnderline"/>
          <w:rFonts w:cs="Calibri"/>
          <w:color w:val="000000" w:themeColor="text1"/>
        </w:rPr>
        <w:t xml:space="preserve"> is the potential for liability for damage resulting from their activities</w:t>
      </w:r>
      <w:r w:rsidRPr="005138F7">
        <w:rPr>
          <w:rFonts w:cs="Calibri"/>
          <w:color w:val="000000" w:themeColor="text1"/>
          <w:sz w:val="16"/>
        </w:rPr>
        <w:t xml:space="preserve">. </w:t>
      </w:r>
      <w:r w:rsidRPr="005138F7">
        <w:rPr>
          <w:rStyle w:val="Emphasis"/>
          <w:rFonts w:cs="Calibri"/>
          <w:color w:val="000000" w:themeColor="text1"/>
        </w:rPr>
        <w:t>Article VIII</w:t>
      </w:r>
      <w:r w:rsidRPr="005138F7">
        <w:rPr>
          <w:rFonts w:cs="Calibri"/>
          <w:color w:val="000000" w:themeColor="text1"/>
          <w:sz w:val="16"/>
        </w:rPr>
        <w:t xml:space="preserve"> </w:t>
      </w:r>
      <w:r w:rsidRPr="005138F7">
        <w:rPr>
          <w:rStyle w:val="StyleUnderline"/>
          <w:rFonts w:cs="Calibri"/>
          <w:color w:val="000000" w:themeColor="text1"/>
        </w:rPr>
        <w:t xml:space="preserve">of </w:t>
      </w:r>
      <w:r w:rsidRPr="005138F7">
        <w:rPr>
          <w:rStyle w:val="StyleUnderline"/>
          <w:rFonts w:cs="Calibri"/>
          <w:color w:val="000000" w:themeColor="text1"/>
          <w:highlight w:val="green"/>
        </w:rPr>
        <w:t>the</w:t>
      </w:r>
      <w:r w:rsidRPr="005138F7">
        <w:rPr>
          <w:rFonts w:cs="Calibri"/>
          <w:color w:val="000000" w:themeColor="text1"/>
          <w:sz w:val="16"/>
        </w:rPr>
        <w:t xml:space="preserve"> </w:t>
      </w:r>
      <w:r w:rsidRPr="005138F7">
        <w:rPr>
          <w:rStyle w:val="Emphasis"/>
          <w:rFonts w:cs="Calibri"/>
          <w:color w:val="000000" w:themeColor="text1"/>
          <w:highlight w:val="green"/>
        </w:rPr>
        <w:t>O</w:t>
      </w:r>
      <w:r w:rsidRPr="005138F7">
        <w:rPr>
          <w:rFonts w:cs="Calibri"/>
          <w:color w:val="000000" w:themeColor="text1"/>
          <w:sz w:val="16"/>
        </w:rPr>
        <w:t xml:space="preserve">uter </w:t>
      </w:r>
      <w:r w:rsidRPr="005138F7">
        <w:rPr>
          <w:rStyle w:val="Emphasis"/>
          <w:rFonts w:cs="Calibri"/>
          <w:color w:val="000000" w:themeColor="text1"/>
          <w:highlight w:val="green"/>
        </w:rPr>
        <w:t>S</w:t>
      </w:r>
      <w:r w:rsidRPr="005138F7">
        <w:rPr>
          <w:rFonts w:cs="Calibri"/>
          <w:color w:val="000000" w:themeColor="text1"/>
          <w:sz w:val="16"/>
        </w:rPr>
        <w:t xml:space="preserve">pace </w:t>
      </w:r>
      <w:r w:rsidRPr="005138F7">
        <w:rPr>
          <w:rStyle w:val="Emphasis"/>
          <w:rFonts w:cs="Calibri"/>
          <w:color w:val="000000" w:themeColor="text1"/>
          <w:highlight w:val="green"/>
        </w:rPr>
        <w:t>T</w:t>
      </w:r>
      <w:r w:rsidRPr="005138F7">
        <w:rPr>
          <w:rFonts w:cs="Calibri"/>
          <w:color w:val="000000" w:themeColor="text1"/>
          <w:sz w:val="16"/>
        </w:rPr>
        <w:t xml:space="preserve">reaty </w:t>
      </w:r>
      <w:r w:rsidRPr="005138F7">
        <w:rPr>
          <w:rStyle w:val="StyleUnderline"/>
          <w:rFonts w:cs="Calibri"/>
          <w:color w:val="000000" w:themeColor="text1"/>
          <w:highlight w:val="green"/>
        </w:rPr>
        <w:t xml:space="preserve">establishes a </w:t>
      </w:r>
      <w:r w:rsidRPr="005138F7">
        <w:rPr>
          <w:rStyle w:val="Emphasis"/>
          <w:rFonts w:cs="Calibri"/>
          <w:color w:val="000000" w:themeColor="text1"/>
          <w:highlight w:val="green"/>
        </w:rPr>
        <w:t>liability provision</w:t>
      </w:r>
      <w:r w:rsidRPr="005138F7">
        <w:rPr>
          <w:rStyle w:val="StyleUnderline"/>
          <w:rFonts w:cs="Calibri"/>
          <w:color w:val="000000" w:themeColor="text1"/>
        </w:rPr>
        <w:t>,</w:t>
      </w:r>
      <w:r w:rsidRPr="005138F7">
        <w:rPr>
          <w:rFonts w:cs="Calibri"/>
          <w:color w:val="000000" w:themeColor="text1"/>
          <w:sz w:val="16"/>
        </w:rPr>
        <w:t xml:space="preserve"> </w:t>
      </w:r>
      <w:r w:rsidRPr="005138F7">
        <w:rPr>
          <w:rStyle w:val="StyleUnderline"/>
          <w:rFonts w:cs="Calibri"/>
          <w:color w:val="000000" w:themeColor="text1"/>
        </w:rPr>
        <w:t>and the 1972 Liability Convention expands the mechanisms for dealing with liability claims</w:t>
      </w:r>
      <w:r w:rsidRPr="005138F7">
        <w:rPr>
          <w:rFonts w:cs="Calibri"/>
          <w:color w:val="000000" w:themeColor="text1"/>
          <w:sz w:val="16"/>
        </w:rPr>
        <w:t xml:space="preserve">. </w:t>
      </w:r>
      <w:r w:rsidRPr="005138F7">
        <w:rPr>
          <w:rStyle w:val="StyleUnderline"/>
          <w:rFonts w:cs="Calibri"/>
          <w:color w:val="000000" w:themeColor="text1"/>
        </w:rPr>
        <w:t xml:space="preserve">Liability is a </w:t>
      </w:r>
      <w:r w:rsidRPr="005138F7">
        <w:rPr>
          <w:rStyle w:val="Emphasis"/>
          <w:rFonts w:cs="Calibri"/>
          <w:color w:val="000000" w:themeColor="text1"/>
          <w:highlight w:val="green"/>
        </w:rPr>
        <w:t>requirement to pay</w:t>
      </w:r>
      <w:r w:rsidRPr="005138F7">
        <w:rPr>
          <w:rStyle w:val="Emphasis"/>
          <w:rFonts w:cs="Calibri"/>
          <w:color w:val="000000" w:themeColor="text1"/>
        </w:rPr>
        <w:t xml:space="preserve"> compensation</w:t>
      </w:r>
      <w:r w:rsidRPr="005138F7">
        <w:rPr>
          <w:rStyle w:val="StyleUnderline"/>
          <w:rFonts w:cs="Calibri"/>
          <w:color w:val="000000" w:themeColor="text1"/>
        </w:rPr>
        <w:t xml:space="preserve"> to </w:t>
      </w:r>
      <w:r w:rsidRPr="005138F7">
        <w:rPr>
          <w:rStyle w:val="StyleUnderline"/>
          <w:rFonts w:cs="Calibri"/>
          <w:color w:val="000000" w:themeColor="text1"/>
          <w:highlight w:val="green"/>
        </w:rPr>
        <w:t>an injured party</w:t>
      </w:r>
      <w:r w:rsidRPr="005138F7">
        <w:rPr>
          <w:rStyle w:val="StyleUnderline"/>
          <w:rFonts w:cs="Calibri"/>
          <w:color w:val="000000" w:themeColor="text1"/>
        </w:rPr>
        <w:t xml:space="preserve"> for the damage or suffering that has been caused to them</w:t>
      </w:r>
      <w:r w:rsidRPr="005138F7">
        <w:rPr>
          <w:rFonts w:cs="Calibri"/>
          <w:color w:val="000000" w:themeColor="text1"/>
          <w:sz w:val="16"/>
        </w:rPr>
        <w:t xml:space="preserve">. In space law, </w:t>
      </w:r>
      <w:r w:rsidRPr="005138F7">
        <w:rPr>
          <w:rStyle w:val="StyleUnderline"/>
          <w:rFonts w:cs="Calibri"/>
          <w:color w:val="000000" w:themeColor="text1"/>
        </w:rPr>
        <w:t xml:space="preserve">liability is </w:t>
      </w:r>
      <w:r w:rsidRPr="005138F7">
        <w:rPr>
          <w:rStyle w:val="StyleUnderline"/>
          <w:rFonts w:cs="Calibri"/>
          <w:color w:val="000000" w:themeColor="text1"/>
          <w:highlight w:val="green"/>
        </w:rPr>
        <w:t>for</w:t>
      </w:r>
      <w:r w:rsidRPr="005138F7">
        <w:rPr>
          <w:rStyle w:val="StyleUnderline"/>
          <w:rFonts w:cs="Calibri"/>
          <w:color w:val="000000" w:themeColor="text1"/>
        </w:rPr>
        <w:t xml:space="preserve"> </w:t>
      </w:r>
      <w:r w:rsidRPr="005138F7">
        <w:rPr>
          <w:rStyle w:val="Emphasis"/>
          <w:rFonts w:cs="Calibri"/>
          <w:color w:val="000000" w:themeColor="text1"/>
        </w:rPr>
        <w:t xml:space="preserve">physical </w:t>
      </w:r>
      <w:r w:rsidRPr="005138F7">
        <w:rPr>
          <w:rStyle w:val="Emphasis"/>
          <w:rFonts w:cs="Calibri"/>
          <w:color w:val="000000" w:themeColor="text1"/>
          <w:highlight w:val="green"/>
        </w:rPr>
        <w:t>damage</w:t>
      </w:r>
      <w:r w:rsidRPr="005138F7">
        <w:rPr>
          <w:rStyle w:val="StyleUnderline"/>
          <w:rFonts w:cs="Calibri"/>
          <w:color w:val="000000" w:themeColor="text1"/>
        </w:rPr>
        <w:t xml:space="preserve"> to a </w:t>
      </w:r>
      <w:r w:rsidRPr="005138F7">
        <w:rPr>
          <w:rStyle w:val="Emphasis"/>
          <w:rFonts w:cs="Calibri"/>
          <w:color w:val="000000" w:themeColor="text1"/>
        </w:rPr>
        <w:t>space object</w:t>
      </w:r>
      <w:r w:rsidRPr="005138F7">
        <w:rPr>
          <w:rStyle w:val="StyleUnderline"/>
          <w:rFonts w:cs="Calibri"/>
          <w:color w:val="000000" w:themeColor="text1"/>
        </w:rPr>
        <w:t xml:space="preserve"> by another space object</w:t>
      </w:r>
      <w:r w:rsidRPr="005138F7">
        <w:rPr>
          <w:rFonts w:cs="Calibr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5138F7">
        <w:rPr>
          <w:rStyle w:val="Emphasis"/>
          <w:rFonts w:cs="Calibri"/>
          <w:color w:val="000000" w:themeColor="text1"/>
          <w:highlight w:val="green"/>
        </w:rPr>
        <w:t>potential for liability</w:t>
      </w:r>
      <w:r w:rsidRPr="005138F7">
        <w:rPr>
          <w:rStyle w:val="StyleUnderline"/>
          <w:rFonts w:cs="Calibri"/>
          <w:color w:val="000000" w:themeColor="text1"/>
        </w:rPr>
        <w:t xml:space="preserve"> </w:t>
      </w:r>
      <w:r w:rsidRPr="005138F7">
        <w:rPr>
          <w:rStyle w:val="StyleUnderline"/>
          <w:rFonts w:cs="Calibri"/>
          <w:color w:val="000000" w:themeColor="text1"/>
          <w:highlight w:val="green"/>
        </w:rPr>
        <w:t>serves</w:t>
      </w:r>
      <w:r w:rsidRPr="005138F7">
        <w:rPr>
          <w:rStyle w:val="StyleUnderline"/>
          <w:rFonts w:cs="Calibri"/>
          <w:color w:val="000000" w:themeColor="text1"/>
        </w:rPr>
        <w:t xml:space="preserve"> as </w:t>
      </w:r>
      <w:r w:rsidRPr="005138F7">
        <w:rPr>
          <w:rStyle w:val="StyleUnderline"/>
          <w:rFonts w:cs="Calibri"/>
          <w:color w:val="000000" w:themeColor="text1"/>
          <w:highlight w:val="green"/>
        </w:rPr>
        <w:t>a strong motivator</w:t>
      </w:r>
      <w:r w:rsidRPr="005138F7">
        <w:rPr>
          <w:rStyle w:val="StyleUnderline"/>
          <w:rFonts w:cs="Calibri"/>
          <w:color w:val="000000" w:themeColor="text1"/>
        </w:rPr>
        <w:t xml:space="preserve"> and incentive for States </w:t>
      </w:r>
      <w:r w:rsidRPr="005138F7">
        <w:rPr>
          <w:rStyle w:val="StyleUnderline"/>
          <w:rFonts w:cs="Calibri"/>
          <w:color w:val="000000" w:themeColor="text1"/>
          <w:highlight w:val="green"/>
        </w:rPr>
        <w:t xml:space="preserve">to </w:t>
      </w:r>
      <w:r w:rsidRPr="005138F7">
        <w:rPr>
          <w:rStyle w:val="Emphasis"/>
          <w:rFonts w:cs="Calibri"/>
          <w:color w:val="000000" w:themeColor="text1"/>
        </w:rPr>
        <w:t>oversee</w:t>
      </w:r>
      <w:r w:rsidRPr="005138F7">
        <w:rPr>
          <w:rStyle w:val="StyleUnderline"/>
          <w:rFonts w:cs="Calibri"/>
          <w:color w:val="000000" w:themeColor="text1"/>
        </w:rPr>
        <w:t xml:space="preserve">, </w:t>
      </w:r>
      <w:r w:rsidRPr="005138F7">
        <w:rPr>
          <w:rStyle w:val="Emphasis"/>
          <w:rFonts w:cs="Calibri"/>
          <w:color w:val="000000" w:themeColor="text1"/>
          <w:highlight w:val="green"/>
        </w:rPr>
        <w:t>monitor</w:t>
      </w:r>
      <w:r w:rsidRPr="005138F7">
        <w:rPr>
          <w:rStyle w:val="StyleUnderline"/>
          <w:rFonts w:cs="Calibri"/>
          <w:color w:val="000000" w:themeColor="text1"/>
        </w:rPr>
        <w:t xml:space="preserve">, and </w:t>
      </w:r>
      <w:r w:rsidRPr="005138F7">
        <w:rPr>
          <w:rStyle w:val="Emphasis"/>
          <w:rFonts w:cs="Calibri"/>
          <w:color w:val="000000" w:themeColor="text1"/>
        </w:rPr>
        <w:t>regulate</w:t>
      </w:r>
      <w:r w:rsidRPr="005138F7">
        <w:rPr>
          <w:rStyle w:val="StyleUnderline"/>
          <w:rFonts w:cs="Calibri"/>
          <w:color w:val="000000" w:themeColor="text1"/>
        </w:rPr>
        <w:t xml:space="preserve"> what </w:t>
      </w:r>
      <w:r w:rsidRPr="005138F7">
        <w:rPr>
          <w:rStyle w:val="Emphasis"/>
          <w:rFonts w:cs="Calibri"/>
          <w:color w:val="000000" w:themeColor="text1"/>
          <w:highlight w:val="green"/>
        </w:rPr>
        <w:t>private actors</w:t>
      </w:r>
      <w:r w:rsidRPr="005138F7">
        <w:rPr>
          <w:rStyle w:val="StyleUnderline"/>
          <w:rFonts w:cs="Calibri"/>
          <w:color w:val="000000" w:themeColor="text1"/>
        </w:rPr>
        <w:t xml:space="preserve"> are doing in space</w:t>
      </w:r>
      <w:r w:rsidRPr="005138F7">
        <w:rPr>
          <w:rFonts w:cs="Calibri"/>
          <w:color w:val="000000" w:themeColor="text1"/>
          <w:sz w:val="16"/>
        </w:rPr>
        <w:t>.</w:t>
      </w:r>
    </w:p>
    <w:p w14:paraId="2E18DCA3" w14:textId="77777777" w:rsidR="00745A4B" w:rsidRPr="005138F7" w:rsidRDefault="00745A4B" w:rsidP="00745A4B">
      <w:pPr>
        <w:rPr>
          <w:rFonts w:cs="Calibri"/>
          <w:color w:val="000000" w:themeColor="text1"/>
        </w:rPr>
      </w:pPr>
    </w:p>
    <w:p w14:paraId="0AD51875" w14:textId="77777777" w:rsidR="00745A4B" w:rsidRPr="005138F7" w:rsidRDefault="00745A4B" w:rsidP="00745A4B">
      <w:pPr>
        <w:rPr>
          <w:color w:val="000000" w:themeColor="text1"/>
          <w:sz w:val="12"/>
        </w:rPr>
      </w:pPr>
    </w:p>
    <w:p w14:paraId="2C17FFAC" w14:textId="77777777" w:rsidR="00745A4B" w:rsidRPr="005138F7" w:rsidRDefault="00745A4B" w:rsidP="00745A4B">
      <w:pPr>
        <w:rPr>
          <w:color w:val="000000" w:themeColor="text1"/>
          <w:sz w:val="12"/>
        </w:rPr>
      </w:pPr>
    </w:p>
    <w:p w14:paraId="2FB821AF" w14:textId="77777777" w:rsidR="00745A4B" w:rsidRPr="00C12617" w:rsidRDefault="00745A4B" w:rsidP="00745A4B">
      <w:pPr>
        <w:pStyle w:val="Heading4"/>
        <w:rPr>
          <w:rFonts w:cs="Calibri"/>
          <w:color w:val="FF0000"/>
        </w:rPr>
      </w:pPr>
      <w:r w:rsidRPr="00C12617">
        <w:rPr>
          <w:rFonts w:cs="Calibri"/>
          <w:color w:val="FF0000"/>
        </w:rPr>
        <w:t xml:space="preserve">The plan </w:t>
      </w:r>
      <w:r w:rsidRPr="00C12617">
        <w:rPr>
          <w:rFonts w:cs="Calibri"/>
          <w:color w:val="FF0000"/>
          <w:u w:val="single"/>
        </w:rPr>
        <w:t>clarifies</w:t>
      </w:r>
      <w:r w:rsidRPr="00C12617">
        <w:rPr>
          <w:rFonts w:cs="Calibri"/>
          <w:color w:val="FF0000"/>
        </w:rPr>
        <w:t xml:space="preserve"> customary law to </w:t>
      </w:r>
      <w:r w:rsidRPr="00C12617">
        <w:rPr>
          <w:rFonts w:cs="Calibri"/>
          <w:color w:val="FF0000"/>
          <w:u w:val="single"/>
        </w:rPr>
        <w:t>ban</w:t>
      </w:r>
      <w:r w:rsidRPr="00C12617">
        <w:rPr>
          <w:rFonts w:cs="Calibri"/>
          <w:color w:val="FF0000"/>
        </w:rPr>
        <w:t xml:space="preserve"> private satellite </w:t>
      </w:r>
      <w:r w:rsidRPr="00C12617">
        <w:rPr>
          <w:rFonts w:cs="Calibri"/>
          <w:color w:val="FF0000"/>
          <w:u w:val="single"/>
        </w:rPr>
        <w:t>mega</w:t>
      </w:r>
      <w:r w:rsidRPr="00C12617">
        <w:rPr>
          <w:rFonts w:cs="Calibri"/>
          <w:color w:val="FF0000"/>
        </w:rPr>
        <w:t xml:space="preserve">-constellations that </w:t>
      </w:r>
      <w:r w:rsidRPr="00C12617">
        <w:rPr>
          <w:rFonts w:cs="Calibri"/>
          <w:color w:val="FF0000"/>
          <w:u w:val="single"/>
        </w:rPr>
        <w:t>appropriate</w:t>
      </w:r>
      <w:r w:rsidRPr="00C12617">
        <w:rPr>
          <w:rFonts w:cs="Calibri"/>
          <w:color w:val="FF0000"/>
        </w:rPr>
        <w:t xml:space="preserve"> Low Earth Orbit and solves </w:t>
      </w:r>
      <w:r w:rsidRPr="00C12617">
        <w:rPr>
          <w:rFonts w:cs="Calibri"/>
          <w:color w:val="FF0000"/>
          <w:u w:val="single"/>
        </w:rPr>
        <w:t>otherwise detrimental</w:t>
      </w:r>
      <w:r w:rsidRPr="00C12617">
        <w:rPr>
          <w:rFonts w:cs="Calibri"/>
          <w:color w:val="FF0000"/>
        </w:rPr>
        <w:t xml:space="preserve"> space debris.</w:t>
      </w:r>
    </w:p>
    <w:p w14:paraId="45F0F2E4" w14:textId="77777777" w:rsidR="00745A4B" w:rsidRPr="00C12617" w:rsidRDefault="00745A4B" w:rsidP="00745A4B">
      <w:pPr>
        <w:rPr>
          <w:rFonts w:cs="Calibri"/>
          <w:color w:val="FF0000"/>
        </w:rPr>
      </w:pPr>
      <w:r w:rsidRPr="00C12617">
        <w:rPr>
          <w:rStyle w:val="Style13ptBold"/>
          <w:rFonts w:cs="Calibri"/>
          <w:color w:val="FF0000"/>
        </w:rPr>
        <w:t>Johnson 20</w:t>
      </w:r>
      <w:r w:rsidRPr="00C12617">
        <w:rPr>
          <w:rFonts w:cs="Calibri"/>
          <w:color w:val="FF0000"/>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20" w:history="1">
        <w:r w:rsidRPr="00C12617">
          <w:rPr>
            <w:rStyle w:val="Hyperlink"/>
            <w:rFonts w:cs="Calibri"/>
            <w:color w:val="FF0000"/>
          </w:rPr>
          <w:t>https://swfound.org/media/206951/johnson2020_referenceworkentry_thelegalstatusofmegaleoconstel.pdf</w:t>
        </w:r>
      </w:hyperlink>
      <w:r w:rsidRPr="00C12617">
        <w:rPr>
          <w:rFonts w:cs="Calibri"/>
          <w:color w:val="FF0000"/>
        </w:rPr>
        <w:t>] brett</w:t>
      </w:r>
    </w:p>
    <w:p w14:paraId="47A2F722" w14:textId="77777777" w:rsidR="00745A4B" w:rsidRPr="00C12617" w:rsidRDefault="00745A4B" w:rsidP="00745A4B">
      <w:pPr>
        <w:rPr>
          <w:rStyle w:val="Emphasis"/>
          <w:rFonts w:cs="Calibri"/>
          <w:color w:val="FF0000"/>
        </w:rPr>
      </w:pPr>
      <w:r w:rsidRPr="00C12617">
        <w:rPr>
          <w:rFonts w:cs="Calibri"/>
          <w:color w:val="FF0000"/>
          <w:sz w:val="16"/>
        </w:rPr>
        <w:t xml:space="preserve">Yes, </w:t>
      </w:r>
      <w:r w:rsidRPr="00C12617">
        <w:rPr>
          <w:rStyle w:val="Emphasis"/>
          <w:rFonts w:cs="Calibri"/>
          <w:color w:val="FF0000"/>
        </w:rPr>
        <w:t>This Is Impermissible Appropriation</w:t>
      </w:r>
    </w:p>
    <w:p w14:paraId="51EFB92E" w14:textId="77777777" w:rsidR="00745A4B" w:rsidRPr="00C12617" w:rsidRDefault="00745A4B" w:rsidP="00745A4B">
      <w:pPr>
        <w:rPr>
          <w:rFonts w:cs="Calibri"/>
          <w:color w:val="FF0000"/>
          <w:sz w:val="16"/>
        </w:rPr>
      </w:pPr>
      <w:r w:rsidRPr="00C12617">
        <w:rPr>
          <w:rStyle w:val="StyleUnderline"/>
          <w:rFonts w:cs="Calibri"/>
          <w:color w:val="FF0000"/>
        </w:rPr>
        <w:lastRenderedPageBreak/>
        <w:t>Article II of the</w:t>
      </w:r>
      <w:r w:rsidRPr="00C12617">
        <w:rPr>
          <w:rFonts w:cs="Calibri"/>
          <w:color w:val="FF0000"/>
          <w:sz w:val="16"/>
        </w:rPr>
        <w:t xml:space="preserve"> </w:t>
      </w:r>
      <w:r w:rsidRPr="00C12617">
        <w:rPr>
          <w:rStyle w:val="Emphasis"/>
          <w:rFonts w:cs="Calibri"/>
          <w:color w:val="FF0000"/>
        </w:rPr>
        <w:t>O</w:t>
      </w:r>
      <w:r w:rsidRPr="00C12617">
        <w:rPr>
          <w:rFonts w:cs="Calibri"/>
          <w:color w:val="FF0000"/>
          <w:sz w:val="16"/>
        </w:rPr>
        <w:t xml:space="preserve">uter </w:t>
      </w:r>
      <w:r w:rsidRPr="00C12617">
        <w:rPr>
          <w:rStyle w:val="Emphasis"/>
          <w:rFonts w:cs="Calibri"/>
          <w:color w:val="FF0000"/>
        </w:rPr>
        <w:t>S</w:t>
      </w:r>
      <w:r w:rsidRPr="00C12617">
        <w:rPr>
          <w:rFonts w:cs="Calibri"/>
          <w:color w:val="FF0000"/>
          <w:sz w:val="16"/>
        </w:rPr>
        <w:t xml:space="preserve">pace </w:t>
      </w:r>
      <w:r w:rsidRPr="00C12617">
        <w:rPr>
          <w:rStyle w:val="Emphasis"/>
          <w:rFonts w:cs="Calibri"/>
          <w:color w:val="FF0000"/>
        </w:rPr>
        <w:t>T</w:t>
      </w:r>
      <w:r w:rsidRPr="00C12617">
        <w:rPr>
          <w:rFonts w:cs="Calibri"/>
          <w:color w:val="FF0000"/>
          <w:sz w:val="16"/>
        </w:rPr>
        <w:t xml:space="preserve">reaty, discussed above, </w:t>
      </w:r>
      <w:r w:rsidRPr="00C12617">
        <w:rPr>
          <w:rStyle w:val="StyleUnderline"/>
          <w:rFonts w:cs="Calibri"/>
          <w:color w:val="FF0000"/>
        </w:rPr>
        <w:t>is clear</w:t>
      </w:r>
      <w:r w:rsidRPr="00C12617">
        <w:rPr>
          <w:rFonts w:cs="Calibri"/>
          <w:color w:val="FF0000"/>
          <w:sz w:val="16"/>
        </w:rPr>
        <w:t xml:space="preserve"> on the point </w:t>
      </w:r>
      <w:r w:rsidRPr="00C12617">
        <w:rPr>
          <w:rStyle w:val="StyleUnderline"/>
          <w:rFonts w:cs="Calibri"/>
          <w:color w:val="FF0000"/>
        </w:rPr>
        <w:t xml:space="preserve">that the </w:t>
      </w:r>
      <w:r w:rsidRPr="00C12617">
        <w:rPr>
          <w:rStyle w:val="Emphasis"/>
          <w:rFonts w:cs="Calibri"/>
          <w:color w:val="FF0000"/>
          <w:highlight w:val="green"/>
        </w:rPr>
        <w:t>appropriation of outer space</w:t>
      </w:r>
      <w:r w:rsidRPr="00C12617">
        <w:rPr>
          <w:rStyle w:val="StyleUnderline"/>
          <w:rFonts w:cs="Calibri"/>
          <w:color w:val="FF0000"/>
        </w:rPr>
        <w:t xml:space="preserve">, </w:t>
      </w:r>
      <w:r w:rsidRPr="00C12617">
        <w:rPr>
          <w:rStyle w:val="StyleUnderline"/>
          <w:rFonts w:cs="Calibri"/>
          <w:color w:val="FF0000"/>
          <w:highlight w:val="green"/>
        </w:rPr>
        <w:t>including</w:t>
      </w:r>
      <w:r w:rsidRPr="00C12617">
        <w:rPr>
          <w:rFonts w:cs="Calibri"/>
          <w:color w:val="FF0000"/>
          <w:sz w:val="16"/>
        </w:rPr>
        <w:t xml:space="preserve"> the appropriation </w:t>
      </w:r>
      <w:r w:rsidRPr="00C12617">
        <w:rPr>
          <w:rStyle w:val="StyleUnderline"/>
          <w:rFonts w:cs="Calibri"/>
          <w:color w:val="FF0000"/>
        </w:rPr>
        <w:t>of</w:t>
      </w:r>
      <w:r w:rsidRPr="00C12617">
        <w:rPr>
          <w:rFonts w:cs="Calibri"/>
          <w:color w:val="FF0000"/>
          <w:sz w:val="16"/>
        </w:rPr>
        <w:t xml:space="preserve"> either </w:t>
      </w:r>
      <w:r w:rsidRPr="00C12617">
        <w:rPr>
          <w:rStyle w:val="Emphasis"/>
          <w:rFonts w:cs="Calibri"/>
          <w:color w:val="FF0000"/>
          <w:highlight w:val="green"/>
        </w:rPr>
        <w:t>void space</w:t>
      </w:r>
      <w:r w:rsidRPr="00C12617">
        <w:rPr>
          <w:rStyle w:val="StyleUnderline"/>
          <w:rFonts w:cs="Calibri"/>
          <w:color w:val="FF0000"/>
        </w:rPr>
        <w:t xml:space="preserve"> or of celestial bodies</w:t>
      </w:r>
      <w:r w:rsidRPr="00C12617">
        <w:rPr>
          <w:rFonts w:cs="Calibri"/>
          <w:color w:val="FF0000"/>
          <w:sz w:val="16"/>
        </w:rPr>
        <w:t xml:space="preserve">, </w:t>
      </w:r>
      <w:r w:rsidRPr="00C12617">
        <w:rPr>
          <w:rStyle w:val="StyleUnderline"/>
          <w:rFonts w:cs="Calibri"/>
          <w:color w:val="FF0000"/>
          <w:highlight w:val="green"/>
        </w:rPr>
        <w:t>is</w:t>
      </w:r>
      <w:r w:rsidRPr="00C12617">
        <w:rPr>
          <w:rFonts w:cs="Calibri"/>
          <w:color w:val="FF0000"/>
          <w:sz w:val="16"/>
        </w:rPr>
        <w:t xml:space="preserve"> an </w:t>
      </w:r>
      <w:r w:rsidRPr="00C12617">
        <w:rPr>
          <w:rStyle w:val="Emphasis"/>
          <w:rFonts w:cs="Calibri"/>
          <w:color w:val="FF0000"/>
          <w:highlight w:val="green"/>
        </w:rPr>
        <w:t>impermissible</w:t>
      </w:r>
      <w:r w:rsidRPr="00C12617">
        <w:rPr>
          <w:rStyle w:val="StyleUnderline"/>
          <w:rFonts w:cs="Calibri"/>
          <w:color w:val="FF0000"/>
        </w:rPr>
        <w:t xml:space="preserve"> </w:t>
      </w:r>
      <w:r w:rsidRPr="00C12617">
        <w:rPr>
          <w:rStyle w:val="StyleUnderline"/>
          <w:rFonts w:cs="Calibri"/>
          <w:color w:val="FF0000"/>
          <w:highlight w:val="green"/>
        </w:rPr>
        <w:t>and</w:t>
      </w:r>
      <w:r w:rsidRPr="00C12617">
        <w:rPr>
          <w:rStyle w:val="StyleUnderline"/>
          <w:rFonts w:cs="Calibri"/>
          <w:color w:val="FF0000"/>
        </w:rPr>
        <w:t xml:space="preserve"> </w:t>
      </w:r>
      <w:r w:rsidRPr="00C12617">
        <w:rPr>
          <w:rStyle w:val="Emphasis"/>
          <w:rFonts w:cs="Calibri"/>
          <w:color w:val="FF0000"/>
          <w:highlight w:val="green"/>
        </w:rPr>
        <w:t>prohibited</w:t>
      </w:r>
      <w:r w:rsidRPr="00C12617">
        <w:rPr>
          <w:rFonts w:cs="Calibri"/>
          <w:color w:val="FF0000"/>
          <w:sz w:val="16"/>
        </w:rPr>
        <w:t xml:space="preserve"> action </w:t>
      </w:r>
      <w:r w:rsidRPr="00C12617">
        <w:rPr>
          <w:rStyle w:val="Emphasis"/>
          <w:rFonts w:cs="Calibri"/>
          <w:color w:val="FF0000"/>
        </w:rPr>
        <w:t>under international law</w:t>
      </w:r>
      <w:r w:rsidRPr="00C12617">
        <w:rPr>
          <w:rFonts w:cs="Calibri"/>
          <w:color w:val="FF0000"/>
          <w:sz w:val="16"/>
        </w:rPr>
        <w:t xml:space="preserve">. </w:t>
      </w:r>
      <w:r w:rsidRPr="00C12617">
        <w:rPr>
          <w:rStyle w:val="Emphasis"/>
          <w:rFonts w:cs="Calibri"/>
          <w:color w:val="FF0000"/>
        </w:rPr>
        <w:t>No means</w:t>
      </w:r>
      <w:r w:rsidRPr="00C12617">
        <w:rPr>
          <w:rStyle w:val="StyleUnderline"/>
          <w:rFonts w:cs="Calibri"/>
          <w:color w:val="FF0000"/>
        </w:rPr>
        <w:t xml:space="preserve"> or methods of </w:t>
      </w:r>
      <w:r w:rsidRPr="00C12617">
        <w:rPr>
          <w:rStyle w:val="Emphasis"/>
          <w:rFonts w:cs="Calibri"/>
          <w:color w:val="FF0000"/>
        </w:rPr>
        <w:t>possession</w:t>
      </w:r>
      <w:r w:rsidRPr="00C12617">
        <w:rPr>
          <w:rStyle w:val="StyleUnderline"/>
          <w:rFonts w:cs="Calibri"/>
          <w:color w:val="FF0000"/>
        </w:rPr>
        <w:t xml:space="preserve"> of outer space will legitimize the </w:t>
      </w:r>
      <w:r w:rsidRPr="00C12617">
        <w:rPr>
          <w:rStyle w:val="Emphasis"/>
          <w:rFonts w:cs="Calibri"/>
          <w:color w:val="FF0000"/>
        </w:rPr>
        <w:t>appropriation</w:t>
      </w:r>
      <w:r w:rsidRPr="00C12617">
        <w:rPr>
          <w:rStyle w:val="StyleUnderline"/>
          <w:rFonts w:cs="Calibri"/>
          <w:color w:val="FF0000"/>
        </w:rPr>
        <w:t xml:space="preserve"> or ownership of outer space, or subsections thereof</w:t>
      </w:r>
      <w:r w:rsidRPr="00C12617">
        <w:rPr>
          <w:rFonts w:cs="Calibri"/>
          <w:color w:val="FF0000"/>
          <w:sz w:val="16"/>
        </w:rPr>
        <w:t>.</w:t>
      </w:r>
    </w:p>
    <w:p w14:paraId="749FEDC7" w14:textId="77777777" w:rsidR="00745A4B" w:rsidRPr="00C12617" w:rsidRDefault="00745A4B" w:rsidP="00745A4B">
      <w:pPr>
        <w:rPr>
          <w:rStyle w:val="Emphasis"/>
          <w:rFonts w:cs="Calibri"/>
          <w:color w:val="FF0000"/>
        </w:rPr>
      </w:pPr>
      <w:r w:rsidRPr="00C12617">
        <w:rPr>
          <w:rStyle w:val="Emphasis"/>
          <w:rFonts w:cs="Calibri"/>
          <w:color w:val="FF0000"/>
        </w:rPr>
        <w:t>Excludes Others</w:t>
      </w:r>
    </w:p>
    <w:p w14:paraId="3671E3DA" w14:textId="77777777" w:rsidR="00745A4B" w:rsidRPr="00C12617" w:rsidRDefault="00745A4B" w:rsidP="00745A4B">
      <w:pPr>
        <w:rPr>
          <w:rFonts w:cs="Calibri"/>
          <w:color w:val="FF0000"/>
          <w:sz w:val="16"/>
        </w:rPr>
      </w:pPr>
      <w:r w:rsidRPr="00C12617">
        <w:rPr>
          <w:rFonts w:cs="Calibri"/>
          <w:color w:val="FF0000"/>
          <w:sz w:val="16"/>
        </w:rPr>
        <w:t xml:space="preserve">The </w:t>
      </w:r>
      <w:r w:rsidRPr="00C12617">
        <w:rPr>
          <w:rStyle w:val="Emphasis"/>
          <w:rFonts w:cs="Calibri"/>
          <w:color w:val="FF0000"/>
          <w:highlight w:val="green"/>
        </w:rPr>
        <w:t>constellations</w:t>
      </w:r>
      <w:r w:rsidRPr="00C12617">
        <w:rPr>
          <w:rFonts w:cs="Calibri"/>
          <w:color w:val="FF0000"/>
          <w:sz w:val="16"/>
        </w:rPr>
        <w:t xml:space="preserve"> above, because they seem to </w:t>
      </w:r>
      <w:r w:rsidRPr="00C12617">
        <w:rPr>
          <w:rStyle w:val="StyleUnderline"/>
          <w:rFonts w:cs="Calibri"/>
          <w:color w:val="FF0000"/>
        </w:rPr>
        <w:t>so overwhelmingly possess particular orbits through the use of multiple satellites to occupy orbital planes</w:t>
      </w:r>
      <w:r w:rsidRPr="00C12617">
        <w:rPr>
          <w:rFonts w:cs="Calibri"/>
          <w:color w:val="FF0000"/>
          <w:sz w:val="16"/>
        </w:rPr>
        <w:t xml:space="preserve">, and </w:t>
      </w:r>
      <w:r w:rsidRPr="00C12617">
        <w:rPr>
          <w:rStyle w:val="StyleUnderline"/>
          <w:rFonts w:cs="Calibri"/>
          <w:color w:val="FF0000"/>
        </w:rPr>
        <w:t xml:space="preserve">in a manner that </w:t>
      </w:r>
      <w:r w:rsidRPr="00C12617">
        <w:rPr>
          <w:rStyle w:val="Emphasis"/>
          <w:rFonts w:cs="Calibri"/>
          <w:color w:val="FF0000"/>
          <w:highlight w:val="green"/>
        </w:rPr>
        <w:t>precludes other actors</w:t>
      </w:r>
      <w:r w:rsidRPr="00C12617">
        <w:rPr>
          <w:rStyle w:val="StyleUnderline"/>
          <w:rFonts w:cs="Calibri"/>
          <w:color w:val="FF0000"/>
        </w:rPr>
        <w:t xml:space="preserve"> from using those exact planes, </w:t>
      </w:r>
      <w:r w:rsidRPr="00C12617">
        <w:rPr>
          <w:rStyle w:val="StyleUnderline"/>
          <w:rFonts w:cs="Calibri"/>
          <w:color w:val="FF0000"/>
          <w:highlight w:val="green"/>
        </w:rPr>
        <w:t>constitute</w:t>
      </w:r>
      <w:r w:rsidRPr="00C12617">
        <w:rPr>
          <w:rStyle w:val="StyleUnderline"/>
          <w:rFonts w:cs="Calibri"/>
          <w:color w:val="FF0000"/>
        </w:rPr>
        <w:t xml:space="preserve"> an </w:t>
      </w:r>
      <w:r w:rsidRPr="00C12617">
        <w:rPr>
          <w:rStyle w:val="Emphasis"/>
          <w:rFonts w:cs="Calibri"/>
          <w:color w:val="FF0000"/>
          <w:highlight w:val="green"/>
        </w:rPr>
        <w:t>appropriation</w:t>
      </w:r>
      <w:r w:rsidRPr="00C12617">
        <w:rPr>
          <w:rStyle w:val="StyleUnderline"/>
          <w:rFonts w:cs="Calibri"/>
          <w:color w:val="FF0000"/>
        </w:rPr>
        <w:t xml:space="preserve"> of those orbits</w:t>
      </w:r>
      <w:r w:rsidRPr="00C12617">
        <w:rPr>
          <w:rFonts w:cs="Calibri"/>
          <w:color w:val="FF0000"/>
          <w:sz w:val="16"/>
        </w:rPr>
        <w:t xml:space="preserve">. While the access to outer space is nonrivalrous – in the sense that anyone with the technological capacity to launch space objects can therefore explore space – it is also true that </w:t>
      </w:r>
      <w:r w:rsidRPr="00C12617">
        <w:rPr>
          <w:rStyle w:val="Emphasis"/>
          <w:rFonts w:cs="Calibri"/>
          <w:color w:val="FF0000"/>
        </w:rPr>
        <w:t>orbits closer to Earth are unique</w:t>
      </w:r>
      <w:r w:rsidRPr="00C12617">
        <w:rPr>
          <w:rFonts w:cs="Calibri"/>
          <w:color w:val="FF0000"/>
          <w:sz w:val="16"/>
        </w:rPr>
        <w:t xml:space="preserve">, </w:t>
      </w:r>
      <w:r w:rsidRPr="00C12617">
        <w:rPr>
          <w:rStyle w:val="StyleUnderline"/>
          <w:rFonts w:cs="Calibri"/>
          <w:color w:val="FF0000"/>
        </w:rPr>
        <w:t xml:space="preserve">and when any actor utilizes that orbit to such an extent to these proposed </w:t>
      </w:r>
      <w:r w:rsidRPr="00C12617">
        <w:rPr>
          <w:rStyle w:val="Emphasis"/>
          <w:rFonts w:cs="Calibri"/>
          <w:color w:val="FF0000"/>
        </w:rPr>
        <w:t>constellations</w:t>
      </w:r>
      <w:r w:rsidRPr="00C12617">
        <w:rPr>
          <w:rStyle w:val="StyleUnderline"/>
          <w:rFonts w:cs="Calibri"/>
          <w:color w:val="FF0000"/>
        </w:rPr>
        <w:t xml:space="preserve"> will, it means that other actors simply cannot go there</w:t>
      </w:r>
      <w:r w:rsidRPr="00C12617">
        <w:rPr>
          <w:rFonts w:cs="Calibri"/>
          <w:color w:val="FF0000"/>
          <w:sz w:val="16"/>
        </w:rPr>
        <w:t>.</w:t>
      </w:r>
    </w:p>
    <w:p w14:paraId="4A3F0613" w14:textId="77777777" w:rsidR="00745A4B" w:rsidRPr="00C12617" w:rsidRDefault="00745A4B" w:rsidP="00745A4B">
      <w:pPr>
        <w:rPr>
          <w:rFonts w:cs="Calibri"/>
          <w:color w:val="FF0000"/>
          <w:sz w:val="16"/>
        </w:rPr>
      </w:pPr>
      <w:r w:rsidRPr="00C12617">
        <w:rPr>
          <w:rStyle w:val="StyleUnderline"/>
          <w:rFonts w:cs="Calibri"/>
          <w:color w:val="FF0000"/>
        </w:rPr>
        <w:t xml:space="preserve">To allow </w:t>
      </w:r>
      <w:r w:rsidRPr="00C12617">
        <w:rPr>
          <w:rStyle w:val="Emphasis"/>
          <w:rFonts w:cs="Calibri"/>
          <w:color w:val="FF0000"/>
        </w:rPr>
        <w:t>SpaceX</w:t>
      </w:r>
      <w:r w:rsidRPr="00C12617">
        <w:rPr>
          <w:rFonts w:cs="Calibri"/>
          <w:color w:val="FF0000"/>
          <w:sz w:val="16"/>
        </w:rPr>
        <w:t xml:space="preserve">, for example, </w:t>
      </w:r>
      <w:r w:rsidRPr="00C12617">
        <w:rPr>
          <w:rStyle w:val="StyleUnderline"/>
          <w:rFonts w:cs="Calibri"/>
          <w:color w:val="FF0000"/>
          <w:highlight w:val="green"/>
        </w:rPr>
        <w:t>to</w:t>
      </w:r>
      <w:r w:rsidRPr="00C12617">
        <w:rPr>
          <w:rStyle w:val="StyleUnderline"/>
          <w:rFonts w:cs="Calibri"/>
          <w:color w:val="FF0000"/>
        </w:rPr>
        <w:t xml:space="preserve"> so </w:t>
      </w:r>
      <w:r w:rsidRPr="00C12617">
        <w:rPr>
          <w:rStyle w:val="StyleUnderline"/>
          <w:rFonts w:cs="Calibri"/>
          <w:color w:val="FF0000"/>
          <w:highlight w:val="green"/>
        </w:rPr>
        <w:t xml:space="preserve">overwhelmingly occupy a </w:t>
      </w:r>
      <w:r w:rsidRPr="00C12617">
        <w:rPr>
          <w:rStyle w:val="Emphasis"/>
          <w:rFonts w:cs="Calibri"/>
          <w:color w:val="FF0000"/>
          <w:highlight w:val="green"/>
        </w:rPr>
        <w:t>number of altitudes</w:t>
      </w:r>
      <w:r w:rsidRPr="00C12617">
        <w:rPr>
          <w:rStyle w:val="StyleUnderline"/>
          <w:rFonts w:cs="Calibri"/>
          <w:color w:val="FF0000"/>
        </w:rPr>
        <w:t xml:space="preserve"> with so many of their spacecraft</w:t>
      </w:r>
      <w:r w:rsidRPr="00C12617">
        <w:rPr>
          <w:rFonts w:cs="Calibri"/>
          <w:color w:val="FF0000"/>
          <w:sz w:val="16"/>
        </w:rPr>
        <w:t xml:space="preserve">, essentially </w:t>
      </w:r>
      <w:r w:rsidRPr="00C12617">
        <w:rPr>
          <w:rStyle w:val="StyleUnderline"/>
          <w:rFonts w:cs="Calibri"/>
          <w:color w:val="FF0000"/>
          <w:highlight w:val="green"/>
        </w:rPr>
        <w:t>means that SpaceX will</w:t>
      </w:r>
      <w:r w:rsidRPr="00C12617">
        <w:rPr>
          <w:rStyle w:val="StyleUnderline"/>
          <w:rFonts w:cs="Calibri"/>
          <w:color w:val="FF0000"/>
        </w:rPr>
        <w:t xml:space="preserve"> henceforth </w:t>
      </w:r>
      <w:r w:rsidRPr="00C12617">
        <w:rPr>
          <w:rStyle w:val="StyleUnderline"/>
          <w:rFonts w:cs="Calibri"/>
          <w:color w:val="FF0000"/>
          <w:highlight w:val="green"/>
        </w:rPr>
        <w:t xml:space="preserve">be the </w:t>
      </w:r>
      <w:r w:rsidRPr="00C12617">
        <w:rPr>
          <w:rStyle w:val="Emphasis"/>
          <w:rFonts w:cs="Calibri"/>
          <w:color w:val="FF0000"/>
          <w:highlight w:val="green"/>
        </w:rPr>
        <w:t>sole owner</w:t>
      </w:r>
      <w:r w:rsidRPr="00C12617">
        <w:rPr>
          <w:rStyle w:val="StyleUnderline"/>
          <w:rFonts w:cs="Calibri"/>
          <w:color w:val="FF0000"/>
        </w:rPr>
        <w:t xml:space="preserve"> and user of that orbit</w:t>
      </w:r>
      <w:r w:rsidRPr="00C12617">
        <w:rPr>
          <w:rFonts w:cs="Calibri"/>
          <w:color w:val="FF0000"/>
          <w:sz w:val="16"/>
        </w:rPr>
        <w:t xml:space="preserve"> (at least until their satellites are removed). </w:t>
      </w:r>
      <w:r w:rsidRPr="00C12617">
        <w:rPr>
          <w:rStyle w:val="StyleUnderline"/>
          <w:rFonts w:cs="Calibri"/>
          <w:color w:val="FF0000"/>
        </w:rPr>
        <w:t>No other actors can realistically</w:t>
      </w:r>
      <w:r w:rsidRPr="00C12617">
        <w:rPr>
          <w:rFonts w:cs="Calibri"/>
          <w:color w:val="FF0000"/>
          <w:sz w:val="16"/>
        </w:rPr>
        <w:t xml:space="preserve"> expect to </w:t>
      </w:r>
      <w:r w:rsidRPr="00C12617">
        <w:rPr>
          <w:rStyle w:val="Emphasis"/>
          <w:rFonts w:cs="Calibri"/>
          <w:color w:val="FF0000"/>
        </w:rPr>
        <w:t>operate</w:t>
      </w:r>
      <w:r w:rsidRPr="00C12617">
        <w:rPr>
          <w:rStyle w:val="StyleUnderline"/>
          <w:rFonts w:cs="Calibri"/>
          <w:color w:val="FF0000"/>
        </w:rPr>
        <w:t xml:space="preserve"> there</w:t>
      </w:r>
      <w:r w:rsidRPr="00C12617">
        <w:rPr>
          <w:rFonts w:cs="Calibri"/>
          <w:color w:val="FF0000"/>
          <w:sz w:val="16"/>
        </w:rPr>
        <w:t xml:space="preserve"> until that time. No other operator would dare run the risk of possible collision with so many other </w:t>
      </w:r>
      <w:proofErr w:type="gramStart"/>
      <w:r w:rsidRPr="00C12617">
        <w:rPr>
          <w:rFonts w:cs="Calibri"/>
          <w:color w:val="FF0000"/>
          <w:sz w:val="16"/>
        </w:rPr>
        <w:t>spacecraft</w:t>
      </w:r>
      <w:proofErr w:type="gramEnd"/>
      <w:r w:rsidRPr="00C12617">
        <w:rPr>
          <w:rFonts w:cs="Calibri"/>
          <w:color w:val="FF0000"/>
          <w:sz w:val="16"/>
        </w:rPr>
        <w:t xml:space="preserve"> in that orbit. Consequently, </w:t>
      </w:r>
      <w:r w:rsidRPr="00C12617">
        <w:rPr>
          <w:rStyle w:val="StyleUnderline"/>
          <w:rFonts w:cs="Calibri"/>
          <w:color w:val="FF0000"/>
        </w:rPr>
        <w:t>the sole occupant will be SpaceX</w:t>
      </w:r>
      <w:r w:rsidRPr="00C12617">
        <w:rPr>
          <w:rFonts w:cs="Calibri"/>
          <w:color w:val="FF0000"/>
          <w:sz w:val="16"/>
        </w:rPr>
        <w:t xml:space="preserve">, and if “possession is 9/10th of the law,” </w:t>
      </w:r>
      <w:r w:rsidRPr="00C12617">
        <w:rPr>
          <w:rStyle w:val="StyleUnderline"/>
          <w:rFonts w:cs="Calibri"/>
          <w:color w:val="FF0000"/>
        </w:rPr>
        <w:t>then SpaceX appears to be the owner of that orbit</w:t>
      </w:r>
      <w:r w:rsidRPr="00C12617">
        <w:rPr>
          <w:rFonts w:cs="Calibri"/>
          <w:color w:val="FF0000"/>
          <w:sz w:val="16"/>
        </w:rPr>
        <w:t>.</w:t>
      </w:r>
    </w:p>
    <w:p w14:paraId="6ED8E59C" w14:textId="77777777" w:rsidR="00745A4B" w:rsidRPr="00C12617" w:rsidRDefault="00745A4B" w:rsidP="00745A4B">
      <w:pPr>
        <w:rPr>
          <w:rFonts w:cs="Calibri"/>
          <w:color w:val="FF0000"/>
          <w:sz w:val="16"/>
          <w:szCs w:val="16"/>
        </w:rPr>
      </w:pPr>
      <w:r w:rsidRPr="00C12617">
        <w:rPr>
          <w:rFonts w:cs="Calibri"/>
          <w:color w:val="FF0000"/>
          <w:sz w:val="16"/>
          <w:szCs w:val="16"/>
        </w:rPr>
        <w:t>Done Without Coordination</w:t>
      </w:r>
    </w:p>
    <w:p w14:paraId="11ED824B" w14:textId="77777777" w:rsidR="00745A4B" w:rsidRPr="00C12617" w:rsidRDefault="00745A4B" w:rsidP="00745A4B">
      <w:pPr>
        <w:rPr>
          <w:rFonts w:cs="Calibri"/>
          <w:color w:val="FF0000"/>
          <w:sz w:val="16"/>
          <w:szCs w:val="16"/>
        </w:rPr>
      </w:pPr>
      <w:r w:rsidRPr="00C12617">
        <w:rPr>
          <w:rFonts w:cs="Calibri"/>
          <w:color w:val="FF0000"/>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FAC2B05" w14:textId="77777777" w:rsidR="00745A4B" w:rsidRPr="00C12617" w:rsidRDefault="00745A4B" w:rsidP="00745A4B">
      <w:pPr>
        <w:rPr>
          <w:rStyle w:val="Emphasis"/>
          <w:rFonts w:cs="Calibri"/>
          <w:color w:val="FF0000"/>
        </w:rPr>
      </w:pPr>
      <w:r w:rsidRPr="00C12617">
        <w:rPr>
          <w:rStyle w:val="Emphasis"/>
          <w:rFonts w:cs="Calibri"/>
          <w:color w:val="FF0000"/>
        </w:rPr>
        <w:t>Governments Are Ultimately Implicated</w:t>
      </w:r>
    </w:p>
    <w:p w14:paraId="6AFB4C5C" w14:textId="77777777" w:rsidR="00745A4B" w:rsidRPr="00C12617" w:rsidRDefault="00745A4B" w:rsidP="00745A4B">
      <w:pPr>
        <w:rPr>
          <w:rFonts w:cs="Calibri"/>
          <w:color w:val="FF0000"/>
          <w:sz w:val="16"/>
        </w:rPr>
      </w:pPr>
      <w:r w:rsidRPr="00C12617">
        <w:rPr>
          <w:rFonts w:cs="Calibri"/>
          <w:color w:val="FF0000"/>
          <w:sz w:val="16"/>
        </w:rPr>
        <w:t xml:space="preserve">As we know, under international space law, </w:t>
      </w:r>
      <w:r w:rsidRPr="00C12617">
        <w:rPr>
          <w:rStyle w:val="StyleUnderline"/>
          <w:rFonts w:cs="Calibri"/>
          <w:color w:val="FF0000"/>
        </w:rPr>
        <w:t>what a nongovernmental entity does, a State is responsible for</w:t>
      </w:r>
      <w:r w:rsidRPr="00C12617">
        <w:rPr>
          <w:rFonts w:cs="Calibri"/>
          <w:color w:val="FF0000"/>
          <w:sz w:val="16"/>
        </w:rPr>
        <w:t xml:space="preserve">. Article VI of the Outer Space Treaty requires that at least one State authorize and supervise its nongovernmental entities and assure their continuing compliance with international law. As such, </w:t>
      </w:r>
      <w:r w:rsidRPr="00C12617">
        <w:rPr>
          <w:rStyle w:val="StyleUnderline"/>
          <w:rFonts w:cs="Calibri"/>
          <w:color w:val="FF0000"/>
        </w:rPr>
        <w:t>the prohibition on nonappropriation imposed upon States</w:t>
      </w:r>
      <w:r w:rsidRPr="00C12617">
        <w:rPr>
          <w:rFonts w:cs="Calibri"/>
          <w:color w:val="FF0000"/>
          <w:sz w:val="16"/>
        </w:rPr>
        <w:t xml:space="preserve"> under Article II of the Outer Space Treaty </w:t>
      </w:r>
      <w:r w:rsidRPr="00C12617">
        <w:rPr>
          <w:rStyle w:val="Emphasis"/>
          <w:rFonts w:cs="Calibri"/>
          <w:color w:val="FF0000"/>
        </w:rPr>
        <w:t>applies equally to nongovernmental private entities such as SpaceX</w:t>
      </w:r>
      <w:r w:rsidRPr="00C12617">
        <w:rPr>
          <w:rFonts w:cs="Calibri"/>
          <w:color w:val="FF0000"/>
          <w:sz w:val="16"/>
        </w:rPr>
        <w:t>.</w:t>
      </w:r>
    </w:p>
    <w:p w14:paraId="45AD54B1" w14:textId="77777777" w:rsidR="00745A4B" w:rsidRPr="00C12617" w:rsidRDefault="00745A4B" w:rsidP="00745A4B">
      <w:pPr>
        <w:rPr>
          <w:rFonts w:cs="Calibri"/>
          <w:color w:val="FF0000"/>
        </w:rPr>
      </w:pPr>
      <w:r w:rsidRPr="00C12617">
        <w:rPr>
          <w:rFonts w:cs="Calibri"/>
          <w:color w:val="FF0000"/>
        </w:rPr>
        <w:t xml:space="preserve">Nevertheless, </w:t>
      </w:r>
      <w:r w:rsidRPr="00C12617">
        <w:rPr>
          <w:rStyle w:val="StyleUnderline"/>
          <w:rFonts w:cs="Calibri"/>
          <w:color w:val="FF0000"/>
        </w:rPr>
        <w:t>through the launching and bringing into use of the Starlink constellation, SpaceX will be the sole occupant, and thereby, possessor, both fact and in law, of 550 km, 1100 km, 1130 km, 1275 km, and 1325 km above our planet</w:t>
      </w:r>
      <w:r w:rsidRPr="00C12617">
        <w:rPr>
          <w:rFonts w:cs="Calibri"/>
          <w:color w:val="FF0000"/>
        </w:rPr>
        <w:t xml:space="preserve"> (</w:t>
      </w:r>
      <w:r w:rsidRPr="00C12617">
        <w:rPr>
          <w:rStyle w:val="StyleUnderline"/>
          <w:rFonts w:cs="Calibri"/>
          <w:color w:val="FF0000"/>
        </w:rPr>
        <w:t>or whatever orbits they finally come to occupy</w:t>
      </w:r>
      <w:r w:rsidRPr="00C12617">
        <w:rPr>
          <w:rFonts w:cs="Calibri"/>
          <w:color w:val="FF0000"/>
        </w:rPr>
        <w:t xml:space="preserve">). </w:t>
      </w:r>
      <w:r w:rsidRPr="00C12617">
        <w:rPr>
          <w:rStyle w:val="StyleUnderline"/>
          <w:rFonts w:cs="Calibri"/>
          <w:color w:val="FF0000"/>
        </w:rPr>
        <w:t>The same is true for the other operators of these large constellations which will be solely occupying entire orbits</w:t>
      </w:r>
      <w:r w:rsidRPr="00C12617">
        <w:rPr>
          <w:rFonts w:cs="Calibri"/>
          <w:color w:val="FF0000"/>
        </w:rPr>
        <w:t>.</w:t>
      </w:r>
    </w:p>
    <w:p w14:paraId="2596DA1A" w14:textId="77777777" w:rsidR="00745A4B" w:rsidRPr="00C12617" w:rsidRDefault="00745A4B" w:rsidP="00745A4B">
      <w:pPr>
        <w:rPr>
          <w:rStyle w:val="Emphasis"/>
          <w:rFonts w:cs="Calibri"/>
          <w:color w:val="FF0000"/>
        </w:rPr>
      </w:pPr>
      <w:r w:rsidRPr="00C12617">
        <w:rPr>
          <w:rStyle w:val="Emphasis"/>
          <w:rFonts w:cs="Calibri"/>
          <w:color w:val="FF0000"/>
          <w:highlight w:val="green"/>
        </w:rPr>
        <w:t>Long-Term Occupation Constitutes Appropriation</w:t>
      </w:r>
    </w:p>
    <w:p w14:paraId="2739DC15" w14:textId="77777777" w:rsidR="00745A4B" w:rsidRPr="00C12617" w:rsidRDefault="00745A4B" w:rsidP="00745A4B">
      <w:pPr>
        <w:rPr>
          <w:rFonts w:cs="Calibri"/>
          <w:color w:val="FF0000"/>
          <w:sz w:val="16"/>
        </w:rPr>
      </w:pPr>
      <w:r w:rsidRPr="00C12617">
        <w:rPr>
          <w:rFonts w:cs="Calibri"/>
          <w:color w:val="FF0000"/>
          <w:sz w:val="16"/>
        </w:rPr>
        <w:t xml:space="preserve">These </w:t>
      </w:r>
      <w:r w:rsidRPr="00C12617">
        <w:rPr>
          <w:rStyle w:val="StyleUnderline"/>
          <w:rFonts w:cs="Calibri"/>
          <w:color w:val="FF0000"/>
        </w:rPr>
        <w:t>altitudes are additionally significant</w:t>
      </w:r>
      <w:r w:rsidRPr="00C12617">
        <w:rPr>
          <w:rFonts w:cs="Calibri"/>
          <w:color w:val="FF0000"/>
          <w:sz w:val="16"/>
        </w:rPr>
        <w:t xml:space="preserve">, as nonfunctional spacecraft in orbits lower than around 500 km will re-enter the Earth’s atmosphere in months or a few years, but </w:t>
      </w:r>
      <w:r w:rsidRPr="00C12617">
        <w:rPr>
          <w:rStyle w:val="StyleUnderline"/>
          <w:rFonts w:cs="Calibri"/>
          <w:color w:val="FF0000"/>
        </w:rPr>
        <w:t xml:space="preserve">the </w:t>
      </w:r>
      <w:r w:rsidRPr="00C12617">
        <w:rPr>
          <w:rStyle w:val="StyleUnderline"/>
          <w:rFonts w:cs="Calibri"/>
          <w:color w:val="FF0000"/>
          <w:highlight w:val="green"/>
        </w:rPr>
        <w:t>altitudes</w:t>
      </w:r>
      <w:r w:rsidRPr="00C12617">
        <w:rPr>
          <w:rStyle w:val="StyleUnderline"/>
          <w:rFonts w:cs="Calibri"/>
          <w:color w:val="FF0000"/>
        </w:rPr>
        <w:t xml:space="preserve"> selected for the Starlink constellation, while technologically desirable for their purposes, also </w:t>
      </w:r>
      <w:r w:rsidRPr="00C12617">
        <w:rPr>
          <w:rStyle w:val="StyleUnderline"/>
          <w:rFonts w:cs="Calibri"/>
          <w:color w:val="FF0000"/>
          <w:highlight w:val="green"/>
        </w:rPr>
        <w:t>mean</w:t>
      </w:r>
      <w:r w:rsidRPr="00C12617">
        <w:rPr>
          <w:rStyle w:val="StyleUnderline"/>
          <w:rFonts w:cs="Calibri"/>
          <w:color w:val="FF0000"/>
        </w:rPr>
        <w:t xml:space="preserve"> that </w:t>
      </w:r>
      <w:r w:rsidRPr="00C12617">
        <w:rPr>
          <w:rStyle w:val="StyleUnderline"/>
          <w:rFonts w:cs="Calibri"/>
          <w:color w:val="FF0000"/>
          <w:highlight w:val="green"/>
        </w:rPr>
        <w:t>any spacecraft</w:t>
      </w:r>
      <w:r w:rsidRPr="00C12617">
        <w:rPr>
          <w:rStyle w:val="StyleUnderline"/>
          <w:rFonts w:cs="Calibri"/>
          <w:color w:val="FF0000"/>
        </w:rPr>
        <w:t xml:space="preserve"> which are not de-orbited from these regions </w:t>
      </w:r>
      <w:r w:rsidRPr="00C12617">
        <w:rPr>
          <w:rStyle w:val="StyleUnderline"/>
          <w:rFonts w:cs="Calibri"/>
          <w:color w:val="FF0000"/>
          <w:highlight w:val="green"/>
        </w:rPr>
        <w:t xml:space="preserve">may be there for </w:t>
      </w:r>
      <w:r w:rsidRPr="00C12617">
        <w:rPr>
          <w:rStyle w:val="Emphasis"/>
          <w:rFonts w:cs="Calibri"/>
          <w:color w:val="FF0000"/>
          <w:highlight w:val="green"/>
        </w:rPr>
        <w:t>decades</w:t>
      </w:r>
      <w:r w:rsidRPr="00C12617">
        <w:rPr>
          <w:rStyle w:val="StyleUnderline"/>
          <w:rFonts w:cs="Calibri"/>
          <w:color w:val="FF0000"/>
        </w:rPr>
        <w:t>, or possibly even hundreds of years</w:t>
      </w:r>
      <w:r w:rsidRPr="00C12617">
        <w:rPr>
          <w:rFonts w:cs="Calibri"/>
          <w:color w:val="FF0000"/>
          <w:sz w:val="16"/>
        </w:rPr>
        <w:t xml:space="preserve">. By comparison, </w:t>
      </w:r>
      <w:r w:rsidRPr="00C12617">
        <w:rPr>
          <w:rStyle w:val="StyleUnderline"/>
          <w:rFonts w:cs="Calibri"/>
          <w:color w:val="FF0000"/>
        </w:rPr>
        <w:t xml:space="preserve">the granting of rights for orbital slots at GSO is in 15-year increments, a length of time </w:t>
      </w:r>
      <w:r w:rsidRPr="00C12617">
        <w:rPr>
          <w:rStyle w:val="StyleUnderline"/>
          <w:rFonts w:cs="Calibri"/>
          <w:color w:val="FF0000"/>
        </w:rPr>
        <w:lastRenderedPageBreak/>
        <w:t>much less than what the altitudes of the megaconstellations threaten</w:t>
      </w:r>
      <w:r w:rsidRPr="00C12617">
        <w:rPr>
          <w:rFonts w:cs="Calibri"/>
          <w:color w:val="FF0000"/>
          <w:sz w:val="16"/>
        </w:rPr>
        <w:t xml:space="preserve">. </w:t>
      </w:r>
      <w:r w:rsidRPr="00C12617">
        <w:rPr>
          <w:rStyle w:val="StyleUnderline"/>
          <w:rFonts w:cs="Calibri"/>
          <w:color w:val="FF0000"/>
        </w:rPr>
        <w:t xml:space="preserve">Such long spans of time at these altitudes by these megaconstellations further bolster the contention </w:t>
      </w:r>
      <w:r w:rsidRPr="00C12617">
        <w:rPr>
          <w:rStyle w:val="StyleUnderline"/>
          <w:rFonts w:cs="Calibri"/>
          <w:color w:val="FF0000"/>
          <w:highlight w:val="green"/>
        </w:rPr>
        <w:t>that</w:t>
      </w:r>
      <w:r w:rsidRPr="00C12617">
        <w:rPr>
          <w:rStyle w:val="StyleUnderline"/>
          <w:rFonts w:cs="Calibri"/>
          <w:color w:val="FF0000"/>
        </w:rPr>
        <w:t xml:space="preserve"> this occupation </w:t>
      </w:r>
      <w:r w:rsidRPr="00C12617">
        <w:rPr>
          <w:rStyle w:val="StyleUnderline"/>
          <w:rFonts w:cs="Calibri"/>
          <w:color w:val="FF0000"/>
          <w:highlight w:val="green"/>
        </w:rPr>
        <w:t xml:space="preserve">rises to the level of </w:t>
      </w:r>
      <w:r w:rsidRPr="00C12617">
        <w:rPr>
          <w:rStyle w:val="Emphasis"/>
          <w:rFonts w:cs="Calibri"/>
          <w:color w:val="FF0000"/>
          <w:highlight w:val="green"/>
        </w:rPr>
        <w:t>appropriation</w:t>
      </w:r>
      <w:r w:rsidRPr="00C12617">
        <w:rPr>
          <w:rStyle w:val="StyleUnderline"/>
          <w:rFonts w:cs="Calibri"/>
          <w:color w:val="FF0000"/>
        </w:rPr>
        <w:t xml:space="preserve"> of these orbits</w:t>
      </w:r>
      <w:r w:rsidRPr="00C12617">
        <w:rPr>
          <w:rFonts w:cs="Calibri"/>
          <w:color w:val="FF0000"/>
          <w:sz w:val="16"/>
        </w:rPr>
        <w:t>.</w:t>
      </w:r>
    </w:p>
    <w:p w14:paraId="71BCD3CA" w14:textId="77777777" w:rsidR="00745A4B" w:rsidRPr="00C12617" w:rsidRDefault="00745A4B" w:rsidP="00745A4B">
      <w:pPr>
        <w:rPr>
          <w:rStyle w:val="Emphasis"/>
          <w:rFonts w:cs="Calibri"/>
          <w:color w:val="FF0000"/>
        </w:rPr>
      </w:pPr>
      <w:r w:rsidRPr="00C12617">
        <w:rPr>
          <w:rStyle w:val="Emphasis"/>
          <w:rFonts w:cs="Calibri"/>
          <w:color w:val="FF0000"/>
        </w:rPr>
        <w:t>Prevents Others from Using Space</w:t>
      </w:r>
    </w:p>
    <w:p w14:paraId="7415D521" w14:textId="77777777" w:rsidR="00745A4B" w:rsidRPr="00C12617" w:rsidRDefault="00745A4B" w:rsidP="00745A4B">
      <w:pPr>
        <w:rPr>
          <w:rFonts w:cs="Calibri"/>
          <w:color w:val="FF0000"/>
          <w:sz w:val="16"/>
        </w:rPr>
      </w:pPr>
      <w:r w:rsidRPr="00C12617">
        <w:rPr>
          <w:rStyle w:val="StyleUnderline"/>
          <w:rFonts w:cs="Calibri"/>
          <w:color w:val="FF0000"/>
        </w:rPr>
        <w:t>Article I of the</w:t>
      </w:r>
      <w:r w:rsidRPr="00C12617">
        <w:rPr>
          <w:rFonts w:cs="Calibri"/>
          <w:color w:val="FF0000"/>
          <w:sz w:val="16"/>
        </w:rPr>
        <w:t xml:space="preserve"> </w:t>
      </w:r>
      <w:r w:rsidRPr="00C12617">
        <w:rPr>
          <w:rStyle w:val="StyleUnderline"/>
          <w:rFonts w:cs="Calibri"/>
          <w:color w:val="FF0000"/>
        </w:rPr>
        <w:t>O</w:t>
      </w:r>
      <w:r w:rsidRPr="00C12617">
        <w:rPr>
          <w:rFonts w:cs="Calibri"/>
          <w:color w:val="FF0000"/>
          <w:sz w:val="16"/>
        </w:rPr>
        <w:t xml:space="preserve">uter </w:t>
      </w:r>
      <w:r w:rsidRPr="00C12617">
        <w:rPr>
          <w:rStyle w:val="StyleUnderline"/>
          <w:rFonts w:cs="Calibri"/>
          <w:color w:val="FF0000"/>
        </w:rPr>
        <w:t>S</w:t>
      </w:r>
      <w:r w:rsidRPr="00C12617">
        <w:rPr>
          <w:rFonts w:cs="Calibri"/>
          <w:color w:val="FF0000"/>
          <w:sz w:val="16"/>
        </w:rPr>
        <w:t xml:space="preserve">pace </w:t>
      </w:r>
      <w:r w:rsidRPr="00C12617">
        <w:rPr>
          <w:rStyle w:val="StyleUnderline"/>
          <w:rFonts w:cs="Calibri"/>
          <w:color w:val="FF0000"/>
        </w:rPr>
        <w:t>T</w:t>
      </w:r>
      <w:r w:rsidRPr="00C12617">
        <w:rPr>
          <w:rFonts w:cs="Calibri"/>
          <w:color w:val="FF0000"/>
          <w:sz w:val="16"/>
        </w:rPr>
        <w:t xml:space="preserve">reaty </w:t>
      </w:r>
      <w:r w:rsidRPr="00C12617">
        <w:rPr>
          <w:rStyle w:val="StyleUnderline"/>
          <w:rFonts w:cs="Calibri"/>
          <w:color w:val="FF0000"/>
        </w:rPr>
        <w:t>establishes that the exploration and use of outer space is “the province of all mankind.”</w:t>
      </w:r>
      <w:r w:rsidRPr="00C12617">
        <w:rPr>
          <w:rFonts w:cs="Calibri"/>
          <w:color w:val="FF0000"/>
          <w:sz w:val="16"/>
        </w:rPr>
        <w:t xml:space="preserve"> </w:t>
      </w:r>
      <w:r w:rsidRPr="00C12617">
        <w:rPr>
          <w:rStyle w:val="StyleUnderline"/>
          <w:rFonts w:cs="Calibri"/>
          <w:color w:val="FF0000"/>
        </w:rPr>
        <w:t>It further requires</w:t>
      </w:r>
      <w:r w:rsidRPr="00C12617">
        <w:rPr>
          <w:rFonts w:cs="Calibri"/>
          <w:color w:val="FF0000"/>
          <w:sz w:val="16"/>
        </w:rPr>
        <w:t xml:space="preserve"> that this </w:t>
      </w:r>
      <w:r w:rsidRPr="00C12617">
        <w:rPr>
          <w:rStyle w:val="StyleUnderline"/>
          <w:rFonts w:cs="Calibri"/>
          <w:color w:val="FF0000"/>
        </w:rPr>
        <w:t>exploration and use shall be by all States “without discrimination of any kind</w:t>
      </w:r>
      <w:r w:rsidRPr="00C12617">
        <w:rPr>
          <w:rFonts w:cs="Calibri"/>
          <w:color w:val="FF0000"/>
          <w:sz w:val="16"/>
        </w:rPr>
        <w:t xml:space="preserve">, on a basis of equality and in accordance with international law...” However, </w:t>
      </w:r>
      <w:r w:rsidRPr="00C12617">
        <w:rPr>
          <w:rStyle w:val="StyleUnderline"/>
          <w:rFonts w:cs="Calibri"/>
          <w:color w:val="FF0000"/>
        </w:rPr>
        <w:t>when one private corporation so overwhelmingly possesses entire portions of outer space, their use is discriminatory to other potential users and interferes with their freedom to access, explore, and use outer space</w:t>
      </w:r>
      <w:r w:rsidRPr="00C12617">
        <w:rPr>
          <w:rFonts w:cs="Calibri"/>
          <w:color w:val="FF0000"/>
          <w:sz w:val="16"/>
        </w:rPr>
        <w:t xml:space="preserve">. So long as </w:t>
      </w:r>
      <w:r w:rsidRPr="00C12617">
        <w:rPr>
          <w:rStyle w:val="StyleUnderline"/>
          <w:rFonts w:cs="Calibri"/>
          <w:color w:val="FF0000"/>
        </w:rPr>
        <w:t>these actors</w:t>
      </w:r>
      <w:r w:rsidRPr="00C12617">
        <w:rPr>
          <w:rFonts w:cs="Calibri"/>
          <w:color w:val="FF0000"/>
          <w:sz w:val="16"/>
        </w:rPr>
        <w:t xml:space="preserve"> are so dominantly possessing and occupying those orbits, their actions </w:t>
      </w:r>
      <w:r w:rsidRPr="00C12617">
        <w:rPr>
          <w:rStyle w:val="StyleUnderline"/>
          <w:rFonts w:cs="Calibri"/>
          <w:color w:val="FF0000"/>
        </w:rPr>
        <w:t>exclude others from using them</w:t>
      </w:r>
      <w:r w:rsidRPr="00C12617">
        <w:rPr>
          <w:rFonts w:cs="Calibri"/>
          <w:color w:val="FF0000"/>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12617">
        <w:rPr>
          <w:rStyle w:val="Emphasis"/>
          <w:rFonts w:cs="Calibri"/>
          <w:color w:val="FF0000"/>
        </w:rPr>
        <w:t>massive occupation</w:t>
      </w:r>
      <w:r w:rsidRPr="00C12617">
        <w:rPr>
          <w:rFonts w:cs="Calibri"/>
          <w:color w:val="FF0000"/>
          <w:sz w:val="16"/>
        </w:rPr>
        <w:t xml:space="preserve"> of particular orbits </w:t>
      </w:r>
      <w:r w:rsidRPr="00C12617">
        <w:rPr>
          <w:rStyle w:val="StyleUnderline"/>
          <w:rFonts w:cs="Calibri"/>
          <w:color w:val="FF0000"/>
        </w:rPr>
        <w:t>effectively defeats others from enjoying the use of outer space</w:t>
      </w:r>
      <w:r w:rsidRPr="00C12617">
        <w:rPr>
          <w:rFonts w:cs="Calibri"/>
          <w:color w:val="FF0000"/>
          <w:sz w:val="16"/>
        </w:rPr>
        <w:t xml:space="preserve">. While a </w:t>
      </w:r>
      <w:proofErr w:type="gramStart"/>
      <w:r w:rsidRPr="00C12617">
        <w:rPr>
          <w:rFonts w:cs="Calibri"/>
          <w:color w:val="FF0000"/>
          <w:sz w:val="16"/>
        </w:rPr>
        <w:t>State</w:t>
      </w:r>
      <w:proofErr w:type="gramEnd"/>
      <w:r w:rsidRPr="00C12617">
        <w:rPr>
          <w:rFonts w:cs="Calibri"/>
          <w:color w:val="FF0000"/>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49E50CC" w14:textId="77777777" w:rsidR="00745A4B" w:rsidRPr="00C12617" w:rsidRDefault="00745A4B" w:rsidP="00745A4B">
      <w:pPr>
        <w:rPr>
          <w:rFonts w:cs="Calibri"/>
          <w:color w:val="FF0000"/>
          <w:sz w:val="16"/>
          <w:szCs w:val="16"/>
        </w:rPr>
      </w:pPr>
      <w:r w:rsidRPr="00C12617">
        <w:rPr>
          <w:rFonts w:cs="Calibri"/>
          <w:color w:val="FF0000"/>
          <w:sz w:val="16"/>
          <w:szCs w:val="16"/>
        </w:rPr>
        <w:t>No Due Regard for Others</w:t>
      </w:r>
    </w:p>
    <w:p w14:paraId="488E54B0" w14:textId="77777777" w:rsidR="00745A4B" w:rsidRPr="00C12617" w:rsidRDefault="00745A4B" w:rsidP="00745A4B">
      <w:pPr>
        <w:rPr>
          <w:rFonts w:cs="Calibri"/>
          <w:color w:val="FF0000"/>
          <w:sz w:val="16"/>
          <w:szCs w:val="16"/>
        </w:rPr>
      </w:pPr>
      <w:r w:rsidRPr="00C12617">
        <w:rPr>
          <w:rFonts w:cs="Calibri"/>
          <w:color w:val="FF0000"/>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1753AEB8" w14:textId="77777777" w:rsidR="00745A4B" w:rsidRPr="00C12617" w:rsidRDefault="00745A4B" w:rsidP="00745A4B">
      <w:pPr>
        <w:rPr>
          <w:rStyle w:val="Emphasis"/>
          <w:rFonts w:cs="Calibri"/>
          <w:color w:val="FF0000"/>
        </w:rPr>
      </w:pPr>
      <w:r w:rsidRPr="00C12617">
        <w:rPr>
          <w:rStyle w:val="Emphasis"/>
          <w:rFonts w:cs="Calibri"/>
          <w:color w:val="FF0000"/>
        </w:rPr>
        <w:t>Harmful Contamination</w:t>
      </w:r>
    </w:p>
    <w:p w14:paraId="006286F7" w14:textId="77777777" w:rsidR="00745A4B" w:rsidRPr="00C12617" w:rsidRDefault="00745A4B" w:rsidP="00745A4B">
      <w:pPr>
        <w:rPr>
          <w:rFonts w:cs="Calibri"/>
          <w:color w:val="FF0000"/>
          <w:sz w:val="16"/>
          <w:szCs w:val="16"/>
        </w:rPr>
      </w:pPr>
      <w:r w:rsidRPr="00C12617">
        <w:rPr>
          <w:rFonts w:cs="Calibri"/>
          <w:color w:val="FF0000"/>
          <w:sz w:val="16"/>
          <w:szCs w:val="16"/>
        </w:rPr>
        <w:t xml:space="preserve">The impacts of the spacecraft on the pressing issue of space debris need not be gone into detail here. Suffice it to say, </w:t>
      </w:r>
      <w:r w:rsidRPr="00C12617">
        <w:rPr>
          <w:rStyle w:val="Emphasis"/>
          <w:rFonts w:cs="Calibri"/>
          <w:color w:val="FF0000"/>
          <w:highlight w:val="green"/>
        </w:rPr>
        <w:t>megaconstellations</w:t>
      </w:r>
      <w:r w:rsidRPr="00C12617">
        <w:rPr>
          <w:rStyle w:val="StyleUnderline"/>
          <w:rFonts w:cs="Calibri"/>
          <w:color w:val="FF0000"/>
          <w:highlight w:val="green"/>
        </w:rPr>
        <w:t xml:space="preserve"> threaten </w:t>
      </w:r>
      <w:r w:rsidRPr="00C12617">
        <w:rPr>
          <w:rStyle w:val="Emphasis"/>
          <w:rFonts w:cs="Calibri"/>
          <w:color w:val="FF0000"/>
          <w:highlight w:val="green"/>
        </w:rPr>
        <w:t>mega-debris</w:t>
      </w:r>
      <w:r w:rsidRPr="00C12617">
        <w:rPr>
          <w:rFonts w:cs="Calibri"/>
          <w:color w:val="FF0000"/>
          <w:sz w:val="16"/>
          <w:szCs w:val="16"/>
        </w:rPr>
        <w:t xml:space="preserve">. The </w:t>
      </w:r>
      <w:r w:rsidRPr="00C12617">
        <w:rPr>
          <w:rStyle w:val="StyleUnderline"/>
          <w:rFonts w:cs="Calibri"/>
          <w:color w:val="FF0000"/>
        </w:rPr>
        <w:t>failure rate of these comparatively cheap satellites should give pause</w:t>
      </w:r>
      <w:r w:rsidRPr="00C12617">
        <w:rPr>
          <w:rFonts w:cs="Calibri"/>
          <w:color w:val="FF0000"/>
          <w:sz w:val="16"/>
          <w:szCs w:val="16"/>
        </w:rPr>
        <w:t xml:space="preserve">, because </w:t>
      </w:r>
      <w:r w:rsidRPr="00C12617">
        <w:rPr>
          <w:rStyle w:val="StyleUnderline"/>
          <w:rFonts w:cs="Calibri"/>
          <w:color w:val="FF0000"/>
        </w:rPr>
        <w:t>if 5% of a constellation of 100 satellites fails, this is 5 guaranteed new pieces of debris</w:t>
      </w:r>
      <w:r w:rsidRPr="00C12617">
        <w:rPr>
          <w:rFonts w:cs="Calibri"/>
          <w:color w:val="FF0000"/>
          <w:sz w:val="16"/>
          <w:szCs w:val="16"/>
        </w:rPr>
        <w:t xml:space="preserve"> intentionally introduced </w:t>
      </w:r>
      <w:r w:rsidRPr="00C12617">
        <w:rPr>
          <w:rStyle w:val="StyleUnderline"/>
          <w:rFonts w:cs="Calibri"/>
          <w:color w:val="FF0000"/>
        </w:rPr>
        <w:t>to the fragile space domain</w:t>
      </w:r>
      <w:r w:rsidRPr="00C12617">
        <w:rPr>
          <w:rFonts w:cs="Calibri"/>
          <w:color w:val="FF0000"/>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5EE05518" w14:textId="77777777" w:rsidR="00745A4B" w:rsidRPr="00C12617" w:rsidRDefault="00745A4B" w:rsidP="00745A4B">
      <w:pPr>
        <w:rPr>
          <w:rStyle w:val="Emphasis"/>
          <w:rFonts w:cs="Calibri"/>
          <w:color w:val="FF0000"/>
        </w:rPr>
      </w:pPr>
      <w:r w:rsidRPr="00C12617">
        <w:rPr>
          <w:rStyle w:val="Emphasis"/>
          <w:rFonts w:cs="Calibri"/>
          <w:color w:val="FF0000"/>
        </w:rPr>
        <w:t>If This Isn’t Appropriation, Then What Is?</w:t>
      </w:r>
    </w:p>
    <w:p w14:paraId="5F2D6FBB" w14:textId="77777777" w:rsidR="00745A4B" w:rsidRPr="00C12617" w:rsidRDefault="00745A4B" w:rsidP="00745A4B">
      <w:pPr>
        <w:rPr>
          <w:rFonts w:cs="Calibri"/>
          <w:color w:val="FF0000"/>
          <w:sz w:val="16"/>
        </w:rPr>
      </w:pPr>
      <w:r w:rsidRPr="00C12617">
        <w:rPr>
          <w:rFonts w:cs="Calibri"/>
          <w:color w:val="FF0000"/>
          <w:sz w:val="16"/>
        </w:rPr>
        <w:t xml:space="preserve">Arguing in the alternative, </w:t>
      </w:r>
      <w:r w:rsidRPr="00C12617">
        <w:rPr>
          <w:rStyle w:val="StyleUnderline"/>
          <w:rFonts w:cs="Calibri"/>
          <w:color w:val="FF0000"/>
        </w:rPr>
        <w:t>if these megaconstellations</w:t>
      </w:r>
      <w:r w:rsidRPr="00C12617">
        <w:rPr>
          <w:rFonts w:cs="Calibri"/>
          <w:color w:val="FF0000"/>
          <w:sz w:val="16"/>
        </w:rPr>
        <w:t xml:space="preserve"> — in their dominant occupation of entire orbits in orbital planes with numerous satellites — </w:t>
      </w:r>
      <w:r w:rsidRPr="00C12617">
        <w:rPr>
          <w:rStyle w:val="StyleUnderline"/>
          <w:rFonts w:cs="Calibri"/>
          <w:color w:val="FF0000"/>
        </w:rPr>
        <w:t>could be considered</w:t>
      </w:r>
      <w:r w:rsidRPr="00C12617">
        <w:rPr>
          <w:rFonts w:cs="Calibri"/>
          <w:color w:val="FF0000"/>
          <w:sz w:val="16"/>
        </w:rPr>
        <w:t xml:space="preserve"> (merely for the sake of argument) </w:t>
      </w:r>
      <w:r w:rsidRPr="00C12617">
        <w:rPr>
          <w:rStyle w:val="StyleUnderline"/>
          <w:rFonts w:cs="Calibri"/>
          <w:color w:val="FF0000"/>
        </w:rPr>
        <w:t>to not be appropriation</w:t>
      </w:r>
      <w:r w:rsidRPr="00C12617">
        <w:rPr>
          <w:rFonts w:cs="Calibri"/>
          <w:color w:val="FF0000"/>
          <w:sz w:val="16"/>
        </w:rPr>
        <w:t xml:space="preserve">, we must therefore ask: </w:t>
      </w:r>
      <w:r w:rsidRPr="00C12617">
        <w:rPr>
          <w:rStyle w:val="StyleUnderline"/>
          <w:rFonts w:cs="Calibri"/>
          <w:color w:val="FF0000"/>
        </w:rPr>
        <w:t>what would be appropriation?</w:t>
      </w:r>
      <w:r w:rsidRPr="00C12617">
        <w:rPr>
          <w:rFonts w:cs="Calibri"/>
          <w:color w:val="FF0000"/>
          <w:sz w:val="16"/>
        </w:rPr>
        <w:t xml:space="preserve"> </w:t>
      </w:r>
      <w:r w:rsidRPr="00C12617">
        <w:rPr>
          <w:rStyle w:val="StyleUnderline"/>
          <w:rFonts w:cs="Calibri"/>
          <w:color w:val="FF0000"/>
        </w:rPr>
        <w:t xml:space="preserve">What use of </w:t>
      </w:r>
      <w:r w:rsidRPr="00C12617">
        <w:rPr>
          <w:rStyle w:val="Emphasis"/>
          <w:rFonts w:cs="Calibri"/>
          <w:color w:val="FF0000"/>
        </w:rPr>
        <w:t>void space</w:t>
      </w:r>
      <w:r w:rsidRPr="00C12617">
        <w:rPr>
          <w:rStyle w:val="StyleUnderline"/>
          <w:rFonts w:cs="Calibri"/>
          <w:color w:val="FF0000"/>
        </w:rPr>
        <w:t xml:space="preserve">, including orbits of the Earth, would </w:t>
      </w:r>
      <w:r w:rsidRPr="00C12617">
        <w:rPr>
          <w:rStyle w:val="Emphasis"/>
          <w:rFonts w:cs="Calibri"/>
          <w:color w:val="FF0000"/>
        </w:rPr>
        <w:t>constitute actual appropriation</w:t>
      </w:r>
      <w:r w:rsidRPr="00C12617">
        <w:rPr>
          <w:rStyle w:val="StyleUnderline"/>
          <w:rFonts w:cs="Calibri"/>
          <w:color w:val="FF0000"/>
        </w:rPr>
        <w:t>?</w:t>
      </w:r>
      <w:r w:rsidRPr="00C12617">
        <w:rPr>
          <w:rFonts w:cs="Calibri"/>
          <w:color w:val="FF0000"/>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C12617">
        <w:rPr>
          <w:rStyle w:val="StyleUnderline"/>
          <w:rFonts w:cs="Calibri"/>
          <w:color w:val="FF0000"/>
          <w:highlight w:val="green"/>
        </w:rPr>
        <w:t>the lack of</w:t>
      </w:r>
      <w:r w:rsidRPr="00C12617">
        <w:rPr>
          <w:rStyle w:val="StyleUnderline"/>
          <w:rFonts w:cs="Calibri"/>
          <w:color w:val="FF0000"/>
        </w:rPr>
        <w:t xml:space="preserve"> a </w:t>
      </w:r>
      <w:r w:rsidRPr="00C12617">
        <w:rPr>
          <w:rStyle w:val="Emphasis"/>
          <w:rFonts w:cs="Calibri"/>
          <w:color w:val="FF0000"/>
          <w:highlight w:val="green"/>
        </w:rPr>
        <w:t>formal</w:t>
      </w:r>
      <w:r w:rsidRPr="00C12617">
        <w:rPr>
          <w:rStyle w:val="StyleUnderline"/>
          <w:rFonts w:cs="Calibri"/>
          <w:color w:val="FF0000"/>
        </w:rPr>
        <w:t xml:space="preserve"> claim of </w:t>
      </w:r>
      <w:r w:rsidRPr="00C12617">
        <w:rPr>
          <w:rStyle w:val="Emphasis"/>
          <w:rFonts w:cs="Calibri"/>
          <w:color w:val="FF0000"/>
          <w:highlight w:val="green"/>
        </w:rPr>
        <w:t>sovereignty</w:t>
      </w:r>
      <w:r w:rsidRPr="00C12617">
        <w:rPr>
          <w:rStyle w:val="StyleUnderline"/>
          <w:rFonts w:cs="Calibri"/>
          <w:color w:val="FF0000"/>
        </w:rPr>
        <w:t xml:space="preserve"> </w:t>
      </w:r>
      <w:r w:rsidRPr="00C12617">
        <w:rPr>
          <w:rStyle w:val="StyleUnderline"/>
          <w:rFonts w:cs="Calibri"/>
          <w:color w:val="FF0000"/>
          <w:highlight w:val="green"/>
        </w:rPr>
        <w:t>should not be the deciding criteria</w:t>
      </w:r>
      <w:r w:rsidRPr="00C12617">
        <w:rPr>
          <w:rStyle w:val="StyleUnderline"/>
          <w:rFonts w:cs="Calibri"/>
          <w:color w:val="FF0000"/>
        </w:rPr>
        <w:t xml:space="preserve"> in arriving at the conclusion that megaconstellations constitute appropriation of orbits</w:t>
      </w:r>
      <w:r w:rsidRPr="00C12617">
        <w:rPr>
          <w:rFonts w:cs="Calibri"/>
          <w:color w:val="FF0000"/>
          <w:sz w:val="16"/>
        </w:rPr>
        <w:t>.</w:t>
      </w:r>
    </w:p>
    <w:p w14:paraId="6D244461" w14:textId="77777777" w:rsidR="00745A4B" w:rsidRPr="00C12617" w:rsidRDefault="00745A4B" w:rsidP="00745A4B">
      <w:pPr>
        <w:rPr>
          <w:rStyle w:val="Emphasis"/>
          <w:rFonts w:cs="Calibri"/>
          <w:color w:val="FF0000"/>
        </w:rPr>
      </w:pPr>
      <w:r w:rsidRPr="00C12617">
        <w:rPr>
          <w:rStyle w:val="Emphasis"/>
          <w:rFonts w:cs="Calibri"/>
          <w:color w:val="FF0000"/>
        </w:rPr>
        <w:lastRenderedPageBreak/>
        <w:t>Conclusion</w:t>
      </w:r>
    </w:p>
    <w:p w14:paraId="23602936" w14:textId="77777777" w:rsidR="00745A4B" w:rsidRPr="00C12617" w:rsidRDefault="00745A4B" w:rsidP="00745A4B">
      <w:pPr>
        <w:rPr>
          <w:rFonts w:cs="Calibri"/>
          <w:color w:val="FF0000"/>
          <w:sz w:val="16"/>
        </w:rPr>
      </w:pPr>
      <w:r w:rsidRPr="00C12617">
        <w:rPr>
          <w:rFonts w:cs="Calibri"/>
          <w:color w:val="FF0000"/>
          <w:sz w:val="16"/>
        </w:rPr>
        <w:t xml:space="preserve">In conclusion, these </w:t>
      </w:r>
      <w:r w:rsidRPr="00C12617">
        <w:rPr>
          <w:rStyle w:val="StyleUnderline"/>
          <w:rFonts w:cs="Calibri"/>
          <w:color w:val="FF0000"/>
        </w:rPr>
        <w:t>megaconstellations effectively occupy entire orbital regions</w:t>
      </w:r>
      <w:r w:rsidRPr="00C12617">
        <w:rPr>
          <w:rFonts w:cs="Calibri"/>
          <w:color w:val="FF0000"/>
          <w:sz w:val="16"/>
        </w:rPr>
        <w:t xml:space="preserve"> with their vast fleet of spacecraft </w:t>
      </w:r>
      <w:r w:rsidRPr="00C12617">
        <w:rPr>
          <w:rStyle w:val="StyleUnderline"/>
          <w:rFonts w:cs="Calibri"/>
          <w:color w:val="FF0000"/>
        </w:rPr>
        <w:t>and</w:t>
      </w:r>
      <w:r w:rsidRPr="00C12617">
        <w:rPr>
          <w:rFonts w:cs="Calibri"/>
          <w:color w:val="FF0000"/>
          <w:sz w:val="16"/>
        </w:rPr>
        <w:t xml:space="preserve"> in so doing effectively </w:t>
      </w:r>
      <w:r w:rsidRPr="00C12617">
        <w:rPr>
          <w:rStyle w:val="StyleUnderline"/>
          <w:rFonts w:cs="Calibri"/>
          <w:color w:val="FF0000"/>
        </w:rPr>
        <w:t>preclude other actors from sharing those domains</w:t>
      </w:r>
      <w:r w:rsidRPr="00C12617">
        <w:rPr>
          <w:rFonts w:cs="Calibri"/>
          <w:color w:val="FF0000"/>
          <w:sz w:val="16"/>
        </w:rPr>
        <w:t xml:space="preserve">. </w:t>
      </w:r>
      <w:r w:rsidRPr="00C12617">
        <w:rPr>
          <w:rStyle w:val="StyleUnderline"/>
          <w:rFonts w:cs="Calibri"/>
          <w:color w:val="FF0000"/>
        </w:rPr>
        <w:t>They have done so, or are attempting to do so</w:t>
      </w:r>
      <w:r w:rsidRPr="00C12617">
        <w:rPr>
          <w:rFonts w:cs="Calibri"/>
          <w:color w:val="FF0000"/>
          <w:sz w:val="16"/>
        </w:rPr>
        <w:t xml:space="preserve">, without any international consensus or discussion, </w:t>
      </w:r>
      <w:r w:rsidRPr="00C12617">
        <w:rPr>
          <w:rStyle w:val="StyleUnderline"/>
          <w:rFonts w:cs="Calibri"/>
          <w:color w:val="FF0000"/>
        </w:rPr>
        <w:t>which is</w:t>
      </w:r>
      <w:r w:rsidRPr="00C12617">
        <w:rPr>
          <w:rFonts w:cs="Calibri"/>
          <w:color w:val="FF0000"/>
          <w:sz w:val="16"/>
        </w:rPr>
        <w:t xml:space="preserve"> most </w:t>
      </w:r>
      <w:r w:rsidRPr="00C12617">
        <w:rPr>
          <w:rStyle w:val="StyleUnderline"/>
          <w:rFonts w:cs="Calibri"/>
          <w:color w:val="FF0000"/>
        </w:rPr>
        <w:t>egregious for a domain outside of State sovereignty and which no State can own</w:t>
      </w:r>
      <w:r w:rsidRPr="00C12617">
        <w:rPr>
          <w:rFonts w:cs="Calibri"/>
          <w:color w:val="FF0000"/>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12617">
        <w:rPr>
          <w:rStyle w:val="StyleUnderline"/>
          <w:rFonts w:cs="Calibri"/>
          <w:color w:val="FF0000"/>
        </w:rPr>
        <w:t>constellations significantly prevent others from using those regions, which therefore interferes with others’ right to explore and use space</w:t>
      </w:r>
      <w:r w:rsidRPr="00C12617">
        <w:rPr>
          <w:rFonts w:cs="Calibri"/>
          <w:color w:val="FF0000"/>
          <w:sz w:val="16"/>
        </w:rPr>
        <w:t xml:space="preserve">. And ultimately, </w:t>
      </w:r>
      <w:r w:rsidRPr="00C12617">
        <w:rPr>
          <w:rStyle w:val="StyleUnderline"/>
          <w:rFonts w:cs="Calibri"/>
          <w:color w:val="FF0000"/>
        </w:rPr>
        <w:t>this reckless ambition shows absolutely no due regard</w:t>
      </w:r>
      <w:r w:rsidRPr="00C12617">
        <w:rPr>
          <w:rFonts w:cs="Calibri"/>
          <w:color w:val="FF0000"/>
          <w:sz w:val="16"/>
        </w:rPr>
        <w:t xml:space="preserve"> (as per Article IX) </w:t>
      </w:r>
      <w:r w:rsidRPr="00C12617">
        <w:rPr>
          <w:rStyle w:val="StyleUnderline"/>
          <w:rFonts w:cs="Calibri"/>
          <w:color w:val="FF0000"/>
        </w:rPr>
        <w:t>for the corresponding rights of others</w:t>
      </w:r>
      <w:r w:rsidRPr="00C12617">
        <w:rPr>
          <w:rFonts w:cs="Calibri"/>
          <w:color w:val="FF0000"/>
          <w:sz w:val="16"/>
        </w:rPr>
        <w:t xml:space="preserve">. As such, </w:t>
      </w:r>
      <w:r w:rsidRPr="00C12617">
        <w:rPr>
          <w:rStyle w:val="StyleUnderline"/>
          <w:rFonts w:cs="Calibri"/>
          <w:color w:val="FF0000"/>
        </w:rPr>
        <w:t xml:space="preserve">these </w:t>
      </w:r>
      <w:r w:rsidRPr="00C12617">
        <w:rPr>
          <w:rStyle w:val="Emphasis"/>
          <w:rFonts w:cs="Calibri"/>
          <w:color w:val="FF0000"/>
          <w:highlight w:val="green"/>
        </w:rPr>
        <w:t>megaconstellations</w:t>
      </w:r>
      <w:r w:rsidRPr="00C12617">
        <w:rPr>
          <w:rStyle w:val="StyleUnderline"/>
          <w:rFonts w:cs="Calibri"/>
          <w:color w:val="FF0000"/>
        </w:rPr>
        <w:t xml:space="preserve"> </w:t>
      </w:r>
      <w:r w:rsidRPr="00C12617">
        <w:rPr>
          <w:rStyle w:val="StyleUnderline"/>
          <w:rFonts w:cs="Calibri"/>
          <w:color w:val="FF0000"/>
          <w:highlight w:val="green"/>
        </w:rPr>
        <w:t xml:space="preserve">constitute an </w:t>
      </w:r>
      <w:r w:rsidRPr="00C12617">
        <w:rPr>
          <w:rStyle w:val="Emphasis"/>
          <w:rFonts w:cs="Calibri"/>
          <w:color w:val="FF0000"/>
          <w:highlight w:val="green"/>
        </w:rPr>
        <w:t>impermissible</w:t>
      </w:r>
      <w:r w:rsidRPr="00C12617">
        <w:rPr>
          <w:rStyle w:val="StyleUnderline"/>
          <w:rFonts w:cs="Calibri"/>
          <w:color w:val="FF0000"/>
          <w:highlight w:val="green"/>
        </w:rPr>
        <w:t xml:space="preserve"> appropriation of</w:t>
      </w:r>
      <w:r w:rsidRPr="00C12617">
        <w:rPr>
          <w:rStyle w:val="StyleUnderline"/>
          <w:rFonts w:cs="Calibri"/>
          <w:color w:val="FF0000"/>
        </w:rPr>
        <w:t xml:space="preserve"> </w:t>
      </w:r>
      <w:r w:rsidRPr="00C12617">
        <w:rPr>
          <w:rStyle w:val="Emphasis"/>
          <w:rFonts w:cs="Calibri"/>
          <w:color w:val="FF0000"/>
        </w:rPr>
        <w:t>particular regions</w:t>
      </w:r>
      <w:r w:rsidRPr="00C12617">
        <w:rPr>
          <w:rStyle w:val="StyleUnderline"/>
          <w:rFonts w:cs="Calibri"/>
          <w:color w:val="FF0000"/>
        </w:rPr>
        <w:t xml:space="preserve"> of </w:t>
      </w:r>
      <w:r w:rsidRPr="00C12617">
        <w:rPr>
          <w:rStyle w:val="Emphasis"/>
          <w:rFonts w:cs="Calibri"/>
          <w:color w:val="FF0000"/>
          <w:highlight w:val="green"/>
        </w:rPr>
        <w:t>outer space</w:t>
      </w:r>
      <w:r w:rsidRPr="00C12617">
        <w:rPr>
          <w:rStyle w:val="StyleUnderline"/>
          <w:rFonts w:cs="Calibri"/>
          <w:color w:val="FF0000"/>
        </w:rPr>
        <w:t xml:space="preserve">, </w:t>
      </w:r>
      <w:r w:rsidRPr="00C12617">
        <w:rPr>
          <w:rStyle w:val="StyleUnderline"/>
          <w:rFonts w:cs="Calibri"/>
          <w:color w:val="FF0000"/>
          <w:highlight w:val="green"/>
        </w:rPr>
        <w:t>regardless of any formal</w:t>
      </w:r>
      <w:r w:rsidRPr="00C12617">
        <w:rPr>
          <w:rStyle w:val="StyleUnderline"/>
          <w:rFonts w:cs="Calibri"/>
          <w:color w:val="FF0000"/>
        </w:rPr>
        <w:t xml:space="preserve">, official </w:t>
      </w:r>
      <w:r w:rsidRPr="00C12617">
        <w:rPr>
          <w:rStyle w:val="StyleUnderline"/>
          <w:rFonts w:cs="Calibri"/>
          <w:color w:val="FF0000"/>
          <w:highlight w:val="green"/>
        </w:rPr>
        <w:t>claim</w:t>
      </w:r>
      <w:r w:rsidRPr="00C12617">
        <w:rPr>
          <w:rStyle w:val="StyleUnderline"/>
          <w:rFonts w:cs="Calibri"/>
          <w:color w:val="FF0000"/>
        </w:rPr>
        <w:t xml:space="preserve"> of such </w:t>
      </w:r>
      <w:r w:rsidRPr="00C12617">
        <w:rPr>
          <w:rStyle w:val="Emphasis"/>
          <w:rFonts w:cs="Calibri"/>
          <w:color w:val="FF0000"/>
          <w:highlight w:val="green"/>
        </w:rPr>
        <w:t>by a responsible, authorizing government</w:t>
      </w:r>
      <w:r w:rsidRPr="00C12617">
        <w:rPr>
          <w:rFonts w:cs="Calibri"/>
          <w:color w:val="FF0000"/>
          <w:sz w:val="16"/>
        </w:rPr>
        <w:t>.</w:t>
      </w:r>
    </w:p>
    <w:p w14:paraId="3B19CCB7" w14:textId="77777777" w:rsidR="00745A4B" w:rsidRPr="00C12617" w:rsidRDefault="00745A4B" w:rsidP="00745A4B">
      <w:pPr>
        <w:rPr>
          <w:rFonts w:cs="Calibri"/>
          <w:color w:val="FF0000"/>
        </w:rPr>
      </w:pPr>
    </w:p>
    <w:p w14:paraId="67CF68FC" w14:textId="77777777" w:rsidR="00745A4B" w:rsidRPr="00C12617" w:rsidRDefault="00745A4B" w:rsidP="00745A4B">
      <w:pPr>
        <w:rPr>
          <w:color w:val="FF0000"/>
          <w:sz w:val="12"/>
        </w:rPr>
      </w:pPr>
    </w:p>
    <w:p w14:paraId="1AFB89F4" w14:textId="77777777" w:rsidR="00745A4B" w:rsidRPr="00C12617" w:rsidRDefault="00745A4B" w:rsidP="00745A4B">
      <w:pPr>
        <w:pStyle w:val="Heading4"/>
        <w:rPr>
          <w:color w:val="FF0000"/>
        </w:rPr>
      </w:pPr>
      <w:r w:rsidRPr="00C12617">
        <w:rPr>
          <w:color w:val="FF0000"/>
        </w:rPr>
        <w:t>The aff solves orbital debris and decreases collision risks.</w:t>
      </w:r>
    </w:p>
    <w:p w14:paraId="3EE81987" w14:textId="77777777" w:rsidR="00745A4B" w:rsidRPr="00C12617" w:rsidRDefault="00745A4B" w:rsidP="00745A4B">
      <w:pPr>
        <w:rPr>
          <w:color w:val="FF0000"/>
        </w:rPr>
      </w:pPr>
      <w:r w:rsidRPr="00C12617">
        <w:rPr>
          <w:rStyle w:val="Style13ptBold"/>
          <w:color w:val="FF0000"/>
        </w:rPr>
        <w:t>Budhiraia 20</w:t>
      </w:r>
      <w:r w:rsidRPr="00C12617">
        <w:rPr>
          <w:color w:val="FF0000"/>
        </w:rPr>
        <w:t xml:space="preserve"> [(Mili, LL.B. candidate 2022 at Faculty of Law, University of Delhi.) “The Menace of Space Debris,” August 30, 2020, https://www.jurist.org/commentary/2020/08/mili-budhiraja-space-debris-india/] TDI</w:t>
      </w:r>
    </w:p>
    <w:p w14:paraId="6928193F" w14:textId="77777777" w:rsidR="00745A4B" w:rsidRPr="00C12617" w:rsidRDefault="00745A4B" w:rsidP="00745A4B">
      <w:pPr>
        <w:rPr>
          <w:color w:val="FF0000"/>
          <w:sz w:val="12"/>
        </w:rPr>
      </w:pPr>
      <w:r w:rsidRPr="00C12617">
        <w:rPr>
          <w:color w:val="FF0000"/>
          <w:sz w:val="12"/>
        </w:rPr>
        <w:t xml:space="preserve">For most of the time India has participated in the space industry, it has played with one hand firmly tied behind its back. But with the introduction of the Self-Reliant India Movement (Aatma Nirbhar Bharat Abhiyaan), </w:t>
      </w:r>
      <w:r w:rsidRPr="00C12617">
        <w:rPr>
          <w:rStyle w:val="StyleUnderline"/>
          <w:color w:val="FF0000"/>
        </w:rPr>
        <w:t>private companies hold the baton along with the government organizations to operate in the entire range of space activities.</w:t>
      </w:r>
      <w:r w:rsidRPr="00C12617">
        <w:rPr>
          <w:color w:val="FF0000"/>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C12617">
        <w:rPr>
          <w:rStyle w:val="StyleUnderline"/>
          <w:color w:val="FF0000"/>
        </w:rPr>
        <w:t xml:space="preserve">, there are 375 private companies all across the globe engaged in the space industry. The privatization of the space industry relies upon the premise that it would lead to the expansion of opportunities to utilize the space. </w:t>
      </w:r>
      <w:r w:rsidRPr="00C12617">
        <w:rPr>
          <w:color w:val="FF0000"/>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C12617">
        <w:rPr>
          <w:rStyle w:val="StyleUnderline"/>
          <w:color w:val="FF0000"/>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C12617">
        <w:rPr>
          <w:rStyle w:val="StyleUnderline"/>
          <w:color w:val="FF0000"/>
          <w:highlight w:val="cyan"/>
        </w:rPr>
        <w:t>increasing access to space</w:t>
      </w:r>
      <w:r w:rsidRPr="00C12617">
        <w:rPr>
          <w:rStyle w:val="StyleUnderline"/>
          <w:color w:val="FF0000"/>
        </w:rPr>
        <w:t xml:space="preserve"> operations and a growing level of satellite population, the problem of </w:t>
      </w:r>
      <w:r w:rsidRPr="00C12617">
        <w:rPr>
          <w:rStyle w:val="StyleUnderline"/>
          <w:color w:val="FF0000"/>
          <w:highlight w:val="cyan"/>
        </w:rPr>
        <w:t>space debris</w:t>
      </w:r>
      <w:r w:rsidRPr="00C12617">
        <w:rPr>
          <w:rStyle w:val="StyleUnderline"/>
          <w:color w:val="FF0000"/>
        </w:rPr>
        <w:t xml:space="preserve">, and the </w:t>
      </w:r>
      <w:r w:rsidRPr="00C12617">
        <w:rPr>
          <w:rStyle w:val="StyleUnderline"/>
          <w:color w:val="FF0000"/>
          <w:highlight w:val="cyan"/>
        </w:rPr>
        <w:t>pollution</w:t>
      </w:r>
      <w:r w:rsidRPr="00C12617">
        <w:rPr>
          <w:rStyle w:val="StyleUnderline"/>
          <w:color w:val="FF0000"/>
        </w:rPr>
        <w:t xml:space="preserve"> caused due to the congestion of satellites, witnessed a simultaneous </w:t>
      </w:r>
      <w:r w:rsidRPr="00C12617">
        <w:rPr>
          <w:rStyle w:val="StyleUnderline"/>
          <w:color w:val="FF0000"/>
          <w:highlight w:val="cyan"/>
        </w:rPr>
        <w:t>growth reaction</w:t>
      </w:r>
      <w:r w:rsidRPr="00C12617">
        <w:rPr>
          <w:color w:val="FF0000"/>
          <w:sz w:val="12"/>
        </w:rPr>
        <w:t xml:space="preserve">. Space debris ranges from defunct spacecraft to paint flecks chipped off from wear and tear. </w:t>
      </w:r>
      <w:r w:rsidRPr="00C12617">
        <w:rPr>
          <w:rStyle w:val="StyleUnderline"/>
          <w:color w:val="FF0000"/>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C12617">
        <w:rPr>
          <w:rStyle w:val="StyleUnderline"/>
          <w:color w:val="FF0000"/>
          <w:highlight w:val="cyan"/>
        </w:rPr>
        <w:t>situation</w:t>
      </w:r>
      <w:r w:rsidRPr="00C12617">
        <w:rPr>
          <w:rStyle w:val="StyleUnderline"/>
          <w:color w:val="FF0000"/>
        </w:rPr>
        <w:t xml:space="preserve"> has the potential to </w:t>
      </w:r>
      <w:r w:rsidRPr="00C12617">
        <w:rPr>
          <w:rStyle w:val="StyleUnderline"/>
          <w:color w:val="FF0000"/>
          <w:highlight w:val="cyan"/>
        </w:rPr>
        <w:t>significantly increase space traffic</w:t>
      </w:r>
      <w:r w:rsidRPr="00C12617">
        <w:rPr>
          <w:rStyle w:val="StyleUnderline"/>
          <w:color w:val="FF0000"/>
        </w:rPr>
        <w:t>.</w:t>
      </w:r>
      <w:r w:rsidRPr="00C12617">
        <w:rPr>
          <w:color w:val="FF0000"/>
          <w:sz w:val="12"/>
        </w:rPr>
        <w:t xml:space="preserve"> It calls for a higher level of safety in the orbiting region from the floating debris, </w:t>
      </w:r>
      <w:r w:rsidRPr="00C12617">
        <w:rPr>
          <w:rStyle w:val="StyleUnderline"/>
          <w:color w:val="FF0000"/>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12617">
        <w:rPr>
          <w:color w:val="FF0000"/>
          <w:sz w:val="12"/>
        </w:rPr>
        <w:t xml:space="preserve">. As a corollary to this phenomenon runs the concept of “Tragedy of the Commons” introduced by Garrett Hardins. </w:t>
      </w:r>
      <w:r w:rsidRPr="00C12617">
        <w:rPr>
          <w:rStyle w:val="StyleUnderline"/>
          <w:color w:val="FF0000"/>
        </w:rPr>
        <w:t xml:space="preserve">The tragedy of commons occurs in a shared-resource system </w:t>
      </w:r>
      <w:r w:rsidRPr="00C12617">
        <w:rPr>
          <w:rStyle w:val="StyleUnderline"/>
          <w:color w:val="FF0000"/>
        </w:rPr>
        <w:lastRenderedPageBreak/>
        <w:t xml:space="preserve">where independent operations motivated by self-interests deplete the shared-resource through their collective action. The </w:t>
      </w:r>
      <w:r w:rsidRPr="00C12617">
        <w:rPr>
          <w:rStyle w:val="StyleUnderline"/>
          <w:color w:val="FF0000"/>
          <w:highlight w:val="cyan"/>
        </w:rPr>
        <w:t>increase in space traffic</w:t>
      </w:r>
      <w:r w:rsidRPr="00C12617">
        <w:rPr>
          <w:rStyle w:val="StyleUnderline"/>
          <w:color w:val="FF0000"/>
        </w:rPr>
        <w:t xml:space="preserve">, which subsequently leads to an increase in space debris, can </w:t>
      </w:r>
      <w:r w:rsidRPr="00C12617">
        <w:rPr>
          <w:rStyle w:val="StyleUnderline"/>
          <w:color w:val="FF0000"/>
          <w:highlight w:val="cyan"/>
        </w:rPr>
        <w:t>render LEO economically unviable</w:t>
      </w:r>
      <w:r w:rsidRPr="00C12617">
        <w:rPr>
          <w:rStyle w:val="StyleUnderline"/>
          <w:color w:val="FF0000"/>
        </w:rPr>
        <w:t xml:space="preserve"> for other participants. </w:t>
      </w:r>
      <w:r w:rsidRPr="00C12617">
        <w:rPr>
          <w:color w:val="FF0000"/>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C12617">
        <w:rPr>
          <w:rStyle w:val="StyleUnderline"/>
          <w:color w:val="FF0000"/>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sidRPr="00C12617">
        <w:rPr>
          <w:color w:val="FF0000"/>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C12617">
        <w:rPr>
          <w:rStyle w:val="StyleUnderline"/>
          <w:color w:val="FF0000"/>
        </w:rPr>
        <w:t xml:space="preserve">With the growing privatization of the Space Industry, the </w:t>
      </w:r>
      <w:r w:rsidRPr="00C12617">
        <w:rPr>
          <w:rStyle w:val="StyleUnderline"/>
          <w:color w:val="FF0000"/>
          <w:highlight w:val="cyan"/>
        </w:rPr>
        <w:t>responsibility in outer space requires</w:t>
      </w:r>
      <w:r w:rsidRPr="00C12617">
        <w:rPr>
          <w:rStyle w:val="StyleUnderline"/>
          <w:color w:val="FF0000"/>
        </w:rPr>
        <w:t xml:space="preserve"> prompt </w:t>
      </w:r>
      <w:r w:rsidRPr="00C12617">
        <w:rPr>
          <w:rStyle w:val="StyleUnderline"/>
          <w:color w:val="FF0000"/>
          <w:highlight w:val="cyan"/>
        </w:rPr>
        <w:t>action</w:t>
      </w:r>
      <w:r w:rsidRPr="00C12617">
        <w:rPr>
          <w:rStyle w:val="StyleUnderline"/>
          <w:color w:val="FF0000"/>
        </w:rPr>
        <w:t xml:space="preserve">s. There is a </w:t>
      </w:r>
      <w:r w:rsidRPr="00C12617">
        <w:rPr>
          <w:rStyle w:val="StyleUnderline"/>
          <w:color w:val="FF0000"/>
          <w:highlight w:val="cyan"/>
        </w:rPr>
        <w:t>need for international agreements</w:t>
      </w:r>
      <w:r w:rsidRPr="00C12617">
        <w:rPr>
          <w:rStyle w:val="StyleUnderline"/>
          <w:color w:val="FF0000"/>
        </w:rPr>
        <w:t xml:space="preserve"> of a binding nature to increase the threshold of accountability of member states to ensure a sustainable orbital domain.</w:t>
      </w:r>
      <w:r w:rsidRPr="00C12617">
        <w:rPr>
          <w:color w:val="FF0000"/>
          <w:sz w:val="12"/>
        </w:rPr>
        <w:t xml:space="preserve"> While increased participation of commercial enterprises is expounded as an economically growing feature of a country</w:t>
      </w:r>
      <w:r w:rsidRPr="00C12617">
        <w:rPr>
          <w:rStyle w:val="StyleUnderline"/>
          <w:color w:val="FF0000"/>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C12617">
        <w:rPr>
          <w:rStyle w:val="StyleUnderline"/>
          <w:color w:val="FF0000"/>
          <w:highlight w:val="cyan"/>
        </w:rPr>
        <w:t>O</w:t>
      </w:r>
      <w:r w:rsidRPr="00C12617">
        <w:rPr>
          <w:rStyle w:val="StyleUnderline"/>
          <w:color w:val="FF0000"/>
        </w:rPr>
        <w:t xml:space="preserve">uter </w:t>
      </w:r>
      <w:r w:rsidRPr="00C12617">
        <w:rPr>
          <w:rStyle w:val="StyleUnderline"/>
          <w:color w:val="FF0000"/>
          <w:highlight w:val="cyan"/>
        </w:rPr>
        <w:t>S</w:t>
      </w:r>
      <w:r w:rsidRPr="00C12617">
        <w:rPr>
          <w:rStyle w:val="StyleUnderline"/>
          <w:color w:val="FF0000"/>
        </w:rPr>
        <w:t xml:space="preserve">pace </w:t>
      </w:r>
      <w:r w:rsidRPr="00C12617">
        <w:rPr>
          <w:rStyle w:val="StyleUnderline"/>
          <w:color w:val="FF0000"/>
          <w:highlight w:val="cyan"/>
        </w:rPr>
        <w:t>T</w:t>
      </w:r>
      <w:r w:rsidRPr="00C12617">
        <w:rPr>
          <w:rStyle w:val="StyleUnderline"/>
          <w:color w:val="FF0000"/>
        </w:rPr>
        <w:t xml:space="preserve">reaty </w:t>
      </w:r>
      <w:r w:rsidRPr="00C12617">
        <w:rPr>
          <w:rStyle w:val="StyleUnderline"/>
          <w:color w:val="FF0000"/>
          <w:highlight w:val="cyan"/>
        </w:rPr>
        <w:t>is limited</w:t>
      </w:r>
      <w:r w:rsidRPr="00C12617">
        <w:rPr>
          <w:rStyle w:val="StyleUnderline"/>
          <w:color w:val="FF0000"/>
        </w:rPr>
        <w:t xml:space="preserve"> in its jurisdiction to state-sponsored activities, there is a need for an international instrument governing the operations of private players</w:t>
      </w:r>
      <w:r w:rsidRPr="00C12617">
        <w:rPr>
          <w:color w:val="FF0000"/>
          <w:sz w:val="12"/>
        </w:rPr>
        <w:t>. The delay in employing environmental measures has significantly impacted the atmospheric make-up. The same temperament showcased for this issue could bring Kessler Syndrome to life.</w:t>
      </w:r>
    </w:p>
    <w:p w14:paraId="425D717C" w14:textId="77777777" w:rsidR="00745A4B" w:rsidRPr="00C12617" w:rsidRDefault="00745A4B" w:rsidP="00745A4B">
      <w:pPr>
        <w:rPr>
          <w:color w:val="FF0000"/>
        </w:rPr>
      </w:pPr>
    </w:p>
    <w:p w14:paraId="4A591597" w14:textId="77777777" w:rsidR="003449CB" w:rsidRPr="00C12617" w:rsidRDefault="003449CB" w:rsidP="00A04097">
      <w:pPr>
        <w:rPr>
          <w:color w:val="FF0000"/>
        </w:rPr>
      </w:pPr>
    </w:p>
    <w:sectPr w:rsidR="003449CB" w:rsidRPr="00C126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5"/>
  </w:num>
  <w:num w:numId="15">
    <w:abstractNumId w:val="12"/>
  </w:num>
  <w:num w:numId="16">
    <w:abstractNumId w:val="16"/>
  </w:num>
  <w:num w:numId="17">
    <w:abstractNumId w:val="13"/>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2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79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59B"/>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9C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60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8F7"/>
    <w:rsid w:val="00516A88"/>
    <w:rsid w:val="00522065"/>
    <w:rsid w:val="005224F2"/>
    <w:rsid w:val="00526A13"/>
    <w:rsid w:val="00533F1C"/>
    <w:rsid w:val="00536D8B"/>
    <w:rsid w:val="005379C3"/>
    <w:rsid w:val="005472E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A4B"/>
    <w:rsid w:val="00752712"/>
    <w:rsid w:val="00753A84"/>
    <w:rsid w:val="007611F5"/>
    <w:rsid w:val="007619E4"/>
    <w:rsid w:val="00761E75"/>
    <w:rsid w:val="0076495E"/>
    <w:rsid w:val="00765FC8"/>
    <w:rsid w:val="00775694"/>
    <w:rsid w:val="00793F46"/>
    <w:rsid w:val="007A02AF"/>
    <w:rsid w:val="007A1325"/>
    <w:rsid w:val="007A1A18"/>
    <w:rsid w:val="007A3BAF"/>
    <w:rsid w:val="007B53D8"/>
    <w:rsid w:val="007C22C5"/>
    <w:rsid w:val="007C57E1"/>
    <w:rsid w:val="007C5811"/>
    <w:rsid w:val="007D1D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09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615"/>
    <w:rsid w:val="00B5602D"/>
    <w:rsid w:val="00B60125"/>
    <w:rsid w:val="00B6656B"/>
    <w:rsid w:val="00B71625"/>
    <w:rsid w:val="00B7468F"/>
    <w:rsid w:val="00B75C54"/>
    <w:rsid w:val="00B8710E"/>
    <w:rsid w:val="00B92A93"/>
    <w:rsid w:val="00BA17A8"/>
    <w:rsid w:val="00BA3C33"/>
    <w:rsid w:val="00BB0878"/>
    <w:rsid w:val="00BB1879"/>
    <w:rsid w:val="00BC0ABE"/>
    <w:rsid w:val="00BC2061"/>
    <w:rsid w:val="00BC30DB"/>
    <w:rsid w:val="00BC64FF"/>
    <w:rsid w:val="00BC7C37"/>
    <w:rsid w:val="00BD2244"/>
    <w:rsid w:val="00BE6472"/>
    <w:rsid w:val="00BF29B8"/>
    <w:rsid w:val="00BF46EA"/>
    <w:rsid w:val="00C07769"/>
    <w:rsid w:val="00C07D05"/>
    <w:rsid w:val="00C10856"/>
    <w:rsid w:val="00C12617"/>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D8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7C5"/>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A3C"/>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F024F"/>
  <w14:defaultImageDpi w14:val="300"/>
  <w15:docId w15:val="{B26C1158-5809-6C4B-BECB-D155794B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26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26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26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26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
    <w:basedOn w:val="Normal"/>
    <w:next w:val="Normal"/>
    <w:link w:val="Heading4Char"/>
    <w:uiPriority w:val="9"/>
    <w:unhideWhenUsed/>
    <w:qFormat/>
    <w:rsid w:val="00C126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26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2617"/>
  </w:style>
  <w:style w:type="character" w:customStyle="1" w:styleId="Heading1Char">
    <w:name w:val="Heading 1 Char"/>
    <w:aliases w:val="Pocket Char"/>
    <w:basedOn w:val="DefaultParagraphFont"/>
    <w:link w:val="Heading1"/>
    <w:uiPriority w:val="9"/>
    <w:rsid w:val="00C126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26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26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C126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1261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C1261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126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261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12617"/>
    <w:rPr>
      <w:color w:val="auto"/>
      <w:u w:val="none"/>
    </w:rPr>
  </w:style>
  <w:style w:type="paragraph" w:styleId="DocumentMap">
    <w:name w:val="Document Map"/>
    <w:basedOn w:val="Normal"/>
    <w:link w:val="DocumentMapChar"/>
    <w:uiPriority w:val="99"/>
    <w:semiHidden/>
    <w:unhideWhenUsed/>
    <w:rsid w:val="00C126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2617"/>
    <w:rPr>
      <w:rFonts w:ascii="Lucida Grande" w:hAnsi="Lucida Grande" w:cs="Lucida Grande"/>
    </w:rPr>
  </w:style>
  <w:style w:type="paragraph" w:customStyle="1" w:styleId="Emphasis1">
    <w:name w:val="Emphasis1"/>
    <w:basedOn w:val="Normal"/>
    <w:link w:val="Emphasis"/>
    <w:autoRedefine/>
    <w:uiPriority w:val="20"/>
    <w:qFormat/>
    <w:rsid w:val="003449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3449C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basedOn w:val="Heading1"/>
    <w:link w:val="Hyperlink"/>
    <w:autoRedefine/>
    <w:uiPriority w:val="99"/>
    <w:qFormat/>
    <w:rsid w:val="003449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C2061"/>
    <w:rPr>
      <w:sz w:val="22"/>
      <w:u w:val="single"/>
    </w:rPr>
  </w:style>
  <w:style w:type="character" w:styleId="UnresolvedMention">
    <w:name w:val="Unresolved Mention"/>
    <w:basedOn w:val="DefaultParagraphFont"/>
    <w:uiPriority w:val="99"/>
    <w:semiHidden/>
    <w:unhideWhenUsed/>
    <w:rsid w:val="00745A4B"/>
    <w:rPr>
      <w:color w:val="605E5C"/>
      <w:shd w:val="clear" w:color="auto" w:fill="E1DFDD"/>
    </w:rPr>
  </w:style>
  <w:style w:type="paragraph" w:styleId="Header">
    <w:name w:val="header"/>
    <w:basedOn w:val="Normal"/>
    <w:link w:val="HeaderChar"/>
    <w:uiPriority w:val="99"/>
    <w:unhideWhenUsed/>
    <w:rsid w:val="00745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A4B"/>
    <w:rPr>
      <w:rFonts w:ascii="Calibri" w:hAnsi="Calibri"/>
      <w:sz w:val="22"/>
    </w:rPr>
  </w:style>
  <w:style w:type="paragraph" w:styleId="Footer">
    <w:name w:val="footer"/>
    <w:basedOn w:val="Normal"/>
    <w:link w:val="FooterChar"/>
    <w:uiPriority w:val="99"/>
    <w:unhideWhenUsed/>
    <w:rsid w:val="00745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A4B"/>
    <w:rPr>
      <w:rFonts w:ascii="Calibri" w:hAnsi="Calibri"/>
      <w:sz w:val="22"/>
    </w:rPr>
  </w:style>
  <w:style w:type="paragraph" w:customStyle="1" w:styleId="Emphasize">
    <w:name w:val="Emphasize"/>
    <w:basedOn w:val="Normal"/>
    <w:uiPriority w:val="20"/>
    <w:qFormat/>
    <w:rsid w:val="00745A4B"/>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ListParagraph">
    <w:name w:val="List Paragraph"/>
    <w:aliases w:val="6 font"/>
    <w:basedOn w:val="Normal"/>
    <w:uiPriority w:val="99"/>
    <w:qFormat/>
    <w:rsid w:val="00745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2525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republic.com/article/160303/monetizing-final-frontier" TargetMode="External"/><Relationship Id="rId18" Type="http://schemas.openxmlformats.org/officeDocument/2006/relationships/hyperlink" Target="https://www.acclimatise.uk.com/2018/05/02/earth-observation-of-increasing-importance-for-climate-change-adapta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ature.com/articles/s41598-021-89909-7" TargetMode="External"/><Relationship Id="rId17"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s://sphera.com/spark/space-junk-a-safety-and-sustainability-problem-moving-at-18000-mph/" TargetMode="External"/><Relationship Id="rId20" Type="http://schemas.openxmlformats.org/officeDocument/2006/relationships/hyperlink" Target="https://swfound.org/media/206951/johnson2020_referenceworkentry_thelegalstatusofmegaleoconste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5" Type="http://schemas.openxmlformats.org/officeDocument/2006/relationships/numbering" Target="numbering.xml"/><Relationship Id="rId15" Type="http://schemas.openxmlformats.org/officeDocument/2006/relationships/hyperlink" Target="http://www.futuredirections.org.au/workshop-papers/537-international-conflict-triggers-and-potential-conflict-points-resulting-from-food-and-water-insecurity.html" TargetMode="External"/><Relationship Id="rId10" Type="http://schemas.openxmlformats.org/officeDocument/2006/relationships/hyperlink" Target="https://www.russiamatters.org/sites/default/files/media/files/Entanglement_interior_FNL.pdf" TargetMode="External"/><Relationship Id="rId19" Type="http://schemas.openxmlformats.org/officeDocument/2006/relationships/hyperlink" Target="https://swfound.org/media/206951/johnson2020_referenceworkentry_thelegalstatusofmegaleoconstel.pdf"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inmarsat.com/blog/enabling-the-connected-farm-the-importance-of-satellite-communication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27</Pages>
  <Words>20947</Words>
  <Characters>119398</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12</cp:revision>
  <dcterms:created xsi:type="dcterms:W3CDTF">2021-12-18T16:57:00Z</dcterms:created>
  <dcterms:modified xsi:type="dcterms:W3CDTF">2021-12-19T18:37:00Z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