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96AB5" w14:textId="5E4E7B48" w:rsidR="007256C4" w:rsidRDefault="007256C4" w:rsidP="007256C4">
      <w:pPr>
        <w:pStyle w:val="Heading2"/>
        <w:rPr>
          <w:color w:val="000000" w:themeColor="text1"/>
        </w:rPr>
      </w:pPr>
      <w:r w:rsidRPr="001010B8">
        <w:rPr>
          <w:color w:val="000000" w:themeColor="text1"/>
        </w:rPr>
        <w:t>1AC – Blake R</w:t>
      </w:r>
      <w:r w:rsidR="001010B8" w:rsidRPr="001010B8">
        <w:rPr>
          <w:color w:val="000000" w:themeColor="text1"/>
        </w:rPr>
        <w:t>4</w:t>
      </w:r>
      <w:r w:rsidRPr="001010B8">
        <w:rPr>
          <w:color w:val="000000" w:themeColor="text1"/>
        </w:rPr>
        <w:t xml:space="preserve"> vs </w:t>
      </w:r>
      <w:r w:rsidR="00402355">
        <w:rPr>
          <w:color w:val="000000" w:themeColor="text1"/>
        </w:rPr>
        <w:t>Edina NK</w:t>
      </w:r>
    </w:p>
    <w:p w14:paraId="03DC583F" w14:textId="37320942" w:rsidR="008264CA" w:rsidRDefault="008264CA" w:rsidP="008264CA"/>
    <w:p w14:paraId="4D5D00C6" w14:textId="03F13828" w:rsidR="008264CA" w:rsidRDefault="008264CA" w:rsidP="008264CA">
      <w:pPr>
        <w:pStyle w:val="Heading3"/>
        <w:rPr>
          <w:color w:val="000000" w:themeColor="text1"/>
        </w:rPr>
      </w:pPr>
      <w:r>
        <w:rPr>
          <w:color w:val="000000" w:themeColor="text1"/>
        </w:rPr>
        <w:lastRenderedPageBreak/>
        <w:t>Performance</w:t>
      </w:r>
    </w:p>
    <w:p w14:paraId="58040656" w14:textId="281C7056" w:rsidR="006568E0" w:rsidRPr="006568E0" w:rsidRDefault="006568E0" w:rsidP="006568E0">
      <w:r w:rsidRPr="002C5660">
        <w:rPr>
          <w:rFonts w:eastAsiaTheme="majorEastAsia" w:cstheme="majorBidi"/>
          <w:b/>
          <w:bCs/>
          <w:sz w:val="26"/>
          <w:szCs w:val="26"/>
        </w:rPr>
        <w:t>Kanye</w:t>
      </w:r>
      <w:r w:rsidRPr="006568E0">
        <w:t xml:space="preserve"> West, </w:t>
      </w:r>
      <w:r w:rsidRPr="002C5660">
        <w:rPr>
          <w:rFonts w:eastAsiaTheme="majorEastAsia" w:cstheme="majorBidi"/>
          <w:b/>
          <w:bCs/>
          <w:sz w:val="26"/>
          <w:szCs w:val="26"/>
        </w:rPr>
        <w:t>8-29-</w:t>
      </w:r>
      <w:r w:rsidRPr="006568E0">
        <w:t xml:space="preserve">2021, "Kanye West (Ft. </w:t>
      </w:r>
      <w:proofErr w:type="spellStart"/>
      <w:r w:rsidRPr="006568E0">
        <w:t>Vory</w:t>
      </w:r>
      <w:proofErr w:type="spellEnd"/>
      <w:r w:rsidRPr="006568E0">
        <w:t xml:space="preserve">) – No Child Left Behind," Genius, https://genius.com/Kanye-west-no-child-left-behind-lyrics, Kanye West, Written By Malik Yusef, Frankie Smith, Cashmere Brown, </w:t>
      </w:r>
      <w:proofErr w:type="spellStart"/>
      <w:r w:rsidRPr="006568E0">
        <w:t>BoogzDaBeast</w:t>
      </w:r>
      <w:proofErr w:type="spellEnd"/>
      <w:r w:rsidRPr="006568E0">
        <w:t xml:space="preserve">, </w:t>
      </w:r>
      <w:proofErr w:type="spellStart"/>
      <w:r w:rsidRPr="006568E0">
        <w:t>Gesaffelstein</w:t>
      </w:r>
      <w:proofErr w:type="spellEnd"/>
      <w:r w:rsidRPr="006568E0">
        <w:t xml:space="preserve">, </w:t>
      </w:r>
      <w:proofErr w:type="spellStart"/>
      <w:r w:rsidRPr="006568E0">
        <w:t>Vory</w:t>
      </w:r>
      <w:proofErr w:type="spellEnd"/>
      <w:r w:rsidRPr="006568E0">
        <w:t xml:space="preserve"> &amp; Kanye West</w:t>
      </w:r>
      <w:r>
        <w:t>,</w:t>
      </w:r>
      <w:r w:rsidRPr="006568E0">
        <w:t xml:space="preserve"> Mixing Engineer MIKE DEAN &amp; IRKO Vocal Editor Josh Smith &amp; Louis Bell</w:t>
      </w:r>
      <w:r>
        <w:t xml:space="preserve">, </w:t>
      </w:r>
      <w:r w:rsidRPr="006568E0">
        <w:t xml:space="preserve">Recording Engineer Chris Connors, Randy “Enzo” Bondurant, Will </w:t>
      </w:r>
      <w:proofErr w:type="spellStart"/>
      <w:r w:rsidRPr="006568E0">
        <w:t>Chason</w:t>
      </w:r>
      <w:proofErr w:type="spellEnd"/>
      <w:r w:rsidRPr="006568E0">
        <w:t>, Scott McDowell &amp; Josh Berg</w:t>
      </w:r>
      <w:r w:rsidR="002C5660">
        <w:t>,</w:t>
      </w:r>
      <w:r w:rsidRPr="006568E0">
        <w:t xml:space="preserve"> Other</w:t>
      </w:r>
      <w:r w:rsidR="002C5660">
        <w:t xml:space="preserve">: </w:t>
      </w:r>
      <w:proofErr w:type="spellStart"/>
      <w:r w:rsidRPr="006568E0">
        <w:t>BoogzDaBeast</w:t>
      </w:r>
      <w:proofErr w:type="spellEnd"/>
      <w:r w:rsidRPr="006568E0">
        <w:t xml:space="preserve"> &amp; Renegade El Rey Mastering Engineer IRKO</w:t>
      </w:r>
      <w:r w:rsidR="002C5660">
        <w:t>,</w:t>
      </w:r>
      <w:r w:rsidRPr="006568E0">
        <w:t xml:space="preserve"> Additional Production</w:t>
      </w:r>
      <w:r w:rsidR="002C5660">
        <w:t xml:space="preserve">: </w:t>
      </w:r>
      <w:r w:rsidRPr="006568E0">
        <w:t>Cashmere Brown</w:t>
      </w:r>
      <w:r w:rsidR="002C5660">
        <w:t>,</w:t>
      </w:r>
      <w:r w:rsidRPr="006568E0">
        <w:t xml:space="preserve"> Studio Personnel</w:t>
      </w:r>
      <w:r w:rsidR="002C5660">
        <w:t>:</w:t>
      </w:r>
      <w:r w:rsidRPr="006568E0">
        <w:t xml:space="preserve"> IRKO, Will </w:t>
      </w:r>
      <w:proofErr w:type="spellStart"/>
      <w:r w:rsidRPr="006568E0">
        <w:t>Chason</w:t>
      </w:r>
      <w:proofErr w:type="spellEnd"/>
      <w:r w:rsidRPr="006568E0">
        <w:t>, Scott McDowell &amp; Josh Berg</w:t>
      </w:r>
      <w:r w:rsidR="002C5660">
        <w:t xml:space="preserve">, </w:t>
      </w:r>
      <w:r w:rsidRPr="006568E0">
        <w:t>Label</w:t>
      </w:r>
      <w:r w:rsidR="002C5660">
        <w:t xml:space="preserve">: </w:t>
      </w:r>
      <w:r w:rsidRPr="006568E0">
        <w:t>G.O.O.D. Music &amp; Def Jam Recordings</w:t>
      </w:r>
      <w:r w:rsidR="002C5660">
        <w:t xml:space="preserve">, </w:t>
      </w:r>
      <w:r w:rsidRPr="006568E0">
        <w:t>Distributor</w:t>
      </w:r>
      <w:r w:rsidR="002C5660">
        <w:t>:</w:t>
      </w:r>
      <w:r w:rsidRPr="006568E0">
        <w:t xml:space="preserve"> Universal Music Group</w:t>
      </w:r>
      <w:r w:rsidR="002C5660">
        <w:t>,</w:t>
      </w:r>
      <w:r w:rsidRPr="006568E0">
        <w:t xml:space="preserve"> Copyright © G.O.O.D. Music, Def Jam Recordings &amp; Universal Music Group</w:t>
      </w:r>
      <w:r w:rsidR="002C5660">
        <w:t xml:space="preserve">, </w:t>
      </w:r>
      <w:r w:rsidRPr="006568E0">
        <w:t>Phonographic Copyright ℗ Def Jam Recordings, G.O.O.D. Music &amp; Universal Music Group Organ Cory Henry</w:t>
      </w:r>
      <w:r w:rsidR="002C5660">
        <w:t xml:space="preserve">, </w:t>
      </w:r>
      <w:r w:rsidRPr="006568E0">
        <w:t>Release Date August 29, 2021</w:t>
      </w:r>
      <w:r w:rsidR="002C5660">
        <w:t xml:space="preserve">, Accessed </w:t>
      </w:r>
      <w:r w:rsidRPr="006568E0">
        <w:t>12-18-2021//</w:t>
      </w:r>
      <w:proofErr w:type="spellStart"/>
      <w:r w:rsidRPr="006568E0">
        <w:t>Aanya</w:t>
      </w:r>
      <w:proofErr w:type="spellEnd"/>
    </w:p>
    <w:p w14:paraId="32A7FCB3" w14:textId="77777777" w:rsidR="002C5660" w:rsidRDefault="008264CA" w:rsidP="008264CA">
      <w:pPr>
        <w:pStyle w:val="Heading4"/>
      </w:pPr>
      <w:r w:rsidRPr="008264CA">
        <w:t xml:space="preserve">[Verse: </w:t>
      </w:r>
      <w:proofErr w:type="spellStart"/>
      <w:r w:rsidRPr="008264CA">
        <w:t>Vory</w:t>
      </w:r>
      <w:proofErr w:type="spellEnd"/>
      <w:r w:rsidRPr="008264CA">
        <w:t>]</w:t>
      </w:r>
    </w:p>
    <w:p w14:paraId="726213D3" w14:textId="71962528" w:rsidR="008264CA" w:rsidRDefault="008264CA" w:rsidP="008264CA">
      <w:pPr>
        <w:pStyle w:val="Heading4"/>
      </w:pPr>
      <w:r w:rsidRPr="008264CA">
        <w:t xml:space="preserve">Back again, I used my back against the wall </w:t>
      </w:r>
    </w:p>
    <w:p w14:paraId="7A3E7E00" w14:textId="77777777" w:rsidR="008264CA" w:rsidRDefault="008264CA" w:rsidP="008264CA">
      <w:pPr>
        <w:pStyle w:val="Heading4"/>
      </w:pPr>
      <w:r w:rsidRPr="008264CA">
        <w:t xml:space="preserve">Never called on y'all, never count on y'all </w:t>
      </w:r>
    </w:p>
    <w:p w14:paraId="7B15BF88" w14:textId="77777777" w:rsidR="008264CA" w:rsidRDefault="008264CA" w:rsidP="008264CA">
      <w:pPr>
        <w:pStyle w:val="Heading4"/>
      </w:pPr>
      <w:r w:rsidRPr="008264CA">
        <w:t>I'll always count on God</w:t>
      </w:r>
    </w:p>
    <w:p w14:paraId="503C02E6" w14:textId="4A156871" w:rsidR="006568E0" w:rsidRDefault="008264CA" w:rsidP="008264CA">
      <w:pPr>
        <w:pStyle w:val="Heading4"/>
      </w:pPr>
      <w:r w:rsidRPr="008264CA">
        <w:t>Back again, I used my back against the wall</w:t>
      </w:r>
    </w:p>
    <w:p w14:paraId="59DC11BA" w14:textId="2947FF2F" w:rsidR="008264CA" w:rsidRDefault="008264CA" w:rsidP="008264CA">
      <w:pPr>
        <w:pStyle w:val="Heading4"/>
      </w:pPr>
      <w:r w:rsidRPr="008264CA">
        <w:t>Never called on y'all, never count on y'all</w:t>
      </w:r>
    </w:p>
    <w:p w14:paraId="3B3DF590" w14:textId="3254A3FF" w:rsidR="008264CA" w:rsidRDefault="008264CA" w:rsidP="008264CA">
      <w:pPr>
        <w:pStyle w:val="Heading4"/>
      </w:pPr>
      <w:r w:rsidRPr="008264CA">
        <w:t xml:space="preserve">I'll always count on God </w:t>
      </w:r>
    </w:p>
    <w:p w14:paraId="36BEE5DA" w14:textId="77777777" w:rsidR="008264CA" w:rsidRDefault="008264CA" w:rsidP="008264CA">
      <w:pPr>
        <w:pStyle w:val="Heading4"/>
      </w:pPr>
      <w:r w:rsidRPr="008264CA">
        <w:t>[Chorus: Kanye West]</w:t>
      </w:r>
    </w:p>
    <w:p w14:paraId="1FCAF8B4" w14:textId="44F8FDF8" w:rsidR="008264CA" w:rsidRDefault="008264CA" w:rsidP="008264CA">
      <w:pPr>
        <w:pStyle w:val="Heading4"/>
      </w:pPr>
      <w:r w:rsidRPr="008264CA">
        <w:t xml:space="preserve">He's done miracles on me </w:t>
      </w:r>
    </w:p>
    <w:p w14:paraId="791BB5B5" w14:textId="5302718C" w:rsidR="008264CA" w:rsidRPr="008264CA" w:rsidRDefault="008264CA" w:rsidP="008264CA">
      <w:pPr>
        <w:pStyle w:val="Heading4"/>
      </w:pPr>
      <w:r w:rsidRPr="008264CA">
        <w:t>He's done miracles on me</w:t>
      </w:r>
    </w:p>
    <w:p w14:paraId="20CF6DA9" w14:textId="77777777" w:rsidR="007256C4" w:rsidRPr="001010B8" w:rsidRDefault="007256C4" w:rsidP="007256C4">
      <w:pPr>
        <w:pStyle w:val="Heading3"/>
        <w:rPr>
          <w:color w:val="000000" w:themeColor="text1"/>
        </w:rPr>
      </w:pPr>
      <w:r w:rsidRPr="001010B8">
        <w:rPr>
          <w:color w:val="000000" w:themeColor="text1"/>
        </w:rPr>
        <w:lastRenderedPageBreak/>
        <w:t>Framing</w:t>
      </w:r>
    </w:p>
    <w:p w14:paraId="50AE9FF2" w14:textId="77777777" w:rsidR="007256C4" w:rsidRPr="001010B8" w:rsidRDefault="007256C4" w:rsidP="007256C4">
      <w:pPr>
        <w:pStyle w:val="Heading4"/>
        <w:rPr>
          <w:color w:val="000000" w:themeColor="text1"/>
        </w:rPr>
      </w:pPr>
      <w:r w:rsidRPr="001010B8">
        <w:rPr>
          <w:color w:val="000000" w:themeColor="text1"/>
        </w:rPr>
        <w:t xml:space="preserve">Pleasure and pain are intrinsically valuable. </w:t>
      </w:r>
    </w:p>
    <w:p w14:paraId="563ADF8E" w14:textId="77777777" w:rsidR="007256C4" w:rsidRPr="001010B8" w:rsidRDefault="007256C4" w:rsidP="007256C4">
      <w:pPr>
        <w:rPr>
          <w:color w:val="000000" w:themeColor="text1"/>
        </w:rPr>
      </w:pPr>
      <w:r w:rsidRPr="001010B8">
        <w:rPr>
          <w:rStyle w:val="StyleUnderline"/>
          <w:bCs/>
          <w:color w:val="000000" w:themeColor="text1"/>
        </w:rPr>
        <w:t>Moen 16</w:t>
      </w:r>
      <w:r w:rsidRPr="001010B8">
        <w:rPr>
          <w:color w:val="000000" w:themeColor="text1"/>
        </w:rPr>
        <w:t xml:space="preserve"> [(Ole Martin Moen, Research Fellow in Philosophy at University of Oslo) “An Argument for Hedonism,” Journal of Value Inquiry (Springer), 50 (2) 2016: 267–281, </w:t>
      </w:r>
      <w:hyperlink r:id="rId9" w:history="1">
        <w:r w:rsidRPr="001010B8">
          <w:rPr>
            <w:rStyle w:val="Hyperlink"/>
            <w:color w:val="000000" w:themeColor="text1"/>
          </w:rPr>
          <w:t>https://link.springer.com/article/10.1007/s10790-015-9506-9</w:t>
        </w:r>
      </w:hyperlink>
      <w:r w:rsidRPr="001010B8">
        <w:rPr>
          <w:color w:val="000000" w:themeColor="text1"/>
        </w:rPr>
        <w:t>] TDI</w:t>
      </w:r>
    </w:p>
    <w:p w14:paraId="2B9F1FDB" w14:textId="77777777" w:rsidR="007256C4" w:rsidRPr="001010B8" w:rsidRDefault="007256C4" w:rsidP="007256C4">
      <w:pPr>
        <w:rPr>
          <w:color w:val="000000" w:themeColor="text1"/>
          <w:sz w:val="12"/>
        </w:rPr>
      </w:pPr>
      <w:r w:rsidRPr="001010B8">
        <w:rPr>
          <w:color w:val="000000" w:themeColor="text1"/>
          <w:sz w:val="12"/>
        </w:rPr>
        <w:t xml:space="preserve">Let us start by observing, empirically, that </w:t>
      </w:r>
      <w:r w:rsidRPr="001010B8">
        <w:rPr>
          <w:b/>
          <w:color w:val="000000" w:themeColor="text1"/>
          <w:u w:val="single"/>
        </w:rPr>
        <w:t xml:space="preserve">a </w:t>
      </w:r>
      <w:r w:rsidRPr="001010B8">
        <w:rPr>
          <w:b/>
          <w:color w:val="000000" w:themeColor="text1"/>
          <w:highlight w:val="cyan"/>
          <w:u w:val="single"/>
        </w:rPr>
        <w:t>widely shared judgment</w:t>
      </w:r>
      <w:r w:rsidRPr="001010B8">
        <w:rPr>
          <w:b/>
          <w:color w:val="000000" w:themeColor="text1"/>
          <w:u w:val="single"/>
        </w:rPr>
        <w:t xml:space="preserve"> about intrinsic value and disvalue is that </w:t>
      </w:r>
      <w:r w:rsidRPr="001010B8">
        <w:rPr>
          <w:b/>
          <w:color w:val="000000" w:themeColor="text1"/>
          <w:highlight w:val="cyan"/>
          <w:u w:val="single"/>
        </w:rPr>
        <w:t xml:space="preserve">pleasure is intrinsically valuable and pain is intrinsically </w:t>
      </w:r>
      <w:proofErr w:type="spellStart"/>
      <w:r w:rsidRPr="001010B8">
        <w:rPr>
          <w:b/>
          <w:color w:val="000000" w:themeColor="text1"/>
          <w:highlight w:val="cyan"/>
          <w:u w:val="single"/>
        </w:rPr>
        <w:t>disvaluable</w:t>
      </w:r>
      <w:proofErr w:type="spellEnd"/>
      <w:r w:rsidRPr="001010B8">
        <w:rPr>
          <w:b/>
          <w:color w:val="000000" w:themeColor="text1"/>
          <w:u w:val="single"/>
        </w:rPr>
        <w:t>.</w:t>
      </w:r>
      <w:r w:rsidRPr="001010B8">
        <w:rPr>
          <w:color w:val="000000" w:themeColor="text1"/>
          <w:sz w:val="12"/>
        </w:rPr>
        <w:t xml:space="preserve"> </w:t>
      </w:r>
      <w:r w:rsidRPr="001010B8">
        <w:rPr>
          <w:b/>
          <w:color w:val="000000" w:themeColor="text1"/>
          <w:u w:val="single"/>
        </w:rPr>
        <w:t>On virtually any proposed list of intrinsic values and disvalues (we will look at some of them below), pleasure is included among the intrinsic values and pain among the intrinsic disvalues.</w:t>
      </w:r>
      <w:r w:rsidRPr="001010B8">
        <w:rPr>
          <w:color w:val="000000" w:themeColor="text1"/>
          <w:sz w:val="12"/>
        </w:rPr>
        <w:t xml:space="preserve"> This inclusion makes intuitive sense, moreover, for </w:t>
      </w:r>
      <w:r w:rsidRPr="001010B8">
        <w:rPr>
          <w:b/>
          <w:color w:val="000000" w:themeColor="text1"/>
          <w:u w:val="single"/>
        </w:rPr>
        <w:t xml:space="preserve">there is </w:t>
      </w:r>
      <w:r w:rsidRPr="001010B8">
        <w:rPr>
          <w:b/>
          <w:color w:val="000000" w:themeColor="text1"/>
          <w:highlight w:val="cyan"/>
          <w:u w:val="single"/>
        </w:rPr>
        <w:t>something undeniably good about</w:t>
      </w:r>
      <w:r w:rsidRPr="001010B8">
        <w:rPr>
          <w:b/>
          <w:color w:val="000000" w:themeColor="text1"/>
          <w:u w:val="single"/>
        </w:rPr>
        <w:t xml:space="preserve"> the way </w:t>
      </w:r>
      <w:r w:rsidRPr="001010B8">
        <w:rPr>
          <w:b/>
          <w:color w:val="000000" w:themeColor="text1"/>
          <w:highlight w:val="cyan"/>
          <w:u w:val="single"/>
        </w:rPr>
        <w:t>pleasure</w:t>
      </w:r>
      <w:r w:rsidRPr="001010B8">
        <w:rPr>
          <w:b/>
          <w:color w:val="000000" w:themeColor="text1"/>
          <w:u w:val="single"/>
        </w:rPr>
        <w:t xml:space="preserve"> feels and something undeniably </w:t>
      </w:r>
      <w:r w:rsidRPr="001010B8">
        <w:rPr>
          <w:b/>
          <w:color w:val="000000" w:themeColor="text1"/>
          <w:highlight w:val="cyan"/>
          <w:u w:val="single"/>
        </w:rPr>
        <w:t>bad about</w:t>
      </w:r>
      <w:r w:rsidRPr="001010B8">
        <w:rPr>
          <w:b/>
          <w:color w:val="000000" w:themeColor="text1"/>
          <w:u w:val="single"/>
        </w:rPr>
        <w:t xml:space="preserve"> the way </w:t>
      </w:r>
      <w:r w:rsidRPr="001010B8">
        <w:rPr>
          <w:b/>
          <w:color w:val="000000" w:themeColor="text1"/>
          <w:highlight w:val="cyan"/>
          <w:u w:val="single"/>
        </w:rPr>
        <w:t>pain</w:t>
      </w:r>
      <w:r w:rsidRPr="001010B8">
        <w:rPr>
          <w:b/>
          <w:color w:val="000000" w:themeColor="text1"/>
          <w:u w:val="single"/>
        </w:rPr>
        <w:t xml:space="preserve"> feels, and neither the goodness of pleasure nor the badness of pain seems to be exhausted by the further effects that these experiences might have.</w:t>
      </w:r>
      <w:r w:rsidRPr="001010B8">
        <w:rPr>
          <w:color w:val="000000" w:themeColor="text1"/>
          <w:sz w:val="12"/>
        </w:rPr>
        <w:t xml:space="preserve"> “Pleasure” and “pain” are here understood inclusively, as encompassing anything hedonically positive and anything hedonically negative.2 </w:t>
      </w:r>
      <w:r w:rsidRPr="001010B8">
        <w:rPr>
          <w:b/>
          <w:color w:val="000000" w:themeColor="text1"/>
          <w:u w:val="single"/>
        </w:rPr>
        <w:t>The special value statuses of pleasure and pain are manifested in how we treat these experiences in our everyday reasoning about values.</w:t>
      </w:r>
      <w:r w:rsidRPr="001010B8">
        <w:rPr>
          <w:color w:val="000000" w:themeColor="text1"/>
          <w:sz w:val="12"/>
        </w:rPr>
        <w:t xml:space="preserve"> If you tell me that you are heading for the convenience store, </w:t>
      </w:r>
      <w:r w:rsidRPr="001010B8">
        <w:rPr>
          <w:b/>
          <w:color w:val="000000" w:themeColor="text1"/>
          <w:u w:val="single"/>
        </w:rPr>
        <w:t>I might ask: “What for?” This is a reasonable question, for when you go to the convenience store you usually do so</w:t>
      </w:r>
      <w:r w:rsidRPr="001010B8">
        <w:rPr>
          <w:color w:val="000000" w:themeColor="text1"/>
          <w:sz w:val="12"/>
        </w:rPr>
        <w:t xml:space="preserve">, not merely for the sake of going to the convenience store, but </w:t>
      </w:r>
      <w:r w:rsidRPr="001010B8">
        <w:rPr>
          <w:b/>
          <w:color w:val="000000" w:themeColor="text1"/>
          <w:u w:val="single"/>
        </w:rPr>
        <w:t>for the sake of achieving something further that you deem to be valuable.</w:t>
      </w:r>
      <w:r w:rsidRPr="001010B8">
        <w:rPr>
          <w:color w:val="000000" w:themeColor="text1"/>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010B8">
        <w:rPr>
          <w:b/>
          <w:color w:val="000000" w:themeColor="text1"/>
          <w:u w:val="single"/>
        </w:rPr>
        <w:t xml:space="preserve">If I then proceed by asking “But what is the pleasure of drinking the soda good for?” the discussion is likely to reach an awkward end. The reason is that the </w:t>
      </w:r>
      <w:r w:rsidRPr="001010B8">
        <w:rPr>
          <w:b/>
          <w:color w:val="000000" w:themeColor="text1"/>
          <w:highlight w:val="cyan"/>
          <w:u w:val="single"/>
        </w:rPr>
        <w:t>pleasure is not good for anything further</w:t>
      </w:r>
      <w:r w:rsidRPr="001010B8">
        <w:rPr>
          <w:b/>
          <w:color w:val="000000" w:themeColor="text1"/>
          <w:u w:val="single"/>
        </w:rPr>
        <w:t xml:space="preserve">; it is </w:t>
      </w:r>
      <w:r w:rsidRPr="001010B8">
        <w:rPr>
          <w:b/>
          <w:color w:val="000000" w:themeColor="text1"/>
          <w:highlight w:val="cyan"/>
          <w:u w:val="single"/>
        </w:rPr>
        <w:t>simply</w:t>
      </w:r>
      <w:r w:rsidRPr="001010B8">
        <w:rPr>
          <w:b/>
          <w:color w:val="000000" w:themeColor="text1"/>
          <w:u w:val="single"/>
        </w:rPr>
        <w:t xml:space="preserve"> that for which going to the convenience store and buying the soda </w:t>
      </w:r>
      <w:r w:rsidRPr="001010B8">
        <w:rPr>
          <w:b/>
          <w:color w:val="000000" w:themeColor="text1"/>
          <w:highlight w:val="cyan"/>
          <w:u w:val="single"/>
        </w:rPr>
        <w:t>is good</w:t>
      </w:r>
      <w:r w:rsidRPr="001010B8">
        <w:rPr>
          <w:b/>
          <w:color w:val="000000" w:themeColor="text1"/>
          <w:u w:val="single"/>
        </w:rPr>
        <w:t>.</w:t>
      </w:r>
      <w:r w:rsidRPr="001010B8">
        <w:rPr>
          <w:color w:val="000000" w:themeColor="text1"/>
          <w:sz w:val="12"/>
        </w:rPr>
        <w:t>3 As Aristotle observes</w:t>
      </w:r>
      <w:r w:rsidRPr="001010B8">
        <w:rPr>
          <w:b/>
          <w:color w:val="000000" w:themeColor="text1"/>
          <w:u w:val="single"/>
        </w:rPr>
        <w:t xml:space="preserve">: “We never ask [a man] what his end is in being pleased, because we assume that </w:t>
      </w:r>
      <w:r w:rsidRPr="001010B8">
        <w:rPr>
          <w:b/>
          <w:color w:val="000000" w:themeColor="text1"/>
          <w:highlight w:val="cyan"/>
          <w:u w:val="single"/>
        </w:rPr>
        <w:t>pleasure is choice worthy in itself</w:t>
      </w:r>
      <w:r w:rsidRPr="001010B8">
        <w:rPr>
          <w:b/>
          <w:color w:val="000000" w:themeColor="text1"/>
          <w:u w:val="single"/>
        </w:rPr>
        <w:t>.</w:t>
      </w:r>
      <w:r w:rsidRPr="001010B8">
        <w:rPr>
          <w:color w:val="000000" w:themeColor="text1"/>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010B8">
        <w:rPr>
          <w:b/>
          <w:color w:val="000000" w:themeColor="text1"/>
          <w:u w:val="single"/>
        </w:rPr>
        <w:t xml:space="preserve">pleasure and pain are both places where we </w:t>
      </w:r>
      <w:r w:rsidRPr="001010B8">
        <w:rPr>
          <w:b/>
          <w:color w:val="000000" w:themeColor="text1"/>
          <w:highlight w:val="cyan"/>
          <w:u w:val="single"/>
        </w:rPr>
        <w:t>reach the end of the line in matters of value.</w:t>
      </w:r>
      <w:r w:rsidRPr="001010B8">
        <w:rPr>
          <w:b/>
          <w:color w:val="000000" w:themeColor="text1"/>
          <w:u w:val="single"/>
        </w:rPr>
        <w:t xml:space="preserve"> </w:t>
      </w:r>
    </w:p>
    <w:p w14:paraId="1295E329" w14:textId="77777777" w:rsidR="007256C4" w:rsidRPr="001010B8" w:rsidRDefault="007256C4" w:rsidP="007256C4">
      <w:pPr>
        <w:pStyle w:val="Heading4"/>
        <w:rPr>
          <w:color w:val="000000" w:themeColor="text1"/>
        </w:rPr>
      </w:pPr>
      <w:r w:rsidRPr="001010B8">
        <w:rPr>
          <w:color w:val="000000" w:themeColor="text1"/>
        </w:rPr>
        <w:t>Moral uncertainty means preventing extinction should be our highest priority.</w:t>
      </w:r>
    </w:p>
    <w:p w14:paraId="1B386421" w14:textId="77777777" w:rsidR="007256C4" w:rsidRPr="001010B8" w:rsidRDefault="007256C4" w:rsidP="007256C4">
      <w:pPr>
        <w:rPr>
          <w:color w:val="000000" w:themeColor="text1"/>
        </w:rPr>
      </w:pPr>
      <w:r w:rsidRPr="001010B8">
        <w:rPr>
          <w:rStyle w:val="StyleUnderline"/>
          <w:bCs/>
          <w:color w:val="000000" w:themeColor="text1"/>
        </w:rPr>
        <w:t>Bostrom 12</w:t>
      </w:r>
      <w:r w:rsidRPr="001010B8">
        <w:rPr>
          <w:color w:val="000000" w:themeColor="text1"/>
        </w:rPr>
        <w:t xml:space="preserve"> [(Nick Bostrom, Faculty of Philosophy &amp; Oxford Martin School University of Oxford) “Existential Risk Prevention as Global Priority.” Global Policy, 2012] TDI</w:t>
      </w:r>
    </w:p>
    <w:p w14:paraId="5D65FD5C" w14:textId="624A41BD" w:rsidR="007256C4" w:rsidRDefault="007256C4" w:rsidP="007256C4">
      <w:pPr>
        <w:rPr>
          <w:rStyle w:val="StyleUnderline"/>
          <w:color w:val="000000" w:themeColor="text1"/>
        </w:rPr>
      </w:pPr>
      <w:r w:rsidRPr="001010B8">
        <w:rPr>
          <w:color w:val="000000" w:themeColor="text1"/>
          <w:sz w:val="12"/>
        </w:rPr>
        <w:t xml:space="preserve">These </w:t>
      </w:r>
      <w:r w:rsidRPr="001010B8">
        <w:rPr>
          <w:rStyle w:val="StyleUnderline"/>
          <w:color w:val="000000" w:themeColor="text1"/>
        </w:rPr>
        <w:t xml:space="preserve">reflections on </w:t>
      </w:r>
      <w:r w:rsidRPr="001010B8">
        <w:rPr>
          <w:rStyle w:val="StyleUnderline"/>
          <w:color w:val="000000" w:themeColor="text1"/>
          <w:highlight w:val="cyan"/>
        </w:rPr>
        <w:t xml:space="preserve">moral uncertainty </w:t>
      </w:r>
      <w:r w:rsidRPr="001010B8">
        <w:rPr>
          <w:rStyle w:val="StyleUnderline"/>
          <w:color w:val="000000" w:themeColor="text1"/>
        </w:rPr>
        <w:t>suggest an alternative, complementary way of looking at existential risk</w:t>
      </w:r>
      <w:r w:rsidRPr="001010B8">
        <w:rPr>
          <w:color w:val="000000" w:themeColor="text1"/>
          <w:sz w:val="12"/>
        </w:rPr>
        <w:t xml:space="preserve">; they also suggest a new way of thinking about the ideal of sustainability. Let me elaborate.¶ </w:t>
      </w:r>
      <w:r w:rsidRPr="001010B8">
        <w:rPr>
          <w:rStyle w:val="StyleUnderline"/>
          <w:color w:val="000000" w:themeColor="text1"/>
        </w:rPr>
        <w:t xml:space="preserve">Our </w:t>
      </w:r>
      <w:r w:rsidRPr="001010B8">
        <w:rPr>
          <w:rStyle w:val="StyleUnderline"/>
          <w:color w:val="000000" w:themeColor="text1"/>
          <w:highlight w:val="cyan"/>
        </w:rPr>
        <w:t>present understanding</w:t>
      </w:r>
      <w:r w:rsidRPr="001010B8">
        <w:rPr>
          <w:rStyle w:val="StyleUnderline"/>
          <w:color w:val="000000" w:themeColor="text1"/>
        </w:rPr>
        <w:t xml:space="preserve"> of axiology </w:t>
      </w:r>
      <w:r w:rsidRPr="001010B8">
        <w:rPr>
          <w:rStyle w:val="StyleUnderline"/>
          <w:color w:val="000000" w:themeColor="text1"/>
          <w:highlight w:val="cyan"/>
        </w:rPr>
        <w:t xml:space="preserve">might </w:t>
      </w:r>
      <w:r w:rsidRPr="001010B8">
        <w:rPr>
          <w:rStyle w:val="StyleUnderline"/>
          <w:color w:val="000000" w:themeColor="text1"/>
        </w:rPr>
        <w:t xml:space="preserve">well </w:t>
      </w:r>
      <w:r w:rsidRPr="001010B8">
        <w:rPr>
          <w:rStyle w:val="StyleUnderline"/>
          <w:color w:val="000000" w:themeColor="text1"/>
          <w:highlight w:val="cyan"/>
        </w:rPr>
        <w:t>be confused</w:t>
      </w:r>
      <w:r w:rsidRPr="001010B8">
        <w:rPr>
          <w:rStyle w:val="StyleUnderline"/>
          <w:color w:val="000000" w:themeColor="text1"/>
        </w:rPr>
        <w:t xml:space="preserve">. We may not now know — at least not in concrete detail — what outcomes would count as a big win for humanity; we might not even yet be able to imagine the best ends of our journey. If we are indeed profoundly </w:t>
      </w:r>
      <w:r w:rsidRPr="001010B8">
        <w:rPr>
          <w:rStyle w:val="StyleUnderline"/>
          <w:color w:val="000000" w:themeColor="text1"/>
          <w:highlight w:val="cyan"/>
        </w:rPr>
        <w:t>uncertain about our ultimate aims</w:t>
      </w:r>
      <w:r w:rsidRPr="001010B8">
        <w:rPr>
          <w:rStyle w:val="StyleUnderline"/>
          <w:color w:val="000000" w:themeColor="text1"/>
        </w:rPr>
        <w:t xml:space="preserve">, then we should </w:t>
      </w:r>
      <w:r w:rsidRPr="001010B8">
        <w:rPr>
          <w:rStyle w:val="StyleUnderline"/>
          <w:color w:val="000000" w:themeColor="text1"/>
          <w:highlight w:val="cyan"/>
        </w:rPr>
        <w:t xml:space="preserve">recognize that there is a </w:t>
      </w:r>
      <w:r w:rsidRPr="001010B8">
        <w:rPr>
          <w:rStyle w:val="StyleUnderline"/>
          <w:color w:val="000000" w:themeColor="text1"/>
        </w:rPr>
        <w:t xml:space="preserve">great option </w:t>
      </w:r>
      <w:r w:rsidRPr="001010B8">
        <w:rPr>
          <w:rStyle w:val="StyleUnderline"/>
          <w:color w:val="000000" w:themeColor="text1"/>
          <w:highlight w:val="cyan"/>
        </w:rPr>
        <w:t>value in preserving</w:t>
      </w:r>
      <w:r w:rsidRPr="001010B8">
        <w:rPr>
          <w:rStyle w:val="StyleUnderline"/>
          <w:color w:val="000000" w:themeColor="text1"/>
        </w:rPr>
        <w:t xml:space="preserve"> — and ideally improving — our </w:t>
      </w:r>
      <w:r w:rsidRPr="001010B8">
        <w:rPr>
          <w:rStyle w:val="StyleUnderline"/>
          <w:color w:val="000000" w:themeColor="text1"/>
          <w:highlight w:val="cyan"/>
        </w:rPr>
        <w:t xml:space="preserve">ability to recognize value and </w:t>
      </w:r>
      <w:r w:rsidRPr="001010B8">
        <w:rPr>
          <w:rStyle w:val="StyleUnderline"/>
          <w:color w:val="000000" w:themeColor="text1"/>
        </w:rPr>
        <w:t xml:space="preserve">to </w:t>
      </w:r>
      <w:r w:rsidRPr="001010B8">
        <w:rPr>
          <w:rStyle w:val="StyleUnderline"/>
          <w:color w:val="000000" w:themeColor="text1"/>
          <w:highlight w:val="cyan"/>
        </w:rPr>
        <w:t xml:space="preserve">steer the future </w:t>
      </w:r>
      <w:r w:rsidRPr="001010B8">
        <w:rPr>
          <w:rStyle w:val="StyleUnderline"/>
          <w:color w:val="000000" w:themeColor="text1"/>
        </w:rPr>
        <w:t xml:space="preserve">accordingly. Ensuring that there will be a </w:t>
      </w:r>
      <w:r w:rsidRPr="001010B8">
        <w:rPr>
          <w:rStyle w:val="StyleUnderline"/>
          <w:color w:val="000000" w:themeColor="text1"/>
          <w:highlight w:val="cyan"/>
        </w:rPr>
        <w:t>future version of humanity</w:t>
      </w:r>
      <w:r w:rsidRPr="001010B8">
        <w:rPr>
          <w:rStyle w:val="StyleUnderline"/>
          <w:color w:val="000000" w:themeColor="text1"/>
        </w:rPr>
        <w:t xml:space="preserve"> with great powers and a propensity to </w:t>
      </w:r>
      <w:r w:rsidRPr="001010B8">
        <w:rPr>
          <w:rStyle w:val="StyleUnderline"/>
          <w:color w:val="000000" w:themeColor="text1"/>
          <w:highlight w:val="cyan"/>
        </w:rPr>
        <w:t>use them wisely</w:t>
      </w:r>
      <w:r w:rsidRPr="001010B8">
        <w:rPr>
          <w:rStyle w:val="StyleUnderline"/>
          <w:color w:val="000000" w:themeColor="text1"/>
        </w:rPr>
        <w:t xml:space="preserve"> is plausibly the best way available to us to increase the probability that the future will contain a lot of value. To do this, we must </w:t>
      </w:r>
      <w:r w:rsidRPr="001010B8">
        <w:rPr>
          <w:rStyle w:val="StyleUnderline"/>
          <w:color w:val="000000" w:themeColor="text1"/>
          <w:highlight w:val="cyan"/>
        </w:rPr>
        <w:t>prevent any existential catastrophe</w:t>
      </w:r>
      <w:r w:rsidRPr="001010B8">
        <w:rPr>
          <w:rStyle w:val="StyleUnderline"/>
          <w:color w:val="000000" w:themeColor="text1"/>
        </w:rPr>
        <w:t>.</w:t>
      </w:r>
    </w:p>
    <w:p w14:paraId="173F7320" w14:textId="7841DE2D" w:rsidR="008264CA" w:rsidRDefault="008264CA" w:rsidP="008264CA">
      <w:pPr>
        <w:pStyle w:val="Heading4"/>
      </w:pPr>
      <w:r>
        <w:lastRenderedPageBreak/>
        <w:t xml:space="preserve">The Role of The Ballot is to determine the desirability of the hypothetical implementation of the </w:t>
      </w:r>
      <w:proofErr w:type="spellStart"/>
      <w:r>
        <w:t>aff</w:t>
      </w:r>
      <w:proofErr w:type="spellEnd"/>
      <w:r>
        <w:t xml:space="preserve"> as a policy action. Our method is key to pluralism—it allows agonistic deliberation and deconstructs symbolic violence.</w:t>
      </w:r>
      <w:r w:rsidR="00034FFC" w:rsidRPr="00034FFC">
        <w:t xml:space="preserve"> </w:t>
      </w:r>
      <w:r w:rsidR="00034FFC">
        <w:t>I cut this card like right before round and I sang please give me a 30</w:t>
      </w:r>
      <w:r>
        <w:t xml:space="preserve"> Richardson 11 </w:t>
      </w:r>
    </w:p>
    <w:p w14:paraId="7830560F" w14:textId="7FE36E52" w:rsidR="008264CA" w:rsidRDefault="008264CA" w:rsidP="008264CA">
      <w:r w:rsidRPr="00D90D9F">
        <w:t>Richardson, C</w:t>
      </w:r>
      <w:r w:rsidR="00034FFC">
        <w:t>hris [</w:t>
      </w:r>
      <w:r w:rsidR="00034FFC" w:rsidRPr="00034FFC">
        <w:t>Associate Professor of Communication Studies, Young Harris College</w:t>
      </w:r>
      <w:r w:rsidR="00034FFC">
        <w:t xml:space="preserve">] </w:t>
      </w:r>
      <w:r w:rsidRPr="00D90D9F">
        <w:t>(2011). “Can’t Tell Me Nothing”: Symbolic Violence, Education, and Kanye West. Popular Music and Society, 34(1), 97–112. doi:10.1080/03007766.2011.539831</w:t>
      </w:r>
      <w:r>
        <w:t>//</w:t>
      </w:r>
      <w:proofErr w:type="spellStart"/>
      <w:r>
        <w:t>Aanya</w:t>
      </w:r>
      <w:proofErr w:type="spellEnd"/>
    </w:p>
    <w:p w14:paraId="71626991" w14:textId="77777777" w:rsidR="008264CA" w:rsidRPr="00927662" w:rsidRDefault="008264CA" w:rsidP="008264CA">
      <w:pPr>
        <w:rPr>
          <w:sz w:val="16"/>
        </w:rPr>
      </w:pPr>
      <w:r w:rsidRPr="00927662">
        <w:rPr>
          <w:sz w:val="16"/>
        </w:rPr>
        <w:t>In 2004,</w:t>
      </w:r>
      <w:r w:rsidRPr="00542144">
        <w:rPr>
          <w:rStyle w:val="StyleUnderline"/>
        </w:rPr>
        <w:t xml:space="preserve"> </w:t>
      </w:r>
      <w:r w:rsidRPr="00C83422">
        <w:rPr>
          <w:rStyle w:val="StyleUnderline"/>
          <w:highlight w:val="yellow"/>
        </w:rPr>
        <w:t>Kanye</w:t>
      </w:r>
      <w:r w:rsidRPr="00927662">
        <w:rPr>
          <w:sz w:val="16"/>
        </w:rPr>
        <w:t xml:space="preserve"> West </w:t>
      </w:r>
      <w:r w:rsidRPr="00C83422">
        <w:rPr>
          <w:rStyle w:val="StyleUnderline"/>
          <w:highlight w:val="yellow"/>
        </w:rPr>
        <w:t>burst onto the</w:t>
      </w:r>
      <w:r w:rsidRPr="00542144">
        <w:rPr>
          <w:rStyle w:val="StyleUnderline"/>
        </w:rPr>
        <w:t xml:space="preserve"> music </w:t>
      </w:r>
      <w:r w:rsidRPr="00C83422">
        <w:rPr>
          <w:rStyle w:val="StyleUnderline"/>
          <w:highlight w:val="yellow"/>
        </w:rPr>
        <w:t>scene with The College Dropout</w:t>
      </w:r>
      <w:r w:rsidRPr="00927662">
        <w:rPr>
          <w:sz w:val="16"/>
        </w:rPr>
        <w:t xml:space="preserve">. His </w:t>
      </w:r>
      <w:proofErr w:type="spellStart"/>
      <w:r w:rsidRPr="00927662">
        <w:rPr>
          <w:sz w:val="16"/>
        </w:rPr>
        <w:t>followups</w:t>
      </w:r>
      <w:proofErr w:type="spellEnd"/>
      <w:r w:rsidRPr="00927662">
        <w:rPr>
          <w:sz w:val="16"/>
        </w:rPr>
        <w:t xml:space="preserve">, </w:t>
      </w:r>
      <w:r w:rsidRPr="00C83422">
        <w:rPr>
          <w:rStyle w:val="StyleUnderline"/>
          <w:highlight w:val="yellow"/>
        </w:rPr>
        <w:t>Late Registration</w:t>
      </w:r>
      <w:r w:rsidRPr="00542144">
        <w:rPr>
          <w:rStyle w:val="StyleUnderline"/>
        </w:rPr>
        <w:t xml:space="preserve"> (2005) </w:t>
      </w:r>
      <w:r w:rsidRPr="00C83422">
        <w:rPr>
          <w:rStyle w:val="StyleUnderline"/>
          <w:highlight w:val="yellow"/>
        </w:rPr>
        <w:t>and Graduation</w:t>
      </w:r>
      <w:r w:rsidRPr="00542144">
        <w:rPr>
          <w:rStyle w:val="StyleUnderline"/>
        </w:rPr>
        <w:t xml:space="preserve"> (2007), </w:t>
      </w:r>
      <w:r w:rsidRPr="00927662">
        <w:rPr>
          <w:sz w:val="16"/>
        </w:rPr>
        <w:t xml:space="preserve">continued to </w:t>
      </w:r>
      <w:r w:rsidRPr="00C83422">
        <w:rPr>
          <w:rStyle w:val="StyleUnderline"/>
          <w:highlight w:val="yellow"/>
        </w:rPr>
        <w:t>advance</w:t>
      </w:r>
      <w:r w:rsidRPr="00542144">
        <w:rPr>
          <w:rStyle w:val="StyleUnderline"/>
        </w:rPr>
        <w:t xml:space="preserve"> </w:t>
      </w:r>
      <w:r w:rsidRPr="00927662">
        <w:rPr>
          <w:sz w:val="16"/>
        </w:rPr>
        <w:t xml:space="preserve">a </w:t>
      </w:r>
      <w:r w:rsidRPr="00C83422">
        <w:rPr>
          <w:rStyle w:val="StyleUnderline"/>
          <w:highlight w:val="yellow"/>
        </w:rPr>
        <w:t>theme critical of institutional education</w:t>
      </w:r>
      <w:r w:rsidRPr="00927662">
        <w:rPr>
          <w:sz w:val="16"/>
        </w:rPr>
        <w:t xml:space="preserve"> and the broader</w:t>
      </w:r>
      <w:r w:rsidRPr="00542144">
        <w:rPr>
          <w:rStyle w:val="StyleUnderline"/>
        </w:rPr>
        <w:t xml:space="preserve"> </w:t>
      </w:r>
      <w:r w:rsidRPr="00C83422">
        <w:rPr>
          <w:rStyle w:val="StyleUnderline"/>
          <w:highlight w:val="yellow"/>
        </w:rPr>
        <w:t>social distinctions</w:t>
      </w:r>
      <w:r w:rsidRPr="00927662">
        <w:rPr>
          <w:sz w:val="16"/>
        </w:rPr>
        <w:t xml:space="preserve"> it produces. By examining West’s critique of higher education, this paper demonstrates how</w:t>
      </w:r>
      <w:r w:rsidRPr="00B77512">
        <w:rPr>
          <w:rStyle w:val="StyleUnderline"/>
        </w:rPr>
        <w:t xml:space="preserve"> Bourdieu’s </w:t>
      </w:r>
      <w:r w:rsidRPr="00927662">
        <w:rPr>
          <w:sz w:val="16"/>
        </w:rPr>
        <w:t xml:space="preserve">concept of </w:t>
      </w:r>
      <w:r w:rsidRPr="00C83422">
        <w:rPr>
          <w:rStyle w:val="StyleUnderline"/>
          <w:highlight w:val="yellow"/>
        </w:rPr>
        <w:t>symbolic violence</w:t>
      </w:r>
      <w:r w:rsidRPr="00C83422">
        <w:rPr>
          <w:sz w:val="16"/>
          <w:highlight w:val="yellow"/>
        </w:rPr>
        <w:t>,</w:t>
      </w:r>
      <w:r w:rsidRPr="00927662">
        <w:rPr>
          <w:sz w:val="16"/>
        </w:rPr>
        <w:t xml:space="preserve"> defined as the </w:t>
      </w:r>
      <w:r w:rsidRPr="00B77512">
        <w:rPr>
          <w:rStyle w:val="StyleUnderline"/>
        </w:rPr>
        <w:t xml:space="preserve">ability to </w:t>
      </w:r>
      <w:r w:rsidRPr="00C83422">
        <w:rPr>
          <w:rStyle w:val="StyleUnderline"/>
          <w:highlight w:val="yellow"/>
        </w:rPr>
        <w:t>impose meanings</w:t>
      </w:r>
      <w:r w:rsidRPr="00927662">
        <w:rPr>
          <w:sz w:val="16"/>
        </w:rPr>
        <w:t xml:space="preserve"> while </w:t>
      </w:r>
      <w:r w:rsidRPr="00C83422">
        <w:rPr>
          <w:rStyle w:val="StyleUnderline"/>
          <w:highlight w:val="yellow"/>
        </w:rPr>
        <w:t>concealing</w:t>
      </w:r>
      <w:r w:rsidRPr="00B77512">
        <w:rPr>
          <w:rStyle w:val="StyleUnderline"/>
        </w:rPr>
        <w:t xml:space="preserve"> their </w:t>
      </w:r>
      <w:r w:rsidRPr="00C83422">
        <w:rPr>
          <w:rStyle w:val="StyleUnderline"/>
          <w:highlight w:val="yellow"/>
        </w:rPr>
        <w:t>underlying power</w:t>
      </w:r>
      <w:r w:rsidRPr="00927662">
        <w:rPr>
          <w:sz w:val="16"/>
        </w:rPr>
        <w:t xml:space="preserve"> relations, is a </w:t>
      </w:r>
      <w:r w:rsidRPr="00C83422">
        <w:rPr>
          <w:rStyle w:val="StyleUnderline"/>
          <w:highlight w:val="yellow"/>
        </w:rPr>
        <w:t>valuable tool for analyzing</w:t>
      </w:r>
      <w:r w:rsidRPr="00B77512">
        <w:rPr>
          <w:rStyle w:val="StyleUnderline"/>
        </w:rPr>
        <w:t xml:space="preserve"> </w:t>
      </w:r>
      <w:r w:rsidRPr="00C83422">
        <w:rPr>
          <w:rStyle w:val="StyleUnderline"/>
          <w:highlight w:val="yellow"/>
        </w:rPr>
        <w:t>discourses</w:t>
      </w:r>
      <w:r w:rsidRPr="00927662">
        <w:rPr>
          <w:sz w:val="16"/>
        </w:rPr>
        <w:t xml:space="preserve"> in hip hop and for </w:t>
      </w:r>
      <w:r w:rsidRPr="00C83422">
        <w:rPr>
          <w:rStyle w:val="StyleUnderline"/>
        </w:rPr>
        <w:t>moving beyond the hype about crime and physical violence</w:t>
      </w:r>
      <w:r w:rsidRPr="00927662">
        <w:rPr>
          <w:sz w:val="16"/>
        </w:rPr>
        <w:t xml:space="preserve"> that </w:t>
      </w:r>
      <w:r w:rsidRPr="00C83422">
        <w:rPr>
          <w:rStyle w:val="StyleUnderline"/>
        </w:rPr>
        <w:t>pervades popular debates</w:t>
      </w:r>
      <w:r w:rsidRPr="00927662">
        <w:rPr>
          <w:sz w:val="16"/>
        </w:rPr>
        <w:t xml:space="preserve">. Introduction In 1982, The New York Times announced that Grand Master Flash’s “The Message” was “blasting out of radios and portable cassette players on the subways and in the streets all over the city, but especially in predominantly black neighborhoods” (Palmer C4). And it was “angry” (C4). This article was one of the first in a major American newspaper describing a popular new style of music called “rap”.1 Within the next few years, </w:t>
      </w:r>
      <w:r w:rsidRPr="00C83422">
        <w:rPr>
          <w:rStyle w:val="StyleUnderline"/>
        </w:rPr>
        <w:t>The New York Times published dozens of articles linking the music to criminality</w:t>
      </w:r>
      <w:r w:rsidRPr="00927662">
        <w:rPr>
          <w:sz w:val="16"/>
        </w:rPr>
        <w:t xml:space="preserve"> and youth violence. Headlines included “Fights Follow a Film on Rap Music” (May B1), “7 Youth Injured in Concert Fights; Roving Groups Flow through Midtown after ‘Rap’ Music Show” (Kerr 23), and “18 Are Arrested after Rap Concert” (no author B3). By 1985, the Parents’ Music Resource Center (PMRC), founded by a number of politically well-connected women, including the wives of two US senators, called for these “offensive” rap records not to be sold to young people and to carry warning labels (Binder; </w:t>
      </w:r>
      <w:proofErr w:type="spellStart"/>
      <w:r w:rsidRPr="00927662">
        <w:rPr>
          <w:sz w:val="16"/>
        </w:rPr>
        <w:t>Chastagner</w:t>
      </w:r>
      <w:proofErr w:type="spellEnd"/>
      <w:r w:rsidRPr="00927662">
        <w:rPr>
          <w:sz w:val="16"/>
        </w:rPr>
        <w:t xml:space="preserve">). By the 1990s, moral panics linking hip hop to violence and aggression exploded in the popular news media. Much of the literature on hip hop has been an attempt to come to terms with this notoriety. In 1994, Tricia Rose addressed the </w:t>
      </w:r>
      <w:r w:rsidRPr="00C83422">
        <w:rPr>
          <w:rStyle w:val="StyleUnderline"/>
        </w:rPr>
        <w:t>media’s fixation</w:t>
      </w:r>
      <w:r w:rsidRPr="00927662">
        <w:rPr>
          <w:sz w:val="16"/>
        </w:rPr>
        <w:t xml:space="preserve"> on rap and violence, suggesting that “the way rap and rap-related violence are discussed in the popular media is fundamentally linked to the larger social discourse on spatial control of black people” (Black Noise 125). More than a decade later, Rose remains caught up in debate, dedicating an entire chapter of </w:t>
      </w:r>
      <w:proofErr w:type="gramStart"/>
      <w:r w:rsidRPr="00927662">
        <w:rPr>
          <w:sz w:val="16"/>
        </w:rPr>
        <w:t>Hip Hop</w:t>
      </w:r>
      <w:proofErr w:type="gramEnd"/>
      <w:r w:rsidRPr="00927662">
        <w:rPr>
          <w:sz w:val="16"/>
        </w:rPr>
        <w:t xml:space="preserve"> Wars to deconstructing the ongoing argument that “hip hop causes violence” (33–60). She writes that “not only are the larger nonblack cultural reasons for these violent themes ignored but, worse, the reasons are attributed to black people themselves” (ibid. 53). Other critics argue that record labels are “selling Black violence, misogyny, and sexuality to a white teenage audience” (Asante Jr. 114) and assert that such violence is symptomatic of a more central notion of “American democracy and cultural self-expression” (Dyson, Know What I Mean? 93). Whatever one’s political leanings, there is no shortage of studies linking hip hop and its fans to violent behavior (see Chen et al.; Kelley; </w:t>
      </w:r>
      <w:proofErr w:type="spellStart"/>
      <w:r w:rsidRPr="00927662">
        <w:rPr>
          <w:sz w:val="16"/>
        </w:rPr>
        <w:t>Mahiri</w:t>
      </w:r>
      <w:proofErr w:type="spellEnd"/>
      <w:r w:rsidRPr="00927662">
        <w:rPr>
          <w:sz w:val="16"/>
        </w:rPr>
        <w:t xml:space="preserve"> and Conner; Squires et al.). While “</w:t>
      </w:r>
      <w:proofErr w:type="spellStart"/>
      <w:r w:rsidRPr="00927662">
        <w:rPr>
          <w:sz w:val="16"/>
        </w:rPr>
        <w:t>gangsta</w:t>
      </w:r>
      <w:proofErr w:type="spellEnd"/>
      <w:r w:rsidRPr="00927662">
        <w:rPr>
          <w:sz w:val="16"/>
        </w:rPr>
        <w:t xml:space="preserve"> rap” entered the popular vocabulary in the 1980s, artists such as 2Pac, Eazy-E, and Ice Cube reveled in tales of guns, gangs, and prostitution and, as these artists have passed away or become more family friendly (Ice Cube recently starred in the child-centered comedies Are We There Yet? (2005) and Are We Done Yet? (2007)), many younger artists seem eager to replace them. By now everyone has heard NWA’s “Fuck </w:t>
      </w:r>
      <w:proofErr w:type="spellStart"/>
      <w:r w:rsidRPr="00927662">
        <w:rPr>
          <w:sz w:val="16"/>
        </w:rPr>
        <w:t>tha</w:t>
      </w:r>
      <w:proofErr w:type="spellEnd"/>
      <w:r w:rsidRPr="00927662">
        <w:rPr>
          <w:sz w:val="16"/>
        </w:rPr>
        <w:t xml:space="preserve"> Police” (1988) and Body Count’s “Cop Killer” (1992) as well as the myriad arguments suggesting these songs either perpetuate physical violence or reflect its ubiquity in </w:t>
      </w:r>
      <w:r w:rsidRPr="00C83422">
        <w:rPr>
          <w:sz w:val="16"/>
        </w:rPr>
        <w:t>America. Focusing on</w:t>
      </w:r>
      <w:r w:rsidRPr="00927662">
        <w:rPr>
          <w:sz w:val="16"/>
        </w:rPr>
        <w:t xml:space="preserve"> this particular element of hip hop, however, largely </w:t>
      </w:r>
      <w:r w:rsidRPr="006568E0">
        <w:rPr>
          <w:rStyle w:val="StyleUnderline"/>
        </w:rPr>
        <w:t>overshadows another form of violence</w:t>
      </w:r>
      <w:r w:rsidRPr="00927662">
        <w:rPr>
          <w:sz w:val="16"/>
        </w:rPr>
        <w:t xml:space="preserve"> that the culture has been documenting from the start—a </w:t>
      </w:r>
      <w:r w:rsidRPr="002A69C8">
        <w:rPr>
          <w:rStyle w:val="StyleUnderline"/>
        </w:rPr>
        <w:t>symbolic violence</w:t>
      </w:r>
      <w:r w:rsidRPr="00927662">
        <w:rPr>
          <w:sz w:val="16"/>
        </w:rPr>
        <w:t xml:space="preserve"> that </w:t>
      </w:r>
      <w:r w:rsidRPr="00C83422">
        <w:rPr>
          <w:rStyle w:val="StyleUnderline"/>
          <w:highlight w:val="yellow"/>
        </w:rPr>
        <w:t>conceals and subjugates</w:t>
      </w:r>
      <w:r w:rsidRPr="00927662">
        <w:rPr>
          <w:sz w:val="16"/>
        </w:rPr>
        <w:t xml:space="preserve"> the </w:t>
      </w:r>
      <w:r w:rsidRPr="00C83422">
        <w:rPr>
          <w:rStyle w:val="StyleUnderline"/>
          <w:highlight w:val="yellow"/>
        </w:rPr>
        <w:t>practical knowledges and experiences</w:t>
      </w:r>
      <w:r w:rsidRPr="002A69C8">
        <w:rPr>
          <w:rStyle w:val="StyleUnderline"/>
        </w:rPr>
        <w:t xml:space="preserve"> of</w:t>
      </w:r>
      <w:r w:rsidRPr="00927662">
        <w:rPr>
          <w:sz w:val="16"/>
        </w:rPr>
        <w:t xml:space="preserve"> young, predominantly </w:t>
      </w:r>
      <w:r w:rsidRPr="00C83422">
        <w:rPr>
          <w:rStyle w:val="StyleUnderline"/>
          <w:highlight w:val="yellow"/>
        </w:rPr>
        <w:t>black Americans</w:t>
      </w:r>
      <w:r w:rsidRPr="00927662">
        <w:rPr>
          <w:sz w:val="16"/>
        </w:rPr>
        <w:t xml:space="preserve"> living in neighborhoods where drugs, poverty, and crime are pervasive. The concept of symbolic violence, which Bourdieu and </w:t>
      </w:r>
      <w:proofErr w:type="spellStart"/>
      <w:r w:rsidRPr="00927662">
        <w:rPr>
          <w:sz w:val="16"/>
        </w:rPr>
        <w:t>Passeron</w:t>
      </w:r>
      <w:proofErr w:type="spellEnd"/>
      <w:r w:rsidRPr="00927662">
        <w:rPr>
          <w:sz w:val="16"/>
        </w:rPr>
        <w:t xml:space="preserve"> define as a power “to impose meanings and to impose them as legitimate by concealing the power relations which are the basis of its force” (4), is a valuable tool for examining how certain experiences continue to be silenced or ignored while issues of crime and violence pervade the discussions surrounding hip hop. Building on Weber’s description of politics as a “monopoly of the legitimate use of physical force within a given territory” (78), Bourdieu and </w:t>
      </w:r>
      <w:proofErr w:type="spellStart"/>
      <w:r w:rsidRPr="00927662">
        <w:rPr>
          <w:sz w:val="16"/>
        </w:rPr>
        <w:t>Passeron</w:t>
      </w:r>
      <w:proofErr w:type="spellEnd"/>
      <w:r w:rsidRPr="00927662">
        <w:rPr>
          <w:sz w:val="16"/>
        </w:rPr>
        <w:t xml:space="preserve"> argue that </w:t>
      </w:r>
      <w:r w:rsidRPr="00542144">
        <w:rPr>
          <w:rStyle w:val="StyleUnderline"/>
        </w:rPr>
        <w:t xml:space="preserve">modern </w:t>
      </w:r>
      <w:r w:rsidRPr="00C83422">
        <w:rPr>
          <w:rStyle w:val="StyleUnderline"/>
          <w:highlight w:val="yellow"/>
        </w:rPr>
        <w:t>society requires</w:t>
      </w:r>
      <w:r w:rsidRPr="00927662">
        <w:rPr>
          <w:sz w:val="16"/>
        </w:rPr>
        <w:t xml:space="preserve"> “the </w:t>
      </w:r>
      <w:r w:rsidRPr="00C83422">
        <w:rPr>
          <w:rStyle w:val="StyleUnderline"/>
          <w:highlight w:val="yellow"/>
        </w:rPr>
        <w:t>transmission of power and privileges</w:t>
      </w:r>
      <w:r w:rsidRPr="00927662">
        <w:rPr>
          <w:sz w:val="16"/>
        </w:rPr>
        <w:t xml:space="preserve"> </w:t>
      </w:r>
      <w:r w:rsidRPr="00542144">
        <w:rPr>
          <w:rStyle w:val="StyleUnderline"/>
        </w:rPr>
        <w:t>to take</w:t>
      </w:r>
      <w:r w:rsidRPr="00927662">
        <w:rPr>
          <w:sz w:val="16"/>
        </w:rPr>
        <w:t xml:space="preserve">, more than in any other society, the indirect paths of </w:t>
      </w:r>
      <w:r w:rsidRPr="00C83422">
        <w:rPr>
          <w:rStyle w:val="StyleUnderline"/>
          <w:highlight w:val="yellow"/>
        </w:rPr>
        <w:t>academic consecration</w:t>
      </w:r>
      <w:r w:rsidRPr="00927662">
        <w:rPr>
          <w:sz w:val="16"/>
        </w:rPr>
        <w:t xml:space="preserve">” (xxi). This movement from a direct physical violence to a more subtle one prevents “pedagogic violence from manifesting itself as the social violence it objectively is” (ibid.).2 </w:t>
      </w:r>
      <w:r w:rsidRPr="00542144">
        <w:rPr>
          <w:rStyle w:val="StyleUnderline"/>
        </w:rPr>
        <w:t>This</w:t>
      </w:r>
      <w:r w:rsidRPr="00927662">
        <w:rPr>
          <w:sz w:val="16"/>
        </w:rPr>
        <w:t xml:space="preserve"> force </w:t>
      </w:r>
      <w:r w:rsidRPr="00C83422">
        <w:rPr>
          <w:rStyle w:val="StyleUnderline"/>
          <w:highlight w:val="yellow"/>
        </w:rPr>
        <w:t>works on</w:t>
      </w:r>
      <w:r w:rsidRPr="00542144">
        <w:rPr>
          <w:rStyle w:val="StyleUnderline"/>
        </w:rPr>
        <w:t xml:space="preserve"> a</w:t>
      </w:r>
      <w:r w:rsidRPr="00927662">
        <w:rPr>
          <w:sz w:val="16"/>
        </w:rPr>
        <w:t xml:space="preserve"> largely </w:t>
      </w:r>
      <w:r w:rsidRPr="00C83422">
        <w:rPr>
          <w:rStyle w:val="StyleUnderline"/>
          <w:highlight w:val="yellow"/>
        </w:rPr>
        <w:t>symbolic level by imposing dominant ways</w:t>
      </w:r>
      <w:r w:rsidRPr="00927662">
        <w:rPr>
          <w:sz w:val="16"/>
        </w:rPr>
        <w:t xml:space="preserve"> of seeing and </w:t>
      </w:r>
      <w:r w:rsidRPr="00542144">
        <w:rPr>
          <w:rStyle w:val="StyleUnderline"/>
        </w:rPr>
        <w:t>acting</w:t>
      </w:r>
      <w:r w:rsidRPr="00927662">
        <w:rPr>
          <w:sz w:val="16"/>
        </w:rPr>
        <w:t xml:space="preserve"> in the world </w:t>
      </w:r>
      <w:r w:rsidRPr="00C83422">
        <w:rPr>
          <w:rStyle w:val="StyleUnderline"/>
          <w:highlight w:val="yellow"/>
        </w:rPr>
        <w:t>that become universalized</w:t>
      </w:r>
      <w:r w:rsidRPr="00927662">
        <w:rPr>
          <w:sz w:val="16"/>
        </w:rPr>
        <w:t xml:space="preserve">. This paper focuses on the work of </w:t>
      </w:r>
      <w:r w:rsidRPr="00C83422">
        <w:rPr>
          <w:rStyle w:val="StyleUnderline"/>
          <w:highlight w:val="yellow"/>
        </w:rPr>
        <w:t>Kanye West</w:t>
      </w:r>
      <w:r w:rsidRPr="00927662">
        <w:rPr>
          <w:sz w:val="16"/>
        </w:rPr>
        <w:t xml:space="preserve"> as a popular and revealing example of how symbolic violence can be negotiated within hip-hop culture. As West’s “big brother” Jay-Z points out “the folks from the suburbs and the private schools so concerned with putting warning labels on [hip-hop] records missed the point” (x). </w:t>
      </w:r>
      <w:r w:rsidRPr="00927662">
        <w:rPr>
          <w:sz w:val="16"/>
        </w:rPr>
        <w:lastRenderedPageBreak/>
        <w:t xml:space="preserve">He argues that the </w:t>
      </w:r>
      <w:r w:rsidRPr="00C83422">
        <w:rPr>
          <w:rStyle w:val="StyleUnderline"/>
          <w:highlight w:val="yellow"/>
        </w:rPr>
        <w:t>realities of poverty, racism, and violence</w:t>
      </w:r>
      <w:r w:rsidRPr="00927662">
        <w:rPr>
          <w:sz w:val="16"/>
        </w:rPr>
        <w:t xml:space="preserve"> that hip hop addresses </w:t>
      </w:r>
      <w:r w:rsidRPr="00C83422">
        <w:rPr>
          <w:rStyle w:val="StyleUnderline"/>
          <w:highlight w:val="yellow"/>
        </w:rPr>
        <w:t>are symptoms</w:t>
      </w:r>
      <w:r w:rsidRPr="00927662">
        <w:rPr>
          <w:sz w:val="16"/>
        </w:rPr>
        <w:t xml:space="preserve"> of a broader </w:t>
      </w:r>
      <w:r w:rsidRPr="00C83422">
        <w:rPr>
          <w:rStyle w:val="StyleUnderline"/>
          <w:highlight w:val="yellow"/>
        </w:rPr>
        <w:t>social arrangement—not the causes</w:t>
      </w:r>
      <w:r w:rsidRPr="00927662">
        <w:rPr>
          <w:sz w:val="16"/>
        </w:rPr>
        <w:t>. “People can act like rappers spread these things, but that is not true” (xi). West presents one of the more nuanced approaches to this issue by espousing certain dominant worldviews while also questioning the symbolic violence they perpetuate. Although a number of other artists are pursuing more overt political discourses—</w:t>
      </w:r>
      <w:r w:rsidRPr="00B77512">
        <w:rPr>
          <w:rStyle w:val="StyleUnderline"/>
        </w:rPr>
        <w:t xml:space="preserve">Dead </w:t>
      </w:r>
      <w:proofErr w:type="spellStart"/>
      <w:r w:rsidRPr="00B77512">
        <w:rPr>
          <w:rStyle w:val="StyleUnderline"/>
        </w:rPr>
        <w:t>Prez</w:t>
      </w:r>
      <w:proofErr w:type="spellEnd"/>
      <w:r w:rsidRPr="00B77512">
        <w:rPr>
          <w:rStyle w:val="StyleUnderline"/>
        </w:rPr>
        <w:t>, Immortal Technique, KRS-One, Lauryn Hill, Lupe Fiasco</w:t>
      </w:r>
      <w:r w:rsidRPr="00927662">
        <w:rPr>
          <w:sz w:val="16"/>
        </w:rPr>
        <w:t>—</w:t>
      </w:r>
      <w:r w:rsidRPr="006568E0">
        <w:rPr>
          <w:rStyle w:val="StyleUnderline"/>
        </w:rPr>
        <w:t>West’s popularity and commercial success</w:t>
      </w:r>
      <w:r w:rsidRPr="00927662">
        <w:rPr>
          <w:sz w:val="16"/>
        </w:rPr>
        <w:t xml:space="preserve"> have left him generally free of the “conscious rapper” moniker that has condemned these artists to mainstream obscurity, </w:t>
      </w:r>
      <w:r w:rsidRPr="006568E0">
        <w:rPr>
          <w:rStyle w:val="StyleUnderline"/>
        </w:rPr>
        <w:t>allowing West to</w:t>
      </w:r>
      <w:r w:rsidRPr="00927662">
        <w:rPr>
          <w:sz w:val="16"/>
        </w:rPr>
        <w:t xml:space="preserve"> </w:t>
      </w:r>
      <w:r w:rsidRPr="00C83422">
        <w:rPr>
          <w:rStyle w:val="StyleUnderline"/>
        </w:rPr>
        <w:t>explore self-reflexively the misrecognition these dominant worldviews can foste</w:t>
      </w:r>
      <w:r w:rsidRPr="00927662">
        <w:rPr>
          <w:sz w:val="16"/>
        </w:rPr>
        <w:t xml:space="preserve">r while presenting his insights to a broad audience. To explore this side of West’s work, I first examine how he challenges the idea of the universal subject by placing his own unique point of view at the center of his music videos and the discourses within them. I then examine the imagery of school and the education system through which West articulates his experiences as an “outcast on the inside” (Bourdieu, “Outcasts” 421). I conclude by examining the message of hope and inspiration with which West infuses his songs through sampling older artists </w:t>
      </w:r>
      <w:r w:rsidRPr="00C83422">
        <w:rPr>
          <w:rStyle w:val="StyleUnderline"/>
        </w:rPr>
        <w:t>and using key musical and political figures</w:t>
      </w:r>
      <w:r w:rsidRPr="00927662">
        <w:rPr>
          <w:sz w:val="16"/>
        </w:rPr>
        <w:t xml:space="preserve"> from the past as reference points from which future generations can gain insights. Ultimately, I argue that West presents </w:t>
      </w:r>
      <w:r w:rsidRPr="00C83422">
        <w:rPr>
          <w:rStyle w:val="StyleUnderline"/>
          <w:highlight w:val="yellow"/>
        </w:rPr>
        <w:t>one of the most powerful critiques</w:t>
      </w:r>
      <w:r w:rsidRPr="00927662">
        <w:rPr>
          <w:sz w:val="16"/>
        </w:rPr>
        <w:t xml:space="preserve"> of symbolic violence in hip hop through these acts, which </w:t>
      </w:r>
      <w:r w:rsidRPr="006568E0">
        <w:rPr>
          <w:rStyle w:val="StyleUnderline"/>
        </w:rPr>
        <w:t>illuminate many of the underlying social problems that</w:t>
      </w:r>
      <w:r w:rsidRPr="00927662">
        <w:rPr>
          <w:sz w:val="16"/>
        </w:rPr>
        <w:t xml:space="preserve"> can </w:t>
      </w:r>
      <w:r w:rsidRPr="006568E0">
        <w:rPr>
          <w:rStyle w:val="StyleUnderline"/>
        </w:rPr>
        <w:t>lead to the physical violence</w:t>
      </w:r>
      <w:r w:rsidRPr="00927662">
        <w:rPr>
          <w:sz w:val="16"/>
        </w:rPr>
        <w:t xml:space="preserve"> emphasized </w:t>
      </w:r>
      <w:r w:rsidRPr="006568E0">
        <w:rPr>
          <w:rStyle w:val="StyleUnderline"/>
        </w:rPr>
        <w:t>in popular debates.</w:t>
      </w:r>
      <w:r w:rsidRPr="00927662">
        <w:rPr>
          <w:sz w:val="16"/>
        </w:rPr>
        <w:t xml:space="preserve"> </w:t>
      </w:r>
    </w:p>
    <w:p w14:paraId="6778E412" w14:textId="77777777" w:rsidR="008264CA" w:rsidRDefault="008264CA" w:rsidP="008264CA"/>
    <w:p w14:paraId="55C8E67F" w14:textId="77777777" w:rsidR="008264CA" w:rsidRPr="001010B8" w:rsidRDefault="008264CA" w:rsidP="007256C4">
      <w:pPr>
        <w:rPr>
          <w:rStyle w:val="StyleUnderline"/>
          <w:color w:val="000000" w:themeColor="text1"/>
        </w:rPr>
      </w:pPr>
    </w:p>
    <w:p w14:paraId="2CB5952E" w14:textId="77777777" w:rsidR="007256C4" w:rsidRPr="001010B8" w:rsidRDefault="007256C4" w:rsidP="007256C4">
      <w:pPr>
        <w:rPr>
          <w:color w:val="000000" w:themeColor="text1"/>
        </w:rPr>
      </w:pPr>
    </w:p>
    <w:p w14:paraId="4D28C89F" w14:textId="77777777" w:rsidR="007256C4" w:rsidRPr="001010B8" w:rsidRDefault="007256C4" w:rsidP="007256C4">
      <w:pPr>
        <w:pStyle w:val="Heading3"/>
        <w:rPr>
          <w:color w:val="000000" w:themeColor="text1"/>
        </w:rPr>
      </w:pPr>
      <w:r w:rsidRPr="001010B8">
        <w:rPr>
          <w:color w:val="000000" w:themeColor="text1"/>
        </w:rPr>
        <w:lastRenderedPageBreak/>
        <w:t>1AC – Advantage</w:t>
      </w:r>
    </w:p>
    <w:p w14:paraId="30A55D78" w14:textId="77777777" w:rsidR="007256C4" w:rsidRPr="001010B8" w:rsidRDefault="007256C4" w:rsidP="007256C4">
      <w:pPr>
        <w:pStyle w:val="Heading4"/>
        <w:rPr>
          <w:color w:val="000000" w:themeColor="text1"/>
        </w:rPr>
      </w:pPr>
      <w:r w:rsidRPr="001010B8">
        <w:rPr>
          <w:color w:val="000000" w:themeColor="text1"/>
        </w:rPr>
        <w:t>The advantage is space exploration.</w:t>
      </w:r>
    </w:p>
    <w:p w14:paraId="52FF9909" w14:textId="77777777" w:rsidR="007256C4" w:rsidRPr="001010B8" w:rsidRDefault="007256C4" w:rsidP="007256C4">
      <w:pPr>
        <w:rPr>
          <w:color w:val="000000" w:themeColor="text1"/>
        </w:rPr>
      </w:pPr>
    </w:p>
    <w:p w14:paraId="329EE34F" w14:textId="77777777" w:rsidR="007256C4" w:rsidRPr="001010B8" w:rsidRDefault="007256C4" w:rsidP="007256C4">
      <w:pPr>
        <w:pStyle w:val="Heading4"/>
        <w:rPr>
          <w:color w:val="000000" w:themeColor="text1"/>
        </w:rPr>
      </w:pPr>
      <w:r w:rsidRPr="001010B8">
        <w:rPr>
          <w:color w:val="000000" w:themeColor="text1"/>
        </w:rPr>
        <w:t>It solves a litany of existential threats.</w:t>
      </w:r>
    </w:p>
    <w:p w14:paraId="14831CE7" w14:textId="77777777" w:rsidR="007256C4" w:rsidRPr="001010B8" w:rsidRDefault="007256C4" w:rsidP="007256C4">
      <w:pPr>
        <w:rPr>
          <w:color w:val="000000" w:themeColor="text1"/>
        </w:rPr>
      </w:pPr>
      <w:r w:rsidRPr="001010B8">
        <w:rPr>
          <w:rStyle w:val="Style13ptBold"/>
          <w:color w:val="000000" w:themeColor="text1"/>
        </w:rPr>
        <w:t xml:space="preserve">Fitzgerald 3/9 </w:t>
      </w:r>
      <w:r w:rsidRPr="001010B8">
        <w:rPr>
          <w:color w:val="000000" w:themeColor="text1"/>
        </w:rPr>
        <w:t>[(</w:t>
      </w:r>
      <w:proofErr w:type="spellStart"/>
      <w:r w:rsidRPr="001010B8">
        <w:rPr>
          <w:color w:val="000000" w:themeColor="text1"/>
        </w:rPr>
        <w:t>Shanon</w:t>
      </w:r>
      <w:proofErr w:type="spellEnd"/>
      <w:r w:rsidRPr="001010B8">
        <w:rPr>
          <w:color w:val="000000" w:themeColor="text1"/>
        </w:rPr>
        <w:t>, Assistant Websites Editor at Liberty Fund), “Why Human Space Exploration Matters,” March 9 2021, https://www.econlib.org/why-human-space-exploration-matters/] TDI</w:t>
      </w:r>
    </w:p>
    <w:p w14:paraId="04F87D2C" w14:textId="77777777" w:rsidR="007256C4" w:rsidRPr="001010B8" w:rsidRDefault="007256C4" w:rsidP="007256C4">
      <w:pPr>
        <w:rPr>
          <w:rStyle w:val="StyleUnderline"/>
          <w:color w:val="000000" w:themeColor="text1"/>
        </w:rPr>
      </w:pPr>
      <w:r w:rsidRPr="001010B8">
        <w:rPr>
          <w:rStyle w:val="StyleUnderline"/>
          <w:color w:val="000000" w:themeColor="text1"/>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1010B8">
        <w:rPr>
          <w:rStyle w:val="StyleUnderline"/>
          <w:color w:val="000000" w:themeColor="text1"/>
          <w:highlight w:val="cyan"/>
        </w:rPr>
        <w:t>if humans want to survive</w:t>
      </w:r>
      <w:r w:rsidRPr="001010B8">
        <w:rPr>
          <w:rStyle w:val="StyleUnderline"/>
          <w:color w:val="000000" w:themeColor="text1"/>
        </w:rPr>
        <w:t xml:space="preserve"> in perpetuity, </w:t>
      </w:r>
      <w:r w:rsidRPr="001010B8">
        <w:rPr>
          <w:rStyle w:val="StyleUnderline"/>
          <w:color w:val="000000" w:themeColor="text1"/>
          <w:highlight w:val="cyan"/>
        </w:rPr>
        <w:t>we need to establish ourselves on other planets</w:t>
      </w:r>
      <w:r w:rsidRPr="001010B8">
        <w:rPr>
          <w:rStyle w:val="StyleUnderline"/>
          <w:color w:val="000000" w:themeColor="text1"/>
        </w:rPr>
        <w:t xml:space="preserve"> in addition to Earth</w:t>
      </w:r>
      <w:r w:rsidRPr="001010B8">
        <w:rPr>
          <w:color w:val="000000" w:themeColor="text1"/>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1010B8">
        <w:rPr>
          <w:rStyle w:val="StyleUnderline"/>
          <w:color w:val="000000" w:themeColor="text1"/>
        </w:rPr>
        <w:t xml:space="preserve">regarding the negative events that could very well happen to Earth I think we all need to be equally clear: </w:t>
      </w:r>
      <w:r w:rsidRPr="001010B8">
        <w:rPr>
          <w:rStyle w:val="StyleUnderline"/>
          <w:color w:val="000000" w:themeColor="text1"/>
          <w:highlight w:val="cyan"/>
        </w:rPr>
        <w:t>life might not make it here</w:t>
      </w:r>
      <w:r w:rsidRPr="001010B8">
        <w:rPr>
          <w:rStyle w:val="StyleUnderline"/>
          <w:color w:val="000000" w:themeColor="text1"/>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1010B8">
        <w:rPr>
          <w:rStyle w:val="StyleUnderline"/>
          <w:color w:val="000000" w:themeColor="text1"/>
          <w:highlight w:val="cyan"/>
        </w:rPr>
        <w:t xml:space="preserve">large meteors, </w:t>
      </w:r>
      <w:proofErr w:type="spellStart"/>
      <w:r w:rsidRPr="001010B8">
        <w:rPr>
          <w:rStyle w:val="StyleUnderline"/>
          <w:color w:val="000000" w:themeColor="text1"/>
          <w:highlight w:val="cyan"/>
        </w:rPr>
        <w:t>supervolcanic</w:t>
      </w:r>
      <w:proofErr w:type="spellEnd"/>
      <w:r w:rsidRPr="001010B8">
        <w:rPr>
          <w:rStyle w:val="StyleUnderline"/>
          <w:color w:val="000000" w:themeColor="text1"/>
          <w:highlight w:val="cyan"/>
        </w:rPr>
        <w:t xml:space="preserve"> eruptions, drastic climactic disruption</w:t>
      </w:r>
      <w:r w:rsidRPr="001010B8">
        <w:rPr>
          <w:rStyle w:val="StyleUnderline"/>
          <w:color w:val="000000" w:themeColor="text1"/>
        </w:rPr>
        <w:t xml:space="preserve"> of the “Snowball Earth” variety</w:t>
      </w:r>
      <w:r w:rsidRPr="001010B8">
        <w:rPr>
          <w:color w:val="000000" w:themeColor="text1"/>
          <w:sz w:val="12"/>
        </w:rPr>
        <w:t xml:space="preserve">. As SpaceX founder and Tesla CEO Elon Musk recently observed on the Joe Rogan Experience podcast, </w:t>
      </w:r>
      <w:r w:rsidRPr="001010B8">
        <w:rPr>
          <w:rStyle w:val="StyleUnderline"/>
          <w:color w:val="000000" w:themeColor="text1"/>
          <w:highlight w:val="cyan"/>
        </w:rPr>
        <w:t>“A species that does not become multiplanetary is</w:t>
      </w:r>
      <w:r w:rsidRPr="001010B8">
        <w:rPr>
          <w:rStyle w:val="StyleUnderline"/>
          <w:color w:val="000000" w:themeColor="text1"/>
        </w:rPr>
        <w:t xml:space="preserve"> simply </w:t>
      </w:r>
      <w:r w:rsidRPr="001010B8">
        <w:rPr>
          <w:rStyle w:val="StyleUnderline"/>
          <w:color w:val="000000" w:themeColor="text1"/>
          <w:highlight w:val="cyan"/>
        </w:rPr>
        <w:t>waiting</w:t>
      </w:r>
      <w:r w:rsidRPr="001010B8">
        <w:rPr>
          <w:rStyle w:val="StyleUnderline"/>
          <w:color w:val="000000" w:themeColor="text1"/>
        </w:rPr>
        <w:t xml:space="preserve"> around </w:t>
      </w:r>
      <w:r w:rsidRPr="001010B8">
        <w:rPr>
          <w:rStyle w:val="StyleUnderline"/>
          <w:color w:val="000000" w:themeColor="text1"/>
          <w:highlight w:val="cyan"/>
        </w:rPr>
        <w:t>until there is some extinction event</w:t>
      </w:r>
      <w:r w:rsidRPr="001010B8">
        <w:rPr>
          <w:rStyle w:val="StyleUnderline"/>
          <w:color w:val="000000" w:themeColor="text1"/>
        </w:rPr>
        <w:t>, either self-inflicted or external.”</w:t>
      </w:r>
      <w:r w:rsidRPr="001010B8">
        <w:rPr>
          <w:color w:val="000000" w:themeColor="text1"/>
          <w:sz w:val="12"/>
        </w:rPr>
        <w:t xml:space="preserve"> </w:t>
      </w:r>
      <w:r w:rsidRPr="001010B8">
        <w:rPr>
          <w:rStyle w:val="StyleUnderline"/>
          <w:color w:val="000000" w:themeColor="text1"/>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1010B8">
        <w:rPr>
          <w:rStyle w:val="StyleUnderline"/>
          <w:color w:val="000000" w:themeColor="text1"/>
          <w:highlight w:val="cyan"/>
        </w:rPr>
        <w:t xml:space="preserve">why is that a risk we </w:t>
      </w:r>
      <w:r w:rsidRPr="001010B8">
        <w:rPr>
          <w:rStyle w:val="StyleUnderline"/>
          <w:color w:val="000000" w:themeColor="text1"/>
        </w:rPr>
        <w:t xml:space="preserve">would </w:t>
      </w:r>
      <w:r w:rsidRPr="001010B8">
        <w:rPr>
          <w:rStyle w:val="StyleUnderline"/>
          <w:color w:val="000000" w:themeColor="text1"/>
          <w:highlight w:val="cyan"/>
        </w:rPr>
        <w:t>want to take</w:t>
      </w:r>
      <w:r w:rsidRPr="001010B8">
        <w:rPr>
          <w:rStyle w:val="StyleUnderline"/>
          <w:color w:val="000000" w:themeColor="text1"/>
        </w:rPr>
        <w:t xml:space="preserve">? The bomb is here to stay for now, but </w:t>
      </w:r>
      <w:r w:rsidRPr="001010B8">
        <w:rPr>
          <w:rStyle w:val="StyleUnderline"/>
          <w:color w:val="000000" w:themeColor="text1"/>
          <w:highlight w:val="cyan"/>
        </w:rPr>
        <w:t>there is no reason that 100% of known life</w:t>
      </w:r>
      <w:r w:rsidRPr="001010B8">
        <w:rPr>
          <w:rStyle w:val="StyleUnderline"/>
          <w:color w:val="000000" w:themeColor="text1"/>
        </w:rPr>
        <w:t xml:space="preserve"> in the universe </w:t>
      </w:r>
      <w:r w:rsidRPr="001010B8">
        <w:rPr>
          <w:rStyle w:val="StyleUnderline"/>
          <w:color w:val="000000" w:themeColor="text1"/>
          <w:highlight w:val="cyan"/>
        </w:rPr>
        <w:t>needs to</w:t>
      </w:r>
      <w:r w:rsidRPr="001010B8">
        <w:rPr>
          <w:rStyle w:val="StyleUnderline"/>
          <w:color w:val="000000" w:themeColor="text1"/>
        </w:rPr>
        <w:t xml:space="preserve"> stay here </w:t>
      </w:r>
      <w:r w:rsidRPr="001010B8">
        <w:rPr>
          <w:rStyle w:val="StyleUnderline"/>
          <w:color w:val="000000" w:themeColor="text1"/>
          <w:highlight w:val="cyan"/>
        </w:rPr>
        <w:t>on Earth</w:t>
      </w:r>
      <w:r w:rsidRPr="001010B8">
        <w:rPr>
          <w:rStyle w:val="StyleUnderline"/>
          <w:color w:val="000000" w:themeColor="text1"/>
        </w:rPr>
        <w:t xml:space="preserve">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1010B8">
        <w:rPr>
          <w:color w:val="000000" w:themeColor="text1"/>
          <w:sz w:val="12"/>
        </w:rPr>
        <w:t xml:space="preserve">These scary situation sketches will suffice. At bottom, </w:t>
      </w:r>
      <w:r w:rsidRPr="001010B8">
        <w:rPr>
          <w:rStyle w:val="StyleUnderline"/>
          <w:color w:val="000000" w:themeColor="text1"/>
        </w:rPr>
        <w:t xml:space="preserve">the core reason I am a believer in the need to make life—and not just human life—multiplanetary is the same basic reason I would never counsel a friend to keep all their money and valuables in one place: </w:t>
      </w:r>
      <w:r w:rsidRPr="001010B8">
        <w:rPr>
          <w:rStyle w:val="StyleUnderline"/>
          <w:color w:val="000000" w:themeColor="text1"/>
          <w:highlight w:val="cyan"/>
        </w:rPr>
        <w:t>diversification is good</w:t>
      </w:r>
      <w:r w:rsidRPr="001010B8">
        <w:rPr>
          <w:rStyle w:val="StyleUnderline"/>
          <w:color w:val="000000" w:themeColor="text1"/>
        </w:rPr>
        <w:t>.</w:t>
      </w:r>
      <w:r w:rsidRPr="001010B8">
        <w:rPr>
          <w:color w:val="000000" w:themeColor="text1"/>
          <w:sz w:val="12"/>
        </w:rPr>
        <w:t xml:space="preserve"> Wisdom and experience suggest we store precious resources in multiple safe(</w:t>
      </w:r>
      <w:proofErr w:type="spellStart"/>
      <w:r w:rsidRPr="001010B8">
        <w:rPr>
          <w:color w:val="000000" w:themeColor="text1"/>
          <w:sz w:val="12"/>
        </w:rPr>
        <w:t>ish</w:t>
      </w:r>
      <w:proofErr w:type="spellEnd"/>
      <w:r w:rsidRPr="001010B8">
        <w:rPr>
          <w:color w:val="000000" w:themeColor="text1"/>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1010B8">
        <w:rPr>
          <w:rStyle w:val="StyleUnderline"/>
          <w:color w:val="000000" w:themeColor="text1"/>
        </w:rPr>
        <w:t xml:space="preserve">What I’m saying here has strong undercurrents of common sense, yet </w:t>
      </w:r>
      <w:r w:rsidRPr="001010B8">
        <w:rPr>
          <w:rStyle w:val="StyleUnderline"/>
          <w:color w:val="000000" w:themeColor="text1"/>
          <w:highlight w:val="cyan"/>
        </w:rPr>
        <w:t>our approach to the human population</w:t>
      </w:r>
      <w:r w:rsidRPr="001010B8">
        <w:rPr>
          <w:rStyle w:val="StyleUnderline"/>
          <w:color w:val="000000" w:themeColor="text1"/>
        </w:rPr>
        <w:t xml:space="preserve"> itself—the universal store and font of “human capital”—</w:t>
      </w:r>
      <w:r w:rsidRPr="001010B8">
        <w:rPr>
          <w:rStyle w:val="StyleUnderline"/>
          <w:color w:val="000000" w:themeColor="text1"/>
          <w:highlight w:val="cyan"/>
        </w:rPr>
        <w:t xml:space="preserve">does not </w:t>
      </w:r>
      <w:r w:rsidRPr="001010B8">
        <w:rPr>
          <w:rStyle w:val="StyleUnderline"/>
          <w:color w:val="000000" w:themeColor="text1"/>
        </w:rPr>
        <w:t xml:space="preserve">currently </w:t>
      </w:r>
      <w:r w:rsidRPr="001010B8">
        <w:rPr>
          <w:rStyle w:val="StyleUnderline"/>
          <w:color w:val="000000" w:themeColor="text1"/>
          <w:highlight w:val="cyan"/>
        </w:rPr>
        <w:t xml:space="preserve">prioritize diversification to the degree our </w:t>
      </w:r>
      <w:r w:rsidRPr="001010B8">
        <w:rPr>
          <w:rStyle w:val="StyleUnderline"/>
          <w:color w:val="000000" w:themeColor="text1"/>
        </w:rPr>
        <w:t xml:space="preserve">technological </w:t>
      </w:r>
      <w:r w:rsidRPr="001010B8">
        <w:rPr>
          <w:rStyle w:val="StyleUnderline"/>
          <w:color w:val="000000" w:themeColor="text1"/>
          <w:highlight w:val="cyan"/>
        </w:rPr>
        <w:t xml:space="preserve">capabilities </w:t>
      </w:r>
      <w:r w:rsidRPr="001010B8">
        <w:rPr>
          <w:rStyle w:val="StyleUnderline"/>
          <w:color w:val="000000" w:themeColor="text1"/>
        </w:rPr>
        <w:t xml:space="preserve">would </w:t>
      </w:r>
      <w:r w:rsidRPr="001010B8">
        <w:rPr>
          <w:rStyle w:val="StyleUnderline"/>
          <w:color w:val="000000" w:themeColor="text1"/>
          <w:highlight w:val="cyan"/>
        </w:rPr>
        <w:t>allow</w:t>
      </w:r>
      <w:r w:rsidRPr="001010B8">
        <w:rPr>
          <w:rStyle w:val="StyleUnderline"/>
          <w:color w:val="000000" w:themeColor="text1"/>
        </w:rPr>
        <w:t>. The distribution of the human population, and of almost all human knowledge and works, is overwhelmingly local</w:t>
      </w:r>
      <w:r w:rsidRPr="001010B8">
        <w:rPr>
          <w:color w:val="000000" w:themeColor="text1"/>
          <w:sz w:val="12"/>
        </w:rPr>
        <w:t xml:space="preserve">. (Let us set to one side the possibility that aliens somewhere maintain an archive of captured human information.) Establishing outposts at least as large as those we maintain in Antarctica on the Moon and Mars, or </w:t>
      </w:r>
      <w:r w:rsidRPr="001010B8">
        <w:rPr>
          <w:color w:val="000000" w:themeColor="text1"/>
          <w:sz w:val="12"/>
        </w:rPr>
        <w:lastRenderedPageBreak/>
        <w:t>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1010B8">
        <w:rPr>
          <w:rStyle w:val="StyleUnderline"/>
          <w:color w:val="000000" w:themeColor="text1"/>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1010B8">
        <w:rPr>
          <w:color w:val="000000" w:themeColor="text1"/>
          <w:sz w:val="12"/>
        </w:rPr>
        <w:t xml:space="preserve">, given our recent and rapid technological advances in rocketry, computers, and materials science and engineering, among other important fields for space exploration and settlement. </w:t>
      </w:r>
      <w:r w:rsidRPr="001010B8">
        <w:rPr>
          <w:rStyle w:val="StyleUnderline"/>
          <w:color w:val="000000" w:themeColor="text1"/>
        </w:rPr>
        <w:t xml:space="preserve">Quickly the </w:t>
      </w:r>
      <w:proofErr w:type="spellStart"/>
      <w:r w:rsidRPr="001010B8">
        <w:rPr>
          <w:rStyle w:val="StyleUnderline"/>
          <w:color w:val="000000" w:themeColor="text1"/>
        </w:rPr>
        <w:t>uniplanetary</w:t>
      </w:r>
      <w:proofErr w:type="spellEnd"/>
      <w:r w:rsidRPr="001010B8">
        <w:rPr>
          <w:rStyle w:val="StyleUnderline"/>
          <w:color w:val="000000" w:themeColor="text1"/>
        </w:rPr>
        <w:t xml:space="preserve"> human situation is becoming, if it is not already, one of pure choice.</w:t>
      </w:r>
    </w:p>
    <w:p w14:paraId="4BE6BDC0" w14:textId="77777777" w:rsidR="007256C4" w:rsidRPr="001010B8" w:rsidRDefault="007256C4" w:rsidP="007256C4">
      <w:pPr>
        <w:rPr>
          <w:rStyle w:val="StyleUnderline"/>
          <w:color w:val="000000" w:themeColor="text1"/>
        </w:rPr>
      </w:pPr>
    </w:p>
    <w:p w14:paraId="6E0A5480" w14:textId="77777777" w:rsidR="007256C4" w:rsidRPr="001010B8" w:rsidRDefault="007256C4" w:rsidP="007256C4">
      <w:pPr>
        <w:pStyle w:val="Heading4"/>
        <w:rPr>
          <w:rStyle w:val="StyleUnderline"/>
          <w:b w:val="0"/>
          <w:color w:val="000000" w:themeColor="text1"/>
          <w:sz w:val="26"/>
          <w:u w:val="none"/>
        </w:rPr>
      </w:pPr>
      <w:r w:rsidRPr="001010B8">
        <w:rPr>
          <w:rStyle w:val="StyleUnderline"/>
          <w:color w:val="000000" w:themeColor="text1"/>
          <w:sz w:val="26"/>
          <w:u w:val="none"/>
        </w:rPr>
        <w:t xml:space="preserve">Second, Russia— </w:t>
      </w:r>
    </w:p>
    <w:p w14:paraId="1D58A5F8" w14:textId="77777777" w:rsidR="007256C4" w:rsidRPr="001010B8" w:rsidRDefault="007256C4" w:rsidP="007256C4">
      <w:pPr>
        <w:rPr>
          <w:rStyle w:val="StyleUnderline"/>
          <w:color w:val="000000" w:themeColor="text1"/>
        </w:rPr>
      </w:pPr>
    </w:p>
    <w:p w14:paraId="6CE3CB1F" w14:textId="77777777" w:rsidR="007256C4" w:rsidRPr="001010B8" w:rsidRDefault="007256C4" w:rsidP="007256C4">
      <w:pPr>
        <w:pStyle w:val="Heading4"/>
        <w:rPr>
          <w:color w:val="000000" w:themeColor="text1"/>
        </w:rPr>
      </w:pPr>
      <w:r w:rsidRPr="001010B8">
        <w:rPr>
          <w:color w:val="000000" w:themeColor="text1"/>
        </w:rPr>
        <w:t>Deep space exploration is a shared goal that prevents escalation of US-Russia tensions. But privatization threatens it independent of our other internal links</w:t>
      </w:r>
    </w:p>
    <w:p w14:paraId="79F44EA8" w14:textId="77777777" w:rsidR="007256C4" w:rsidRPr="001010B8" w:rsidRDefault="007256C4" w:rsidP="007256C4">
      <w:pPr>
        <w:rPr>
          <w:rStyle w:val="Style13ptBold"/>
          <w:color w:val="000000" w:themeColor="text1"/>
        </w:rPr>
      </w:pPr>
      <w:r w:rsidRPr="001010B8">
        <w:rPr>
          <w:rStyle w:val="Style13ptBold"/>
          <w:color w:val="000000" w:themeColor="text1"/>
        </w:rPr>
        <w:t xml:space="preserve">CSIS 18 </w:t>
      </w:r>
      <w:r w:rsidRPr="001010B8">
        <w:rPr>
          <w:color w:val="000000" w:themeColor="text1"/>
        </w:rPr>
        <w:t>[(Center for Strategic and International Studies), “Why Human Space Exploration Matters,” August 21, 2018 https://www.csis.org/blogs/post-soviet-post/space-cooperation] TDI</w:t>
      </w:r>
    </w:p>
    <w:p w14:paraId="2C7A808A" w14:textId="77777777" w:rsidR="007256C4" w:rsidRPr="001010B8" w:rsidRDefault="007256C4" w:rsidP="007256C4">
      <w:pPr>
        <w:rPr>
          <w:color w:val="000000" w:themeColor="text1"/>
          <w:sz w:val="12"/>
        </w:rPr>
      </w:pPr>
      <w:r w:rsidRPr="001010B8">
        <w:rPr>
          <w:rStyle w:val="StyleUnderline"/>
          <w:color w:val="000000" w:themeColor="text1"/>
        </w:rPr>
        <w:t>U.S.-Russian space cooperation continues to be a stated mutual goal. In April 2018,</w:t>
      </w:r>
      <w:r w:rsidRPr="001010B8">
        <w:rPr>
          <w:color w:val="000000" w:themeColor="text1"/>
          <w:sz w:val="12"/>
        </w:rPr>
        <w:t xml:space="preserve"> President </w:t>
      </w:r>
      <w:r w:rsidRPr="001010B8">
        <w:rPr>
          <w:rStyle w:val="StyleUnderline"/>
          <w:color w:val="000000" w:themeColor="text1"/>
        </w:rPr>
        <w:t>Putin said of space, “Thank God, this field of activity is not being influenced by problems in politics.</w:t>
      </w:r>
      <w:r w:rsidRPr="001010B8">
        <w:rPr>
          <w:color w:val="000000" w:themeColor="text1"/>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1010B8">
        <w:rPr>
          <w:color w:val="000000" w:themeColor="text1"/>
          <w:sz w:val="12"/>
        </w:rPr>
        <w:t>Bridenstine</w:t>
      </w:r>
      <w:proofErr w:type="spellEnd"/>
      <w:r w:rsidRPr="001010B8">
        <w:rPr>
          <w:color w:val="000000" w:themeColor="text1"/>
          <w:sz w:val="12"/>
        </w:rPr>
        <w:t xml:space="preserve"> said, </w:t>
      </w:r>
      <w:r w:rsidRPr="001010B8">
        <w:rPr>
          <w:rStyle w:val="Emphasis"/>
          <w:color w:val="000000" w:themeColor="text1"/>
          <w:highlight w:val="cyan"/>
        </w:rPr>
        <w:t>“[space] is our</w:t>
      </w:r>
      <w:r w:rsidRPr="001010B8">
        <w:rPr>
          <w:rStyle w:val="Emphasis"/>
          <w:color w:val="000000" w:themeColor="text1"/>
        </w:rPr>
        <w:t xml:space="preserve"> best </w:t>
      </w:r>
      <w:r w:rsidRPr="001010B8">
        <w:rPr>
          <w:rStyle w:val="Emphasis"/>
          <w:color w:val="000000" w:themeColor="text1"/>
          <w:highlight w:val="cyan"/>
        </w:rPr>
        <w:t>opportunity to dialogue when everything</w:t>
      </w:r>
      <w:r w:rsidRPr="001010B8">
        <w:rPr>
          <w:rStyle w:val="Emphasis"/>
          <w:color w:val="000000" w:themeColor="text1"/>
        </w:rPr>
        <w:t xml:space="preserve"> else </w:t>
      </w:r>
      <w:r w:rsidRPr="001010B8">
        <w:rPr>
          <w:rStyle w:val="Emphasis"/>
          <w:color w:val="000000" w:themeColor="text1"/>
          <w:highlight w:val="cyan"/>
        </w:rPr>
        <w:t>falls apar</w:t>
      </w:r>
      <w:r w:rsidRPr="001010B8">
        <w:rPr>
          <w:rStyle w:val="Emphasis"/>
          <w:color w:val="000000" w:themeColor="text1"/>
        </w:rPr>
        <w:t>t.</w:t>
      </w:r>
      <w:r w:rsidRPr="001010B8">
        <w:rPr>
          <w:rStyle w:val="StyleUnderline"/>
          <w:color w:val="000000" w:themeColor="text1"/>
        </w:rPr>
        <w:t xml:space="preserve"> We’ve got American astronauts and Russian cosmonauts dependent on each other on the International Space Station, which enables us to ultimately maintain that dialogue.” </w:t>
      </w:r>
      <w:r w:rsidRPr="001010B8">
        <w:rPr>
          <w:color w:val="000000" w:themeColor="text1"/>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1010B8">
        <w:rPr>
          <w:rStyle w:val="Emphasis"/>
          <w:color w:val="000000" w:themeColor="text1"/>
        </w:rPr>
        <w:t xml:space="preserve">The </w:t>
      </w:r>
      <w:r w:rsidRPr="001010B8">
        <w:rPr>
          <w:rStyle w:val="Emphasis"/>
          <w:color w:val="000000" w:themeColor="text1"/>
          <w:highlight w:val="cyan"/>
        </w:rPr>
        <w:t>U.S. and Russia</w:t>
      </w:r>
      <w:r w:rsidRPr="001010B8">
        <w:rPr>
          <w:rStyle w:val="Emphasis"/>
          <w:color w:val="000000" w:themeColor="text1"/>
        </w:rPr>
        <w:t xml:space="preserve"> </w:t>
      </w:r>
      <w:r w:rsidRPr="001010B8">
        <w:rPr>
          <w:rStyle w:val="StyleUnderline"/>
          <w:color w:val="000000" w:themeColor="text1"/>
        </w:rPr>
        <w:t>signed a joint statement in 2017 in</w:t>
      </w:r>
      <w:r w:rsidRPr="001010B8">
        <w:rPr>
          <w:rStyle w:val="Emphasis"/>
          <w:color w:val="000000" w:themeColor="text1"/>
        </w:rPr>
        <w:t xml:space="preserve"> </w:t>
      </w:r>
      <w:r w:rsidRPr="001010B8">
        <w:rPr>
          <w:rStyle w:val="Emphasis"/>
          <w:color w:val="000000" w:themeColor="text1"/>
          <w:highlight w:val="cyan"/>
        </w:rPr>
        <w:t>support</w:t>
      </w:r>
      <w:r w:rsidRPr="001010B8">
        <w:rPr>
          <w:rStyle w:val="StyleUnderline"/>
          <w:color w:val="000000" w:themeColor="text1"/>
        </w:rPr>
        <w:t xml:space="preserve"> of</w:t>
      </w:r>
      <w:r w:rsidRPr="001010B8">
        <w:rPr>
          <w:rStyle w:val="Emphasis"/>
          <w:color w:val="000000" w:themeColor="text1"/>
        </w:rPr>
        <w:t xml:space="preserve"> the idea of </w:t>
      </w:r>
      <w:r w:rsidRPr="001010B8">
        <w:rPr>
          <w:rStyle w:val="Emphasis"/>
          <w:color w:val="000000" w:themeColor="text1"/>
          <w:highlight w:val="cyan"/>
        </w:rPr>
        <w:t>collaborating on deep space exploration</w:t>
      </w:r>
      <w:r w:rsidRPr="001010B8">
        <w:rPr>
          <w:rStyle w:val="StyleUnderline"/>
          <w:color w:val="000000" w:themeColor="text1"/>
        </w:rPr>
        <w:t>, including the construction of the Lunar Orbital Platform-Gateway, a research-focused space station orbiting the moon.</w:t>
      </w:r>
      <w:r w:rsidRPr="001010B8">
        <w:rPr>
          <w:color w:val="000000" w:themeColor="text1"/>
          <w:sz w:val="12"/>
        </w:rPr>
        <w:t xml:space="preserve"> Through agreements on civilian space exploration, such as the Lunar Orbital Platform-Gateway or future Mars projects, that have clear benefits to both sides, some degree of cooperation will remain in both countries’ interest. </w:t>
      </w:r>
      <w:r w:rsidRPr="001010B8">
        <w:rPr>
          <w:rStyle w:val="StyleUnderline"/>
          <w:color w:val="000000" w:themeColor="text1"/>
        </w:rPr>
        <w:t>The high price tag for pursuing space exploration alone and opportunities for sharing and receiving technical expertise encourages international partnerships like the ISS.</w:t>
      </w:r>
      <w:r w:rsidRPr="001010B8">
        <w:rPr>
          <w:color w:val="000000" w:themeColor="text1"/>
          <w:sz w:val="12"/>
        </w:rPr>
        <w:t xml:space="preserve"> However, at least three </w:t>
      </w:r>
      <w:r w:rsidRPr="001010B8">
        <w:rPr>
          <w:rStyle w:val="StyleUnderline"/>
          <w:color w:val="000000" w:themeColor="text1"/>
        </w:rPr>
        <w:t xml:space="preserve">factors, apart from the overall deterioration of U.S.-Russia relations, threaten this cooperation. </w:t>
      </w:r>
      <w:r w:rsidRPr="001010B8">
        <w:rPr>
          <w:color w:val="000000" w:themeColor="text1"/>
          <w:sz w:val="12"/>
        </w:rPr>
        <w:t xml:space="preserve">First, </w:t>
      </w:r>
      <w:r w:rsidRPr="001010B8">
        <w:rPr>
          <w:rStyle w:val="Emphasis"/>
          <w:color w:val="000000" w:themeColor="text1"/>
          <w:highlight w:val="cyan"/>
        </w:rPr>
        <w:t>growth of the private sector</w:t>
      </w:r>
      <w:r w:rsidRPr="001010B8">
        <w:rPr>
          <w:rStyle w:val="Emphasis"/>
          <w:color w:val="000000" w:themeColor="text1"/>
        </w:rPr>
        <w:t xml:space="preserve"> space industry may </w:t>
      </w:r>
      <w:r w:rsidRPr="001010B8">
        <w:rPr>
          <w:rStyle w:val="Emphasis"/>
          <w:color w:val="000000" w:themeColor="text1"/>
          <w:highlight w:val="cyan"/>
        </w:rPr>
        <w:t xml:space="preserve">alter the economic arrangement between </w:t>
      </w:r>
      <w:r w:rsidRPr="001010B8">
        <w:rPr>
          <w:rStyle w:val="Emphasis"/>
          <w:color w:val="000000" w:themeColor="text1"/>
        </w:rPr>
        <w:t xml:space="preserve">the </w:t>
      </w:r>
      <w:r w:rsidRPr="001010B8">
        <w:rPr>
          <w:rStyle w:val="Emphasis"/>
          <w:color w:val="000000" w:themeColor="text1"/>
          <w:highlight w:val="cyan"/>
        </w:rPr>
        <w:t>U.S. and Russia</w:t>
      </w:r>
      <w:r w:rsidRPr="001010B8">
        <w:rPr>
          <w:rStyle w:val="Emphasis"/>
          <w:color w:val="000000" w:themeColor="text1"/>
        </w:rPr>
        <w:t>,</w:t>
      </w:r>
      <w:r w:rsidRPr="001010B8">
        <w:rPr>
          <w:rStyle w:val="StyleUnderline"/>
          <w:color w:val="000000" w:themeColor="text1"/>
        </w:rPr>
        <w:t xml:space="preserve"> and ultimately </w:t>
      </w:r>
      <w:r w:rsidRPr="001010B8">
        <w:rPr>
          <w:rStyle w:val="Emphasis"/>
          <w:color w:val="000000" w:themeColor="text1"/>
          <w:highlight w:val="cyan"/>
        </w:rPr>
        <w:t>lower the benefits of cooperation</w:t>
      </w:r>
      <w:r w:rsidRPr="001010B8">
        <w:rPr>
          <w:rStyle w:val="Emphasis"/>
          <w:color w:val="000000" w:themeColor="text1"/>
        </w:rPr>
        <w:t xml:space="preserve"> to both</w:t>
      </w:r>
      <w:r w:rsidRPr="001010B8">
        <w:rPr>
          <w:rStyle w:val="StyleUnderline"/>
          <w:color w:val="000000" w:themeColor="text1"/>
        </w:rPr>
        <w:t xml:space="preserve"> countries. The development of advanced technologies by private companies will give NASA new options to choose from and reduce the need to depend on (and negotiate with) Russia. </w:t>
      </w:r>
      <w:r w:rsidRPr="001010B8">
        <w:rPr>
          <w:rStyle w:val="Emphasis"/>
          <w:color w:val="000000" w:themeColor="text1"/>
          <w:highlight w:val="cyan"/>
        </w:rPr>
        <w:t>If NASA and</w:t>
      </w:r>
      <w:r w:rsidRPr="001010B8">
        <w:rPr>
          <w:rStyle w:val="Emphasis"/>
          <w:color w:val="000000" w:themeColor="text1"/>
        </w:rPr>
        <w:t xml:space="preserve"> its Russian counterpart, </w:t>
      </w:r>
      <w:proofErr w:type="spellStart"/>
      <w:r w:rsidRPr="001010B8">
        <w:rPr>
          <w:rStyle w:val="Emphasis"/>
          <w:color w:val="000000" w:themeColor="text1"/>
          <w:highlight w:val="cyan"/>
        </w:rPr>
        <w:t>Roskosmos</w:t>
      </w:r>
      <w:proofErr w:type="spellEnd"/>
      <w:r w:rsidRPr="001010B8">
        <w:rPr>
          <w:rStyle w:val="Emphasis"/>
          <w:color w:val="000000" w:themeColor="text1"/>
        </w:rPr>
        <w:t xml:space="preserve">, </w:t>
      </w:r>
      <w:r w:rsidRPr="001010B8">
        <w:rPr>
          <w:rStyle w:val="Emphasis"/>
          <w:color w:val="000000" w:themeColor="text1"/>
          <w:highlight w:val="cyan"/>
        </w:rPr>
        <w:t>have no need to talk</w:t>
      </w:r>
      <w:r w:rsidRPr="001010B8">
        <w:rPr>
          <w:rStyle w:val="Emphasis"/>
          <w:color w:val="000000" w:themeColor="text1"/>
        </w:rPr>
        <w:t xml:space="preserve"> with one another, </w:t>
      </w:r>
      <w:r w:rsidRPr="001010B8">
        <w:rPr>
          <w:rStyle w:val="Emphasis"/>
          <w:color w:val="000000" w:themeColor="text1"/>
          <w:highlight w:val="cyan"/>
        </w:rPr>
        <w:t>they</w:t>
      </w:r>
      <w:r w:rsidRPr="001010B8">
        <w:rPr>
          <w:rStyle w:val="Emphasis"/>
          <w:color w:val="000000" w:themeColor="text1"/>
        </w:rPr>
        <w:t xml:space="preserve"> probably </w:t>
      </w:r>
      <w:r w:rsidRPr="001010B8">
        <w:rPr>
          <w:rStyle w:val="Emphasis"/>
          <w:color w:val="000000" w:themeColor="text1"/>
          <w:highlight w:val="cyan"/>
        </w:rPr>
        <w:t>won’t</w:t>
      </w:r>
      <w:r w:rsidRPr="001010B8">
        <w:rPr>
          <w:rStyle w:val="Emphasis"/>
          <w:color w:val="000000" w:themeColor="text1"/>
        </w:rPr>
        <w:t xml:space="preserve"> in the face of tense political relations. </w:t>
      </w:r>
      <w:r w:rsidRPr="001010B8">
        <w:rPr>
          <w:rStyle w:val="StyleUnderline"/>
          <w:color w:val="000000" w:themeColor="text1"/>
        </w:rPr>
        <w:t>The U.S. intends to use Boeing and SpaceX capsules for human spaceflight beginning in 2020, and a Congressional plan in 2016 set a phase out date of Russian RD-180 rocket engines by 2022.</w:t>
      </w:r>
    </w:p>
    <w:p w14:paraId="72A1EB32" w14:textId="77777777" w:rsidR="007256C4" w:rsidRPr="001010B8" w:rsidRDefault="007256C4" w:rsidP="007256C4">
      <w:pPr>
        <w:pStyle w:val="Heading4"/>
        <w:rPr>
          <w:color w:val="000000" w:themeColor="text1"/>
        </w:rPr>
      </w:pPr>
      <w:r w:rsidRPr="001010B8">
        <w:rPr>
          <w:color w:val="000000" w:themeColor="text1"/>
        </w:rPr>
        <w:lastRenderedPageBreak/>
        <w:t xml:space="preserve">It’s </w:t>
      </w:r>
      <w:proofErr w:type="gramStart"/>
      <w:r w:rsidRPr="001010B8">
        <w:rPr>
          <w:color w:val="000000" w:themeColor="text1"/>
        </w:rPr>
        <w:t>make</w:t>
      </w:r>
      <w:proofErr w:type="gramEnd"/>
      <w:r w:rsidRPr="001010B8">
        <w:rPr>
          <w:color w:val="000000" w:themeColor="text1"/>
        </w:rPr>
        <w:t xml:space="preserve"> or break for the relationship—Ukraine, decline of US authority on international affairs puts us at the brink of the end of Russian diplomacy and even war </w:t>
      </w:r>
    </w:p>
    <w:p w14:paraId="48C8DECA" w14:textId="77777777" w:rsidR="007256C4" w:rsidRPr="001010B8" w:rsidRDefault="007256C4" w:rsidP="007256C4">
      <w:pPr>
        <w:rPr>
          <w:color w:val="000000" w:themeColor="text1"/>
        </w:rPr>
      </w:pPr>
      <w:r w:rsidRPr="001010B8">
        <w:rPr>
          <w:rStyle w:val="Style13ptBold"/>
          <w:color w:val="000000" w:themeColor="text1"/>
        </w:rPr>
        <w:t>Weir 21</w:t>
      </w:r>
      <w:r w:rsidRPr="001010B8">
        <w:rPr>
          <w:color w:val="000000" w:themeColor="text1"/>
        </w:rPr>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5D17CE83" w14:textId="77777777" w:rsidR="007256C4" w:rsidRPr="001010B8" w:rsidRDefault="007256C4" w:rsidP="007256C4">
      <w:pPr>
        <w:rPr>
          <w:color w:val="000000" w:themeColor="text1"/>
          <w:sz w:val="12"/>
        </w:rPr>
      </w:pPr>
      <w:r w:rsidRPr="001010B8">
        <w:rPr>
          <w:rStyle w:val="StyleUnderline"/>
          <w:color w:val="000000" w:themeColor="text1"/>
        </w:rPr>
        <w:t>Russia’s relations with the West, and the United States in particular, appear to be plumbing depths of acrimony and mutual misunderstanding unseen even during the original Cold War.</w:t>
      </w:r>
      <w:r w:rsidRPr="001010B8">
        <w:rPr>
          <w:b/>
          <w:color w:val="000000" w:themeColor="text1"/>
          <w:u w:val="single"/>
        </w:rPr>
        <w:t xml:space="preserve"> </w:t>
      </w:r>
      <w:r w:rsidRPr="001010B8">
        <w:rPr>
          <w:color w:val="000000" w:themeColor="text1"/>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1010B8">
        <w:rPr>
          <w:rStyle w:val="StyleUnderline"/>
          <w:color w:val="000000" w:themeColor="text1"/>
        </w:rPr>
        <w:t xml:space="preserve">there is </w:t>
      </w:r>
      <w:r w:rsidRPr="001010B8">
        <w:rPr>
          <w:rStyle w:val="StyleUnderline"/>
          <w:color w:val="000000" w:themeColor="text1"/>
          <w:highlight w:val="cyan"/>
        </w:rPr>
        <w:t>a growing sense in Moscow</w:t>
      </w:r>
      <w:r w:rsidRPr="001010B8">
        <w:rPr>
          <w:rStyle w:val="StyleUnderline"/>
          <w:color w:val="000000" w:themeColor="text1"/>
        </w:rPr>
        <w:t xml:space="preserve"> that the downward spiral of East-West ties has reached a point of no return, and that </w:t>
      </w:r>
      <w:r w:rsidRPr="001010B8">
        <w:rPr>
          <w:rStyle w:val="StyleUnderline"/>
          <w:color w:val="000000" w:themeColor="text1"/>
          <w:highlight w:val="cyan"/>
        </w:rPr>
        <w:t xml:space="preserve">Russia </w:t>
      </w:r>
      <w:r w:rsidRPr="001010B8">
        <w:rPr>
          <w:rStyle w:val="StyleUnderline"/>
          <w:color w:val="000000" w:themeColor="text1"/>
        </w:rPr>
        <w:t xml:space="preserve">should </w:t>
      </w:r>
      <w:r w:rsidRPr="001010B8">
        <w:rPr>
          <w:rStyle w:val="StyleUnderline"/>
          <w:color w:val="000000" w:themeColor="text1"/>
          <w:highlight w:val="cyan"/>
        </w:rPr>
        <w:t>consider abandoning hopes of reconciliation</w:t>
      </w:r>
      <w:r w:rsidRPr="001010B8">
        <w:rPr>
          <w:rStyle w:val="StyleUnderline"/>
          <w:color w:val="000000" w:themeColor="text1"/>
        </w:rPr>
        <w:t xml:space="preserve"> with the West</w:t>
      </w:r>
      <w:r w:rsidRPr="001010B8">
        <w:rPr>
          <w:color w:val="000000" w:themeColor="text1"/>
          <w:sz w:val="12"/>
        </w:rPr>
        <w:t xml:space="preserve"> and seek permanent alternatives: perhaps in an intensified compact with China, and targeted relationships with countries of Europe and other regions that are willing to do business with Moscow. </w:t>
      </w:r>
      <w:r w:rsidRPr="001010B8">
        <w:rPr>
          <w:rStyle w:val="Emphasis"/>
          <w:color w:val="000000" w:themeColor="text1"/>
        </w:rPr>
        <w:t>“</w:t>
      </w:r>
      <w:r w:rsidRPr="001010B8">
        <w:rPr>
          <w:rStyle w:val="Emphasis"/>
          <w:color w:val="000000" w:themeColor="text1"/>
          <w:highlight w:val="cyan"/>
        </w:rPr>
        <w:t>Things are at rock bottom</w:t>
      </w:r>
      <w:r w:rsidRPr="001010B8">
        <w:rPr>
          <w:rStyle w:val="Emphasis"/>
          <w:color w:val="000000" w:themeColor="text1"/>
        </w:rPr>
        <w:t>.</w:t>
      </w:r>
      <w:r w:rsidRPr="001010B8">
        <w:rPr>
          <w:rStyle w:val="StyleUnderline"/>
          <w:color w:val="000000" w:themeColor="text1"/>
        </w:rPr>
        <w:t xml:space="preserve"> This may not be structurally a cold war in the way the old one was, but mentally, in terms of atmosphere, it’s even worse,”</w:t>
      </w:r>
      <w:r w:rsidRPr="001010B8">
        <w:rPr>
          <w:color w:val="000000" w:themeColor="text1"/>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1010B8">
        <w:rPr>
          <w:color w:val="000000" w:themeColor="text1"/>
          <w:sz w:val="12"/>
        </w:rPr>
        <w:t>Foreign</w:t>
      </w:r>
      <w:proofErr w:type="gramEnd"/>
      <w:r w:rsidRPr="001010B8">
        <w:rPr>
          <w:color w:val="000000" w:themeColor="text1"/>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1010B8">
        <w:rPr>
          <w:color w:val="000000" w:themeColor="text1"/>
          <w:sz w:val="12"/>
        </w:rPr>
        <w:t>Kortunov</w:t>
      </w:r>
      <w:proofErr w:type="spellEnd"/>
      <w:r w:rsidRPr="001010B8">
        <w:rPr>
          <w:color w:val="000000" w:themeColor="text1"/>
          <w:sz w:val="12"/>
        </w:rPr>
        <w:t xml:space="preserve">, director of the Russian International Affairs Council, which is affiliated with the Foreign Ministry. “There are also some areas where the best we could do is agree to disagree, such as Ukraine and human rights issues.” </w:t>
      </w:r>
      <w:r w:rsidRPr="001010B8">
        <w:rPr>
          <w:rStyle w:val="StyleUnderline"/>
          <w:color w:val="000000" w:themeColor="text1"/>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1010B8">
        <w:rPr>
          <w:color w:val="000000" w:themeColor="text1"/>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1010B8">
        <w:rPr>
          <w:color w:val="000000" w:themeColor="text1"/>
          <w:sz w:val="12"/>
        </w:rPr>
        <w:t>Babuskinsky</w:t>
      </w:r>
      <w:proofErr w:type="spellEnd"/>
      <w:r w:rsidRPr="001010B8">
        <w:rPr>
          <w:color w:val="000000" w:themeColor="text1"/>
          <w:sz w:val="12"/>
        </w:rPr>
        <w:t xml:space="preserve"> District Court in Moscow Feb. 12, 2021, is in poor health amid his hunger strike while in prison in Russia. He was recently moved to a prison hospital. </w:t>
      </w:r>
      <w:r w:rsidRPr="001010B8">
        <w:rPr>
          <w:rStyle w:val="StyleUnderline"/>
          <w:color w:val="000000" w:themeColor="text1"/>
        </w:rPr>
        <w:t xml:space="preserve">Tensions around the Russian-backed rebel republics in eastern Ukraine have been much severer than usual, with a </w:t>
      </w:r>
      <w:r w:rsidRPr="001010B8">
        <w:rPr>
          <w:rStyle w:val="StyleUnderline"/>
          <w:color w:val="000000" w:themeColor="text1"/>
          <w:highlight w:val="cyan"/>
        </w:rPr>
        <w:t>spike in violent incidents</w:t>
      </w:r>
      <w:r w:rsidRPr="001010B8">
        <w:rPr>
          <w:rStyle w:val="StyleUnderline"/>
          <w:color w:val="000000" w:themeColor="text1"/>
        </w:rPr>
        <w:t xml:space="preserve"> on the front line, a </w:t>
      </w:r>
      <w:r w:rsidRPr="001010B8">
        <w:rPr>
          <w:rStyle w:val="StyleUnderline"/>
          <w:color w:val="000000" w:themeColor="text1"/>
          <w:highlight w:val="cyan"/>
        </w:rPr>
        <w:t>demonstrative Russian military buildup</w:t>
      </w:r>
      <w:r w:rsidRPr="001010B8">
        <w:rPr>
          <w:rStyle w:val="StyleUnderline"/>
          <w:color w:val="000000" w:themeColor="text1"/>
        </w:rPr>
        <w:t xml:space="preserve"> near the borders, and </w:t>
      </w:r>
      <w:r w:rsidRPr="001010B8">
        <w:rPr>
          <w:rStyle w:val="StyleUnderline"/>
          <w:color w:val="000000" w:themeColor="text1"/>
          <w:highlight w:val="cyan"/>
        </w:rPr>
        <w:t>strong U.S. and NATO affirmations</w:t>
      </w:r>
      <w:r w:rsidRPr="001010B8">
        <w:rPr>
          <w:rStyle w:val="StyleUnderline"/>
          <w:color w:val="000000" w:themeColor="text1"/>
        </w:rPr>
        <w:t xml:space="preserve"> of support for Kyiv. The Russian narrative claims that Ukrainian President Volodymyr </w:t>
      </w:r>
      <w:proofErr w:type="spellStart"/>
      <w:r w:rsidRPr="001010B8">
        <w:rPr>
          <w:rStyle w:val="StyleUnderline"/>
          <w:color w:val="000000" w:themeColor="text1"/>
        </w:rPr>
        <w:t>Zelenskiy</w:t>
      </w:r>
      <w:proofErr w:type="spellEnd"/>
      <w:r w:rsidRPr="001010B8">
        <w:rPr>
          <w:rStyle w:val="StyleUnderline"/>
          <w:color w:val="000000" w:themeColor="text1"/>
        </w:rPr>
        <w:t xml:space="preserve"> triggered the crisis a month ago</w:t>
      </w:r>
      <w:r w:rsidRPr="001010B8">
        <w:rPr>
          <w:color w:val="000000" w:themeColor="text1"/>
          <w:sz w:val="12"/>
        </w:rPr>
        <w:t xml:space="preserve"> by signing a decree that makes retaking the Russian-annexed territory of Crimea official Ukrainian state policy. </w:t>
      </w:r>
      <w:r w:rsidRPr="001010B8">
        <w:rPr>
          <w:rStyle w:val="StyleUnderline"/>
          <w:color w:val="000000" w:themeColor="text1"/>
        </w:rPr>
        <w:t xml:space="preserve">Mr. </w:t>
      </w:r>
      <w:proofErr w:type="spellStart"/>
      <w:r w:rsidRPr="001010B8">
        <w:rPr>
          <w:rStyle w:val="StyleUnderline"/>
          <w:color w:val="000000" w:themeColor="text1"/>
          <w:highlight w:val="cyan"/>
        </w:rPr>
        <w:t>Zelenskiy</w:t>
      </w:r>
      <w:proofErr w:type="spellEnd"/>
      <w:r w:rsidRPr="001010B8">
        <w:rPr>
          <w:rStyle w:val="StyleUnderline"/>
          <w:color w:val="000000" w:themeColor="text1"/>
        </w:rPr>
        <w:t xml:space="preserve"> has also </w:t>
      </w:r>
      <w:r w:rsidRPr="001010B8">
        <w:rPr>
          <w:rStyle w:val="StyleUnderline"/>
          <w:color w:val="000000" w:themeColor="text1"/>
          <w:highlight w:val="cyan"/>
        </w:rPr>
        <w:t>appealed to</w:t>
      </w:r>
      <w:r w:rsidRPr="001010B8">
        <w:rPr>
          <w:rStyle w:val="StyleUnderline"/>
          <w:color w:val="000000" w:themeColor="text1"/>
        </w:rPr>
        <w:t xml:space="preserve"> the U.S. and Europe to </w:t>
      </w:r>
      <w:r w:rsidRPr="001010B8">
        <w:rPr>
          <w:rStyle w:val="StyleUnderline"/>
          <w:color w:val="000000" w:themeColor="text1"/>
          <w:highlight w:val="cyan"/>
        </w:rPr>
        <w:t>expedite Ukraine’s membership</w:t>
      </w:r>
      <w:r w:rsidRPr="001010B8">
        <w:rPr>
          <w:rStyle w:val="StyleUnderline"/>
          <w:color w:val="000000" w:themeColor="text1"/>
        </w:rPr>
        <w:t xml:space="preserve"> in NATO, which Russia has long </w:t>
      </w:r>
      <w:r w:rsidRPr="001010B8">
        <w:rPr>
          <w:rStyle w:val="StyleUnderline"/>
          <w:color w:val="000000" w:themeColor="text1"/>
          <w:highlight w:val="cyan"/>
        </w:rPr>
        <w:t xml:space="preserve">described as </w:t>
      </w:r>
      <w:r w:rsidRPr="001010B8">
        <w:rPr>
          <w:rStyle w:val="Emphasis"/>
          <w:color w:val="000000" w:themeColor="text1"/>
          <w:highlight w:val="cyan"/>
        </w:rPr>
        <w:t>a “red line” that would lead to war</w:t>
      </w:r>
      <w:r w:rsidRPr="001010B8">
        <w:rPr>
          <w:rStyle w:val="Emphasis"/>
          <w:color w:val="000000" w:themeColor="text1"/>
        </w:rPr>
        <w:t>.</w:t>
      </w:r>
      <w:r w:rsidRPr="001010B8">
        <w:rPr>
          <w:rStyle w:val="StyleUnderline"/>
          <w:color w:val="000000" w:themeColor="text1"/>
        </w:rPr>
        <w:t xml:space="preserve"> </w:t>
      </w:r>
      <w:r w:rsidRPr="001010B8">
        <w:rPr>
          <w:color w:val="000000" w:themeColor="text1"/>
          <w:sz w:val="12"/>
        </w:rPr>
        <w:t xml:space="preserve">But </w:t>
      </w:r>
      <w:r w:rsidRPr="001010B8">
        <w:rPr>
          <w:rStyle w:val="StyleUnderline"/>
          <w:color w:val="000000" w:themeColor="text1"/>
        </w:rPr>
        <w:t>Russian leaders</w:t>
      </w:r>
      <w:r w:rsidRPr="001010B8">
        <w:rPr>
          <w:color w:val="000000" w:themeColor="text1"/>
          <w:sz w:val="12"/>
        </w:rPr>
        <w:t xml:space="preserve">, who have been </w:t>
      </w:r>
      <w:r w:rsidRPr="001010B8">
        <w:rPr>
          <w:rStyle w:val="StyleUnderline"/>
          <w:color w:val="000000" w:themeColor="text1"/>
        </w:rPr>
        <w:t xml:space="preserve">at pains to deny any direct involvement in Ukraine’s war for the past seven years, now say openly that </w:t>
      </w:r>
      <w:r w:rsidRPr="001010B8">
        <w:rPr>
          <w:rStyle w:val="StyleUnderline"/>
          <w:color w:val="000000" w:themeColor="text1"/>
          <w:highlight w:val="cyan"/>
        </w:rPr>
        <w:t xml:space="preserve">they will fight to defend the two </w:t>
      </w:r>
      <w:r w:rsidRPr="001010B8">
        <w:rPr>
          <w:rStyle w:val="StyleUnderline"/>
          <w:color w:val="000000" w:themeColor="text1"/>
          <w:highlight w:val="cyan"/>
        </w:rPr>
        <w:lastRenderedPageBreak/>
        <w:t>rebel republics</w:t>
      </w:r>
      <w:r w:rsidRPr="001010B8">
        <w:rPr>
          <w:rStyle w:val="StyleUnderline"/>
          <w:color w:val="000000" w:themeColor="text1"/>
        </w:rPr>
        <w:t>.</w:t>
      </w:r>
      <w:r w:rsidRPr="001010B8">
        <w:rPr>
          <w:color w:val="000000" w:themeColor="text1"/>
          <w:sz w:val="12"/>
        </w:rPr>
        <w:t xml:space="preserve"> Top Kremlin official Dmitry Kozak even warned that if conflict erupts, it could be “the beginning of the end” for Ukraine. </w:t>
      </w:r>
      <w:r w:rsidRPr="001010B8">
        <w:rPr>
          <w:rStyle w:val="Emphasis"/>
          <w:color w:val="000000" w:themeColor="text1"/>
        </w:rPr>
        <w:t>“</w:t>
      </w:r>
      <w:r w:rsidRPr="001010B8">
        <w:rPr>
          <w:rStyle w:val="Emphasis"/>
          <w:color w:val="000000" w:themeColor="text1"/>
          <w:highlight w:val="cyan"/>
        </w:rPr>
        <w:t>This is a very desperate situation</w:t>
      </w:r>
      <w:r w:rsidRPr="001010B8">
        <w:rPr>
          <w:rStyle w:val="StyleUnderline"/>
          <w:color w:val="000000" w:themeColor="text1"/>
        </w:rPr>
        <w:t>,”</w:t>
      </w:r>
      <w:r w:rsidRPr="001010B8">
        <w:rPr>
          <w:color w:val="000000" w:themeColor="text1"/>
          <w:sz w:val="12"/>
        </w:rPr>
        <w:t xml:space="preserve"> says Vadim </w:t>
      </w:r>
      <w:proofErr w:type="spellStart"/>
      <w:r w:rsidRPr="001010B8">
        <w:rPr>
          <w:color w:val="000000" w:themeColor="text1"/>
          <w:sz w:val="12"/>
        </w:rPr>
        <w:t>Karasyov</w:t>
      </w:r>
      <w:proofErr w:type="spellEnd"/>
      <w:r w:rsidRPr="001010B8">
        <w:rPr>
          <w:color w:val="000000" w:themeColor="text1"/>
          <w:sz w:val="12"/>
        </w:rPr>
        <w:t xml:space="preserve">, director of the independent Institute of Global Strategies in Kyiv. “We know the West is not going to help Ukraine militarily if it comes to war. </w:t>
      </w:r>
      <w:proofErr w:type="gramStart"/>
      <w:r w:rsidRPr="001010B8">
        <w:rPr>
          <w:color w:val="000000" w:themeColor="text1"/>
          <w:sz w:val="12"/>
        </w:rPr>
        <w:t>So</w:t>
      </w:r>
      <w:proofErr w:type="gramEnd"/>
      <w:r w:rsidRPr="001010B8">
        <w:rPr>
          <w:color w:val="000000" w:themeColor="text1"/>
          <w:sz w:val="12"/>
        </w:rPr>
        <w:t xml:space="preserve">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1010B8">
        <w:rPr>
          <w:color w:val="000000" w:themeColor="text1"/>
          <w:sz w:val="12"/>
        </w:rPr>
        <w:t>Markedonov</w:t>
      </w:r>
      <w:proofErr w:type="spellEnd"/>
      <w:r w:rsidRPr="001010B8">
        <w:rPr>
          <w:color w:val="000000" w:themeColor="text1"/>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1010B8">
        <w:rPr>
          <w:rStyle w:val="StyleUnderline"/>
          <w:color w:val="000000" w:themeColor="text1"/>
        </w:rPr>
        <w:t>Russia may turn away from any hopes of even pragmatic rapprochement with the West,</w:t>
      </w:r>
      <w:r w:rsidRPr="001010B8">
        <w:rPr>
          <w:color w:val="000000" w:themeColor="text1"/>
          <w:sz w:val="12"/>
        </w:rPr>
        <w:t xml:space="preserve"> experts warn. Mr.</w:t>
      </w:r>
      <w:r w:rsidRPr="001010B8">
        <w:rPr>
          <w:rStyle w:val="StyleUnderline"/>
          <w:color w:val="000000" w:themeColor="text1"/>
        </w:rPr>
        <w:t xml:space="preserve"> Lukyanov</w:t>
      </w:r>
      <w:r w:rsidRPr="001010B8">
        <w:rPr>
          <w:color w:val="000000" w:themeColor="text1"/>
          <w:sz w:val="12"/>
        </w:rPr>
        <w:t xml:space="preserve">, who </w:t>
      </w:r>
      <w:r w:rsidRPr="001010B8">
        <w:rPr>
          <w:rStyle w:val="StyleUnderline"/>
          <w:color w:val="000000" w:themeColor="text1"/>
        </w:rPr>
        <w:t>maintains close contact with his Chinese counterparts</w:t>
      </w:r>
      <w:r w:rsidRPr="001010B8">
        <w:rPr>
          <w:color w:val="000000" w:themeColor="text1"/>
          <w:sz w:val="12"/>
        </w:rPr>
        <w:t xml:space="preserve">, says </w:t>
      </w:r>
      <w:r w:rsidRPr="001010B8">
        <w:rPr>
          <w:rStyle w:val="StyleUnderline"/>
          <w:color w:val="000000" w:themeColor="text1"/>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1010B8">
        <w:rPr>
          <w:color w:val="000000" w:themeColor="text1"/>
          <w:sz w:val="12"/>
        </w:rPr>
        <w:t>“</w:t>
      </w:r>
      <w:r w:rsidRPr="001010B8">
        <w:rPr>
          <w:rStyle w:val="StyleUnderline"/>
          <w:color w:val="000000" w:themeColor="text1"/>
        </w:rPr>
        <w:t xml:space="preserve">It was the </w:t>
      </w:r>
      <w:r w:rsidRPr="001010B8">
        <w:rPr>
          <w:rStyle w:val="StyleUnderline"/>
          <w:color w:val="000000" w:themeColor="text1"/>
          <w:highlight w:val="cyan"/>
        </w:rPr>
        <w:t>Chinese</w:t>
      </w:r>
      <w:r w:rsidRPr="001010B8">
        <w:rPr>
          <w:rStyle w:val="StyleUnderline"/>
          <w:color w:val="000000" w:themeColor="text1"/>
        </w:rPr>
        <w:t xml:space="preserve">, in the past, who </w:t>
      </w:r>
      <w:r w:rsidRPr="001010B8">
        <w:rPr>
          <w:rStyle w:val="StyleUnderline"/>
          <w:color w:val="000000" w:themeColor="text1"/>
          <w:highlight w:val="cyan"/>
        </w:rPr>
        <w:t>were</w:t>
      </w:r>
      <w:r w:rsidRPr="001010B8">
        <w:rPr>
          <w:rStyle w:val="StyleUnderline"/>
          <w:color w:val="000000" w:themeColor="text1"/>
        </w:rPr>
        <w:t xml:space="preserve"> very </w:t>
      </w:r>
      <w:r w:rsidRPr="001010B8">
        <w:rPr>
          <w:rStyle w:val="StyleUnderline"/>
          <w:color w:val="000000" w:themeColor="text1"/>
          <w:highlight w:val="cyan"/>
        </w:rPr>
        <w:t>cautious about</w:t>
      </w:r>
      <w:r w:rsidRPr="001010B8">
        <w:rPr>
          <w:rStyle w:val="StyleUnderline"/>
          <w:color w:val="000000" w:themeColor="text1"/>
        </w:rPr>
        <w:t xml:space="preserve"> participating” in anything that looked like </w:t>
      </w:r>
      <w:r w:rsidRPr="001010B8">
        <w:rPr>
          <w:rStyle w:val="StyleUnderline"/>
          <w:color w:val="000000" w:themeColor="text1"/>
          <w:highlight w:val="cyan"/>
        </w:rPr>
        <w:t>an anti-Western alliance</w:t>
      </w:r>
      <w:r w:rsidRPr="001010B8">
        <w:rPr>
          <w:color w:val="000000" w:themeColor="text1"/>
          <w:sz w:val="12"/>
        </w:rPr>
        <w:t>, says Mr. Lukyanov. “</w:t>
      </w:r>
      <w:r w:rsidRPr="001010B8">
        <w:rPr>
          <w:rStyle w:val="Emphasis"/>
          <w:color w:val="000000" w:themeColor="text1"/>
        </w:rPr>
        <w:t xml:space="preserve">We are </w:t>
      </w:r>
      <w:r w:rsidRPr="001010B8">
        <w:rPr>
          <w:rStyle w:val="Emphasis"/>
          <w:color w:val="000000" w:themeColor="text1"/>
          <w:highlight w:val="cyan"/>
        </w:rPr>
        <w:t>hearing a new tone from them now.</w:t>
      </w:r>
      <w:r w:rsidRPr="001010B8">
        <w:rPr>
          <w:color w:val="000000" w:themeColor="text1"/>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755A5D57" w14:textId="77777777" w:rsidR="007256C4" w:rsidRPr="001010B8" w:rsidRDefault="007256C4" w:rsidP="007256C4">
      <w:pPr>
        <w:pStyle w:val="Heading4"/>
        <w:rPr>
          <w:color w:val="000000" w:themeColor="text1"/>
        </w:rPr>
      </w:pPr>
      <w:r w:rsidRPr="001010B8">
        <w:rPr>
          <w:color w:val="000000" w:themeColor="text1"/>
        </w:rPr>
        <w:t xml:space="preserve">Space weapons heighten potential for escalation and make </w:t>
      </w:r>
      <w:r w:rsidRPr="001010B8">
        <w:rPr>
          <w:color w:val="000000" w:themeColor="text1"/>
          <w:u w:val="single"/>
        </w:rPr>
        <w:t>perceptions</w:t>
      </w:r>
      <w:r w:rsidRPr="001010B8">
        <w:rPr>
          <w:color w:val="000000" w:themeColor="text1"/>
        </w:rPr>
        <w:t xml:space="preserve"> of US-Russia space conflict key. </w:t>
      </w:r>
    </w:p>
    <w:p w14:paraId="26BBC612" w14:textId="77777777" w:rsidR="007256C4" w:rsidRPr="001010B8" w:rsidRDefault="007256C4" w:rsidP="007256C4">
      <w:pPr>
        <w:rPr>
          <w:color w:val="000000" w:themeColor="text1"/>
        </w:rPr>
      </w:pPr>
      <w:r w:rsidRPr="001010B8">
        <w:rPr>
          <w:color w:val="000000" w:themeColor="text1"/>
        </w:rPr>
        <w:t xml:space="preserve">Alexey </w:t>
      </w:r>
      <w:proofErr w:type="spellStart"/>
      <w:r w:rsidRPr="001010B8">
        <w:rPr>
          <w:rStyle w:val="Style13ptBold"/>
          <w:color w:val="000000" w:themeColor="text1"/>
        </w:rPr>
        <w:t>Arbatov</w:t>
      </w:r>
      <w:proofErr w:type="spellEnd"/>
      <w:r w:rsidRPr="001010B8">
        <w:rPr>
          <w:rStyle w:val="Style13ptBold"/>
          <w:color w:val="000000" w:themeColor="text1"/>
        </w:rPr>
        <w:t xml:space="preserve"> et al</w:t>
      </w:r>
      <w:r w:rsidRPr="001010B8">
        <w:rPr>
          <w:color w:val="000000" w:themeColor="text1"/>
        </w:rPr>
        <w:t xml:space="preserve">, head of the Center for International Security at the Primakov National Research Institute of World Economy and International Relations, Major General Vladimir </w:t>
      </w:r>
      <w:proofErr w:type="spellStart"/>
      <w:r w:rsidRPr="001010B8">
        <w:rPr>
          <w:color w:val="000000" w:themeColor="text1"/>
        </w:rPr>
        <w:t>Dvorkin</w:t>
      </w:r>
      <w:proofErr w:type="spellEnd"/>
      <w:r w:rsidRPr="001010B8">
        <w:rPr>
          <w:color w:val="000000" w:themeColor="text1"/>
        </w:rPr>
        <w:t xml:space="preserve">, a principal researcher at the Center for International Security at the Primakov National Research Institute of World Economy and International Relations and Peter </w:t>
      </w:r>
      <w:proofErr w:type="spellStart"/>
      <w:r w:rsidRPr="001010B8">
        <w:rPr>
          <w:color w:val="000000" w:themeColor="text1"/>
        </w:rPr>
        <w:t>Topychkanov</w:t>
      </w:r>
      <w:proofErr w:type="spellEnd"/>
      <w:r w:rsidRPr="001010B8">
        <w:rPr>
          <w:color w:val="000000" w:themeColor="text1"/>
        </w:rPr>
        <w:t xml:space="preserve">, fellow at the Carnegie Moscow Center’s Nonproliferation Program, </w:t>
      </w:r>
      <w:r w:rsidRPr="001010B8">
        <w:rPr>
          <w:rStyle w:val="Style13ptBold"/>
          <w:color w:val="000000" w:themeColor="text1"/>
        </w:rPr>
        <w:t>‘17</w:t>
      </w:r>
      <w:r w:rsidRPr="001010B8">
        <w:rPr>
          <w:color w:val="000000" w:themeColor="text1"/>
        </w:rPr>
        <w:t xml:space="preserve"> “Russian And Chinese Perspectives On Non-Nuclear Weapons And Nuclear Risks” </w:t>
      </w:r>
      <w:r w:rsidRPr="001010B8">
        <w:rPr>
          <w:i/>
          <w:color w:val="000000" w:themeColor="text1"/>
        </w:rPr>
        <w:t xml:space="preserve">Carnegie Endowment for International Peace Publications, </w:t>
      </w:r>
      <w:hyperlink r:id="rId10" w:history="1">
        <w:r w:rsidRPr="001010B8">
          <w:rPr>
            <w:rStyle w:val="Hyperlink"/>
            <w:color w:val="000000" w:themeColor="text1"/>
          </w:rPr>
          <w:t>https://www.russiamatters.org/sites/default/files/media/files/Entanglement_interior_FNL.pdf</w:t>
        </w:r>
      </w:hyperlink>
      <w:r w:rsidRPr="001010B8">
        <w:rPr>
          <w:color w:val="000000" w:themeColor="text1"/>
        </w:rPr>
        <w:t xml:space="preserve"> </w:t>
      </w:r>
    </w:p>
    <w:p w14:paraId="0CAA76EF" w14:textId="77777777" w:rsidR="007256C4" w:rsidRPr="001010B8" w:rsidRDefault="007256C4" w:rsidP="007256C4">
      <w:pPr>
        <w:rPr>
          <w:color w:val="000000" w:themeColor="text1"/>
          <w:sz w:val="12"/>
        </w:rPr>
      </w:pPr>
      <w:r w:rsidRPr="001010B8">
        <w:rPr>
          <w:color w:val="000000" w:themeColor="text1"/>
          <w:sz w:val="12"/>
        </w:rPr>
        <w:t xml:space="preserve">Against this background, </w:t>
      </w:r>
      <w:r w:rsidRPr="001010B8">
        <w:rPr>
          <w:rStyle w:val="StyleUnderline"/>
          <w:color w:val="000000" w:themeColor="text1"/>
        </w:rPr>
        <w:t>Russian military and technical experts are</w:t>
      </w:r>
      <w:r w:rsidRPr="001010B8">
        <w:rPr>
          <w:color w:val="000000" w:themeColor="text1"/>
          <w:sz w:val="12"/>
        </w:rPr>
        <w:t xml:space="preserve"> currently </w:t>
      </w:r>
      <w:r w:rsidRPr="001010B8">
        <w:rPr>
          <w:rStyle w:val="StyleUnderline"/>
          <w:color w:val="000000" w:themeColor="text1"/>
        </w:rPr>
        <w:t>engaged in efforts to elaborate strategies for fighting an air-space war</w:t>
      </w:r>
      <w:r w:rsidRPr="001010B8">
        <w:rPr>
          <w:color w:val="000000" w:themeColor="text1"/>
          <w:sz w:val="12"/>
        </w:rPr>
        <w:t xml:space="preserve">. The following is an attempt to frame such an integrated doctrine by one of </w:t>
      </w:r>
      <w:r w:rsidRPr="001010B8">
        <w:rPr>
          <w:rStyle w:val="StyleUnderline"/>
          <w:color w:val="000000" w:themeColor="text1"/>
        </w:rPr>
        <w:t xml:space="preserve">its main theoreticians, Colonel Yuri </w:t>
      </w:r>
      <w:proofErr w:type="spellStart"/>
      <w:r w:rsidRPr="001010B8">
        <w:rPr>
          <w:rStyle w:val="StyleUnderline"/>
          <w:color w:val="000000" w:themeColor="text1"/>
        </w:rPr>
        <w:t>Krinitsky</w:t>
      </w:r>
      <w:proofErr w:type="spellEnd"/>
      <w:r w:rsidRPr="001010B8">
        <w:rPr>
          <w:rStyle w:val="StyleUnderline"/>
          <w:color w:val="000000" w:themeColor="text1"/>
        </w:rPr>
        <w:t xml:space="preserve"> from the Military Air-Space Defense Academy: “</w:t>
      </w:r>
      <w:r w:rsidRPr="001010B8">
        <w:rPr>
          <w:color w:val="000000" w:themeColor="text1"/>
          <w:sz w:val="12"/>
        </w:rPr>
        <w:t xml:space="preserve">The integration of aerial and space-based means of attack has transformed airspace and space into a specific field of armed conflict: an air-space theater of military operations. United, systematically </w:t>
      </w:r>
      <w:r w:rsidRPr="001010B8">
        <w:rPr>
          <w:rStyle w:val="StyleUnderline"/>
          <w:color w:val="000000" w:themeColor="text1"/>
        </w:rPr>
        <w:t>organized actions of [</w:t>
      </w:r>
      <w:r w:rsidRPr="001010B8">
        <w:rPr>
          <w:rStyle w:val="StyleUnderline"/>
          <w:color w:val="000000" w:themeColor="text1"/>
          <w:highlight w:val="cyan"/>
        </w:rPr>
        <w:t>U.S</w:t>
      </w:r>
      <w:r w:rsidRPr="001010B8">
        <w:rPr>
          <w:rStyle w:val="StyleUnderline"/>
          <w:color w:val="000000" w:themeColor="text1"/>
        </w:rPr>
        <w:t>.] air-</w:t>
      </w:r>
      <w:r w:rsidRPr="001010B8">
        <w:rPr>
          <w:rStyle w:val="StyleUnderline"/>
          <w:color w:val="000000" w:themeColor="text1"/>
          <w:highlight w:val="cyan"/>
        </w:rPr>
        <w:t>space power</w:t>
      </w:r>
      <w:r w:rsidRPr="001010B8">
        <w:rPr>
          <w:rStyle w:val="StyleUnderline"/>
          <w:color w:val="000000" w:themeColor="text1"/>
        </w:rPr>
        <w:t xml:space="preserve"> in this theater should be </w:t>
      </w:r>
      <w:r w:rsidRPr="001010B8">
        <w:rPr>
          <w:rStyle w:val="StyleUnderline"/>
          <w:color w:val="000000" w:themeColor="text1"/>
          <w:highlight w:val="cyan"/>
        </w:rPr>
        <w:t>countered with</w:t>
      </w:r>
      <w:r w:rsidRPr="001010B8">
        <w:rPr>
          <w:rStyle w:val="StyleUnderline"/>
          <w:color w:val="000000" w:themeColor="text1"/>
        </w:rPr>
        <w:t xml:space="preserve"> united and systematically </w:t>
      </w:r>
      <w:r w:rsidRPr="001010B8">
        <w:rPr>
          <w:rStyle w:val="StyleUnderline"/>
          <w:color w:val="000000" w:themeColor="text1"/>
          <w:highlight w:val="cyan"/>
        </w:rPr>
        <w:t>organized actions by the</w:t>
      </w:r>
      <w:r w:rsidRPr="001010B8">
        <w:rPr>
          <w:rStyle w:val="StyleUnderline"/>
          <w:color w:val="000000" w:themeColor="text1"/>
        </w:rPr>
        <w:t xml:space="preserve"> </w:t>
      </w:r>
      <w:r w:rsidRPr="001010B8">
        <w:rPr>
          <w:rStyle w:val="StyleUnderline"/>
          <w:color w:val="000000" w:themeColor="text1"/>
          <w:highlight w:val="cyan"/>
        </w:rPr>
        <w:t>Russian</w:t>
      </w:r>
      <w:r w:rsidRPr="001010B8">
        <w:rPr>
          <w:rStyle w:val="StyleUnderline"/>
          <w:color w:val="000000" w:themeColor="text1"/>
        </w:rPr>
        <w:t xml:space="preserve"> </w:t>
      </w:r>
      <w:r w:rsidRPr="001010B8">
        <w:rPr>
          <w:rStyle w:val="StyleUnderline"/>
          <w:color w:val="000000" w:themeColor="text1"/>
          <w:highlight w:val="cyan"/>
        </w:rPr>
        <w:t>Air-Space Defense</w:t>
      </w:r>
      <w:r w:rsidRPr="001010B8">
        <w:rPr>
          <w:rStyle w:val="StyleUnderline"/>
          <w:color w:val="000000" w:themeColor="text1"/>
        </w:rPr>
        <w:t xml:space="preserve"> Forces</w:t>
      </w:r>
      <w:r w:rsidRPr="001010B8">
        <w:rPr>
          <w:color w:val="000000" w:themeColor="text1"/>
          <w:sz w:val="12"/>
        </w:rPr>
        <w:t>. This is required under the National Security Strategy of the Russian Federation and Air-Space Defense Plan approved by the Russian president in 2006</w:t>
      </w:r>
      <w:r w:rsidRPr="001010B8">
        <w:rPr>
          <w:rStyle w:val="StyleUnderline"/>
          <w:color w:val="000000" w:themeColor="text1"/>
        </w:rPr>
        <w:t>.”</w:t>
      </w:r>
      <w:r w:rsidRPr="001010B8">
        <w:rPr>
          <w:color w:val="000000" w:themeColor="text1"/>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1010B8">
        <w:rPr>
          <w:color w:val="000000" w:themeColor="text1"/>
          <w:sz w:val="12"/>
        </w:rPr>
        <w:t>longrange</w:t>
      </w:r>
      <w:proofErr w:type="spellEnd"/>
      <w:r w:rsidRPr="001010B8">
        <w:rPr>
          <w:color w:val="000000" w:themeColor="text1"/>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1010B8">
        <w:rPr>
          <w:rStyle w:val="StyleUnderline"/>
          <w:color w:val="000000" w:themeColor="text1"/>
        </w:rPr>
        <w:t>the military and technical experts who propound it reach a predictable conclusion with regard to the capabilities needed to fight one</w:t>
      </w:r>
      <w:r w:rsidRPr="001010B8">
        <w:rPr>
          <w:color w:val="000000" w:themeColor="text1"/>
          <w:sz w:val="12"/>
        </w:rPr>
        <w:t xml:space="preserve">. They typically argue that </w:t>
      </w:r>
      <w:r w:rsidRPr="001010B8">
        <w:rPr>
          <w:rStyle w:val="StyleUnderline"/>
          <w:color w:val="000000" w:themeColor="text1"/>
        </w:rPr>
        <w:t>Russia needs “to counter the air-space attack system with an air-space defense system</w:t>
      </w:r>
      <w:r w:rsidRPr="001010B8">
        <w:rPr>
          <w:color w:val="000000" w:themeColor="text1"/>
          <w:sz w:val="12"/>
        </w:rPr>
        <w:t xml:space="preserve">. . . . </w:t>
      </w:r>
      <w:r w:rsidRPr="001010B8">
        <w:rPr>
          <w:rStyle w:val="StyleUnderline"/>
          <w:color w:val="000000" w:themeColor="text1"/>
        </w:rPr>
        <w:t xml:space="preserve">A prospective system for destroying and </w:t>
      </w:r>
      <w:r w:rsidRPr="001010B8">
        <w:rPr>
          <w:rStyle w:val="StyleUnderline"/>
          <w:color w:val="000000" w:themeColor="text1"/>
        </w:rPr>
        <w:lastRenderedPageBreak/>
        <w:t>suppressing MASA should be a synergy of anti-missile, anti-satellite, and air-defense missiles, and air units, and radio-electronic warfare forces</w:t>
      </w:r>
      <w:r w:rsidRPr="001010B8">
        <w:rPr>
          <w:color w:val="000000" w:themeColor="text1"/>
          <w:sz w:val="12"/>
        </w:rPr>
        <w:t xml:space="preserve">. And its composition should be multilayered.”9 </w:t>
      </w:r>
      <w:r w:rsidRPr="001010B8">
        <w:rPr>
          <w:rStyle w:val="Emphasis"/>
          <w:color w:val="000000" w:themeColor="text1"/>
        </w:rPr>
        <w:t xml:space="preserve">Such </w:t>
      </w:r>
      <w:r w:rsidRPr="001010B8">
        <w:rPr>
          <w:rStyle w:val="Emphasis"/>
          <w:color w:val="000000" w:themeColor="text1"/>
          <w:highlight w:val="cyan"/>
        </w:rPr>
        <w:t>calls are being translated into policy</w:t>
      </w:r>
      <w:r w:rsidRPr="001010B8">
        <w:rPr>
          <w:rStyle w:val="Emphasis"/>
          <w:color w:val="000000" w:themeColor="text1"/>
        </w:rPr>
        <w:t>.</w:t>
      </w:r>
      <w:r w:rsidRPr="001010B8">
        <w:rPr>
          <w:color w:val="000000" w:themeColor="text1"/>
          <w:sz w:val="12"/>
        </w:rPr>
        <w:t xml:space="preserve"> Most notably, </w:t>
      </w:r>
      <w:r w:rsidRPr="001010B8">
        <w:rPr>
          <w:rStyle w:val="StyleUnderline"/>
          <w:color w:val="000000" w:themeColor="text1"/>
        </w:rPr>
        <w:t>the air-space defense program, for which the military’s top brass and industrial corporations lobbied, is the single largest component of the State Armaments Program through 2020</w:t>
      </w:r>
      <w:r w:rsidRPr="001010B8">
        <w:rPr>
          <w:color w:val="000000" w:themeColor="text1"/>
          <w:sz w:val="12"/>
        </w:rPr>
        <w:t xml:space="preserve">, </w:t>
      </w:r>
      <w:r w:rsidRPr="001010B8">
        <w:rPr>
          <w:rStyle w:val="StyleUnderline"/>
          <w:color w:val="000000" w:themeColor="text1"/>
        </w:rPr>
        <w:t>accounting for</w:t>
      </w:r>
      <w:r w:rsidRPr="001010B8">
        <w:rPr>
          <w:color w:val="000000" w:themeColor="text1"/>
          <w:sz w:val="12"/>
        </w:rPr>
        <w:t xml:space="preserve"> about 20 percent of all costs when the program was first announced in 2011—about 3.4 trillion rubles ($</w:t>
      </w:r>
      <w:r w:rsidRPr="001010B8">
        <w:rPr>
          <w:rStyle w:val="StyleUnderline"/>
          <w:color w:val="000000" w:themeColor="text1"/>
        </w:rPr>
        <w:t xml:space="preserve">106 billion </w:t>
      </w:r>
      <w:r w:rsidRPr="001010B8">
        <w:rPr>
          <w:color w:val="000000" w:themeColor="text1"/>
          <w:sz w:val="12"/>
        </w:rPr>
        <w:t xml:space="preserve">at the time).10 Along with the modernization of the missile early-warning system by the development and deployment of new Voronezh-type land-based radars and missile-launch detection satellites, </w:t>
      </w:r>
      <w:r w:rsidRPr="001010B8">
        <w:rPr>
          <w:rStyle w:val="StyleUnderline"/>
          <w:color w:val="000000" w:themeColor="text1"/>
        </w:rPr>
        <w:t xml:space="preserve">the program envisages the deployment of twenty-eight missile regiments </w:t>
      </w:r>
      <w:r w:rsidRPr="001010B8">
        <w:rPr>
          <w:color w:val="000000" w:themeColor="text1"/>
          <w:sz w:val="12"/>
        </w:rPr>
        <w:t xml:space="preserve">of S-400 Triumph air-defense systems (about 450 to 670 launchers), </w:t>
      </w:r>
      <w:r w:rsidRPr="001010B8">
        <w:rPr>
          <w:rStyle w:val="StyleUnderline"/>
          <w:color w:val="000000" w:themeColor="text1"/>
        </w:rPr>
        <w:t>and thirty-eight battalions equipped with the next-generation</w:t>
      </w:r>
      <w:r w:rsidRPr="001010B8">
        <w:rPr>
          <w:color w:val="000000" w:themeColor="text1"/>
          <w:sz w:val="12"/>
        </w:rPr>
        <w:t xml:space="preserve"> S-500 Vityaz (recently renamed </w:t>
      </w:r>
      <w:proofErr w:type="spellStart"/>
      <w:r w:rsidRPr="001010B8">
        <w:rPr>
          <w:color w:val="000000" w:themeColor="text1"/>
          <w:sz w:val="12"/>
        </w:rPr>
        <w:t>Prometey</w:t>
      </w:r>
      <w:proofErr w:type="spellEnd"/>
      <w:r w:rsidRPr="001010B8">
        <w:rPr>
          <w:color w:val="000000" w:themeColor="text1"/>
          <w:sz w:val="12"/>
        </w:rPr>
        <w:t xml:space="preserve">) systems (300 to 460 launchers).11 In total, </w:t>
      </w:r>
      <w:r w:rsidRPr="001010B8">
        <w:rPr>
          <w:rStyle w:val="StyleUnderline"/>
          <w:color w:val="000000" w:themeColor="text1"/>
        </w:rPr>
        <w:t>the plan is to manufacture up to 3,000 missile interceptors</w:t>
      </w:r>
      <w:r w:rsidRPr="001010B8">
        <w:rPr>
          <w:color w:val="000000" w:themeColor="text1"/>
          <w:sz w:val="12"/>
        </w:rPr>
        <w:t xml:space="preserve"> of the two types, for which three new production plants were built. A new integrated and fully automatic command-and-control system is being created to facilitate operations by the Air-Space Defense Forces. </w:t>
      </w:r>
      <w:r w:rsidRPr="001010B8">
        <w:rPr>
          <w:rStyle w:val="StyleUnderline"/>
          <w:color w:val="000000" w:themeColor="text1"/>
        </w:rPr>
        <w:t xml:space="preserve">The </w:t>
      </w:r>
      <w:r w:rsidRPr="001010B8">
        <w:rPr>
          <w:rStyle w:val="StyleUnderline"/>
          <w:color w:val="000000" w:themeColor="text1"/>
          <w:highlight w:val="cyan"/>
        </w:rPr>
        <w:t>Moscow</w:t>
      </w:r>
      <w:r w:rsidRPr="001010B8">
        <w:rPr>
          <w:rStyle w:val="StyleUnderline"/>
          <w:color w:val="000000" w:themeColor="text1"/>
        </w:rPr>
        <w:t xml:space="preserve"> A-135 missile </w:t>
      </w:r>
      <w:r w:rsidRPr="001010B8">
        <w:rPr>
          <w:rStyle w:val="StyleUnderline"/>
          <w:color w:val="000000" w:themeColor="text1"/>
          <w:highlight w:val="cyan"/>
        </w:rPr>
        <w:t>defense system</w:t>
      </w:r>
      <w:r w:rsidRPr="001010B8">
        <w:rPr>
          <w:color w:val="000000" w:themeColor="text1"/>
          <w:sz w:val="12"/>
        </w:rPr>
        <w:t xml:space="preserve"> (now renamed A-235) </w:t>
      </w:r>
      <w:r w:rsidRPr="001010B8">
        <w:rPr>
          <w:rStyle w:val="StyleUnderline"/>
          <w:color w:val="000000" w:themeColor="text1"/>
        </w:rPr>
        <w:t xml:space="preserve">is </w:t>
      </w:r>
      <w:r w:rsidRPr="001010B8">
        <w:rPr>
          <w:rStyle w:val="StyleUnderline"/>
          <w:color w:val="000000" w:themeColor="text1"/>
          <w:highlight w:val="cyan"/>
        </w:rPr>
        <w:t>being modernized</w:t>
      </w:r>
      <w:r w:rsidRPr="001010B8">
        <w:rPr>
          <w:color w:val="000000" w:themeColor="text1"/>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1010B8">
        <w:rPr>
          <w:rStyle w:val="StyleUnderline"/>
          <w:color w:val="000000" w:themeColor="text1"/>
          <w:highlight w:val="cyan"/>
        </w:rPr>
        <w:t>Russian</w:t>
      </w:r>
      <w:r w:rsidRPr="001010B8">
        <w:rPr>
          <w:rStyle w:val="StyleUnderline"/>
          <w:color w:val="000000" w:themeColor="text1"/>
        </w:rPr>
        <w:t xml:space="preserve"> policy may be explained by the </w:t>
      </w:r>
      <w:r w:rsidRPr="001010B8">
        <w:rPr>
          <w:rStyle w:val="Emphasis"/>
          <w:color w:val="000000" w:themeColor="text1"/>
        </w:rPr>
        <w:t xml:space="preserve">visceral </w:t>
      </w:r>
      <w:r w:rsidRPr="001010B8">
        <w:rPr>
          <w:rStyle w:val="Emphasis"/>
          <w:color w:val="000000" w:themeColor="text1"/>
          <w:highlight w:val="cyan"/>
        </w:rPr>
        <w:t>desire</w:t>
      </w:r>
      <w:r w:rsidRPr="001010B8">
        <w:rPr>
          <w:color w:val="000000" w:themeColor="text1"/>
          <w:sz w:val="12"/>
        </w:rPr>
        <w:t xml:space="preserve"> of the military </w:t>
      </w:r>
      <w:r w:rsidRPr="001010B8">
        <w:rPr>
          <w:rStyle w:val="StyleUnderline"/>
          <w:color w:val="000000" w:themeColor="text1"/>
          <w:highlight w:val="cyan"/>
        </w:rPr>
        <w:t>to break</w:t>
      </w:r>
      <w:r w:rsidRPr="001010B8">
        <w:rPr>
          <w:rStyle w:val="StyleUnderline"/>
          <w:color w:val="000000" w:themeColor="text1"/>
        </w:rPr>
        <w:t xml:space="preserve"> out from the deadlock</w:t>
      </w:r>
      <w:r w:rsidRPr="001010B8">
        <w:rPr>
          <w:color w:val="000000" w:themeColor="text1"/>
          <w:sz w:val="12"/>
        </w:rPr>
        <w:t>—the “strangulating effect”—</w:t>
      </w:r>
      <w:r w:rsidRPr="001010B8">
        <w:rPr>
          <w:rStyle w:val="StyleUnderline"/>
          <w:color w:val="000000" w:themeColor="text1"/>
        </w:rPr>
        <w:t xml:space="preserve">of </w:t>
      </w:r>
      <w:r w:rsidRPr="001010B8">
        <w:rPr>
          <w:rStyle w:val="StyleUnderline"/>
          <w:color w:val="000000" w:themeColor="text1"/>
          <w:highlight w:val="cyan"/>
        </w:rPr>
        <w:t>mutual assured</w:t>
      </w:r>
      <w:r w:rsidRPr="001010B8">
        <w:rPr>
          <w:rStyle w:val="StyleUnderline"/>
          <w:color w:val="000000" w:themeColor="text1"/>
        </w:rPr>
        <w:t xml:space="preserve"> nuclear </w:t>
      </w:r>
      <w:r w:rsidRPr="001010B8">
        <w:rPr>
          <w:rStyle w:val="StyleUnderline"/>
          <w:color w:val="000000" w:themeColor="text1"/>
          <w:highlight w:val="cyan"/>
        </w:rPr>
        <w:t>destruction</w:t>
      </w:r>
      <w:r w:rsidRPr="001010B8">
        <w:rPr>
          <w:rStyle w:val="StyleUnderline"/>
          <w:color w:val="000000" w:themeColor="text1"/>
        </w:rPr>
        <w:t>, which has made further arms development</w:t>
      </w:r>
      <w:r w:rsidRPr="001010B8">
        <w:rPr>
          <w:color w:val="000000" w:themeColor="text1"/>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1010B8">
        <w:rPr>
          <w:rStyle w:val="StyleUnderline"/>
          <w:color w:val="000000" w:themeColor="text1"/>
        </w:rPr>
        <w:t>U.S</w:t>
      </w:r>
      <w:r w:rsidRPr="001010B8">
        <w:rPr>
          <w:color w:val="000000" w:themeColor="text1"/>
          <w:sz w:val="12"/>
        </w:rPr>
        <w:t xml:space="preserve">. and NATO </w:t>
      </w:r>
      <w:r w:rsidRPr="001010B8">
        <w:rPr>
          <w:rStyle w:val="StyleUnderline"/>
          <w:color w:val="000000" w:themeColor="text1"/>
        </w:rPr>
        <w:t>operations in Yugoslavia and I</w:t>
      </w:r>
      <w:r w:rsidRPr="001010B8">
        <w:rPr>
          <w:color w:val="000000" w:themeColor="text1"/>
          <w:sz w:val="12"/>
        </w:rPr>
        <w:t xml:space="preserve">raq, however, </w:t>
      </w:r>
      <w:r w:rsidRPr="001010B8">
        <w:rPr>
          <w:rStyle w:val="StyleUnderline"/>
          <w:color w:val="000000" w:themeColor="text1"/>
        </w:rPr>
        <w:t xml:space="preserve">provided a new </w:t>
      </w:r>
      <w:proofErr w:type="spellStart"/>
      <w:r w:rsidRPr="001010B8">
        <w:rPr>
          <w:rStyle w:val="StyleUnderline"/>
          <w:color w:val="000000" w:themeColor="text1"/>
        </w:rPr>
        <w:t>hightechnology</w:t>
      </w:r>
      <w:proofErr w:type="spellEnd"/>
      <w:r w:rsidRPr="001010B8">
        <w:rPr>
          <w:rStyle w:val="StyleUnderline"/>
          <w:color w:val="000000" w:themeColor="text1"/>
        </w:rPr>
        <w:t xml:space="preserve"> challenge, defined in Russia as </w:t>
      </w:r>
      <w:r w:rsidRPr="001010B8">
        <w:rPr>
          <w:rStyle w:val="StyleUnderline"/>
          <w:color w:val="000000" w:themeColor="text1"/>
          <w:highlight w:val="cyan"/>
        </w:rPr>
        <w:t>air-space warfare</w:t>
      </w:r>
      <w:r w:rsidRPr="001010B8">
        <w:rPr>
          <w:rStyle w:val="StyleUnderline"/>
          <w:color w:val="000000" w:themeColor="text1"/>
        </w:rPr>
        <w:t xml:space="preserve">, which was eagerly embraced as </w:t>
      </w:r>
      <w:r w:rsidRPr="001010B8">
        <w:rPr>
          <w:rStyle w:val="StyleUnderline"/>
          <w:color w:val="000000" w:themeColor="text1"/>
          <w:highlight w:val="cyan"/>
        </w:rPr>
        <w:t>a</w:t>
      </w:r>
      <w:r w:rsidRPr="001010B8">
        <w:rPr>
          <w:rStyle w:val="StyleUnderline"/>
          <w:color w:val="000000" w:themeColor="text1"/>
        </w:rPr>
        <w:t xml:space="preserve"> new and fascinating domain of </w:t>
      </w:r>
      <w:r w:rsidRPr="001010B8">
        <w:rPr>
          <w:rStyle w:val="Emphasis"/>
          <w:color w:val="000000" w:themeColor="text1"/>
        </w:rPr>
        <w:t xml:space="preserve">seemingly </w:t>
      </w:r>
      <w:r w:rsidRPr="001010B8">
        <w:rPr>
          <w:rStyle w:val="Emphasis"/>
          <w:color w:val="000000" w:themeColor="text1"/>
          <w:highlight w:val="cyan"/>
        </w:rPr>
        <w:t>endless competition</w:t>
      </w:r>
      <w:r w:rsidRPr="001010B8">
        <w:rPr>
          <w:color w:val="000000" w:themeColor="text1"/>
          <w:sz w:val="12"/>
        </w:rPr>
        <w:t xml:space="preserve"> with a worthy counterpart. Besides, </w:t>
      </w:r>
      <w:r w:rsidRPr="001010B8">
        <w:rPr>
          <w:rStyle w:val="StyleUnderline"/>
          <w:color w:val="000000" w:themeColor="text1"/>
        </w:rPr>
        <w:t>this new dimension of warfare doubtless gave the military and associated defense industries an opportunity to impress political leadership with</w:t>
      </w:r>
      <w:r w:rsidRPr="001010B8">
        <w:rPr>
          <w:color w:val="000000" w:themeColor="text1"/>
          <w:sz w:val="12"/>
        </w:rPr>
        <w:t xml:space="preserve"> newly discovered esoteric and </w:t>
      </w:r>
      <w:r w:rsidRPr="001010B8">
        <w:rPr>
          <w:rStyle w:val="Emphasis"/>
          <w:color w:val="000000" w:themeColor="text1"/>
          <w:highlight w:val="cyan"/>
        </w:rPr>
        <w:t>frightening threats</w:t>
      </w:r>
      <w:r w:rsidRPr="001010B8">
        <w:rPr>
          <w:color w:val="000000" w:themeColor="text1"/>
          <w:sz w:val="12"/>
        </w:rPr>
        <w:t xml:space="preserve">, </w:t>
      </w:r>
      <w:r w:rsidRPr="001010B8">
        <w:rPr>
          <w:rStyle w:val="StyleUnderline"/>
          <w:color w:val="000000" w:themeColor="text1"/>
        </w:rPr>
        <w:t xml:space="preserve">justifying the prioritization of national defense, and hence arms procurement programs and large defense budgets. </w:t>
      </w:r>
      <w:r w:rsidRPr="001010B8">
        <w:rPr>
          <w:color w:val="000000" w:themeColor="text1"/>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1010B8">
        <w:rPr>
          <w:rStyle w:val="StyleUnderline"/>
          <w:color w:val="000000" w:themeColor="text1"/>
        </w:rPr>
        <w:t>Russian state</w:t>
      </w:r>
      <w:r w:rsidRPr="001010B8">
        <w:rPr>
          <w:color w:val="000000" w:themeColor="text1"/>
          <w:sz w:val="12"/>
        </w:rPr>
        <w:t xml:space="preserve"> and military </w:t>
      </w:r>
      <w:r w:rsidRPr="001010B8">
        <w:rPr>
          <w:rStyle w:val="StyleUnderline"/>
          <w:color w:val="000000" w:themeColor="text1"/>
        </w:rPr>
        <w:t>leaders have regularly depicted terrifying scenarios of large-scale conflicts being won through non-nuclear means</w:t>
      </w:r>
      <w:r w:rsidRPr="001010B8">
        <w:rPr>
          <w:color w:val="000000" w:themeColor="text1"/>
          <w:sz w:val="12"/>
        </w:rPr>
        <w:t xml:space="preserve">. Former deputy defense minister </w:t>
      </w:r>
      <w:r w:rsidRPr="001010B8">
        <w:rPr>
          <w:rStyle w:val="StyleUnderline"/>
          <w:color w:val="000000" w:themeColor="text1"/>
        </w:rPr>
        <w:t xml:space="preserve">General </w:t>
      </w:r>
      <w:proofErr w:type="spellStart"/>
      <w:r w:rsidRPr="001010B8">
        <w:rPr>
          <w:rStyle w:val="StyleUnderline"/>
          <w:color w:val="000000" w:themeColor="text1"/>
        </w:rPr>
        <w:t>Arkady</w:t>
      </w:r>
      <w:proofErr w:type="spellEnd"/>
      <w:r w:rsidRPr="001010B8">
        <w:rPr>
          <w:rStyle w:val="StyleUnderline"/>
          <w:color w:val="000000" w:themeColor="text1"/>
        </w:rPr>
        <w:t xml:space="preserve"> </w:t>
      </w:r>
      <w:proofErr w:type="spellStart"/>
      <w:r w:rsidRPr="001010B8">
        <w:rPr>
          <w:rStyle w:val="StyleUnderline"/>
          <w:color w:val="000000" w:themeColor="text1"/>
        </w:rPr>
        <w:t>Bakhin</w:t>
      </w:r>
      <w:proofErr w:type="spellEnd"/>
      <w:r w:rsidRPr="001010B8">
        <w:rPr>
          <w:rStyle w:val="StyleUnderline"/>
          <w:color w:val="000000" w:themeColor="text1"/>
        </w:rPr>
        <w:t>, for example, has described how “leading world powers are staking everything on winning supremacy in the air and in space</w:t>
      </w:r>
      <w:r w:rsidRPr="001010B8">
        <w:rPr>
          <w:color w:val="000000" w:themeColor="text1"/>
          <w:sz w:val="12"/>
        </w:rPr>
        <w:t xml:space="preserve">, on carrying out massive air-space operations at the outbreak of hostilities, to conduct strikes against sites of strategic and vital importance all across the country.”15 </w:t>
      </w:r>
      <w:r w:rsidRPr="001010B8">
        <w:rPr>
          <w:rStyle w:val="StyleUnderline"/>
          <w:color w:val="000000" w:themeColor="text1"/>
        </w:rPr>
        <w:t xml:space="preserve">It is difficult to imagine, however, that </w:t>
      </w:r>
      <w:r w:rsidRPr="001010B8">
        <w:rPr>
          <w:rStyle w:val="StyleUnderline"/>
          <w:color w:val="000000" w:themeColor="text1"/>
          <w:highlight w:val="cyan"/>
        </w:rPr>
        <w:t>such a conflict</w:t>
      </w:r>
      <w:r w:rsidRPr="001010B8">
        <w:rPr>
          <w:rStyle w:val="StyleUnderline"/>
          <w:color w:val="000000" w:themeColor="text1"/>
        </w:rPr>
        <w:t xml:space="preserve">, in reality, </w:t>
      </w:r>
      <w:r w:rsidRPr="001010B8">
        <w:rPr>
          <w:rStyle w:val="StyleUnderline"/>
          <w:color w:val="000000" w:themeColor="text1"/>
          <w:highlight w:val="cyan"/>
        </w:rPr>
        <w:t>would</w:t>
      </w:r>
      <w:r w:rsidRPr="001010B8">
        <w:rPr>
          <w:rStyle w:val="StyleUnderline"/>
          <w:color w:val="000000" w:themeColor="text1"/>
        </w:rPr>
        <w:t xml:space="preserve"> not quickly </w:t>
      </w:r>
      <w:r w:rsidRPr="001010B8">
        <w:rPr>
          <w:rStyle w:val="StyleUnderline"/>
          <w:color w:val="000000" w:themeColor="text1"/>
          <w:highlight w:val="cyan"/>
        </w:rPr>
        <w:t>escalate to a nuclear exchange</w:t>
      </w:r>
      <w:r w:rsidRPr="001010B8">
        <w:rPr>
          <w:color w:val="000000" w:themeColor="text1"/>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1010B8">
        <w:rPr>
          <w:rStyle w:val="StyleUnderline"/>
          <w:color w:val="000000" w:themeColor="text1"/>
        </w:rPr>
        <w:t>Now, at a time of renewed confrontation between Russia and the West, the fruits of that work are finally seeing the light of</w:t>
      </w:r>
      <w:r w:rsidRPr="001010B8">
        <w:rPr>
          <w:color w:val="000000" w:themeColor="text1"/>
          <w:sz w:val="12"/>
        </w:rPr>
        <w:t xml:space="preserve"> day. In all likelihood, </w:t>
      </w:r>
      <w:r w:rsidRPr="001010B8">
        <w:rPr>
          <w:rStyle w:val="StyleUnderline"/>
          <w:color w:val="000000" w:themeColor="text1"/>
        </w:rPr>
        <w:t>the authors of the strategy imagine that over a relatively long period of time</w:t>
      </w:r>
      <w:r w:rsidRPr="001010B8">
        <w:rPr>
          <w:color w:val="000000" w:themeColor="text1"/>
          <w:sz w:val="12"/>
        </w:rPr>
        <w:t>—days or weeks—</w:t>
      </w:r>
      <w:r w:rsidRPr="001010B8">
        <w:rPr>
          <w:rStyle w:val="StyleUnderline"/>
          <w:color w:val="000000" w:themeColor="text1"/>
        </w:rPr>
        <w:t>the West would wage a campaign of air and missile strikes against Russia without using nuclear weapons. Russia,</w:t>
      </w:r>
      <w:r w:rsidRPr="001010B8">
        <w:rPr>
          <w:color w:val="000000" w:themeColor="text1"/>
          <w:sz w:val="12"/>
        </w:rPr>
        <w:t xml:space="preserve"> in turn, </w:t>
      </w:r>
      <w:r w:rsidRPr="001010B8">
        <w:rPr>
          <w:rStyle w:val="StyleUnderline"/>
          <w:color w:val="000000" w:themeColor="text1"/>
        </w:rPr>
        <w:t>would defend against such attacks and carry out retaliatory strikes with long-range conventional weapons.</w:t>
      </w:r>
      <w:r w:rsidRPr="001010B8">
        <w:rPr>
          <w:color w:val="000000" w:themeColor="text1"/>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1010B8">
        <w:rPr>
          <w:rStyle w:val="StyleUnderline"/>
          <w:color w:val="000000" w:themeColor="text1"/>
        </w:rPr>
        <w:t>the basic premise is that the U.S.-led campaigns against Yugoslavia in 1999 or Iraq in 1990 and 2003</w:t>
      </w:r>
      <w:r w:rsidRPr="001010B8">
        <w:rPr>
          <w:color w:val="000000" w:themeColor="text1"/>
          <w:sz w:val="12"/>
        </w:rPr>
        <w:t xml:space="preserve"> </w:t>
      </w:r>
      <w:r w:rsidRPr="001010B8">
        <w:rPr>
          <w:color w:val="000000" w:themeColor="text1"/>
          <w:sz w:val="12"/>
        </w:rPr>
        <w:lastRenderedPageBreak/>
        <w:t>(which are often cited by experts in this context</w:t>
      </w:r>
      <w:r w:rsidRPr="001010B8">
        <w:rPr>
          <w:rStyle w:val="StyleUnderline"/>
          <w:color w:val="000000" w:themeColor="text1"/>
        </w:rPr>
        <w:t>) may be implemented against Russia</w:t>
      </w:r>
      <w:r w:rsidRPr="001010B8">
        <w:rPr>
          <w:color w:val="000000" w:themeColor="text1"/>
          <w:sz w:val="12"/>
        </w:rPr>
        <w:t>—</w:t>
      </w:r>
      <w:r w:rsidRPr="001010B8">
        <w:rPr>
          <w:rStyle w:val="StyleUnderline"/>
          <w:color w:val="000000" w:themeColor="text1"/>
        </w:rPr>
        <w:t>but with different results, thanks to the operations of the Russian Air-Space Forces,</w:t>
      </w:r>
      <w:r w:rsidRPr="001010B8">
        <w:rPr>
          <w:color w:val="000000" w:themeColor="text1"/>
          <w:sz w:val="12"/>
        </w:rPr>
        <w:t xml:space="preserve"> the Strategic Rocket Forces, and the Navy against the United States and its allies. The </w:t>
      </w:r>
      <w:r w:rsidRPr="001010B8">
        <w:rPr>
          <w:rStyle w:val="StyleUnderline"/>
          <w:color w:val="000000" w:themeColor="text1"/>
        </w:rPr>
        <w:t>emphasis on defensive and offensive strategic non-nuclear</w:t>
      </w:r>
      <w:r w:rsidRPr="001010B8">
        <w:rPr>
          <w:color w:val="000000" w:themeColor="text1"/>
          <w:sz w:val="12"/>
        </w:rPr>
        <w:t xml:space="preserve"> arms does not exclude, but—on the contrary—</w:t>
      </w:r>
      <w:r w:rsidRPr="001010B8">
        <w:rPr>
          <w:rStyle w:val="StyleUnderline"/>
          <w:color w:val="000000" w:themeColor="text1"/>
        </w:rPr>
        <w:t xml:space="preserve">implies the limited use of nuclear weapons at some point </w:t>
      </w:r>
      <w:r w:rsidRPr="001010B8">
        <w:rPr>
          <w:color w:val="000000" w:themeColor="text1"/>
          <w:sz w:val="12"/>
        </w:rPr>
        <w:t xml:space="preserve">of the armed conflict. </w:t>
      </w:r>
      <w:r w:rsidRPr="001010B8">
        <w:rPr>
          <w:rStyle w:val="StyleUnderline"/>
          <w:color w:val="000000" w:themeColor="text1"/>
        </w:rPr>
        <w:t xml:space="preserve">Sergei </w:t>
      </w:r>
      <w:proofErr w:type="spellStart"/>
      <w:r w:rsidRPr="001010B8">
        <w:rPr>
          <w:rStyle w:val="StyleUnderline"/>
          <w:color w:val="000000" w:themeColor="text1"/>
        </w:rPr>
        <w:t>Sukhanov</w:t>
      </w:r>
      <w:proofErr w:type="spellEnd"/>
      <w:r w:rsidRPr="001010B8">
        <w:rPr>
          <w:rStyle w:val="StyleUnderline"/>
          <w:color w:val="000000" w:themeColor="text1"/>
        </w:rPr>
        <w:t>, one of the most authoritative representatives of the defense industries</w:t>
      </w:r>
      <w:r w:rsidRPr="001010B8">
        <w:rPr>
          <w:color w:val="000000" w:themeColor="text1"/>
          <w:sz w:val="12"/>
        </w:rPr>
        <w:t xml:space="preserve"> as the constructor general of the </w:t>
      </w:r>
      <w:proofErr w:type="spellStart"/>
      <w:r w:rsidRPr="001010B8">
        <w:rPr>
          <w:color w:val="000000" w:themeColor="text1"/>
          <w:sz w:val="12"/>
        </w:rPr>
        <w:t>Vympel</w:t>
      </w:r>
      <w:proofErr w:type="spellEnd"/>
      <w:r w:rsidRPr="001010B8">
        <w:rPr>
          <w:color w:val="000000" w:themeColor="text1"/>
          <w:sz w:val="12"/>
        </w:rPr>
        <w:t xml:space="preserve"> Corporation, which is responsible for designing strategic defense systems, has </w:t>
      </w:r>
      <w:r w:rsidRPr="001010B8">
        <w:rPr>
          <w:rStyle w:val="StyleUnderline"/>
          <w:color w:val="000000" w:themeColor="text1"/>
        </w:rPr>
        <w:t>exposed the whole panorama of Russia’s contemporary strategic logic on the interactio</w:t>
      </w:r>
      <w:r w:rsidRPr="001010B8">
        <w:rPr>
          <w:color w:val="000000" w:themeColor="text1"/>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1010B8">
        <w:rPr>
          <w:rStyle w:val="StyleUnderline"/>
          <w:color w:val="000000" w:themeColor="text1"/>
        </w:rPr>
        <w:t>it is clearly impossible to solve the problem by fighting off air-space attacks with weapons that would neutralize them in the air-space theater</w:t>
      </w:r>
      <w:r w:rsidRPr="001010B8">
        <w:rPr>
          <w:color w:val="000000" w:themeColor="text1"/>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1010B8">
        <w:rPr>
          <w:rStyle w:val="StyleUnderline"/>
          <w:color w:val="000000" w:themeColor="text1"/>
        </w:rPr>
        <w:t xml:space="preserve">because of the </w:t>
      </w:r>
      <w:r w:rsidRPr="001010B8">
        <w:rPr>
          <w:rStyle w:val="StyleUnderline"/>
          <w:color w:val="000000" w:themeColor="text1"/>
          <w:highlight w:val="cyan"/>
        </w:rPr>
        <w:t>inevitable limitations in Russia’s ability to defend</w:t>
      </w:r>
      <w:r w:rsidRPr="001010B8">
        <w:rPr>
          <w:rStyle w:val="StyleUnderline"/>
          <w:color w:val="000000" w:themeColor="text1"/>
        </w:rPr>
        <w:t xml:space="preserve"> against air-space attacks, </w:t>
      </w:r>
      <w:proofErr w:type="spellStart"/>
      <w:r w:rsidRPr="001010B8">
        <w:rPr>
          <w:rStyle w:val="StyleUnderline"/>
          <w:color w:val="000000" w:themeColor="text1"/>
        </w:rPr>
        <w:t>Sukhanov</w:t>
      </w:r>
      <w:proofErr w:type="spellEnd"/>
      <w:r w:rsidRPr="001010B8">
        <w:rPr>
          <w:rStyle w:val="StyleUnderline"/>
          <w:color w:val="000000" w:themeColor="text1"/>
        </w:rPr>
        <w:t xml:space="preserve"> argues that Russia may </w:t>
      </w:r>
      <w:r w:rsidRPr="001010B8">
        <w:rPr>
          <w:rStyle w:val="StyleUnderline"/>
          <w:color w:val="000000" w:themeColor="text1"/>
          <w:highlight w:val="cyan"/>
        </w:rPr>
        <w:t>have to resort to</w:t>
      </w:r>
      <w:r w:rsidRPr="001010B8">
        <w:rPr>
          <w:rStyle w:val="StyleUnderline"/>
          <w:color w:val="000000" w:themeColor="text1"/>
        </w:rPr>
        <w:t xml:space="preserve"> the limited use of </w:t>
      </w:r>
      <w:r w:rsidRPr="001010B8">
        <w:rPr>
          <w:rStyle w:val="StyleUnderline"/>
          <w:color w:val="000000" w:themeColor="text1"/>
          <w:highlight w:val="cyan"/>
        </w:rPr>
        <w:t>nuclear weapons</w:t>
      </w:r>
      <w:r w:rsidRPr="001010B8">
        <w:rPr>
          <w:color w:val="000000" w:themeColor="text1"/>
          <w:sz w:val="12"/>
        </w:rPr>
        <w:t xml:space="preserve"> in order </w:t>
      </w:r>
      <w:r w:rsidRPr="001010B8">
        <w:rPr>
          <w:rStyle w:val="StyleUnderline"/>
          <w:color w:val="000000" w:themeColor="text1"/>
        </w:rPr>
        <w:t xml:space="preserve">to compel the United States and its allies into backing down. </w:t>
      </w:r>
      <w:r w:rsidRPr="001010B8">
        <w:rPr>
          <w:rStyle w:val="StyleUnderline"/>
          <w:color w:val="000000" w:themeColor="text1"/>
          <w:highlight w:val="cyan"/>
        </w:rPr>
        <w:t>This</w:t>
      </w:r>
      <w:r w:rsidRPr="001010B8">
        <w:rPr>
          <w:rStyle w:val="StyleUnderline"/>
          <w:color w:val="000000" w:themeColor="text1"/>
        </w:rPr>
        <w:t xml:space="preserve"> basic logic </w:t>
      </w:r>
      <w:r w:rsidRPr="001010B8">
        <w:rPr>
          <w:rStyle w:val="StyleUnderline"/>
          <w:color w:val="000000" w:themeColor="text1"/>
          <w:highlight w:val="cyan"/>
        </w:rPr>
        <w:t xml:space="preserve">is </w:t>
      </w:r>
      <w:r w:rsidRPr="001010B8">
        <w:rPr>
          <w:rStyle w:val="Emphasis"/>
          <w:color w:val="000000" w:themeColor="text1"/>
          <w:highlight w:val="cyan"/>
        </w:rPr>
        <w:t>widely accepted</w:t>
      </w:r>
      <w:r w:rsidRPr="001010B8">
        <w:rPr>
          <w:rStyle w:val="StyleUnderline"/>
          <w:color w:val="000000" w:themeColor="text1"/>
        </w:rPr>
        <w:t xml:space="preserve"> in Russia. </w:t>
      </w:r>
      <w:r w:rsidRPr="001010B8">
        <w:rPr>
          <w:color w:val="000000" w:themeColor="text1"/>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1010B8">
        <w:rPr>
          <w:rStyle w:val="StyleUnderline"/>
          <w:color w:val="000000" w:themeColor="text1"/>
        </w:rPr>
        <w:t xml:space="preserve">the fact that </w:t>
      </w:r>
      <w:r w:rsidRPr="001010B8">
        <w:rPr>
          <w:rStyle w:val="StyleUnderline"/>
          <w:color w:val="000000" w:themeColor="text1"/>
          <w:highlight w:val="cyan"/>
        </w:rPr>
        <w:t>a major war</w:t>
      </w:r>
      <w:r w:rsidRPr="001010B8">
        <w:rPr>
          <w:rStyle w:val="StyleUnderline"/>
          <w:color w:val="000000" w:themeColor="text1"/>
        </w:rPr>
        <w:t xml:space="preserve"> with the United States </w:t>
      </w:r>
      <w:r w:rsidRPr="001010B8">
        <w:rPr>
          <w:color w:val="000000" w:themeColor="text1"/>
          <w:sz w:val="12"/>
        </w:rPr>
        <w:t xml:space="preserve">and NATO </w:t>
      </w:r>
      <w:r w:rsidRPr="001010B8">
        <w:rPr>
          <w:rStyle w:val="StyleUnderline"/>
          <w:color w:val="000000" w:themeColor="text1"/>
          <w:highlight w:val="cyan"/>
        </w:rPr>
        <w:t xml:space="preserve">is </w:t>
      </w:r>
      <w:r w:rsidRPr="001010B8">
        <w:rPr>
          <w:rStyle w:val="Emphasis"/>
          <w:i/>
          <w:color w:val="000000" w:themeColor="text1"/>
          <w:highlight w:val="cyan"/>
        </w:rPr>
        <w:t>seen</w:t>
      </w:r>
      <w:r w:rsidRPr="001010B8">
        <w:rPr>
          <w:color w:val="000000" w:themeColor="text1"/>
          <w:sz w:val="12"/>
        </w:rPr>
        <w:t xml:space="preserve"> </w:t>
      </w:r>
      <w:r w:rsidRPr="001010B8">
        <w:rPr>
          <w:rStyle w:val="StyleUnderline"/>
          <w:color w:val="000000" w:themeColor="text1"/>
        </w:rPr>
        <w:t>in contemporary Russian strategic thinking as a prolonged endeavor involving an integrated technological and operational continuum of nuclear and non-nuclear operation</w:t>
      </w:r>
      <w:r w:rsidRPr="001010B8">
        <w:rPr>
          <w:color w:val="000000" w:themeColor="text1"/>
          <w:sz w:val="12"/>
        </w:rPr>
        <w:t xml:space="preserve">s, defensive and offensive capabilities, and ballistic and aerodynamic weapons </w:t>
      </w:r>
      <w:r w:rsidRPr="001010B8">
        <w:rPr>
          <w:rStyle w:val="StyleUnderline"/>
          <w:color w:val="000000" w:themeColor="text1"/>
          <w:highlight w:val="cyan"/>
        </w:rPr>
        <w:t>creates a breeding ground for entanglement</w:t>
      </w:r>
      <w:r w:rsidRPr="001010B8">
        <w:rPr>
          <w:rStyle w:val="StyleUnderline"/>
          <w:color w:val="000000" w:themeColor="text1"/>
        </w:rPr>
        <w:t xml:space="preserve">. The result could be </w:t>
      </w:r>
      <w:r w:rsidRPr="001010B8">
        <w:rPr>
          <w:rStyle w:val="StyleUnderline"/>
          <w:color w:val="000000" w:themeColor="text1"/>
          <w:highlight w:val="cyan"/>
        </w:rPr>
        <w:t>the</w:t>
      </w:r>
      <w:r w:rsidRPr="001010B8">
        <w:rPr>
          <w:rStyle w:val="StyleUnderline"/>
          <w:color w:val="000000" w:themeColor="text1"/>
        </w:rPr>
        <w:t xml:space="preserve"> rapid </w:t>
      </w:r>
      <w:r w:rsidRPr="001010B8">
        <w:rPr>
          <w:rStyle w:val="StyleUnderline"/>
          <w:color w:val="000000" w:themeColor="text1"/>
          <w:highlight w:val="cyan"/>
        </w:rPr>
        <w:t>escalation of a local</w:t>
      </w:r>
      <w:r w:rsidRPr="001010B8">
        <w:rPr>
          <w:rStyle w:val="StyleUnderline"/>
          <w:color w:val="000000" w:themeColor="text1"/>
        </w:rPr>
        <w:t xml:space="preserve"> non-nuclear </w:t>
      </w:r>
      <w:r w:rsidRPr="001010B8">
        <w:rPr>
          <w:rStyle w:val="StyleUnderline"/>
          <w:color w:val="000000" w:themeColor="text1"/>
          <w:highlight w:val="cyan"/>
        </w:rPr>
        <w:t xml:space="preserve">conflict to a </w:t>
      </w:r>
      <w:r w:rsidRPr="001010B8">
        <w:rPr>
          <w:rStyle w:val="Emphasis"/>
          <w:color w:val="000000" w:themeColor="text1"/>
          <w:highlight w:val="cyan"/>
        </w:rPr>
        <w:t>global nuclear war</w:t>
      </w:r>
      <w:r w:rsidRPr="001010B8">
        <w:rPr>
          <w:color w:val="000000" w:themeColor="text1"/>
          <w:sz w:val="12"/>
        </w:rPr>
        <w:t>. The remainder of this chapter discusses how new and emerging military technologies might contribute to such an escalation.</w:t>
      </w:r>
    </w:p>
    <w:p w14:paraId="02A172DD" w14:textId="77777777" w:rsidR="007256C4" w:rsidRPr="001010B8" w:rsidRDefault="007256C4" w:rsidP="007256C4">
      <w:pPr>
        <w:pStyle w:val="Heading4"/>
        <w:rPr>
          <w:rFonts w:cs="Calibri"/>
          <w:color w:val="000000" w:themeColor="text1"/>
        </w:rPr>
      </w:pPr>
      <w:r w:rsidRPr="001010B8">
        <w:rPr>
          <w:rFonts w:cs="Calibri"/>
          <w:color w:val="000000" w:themeColor="text1"/>
        </w:rPr>
        <w:t xml:space="preserve">Nuke war causes extinction </w:t>
      </w:r>
    </w:p>
    <w:p w14:paraId="06C03911" w14:textId="77777777" w:rsidR="007256C4" w:rsidRPr="001010B8" w:rsidRDefault="007256C4" w:rsidP="007256C4">
      <w:pPr>
        <w:rPr>
          <w:color w:val="000000" w:themeColor="text1"/>
        </w:rPr>
      </w:pPr>
      <w:r w:rsidRPr="001010B8">
        <w:rPr>
          <w:rStyle w:val="StyleUnderline"/>
          <w:color w:val="000000" w:themeColor="text1"/>
          <w:szCs w:val="26"/>
        </w:rPr>
        <w:t>Edwards 17</w:t>
      </w:r>
      <w:r w:rsidRPr="001010B8">
        <w:rPr>
          <w:color w:val="000000" w:themeColor="text1"/>
        </w:rPr>
        <w:t xml:space="preserve"> [(Paul N. Edwards, CISAC’s William J. Perry Fellow in International Security at Stanford’s Freeman </w:t>
      </w:r>
      <w:proofErr w:type="spellStart"/>
      <w:r w:rsidRPr="001010B8">
        <w:rPr>
          <w:color w:val="000000" w:themeColor="text1"/>
        </w:rPr>
        <w:t>Spogli</w:t>
      </w:r>
      <w:proofErr w:type="spellEnd"/>
      <w:r w:rsidRPr="001010B8">
        <w:rPr>
          <w:color w:val="000000" w:themeColor="text1"/>
        </w:rPr>
        <w:t xml:space="preserve"> Institute for International Studies. Being interviewed by </w:t>
      </w:r>
      <w:proofErr w:type="spellStart"/>
      <w:r w:rsidRPr="001010B8">
        <w:rPr>
          <w:color w:val="000000" w:themeColor="text1"/>
        </w:rPr>
        <w:t>EarthSky</w:t>
      </w:r>
      <w:proofErr w:type="spellEnd"/>
      <w:r w:rsidRPr="001010B8">
        <w:rPr>
          <w:color w:val="000000" w:themeColor="text1"/>
        </w:rPr>
        <w:t xml:space="preserve">/card is only parts of the interview directly from Paul Edwards.) “How nuclear war would affect Earth’s climate,” </w:t>
      </w:r>
      <w:proofErr w:type="spellStart"/>
      <w:r w:rsidRPr="001010B8">
        <w:rPr>
          <w:color w:val="000000" w:themeColor="text1"/>
        </w:rPr>
        <w:t>EarthSky</w:t>
      </w:r>
      <w:proofErr w:type="spellEnd"/>
      <w:r w:rsidRPr="001010B8">
        <w:rPr>
          <w:color w:val="000000" w:themeColor="text1"/>
        </w:rPr>
        <w:t xml:space="preserve">, September 8, 2017, earthsky.org/human-world/how-nuclear-war-would-affect-earths-climate] TDI </w:t>
      </w:r>
    </w:p>
    <w:p w14:paraId="1759FE2C" w14:textId="77777777" w:rsidR="007256C4" w:rsidRPr="001010B8" w:rsidRDefault="007256C4" w:rsidP="007256C4">
      <w:pPr>
        <w:rPr>
          <w:rStyle w:val="StyleUnderline"/>
          <w:color w:val="000000" w:themeColor="text1"/>
        </w:rPr>
      </w:pPr>
      <w:r w:rsidRPr="001010B8">
        <w:rPr>
          <w:rStyle w:val="StyleUnderline"/>
          <w:color w:val="000000" w:themeColor="text1"/>
        </w:rPr>
        <w:t xml:space="preserve">We are not talking enough about </w:t>
      </w:r>
      <w:r w:rsidRPr="001010B8">
        <w:rPr>
          <w:rStyle w:val="StyleUnderline"/>
          <w:color w:val="000000" w:themeColor="text1"/>
          <w:highlight w:val="cyan"/>
        </w:rPr>
        <w:t>the climatic effects</w:t>
      </w:r>
      <w:r w:rsidRPr="001010B8">
        <w:rPr>
          <w:rStyle w:val="StyleUnderline"/>
          <w:color w:val="000000" w:themeColor="text1"/>
        </w:rPr>
        <w:t xml:space="preserve"> of nuclear war</w:t>
      </w:r>
      <w:r w:rsidRPr="001010B8">
        <w:rPr>
          <w:color w:val="000000" w:themeColor="text1"/>
          <w:sz w:val="14"/>
          <w:szCs w:val="26"/>
        </w:rPr>
        <w:t xml:space="preserve">. The “nuclear winter” theory of the mid-1980s played a significant role in the arms reductions of that period. But with the collapse of the Soviet Union and the reduction of U.S. and Russian nuclear arsenals, </w:t>
      </w:r>
      <w:r w:rsidRPr="001010B8">
        <w:rPr>
          <w:rStyle w:val="StyleUnderline"/>
          <w:color w:val="000000" w:themeColor="text1"/>
        </w:rPr>
        <w:t xml:space="preserve">this aspect of nuclear war has faded from view. That’s not good. In the mid-2000s, climate scientists such as Alan </w:t>
      </w:r>
      <w:proofErr w:type="spellStart"/>
      <w:r w:rsidRPr="001010B8">
        <w:rPr>
          <w:rStyle w:val="StyleUnderline"/>
          <w:color w:val="000000" w:themeColor="text1"/>
        </w:rPr>
        <w:t>Robock</w:t>
      </w:r>
      <w:proofErr w:type="spellEnd"/>
      <w:r w:rsidRPr="001010B8">
        <w:rPr>
          <w:rStyle w:val="StyleUnderline"/>
          <w:color w:val="000000" w:themeColor="text1"/>
        </w:rPr>
        <w:t xml:space="preserve"> (Rutgers) took another look at nuclear winter theory. This time around, they used much-improved and much more detailed climate models than those available 20 years earlier.</w:t>
      </w:r>
      <w:r w:rsidRPr="001010B8">
        <w:rPr>
          <w:color w:val="000000" w:themeColor="text1"/>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w:t>
      </w:r>
      <w:proofErr w:type="gramStart"/>
      <w:r w:rsidRPr="001010B8">
        <w:rPr>
          <w:color w:val="000000" w:themeColor="text1"/>
          <w:sz w:val="14"/>
          <w:szCs w:val="26"/>
        </w:rPr>
        <w:t>So</w:t>
      </w:r>
      <w:proofErr w:type="gramEnd"/>
      <w:r w:rsidRPr="001010B8">
        <w:rPr>
          <w:color w:val="000000" w:themeColor="text1"/>
          <w:sz w:val="14"/>
          <w:szCs w:val="26"/>
        </w:rPr>
        <w:t xml:space="preserve"> the climatic effects of even a relatively small nuclear war would be planet-wide. What about a larger-scale conflict? A </w:t>
      </w:r>
      <w:r w:rsidRPr="001010B8">
        <w:rPr>
          <w:rStyle w:val="StyleUnderline"/>
          <w:color w:val="000000" w:themeColor="text1"/>
        </w:rPr>
        <w:t xml:space="preserve">U.S.-Russia war currently seems unlikely, but if it were to occur, hundreds or even thousands of nuclear weapons might be launched. The climatic consequences </w:t>
      </w:r>
      <w:r w:rsidRPr="001010B8">
        <w:rPr>
          <w:rStyle w:val="StyleUnderline"/>
          <w:color w:val="000000" w:themeColor="text1"/>
          <w:highlight w:val="cyan"/>
        </w:rPr>
        <w:t xml:space="preserve">would be catastrophic: </w:t>
      </w:r>
      <w:r w:rsidRPr="001010B8">
        <w:rPr>
          <w:rStyle w:val="StyleUnderline"/>
          <w:color w:val="000000" w:themeColor="text1"/>
        </w:rPr>
        <w:t xml:space="preserve">global average </w:t>
      </w:r>
      <w:r w:rsidRPr="001010B8">
        <w:rPr>
          <w:rStyle w:val="StyleUnderline"/>
          <w:color w:val="000000" w:themeColor="text1"/>
          <w:highlight w:val="cyan"/>
        </w:rPr>
        <w:t xml:space="preserve">temperatures would drop </w:t>
      </w:r>
      <w:r w:rsidRPr="001010B8">
        <w:rPr>
          <w:rStyle w:val="StyleUnderline"/>
          <w:color w:val="000000" w:themeColor="text1"/>
        </w:rPr>
        <w:t xml:space="preserve">as much as </w:t>
      </w:r>
      <w:r w:rsidRPr="001010B8">
        <w:rPr>
          <w:rStyle w:val="StyleUnderline"/>
          <w:color w:val="000000" w:themeColor="text1"/>
          <w:highlight w:val="cyan"/>
        </w:rPr>
        <w:t>12 degrees Fahrenheit</w:t>
      </w:r>
      <w:r w:rsidRPr="001010B8">
        <w:rPr>
          <w:rStyle w:val="StyleUnderline"/>
          <w:color w:val="000000" w:themeColor="text1"/>
        </w:rPr>
        <w:t xml:space="preserve"> (7 degrees Celsius) for up to several years — temperatures last seen during the great ice ages</w:t>
      </w:r>
      <w:r w:rsidRPr="001010B8">
        <w:rPr>
          <w:rStyle w:val="StyleUnderline"/>
          <w:color w:val="000000" w:themeColor="text1"/>
          <w:highlight w:val="cyan"/>
        </w:rPr>
        <w:t xml:space="preserve">. </w:t>
      </w:r>
      <w:r w:rsidRPr="001010B8">
        <w:rPr>
          <w:rStyle w:val="StyleUnderline"/>
          <w:color w:val="000000" w:themeColor="text1"/>
        </w:rPr>
        <w:t>Meanwhile</w:t>
      </w:r>
      <w:r w:rsidRPr="001010B8">
        <w:rPr>
          <w:rStyle w:val="StyleUnderline"/>
          <w:color w:val="000000" w:themeColor="text1"/>
          <w:highlight w:val="cyan"/>
        </w:rPr>
        <w:t xml:space="preserve">, smoke and dust </w:t>
      </w:r>
      <w:r w:rsidRPr="001010B8">
        <w:rPr>
          <w:rStyle w:val="StyleUnderline"/>
          <w:color w:val="000000" w:themeColor="text1"/>
        </w:rPr>
        <w:t xml:space="preserve">circulating in the stratosphere </w:t>
      </w:r>
      <w:r w:rsidRPr="001010B8">
        <w:rPr>
          <w:rStyle w:val="StyleUnderline"/>
          <w:color w:val="000000" w:themeColor="text1"/>
          <w:highlight w:val="cyan"/>
        </w:rPr>
        <w:t xml:space="preserve">would darken the atmosphere </w:t>
      </w:r>
      <w:r w:rsidRPr="001010B8">
        <w:rPr>
          <w:rStyle w:val="StyleUnderline"/>
          <w:color w:val="000000" w:themeColor="text1"/>
        </w:rPr>
        <w:t xml:space="preserve">enough </w:t>
      </w:r>
      <w:r w:rsidRPr="001010B8">
        <w:rPr>
          <w:rStyle w:val="StyleUnderline"/>
          <w:color w:val="000000" w:themeColor="text1"/>
          <w:highlight w:val="cyan"/>
        </w:rPr>
        <w:t>to inhibit photosynthesis,</w:t>
      </w:r>
      <w:r w:rsidRPr="001010B8">
        <w:rPr>
          <w:rStyle w:val="StyleUnderline"/>
          <w:color w:val="000000" w:themeColor="text1"/>
        </w:rPr>
        <w:t xml:space="preserve"> causing disastrous crop failures, widespread famine and massive ecological disruption. The </w:t>
      </w:r>
      <w:r w:rsidRPr="001010B8">
        <w:rPr>
          <w:rStyle w:val="StyleUnderline"/>
          <w:color w:val="000000" w:themeColor="text1"/>
          <w:highlight w:val="cyan"/>
        </w:rPr>
        <w:t xml:space="preserve">effect </w:t>
      </w:r>
      <w:r w:rsidRPr="001010B8">
        <w:rPr>
          <w:rStyle w:val="StyleUnderline"/>
          <w:color w:val="000000" w:themeColor="text1"/>
        </w:rPr>
        <w:t xml:space="preserve">would be </w:t>
      </w:r>
      <w:r w:rsidRPr="001010B8">
        <w:rPr>
          <w:rStyle w:val="StyleUnderline"/>
          <w:color w:val="000000" w:themeColor="text1"/>
          <w:highlight w:val="cyan"/>
        </w:rPr>
        <w:t xml:space="preserve">similar to </w:t>
      </w:r>
      <w:r w:rsidRPr="001010B8">
        <w:rPr>
          <w:rStyle w:val="StyleUnderline"/>
          <w:color w:val="000000" w:themeColor="text1"/>
        </w:rPr>
        <w:t xml:space="preserve">that of </w:t>
      </w:r>
      <w:r w:rsidRPr="001010B8">
        <w:rPr>
          <w:rStyle w:val="StyleUnderline"/>
          <w:color w:val="000000" w:themeColor="text1"/>
          <w:highlight w:val="cyan"/>
        </w:rPr>
        <w:t xml:space="preserve">the </w:t>
      </w:r>
      <w:r w:rsidRPr="001010B8">
        <w:rPr>
          <w:rStyle w:val="StyleUnderline"/>
          <w:color w:val="000000" w:themeColor="text1"/>
        </w:rPr>
        <w:t xml:space="preserve">giant </w:t>
      </w:r>
      <w:r w:rsidRPr="001010B8">
        <w:rPr>
          <w:rStyle w:val="StyleUnderline"/>
          <w:color w:val="000000" w:themeColor="text1"/>
          <w:highlight w:val="cyan"/>
        </w:rPr>
        <w:t xml:space="preserve">meteor </w:t>
      </w:r>
      <w:r w:rsidRPr="001010B8">
        <w:rPr>
          <w:rStyle w:val="StyleUnderline"/>
          <w:color w:val="000000" w:themeColor="text1"/>
        </w:rPr>
        <w:t xml:space="preserve">believed to be </w:t>
      </w:r>
      <w:r w:rsidRPr="001010B8">
        <w:rPr>
          <w:rStyle w:val="StyleUnderline"/>
          <w:color w:val="000000" w:themeColor="text1"/>
          <w:highlight w:val="cyan"/>
        </w:rPr>
        <w:t xml:space="preserve">responsible for the extinction of the dinosaurs. </w:t>
      </w:r>
      <w:r w:rsidRPr="001010B8">
        <w:rPr>
          <w:rStyle w:val="StyleUnderline"/>
          <w:color w:val="000000" w:themeColor="text1"/>
        </w:rPr>
        <w:t xml:space="preserve">This time, </w:t>
      </w:r>
      <w:r w:rsidRPr="001010B8">
        <w:rPr>
          <w:rStyle w:val="StyleUnderline"/>
          <w:color w:val="000000" w:themeColor="text1"/>
          <w:highlight w:val="cyan"/>
        </w:rPr>
        <w:t>we would be the dinosaurs.</w:t>
      </w:r>
      <w:r w:rsidRPr="001010B8">
        <w:rPr>
          <w:color w:val="000000" w:themeColor="text1"/>
          <w:sz w:val="14"/>
          <w:szCs w:val="26"/>
        </w:rPr>
        <w:t xml:space="preserve"> Many people are concerned about North Korea’s advancing missile capabilities. Is nuclear war </w:t>
      </w:r>
      <w:r w:rsidRPr="001010B8">
        <w:rPr>
          <w:color w:val="000000" w:themeColor="text1"/>
          <w:sz w:val="14"/>
          <w:szCs w:val="26"/>
        </w:rPr>
        <w:lastRenderedPageBreak/>
        <w:t xml:space="preserve">likely in your opinion? At this </w:t>
      </w:r>
      <w:r w:rsidRPr="001010B8">
        <w:rPr>
          <w:color w:val="000000" w:themeColor="text1"/>
          <w:sz w:val="14"/>
        </w:rPr>
        <w:t xml:space="preserve">writing, I think </w:t>
      </w:r>
      <w:r w:rsidRPr="001010B8">
        <w:rPr>
          <w:rStyle w:val="StyleUnderline"/>
          <w:color w:val="000000" w:themeColor="text1"/>
          <w:highlight w:val="cyan"/>
        </w:rPr>
        <w:t xml:space="preserve">we are closer to a nuclear war </w:t>
      </w:r>
      <w:r w:rsidRPr="001010B8">
        <w:rPr>
          <w:rStyle w:val="StyleUnderline"/>
          <w:color w:val="000000" w:themeColor="text1"/>
        </w:rPr>
        <w:t>than we have been</w:t>
      </w:r>
      <w:r w:rsidRPr="001010B8">
        <w:rPr>
          <w:rStyle w:val="StyleUnderline"/>
          <w:color w:val="000000" w:themeColor="text1"/>
          <w:highlight w:val="cyan"/>
        </w:rPr>
        <w:t xml:space="preserve"> since the early 1960s</w:t>
      </w:r>
      <w:r w:rsidRPr="001010B8">
        <w:rPr>
          <w:color w:val="000000" w:themeColor="text1"/>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1010B8">
        <w:rPr>
          <w:color w:val="000000" w:themeColor="text1"/>
          <w:sz w:val="14"/>
          <w:szCs w:val="26"/>
        </w:rPr>
        <w:t xml:space="preserve"> die, including hundreds of thousands of Americans currently living in South Korea and Japan (probable North Korean targets). Such vast damage would be wrought in Korea, Japan and </w:t>
      </w:r>
      <w:proofErr w:type="gramStart"/>
      <w:r w:rsidRPr="001010B8">
        <w:rPr>
          <w:color w:val="000000" w:themeColor="text1"/>
          <w:sz w:val="14"/>
          <w:szCs w:val="26"/>
        </w:rPr>
        <w:t>Pacific island</w:t>
      </w:r>
      <w:proofErr w:type="gramEnd"/>
      <w:r w:rsidRPr="001010B8">
        <w:rPr>
          <w:color w:val="000000" w:themeColor="text1"/>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10B8">
        <w:rPr>
          <w:rStyle w:val="StyleUnderline"/>
          <w:color w:val="000000" w:themeColor="text1"/>
          <w:highlight w:val="cyan"/>
        </w:rPr>
        <w:t xml:space="preserve">it’s </w:t>
      </w:r>
      <w:r w:rsidRPr="001010B8">
        <w:rPr>
          <w:rStyle w:val="StyleUnderline"/>
          <w:color w:val="000000" w:themeColor="text1"/>
        </w:rPr>
        <w:t xml:space="preserve">quite </w:t>
      </w:r>
      <w:r w:rsidRPr="001010B8">
        <w:rPr>
          <w:rStyle w:val="StyleUnderline"/>
          <w:color w:val="000000" w:themeColor="text1"/>
          <w:highlight w:val="cyan"/>
        </w:rPr>
        <w:t xml:space="preserve">unlikely that any exchange </w:t>
      </w:r>
      <w:r w:rsidRPr="001010B8">
        <w:rPr>
          <w:rStyle w:val="StyleUnderline"/>
          <w:color w:val="000000" w:themeColor="text1"/>
        </w:rPr>
        <w:t xml:space="preserve">between two nuclear powers </w:t>
      </w:r>
      <w:r w:rsidRPr="001010B8">
        <w:rPr>
          <w:rStyle w:val="StyleUnderline"/>
          <w:color w:val="000000" w:themeColor="text1"/>
          <w:highlight w:val="cyan"/>
        </w:rPr>
        <w:t xml:space="preserve">would stay limited </w:t>
      </w:r>
      <w:r w:rsidRPr="001010B8">
        <w:rPr>
          <w:rStyle w:val="StyleUnderline"/>
          <w:color w:val="000000" w:themeColor="text1"/>
        </w:rPr>
        <w:t>to these smaller, less destructive bombs.</w:t>
      </w:r>
    </w:p>
    <w:p w14:paraId="7278A2E8" w14:textId="77777777" w:rsidR="007256C4" w:rsidRPr="001010B8" w:rsidRDefault="007256C4" w:rsidP="007256C4">
      <w:pPr>
        <w:pStyle w:val="Heading4"/>
        <w:rPr>
          <w:color w:val="000000" w:themeColor="text1"/>
        </w:rPr>
      </w:pPr>
      <w:r w:rsidRPr="001010B8">
        <w:rPr>
          <w:color w:val="000000" w:themeColor="text1"/>
        </w:rPr>
        <w:t>Currently, entrepreneurs are pushing for privatization of space travel with increasing success</w:t>
      </w:r>
    </w:p>
    <w:p w14:paraId="190E936F" w14:textId="77777777" w:rsidR="007256C4" w:rsidRPr="001010B8" w:rsidRDefault="007256C4" w:rsidP="007256C4">
      <w:pPr>
        <w:rPr>
          <w:color w:val="000000" w:themeColor="text1"/>
        </w:rPr>
      </w:pPr>
      <w:r w:rsidRPr="001010B8">
        <w:rPr>
          <w:rStyle w:val="Style13ptBold"/>
          <w:color w:val="000000" w:themeColor="text1"/>
        </w:rPr>
        <w:t xml:space="preserve">Thompson 20 </w:t>
      </w:r>
      <w:r w:rsidRPr="001010B8">
        <w:rPr>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1010B8">
          <w:rPr>
            <w:rStyle w:val="Hyperlink"/>
            <w:color w:val="000000" w:themeColor="text1"/>
          </w:rPr>
          <w:t>https://newrepublic.com/article/160303/monetizing-final-frontier</w:t>
        </w:r>
      </w:hyperlink>
      <w:r w:rsidRPr="001010B8">
        <w:rPr>
          <w:color w:val="000000" w:themeColor="text1"/>
        </w:rPr>
        <w:t>] TDI</w:t>
      </w:r>
    </w:p>
    <w:p w14:paraId="5F3ACFD5" w14:textId="77777777" w:rsidR="007256C4" w:rsidRPr="001010B8" w:rsidRDefault="007256C4" w:rsidP="007256C4">
      <w:pPr>
        <w:rPr>
          <w:b/>
          <w:color w:val="000000" w:themeColor="text1"/>
          <w:u w:val="single"/>
        </w:rPr>
      </w:pPr>
      <w:r w:rsidRPr="001010B8">
        <w:rPr>
          <w:color w:val="000000" w:themeColor="text1"/>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1010B8">
        <w:rPr>
          <w:rStyle w:val="StyleUnderline"/>
          <w:color w:val="000000" w:themeColor="text1"/>
        </w:rPr>
        <w:t xml:space="preserve">. It was the </w:t>
      </w:r>
      <w:proofErr w:type="gramStart"/>
      <w:r w:rsidRPr="001010B8">
        <w:rPr>
          <w:rStyle w:val="StyleUnderline"/>
          <w:color w:val="000000" w:themeColor="text1"/>
        </w:rPr>
        <w:t>first time</w:t>
      </w:r>
      <w:proofErr w:type="gramEnd"/>
      <w:r w:rsidRPr="001010B8">
        <w:rPr>
          <w:rStyle w:val="StyleUnderline"/>
          <w:color w:val="000000" w:themeColor="text1"/>
        </w:rPr>
        <w:t xml:space="preserve"> humans had flown in a rocket and a capsule made by a private-sector company: SpaceX, the creation of the billionaire Elon Musk.</w:t>
      </w:r>
      <w:r w:rsidRPr="001010B8">
        <w:rPr>
          <w:color w:val="000000" w:themeColor="text1"/>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1010B8">
        <w:rPr>
          <w:rStyle w:val="StyleUnderline"/>
          <w:color w:val="000000" w:themeColor="text1"/>
        </w:rPr>
        <w:t xml:space="preserve">. Over the next few years, </w:t>
      </w:r>
      <w:r w:rsidRPr="001010B8">
        <w:rPr>
          <w:rStyle w:val="StyleUnderline"/>
          <w:color w:val="000000" w:themeColor="text1"/>
          <w:highlight w:val="cyan"/>
        </w:rPr>
        <w:t>NASA will pay Musk</w:t>
      </w:r>
      <w:r w:rsidRPr="001010B8">
        <w:rPr>
          <w:rStyle w:val="StyleUnderline"/>
          <w:color w:val="000000" w:themeColor="text1"/>
        </w:rPr>
        <w:t xml:space="preserve"> and SpaceX </w:t>
      </w:r>
      <w:r w:rsidRPr="001010B8">
        <w:rPr>
          <w:rStyle w:val="StyleUnderline"/>
          <w:color w:val="000000" w:themeColor="text1"/>
          <w:highlight w:val="cyan"/>
        </w:rPr>
        <w:t>$2.6 billion to ferry astronauts</w:t>
      </w:r>
      <w:r w:rsidRPr="001010B8">
        <w:rPr>
          <w:rStyle w:val="StyleUnderline"/>
          <w:color w:val="000000" w:themeColor="text1"/>
        </w:rPr>
        <w:t xml:space="preserve"> </w:t>
      </w:r>
      <w:r w:rsidRPr="001010B8">
        <w:rPr>
          <w:rStyle w:val="StyleUnderline"/>
          <w:color w:val="000000" w:themeColor="text1"/>
          <w:highlight w:val="cyan"/>
        </w:rPr>
        <w:t>to</w:t>
      </w:r>
      <w:r w:rsidRPr="001010B8">
        <w:rPr>
          <w:rStyle w:val="StyleUnderline"/>
          <w:color w:val="000000" w:themeColor="text1"/>
        </w:rPr>
        <w:t xml:space="preserve"> and from </w:t>
      </w:r>
      <w:r w:rsidRPr="001010B8">
        <w:rPr>
          <w:rStyle w:val="StyleUnderline"/>
          <w:color w:val="000000" w:themeColor="text1"/>
          <w:highlight w:val="cyan"/>
        </w:rPr>
        <w:t>the space station</w:t>
      </w:r>
      <w:r w:rsidRPr="001010B8">
        <w:rPr>
          <w:rStyle w:val="StyleUnderline"/>
          <w:color w:val="000000" w:themeColor="text1"/>
        </w:rPr>
        <w:t xml:space="preserve"> six times. </w:t>
      </w:r>
      <w:r w:rsidRPr="001010B8">
        <w:rPr>
          <w:color w:val="000000" w:themeColor="text1"/>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1010B8">
        <w:rPr>
          <w:rStyle w:val="StyleUnderline"/>
          <w:color w:val="000000" w:themeColor="text1"/>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1010B8">
        <w:rPr>
          <w:rStyle w:val="StyleUnderline"/>
          <w:color w:val="000000" w:themeColor="text1"/>
          <w:highlight w:val="cyan"/>
        </w:rPr>
        <w:t>Private-sector activity in space</w:t>
      </w:r>
      <w:r w:rsidRPr="001010B8">
        <w:rPr>
          <w:rStyle w:val="StyleUnderline"/>
          <w:color w:val="000000" w:themeColor="text1"/>
        </w:rPr>
        <w:t xml:space="preserve"> travel </w:t>
      </w:r>
      <w:r w:rsidRPr="001010B8">
        <w:rPr>
          <w:rStyle w:val="StyleUnderline"/>
          <w:color w:val="000000" w:themeColor="text1"/>
          <w:highlight w:val="cyan"/>
        </w:rPr>
        <w:t>is accelerating dramatically</w:t>
      </w:r>
      <w:r w:rsidRPr="001010B8">
        <w:rPr>
          <w:rStyle w:val="StyleUnderline"/>
          <w:color w:val="000000" w:themeColor="text1"/>
        </w:rPr>
        <w:t>—rocketing, one might say. For decades, ever since people first headed for orbit in the 1960s, spaceflight had been mostly the preserve of governments.</w:t>
      </w:r>
      <w:r w:rsidRPr="001010B8">
        <w:rPr>
          <w:color w:val="000000" w:themeColor="text1"/>
          <w:sz w:val="12"/>
        </w:rPr>
        <w:t xml:space="preserve"> States were the only actors with the money and technical acumen to blast things into the vacuum and get them safely down again. </w:t>
      </w:r>
      <w:r w:rsidRPr="001010B8">
        <w:rPr>
          <w:rStyle w:val="StyleUnderline"/>
          <w:color w:val="000000" w:themeColor="text1"/>
        </w:rPr>
        <w:t>The private sector didn’t have NASA’s know-how, nor—more important—a business plan that could rationalize the massive outlay of capital required to operate in space. In the last few years, that calculus has changed dramatically</w:t>
      </w:r>
      <w:r w:rsidRPr="001010B8">
        <w:rPr>
          <w:rStyle w:val="StyleUnderline"/>
          <w:color w:val="000000" w:themeColor="text1"/>
          <w:highlight w:val="cyan"/>
        </w:rPr>
        <w:t xml:space="preserve">. </w:t>
      </w:r>
      <w:r w:rsidRPr="001010B8">
        <w:rPr>
          <w:rStyle w:val="StyleUnderline"/>
          <w:color w:val="000000" w:themeColor="text1"/>
        </w:rPr>
        <w:t xml:space="preserve">A generation of </w:t>
      </w:r>
      <w:r w:rsidRPr="001010B8">
        <w:rPr>
          <w:rStyle w:val="StyleUnderline"/>
          <w:color w:val="000000" w:themeColor="text1"/>
          <w:highlight w:val="cyan"/>
        </w:rPr>
        <w:t>“New Space” entrepreneurs has begun launching</w:t>
      </w:r>
      <w:r w:rsidRPr="001010B8">
        <w:rPr>
          <w:rStyle w:val="StyleUnderline"/>
          <w:color w:val="000000" w:themeColor="text1"/>
        </w:rPr>
        <w:t xml:space="preserve"> rockets and satellites. Some seek </w:t>
      </w:r>
      <w:r w:rsidRPr="001010B8">
        <w:rPr>
          <w:rStyle w:val="StyleUnderline"/>
          <w:color w:val="000000" w:themeColor="text1"/>
          <w:highlight w:val="cyan"/>
        </w:rPr>
        <w:t>to flood the planet with fast,</w:t>
      </w:r>
      <w:r w:rsidRPr="001010B8">
        <w:rPr>
          <w:rStyle w:val="StyleUnderline"/>
          <w:color w:val="000000" w:themeColor="text1"/>
        </w:rPr>
        <w:t xml:space="preserve"> cheap mobile-</w:t>
      </w:r>
      <w:r w:rsidRPr="001010B8">
        <w:rPr>
          <w:rStyle w:val="StyleUnderline"/>
          <w:color w:val="000000" w:themeColor="text1"/>
          <w:highlight w:val="cyan"/>
        </w:rPr>
        <w:t>phone signals</w:t>
      </w:r>
      <w:r w:rsidRPr="001010B8">
        <w:rPr>
          <w:rStyle w:val="StyleUnderline"/>
          <w:color w:val="000000" w:themeColor="text1"/>
        </w:rPr>
        <w:t xml:space="preserve">; others want to </w:t>
      </w:r>
      <w:r w:rsidRPr="001010B8">
        <w:rPr>
          <w:rStyle w:val="StyleUnderline"/>
          <w:color w:val="000000" w:themeColor="text1"/>
          <w:highlight w:val="cyan"/>
        </w:rPr>
        <w:t xml:space="preserve">manufacture </w:t>
      </w:r>
      <w:r w:rsidRPr="001010B8">
        <w:rPr>
          <w:rStyle w:val="StyleUnderline"/>
          <w:color w:val="000000" w:themeColor="text1"/>
        </w:rPr>
        <w:t xml:space="preserve">new </w:t>
      </w:r>
      <w:r w:rsidRPr="001010B8">
        <w:rPr>
          <w:rStyle w:val="StyleUnderline"/>
          <w:color w:val="000000" w:themeColor="text1"/>
          <w:highlight w:val="cyan"/>
        </w:rPr>
        <w:t>products in zero gravity</w:t>
      </w:r>
      <w:r w:rsidRPr="001010B8">
        <w:rPr>
          <w:rStyle w:val="StyleUnderline"/>
          <w:color w:val="000000" w:themeColor="text1"/>
        </w:rPr>
        <w:t xml:space="preserve">, harnessing the novel physics of such conditions to </w:t>
      </w:r>
      <w:r w:rsidRPr="001010B8">
        <w:rPr>
          <w:rStyle w:val="StyleUnderline"/>
          <w:color w:val="000000" w:themeColor="text1"/>
          <w:highlight w:val="cyan"/>
        </w:rPr>
        <w:t xml:space="preserve">engineer substances that can’t be made in Earth’s </w:t>
      </w:r>
      <w:r w:rsidRPr="001010B8">
        <w:rPr>
          <w:rStyle w:val="StyleUnderline"/>
          <w:color w:val="000000" w:themeColor="text1"/>
        </w:rPr>
        <w:t>gravity</w:t>
      </w:r>
      <w:r w:rsidRPr="001010B8">
        <w:rPr>
          <w:color w:val="000000" w:themeColor="text1"/>
          <w:sz w:val="12"/>
        </w:rPr>
        <w:t xml:space="preserve">. Further afield, they’re aiming to harvest water on the moon and even </w:t>
      </w:r>
      <w:proofErr w:type="gramStart"/>
      <w:r w:rsidRPr="001010B8">
        <w:rPr>
          <w:color w:val="000000" w:themeColor="text1"/>
          <w:sz w:val="12"/>
        </w:rPr>
        <w:t>mine</w:t>
      </w:r>
      <w:proofErr w:type="gramEnd"/>
      <w:r w:rsidRPr="001010B8">
        <w:rPr>
          <w:color w:val="000000" w:themeColor="text1"/>
          <w:sz w:val="12"/>
        </w:rPr>
        <w:t xml:space="preserve"> asteroids</w:t>
      </w:r>
      <w:r w:rsidRPr="001010B8">
        <w:rPr>
          <w:rStyle w:val="StyleUnderline"/>
          <w:color w:val="000000" w:themeColor="text1"/>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1010B8">
        <w:rPr>
          <w:b/>
          <w:color w:val="000000" w:themeColor="text1"/>
          <w:u w:val="single"/>
        </w:rPr>
        <w:t xml:space="preserve"> </w:t>
      </w:r>
      <w:r w:rsidRPr="001010B8">
        <w:rPr>
          <w:rStyle w:val="StyleUnderline"/>
          <w:color w:val="000000" w:themeColor="text1"/>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1010B8">
        <w:rPr>
          <w:rStyle w:val="StyleUnderline"/>
          <w:color w:val="000000" w:themeColor="text1"/>
          <w:highlight w:val="cyan"/>
        </w:rPr>
        <w:t>officials have</w:t>
      </w:r>
      <w:r w:rsidRPr="001010B8">
        <w:rPr>
          <w:rStyle w:val="StyleUnderline"/>
          <w:color w:val="000000" w:themeColor="text1"/>
        </w:rPr>
        <w:t xml:space="preserve"> even </w:t>
      </w:r>
      <w:r w:rsidRPr="001010B8">
        <w:rPr>
          <w:rStyle w:val="StyleUnderline"/>
          <w:color w:val="000000" w:themeColor="text1"/>
          <w:highlight w:val="cyan"/>
        </w:rPr>
        <w:lastRenderedPageBreak/>
        <w:t>touted the idea of privatizing the $100 billion space station</w:t>
      </w:r>
      <w:r w:rsidRPr="001010B8">
        <w:rPr>
          <w:rStyle w:val="StyleUnderline"/>
          <w:color w:val="000000" w:themeColor="text1"/>
        </w:rPr>
        <w:t xml:space="preserve"> itself</w:t>
      </w:r>
      <w:r w:rsidRPr="001010B8">
        <w:rPr>
          <w:color w:val="000000" w:themeColor="text1"/>
          <w:sz w:val="12"/>
        </w:rPr>
        <w:t>—the last signature NASA-sponsored human spacecraft project still aloft. When Trump’s transition team in 2017 pondered the handoff of low-Earth orbit to the private sector, it concluded: “</w:t>
      </w:r>
      <w:r w:rsidRPr="001010B8">
        <w:rPr>
          <w:rStyle w:val="StyleUnderline"/>
          <w:color w:val="000000" w:themeColor="text1"/>
        </w:rPr>
        <w:t xml:space="preserve">This may be </w:t>
      </w:r>
      <w:r w:rsidRPr="001010B8">
        <w:rPr>
          <w:rStyle w:val="StyleUnderline"/>
          <w:color w:val="000000" w:themeColor="text1"/>
          <w:highlight w:val="cyan"/>
        </w:rPr>
        <w:t xml:space="preserve">the biggest </w:t>
      </w:r>
      <w:r w:rsidRPr="001010B8">
        <w:rPr>
          <w:rStyle w:val="StyleUnderline"/>
          <w:color w:val="000000" w:themeColor="text1"/>
        </w:rPr>
        <w:t xml:space="preserve">and most public </w:t>
      </w:r>
      <w:r w:rsidRPr="001010B8">
        <w:rPr>
          <w:rStyle w:val="StyleUnderline"/>
          <w:color w:val="000000" w:themeColor="text1"/>
          <w:highlight w:val="cyan"/>
        </w:rPr>
        <w:t>privatization effort America has ever conducted</w:t>
      </w:r>
      <w:r w:rsidRPr="001010B8">
        <w:rPr>
          <w:rStyle w:val="StyleUnderline"/>
          <w:color w:val="000000" w:themeColor="text1"/>
        </w:rPr>
        <w:t>.</w:t>
      </w:r>
      <w:r w:rsidRPr="001010B8">
        <w:rPr>
          <w:color w:val="000000" w:themeColor="text1"/>
          <w:sz w:val="12"/>
        </w:rPr>
        <w:t>” Or as Texas GOP Senator Ted Cruz—at the time the chairman of the Space, Science, and Competitiveness Subcommittee—put it in 2018: “</w:t>
      </w:r>
      <w:r w:rsidRPr="001010B8">
        <w:rPr>
          <w:rStyle w:val="StyleUnderline"/>
          <w:color w:val="000000" w:themeColor="text1"/>
        </w:rPr>
        <w:t xml:space="preserve">I predict the first trillionaire will be made in space.” </w:t>
      </w:r>
      <w:r w:rsidRPr="001010B8">
        <w:rPr>
          <w:color w:val="000000" w:themeColor="text1"/>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1010B8">
        <w:rPr>
          <w:rStyle w:val="StyleUnderline"/>
          <w:color w:val="000000" w:themeColor="text1"/>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6E43F54B" w14:textId="77777777" w:rsidR="007256C4" w:rsidRPr="001010B8" w:rsidRDefault="007256C4" w:rsidP="007256C4">
      <w:pPr>
        <w:rPr>
          <w:color w:val="000000" w:themeColor="text1"/>
        </w:rPr>
      </w:pPr>
    </w:p>
    <w:p w14:paraId="4026330F" w14:textId="1A1DCA93" w:rsidR="007256C4" w:rsidRPr="001010B8" w:rsidRDefault="007256C4" w:rsidP="007256C4">
      <w:pPr>
        <w:pStyle w:val="Heading4"/>
        <w:rPr>
          <w:color w:val="000000" w:themeColor="text1"/>
        </w:rPr>
      </w:pPr>
      <w:r w:rsidRPr="001010B8">
        <w:rPr>
          <w:color w:val="000000" w:themeColor="text1"/>
        </w:rPr>
        <w:t>Privatization of space travel kills off public exploration.</w:t>
      </w:r>
    </w:p>
    <w:p w14:paraId="1481A72F" w14:textId="77777777" w:rsidR="007256C4" w:rsidRPr="001010B8" w:rsidRDefault="007256C4" w:rsidP="007256C4">
      <w:pPr>
        <w:rPr>
          <w:color w:val="000000" w:themeColor="text1"/>
        </w:rPr>
      </w:pPr>
    </w:p>
    <w:p w14:paraId="4CF77CA8" w14:textId="77777777" w:rsidR="007256C4" w:rsidRPr="001010B8" w:rsidRDefault="007256C4" w:rsidP="007256C4">
      <w:pPr>
        <w:pStyle w:val="Heading4"/>
        <w:rPr>
          <w:color w:val="000000" w:themeColor="text1"/>
        </w:rPr>
      </w:pPr>
      <w:r w:rsidRPr="001010B8">
        <w:rPr>
          <w:color w:val="000000" w:themeColor="text1"/>
        </w:rPr>
        <w:t xml:space="preserve">Two internal links—First, tradeoff— </w:t>
      </w:r>
    </w:p>
    <w:p w14:paraId="4C1FBCE8" w14:textId="4AD9B340" w:rsidR="007256C4" w:rsidRPr="001010B8" w:rsidRDefault="007256C4" w:rsidP="007256C4">
      <w:pPr>
        <w:pStyle w:val="Heading4"/>
        <w:rPr>
          <w:color w:val="000000" w:themeColor="text1"/>
        </w:rPr>
      </w:pPr>
      <w:r w:rsidRPr="001010B8">
        <w:rPr>
          <w:color w:val="000000" w:themeColor="text1"/>
        </w:rPr>
        <w:t>Privatization makes it politically polarizing and drains public support.</w:t>
      </w:r>
    </w:p>
    <w:p w14:paraId="789EDDAE" w14:textId="77777777" w:rsidR="007256C4" w:rsidRPr="001010B8" w:rsidRDefault="007256C4" w:rsidP="007256C4">
      <w:pPr>
        <w:rPr>
          <w:color w:val="000000" w:themeColor="text1"/>
        </w:rPr>
      </w:pPr>
      <w:r w:rsidRPr="001010B8">
        <w:rPr>
          <w:rStyle w:val="Style13ptBold"/>
          <w:color w:val="000000" w:themeColor="text1"/>
        </w:rPr>
        <w:t xml:space="preserve">Phillips 20 </w:t>
      </w:r>
      <w:r w:rsidRPr="001010B8">
        <w:rPr>
          <w:color w:val="000000" w:themeColor="text1"/>
        </w:rPr>
        <w:t>[(Leigh, science writer and EU affairs journalist, author of Austerity Ecology &amp; the Collapse-Porn Addicts.) “We Don’t Need Elon Musk to Explore the Solar System,” May 8, 2021, https://jacobinmag.com/2021/05/elon-musk-space-exploration-mars-colonization] TDI</w:t>
      </w:r>
    </w:p>
    <w:p w14:paraId="01AB4E68" w14:textId="77777777" w:rsidR="007256C4" w:rsidRPr="001010B8" w:rsidRDefault="007256C4" w:rsidP="007256C4">
      <w:pPr>
        <w:rPr>
          <w:color w:val="000000" w:themeColor="text1"/>
          <w:sz w:val="12"/>
        </w:rPr>
      </w:pPr>
      <w:r w:rsidRPr="001010B8">
        <w:rPr>
          <w:rStyle w:val="StyleUnderline"/>
          <w:color w:val="000000" w:themeColor="text1"/>
        </w:rPr>
        <w:t xml:space="preserve">Elon Musk is right to dream of humanity’s future as a multi-planet species. However, the multigenerational, millennia-long project of </w:t>
      </w:r>
      <w:r w:rsidRPr="001010B8">
        <w:rPr>
          <w:rStyle w:val="Emphasis"/>
          <w:color w:val="000000" w:themeColor="text1"/>
          <w:highlight w:val="cyan"/>
        </w:rPr>
        <w:t>space colonization will be</w:t>
      </w:r>
      <w:r w:rsidRPr="001010B8">
        <w:rPr>
          <w:rStyle w:val="Emphasis"/>
          <w:color w:val="000000" w:themeColor="text1"/>
        </w:rPr>
        <w:t xml:space="preserve"> a </w:t>
      </w:r>
      <w:r w:rsidRPr="001010B8">
        <w:rPr>
          <w:rStyle w:val="Emphasis"/>
          <w:color w:val="000000" w:themeColor="text1"/>
          <w:highlight w:val="cyan"/>
        </w:rPr>
        <w:t>public-sector</w:t>
      </w:r>
      <w:r w:rsidRPr="001010B8">
        <w:rPr>
          <w:rStyle w:val="Emphasis"/>
          <w:color w:val="000000" w:themeColor="text1"/>
        </w:rPr>
        <w:t xml:space="preserve"> endeavor, </w:t>
      </w:r>
      <w:r w:rsidRPr="001010B8">
        <w:rPr>
          <w:rStyle w:val="Emphasis"/>
          <w:color w:val="000000" w:themeColor="text1"/>
          <w:highlight w:val="cyan"/>
        </w:rPr>
        <w:t>or</w:t>
      </w:r>
      <w:r w:rsidRPr="001010B8">
        <w:rPr>
          <w:rStyle w:val="Emphasis"/>
          <w:color w:val="000000" w:themeColor="text1"/>
        </w:rPr>
        <w:t xml:space="preserve"> it will </w:t>
      </w:r>
      <w:r w:rsidRPr="001010B8">
        <w:rPr>
          <w:rStyle w:val="Emphasis"/>
          <w:color w:val="000000" w:themeColor="text1"/>
          <w:highlight w:val="cyan"/>
        </w:rPr>
        <w:t>not happen.</w:t>
      </w:r>
      <w:r w:rsidRPr="001010B8">
        <w:rPr>
          <w:rStyle w:val="Emphasis"/>
          <w:color w:val="000000" w:themeColor="text1"/>
        </w:rPr>
        <w:t xml:space="preserve"> </w:t>
      </w:r>
      <w:r w:rsidRPr="001010B8">
        <w:rPr>
          <w:color w:val="000000" w:themeColor="text1"/>
          <w:sz w:val="12"/>
        </w:rPr>
        <w:t xml:space="preserve">Elon Musk, the third-richest man in the world, CEO of SpaceX and Tesla (and dabbler in online </w:t>
      </w:r>
      <w:proofErr w:type="spellStart"/>
      <w:r w:rsidRPr="001010B8">
        <w:rPr>
          <w:color w:val="000000" w:themeColor="text1"/>
          <w:sz w:val="12"/>
        </w:rPr>
        <w:t>edgelord</w:t>
      </w:r>
      <w:proofErr w:type="spellEnd"/>
      <w:r w:rsidRPr="001010B8">
        <w:rPr>
          <w:color w:val="000000" w:themeColor="text1"/>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1010B8">
        <w:rPr>
          <w:color w:val="000000" w:themeColor="text1"/>
          <w:sz w:val="12"/>
        </w:rPr>
        <w:t>centibillionaire</w:t>
      </w:r>
      <w:proofErr w:type="spellEnd"/>
      <w:r w:rsidRPr="001010B8">
        <w:rPr>
          <w:color w:val="000000" w:themeColor="text1"/>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1010B8">
        <w:rPr>
          <w:color w:val="000000" w:themeColor="text1"/>
          <w:sz w:val="12"/>
        </w:rPr>
        <w:t>centibillions</w:t>
      </w:r>
      <w:proofErr w:type="spellEnd"/>
      <w:r w:rsidRPr="001010B8">
        <w:rPr>
          <w:color w:val="000000" w:themeColor="text1"/>
          <w:sz w:val="12"/>
        </w:rPr>
        <w:t xml:space="preserve">, there simply should not be </w:t>
      </w:r>
      <w:proofErr w:type="spellStart"/>
      <w:r w:rsidRPr="001010B8">
        <w:rPr>
          <w:color w:val="000000" w:themeColor="text1"/>
          <w:sz w:val="12"/>
        </w:rPr>
        <w:t>centibillionaires</w:t>
      </w:r>
      <w:proofErr w:type="spellEnd"/>
      <w:r w:rsidRPr="001010B8">
        <w:rPr>
          <w:color w:val="000000" w:themeColor="text1"/>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1010B8">
        <w:rPr>
          <w:rStyle w:val="StyleUnderline"/>
          <w:color w:val="000000" w:themeColor="text1"/>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1010B8">
        <w:rPr>
          <w:rStyle w:val="StyleUnderline"/>
          <w:color w:val="000000" w:themeColor="text1"/>
          <w:highlight w:val="cyan"/>
        </w:rPr>
        <w:t>private space travel has no</w:t>
      </w:r>
      <w:r w:rsidRPr="001010B8">
        <w:rPr>
          <w:rStyle w:val="StyleUnderline"/>
          <w:color w:val="000000" w:themeColor="text1"/>
        </w:rPr>
        <w:t xml:space="preserve"> near-term, medium-term, or even long-term </w:t>
      </w:r>
      <w:r w:rsidRPr="001010B8">
        <w:rPr>
          <w:rStyle w:val="StyleUnderline"/>
          <w:color w:val="000000" w:themeColor="text1"/>
          <w:highlight w:val="cyan"/>
        </w:rPr>
        <w:t>prospect of any return</w:t>
      </w:r>
      <w:r w:rsidRPr="001010B8">
        <w:rPr>
          <w:rStyle w:val="StyleUnderline"/>
          <w:color w:val="000000" w:themeColor="text1"/>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1010B8">
        <w:rPr>
          <w:rStyle w:val="StyleUnderline"/>
          <w:color w:val="000000" w:themeColor="text1"/>
        </w:rPr>
        <w:t>are</w:t>
      </w:r>
      <w:proofErr w:type="gramEnd"/>
      <w:r w:rsidRPr="001010B8">
        <w:rPr>
          <w:rStyle w:val="StyleUnderline"/>
          <w:color w:val="000000" w:themeColor="text1"/>
        </w:rPr>
        <w:t xml:space="preserve"> a raft of progressive critiques of Musk that could be made that nevertheless still value space exploration and, one day, human colonization of the cosmos. </w:t>
      </w:r>
      <w:r w:rsidRPr="001010B8">
        <w:rPr>
          <w:color w:val="000000" w:themeColor="text1"/>
          <w:sz w:val="12"/>
        </w:rPr>
        <w:t xml:space="preserve">Indeed, </w:t>
      </w:r>
      <w:r w:rsidRPr="001010B8">
        <w:rPr>
          <w:rStyle w:val="StyleUnderline"/>
          <w:color w:val="000000" w:themeColor="text1"/>
        </w:rPr>
        <w:t>if one values space exploration</w:t>
      </w:r>
      <w:r w:rsidRPr="001010B8">
        <w:rPr>
          <w:color w:val="000000" w:themeColor="text1"/>
          <w:sz w:val="12"/>
        </w:rPr>
        <w:t xml:space="preserve"> and looks forward to the time, as astronomer Carl Sagan put it, “when most human cultures will be engaged in an activity you might describe as a dandelion going to seed</w:t>
      </w:r>
      <w:r w:rsidRPr="001010B8">
        <w:rPr>
          <w:rStyle w:val="StyleUnderline"/>
          <w:color w:val="000000" w:themeColor="text1"/>
        </w:rPr>
        <w:t xml:space="preserve">,” then a socialist critique is all the more necessary, given the irrational limitations markets impose on human endeavor. </w:t>
      </w:r>
      <w:r w:rsidRPr="001010B8">
        <w:rPr>
          <w:color w:val="000000" w:themeColor="text1"/>
          <w:sz w:val="12"/>
        </w:rPr>
        <w:t xml:space="preserve">There </w:t>
      </w:r>
      <w:proofErr w:type="gramStart"/>
      <w:r w:rsidRPr="001010B8">
        <w:rPr>
          <w:color w:val="000000" w:themeColor="text1"/>
          <w:sz w:val="12"/>
        </w:rPr>
        <w:t>are</w:t>
      </w:r>
      <w:proofErr w:type="gramEnd"/>
      <w:r w:rsidRPr="001010B8">
        <w:rPr>
          <w:color w:val="000000" w:themeColor="text1"/>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w:t>
      </w:r>
      <w:r w:rsidRPr="001010B8">
        <w:rPr>
          <w:color w:val="000000" w:themeColor="text1"/>
          <w:sz w:val="12"/>
        </w:rPr>
        <w:lastRenderedPageBreak/>
        <w:t xml:space="preserve">senator’s tweet had received some 95,000 likes. Bernie is, in this case, wrong. </w:t>
      </w:r>
      <w:r w:rsidRPr="001010B8">
        <w:rPr>
          <w:rStyle w:val="StyleUnderline"/>
          <w:color w:val="000000" w:themeColor="text1"/>
          <w:highlight w:val="cyan"/>
        </w:rPr>
        <w:t>Space exploration</w:t>
      </w:r>
      <w:r w:rsidRPr="001010B8">
        <w:rPr>
          <w:rStyle w:val="StyleUnderline"/>
          <w:color w:val="000000" w:themeColor="text1"/>
        </w:rPr>
        <w:t xml:space="preserve">, including space travel, </w:t>
      </w:r>
      <w:r w:rsidRPr="001010B8">
        <w:rPr>
          <w:rStyle w:val="StyleUnderline"/>
          <w:color w:val="000000" w:themeColor="text1"/>
          <w:highlight w:val="cyan"/>
        </w:rPr>
        <w:t>is one of the grandest tasks</w:t>
      </w:r>
      <w:r w:rsidRPr="001010B8">
        <w:rPr>
          <w:rStyle w:val="StyleUnderline"/>
          <w:color w:val="000000" w:themeColor="text1"/>
        </w:rPr>
        <w:t xml:space="preserve"> </w:t>
      </w:r>
      <w:proofErr w:type="gramStart"/>
      <w:r w:rsidRPr="001010B8">
        <w:rPr>
          <w:rStyle w:val="StyleUnderline"/>
          <w:color w:val="000000" w:themeColor="text1"/>
        </w:rPr>
        <w:t>humanity</w:t>
      </w:r>
      <w:proofErr w:type="gramEnd"/>
      <w:r w:rsidRPr="001010B8">
        <w:rPr>
          <w:rStyle w:val="StyleUnderline"/>
          <w:color w:val="000000" w:themeColor="text1"/>
        </w:rPr>
        <w:t xml:space="preserve"> has </w:t>
      </w:r>
      <w:r w:rsidRPr="001010B8">
        <w:rPr>
          <w:rStyle w:val="StyleUnderline"/>
          <w:color w:val="000000" w:themeColor="text1"/>
          <w:highlight w:val="cyan"/>
        </w:rPr>
        <w:t>ever set</w:t>
      </w:r>
      <w:r w:rsidRPr="001010B8">
        <w:rPr>
          <w:rStyle w:val="StyleUnderline"/>
          <w:color w:val="000000" w:themeColor="text1"/>
        </w:rPr>
        <w:t xml:space="preserve"> for itself. It is a false dichotomy — and an </w:t>
      </w:r>
      <w:proofErr w:type="spellStart"/>
      <w:r w:rsidRPr="001010B8">
        <w:rPr>
          <w:rStyle w:val="StyleUnderline"/>
          <w:color w:val="000000" w:themeColor="text1"/>
        </w:rPr>
        <w:t>austerian</w:t>
      </w:r>
      <w:proofErr w:type="spellEnd"/>
      <w:r w:rsidRPr="001010B8">
        <w:rPr>
          <w:rStyle w:val="StyleUnderline"/>
          <w:color w:val="000000" w:themeColor="text1"/>
        </w:rPr>
        <w:t xml:space="preserve"> one at that — to say that we do not have enough money for both a space program and social justice or environmental protection. We can more than afford to do both. NASA’s budget is but a fraction of the Pentagon’s. It should </w:t>
      </w:r>
      <w:r w:rsidRPr="001010B8">
        <w:rPr>
          <w:rStyle w:val="StyleUnderline"/>
          <w:color w:val="000000" w:themeColor="text1"/>
          <w:highlight w:val="cyan"/>
        </w:rPr>
        <w:t>not</w:t>
      </w:r>
      <w:r w:rsidRPr="001010B8">
        <w:rPr>
          <w:rStyle w:val="StyleUnderline"/>
          <w:color w:val="000000" w:themeColor="text1"/>
        </w:rPr>
        <w:t xml:space="preserve"> be </w:t>
      </w:r>
      <w:r w:rsidRPr="001010B8">
        <w:rPr>
          <w:rStyle w:val="StyleUnderline"/>
          <w:color w:val="000000" w:themeColor="text1"/>
          <w:highlight w:val="cyan"/>
        </w:rPr>
        <w:t>difficult to</w:t>
      </w:r>
      <w:r w:rsidRPr="001010B8">
        <w:rPr>
          <w:rStyle w:val="StyleUnderline"/>
          <w:color w:val="000000" w:themeColor="text1"/>
        </w:rPr>
        <w:t xml:space="preserve"> imagine a democratic socialist economy, or even just one a little less neoliberal, that </w:t>
      </w:r>
      <w:r w:rsidRPr="001010B8">
        <w:rPr>
          <w:rStyle w:val="StyleUnderline"/>
          <w:color w:val="000000" w:themeColor="text1"/>
          <w:highlight w:val="cyan"/>
        </w:rPr>
        <w:t>permits</w:t>
      </w:r>
      <w:r w:rsidRPr="001010B8">
        <w:rPr>
          <w:rStyle w:val="StyleUnderline"/>
          <w:color w:val="000000" w:themeColor="text1"/>
        </w:rPr>
        <w:t xml:space="preserve"> much </w:t>
      </w:r>
      <w:r w:rsidRPr="001010B8">
        <w:rPr>
          <w:rStyle w:val="StyleUnderline"/>
          <w:color w:val="000000" w:themeColor="text1"/>
          <w:highlight w:val="cyan"/>
        </w:rPr>
        <w:t>more space</w:t>
      </w:r>
      <w:r w:rsidRPr="001010B8">
        <w:rPr>
          <w:rStyle w:val="StyleUnderline"/>
          <w:color w:val="000000" w:themeColor="text1"/>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1010B8">
        <w:rPr>
          <w:color w:val="000000" w:themeColor="text1"/>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1010B8">
        <w:rPr>
          <w:color w:val="000000" w:themeColor="text1"/>
          <w:sz w:val="12"/>
        </w:rPr>
        <w:t>So</w:t>
      </w:r>
      <w:proofErr w:type="gramEnd"/>
      <w:r w:rsidRPr="001010B8">
        <w:rPr>
          <w:color w:val="000000" w:themeColor="text1"/>
          <w:sz w:val="12"/>
        </w:rPr>
        <w:t xml:space="preserve">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1010B8">
        <w:rPr>
          <w:color w:val="000000" w:themeColor="text1"/>
          <w:sz w:val="12"/>
        </w:rPr>
        <w:t>austerian</w:t>
      </w:r>
      <w:proofErr w:type="spellEnd"/>
      <w:r w:rsidRPr="001010B8">
        <w:rPr>
          <w:color w:val="000000" w:themeColor="text1"/>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1010B8">
        <w:rPr>
          <w:color w:val="000000" w:themeColor="text1"/>
          <w:sz w:val="12"/>
        </w:rPr>
        <w:t>Turok</w:t>
      </w:r>
      <w:proofErr w:type="spellEnd"/>
      <w:r w:rsidRPr="001010B8">
        <w:rPr>
          <w:color w:val="000000" w:themeColor="text1"/>
          <w:sz w:val="12"/>
        </w:rPr>
        <w:t xml:space="preserve"> — also the son of the man who crafted the South African ANC’s armed struggle strategy, Ben </w:t>
      </w:r>
      <w:proofErr w:type="spellStart"/>
      <w:r w:rsidRPr="001010B8">
        <w:rPr>
          <w:color w:val="000000" w:themeColor="text1"/>
          <w:sz w:val="12"/>
        </w:rPr>
        <w:t>Turok</w:t>
      </w:r>
      <w:proofErr w:type="spellEnd"/>
      <w:r w:rsidRPr="001010B8">
        <w:rPr>
          <w:color w:val="000000" w:themeColor="text1"/>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1010B8">
        <w:rPr>
          <w:color w:val="000000" w:themeColor="text1"/>
          <w:sz w:val="12"/>
        </w:rPr>
        <w:t>GeoCarb</w:t>
      </w:r>
      <w:proofErr w:type="spellEnd"/>
      <w:r w:rsidRPr="001010B8">
        <w:rPr>
          <w:color w:val="000000" w:themeColor="text1"/>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1010B8">
        <w:rPr>
          <w:color w:val="000000" w:themeColor="text1"/>
          <w:sz w:val="12"/>
        </w:rPr>
        <w:t>Jezero</w:t>
      </w:r>
      <w:proofErr w:type="spellEnd"/>
      <w:r w:rsidRPr="001010B8">
        <w:rPr>
          <w:color w:val="000000" w:themeColor="text1"/>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1010B8">
        <w:rPr>
          <w:color w:val="000000" w:themeColor="text1"/>
          <w:sz w:val="12"/>
        </w:rPr>
        <w:t>things</w:t>
      </w:r>
      <w:proofErr w:type="gramEnd"/>
      <w:r w:rsidRPr="001010B8">
        <w:rPr>
          <w:color w:val="000000" w:themeColor="text1"/>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1010B8">
        <w:rPr>
          <w:color w:val="000000" w:themeColor="text1"/>
          <w:sz w:val="12"/>
        </w:rPr>
        <w:t>Squyres</w:t>
      </w:r>
      <w:proofErr w:type="spellEnd"/>
      <w:r w:rsidRPr="001010B8">
        <w:rPr>
          <w:color w:val="000000" w:themeColor="text1"/>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1010B8">
        <w:rPr>
          <w:color w:val="000000" w:themeColor="text1"/>
          <w:sz w:val="12"/>
        </w:rPr>
        <w:t>Tim</w:t>
      </w:r>
      <w:proofErr w:type="spellEnd"/>
      <w:r w:rsidRPr="001010B8">
        <w:rPr>
          <w:color w:val="000000" w:themeColor="text1"/>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w:t>
      </w:r>
      <w:proofErr w:type="gramStart"/>
      <w:r w:rsidRPr="001010B8">
        <w:rPr>
          <w:color w:val="000000" w:themeColor="text1"/>
          <w:sz w:val="12"/>
        </w:rPr>
        <w:t>rocket</w:t>
      </w:r>
      <w:proofErr w:type="gramEnd"/>
      <w:r w:rsidRPr="001010B8">
        <w:rPr>
          <w:color w:val="000000" w:themeColor="text1"/>
          <w:sz w:val="12"/>
        </w:rPr>
        <w:t xml:space="preserve">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1010B8">
        <w:rPr>
          <w:rStyle w:val="StyleUnderline"/>
          <w:color w:val="000000" w:themeColor="text1"/>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1010B8">
        <w:rPr>
          <w:rStyle w:val="StyleUnderline"/>
          <w:color w:val="000000" w:themeColor="text1"/>
          <w:highlight w:val="cyan"/>
        </w:rPr>
        <w:t>a</w:t>
      </w:r>
      <w:r w:rsidRPr="001010B8">
        <w:rPr>
          <w:rStyle w:val="StyleUnderline"/>
          <w:color w:val="000000" w:themeColor="text1"/>
        </w:rPr>
        <w:t xml:space="preserve"> strictly utilitarian </w:t>
      </w:r>
      <w:r w:rsidRPr="001010B8">
        <w:rPr>
          <w:rStyle w:val="StyleUnderline"/>
          <w:color w:val="000000" w:themeColor="text1"/>
          <w:highlight w:val="cyan"/>
        </w:rPr>
        <w:t xml:space="preserve">approach that demands we cannot </w:t>
      </w:r>
      <w:r w:rsidRPr="001010B8">
        <w:rPr>
          <w:rStyle w:val="StyleUnderline"/>
          <w:color w:val="000000" w:themeColor="text1"/>
          <w:highlight w:val="cyan"/>
        </w:rPr>
        <w:lastRenderedPageBreak/>
        <w:t>spend</w:t>
      </w:r>
      <w:r w:rsidRPr="001010B8">
        <w:rPr>
          <w:rStyle w:val="StyleUnderline"/>
          <w:color w:val="000000" w:themeColor="text1"/>
        </w:rPr>
        <w:t xml:space="preserve"> on large scientific endeavors </w:t>
      </w:r>
      <w:r w:rsidRPr="001010B8">
        <w:rPr>
          <w:rStyle w:val="StyleUnderline"/>
          <w:color w:val="000000" w:themeColor="text1"/>
          <w:highlight w:val="cyan"/>
        </w:rPr>
        <w:t>until poverty</w:t>
      </w:r>
      <w:r w:rsidRPr="001010B8">
        <w:rPr>
          <w:rStyle w:val="StyleUnderline"/>
          <w:color w:val="000000" w:themeColor="text1"/>
        </w:rPr>
        <w:t xml:space="preserve"> and inequality are </w:t>
      </w:r>
      <w:r w:rsidRPr="001010B8">
        <w:rPr>
          <w:rStyle w:val="StyleUnderline"/>
          <w:color w:val="000000" w:themeColor="text1"/>
          <w:highlight w:val="cyan"/>
        </w:rPr>
        <w:t>eradicated</w:t>
      </w:r>
      <w:r w:rsidRPr="001010B8">
        <w:rPr>
          <w:rStyle w:val="StyleUnderline"/>
          <w:color w:val="000000" w:themeColor="text1"/>
        </w:rPr>
        <w:t xml:space="preserve"> would likewise have to </w:t>
      </w:r>
      <w:r w:rsidRPr="001010B8">
        <w:rPr>
          <w:rStyle w:val="StyleUnderline"/>
          <w:color w:val="000000" w:themeColor="text1"/>
          <w:highlight w:val="cyan"/>
        </w:rPr>
        <w:t>rule out</w:t>
      </w:r>
      <w:r w:rsidRPr="001010B8">
        <w:rPr>
          <w:rStyle w:val="StyleUnderline"/>
          <w:color w:val="000000" w:themeColor="text1"/>
        </w:rPr>
        <w:t xml:space="preserve"> other big-ticket but curiosity-driven </w:t>
      </w:r>
      <w:r w:rsidRPr="001010B8">
        <w:rPr>
          <w:rStyle w:val="StyleUnderline"/>
          <w:color w:val="000000" w:themeColor="text1"/>
          <w:highlight w:val="cyan"/>
        </w:rPr>
        <w:t>science efforts</w:t>
      </w:r>
      <w:r w:rsidRPr="001010B8">
        <w:rPr>
          <w:rStyle w:val="StyleUnderline"/>
          <w:color w:val="000000" w:themeColor="text1"/>
        </w:rPr>
        <w:t xml:space="preserve"> such as the Large </w:t>
      </w:r>
      <w:r w:rsidRPr="001010B8">
        <w:rPr>
          <w:rStyle w:val="StyleUnderline"/>
          <w:color w:val="000000" w:themeColor="text1"/>
          <w:highlight w:val="cyan"/>
        </w:rPr>
        <w:t>Hadron Collider</w:t>
      </w:r>
      <w:r w:rsidRPr="001010B8">
        <w:rPr>
          <w:rStyle w:val="StyleUnderline"/>
          <w:color w:val="000000" w:themeColor="text1"/>
        </w:rPr>
        <w:t>.</w:t>
      </w:r>
      <w:r w:rsidRPr="001010B8">
        <w:rPr>
          <w:color w:val="000000" w:themeColor="text1"/>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1010B8">
        <w:rPr>
          <w:rStyle w:val="StyleUnderline"/>
          <w:color w:val="000000" w:themeColor="text1"/>
        </w:rPr>
        <w:t xml:space="preserve">Those in the seventeenth century who thought, “Isn’t </w:t>
      </w:r>
      <w:proofErr w:type="gramStart"/>
      <w:r w:rsidRPr="001010B8">
        <w:rPr>
          <w:rStyle w:val="StyleUnderline"/>
          <w:color w:val="000000" w:themeColor="text1"/>
        </w:rPr>
        <w:t>it</w:t>
      </w:r>
      <w:proofErr w:type="gramEnd"/>
      <w:r w:rsidRPr="001010B8">
        <w:rPr>
          <w:rStyle w:val="StyleUnderline"/>
          <w:color w:val="000000" w:themeColor="text1"/>
        </w:rPr>
        <w:t xml:space="preserve"> kind of neat and weird that when I rub a piece of amber against a cat’s fur, the amber can pick up a feather? I wonder why this is,” had no notion that any </w:t>
      </w:r>
      <w:r w:rsidRPr="001010B8">
        <w:rPr>
          <w:rStyle w:val="StyleUnderline"/>
          <w:color w:val="000000" w:themeColor="text1"/>
          <w:highlight w:val="cyan"/>
        </w:rPr>
        <w:t>investigation into</w:t>
      </w:r>
      <w:r w:rsidRPr="001010B8">
        <w:rPr>
          <w:rStyle w:val="StyleUnderline"/>
          <w:color w:val="000000" w:themeColor="text1"/>
        </w:rPr>
        <w:t xml:space="preserve"> the phenomenon of what we now call </w:t>
      </w:r>
      <w:r w:rsidRPr="001010B8">
        <w:rPr>
          <w:rStyle w:val="StyleUnderline"/>
          <w:color w:val="000000" w:themeColor="text1"/>
          <w:highlight w:val="cyan"/>
        </w:rPr>
        <w:t>electricity</w:t>
      </w:r>
      <w:r w:rsidRPr="001010B8">
        <w:rPr>
          <w:rStyle w:val="StyleUnderline"/>
          <w:color w:val="000000" w:themeColor="text1"/>
        </w:rPr>
        <w:t xml:space="preserve"> would </w:t>
      </w:r>
      <w:r w:rsidRPr="001010B8">
        <w:rPr>
          <w:rStyle w:val="StyleUnderline"/>
          <w:color w:val="000000" w:themeColor="text1"/>
          <w:highlight w:val="cyan"/>
        </w:rPr>
        <w:t>one day result in applications that power</w:t>
      </w:r>
      <w:r w:rsidRPr="001010B8">
        <w:rPr>
          <w:rStyle w:val="StyleUnderline"/>
          <w:color w:val="000000" w:themeColor="text1"/>
        </w:rPr>
        <w:t xml:space="preserve"> much of </w:t>
      </w:r>
      <w:r w:rsidRPr="001010B8">
        <w:rPr>
          <w:rStyle w:val="StyleUnderline"/>
          <w:color w:val="000000" w:themeColor="text1"/>
          <w:highlight w:val="cyan"/>
        </w:rPr>
        <w:t>the world</w:t>
      </w:r>
      <w:r w:rsidRPr="001010B8">
        <w:rPr>
          <w:rStyle w:val="StyleUnderline"/>
          <w:color w:val="000000" w:themeColor="text1"/>
        </w:rPr>
        <w:t xml:space="preserve">. And the demand that we only engage in activities with clear utility requires that all resources allocated to art and music be shifted elsewhere. </w:t>
      </w:r>
      <w:r w:rsidRPr="001010B8">
        <w:rPr>
          <w:color w:val="000000" w:themeColor="text1"/>
          <w:sz w:val="12"/>
        </w:rPr>
        <w:t>How like the university administration philistines we see today slashing humanities funding to deliver more to STEM subjects, mothballing language courses and classics programs!</w:t>
      </w:r>
    </w:p>
    <w:p w14:paraId="23EB985E" w14:textId="77777777" w:rsidR="007256C4" w:rsidRPr="001010B8" w:rsidRDefault="007256C4" w:rsidP="007256C4">
      <w:pPr>
        <w:rPr>
          <w:color w:val="000000" w:themeColor="text1"/>
        </w:rPr>
      </w:pPr>
    </w:p>
    <w:p w14:paraId="2041048D" w14:textId="77777777" w:rsidR="007256C4" w:rsidRPr="001010B8" w:rsidRDefault="007256C4" w:rsidP="007256C4">
      <w:pPr>
        <w:pStyle w:val="Heading4"/>
        <w:rPr>
          <w:color w:val="000000" w:themeColor="text1"/>
        </w:rPr>
      </w:pPr>
      <w:r w:rsidRPr="001010B8">
        <w:rPr>
          <w:color w:val="000000" w:themeColor="text1"/>
        </w:rPr>
        <w:t xml:space="preserve">Second, debris— </w:t>
      </w:r>
      <w:r w:rsidRPr="001010B8">
        <w:rPr>
          <w:rFonts w:cs="Calibri"/>
          <w:color w:val="000000" w:themeColor="text1"/>
        </w:rPr>
        <w:t xml:space="preserve">Incoming </w:t>
      </w:r>
      <w:r w:rsidRPr="001010B8">
        <w:rPr>
          <w:rFonts w:cs="Calibri"/>
          <w:color w:val="000000" w:themeColor="text1"/>
          <w:u w:val="single"/>
        </w:rPr>
        <w:t>mega-constellations</w:t>
      </w:r>
      <w:r w:rsidRPr="001010B8">
        <w:rPr>
          <w:rFonts w:cs="Calibri"/>
          <w:color w:val="000000" w:themeColor="text1"/>
        </w:rPr>
        <w:t xml:space="preserve"> of satellites ensure </w:t>
      </w:r>
      <w:r w:rsidRPr="001010B8">
        <w:rPr>
          <w:rFonts w:cs="Calibri"/>
          <w:color w:val="000000" w:themeColor="text1"/>
          <w:u w:val="single"/>
        </w:rPr>
        <w:t>unmanageable</w:t>
      </w:r>
      <w:r w:rsidRPr="001010B8">
        <w:rPr>
          <w:rFonts w:cs="Calibri"/>
          <w:color w:val="000000" w:themeColor="text1"/>
        </w:rPr>
        <w:t xml:space="preserve"> space debris, triggering the </w:t>
      </w:r>
      <w:r w:rsidRPr="001010B8">
        <w:rPr>
          <w:rFonts w:cs="Calibri"/>
          <w:color w:val="000000" w:themeColor="text1"/>
          <w:u w:val="single"/>
        </w:rPr>
        <w:t>Kessler Syndrome</w:t>
      </w:r>
      <w:r w:rsidRPr="001010B8">
        <w:rPr>
          <w:rFonts w:cs="Calibri"/>
          <w:color w:val="000000" w:themeColor="text1"/>
        </w:rPr>
        <w:t>.</w:t>
      </w:r>
    </w:p>
    <w:p w14:paraId="79585AC1" w14:textId="77777777" w:rsidR="007256C4" w:rsidRPr="001010B8" w:rsidRDefault="007256C4" w:rsidP="007256C4">
      <w:pPr>
        <w:rPr>
          <w:rFonts w:cs="Calibri"/>
          <w:color w:val="000000" w:themeColor="text1"/>
        </w:rPr>
      </w:pPr>
      <w:proofErr w:type="spellStart"/>
      <w:r w:rsidRPr="001010B8">
        <w:rPr>
          <w:rStyle w:val="Style13ptBold"/>
          <w:rFonts w:cs="Calibri"/>
          <w:color w:val="000000" w:themeColor="text1"/>
        </w:rPr>
        <w:t>Boley</w:t>
      </w:r>
      <w:proofErr w:type="spellEnd"/>
      <w:r w:rsidRPr="001010B8">
        <w:rPr>
          <w:rStyle w:val="Style13ptBold"/>
          <w:rFonts w:cs="Calibri"/>
          <w:color w:val="000000" w:themeColor="text1"/>
        </w:rPr>
        <w:t xml:space="preserve"> &amp; Byers 21</w:t>
      </w:r>
      <w:r w:rsidRPr="001010B8">
        <w:rPr>
          <w:rFonts w:cs="Calibri"/>
          <w:color w:val="000000" w:themeColor="text1"/>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2" w:history="1">
        <w:r w:rsidRPr="001010B8">
          <w:rPr>
            <w:rStyle w:val="Hyperlink"/>
            <w:rFonts w:cs="Calibri"/>
            <w:color w:val="000000" w:themeColor="text1"/>
          </w:rPr>
          <w:t>https://www.nature.com/articles/s41598-021-89909-7</w:t>
        </w:r>
      </w:hyperlink>
      <w:r w:rsidRPr="001010B8">
        <w:rPr>
          <w:rFonts w:cs="Calibri"/>
          <w:color w:val="000000" w:themeColor="text1"/>
        </w:rPr>
        <w:t xml:space="preserve">] </w:t>
      </w:r>
      <w:proofErr w:type="spellStart"/>
      <w:r w:rsidRPr="001010B8">
        <w:rPr>
          <w:rFonts w:cs="Calibri"/>
          <w:color w:val="000000" w:themeColor="text1"/>
        </w:rPr>
        <w:t>brett</w:t>
      </w:r>
      <w:proofErr w:type="spellEnd"/>
    </w:p>
    <w:p w14:paraId="4D9E8D88" w14:textId="77777777" w:rsidR="007256C4" w:rsidRPr="001010B8" w:rsidRDefault="007256C4" w:rsidP="007256C4">
      <w:pPr>
        <w:rPr>
          <w:rFonts w:cs="Calibri"/>
          <w:color w:val="000000" w:themeColor="text1"/>
          <w:sz w:val="16"/>
        </w:rPr>
      </w:pPr>
      <w:r w:rsidRPr="001010B8">
        <w:rPr>
          <w:rStyle w:val="StyleUnderline"/>
          <w:rFonts w:cs="Calibri"/>
          <w:color w:val="000000" w:themeColor="text1"/>
          <w:highlight w:val="green"/>
        </w:rPr>
        <w:t>Companies</w:t>
      </w:r>
      <w:r w:rsidRPr="001010B8">
        <w:rPr>
          <w:rStyle w:val="StyleUnderline"/>
          <w:rFonts w:cs="Calibri"/>
          <w:color w:val="000000" w:themeColor="text1"/>
        </w:rPr>
        <w:t xml:space="preserve"> are placing satellites into orbit at an unprecedented frequency to </w:t>
      </w:r>
      <w:r w:rsidRPr="001010B8">
        <w:rPr>
          <w:rStyle w:val="StyleUnderline"/>
          <w:rFonts w:cs="Calibri"/>
          <w:color w:val="000000" w:themeColor="text1"/>
          <w:highlight w:val="green"/>
        </w:rPr>
        <w:t xml:space="preserve">build </w:t>
      </w:r>
      <w:r w:rsidRPr="001010B8">
        <w:rPr>
          <w:rStyle w:val="Emphasis"/>
          <w:rFonts w:cs="Calibri"/>
          <w:color w:val="000000" w:themeColor="text1"/>
          <w:highlight w:val="green"/>
        </w:rPr>
        <w:t>‘mega-constellations’</w:t>
      </w:r>
      <w:r w:rsidRPr="001010B8">
        <w:rPr>
          <w:rStyle w:val="StyleUnderline"/>
          <w:rFonts w:cs="Calibri"/>
          <w:color w:val="000000" w:themeColor="text1"/>
          <w:highlight w:val="green"/>
        </w:rPr>
        <w:t xml:space="preserve"> of</w:t>
      </w:r>
      <w:r w:rsidRPr="001010B8">
        <w:rPr>
          <w:rStyle w:val="StyleUnderline"/>
          <w:rFonts w:cs="Calibri"/>
          <w:color w:val="000000" w:themeColor="text1"/>
        </w:rPr>
        <w:t xml:space="preserve"> communications </w:t>
      </w:r>
      <w:r w:rsidRPr="001010B8">
        <w:rPr>
          <w:rStyle w:val="StyleUnderline"/>
          <w:rFonts w:cs="Calibri"/>
          <w:color w:val="000000" w:themeColor="text1"/>
          <w:highlight w:val="green"/>
        </w:rPr>
        <w:t xml:space="preserve">satellites </w:t>
      </w:r>
      <w:r w:rsidRPr="001010B8">
        <w:rPr>
          <w:rStyle w:val="StyleUnderline"/>
          <w:rFonts w:cs="Calibri"/>
          <w:color w:val="000000" w:themeColor="text1"/>
        </w:rPr>
        <w:t>in</w:t>
      </w:r>
      <w:r w:rsidRPr="001010B8">
        <w:rPr>
          <w:rFonts w:cs="Calibri"/>
          <w:color w:val="000000" w:themeColor="text1"/>
          <w:sz w:val="16"/>
        </w:rPr>
        <w:t xml:space="preserve"> Low Earth Orbit (</w:t>
      </w:r>
      <w:r w:rsidRPr="001010B8">
        <w:rPr>
          <w:rStyle w:val="Emphasis"/>
          <w:rFonts w:cs="Calibri"/>
          <w:color w:val="000000" w:themeColor="text1"/>
        </w:rPr>
        <w:t>LEO</w:t>
      </w:r>
      <w:r w:rsidRPr="001010B8">
        <w:rPr>
          <w:rFonts w:cs="Calibri"/>
          <w:color w:val="000000" w:themeColor="text1"/>
          <w:sz w:val="16"/>
        </w:rPr>
        <w:t xml:space="preserve">). </w:t>
      </w:r>
      <w:r w:rsidRPr="001010B8">
        <w:rPr>
          <w:rStyle w:val="Emphasis"/>
          <w:rFonts w:cs="Calibri"/>
          <w:color w:val="000000" w:themeColor="text1"/>
        </w:rPr>
        <w:t>In two years</w:t>
      </w:r>
      <w:r w:rsidRPr="001010B8">
        <w:rPr>
          <w:rFonts w:cs="Calibri"/>
          <w:color w:val="000000" w:themeColor="text1"/>
          <w:sz w:val="16"/>
        </w:rPr>
        <w:t xml:space="preserve">, </w:t>
      </w:r>
      <w:r w:rsidRPr="001010B8">
        <w:rPr>
          <w:rStyle w:val="StyleUnderline"/>
          <w:rFonts w:cs="Calibri"/>
          <w:color w:val="000000" w:themeColor="text1"/>
          <w:highlight w:val="green"/>
        </w:rPr>
        <w:t>the number</w:t>
      </w:r>
      <w:r w:rsidRPr="001010B8">
        <w:rPr>
          <w:rStyle w:val="StyleUnderline"/>
          <w:rFonts w:cs="Calibri"/>
          <w:color w:val="000000" w:themeColor="text1"/>
        </w:rPr>
        <w:t xml:space="preserve"> of</w:t>
      </w:r>
      <w:r w:rsidRPr="001010B8">
        <w:rPr>
          <w:rFonts w:cs="Calibri"/>
          <w:color w:val="000000" w:themeColor="text1"/>
          <w:sz w:val="16"/>
        </w:rPr>
        <w:t xml:space="preserve"> active and defunct </w:t>
      </w:r>
      <w:r w:rsidRPr="001010B8">
        <w:rPr>
          <w:rStyle w:val="StyleUnderline"/>
          <w:rFonts w:cs="Calibri"/>
          <w:color w:val="000000" w:themeColor="text1"/>
        </w:rPr>
        <w:t xml:space="preserve">satellites </w:t>
      </w:r>
      <w:r w:rsidRPr="001010B8">
        <w:rPr>
          <w:rStyle w:val="StyleUnderline"/>
          <w:rFonts w:cs="Calibri"/>
          <w:color w:val="000000" w:themeColor="text1"/>
          <w:highlight w:val="green"/>
        </w:rPr>
        <w:t xml:space="preserve">in </w:t>
      </w:r>
      <w:r w:rsidRPr="001010B8">
        <w:rPr>
          <w:rStyle w:val="Emphasis"/>
          <w:rFonts w:cs="Calibri"/>
          <w:color w:val="000000" w:themeColor="text1"/>
          <w:highlight w:val="green"/>
        </w:rPr>
        <w:t>LEO</w:t>
      </w:r>
      <w:r w:rsidRPr="001010B8">
        <w:rPr>
          <w:rStyle w:val="StyleUnderline"/>
          <w:rFonts w:cs="Calibri"/>
          <w:color w:val="000000" w:themeColor="text1"/>
          <w:highlight w:val="green"/>
        </w:rPr>
        <w:t xml:space="preserve"> has increased by</w:t>
      </w:r>
      <w:r w:rsidRPr="001010B8">
        <w:rPr>
          <w:rStyle w:val="StyleUnderline"/>
          <w:rFonts w:cs="Calibri"/>
          <w:color w:val="000000" w:themeColor="text1"/>
        </w:rPr>
        <w:t xml:space="preserve"> over </w:t>
      </w:r>
      <w:r w:rsidRPr="001010B8">
        <w:rPr>
          <w:rStyle w:val="StyleUnderline"/>
          <w:rFonts w:cs="Calibri"/>
          <w:color w:val="000000" w:themeColor="text1"/>
          <w:highlight w:val="green"/>
        </w:rPr>
        <w:t>50%</w:t>
      </w:r>
      <w:r w:rsidRPr="001010B8">
        <w:rPr>
          <w:rFonts w:cs="Calibri"/>
          <w:color w:val="000000" w:themeColor="text1"/>
          <w:sz w:val="16"/>
          <w:highlight w:val="green"/>
        </w:rPr>
        <w:t>,</w:t>
      </w:r>
      <w:r w:rsidRPr="001010B8">
        <w:rPr>
          <w:rFonts w:cs="Calibri"/>
          <w:color w:val="000000" w:themeColor="text1"/>
          <w:sz w:val="16"/>
        </w:rPr>
        <w:t xml:space="preserve"> to about </w:t>
      </w:r>
      <w:r w:rsidRPr="001010B8">
        <w:rPr>
          <w:rStyle w:val="Emphasis"/>
          <w:rFonts w:cs="Calibri"/>
          <w:color w:val="000000" w:themeColor="text1"/>
        </w:rPr>
        <w:t>5000</w:t>
      </w:r>
      <w:r w:rsidRPr="001010B8">
        <w:rPr>
          <w:rFonts w:cs="Calibri"/>
          <w:color w:val="000000" w:themeColor="text1"/>
          <w:sz w:val="16"/>
        </w:rPr>
        <w:t xml:space="preserve"> (</w:t>
      </w:r>
      <w:r w:rsidRPr="001010B8">
        <w:rPr>
          <w:rStyle w:val="Emphasis"/>
          <w:rFonts w:cs="Calibri"/>
          <w:color w:val="000000" w:themeColor="text1"/>
        </w:rPr>
        <w:t>as of</w:t>
      </w:r>
      <w:r w:rsidRPr="001010B8">
        <w:rPr>
          <w:rFonts w:cs="Calibri"/>
          <w:color w:val="000000" w:themeColor="text1"/>
          <w:sz w:val="16"/>
        </w:rPr>
        <w:t xml:space="preserve"> 30 </w:t>
      </w:r>
      <w:r w:rsidRPr="001010B8">
        <w:rPr>
          <w:rStyle w:val="StyleUnderline"/>
          <w:rFonts w:cs="Calibri"/>
          <w:color w:val="000000" w:themeColor="text1"/>
        </w:rPr>
        <w:t xml:space="preserve">March </w:t>
      </w:r>
      <w:r w:rsidRPr="001010B8">
        <w:rPr>
          <w:rStyle w:val="Emphasis"/>
          <w:rFonts w:cs="Calibri"/>
          <w:color w:val="000000" w:themeColor="text1"/>
        </w:rPr>
        <w:t>2021</w:t>
      </w:r>
      <w:r w:rsidRPr="001010B8">
        <w:rPr>
          <w:rFonts w:cs="Calibri"/>
          <w:color w:val="000000" w:themeColor="text1"/>
          <w:sz w:val="16"/>
        </w:rPr>
        <w:t xml:space="preserve">). </w:t>
      </w:r>
      <w:r w:rsidRPr="001010B8">
        <w:rPr>
          <w:rStyle w:val="Emphasis"/>
          <w:rFonts w:cs="Calibri"/>
          <w:color w:val="000000" w:themeColor="text1"/>
          <w:highlight w:val="green"/>
        </w:rPr>
        <w:t>SpaceX</w:t>
      </w:r>
      <w:r w:rsidRPr="001010B8">
        <w:rPr>
          <w:rFonts w:cs="Calibri"/>
          <w:color w:val="000000" w:themeColor="text1"/>
          <w:sz w:val="16"/>
        </w:rPr>
        <w:t xml:space="preserve"> </w:t>
      </w:r>
      <w:r w:rsidRPr="001010B8">
        <w:rPr>
          <w:rStyle w:val="Emphasis"/>
          <w:rFonts w:cs="Calibri"/>
          <w:color w:val="000000" w:themeColor="text1"/>
        </w:rPr>
        <w:t>alone</w:t>
      </w:r>
      <w:r w:rsidRPr="001010B8">
        <w:rPr>
          <w:rFonts w:cs="Calibri"/>
          <w:color w:val="000000" w:themeColor="text1"/>
          <w:sz w:val="16"/>
        </w:rPr>
        <w:t xml:space="preserve"> </w:t>
      </w:r>
      <w:r w:rsidRPr="001010B8">
        <w:rPr>
          <w:rStyle w:val="StyleUnderline"/>
          <w:rFonts w:cs="Calibri"/>
          <w:color w:val="000000" w:themeColor="text1"/>
        </w:rPr>
        <w:t xml:space="preserve">is on track to </w:t>
      </w:r>
      <w:r w:rsidRPr="001010B8">
        <w:rPr>
          <w:rStyle w:val="StyleUnderline"/>
          <w:rFonts w:cs="Calibri"/>
          <w:color w:val="000000" w:themeColor="text1"/>
          <w:highlight w:val="green"/>
        </w:rPr>
        <w:t>add 11,000</w:t>
      </w:r>
      <w:r w:rsidRPr="001010B8">
        <w:rPr>
          <w:rFonts w:cs="Calibri"/>
          <w:color w:val="000000" w:themeColor="text1"/>
          <w:sz w:val="16"/>
        </w:rPr>
        <w:t xml:space="preserve"> more as it builds its </w:t>
      </w:r>
      <w:proofErr w:type="spellStart"/>
      <w:r w:rsidRPr="001010B8">
        <w:rPr>
          <w:rFonts w:cs="Calibri"/>
          <w:color w:val="000000" w:themeColor="text1"/>
          <w:sz w:val="16"/>
        </w:rPr>
        <w:t>Starlink</w:t>
      </w:r>
      <w:proofErr w:type="spellEnd"/>
      <w:r w:rsidRPr="001010B8">
        <w:rPr>
          <w:rFonts w:cs="Calibri"/>
          <w:color w:val="000000" w:themeColor="text1"/>
          <w:sz w:val="16"/>
        </w:rPr>
        <w:t xml:space="preserve"> mega-constellation </w:t>
      </w:r>
      <w:r w:rsidRPr="001010B8">
        <w:rPr>
          <w:rStyle w:val="StyleUnderline"/>
          <w:rFonts w:cs="Calibri"/>
          <w:color w:val="000000" w:themeColor="text1"/>
          <w:highlight w:val="green"/>
        </w:rPr>
        <w:t>and</w:t>
      </w:r>
      <w:r w:rsidRPr="001010B8">
        <w:rPr>
          <w:rStyle w:val="StyleUnderline"/>
          <w:rFonts w:cs="Calibri"/>
          <w:color w:val="000000" w:themeColor="text1"/>
        </w:rPr>
        <w:t xml:space="preserve"> has</w:t>
      </w:r>
      <w:r w:rsidRPr="001010B8">
        <w:rPr>
          <w:rFonts w:cs="Calibri"/>
          <w:color w:val="000000" w:themeColor="text1"/>
          <w:sz w:val="16"/>
        </w:rPr>
        <w:t xml:space="preserve"> already </w:t>
      </w:r>
      <w:r w:rsidRPr="001010B8">
        <w:rPr>
          <w:rStyle w:val="StyleUnderline"/>
          <w:rFonts w:cs="Calibri"/>
          <w:color w:val="000000" w:themeColor="text1"/>
          <w:highlight w:val="green"/>
        </w:rPr>
        <w:t>filed for</w:t>
      </w:r>
      <w:r w:rsidRPr="001010B8">
        <w:rPr>
          <w:rStyle w:val="StyleUnderline"/>
          <w:rFonts w:cs="Calibri"/>
          <w:color w:val="000000" w:themeColor="text1"/>
        </w:rPr>
        <w:t xml:space="preserve"> permission for </w:t>
      </w:r>
      <w:r w:rsidRPr="001010B8">
        <w:rPr>
          <w:rStyle w:val="StyleUnderline"/>
          <w:rFonts w:cs="Calibri"/>
          <w:color w:val="000000" w:themeColor="text1"/>
          <w:highlight w:val="green"/>
        </w:rPr>
        <w:t>another 30,000</w:t>
      </w:r>
      <w:r w:rsidRPr="001010B8">
        <w:rPr>
          <w:rFonts w:cs="Calibri"/>
          <w:color w:val="000000" w:themeColor="text1"/>
          <w:sz w:val="16"/>
        </w:rPr>
        <w:t xml:space="preserve"> satellites </w:t>
      </w:r>
      <w:r w:rsidRPr="001010B8">
        <w:rPr>
          <w:rStyle w:val="StyleUnderline"/>
          <w:rFonts w:cs="Calibri"/>
          <w:color w:val="000000" w:themeColor="text1"/>
        </w:rPr>
        <w:t>with the</w:t>
      </w:r>
      <w:r w:rsidRPr="001010B8">
        <w:rPr>
          <w:rFonts w:cs="Calibri"/>
          <w:color w:val="000000" w:themeColor="text1"/>
          <w:sz w:val="16"/>
        </w:rPr>
        <w:t xml:space="preserve"> Federal Communications Commission (</w:t>
      </w:r>
      <w:r w:rsidRPr="001010B8">
        <w:rPr>
          <w:rStyle w:val="StyleUnderline"/>
          <w:rFonts w:cs="Calibri"/>
          <w:color w:val="000000" w:themeColor="text1"/>
        </w:rPr>
        <w:t>FCC</w:t>
      </w:r>
      <w:r w:rsidRPr="001010B8">
        <w:rPr>
          <w:rFonts w:cs="Calibri"/>
          <w:color w:val="000000" w:themeColor="text1"/>
          <w:sz w:val="16"/>
        </w:rPr>
        <w:t xml:space="preserve">)1. Others have similar plans, including </w:t>
      </w:r>
      <w:proofErr w:type="spellStart"/>
      <w:r w:rsidRPr="001010B8">
        <w:rPr>
          <w:rStyle w:val="Emphasis"/>
          <w:rFonts w:cs="Calibri"/>
          <w:color w:val="000000" w:themeColor="text1"/>
        </w:rPr>
        <w:t>OneWeb</w:t>
      </w:r>
      <w:proofErr w:type="spellEnd"/>
      <w:r w:rsidRPr="001010B8">
        <w:rPr>
          <w:rStyle w:val="Emphasis"/>
          <w:rFonts w:cs="Calibri"/>
          <w:color w:val="000000" w:themeColor="text1"/>
        </w:rPr>
        <w:t xml:space="preserve">, Amazon, </w:t>
      </w:r>
      <w:proofErr w:type="spellStart"/>
      <w:r w:rsidRPr="001010B8">
        <w:rPr>
          <w:rStyle w:val="Emphasis"/>
          <w:rFonts w:cs="Calibri"/>
          <w:color w:val="000000" w:themeColor="text1"/>
        </w:rPr>
        <w:t>Telesat</w:t>
      </w:r>
      <w:proofErr w:type="spellEnd"/>
      <w:r w:rsidRPr="001010B8">
        <w:rPr>
          <w:rStyle w:val="Emphasis"/>
          <w:rFonts w:cs="Calibri"/>
          <w:color w:val="000000" w:themeColor="text1"/>
        </w:rPr>
        <w:t>,</w:t>
      </w:r>
      <w:r w:rsidRPr="001010B8">
        <w:rPr>
          <w:rFonts w:cs="Calibri"/>
          <w:color w:val="000000" w:themeColor="text1"/>
          <w:sz w:val="16"/>
        </w:rPr>
        <w:t xml:space="preserve"> and GW, which is a Chinese state-owned company2. The </w:t>
      </w:r>
      <w:r w:rsidRPr="001010B8">
        <w:rPr>
          <w:rStyle w:val="StyleUnderline"/>
          <w:rFonts w:cs="Calibri"/>
          <w:color w:val="000000" w:themeColor="text1"/>
        </w:rPr>
        <w:t>current governance system for LEO</w:t>
      </w:r>
      <w:r w:rsidRPr="001010B8">
        <w:rPr>
          <w:rFonts w:cs="Calibri"/>
          <w:color w:val="000000" w:themeColor="text1"/>
          <w:sz w:val="16"/>
        </w:rPr>
        <w:t xml:space="preserve">, while slowly changing, </w:t>
      </w:r>
      <w:r w:rsidRPr="001010B8">
        <w:rPr>
          <w:rStyle w:val="StyleUnderline"/>
          <w:rFonts w:cs="Calibri"/>
          <w:color w:val="000000" w:themeColor="text1"/>
        </w:rPr>
        <w:t xml:space="preserve">is ill-equipped to handle </w:t>
      </w:r>
      <w:r w:rsidRPr="001010B8">
        <w:rPr>
          <w:rStyle w:val="Emphasis"/>
          <w:rFonts w:cs="Calibri"/>
          <w:color w:val="000000" w:themeColor="text1"/>
          <w:highlight w:val="green"/>
        </w:rPr>
        <w:t>large satellite systems</w:t>
      </w:r>
      <w:r w:rsidRPr="001010B8">
        <w:rPr>
          <w:rFonts w:cs="Calibri"/>
          <w:color w:val="000000" w:themeColor="text1"/>
          <w:sz w:val="16"/>
        </w:rPr>
        <w:t xml:space="preserve">. Here, we outline how applying the consumer electronic model to </w:t>
      </w:r>
      <w:r w:rsidRPr="001010B8">
        <w:rPr>
          <w:rStyle w:val="StyleUnderline"/>
          <w:rFonts w:cs="Calibri"/>
          <w:color w:val="000000" w:themeColor="text1"/>
        </w:rPr>
        <w:t xml:space="preserve">satellites could lead to </w:t>
      </w:r>
      <w:r w:rsidRPr="001010B8">
        <w:rPr>
          <w:rStyle w:val="Emphasis"/>
          <w:rFonts w:cs="Calibri"/>
          <w:color w:val="000000" w:themeColor="text1"/>
        </w:rPr>
        <w:t>multiple tragedies of the commons</w:t>
      </w:r>
      <w:r w:rsidRPr="001010B8">
        <w:rPr>
          <w:rFonts w:cs="Calibri"/>
          <w:color w:val="000000" w:themeColor="text1"/>
          <w:sz w:val="16"/>
        </w:rPr>
        <w:t xml:space="preserve">. Some of these are well known, such as </w:t>
      </w:r>
      <w:r w:rsidRPr="001010B8">
        <w:rPr>
          <w:rStyle w:val="StyleUnderline"/>
          <w:rFonts w:cs="Calibri"/>
          <w:color w:val="000000" w:themeColor="text1"/>
        </w:rPr>
        <w:t xml:space="preserve">impediments to </w:t>
      </w:r>
      <w:r w:rsidRPr="001010B8">
        <w:rPr>
          <w:rStyle w:val="Emphasis"/>
          <w:rFonts w:cs="Calibri"/>
          <w:color w:val="000000" w:themeColor="text1"/>
        </w:rPr>
        <w:t>astronomy</w:t>
      </w:r>
      <w:r w:rsidRPr="001010B8">
        <w:rPr>
          <w:rFonts w:cs="Calibri"/>
          <w:color w:val="000000" w:themeColor="text1"/>
          <w:sz w:val="16"/>
        </w:rPr>
        <w:t xml:space="preserve"> and an </w:t>
      </w:r>
      <w:r w:rsidRPr="001010B8">
        <w:rPr>
          <w:rStyle w:val="StyleUnderline"/>
          <w:rFonts w:cs="Calibri"/>
          <w:color w:val="000000" w:themeColor="text1"/>
          <w:highlight w:val="green"/>
        </w:rPr>
        <w:t xml:space="preserve">increased risk of </w:t>
      </w:r>
      <w:r w:rsidRPr="001010B8">
        <w:rPr>
          <w:rStyle w:val="Emphasis"/>
          <w:rFonts w:cs="Calibri"/>
          <w:color w:val="000000" w:themeColor="text1"/>
          <w:highlight w:val="green"/>
        </w:rPr>
        <w:t>space debris</w:t>
      </w:r>
      <w:r w:rsidRPr="001010B8">
        <w:rPr>
          <w:rFonts w:cs="Calibri"/>
          <w:color w:val="000000" w:themeColor="text1"/>
          <w:sz w:val="16"/>
        </w:rPr>
        <w:t xml:space="preserve">, while others have received insufficient attention, including </w:t>
      </w:r>
      <w:r w:rsidRPr="001010B8">
        <w:rPr>
          <w:rStyle w:val="StyleUnderline"/>
          <w:rFonts w:cs="Calibri"/>
          <w:color w:val="000000" w:themeColor="text1"/>
        </w:rPr>
        <w:t xml:space="preserve">changes to the </w:t>
      </w:r>
      <w:r w:rsidRPr="001010B8">
        <w:rPr>
          <w:rStyle w:val="Emphasis"/>
          <w:rFonts w:cs="Calibri"/>
          <w:color w:val="000000" w:themeColor="text1"/>
        </w:rPr>
        <w:t>chemistry</w:t>
      </w:r>
      <w:r w:rsidRPr="001010B8">
        <w:rPr>
          <w:rStyle w:val="StyleUnderline"/>
          <w:rFonts w:cs="Calibri"/>
          <w:color w:val="000000" w:themeColor="text1"/>
        </w:rPr>
        <w:t xml:space="preserve"> of Earth’s </w:t>
      </w:r>
      <w:r w:rsidRPr="001010B8">
        <w:rPr>
          <w:rStyle w:val="Emphasis"/>
          <w:rFonts w:cs="Calibri"/>
          <w:color w:val="000000" w:themeColor="text1"/>
        </w:rPr>
        <w:t>upper atmosphere</w:t>
      </w:r>
      <w:r w:rsidRPr="001010B8">
        <w:rPr>
          <w:rFonts w:cs="Calibri"/>
          <w:color w:val="000000" w:themeColor="text1"/>
          <w:sz w:val="16"/>
        </w:rPr>
        <w:t xml:space="preserve"> </w:t>
      </w:r>
      <w:r w:rsidRPr="001010B8">
        <w:rPr>
          <w:rStyle w:val="StyleUnderline"/>
          <w:rFonts w:cs="Calibri"/>
          <w:color w:val="000000" w:themeColor="text1"/>
        </w:rPr>
        <w:t>and</w:t>
      </w:r>
      <w:r w:rsidRPr="001010B8">
        <w:rPr>
          <w:rFonts w:cs="Calibri"/>
          <w:color w:val="000000" w:themeColor="text1"/>
          <w:sz w:val="16"/>
        </w:rPr>
        <w:t xml:space="preserve"> </w:t>
      </w:r>
      <w:r w:rsidRPr="001010B8">
        <w:rPr>
          <w:rStyle w:val="Emphasis"/>
          <w:rFonts w:cs="Calibri"/>
          <w:color w:val="000000" w:themeColor="text1"/>
        </w:rPr>
        <w:t>increased dangers</w:t>
      </w:r>
      <w:r w:rsidRPr="001010B8">
        <w:rPr>
          <w:rStyle w:val="StyleUnderline"/>
          <w:rFonts w:cs="Calibri"/>
          <w:color w:val="000000" w:themeColor="text1"/>
        </w:rPr>
        <w:t xml:space="preserve"> on Earth’s surface from </w:t>
      </w:r>
      <w:r w:rsidRPr="001010B8">
        <w:rPr>
          <w:rStyle w:val="Emphasis"/>
          <w:rFonts w:cs="Calibri"/>
          <w:color w:val="000000" w:themeColor="text1"/>
        </w:rPr>
        <w:t>re-entered debris</w:t>
      </w:r>
      <w:r w:rsidRPr="001010B8">
        <w:rPr>
          <w:rFonts w:cs="Calibri"/>
          <w:color w:val="000000" w:themeColor="text1"/>
          <w:sz w:val="16"/>
        </w:rPr>
        <w:t xml:space="preserve">. </w:t>
      </w:r>
      <w:r w:rsidRPr="001010B8">
        <w:rPr>
          <w:rStyle w:val="StyleUnderline"/>
          <w:rFonts w:cs="Calibri"/>
          <w:color w:val="000000" w:themeColor="text1"/>
        </w:rPr>
        <w:t>The heavy use of certain orbital regions</w:t>
      </w:r>
      <w:r w:rsidRPr="001010B8">
        <w:rPr>
          <w:rFonts w:cs="Calibri"/>
          <w:color w:val="000000" w:themeColor="text1"/>
          <w:sz w:val="16"/>
        </w:rPr>
        <w:t xml:space="preserve"> might also </w:t>
      </w:r>
      <w:r w:rsidRPr="001010B8">
        <w:rPr>
          <w:rStyle w:val="StyleUnderline"/>
          <w:rFonts w:cs="Calibri"/>
          <w:color w:val="000000" w:themeColor="text1"/>
        </w:rPr>
        <w:t>result in</w:t>
      </w:r>
      <w:r w:rsidRPr="001010B8">
        <w:rPr>
          <w:rFonts w:cs="Calibri"/>
          <w:color w:val="000000" w:themeColor="text1"/>
          <w:sz w:val="16"/>
        </w:rPr>
        <w:t xml:space="preserve"> a </w:t>
      </w:r>
      <w:r w:rsidRPr="001010B8">
        <w:rPr>
          <w:rStyle w:val="StyleUnderline"/>
          <w:rFonts w:cs="Calibri"/>
          <w:color w:val="000000" w:themeColor="text1"/>
        </w:rPr>
        <w:t>de facto exclusion of other actors from them</w:t>
      </w:r>
      <w:r w:rsidRPr="001010B8">
        <w:rPr>
          <w:rFonts w:cs="Calibri"/>
          <w:color w:val="000000" w:themeColor="text1"/>
          <w:sz w:val="16"/>
        </w:rPr>
        <w:t xml:space="preserve">, </w:t>
      </w:r>
      <w:r w:rsidRPr="001010B8">
        <w:rPr>
          <w:rStyle w:val="StyleUnderline"/>
          <w:rFonts w:cs="Calibri"/>
          <w:color w:val="000000" w:themeColor="text1"/>
        </w:rPr>
        <w:t>violating the</w:t>
      </w:r>
      <w:r w:rsidRPr="001010B8">
        <w:rPr>
          <w:rFonts w:cs="Calibri"/>
          <w:color w:val="000000" w:themeColor="text1"/>
          <w:sz w:val="16"/>
        </w:rPr>
        <w:t xml:space="preserve"> 1967 </w:t>
      </w:r>
      <w:r w:rsidRPr="001010B8">
        <w:rPr>
          <w:rStyle w:val="Emphasis"/>
          <w:rFonts w:cs="Calibri"/>
          <w:color w:val="000000" w:themeColor="text1"/>
        </w:rPr>
        <w:t>O</w:t>
      </w:r>
      <w:r w:rsidRPr="001010B8">
        <w:rPr>
          <w:rFonts w:cs="Calibri"/>
          <w:color w:val="000000" w:themeColor="text1"/>
          <w:sz w:val="16"/>
        </w:rPr>
        <w:t xml:space="preserve">uter </w:t>
      </w:r>
      <w:r w:rsidRPr="001010B8">
        <w:rPr>
          <w:rStyle w:val="Emphasis"/>
          <w:rFonts w:cs="Calibri"/>
          <w:color w:val="000000" w:themeColor="text1"/>
        </w:rPr>
        <w:t>S</w:t>
      </w:r>
      <w:r w:rsidRPr="001010B8">
        <w:rPr>
          <w:rFonts w:cs="Calibri"/>
          <w:color w:val="000000" w:themeColor="text1"/>
          <w:sz w:val="16"/>
        </w:rPr>
        <w:t xml:space="preserve">pace </w:t>
      </w:r>
      <w:r w:rsidRPr="001010B8">
        <w:rPr>
          <w:rStyle w:val="Emphasis"/>
          <w:rFonts w:cs="Calibri"/>
          <w:color w:val="000000" w:themeColor="text1"/>
        </w:rPr>
        <w:t>T</w:t>
      </w:r>
      <w:r w:rsidRPr="001010B8">
        <w:rPr>
          <w:rFonts w:cs="Calibri"/>
          <w:color w:val="000000" w:themeColor="text1"/>
          <w:sz w:val="16"/>
        </w:rPr>
        <w:t xml:space="preserve">reaty. </w:t>
      </w:r>
      <w:r w:rsidRPr="001010B8">
        <w:rPr>
          <w:rStyle w:val="StyleUnderline"/>
          <w:rFonts w:cs="Calibri"/>
          <w:color w:val="000000" w:themeColor="text1"/>
        </w:rPr>
        <w:t>All of these challenges could be addressed</w:t>
      </w:r>
      <w:r w:rsidRPr="001010B8">
        <w:rPr>
          <w:rFonts w:cs="Calibri"/>
          <w:color w:val="000000" w:themeColor="text1"/>
          <w:sz w:val="16"/>
        </w:rPr>
        <w:t xml:space="preserve"> in a coordinated manner </w:t>
      </w:r>
      <w:r w:rsidRPr="001010B8">
        <w:rPr>
          <w:rStyle w:val="StyleUnderline"/>
          <w:rFonts w:cs="Calibri"/>
          <w:color w:val="000000" w:themeColor="text1"/>
        </w:rPr>
        <w:t>through multilateral law-making</w:t>
      </w:r>
      <w:r w:rsidRPr="001010B8">
        <w:rPr>
          <w:rFonts w:cs="Calibri"/>
          <w:color w:val="000000" w:themeColor="text1"/>
          <w:sz w:val="16"/>
        </w:rPr>
        <w:t xml:space="preserve">, whether in the United Nations, the Inter-Agency Debris Committee (IADC), or an ad hoc process, rather than in an uncoordinated manner through different national laws. Regardless of the law-making forum, </w:t>
      </w:r>
      <w:r w:rsidRPr="001010B8">
        <w:rPr>
          <w:rStyle w:val="Emphasis"/>
          <w:rFonts w:cs="Calibri"/>
          <w:color w:val="000000" w:themeColor="text1"/>
        </w:rPr>
        <w:t>mega-constellations</w:t>
      </w:r>
      <w:r w:rsidRPr="001010B8">
        <w:rPr>
          <w:rFonts w:cs="Calibri"/>
          <w:color w:val="000000" w:themeColor="text1"/>
          <w:sz w:val="16"/>
        </w:rPr>
        <w:t xml:space="preserve"> </w:t>
      </w:r>
      <w:r w:rsidRPr="001010B8">
        <w:rPr>
          <w:rStyle w:val="StyleUnderline"/>
          <w:rFonts w:cs="Calibri"/>
          <w:color w:val="000000" w:themeColor="text1"/>
        </w:rPr>
        <w:t>require a shift in</w:t>
      </w:r>
      <w:r w:rsidRPr="001010B8">
        <w:rPr>
          <w:rFonts w:cs="Calibri"/>
          <w:color w:val="000000" w:themeColor="text1"/>
          <w:sz w:val="16"/>
        </w:rPr>
        <w:t xml:space="preserve"> perspectives and </w:t>
      </w:r>
      <w:r w:rsidRPr="001010B8">
        <w:rPr>
          <w:rStyle w:val="StyleUnderline"/>
          <w:rFonts w:cs="Calibri"/>
          <w:color w:val="000000" w:themeColor="text1"/>
        </w:rPr>
        <w:t>policies</w:t>
      </w:r>
      <w:r w:rsidRPr="001010B8">
        <w:rPr>
          <w:rFonts w:cs="Calibri"/>
          <w:color w:val="000000" w:themeColor="text1"/>
          <w:sz w:val="16"/>
        </w:rPr>
        <w:t>: from looking at single satellites, to evaluating systems of thousands of satellites, and doing so within an understanding of the limitations of Earth’s environment, including its orbits.</w:t>
      </w:r>
    </w:p>
    <w:p w14:paraId="56A87824" w14:textId="77777777" w:rsidR="007256C4" w:rsidRPr="001010B8" w:rsidRDefault="007256C4" w:rsidP="007256C4">
      <w:pPr>
        <w:rPr>
          <w:rFonts w:cs="Calibri"/>
          <w:color w:val="000000" w:themeColor="text1"/>
          <w:sz w:val="16"/>
        </w:rPr>
      </w:pPr>
      <w:r w:rsidRPr="001010B8">
        <w:rPr>
          <w:rStyle w:val="StyleUnderline"/>
          <w:rFonts w:cs="Calibri"/>
          <w:color w:val="000000" w:themeColor="text1"/>
          <w:highlight w:val="green"/>
        </w:rPr>
        <w:t>Thousands</w:t>
      </w:r>
      <w:r w:rsidRPr="001010B8">
        <w:rPr>
          <w:rStyle w:val="StyleUnderline"/>
          <w:rFonts w:cs="Calibri"/>
          <w:color w:val="000000" w:themeColor="text1"/>
        </w:rPr>
        <w:t xml:space="preserve"> of </w:t>
      </w:r>
      <w:r w:rsidRPr="001010B8">
        <w:rPr>
          <w:rStyle w:val="Emphasis"/>
          <w:rFonts w:cs="Calibri"/>
          <w:color w:val="000000" w:themeColor="text1"/>
        </w:rPr>
        <w:t>satellites</w:t>
      </w:r>
      <w:r w:rsidRPr="001010B8">
        <w:rPr>
          <w:rFonts w:cs="Calibri"/>
          <w:color w:val="000000" w:themeColor="text1"/>
          <w:sz w:val="16"/>
        </w:rPr>
        <w:t xml:space="preserve"> and 1500 rocket bodies </w:t>
      </w:r>
      <w:r w:rsidRPr="001010B8">
        <w:rPr>
          <w:rStyle w:val="StyleUnderline"/>
          <w:rFonts w:cs="Calibri"/>
          <w:color w:val="000000" w:themeColor="text1"/>
          <w:highlight w:val="green"/>
        </w:rPr>
        <w:t xml:space="preserve">provide </w:t>
      </w:r>
      <w:r w:rsidRPr="001010B8">
        <w:rPr>
          <w:rStyle w:val="Emphasis"/>
          <w:rFonts w:cs="Calibri"/>
          <w:color w:val="000000" w:themeColor="text1"/>
          <w:highlight w:val="green"/>
        </w:rPr>
        <w:t>considerable mass</w:t>
      </w:r>
      <w:r w:rsidRPr="001010B8">
        <w:rPr>
          <w:rStyle w:val="StyleUnderline"/>
          <w:rFonts w:cs="Calibri"/>
          <w:color w:val="000000" w:themeColor="text1"/>
        </w:rPr>
        <w:t xml:space="preserve"> in LEO</w:t>
      </w:r>
      <w:r w:rsidRPr="001010B8">
        <w:rPr>
          <w:rFonts w:cs="Calibri"/>
          <w:color w:val="000000" w:themeColor="text1"/>
          <w:sz w:val="16"/>
        </w:rPr>
        <w:t xml:space="preserve">, </w:t>
      </w:r>
      <w:r w:rsidRPr="001010B8">
        <w:rPr>
          <w:rStyle w:val="StyleUnderline"/>
          <w:rFonts w:cs="Calibri"/>
          <w:color w:val="000000" w:themeColor="text1"/>
          <w:highlight w:val="green"/>
        </w:rPr>
        <w:t>which</w:t>
      </w:r>
      <w:r w:rsidRPr="001010B8">
        <w:rPr>
          <w:rStyle w:val="StyleUnderline"/>
          <w:rFonts w:cs="Calibri"/>
          <w:color w:val="000000" w:themeColor="text1"/>
        </w:rPr>
        <w:t xml:space="preserve"> can </w:t>
      </w:r>
      <w:r w:rsidRPr="001010B8">
        <w:rPr>
          <w:rStyle w:val="StyleUnderline"/>
          <w:rFonts w:cs="Calibri"/>
          <w:color w:val="000000" w:themeColor="text1"/>
          <w:highlight w:val="green"/>
        </w:rPr>
        <w:t xml:space="preserve">break </w:t>
      </w:r>
      <w:r w:rsidRPr="001010B8">
        <w:rPr>
          <w:rStyle w:val="StyleUnderline"/>
          <w:rFonts w:cs="Calibri"/>
          <w:color w:val="000000" w:themeColor="text1"/>
        </w:rPr>
        <w:t xml:space="preserve">into debris </w:t>
      </w:r>
      <w:r w:rsidRPr="001010B8">
        <w:rPr>
          <w:rStyle w:val="StyleUnderline"/>
          <w:rFonts w:cs="Calibri"/>
          <w:color w:val="000000" w:themeColor="text1"/>
          <w:highlight w:val="green"/>
        </w:rPr>
        <w:t>upon</w:t>
      </w:r>
      <w:r w:rsidRPr="001010B8">
        <w:rPr>
          <w:rStyle w:val="StyleUnderline"/>
          <w:rFonts w:cs="Calibri"/>
          <w:color w:val="000000" w:themeColor="text1"/>
        </w:rPr>
        <w:t xml:space="preserve"> </w:t>
      </w:r>
      <w:r w:rsidRPr="001010B8">
        <w:rPr>
          <w:rStyle w:val="Emphasis"/>
          <w:rFonts w:cs="Calibri"/>
          <w:color w:val="000000" w:themeColor="text1"/>
          <w:highlight w:val="green"/>
        </w:rPr>
        <w:t>collisions</w:t>
      </w:r>
      <w:r w:rsidRPr="001010B8">
        <w:rPr>
          <w:rStyle w:val="StyleUnderline"/>
          <w:rFonts w:cs="Calibri"/>
          <w:color w:val="000000" w:themeColor="text1"/>
        </w:rPr>
        <w:t xml:space="preserve">, explosions, </w:t>
      </w:r>
      <w:r w:rsidRPr="001010B8">
        <w:rPr>
          <w:rStyle w:val="StyleUnderline"/>
          <w:rFonts w:cs="Calibri"/>
          <w:color w:val="000000" w:themeColor="text1"/>
          <w:highlight w:val="green"/>
        </w:rPr>
        <w:t>or</w:t>
      </w:r>
      <w:r w:rsidRPr="001010B8">
        <w:rPr>
          <w:rStyle w:val="StyleUnderline"/>
          <w:rFonts w:cs="Calibri"/>
          <w:color w:val="000000" w:themeColor="text1"/>
        </w:rPr>
        <w:t xml:space="preserve"> </w:t>
      </w:r>
      <w:r w:rsidRPr="001010B8">
        <w:rPr>
          <w:rStyle w:val="Emphasis"/>
          <w:rFonts w:cs="Calibri"/>
          <w:color w:val="000000" w:themeColor="text1"/>
          <w:highlight w:val="green"/>
        </w:rPr>
        <w:t>degradation</w:t>
      </w:r>
      <w:r w:rsidRPr="001010B8">
        <w:rPr>
          <w:rStyle w:val="StyleUnderline"/>
          <w:rFonts w:cs="Calibri"/>
          <w:color w:val="000000" w:themeColor="text1"/>
        </w:rPr>
        <w:t xml:space="preserve"> in the </w:t>
      </w:r>
      <w:r w:rsidRPr="001010B8">
        <w:rPr>
          <w:rStyle w:val="Emphasis"/>
          <w:rFonts w:cs="Calibri"/>
          <w:color w:val="000000" w:themeColor="text1"/>
        </w:rPr>
        <w:t>harsh space environment</w:t>
      </w:r>
      <w:r w:rsidRPr="001010B8">
        <w:rPr>
          <w:rFonts w:cs="Calibri"/>
          <w:color w:val="000000" w:themeColor="text1"/>
          <w:sz w:val="16"/>
        </w:rPr>
        <w:t xml:space="preserve">. </w:t>
      </w:r>
      <w:r w:rsidRPr="001010B8">
        <w:rPr>
          <w:rStyle w:val="Emphasis"/>
          <w:rFonts w:cs="Calibri"/>
          <w:color w:val="000000" w:themeColor="text1"/>
          <w:highlight w:val="green"/>
        </w:rPr>
        <w:t>Fragmentations</w:t>
      </w:r>
      <w:r w:rsidRPr="001010B8">
        <w:rPr>
          <w:rStyle w:val="StyleUnderline"/>
          <w:rFonts w:cs="Calibri"/>
          <w:color w:val="000000" w:themeColor="text1"/>
          <w:highlight w:val="green"/>
        </w:rPr>
        <w:t xml:space="preserve"> increase</w:t>
      </w:r>
      <w:r w:rsidRPr="001010B8">
        <w:rPr>
          <w:rFonts w:cs="Calibri"/>
          <w:color w:val="000000" w:themeColor="text1"/>
          <w:sz w:val="16"/>
        </w:rPr>
        <w:t xml:space="preserve"> the </w:t>
      </w:r>
      <w:r w:rsidRPr="001010B8">
        <w:rPr>
          <w:rStyle w:val="Emphasis"/>
          <w:rFonts w:cs="Calibri"/>
          <w:color w:val="000000" w:themeColor="text1"/>
        </w:rPr>
        <w:t>cross-section of orbiting material</w:t>
      </w:r>
      <w:r w:rsidRPr="001010B8">
        <w:rPr>
          <w:rStyle w:val="StyleUnderline"/>
          <w:rFonts w:cs="Calibri"/>
          <w:color w:val="000000" w:themeColor="text1"/>
        </w:rPr>
        <w:t xml:space="preserve">, and with it, the </w:t>
      </w:r>
      <w:r w:rsidRPr="001010B8">
        <w:rPr>
          <w:rStyle w:val="Emphasis"/>
          <w:rFonts w:cs="Calibri"/>
          <w:color w:val="000000" w:themeColor="text1"/>
          <w:highlight w:val="green"/>
        </w:rPr>
        <w:t>collision probability</w:t>
      </w:r>
      <w:r w:rsidRPr="001010B8">
        <w:rPr>
          <w:rStyle w:val="StyleUnderline"/>
          <w:rFonts w:cs="Calibri"/>
          <w:color w:val="000000" w:themeColor="text1"/>
          <w:highlight w:val="green"/>
        </w:rPr>
        <w:t xml:space="preserve"> per time</w:t>
      </w:r>
      <w:r w:rsidRPr="001010B8">
        <w:rPr>
          <w:rFonts w:cs="Calibri"/>
          <w:color w:val="000000" w:themeColor="text1"/>
          <w:sz w:val="16"/>
        </w:rPr>
        <w:t xml:space="preserve">. </w:t>
      </w:r>
      <w:r w:rsidRPr="001010B8">
        <w:rPr>
          <w:rStyle w:val="StyleUnderline"/>
          <w:rFonts w:cs="Calibri"/>
          <w:color w:val="000000" w:themeColor="text1"/>
        </w:rPr>
        <w:t xml:space="preserve">Eventually, </w:t>
      </w:r>
      <w:r w:rsidRPr="001010B8">
        <w:rPr>
          <w:rStyle w:val="StyleUnderline"/>
          <w:rFonts w:cs="Calibri"/>
          <w:color w:val="000000" w:themeColor="text1"/>
          <w:highlight w:val="green"/>
        </w:rPr>
        <w:t>collisions could dominate</w:t>
      </w:r>
      <w:r w:rsidRPr="001010B8">
        <w:rPr>
          <w:rStyle w:val="StyleUnderline"/>
          <w:rFonts w:cs="Calibri"/>
          <w:color w:val="000000" w:themeColor="text1"/>
        </w:rPr>
        <w:t xml:space="preserve"> on-orbit evolution, </w:t>
      </w:r>
      <w:r w:rsidRPr="001010B8">
        <w:rPr>
          <w:rStyle w:val="StyleUnderline"/>
          <w:rFonts w:cs="Calibri"/>
          <w:color w:val="000000" w:themeColor="text1"/>
          <w:highlight w:val="green"/>
        </w:rPr>
        <w:t xml:space="preserve">a situation called the </w:t>
      </w:r>
      <w:r w:rsidRPr="001010B8">
        <w:rPr>
          <w:rStyle w:val="Emphasis"/>
          <w:rFonts w:cs="Calibri"/>
          <w:color w:val="000000" w:themeColor="text1"/>
          <w:highlight w:val="green"/>
        </w:rPr>
        <w:t>Kessler Syndrome</w:t>
      </w:r>
      <w:r w:rsidRPr="001010B8">
        <w:rPr>
          <w:rFonts w:cs="Calibri"/>
          <w:color w:val="000000" w:themeColor="text1"/>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1010B8">
        <w:rPr>
          <w:rStyle w:val="StyleUnderline"/>
          <w:rFonts w:cs="Calibri"/>
          <w:color w:val="000000" w:themeColor="text1"/>
          <w:highlight w:val="green"/>
        </w:rPr>
        <w:t>Simulations of</w:t>
      </w:r>
      <w:r w:rsidRPr="001010B8">
        <w:rPr>
          <w:rStyle w:val="StyleUnderline"/>
          <w:rFonts w:cs="Calibri"/>
          <w:color w:val="000000" w:themeColor="text1"/>
        </w:rPr>
        <w:t xml:space="preserve"> the </w:t>
      </w:r>
      <w:r w:rsidRPr="001010B8">
        <w:rPr>
          <w:rStyle w:val="Emphasis"/>
          <w:rFonts w:cs="Calibri"/>
          <w:color w:val="000000" w:themeColor="text1"/>
          <w:highlight w:val="green"/>
        </w:rPr>
        <w:t xml:space="preserve">long-term </w:t>
      </w:r>
      <w:r w:rsidRPr="001010B8">
        <w:rPr>
          <w:rStyle w:val="Emphasis"/>
          <w:rFonts w:cs="Calibri"/>
          <w:color w:val="000000" w:themeColor="text1"/>
          <w:highlight w:val="green"/>
        </w:rPr>
        <w:lastRenderedPageBreak/>
        <w:t>evolution</w:t>
      </w:r>
      <w:r w:rsidRPr="001010B8">
        <w:rPr>
          <w:rStyle w:val="StyleUnderline"/>
          <w:rFonts w:cs="Calibri"/>
          <w:color w:val="000000" w:themeColor="text1"/>
        </w:rPr>
        <w:t xml:space="preserve"> </w:t>
      </w:r>
      <w:r w:rsidRPr="001010B8">
        <w:rPr>
          <w:rStyle w:val="StyleUnderline"/>
          <w:rFonts w:cs="Calibri"/>
          <w:color w:val="000000" w:themeColor="text1"/>
          <w:highlight w:val="green"/>
        </w:rPr>
        <w:t>of debris suggest</w:t>
      </w:r>
      <w:r w:rsidRPr="001010B8">
        <w:rPr>
          <w:rStyle w:val="StyleUnderline"/>
          <w:rFonts w:cs="Calibri"/>
          <w:color w:val="000000" w:themeColor="text1"/>
        </w:rPr>
        <w:t xml:space="preserve"> that LEO is already in the</w:t>
      </w:r>
      <w:r w:rsidRPr="001010B8">
        <w:rPr>
          <w:rFonts w:cs="Calibri"/>
          <w:color w:val="000000" w:themeColor="text1"/>
          <w:sz w:val="16"/>
        </w:rPr>
        <w:t xml:space="preserve"> protracted </w:t>
      </w:r>
      <w:r w:rsidRPr="001010B8">
        <w:rPr>
          <w:rStyle w:val="Emphasis"/>
          <w:rFonts w:cs="Calibri"/>
          <w:color w:val="000000" w:themeColor="text1"/>
          <w:highlight w:val="green"/>
        </w:rPr>
        <w:t xml:space="preserve">initial stages </w:t>
      </w:r>
      <w:r w:rsidRPr="001010B8">
        <w:rPr>
          <w:rStyle w:val="Emphasis"/>
          <w:rFonts w:cs="Calibri"/>
          <w:color w:val="000000" w:themeColor="text1"/>
        </w:rPr>
        <w:t>of the Kessler Syndrome</w:t>
      </w:r>
      <w:r w:rsidRPr="001010B8">
        <w:rPr>
          <w:rFonts w:cs="Calibri"/>
          <w:color w:val="000000" w:themeColor="text1"/>
          <w:sz w:val="16"/>
        </w:rPr>
        <w:t xml:space="preserve">, </w:t>
      </w:r>
      <w:r w:rsidRPr="001010B8">
        <w:rPr>
          <w:rStyle w:val="StyleUnderline"/>
          <w:rFonts w:cs="Calibri"/>
          <w:color w:val="000000" w:themeColor="text1"/>
          <w:highlight w:val="green"/>
        </w:rPr>
        <w:t>but that this could be managed</w:t>
      </w:r>
      <w:r w:rsidRPr="001010B8">
        <w:rPr>
          <w:rFonts w:cs="Calibri"/>
          <w:color w:val="000000" w:themeColor="text1"/>
          <w:sz w:val="16"/>
        </w:rPr>
        <w:t xml:space="preserve"> </w:t>
      </w:r>
      <w:r w:rsidRPr="001010B8">
        <w:rPr>
          <w:rStyle w:val="StyleUnderline"/>
          <w:rFonts w:cs="Calibri"/>
          <w:color w:val="000000" w:themeColor="text1"/>
        </w:rPr>
        <w:t>through</w:t>
      </w:r>
      <w:r w:rsidRPr="001010B8">
        <w:rPr>
          <w:rFonts w:cs="Calibri"/>
          <w:color w:val="000000" w:themeColor="text1"/>
          <w:sz w:val="16"/>
        </w:rPr>
        <w:t xml:space="preserve"> </w:t>
      </w:r>
      <w:r w:rsidRPr="001010B8">
        <w:rPr>
          <w:rStyle w:val="Emphasis"/>
          <w:rFonts w:cs="Calibri"/>
          <w:color w:val="000000" w:themeColor="text1"/>
        </w:rPr>
        <w:t>a</w:t>
      </w:r>
      <w:r w:rsidRPr="001010B8">
        <w:rPr>
          <w:rFonts w:cs="Calibri"/>
          <w:color w:val="000000" w:themeColor="text1"/>
          <w:sz w:val="16"/>
        </w:rPr>
        <w:t xml:space="preserve">ctive </w:t>
      </w:r>
      <w:r w:rsidRPr="001010B8">
        <w:rPr>
          <w:rStyle w:val="Emphasis"/>
          <w:rFonts w:cs="Calibri"/>
          <w:color w:val="000000" w:themeColor="text1"/>
        </w:rPr>
        <w:t>d</w:t>
      </w:r>
      <w:r w:rsidRPr="001010B8">
        <w:rPr>
          <w:rFonts w:cs="Calibri"/>
          <w:color w:val="000000" w:themeColor="text1"/>
          <w:sz w:val="16"/>
        </w:rPr>
        <w:t xml:space="preserve">ebris </w:t>
      </w:r>
      <w:r w:rsidRPr="001010B8">
        <w:rPr>
          <w:rStyle w:val="Emphasis"/>
          <w:rFonts w:cs="Calibri"/>
          <w:color w:val="000000" w:themeColor="text1"/>
        </w:rPr>
        <w:t>r</w:t>
      </w:r>
      <w:r w:rsidRPr="001010B8">
        <w:rPr>
          <w:rFonts w:cs="Calibri"/>
          <w:color w:val="000000" w:themeColor="text1"/>
          <w:sz w:val="16"/>
        </w:rPr>
        <w:t xml:space="preserve">emoval4. </w:t>
      </w:r>
      <w:r w:rsidRPr="001010B8">
        <w:rPr>
          <w:rStyle w:val="StyleUnderline"/>
          <w:rFonts w:cs="Calibri"/>
          <w:color w:val="000000" w:themeColor="text1"/>
        </w:rPr>
        <w:t xml:space="preserve">The </w:t>
      </w:r>
      <w:r w:rsidRPr="001010B8">
        <w:rPr>
          <w:rStyle w:val="StyleUnderline"/>
          <w:rFonts w:cs="Calibri"/>
          <w:color w:val="000000" w:themeColor="text1"/>
          <w:highlight w:val="green"/>
        </w:rPr>
        <w:t>addition of</w:t>
      </w:r>
      <w:r w:rsidRPr="001010B8">
        <w:rPr>
          <w:rStyle w:val="StyleUnderline"/>
          <w:rFonts w:cs="Calibri"/>
          <w:color w:val="000000" w:themeColor="text1"/>
        </w:rPr>
        <w:t xml:space="preserve"> satellite </w:t>
      </w:r>
      <w:r w:rsidRPr="001010B8">
        <w:rPr>
          <w:rStyle w:val="Emphasis"/>
          <w:rFonts w:cs="Calibri"/>
          <w:color w:val="000000" w:themeColor="text1"/>
          <w:highlight w:val="green"/>
        </w:rPr>
        <w:t>mega-constellations</w:t>
      </w:r>
      <w:r w:rsidRPr="001010B8">
        <w:rPr>
          <w:rStyle w:val="StyleUnderline"/>
          <w:rFonts w:cs="Calibri"/>
          <w:color w:val="000000" w:themeColor="text1"/>
        </w:rPr>
        <w:t xml:space="preserve"> and the general proliferation of low-cost satellites </w:t>
      </w:r>
      <w:r w:rsidRPr="001010B8">
        <w:rPr>
          <w:rStyle w:val="StyleUnderline"/>
          <w:rFonts w:cs="Calibri"/>
          <w:color w:val="000000" w:themeColor="text1"/>
          <w:highlight w:val="green"/>
        </w:rPr>
        <w:t xml:space="preserve">in LEO </w:t>
      </w:r>
      <w:r w:rsidRPr="001010B8">
        <w:rPr>
          <w:rStyle w:val="Emphasis"/>
          <w:rFonts w:cs="Calibri"/>
          <w:color w:val="000000" w:themeColor="text1"/>
          <w:highlight w:val="green"/>
        </w:rPr>
        <w:t>stresses the environment further</w:t>
      </w:r>
      <w:r w:rsidRPr="001010B8">
        <w:rPr>
          <w:rFonts w:cs="Calibri"/>
          <w:color w:val="000000" w:themeColor="text1"/>
          <w:sz w:val="16"/>
        </w:rPr>
        <w:t>5,6,7,8.</w:t>
      </w:r>
    </w:p>
    <w:p w14:paraId="1815DFD6"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Results</w:t>
      </w:r>
    </w:p>
    <w:p w14:paraId="1A38D7A8"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The overall setting</w:t>
      </w:r>
    </w:p>
    <w:p w14:paraId="11B60361"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 xml:space="preserve">The rapid development of the space environment through mega-constellations, predominately by the ongoing construction of </w:t>
      </w:r>
      <w:proofErr w:type="spellStart"/>
      <w:r w:rsidRPr="001010B8">
        <w:rPr>
          <w:rFonts w:cs="Calibri"/>
          <w:color w:val="000000" w:themeColor="text1"/>
          <w:sz w:val="8"/>
          <w:szCs w:val="8"/>
        </w:rPr>
        <w:t>Starlink</w:t>
      </w:r>
      <w:proofErr w:type="spellEnd"/>
      <w:r w:rsidRPr="001010B8">
        <w:rPr>
          <w:rFonts w:cs="Calibri"/>
          <w:color w:val="000000" w:themeColor="text1"/>
          <w:sz w:val="8"/>
          <w:szCs w:val="8"/>
        </w:rPr>
        <w:t xml:space="preserve">, is shown by the cumulative payload distribution function (Fig. 1). From an environmental perspective, the slope change in the distribution function defines </w:t>
      </w:r>
      <w:proofErr w:type="spellStart"/>
      <w:r w:rsidRPr="001010B8">
        <w:rPr>
          <w:rFonts w:cs="Calibri"/>
          <w:color w:val="000000" w:themeColor="text1"/>
          <w:sz w:val="8"/>
          <w:szCs w:val="8"/>
        </w:rPr>
        <w:t>NewSpace</w:t>
      </w:r>
      <w:proofErr w:type="spellEnd"/>
      <w:r w:rsidRPr="001010B8">
        <w:rPr>
          <w:rFonts w:cs="Calibri"/>
          <w:color w:val="000000" w:themeColor="text1"/>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EAC4E53"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Figure 1</w:t>
      </w:r>
    </w:p>
    <w:p w14:paraId="03456E78"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[Figure 1 omitted]</w:t>
      </w:r>
      <w:r w:rsidRPr="001010B8">
        <w:rPr>
          <w:rFonts w:cs="Calibri"/>
          <w:color w:val="000000" w:themeColor="text1"/>
          <w:sz w:val="8"/>
          <w:szCs w:val="8"/>
        </w:rPr>
        <w:tab/>
      </w:r>
    </w:p>
    <w:p w14:paraId="19AB9A6F"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1010B8">
        <w:rPr>
          <w:rFonts w:cs="Calibri"/>
          <w:color w:val="000000" w:themeColor="text1"/>
          <w:sz w:val="8"/>
          <w:szCs w:val="8"/>
        </w:rPr>
        <w:t>NewSpace</w:t>
      </w:r>
      <w:proofErr w:type="spellEnd"/>
      <w:r w:rsidRPr="001010B8">
        <w:rPr>
          <w:rFonts w:cs="Calibri"/>
          <w:color w:val="000000" w:themeColor="text1"/>
          <w:sz w:val="8"/>
          <w:szCs w:val="8"/>
        </w:rPr>
        <w:t xml:space="preserve"> (see "Methods").</w:t>
      </w:r>
    </w:p>
    <w:p w14:paraId="67504793"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Full size image</w:t>
      </w:r>
    </w:p>
    <w:p w14:paraId="0DD6CC8A"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1010B8">
        <w:rPr>
          <w:rFonts w:cs="Calibri"/>
          <w:color w:val="000000" w:themeColor="text1"/>
          <w:sz w:val="8"/>
          <w:szCs w:val="8"/>
        </w:rPr>
        <w:t>Starlink</w:t>
      </w:r>
      <w:proofErr w:type="spellEnd"/>
      <w:r w:rsidRPr="001010B8">
        <w:rPr>
          <w:rFonts w:cs="Calibri"/>
          <w:color w:val="000000" w:themeColor="text1"/>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4718076"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Figure 2</w:t>
      </w:r>
    </w:p>
    <w:p w14:paraId="1159D66F"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[Figure 2 omitted]</w:t>
      </w:r>
    </w:p>
    <w:p w14:paraId="3E841034"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1010B8">
        <w:rPr>
          <w:rFonts w:cs="Calibri"/>
          <w:color w:val="000000" w:themeColor="text1"/>
          <w:sz w:val="8"/>
          <w:szCs w:val="8"/>
        </w:rPr>
        <w:t>centre</w:t>
      </w:r>
      <w:proofErr w:type="spellEnd"/>
      <w:r w:rsidRPr="001010B8">
        <w:rPr>
          <w:rFonts w:cs="Calibri"/>
          <w:color w:val="000000" w:themeColor="text1"/>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1010B8">
        <w:rPr>
          <w:rFonts w:cs="Calibri"/>
          <w:color w:val="000000" w:themeColor="text1"/>
          <w:sz w:val="8"/>
          <w:szCs w:val="8"/>
        </w:rPr>
        <w:t>Starlink</w:t>
      </w:r>
      <w:proofErr w:type="spellEnd"/>
      <w:r w:rsidRPr="001010B8">
        <w:rPr>
          <w:rFonts w:cs="Calibri"/>
          <w:color w:val="000000" w:themeColor="text1"/>
          <w:sz w:val="8"/>
          <w:szCs w:val="8"/>
        </w:rPr>
        <w:t xml:space="preserve"> cluster at 550 km and 55° inclination is already evident in both plots (Left and Right).</w:t>
      </w:r>
    </w:p>
    <w:p w14:paraId="6B6E775A"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Full size image</w:t>
      </w:r>
    </w:p>
    <w:p w14:paraId="07E59715" w14:textId="77777777" w:rsidR="007256C4" w:rsidRPr="001010B8" w:rsidRDefault="007256C4" w:rsidP="007256C4">
      <w:pPr>
        <w:rPr>
          <w:rFonts w:cs="Calibri"/>
          <w:color w:val="000000" w:themeColor="text1"/>
          <w:sz w:val="16"/>
        </w:rPr>
      </w:pPr>
      <w:r w:rsidRPr="001010B8">
        <w:rPr>
          <w:rFonts w:cs="Calibri"/>
          <w:color w:val="000000" w:themeColor="text1"/>
          <w:sz w:val="16"/>
        </w:rPr>
        <w:t xml:space="preserve">When completed, </w:t>
      </w:r>
      <w:proofErr w:type="spellStart"/>
      <w:r w:rsidRPr="001010B8">
        <w:rPr>
          <w:rStyle w:val="Emphasis"/>
          <w:rFonts w:cs="Calibri"/>
          <w:color w:val="000000" w:themeColor="text1"/>
          <w:highlight w:val="green"/>
        </w:rPr>
        <w:t>Starlink</w:t>
      </w:r>
      <w:proofErr w:type="spellEnd"/>
      <w:r w:rsidRPr="001010B8">
        <w:rPr>
          <w:rStyle w:val="StyleUnderline"/>
          <w:rFonts w:cs="Calibri"/>
          <w:color w:val="000000" w:themeColor="text1"/>
        </w:rPr>
        <w:t xml:space="preserve"> will include about as many satellites as there are trackable debris pieces</w:t>
      </w:r>
      <w:r w:rsidRPr="001010B8">
        <w:rPr>
          <w:rFonts w:cs="Calibri"/>
          <w:color w:val="000000" w:themeColor="text1"/>
          <w:sz w:val="16"/>
        </w:rPr>
        <w:t xml:space="preserve"> today, </w:t>
      </w:r>
      <w:r w:rsidRPr="001010B8">
        <w:rPr>
          <w:rStyle w:val="StyleUnderline"/>
          <w:rFonts w:cs="Calibri"/>
          <w:color w:val="000000" w:themeColor="text1"/>
        </w:rPr>
        <w:t xml:space="preserve">while its </w:t>
      </w:r>
      <w:r w:rsidRPr="001010B8">
        <w:rPr>
          <w:rStyle w:val="Emphasis"/>
          <w:rFonts w:cs="Calibri"/>
          <w:color w:val="000000" w:themeColor="text1"/>
          <w:highlight w:val="green"/>
        </w:rPr>
        <w:t>total mass</w:t>
      </w:r>
      <w:r w:rsidRPr="001010B8">
        <w:rPr>
          <w:rStyle w:val="Emphasis"/>
          <w:rFonts w:cs="Calibri"/>
          <w:color w:val="000000" w:themeColor="text1"/>
        </w:rPr>
        <w:t xml:space="preserve"> </w:t>
      </w:r>
      <w:r w:rsidRPr="001010B8">
        <w:rPr>
          <w:rStyle w:val="Emphasis"/>
          <w:rFonts w:cs="Calibri"/>
          <w:color w:val="000000" w:themeColor="text1"/>
          <w:highlight w:val="green"/>
        </w:rPr>
        <w:t>will equal all</w:t>
      </w:r>
      <w:r w:rsidRPr="001010B8">
        <w:rPr>
          <w:rStyle w:val="Emphasis"/>
          <w:rFonts w:cs="Calibri"/>
          <w:color w:val="000000" w:themeColor="text1"/>
        </w:rPr>
        <w:t xml:space="preserve"> the </w:t>
      </w:r>
      <w:r w:rsidRPr="001010B8">
        <w:rPr>
          <w:rStyle w:val="Emphasis"/>
          <w:rFonts w:cs="Calibri"/>
          <w:color w:val="000000" w:themeColor="text1"/>
          <w:highlight w:val="green"/>
        </w:rPr>
        <w:t>mass currently in LEO</w:t>
      </w:r>
      <w:r w:rsidRPr="001010B8">
        <w:rPr>
          <w:rStyle w:val="StyleUnderline"/>
          <w:rFonts w:cs="Calibri"/>
          <w:color w:val="000000" w:themeColor="text1"/>
        </w:rPr>
        <w:t xml:space="preserve">—over 3000 </w:t>
      </w:r>
      <w:proofErr w:type="spellStart"/>
      <w:r w:rsidRPr="001010B8">
        <w:rPr>
          <w:rStyle w:val="StyleUnderline"/>
          <w:rFonts w:cs="Calibri"/>
          <w:color w:val="000000" w:themeColor="text1"/>
        </w:rPr>
        <w:t>tonnes</w:t>
      </w:r>
      <w:proofErr w:type="spellEnd"/>
      <w:r w:rsidRPr="001010B8">
        <w:rPr>
          <w:rFonts w:cs="Calibri"/>
          <w:color w:val="000000" w:themeColor="text1"/>
          <w:sz w:val="16"/>
        </w:rPr>
        <w:t xml:space="preserve">. </w:t>
      </w:r>
      <w:r w:rsidRPr="001010B8">
        <w:rPr>
          <w:rStyle w:val="StyleUnderline"/>
          <w:rFonts w:cs="Calibri"/>
          <w:color w:val="000000" w:themeColor="text1"/>
        </w:rPr>
        <w:t>The satellites will be</w:t>
      </w:r>
      <w:r w:rsidRPr="001010B8">
        <w:rPr>
          <w:rFonts w:cs="Calibri"/>
          <w:color w:val="000000" w:themeColor="text1"/>
          <w:sz w:val="16"/>
        </w:rPr>
        <w:t xml:space="preserve"> placed </w:t>
      </w:r>
      <w:r w:rsidRPr="001010B8">
        <w:rPr>
          <w:rStyle w:val="StyleUnderline"/>
          <w:rFonts w:cs="Calibri"/>
          <w:color w:val="000000" w:themeColor="text1"/>
        </w:rPr>
        <w:t xml:space="preserve">in narrow orbital shells, </w:t>
      </w:r>
      <w:r w:rsidRPr="001010B8">
        <w:rPr>
          <w:rStyle w:val="StyleUnderline"/>
          <w:rFonts w:cs="Calibri"/>
          <w:color w:val="000000" w:themeColor="text1"/>
          <w:highlight w:val="green"/>
        </w:rPr>
        <w:t xml:space="preserve">creating </w:t>
      </w:r>
      <w:r w:rsidRPr="001010B8">
        <w:rPr>
          <w:rStyle w:val="Emphasis"/>
          <w:rFonts w:cs="Calibri"/>
          <w:color w:val="000000" w:themeColor="text1"/>
          <w:highlight w:val="green"/>
        </w:rPr>
        <w:t>unprecedented congestion</w:t>
      </w:r>
      <w:r w:rsidRPr="001010B8">
        <w:rPr>
          <w:rFonts w:cs="Calibri"/>
          <w:color w:val="000000" w:themeColor="text1"/>
          <w:sz w:val="16"/>
        </w:rPr>
        <w:t xml:space="preserve">, with 1258 already in orbit (as of 30 March 2021). </w:t>
      </w:r>
      <w:proofErr w:type="spellStart"/>
      <w:r w:rsidRPr="001010B8">
        <w:rPr>
          <w:rStyle w:val="Emphasis"/>
          <w:rFonts w:cs="Calibri"/>
          <w:color w:val="000000" w:themeColor="text1"/>
        </w:rPr>
        <w:t>OneWeb</w:t>
      </w:r>
      <w:proofErr w:type="spellEnd"/>
      <w:r w:rsidRPr="001010B8">
        <w:rPr>
          <w:rFonts w:cs="Calibri"/>
          <w:color w:val="000000" w:themeColor="text1"/>
          <w:sz w:val="16"/>
        </w:rPr>
        <w:t xml:space="preserve"> </w:t>
      </w:r>
      <w:r w:rsidRPr="001010B8">
        <w:rPr>
          <w:rStyle w:val="StyleUnderline"/>
          <w:rFonts w:cs="Calibri"/>
          <w:color w:val="000000" w:themeColor="text1"/>
        </w:rPr>
        <w:t>has already placed an initial 146 satellites</w:t>
      </w:r>
      <w:r w:rsidRPr="001010B8">
        <w:rPr>
          <w:rFonts w:cs="Calibri"/>
          <w:color w:val="000000" w:themeColor="text1"/>
          <w:sz w:val="16"/>
        </w:rPr>
        <w:t xml:space="preserve">, </w:t>
      </w:r>
      <w:r w:rsidRPr="001010B8">
        <w:rPr>
          <w:rStyle w:val="StyleUnderline"/>
          <w:rFonts w:cs="Calibri"/>
          <w:color w:val="000000" w:themeColor="text1"/>
        </w:rPr>
        <w:t>and</w:t>
      </w:r>
      <w:r w:rsidRPr="001010B8">
        <w:rPr>
          <w:rFonts w:cs="Calibri"/>
          <w:color w:val="000000" w:themeColor="text1"/>
          <w:sz w:val="16"/>
        </w:rPr>
        <w:t xml:space="preserve"> </w:t>
      </w:r>
      <w:r w:rsidRPr="001010B8">
        <w:rPr>
          <w:rStyle w:val="Emphasis"/>
          <w:rFonts w:cs="Calibri"/>
          <w:color w:val="000000" w:themeColor="text1"/>
        </w:rPr>
        <w:t>Amazon,</w:t>
      </w:r>
      <w:r w:rsidRPr="001010B8">
        <w:rPr>
          <w:rFonts w:cs="Calibri"/>
          <w:color w:val="000000" w:themeColor="text1"/>
          <w:sz w:val="16"/>
        </w:rPr>
        <w:t xml:space="preserve"> </w:t>
      </w:r>
      <w:proofErr w:type="spellStart"/>
      <w:r w:rsidRPr="001010B8">
        <w:rPr>
          <w:rStyle w:val="Emphasis"/>
          <w:rFonts w:cs="Calibri"/>
          <w:color w:val="000000" w:themeColor="text1"/>
        </w:rPr>
        <w:t>Telesat</w:t>
      </w:r>
      <w:proofErr w:type="spellEnd"/>
      <w:r w:rsidRPr="001010B8">
        <w:rPr>
          <w:rStyle w:val="Emphasis"/>
          <w:rFonts w:cs="Calibri"/>
          <w:color w:val="000000" w:themeColor="text1"/>
        </w:rPr>
        <w:t>,</w:t>
      </w:r>
      <w:r w:rsidRPr="001010B8">
        <w:rPr>
          <w:rFonts w:cs="Calibri"/>
          <w:color w:val="000000" w:themeColor="text1"/>
          <w:sz w:val="16"/>
        </w:rPr>
        <w:t xml:space="preserve"> </w:t>
      </w:r>
      <w:r w:rsidRPr="001010B8">
        <w:rPr>
          <w:rStyle w:val="Emphasis"/>
          <w:rFonts w:cs="Calibri"/>
          <w:color w:val="000000" w:themeColor="text1"/>
        </w:rPr>
        <w:t>GW</w:t>
      </w:r>
      <w:r w:rsidRPr="001010B8">
        <w:rPr>
          <w:rFonts w:cs="Calibri"/>
          <w:color w:val="000000" w:themeColor="text1"/>
          <w:sz w:val="16"/>
        </w:rPr>
        <w:t xml:space="preserve"> </w:t>
      </w:r>
      <w:r w:rsidRPr="001010B8">
        <w:rPr>
          <w:rStyle w:val="StyleUnderline"/>
          <w:rFonts w:cs="Calibri"/>
          <w:color w:val="000000" w:themeColor="text1"/>
        </w:rPr>
        <w:t xml:space="preserve">and </w:t>
      </w:r>
      <w:r w:rsidRPr="001010B8">
        <w:rPr>
          <w:rStyle w:val="Emphasis"/>
          <w:rFonts w:cs="Calibri"/>
          <w:color w:val="000000" w:themeColor="text1"/>
          <w:highlight w:val="green"/>
        </w:rPr>
        <w:t>other companies</w:t>
      </w:r>
      <w:r w:rsidRPr="001010B8">
        <w:rPr>
          <w:rStyle w:val="Emphasis"/>
          <w:rFonts w:cs="Calibri"/>
          <w:color w:val="000000" w:themeColor="text1"/>
        </w:rPr>
        <w:t>,</w:t>
      </w:r>
      <w:r w:rsidRPr="001010B8">
        <w:rPr>
          <w:rFonts w:cs="Calibri"/>
          <w:color w:val="000000" w:themeColor="text1"/>
          <w:sz w:val="16"/>
        </w:rPr>
        <w:t xml:space="preserve"> operating under different national regulatory regimes, </w:t>
      </w:r>
      <w:r w:rsidRPr="001010B8">
        <w:rPr>
          <w:rStyle w:val="StyleUnderline"/>
          <w:rFonts w:cs="Calibri"/>
          <w:color w:val="000000" w:themeColor="text1"/>
          <w:highlight w:val="green"/>
        </w:rPr>
        <w:t>are soon</w:t>
      </w:r>
      <w:r w:rsidRPr="001010B8">
        <w:rPr>
          <w:rFonts w:cs="Calibri"/>
          <w:color w:val="000000" w:themeColor="text1"/>
          <w:sz w:val="16"/>
        </w:rPr>
        <w:t xml:space="preserve"> likely </w:t>
      </w:r>
      <w:r w:rsidRPr="001010B8">
        <w:rPr>
          <w:rStyle w:val="StyleUnderline"/>
          <w:rFonts w:cs="Calibri"/>
          <w:color w:val="000000" w:themeColor="text1"/>
          <w:highlight w:val="green"/>
        </w:rPr>
        <w:t>to follow</w:t>
      </w:r>
      <w:r w:rsidRPr="001010B8">
        <w:rPr>
          <w:rFonts w:cs="Calibri"/>
          <w:color w:val="000000" w:themeColor="text1"/>
          <w:sz w:val="16"/>
        </w:rPr>
        <w:t>.</w:t>
      </w:r>
    </w:p>
    <w:p w14:paraId="0DE1BCF3" w14:textId="77777777" w:rsidR="007256C4" w:rsidRPr="001010B8" w:rsidRDefault="007256C4" w:rsidP="007256C4">
      <w:pPr>
        <w:rPr>
          <w:rStyle w:val="Emphasis"/>
          <w:rFonts w:cs="Calibri"/>
          <w:color w:val="000000" w:themeColor="text1"/>
        </w:rPr>
      </w:pPr>
      <w:r w:rsidRPr="001010B8">
        <w:rPr>
          <w:rStyle w:val="Emphasis"/>
          <w:rFonts w:cs="Calibri"/>
          <w:color w:val="000000" w:themeColor="text1"/>
        </w:rPr>
        <w:t>Enhanced collision risk</w:t>
      </w:r>
    </w:p>
    <w:p w14:paraId="281A7239" w14:textId="77777777" w:rsidR="007256C4" w:rsidRPr="001010B8" w:rsidRDefault="007256C4" w:rsidP="007256C4">
      <w:pPr>
        <w:rPr>
          <w:rFonts w:cs="Calibri"/>
          <w:color w:val="000000" w:themeColor="text1"/>
          <w:sz w:val="16"/>
        </w:rPr>
      </w:pPr>
      <w:r w:rsidRPr="001010B8">
        <w:rPr>
          <w:rStyle w:val="StyleUnderline"/>
          <w:rFonts w:cs="Calibri"/>
          <w:color w:val="000000" w:themeColor="text1"/>
          <w:highlight w:val="green"/>
        </w:rPr>
        <w:t>Mega-constellations are</w:t>
      </w:r>
      <w:r w:rsidRPr="001010B8">
        <w:rPr>
          <w:rStyle w:val="StyleUnderline"/>
          <w:rFonts w:cs="Calibri"/>
          <w:color w:val="000000" w:themeColor="text1"/>
        </w:rPr>
        <w:t xml:space="preserve"> composed of </w:t>
      </w:r>
      <w:r w:rsidRPr="001010B8">
        <w:rPr>
          <w:rStyle w:val="Emphasis"/>
          <w:rFonts w:cs="Calibri"/>
          <w:color w:val="000000" w:themeColor="text1"/>
          <w:highlight w:val="green"/>
        </w:rPr>
        <w:t>mass-produced</w:t>
      </w:r>
      <w:r w:rsidRPr="001010B8">
        <w:rPr>
          <w:rStyle w:val="Emphasis"/>
          <w:rFonts w:cs="Calibri"/>
          <w:color w:val="000000" w:themeColor="text1"/>
        </w:rPr>
        <w:t xml:space="preserve"> satellites</w:t>
      </w:r>
      <w:r w:rsidRPr="001010B8">
        <w:rPr>
          <w:rStyle w:val="StyleUnderline"/>
          <w:rFonts w:cs="Calibri"/>
          <w:color w:val="000000" w:themeColor="text1"/>
        </w:rPr>
        <w:t xml:space="preserve"> </w:t>
      </w:r>
      <w:r w:rsidRPr="001010B8">
        <w:rPr>
          <w:rStyle w:val="StyleUnderline"/>
          <w:rFonts w:cs="Calibri"/>
          <w:color w:val="000000" w:themeColor="text1"/>
          <w:highlight w:val="green"/>
        </w:rPr>
        <w:t xml:space="preserve">with </w:t>
      </w:r>
      <w:r w:rsidRPr="001010B8">
        <w:rPr>
          <w:rStyle w:val="Emphasis"/>
          <w:rFonts w:cs="Calibri"/>
          <w:color w:val="000000" w:themeColor="text1"/>
          <w:highlight w:val="green"/>
        </w:rPr>
        <w:t>few backup systems</w:t>
      </w:r>
      <w:r w:rsidRPr="001010B8">
        <w:rPr>
          <w:rFonts w:cs="Calibri"/>
          <w:color w:val="000000" w:themeColor="text1"/>
          <w:sz w:val="16"/>
        </w:rPr>
        <w:t xml:space="preserve">. </w:t>
      </w:r>
      <w:r w:rsidRPr="001010B8">
        <w:rPr>
          <w:rStyle w:val="StyleUnderline"/>
          <w:rFonts w:cs="Calibri"/>
          <w:color w:val="000000" w:themeColor="text1"/>
          <w:highlight w:val="green"/>
        </w:rPr>
        <w:t>This</w:t>
      </w:r>
      <w:r w:rsidRPr="001010B8">
        <w:rPr>
          <w:rFonts w:cs="Calibri"/>
          <w:color w:val="000000" w:themeColor="text1"/>
          <w:sz w:val="16"/>
        </w:rPr>
        <w:t xml:space="preserve"> consumer electronic model </w:t>
      </w:r>
      <w:r w:rsidRPr="001010B8">
        <w:rPr>
          <w:rStyle w:val="StyleUnderline"/>
          <w:rFonts w:cs="Calibri"/>
          <w:color w:val="000000" w:themeColor="text1"/>
          <w:highlight w:val="green"/>
        </w:rPr>
        <w:t>allows for</w:t>
      </w:r>
      <w:r w:rsidRPr="001010B8">
        <w:rPr>
          <w:rStyle w:val="StyleUnderline"/>
          <w:rFonts w:cs="Calibri"/>
          <w:color w:val="000000" w:themeColor="text1"/>
        </w:rPr>
        <w:t xml:space="preserve"> short upgrade cycles and rapid expansions of capabilities, but also </w:t>
      </w:r>
      <w:r w:rsidRPr="001010B8">
        <w:rPr>
          <w:rStyle w:val="Emphasis"/>
          <w:rFonts w:cs="Calibri"/>
          <w:color w:val="000000" w:themeColor="text1"/>
          <w:highlight w:val="green"/>
        </w:rPr>
        <w:t>considerable discarded equipment</w:t>
      </w:r>
      <w:r w:rsidRPr="001010B8">
        <w:rPr>
          <w:rFonts w:cs="Calibri"/>
          <w:color w:val="000000" w:themeColor="text1"/>
          <w:sz w:val="16"/>
        </w:rPr>
        <w:t xml:space="preserve">. SpaceX will actively de-orbit its satellites at the end of their 5–6-year operational lives. However, this process takes 6 months, so roughly </w:t>
      </w:r>
      <w:r w:rsidRPr="001010B8">
        <w:rPr>
          <w:rStyle w:val="StyleUnderline"/>
          <w:rFonts w:cs="Calibri"/>
          <w:color w:val="000000" w:themeColor="text1"/>
        </w:rPr>
        <w:t>10% will be de-orbiting at any time</w:t>
      </w:r>
      <w:r w:rsidRPr="001010B8">
        <w:rPr>
          <w:rFonts w:cs="Calibri"/>
          <w:color w:val="000000" w:themeColor="text1"/>
          <w:sz w:val="16"/>
        </w:rPr>
        <w:t xml:space="preserve">. </w:t>
      </w:r>
      <w:r w:rsidRPr="001010B8">
        <w:rPr>
          <w:rStyle w:val="StyleUnderline"/>
          <w:rFonts w:cs="Calibri"/>
          <w:color w:val="000000" w:themeColor="text1"/>
        </w:rPr>
        <w:t>If other companies do likewise, thousands</w:t>
      </w:r>
      <w:r w:rsidRPr="001010B8">
        <w:rPr>
          <w:rFonts w:cs="Calibri"/>
          <w:color w:val="000000" w:themeColor="text1"/>
          <w:sz w:val="16"/>
        </w:rPr>
        <w:t xml:space="preserve"> of </w:t>
      </w:r>
      <w:r w:rsidRPr="001010B8">
        <w:rPr>
          <w:rStyle w:val="Emphasis"/>
          <w:rFonts w:cs="Calibri"/>
          <w:color w:val="000000" w:themeColor="text1"/>
        </w:rPr>
        <w:t>de-orbiting satellites</w:t>
      </w:r>
      <w:r w:rsidRPr="001010B8">
        <w:rPr>
          <w:rFonts w:cs="Calibri"/>
          <w:color w:val="000000" w:themeColor="text1"/>
          <w:sz w:val="16"/>
        </w:rPr>
        <w:t xml:space="preserve"> </w:t>
      </w:r>
      <w:r w:rsidRPr="001010B8">
        <w:rPr>
          <w:rStyle w:val="StyleUnderline"/>
          <w:rFonts w:cs="Calibri"/>
          <w:color w:val="000000" w:themeColor="text1"/>
        </w:rPr>
        <w:t xml:space="preserve">will be slowly passing through the same congested space, </w:t>
      </w:r>
      <w:r w:rsidRPr="001010B8">
        <w:rPr>
          <w:rStyle w:val="StyleUnderline"/>
          <w:rFonts w:cs="Calibri"/>
          <w:color w:val="000000" w:themeColor="text1"/>
          <w:highlight w:val="green"/>
        </w:rPr>
        <w:t>posing collision risks</w:t>
      </w:r>
      <w:r w:rsidRPr="001010B8">
        <w:rPr>
          <w:rFonts w:cs="Calibri"/>
          <w:color w:val="000000" w:themeColor="text1"/>
          <w:sz w:val="16"/>
        </w:rPr>
        <w:t xml:space="preserve">. </w:t>
      </w:r>
      <w:r w:rsidRPr="001010B8">
        <w:rPr>
          <w:rStyle w:val="StyleUnderline"/>
          <w:rFonts w:cs="Calibri"/>
          <w:color w:val="000000" w:themeColor="text1"/>
        </w:rPr>
        <w:t>Failures will increase these numbers, although the long-term failure rate is difficult to project</w:t>
      </w:r>
      <w:r w:rsidRPr="001010B8">
        <w:rPr>
          <w:rFonts w:cs="Calibri"/>
          <w:color w:val="000000" w:themeColor="text1"/>
          <w:sz w:val="16"/>
        </w:rPr>
        <w:t xml:space="preserve">. Figure 3 is similar to the righthand portion of Fig. 2 but includes the </w:t>
      </w:r>
      <w:proofErr w:type="spellStart"/>
      <w:r w:rsidRPr="001010B8">
        <w:rPr>
          <w:rFonts w:cs="Calibri"/>
          <w:color w:val="000000" w:themeColor="text1"/>
          <w:sz w:val="16"/>
        </w:rPr>
        <w:t>Starlink</w:t>
      </w:r>
      <w:proofErr w:type="spellEnd"/>
      <w:r w:rsidRPr="001010B8">
        <w:rPr>
          <w:rFonts w:cs="Calibri"/>
          <w:color w:val="000000" w:themeColor="text1"/>
          <w:sz w:val="16"/>
        </w:rPr>
        <w:t xml:space="preserve"> and </w:t>
      </w:r>
      <w:proofErr w:type="spellStart"/>
      <w:r w:rsidRPr="001010B8">
        <w:rPr>
          <w:rFonts w:cs="Calibri"/>
          <w:color w:val="000000" w:themeColor="text1"/>
          <w:sz w:val="16"/>
        </w:rPr>
        <w:t>OneWeb</w:t>
      </w:r>
      <w:proofErr w:type="spellEnd"/>
      <w:r w:rsidRPr="001010B8">
        <w:rPr>
          <w:rFonts w:cs="Calibri"/>
          <w:color w:val="000000" w:themeColor="text1"/>
          <w:sz w:val="16"/>
        </w:rPr>
        <w:t xml:space="preserve"> mega-constellations as filed (and amended) with the FCC (see “Methods”). The large density spikes show that some shells will have satellite number densities in excess of n=10−6 km−3.</w:t>
      </w:r>
    </w:p>
    <w:p w14:paraId="199CB42D"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Figure 3</w:t>
      </w:r>
    </w:p>
    <w:p w14:paraId="2BB8D00E"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[Figure 3 omitted]</w:t>
      </w:r>
    </w:p>
    <w:p w14:paraId="6C127B48"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 xml:space="preserve">Satellite density distribution in LEO with the </w:t>
      </w:r>
      <w:proofErr w:type="spellStart"/>
      <w:r w:rsidRPr="001010B8">
        <w:rPr>
          <w:rFonts w:cs="Calibri"/>
          <w:color w:val="000000" w:themeColor="text1"/>
          <w:sz w:val="8"/>
          <w:szCs w:val="8"/>
        </w:rPr>
        <w:t>Starlink</w:t>
      </w:r>
      <w:proofErr w:type="spellEnd"/>
      <w:r w:rsidRPr="001010B8">
        <w:rPr>
          <w:rFonts w:cs="Calibri"/>
          <w:color w:val="000000" w:themeColor="text1"/>
          <w:sz w:val="8"/>
          <w:szCs w:val="8"/>
        </w:rPr>
        <w:t xml:space="preserve"> and </w:t>
      </w:r>
      <w:proofErr w:type="spellStart"/>
      <w:r w:rsidRPr="001010B8">
        <w:rPr>
          <w:rFonts w:cs="Calibri"/>
          <w:color w:val="000000" w:themeColor="text1"/>
          <w:sz w:val="8"/>
          <w:szCs w:val="8"/>
        </w:rPr>
        <w:t>OneWeb</w:t>
      </w:r>
      <w:proofErr w:type="spellEnd"/>
      <w:r w:rsidRPr="001010B8">
        <w:rPr>
          <w:rFonts w:cs="Calibri"/>
          <w:color w:val="000000" w:themeColor="text1"/>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1010B8">
        <w:rPr>
          <w:rFonts w:cs="Calibri"/>
          <w:color w:val="000000" w:themeColor="text1"/>
          <w:sz w:val="8"/>
          <w:szCs w:val="8"/>
        </w:rPr>
        <w:t>manoeuvres</w:t>
      </w:r>
      <w:proofErr w:type="spellEnd"/>
      <w:r w:rsidRPr="001010B8">
        <w:rPr>
          <w:rFonts w:cs="Calibri"/>
          <w:color w:val="000000" w:themeColor="text1"/>
          <w:sz w:val="8"/>
          <w:szCs w:val="8"/>
        </w:rPr>
        <w:t xml:space="preserve"> are impossible for other reasons.</w:t>
      </w:r>
    </w:p>
    <w:p w14:paraId="1C105CF7" w14:textId="77777777" w:rsidR="007256C4" w:rsidRPr="001010B8" w:rsidRDefault="007256C4" w:rsidP="007256C4">
      <w:pPr>
        <w:rPr>
          <w:rFonts w:cs="Calibri"/>
          <w:color w:val="000000" w:themeColor="text1"/>
          <w:sz w:val="8"/>
          <w:szCs w:val="8"/>
        </w:rPr>
      </w:pPr>
      <w:r w:rsidRPr="001010B8">
        <w:rPr>
          <w:rFonts w:cs="Calibri"/>
          <w:color w:val="000000" w:themeColor="text1"/>
          <w:sz w:val="8"/>
          <w:szCs w:val="8"/>
        </w:rPr>
        <w:t>Full size image</w:t>
      </w:r>
    </w:p>
    <w:p w14:paraId="3ACB211C" w14:textId="77777777" w:rsidR="007256C4" w:rsidRPr="001010B8" w:rsidRDefault="007256C4" w:rsidP="007256C4">
      <w:pPr>
        <w:rPr>
          <w:rFonts w:cs="Calibri"/>
          <w:color w:val="000000" w:themeColor="text1"/>
          <w:sz w:val="16"/>
        </w:rPr>
      </w:pPr>
      <w:r w:rsidRPr="001010B8">
        <w:rPr>
          <w:rFonts w:cs="Calibri"/>
          <w:color w:val="000000" w:themeColor="text1"/>
          <w:sz w:val="16"/>
        </w:rPr>
        <w:t xml:space="preserve">Deorbiting satellites will be tracked and operational satellites can </w:t>
      </w:r>
      <w:proofErr w:type="spellStart"/>
      <w:r w:rsidRPr="001010B8">
        <w:rPr>
          <w:rFonts w:cs="Calibri"/>
          <w:color w:val="000000" w:themeColor="text1"/>
          <w:sz w:val="16"/>
        </w:rPr>
        <w:t>manoeuvre</w:t>
      </w:r>
      <w:proofErr w:type="spellEnd"/>
      <w:r w:rsidRPr="001010B8">
        <w:rPr>
          <w:rFonts w:cs="Calibri"/>
          <w:color w:val="000000" w:themeColor="text1"/>
          <w:sz w:val="16"/>
        </w:rPr>
        <w:t xml:space="preserve"> to avoid close conjunctions. However, this depends on ongoing </w:t>
      </w:r>
      <w:r w:rsidRPr="001010B8">
        <w:rPr>
          <w:rStyle w:val="StyleUnderline"/>
          <w:rFonts w:cs="Calibri"/>
          <w:color w:val="000000" w:themeColor="text1"/>
        </w:rPr>
        <w:t>communication and cooperation between operators</w:t>
      </w:r>
      <w:r w:rsidRPr="001010B8">
        <w:rPr>
          <w:rFonts w:cs="Calibri"/>
          <w:color w:val="000000" w:themeColor="text1"/>
          <w:sz w:val="16"/>
        </w:rPr>
        <w:t xml:space="preserve">, which at present </w:t>
      </w:r>
      <w:r w:rsidRPr="001010B8">
        <w:rPr>
          <w:rStyle w:val="StyleUnderline"/>
          <w:rFonts w:cs="Calibri"/>
          <w:color w:val="000000" w:themeColor="text1"/>
        </w:rPr>
        <w:t>is ad hoc and voluntary</w:t>
      </w:r>
      <w:r w:rsidRPr="001010B8">
        <w:rPr>
          <w:rFonts w:cs="Calibri"/>
          <w:color w:val="000000" w:themeColor="text1"/>
          <w:sz w:val="16"/>
        </w:rPr>
        <w:t xml:space="preserve">. A recent letter12 to the FCC from SpaceX suggests that some </w:t>
      </w:r>
      <w:r w:rsidRPr="001010B8">
        <w:rPr>
          <w:rStyle w:val="Emphasis"/>
          <w:rFonts w:cs="Calibri"/>
          <w:color w:val="000000" w:themeColor="text1"/>
        </w:rPr>
        <w:t>companies might be less-than-fully transparent</w:t>
      </w:r>
      <w:r w:rsidRPr="001010B8">
        <w:rPr>
          <w:rStyle w:val="StyleUnderline"/>
          <w:rFonts w:cs="Calibri"/>
          <w:color w:val="000000" w:themeColor="text1"/>
        </w:rPr>
        <w:t xml:space="preserve"> about events</w:t>
      </w:r>
      <w:r w:rsidRPr="001010B8">
        <w:rPr>
          <w:rFonts w:cs="Calibri"/>
          <w:color w:val="000000" w:themeColor="text1"/>
          <w:sz w:val="16"/>
        </w:rPr>
        <w:t xml:space="preserve">13 </w:t>
      </w:r>
      <w:r w:rsidRPr="001010B8">
        <w:rPr>
          <w:rStyle w:val="StyleUnderline"/>
          <w:rFonts w:cs="Calibri"/>
          <w:color w:val="000000" w:themeColor="text1"/>
        </w:rPr>
        <w:t>in LEO</w:t>
      </w:r>
      <w:r w:rsidRPr="001010B8">
        <w:rPr>
          <w:rFonts w:cs="Calibri"/>
          <w:color w:val="000000" w:themeColor="text1"/>
          <w:sz w:val="16"/>
        </w:rPr>
        <w:t>.</w:t>
      </w:r>
    </w:p>
    <w:p w14:paraId="1DC1FD8D" w14:textId="77777777" w:rsidR="007256C4" w:rsidRPr="001010B8" w:rsidRDefault="007256C4" w:rsidP="007256C4">
      <w:pPr>
        <w:rPr>
          <w:rFonts w:cs="Calibri"/>
          <w:color w:val="000000" w:themeColor="text1"/>
          <w:sz w:val="16"/>
        </w:rPr>
      </w:pPr>
      <w:r w:rsidRPr="001010B8">
        <w:rPr>
          <w:rFonts w:cs="Calibri"/>
          <w:color w:val="000000" w:themeColor="text1"/>
          <w:sz w:val="16"/>
        </w:rPr>
        <w:lastRenderedPageBreak/>
        <w:t xml:space="preserve">Despite the congestion and traffic management challenges, FCC filings by </w:t>
      </w:r>
      <w:r w:rsidRPr="001010B8">
        <w:rPr>
          <w:rStyle w:val="Emphasis"/>
          <w:rFonts w:cs="Calibri"/>
          <w:color w:val="000000" w:themeColor="text1"/>
        </w:rPr>
        <w:t>SpaceX</w:t>
      </w:r>
      <w:r w:rsidRPr="001010B8">
        <w:rPr>
          <w:rFonts w:cs="Calibri"/>
          <w:color w:val="000000" w:themeColor="text1"/>
          <w:sz w:val="16"/>
        </w:rPr>
        <w:t xml:space="preserve"> suggest that collision avoidance </w:t>
      </w:r>
      <w:proofErr w:type="spellStart"/>
      <w:r w:rsidRPr="001010B8">
        <w:rPr>
          <w:rFonts w:cs="Calibri"/>
          <w:color w:val="000000" w:themeColor="text1"/>
          <w:sz w:val="16"/>
        </w:rPr>
        <w:t>manoeuvres</w:t>
      </w:r>
      <w:proofErr w:type="spellEnd"/>
      <w:r w:rsidRPr="001010B8">
        <w:rPr>
          <w:rFonts w:cs="Calibri"/>
          <w:color w:val="000000" w:themeColor="text1"/>
          <w:sz w:val="16"/>
        </w:rPr>
        <w:t xml:space="preserve"> can in fact maintain collision-free operations in orbital shells and that the probability of a collision between a non-responsive satellite and tracked debris is negligible. However, the </w:t>
      </w:r>
      <w:r w:rsidRPr="001010B8">
        <w:rPr>
          <w:rStyle w:val="Emphasis"/>
          <w:rFonts w:cs="Calibri"/>
          <w:color w:val="000000" w:themeColor="text1"/>
        </w:rPr>
        <w:t>filings do not account for untracked debris</w:t>
      </w:r>
      <w:r w:rsidRPr="001010B8">
        <w:rPr>
          <w:rFonts w:cs="Calibri"/>
          <w:color w:val="000000" w:themeColor="text1"/>
          <w:sz w:val="16"/>
        </w:rPr>
        <w:t xml:space="preserve">6, including untracked debris decaying through the shells used by </w:t>
      </w:r>
      <w:proofErr w:type="spellStart"/>
      <w:r w:rsidRPr="001010B8">
        <w:rPr>
          <w:rFonts w:cs="Calibri"/>
          <w:color w:val="000000" w:themeColor="text1"/>
          <w:sz w:val="16"/>
        </w:rPr>
        <w:t>Starlink</w:t>
      </w:r>
      <w:proofErr w:type="spellEnd"/>
      <w:r w:rsidRPr="001010B8">
        <w:rPr>
          <w:rFonts w:cs="Calibri"/>
          <w:color w:val="000000" w:themeColor="text1"/>
          <w:sz w:val="16"/>
        </w:rPr>
        <w:t xml:space="preserve">. Using simple estimates (see “Methods”), the </w:t>
      </w:r>
      <w:r w:rsidRPr="001010B8">
        <w:rPr>
          <w:rStyle w:val="StyleUnderline"/>
          <w:rFonts w:cs="Calibri"/>
          <w:color w:val="000000" w:themeColor="text1"/>
        </w:rPr>
        <w:t xml:space="preserve">probability that a single piece of untracked debris will hit any satellite in the </w:t>
      </w:r>
      <w:proofErr w:type="spellStart"/>
      <w:r w:rsidRPr="001010B8">
        <w:rPr>
          <w:rStyle w:val="StyleUnderline"/>
          <w:rFonts w:cs="Calibri"/>
          <w:color w:val="000000" w:themeColor="text1"/>
        </w:rPr>
        <w:t>Starlink</w:t>
      </w:r>
      <w:proofErr w:type="spellEnd"/>
      <w:r w:rsidRPr="001010B8">
        <w:rPr>
          <w:rStyle w:val="StyleUnderline"/>
          <w:rFonts w:cs="Calibri"/>
          <w:color w:val="000000" w:themeColor="text1"/>
        </w:rPr>
        <w:t xml:space="preserve"> 550 km shell is about 0.003 after one year</w:t>
      </w:r>
      <w:r w:rsidRPr="001010B8">
        <w:rPr>
          <w:rFonts w:cs="Calibri"/>
          <w:color w:val="000000" w:themeColor="text1"/>
          <w:sz w:val="16"/>
        </w:rPr>
        <w:t xml:space="preserve">. Thus, </w:t>
      </w:r>
      <w:r w:rsidRPr="001010B8">
        <w:rPr>
          <w:rStyle w:val="StyleUnderline"/>
          <w:rFonts w:cs="Calibri"/>
          <w:color w:val="000000" w:themeColor="text1"/>
        </w:rPr>
        <w:t xml:space="preserve">if at any time there are 230 pieces of </w:t>
      </w:r>
      <w:r w:rsidRPr="001010B8">
        <w:rPr>
          <w:rStyle w:val="Emphasis"/>
          <w:rFonts w:cs="Calibri"/>
          <w:color w:val="000000" w:themeColor="text1"/>
        </w:rPr>
        <w:t>untracked debris</w:t>
      </w:r>
      <w:r w:rsidRPr="001010B8">
        <w:rPr>
          <w:rStyle w:val="StyleUnderline"/>
          <w:rFonts w:cs="Calibri"/>
          <w:color w:val="000000" w:themeColor="text1"/>
        </w:rPr>
        <w:t xml:space="preserve"> decaying through the 550 km orbital shell, there is a </w:t>
      </w:r>
      <w:r w:rsidRPr="001010B8">
        <w:rPr>
          <w:rStyle w:val="Emphasis"/>
          <w:rFonts w:cs="Calibri"/>
          <w:color w:val="000000" w:themeColor="text1"/>
        </w:rPr>
        <w:t>50% chance</w:t>
      </w:r>
      <w:r w:rsidRPr="001010B8">
        <w:rPr>
          <w:rStyle w:val="StyleUnderline"/>
          <w:rFonts w:cs="Calibri"/>
          <w:color w:val="000000" w:themeColor="text1"/>
        </w:rPr>
        <w:t xml:space="preserve"> that there will be one or more collisions between satellites in the shell and the debris</w:t>
      </w:r>
      <w:r w:rsidRPr="001010B8">
        <w:rPr>
          <w:rFonts w:cs="Calibri"/>
          <w:color w:val="000000" w:themeColor="text1"/>
          <w:sz w:val="16"/>
        </w:rPr>
        <w:t xml:space="preserve">. As discussed further in “Methods”, </w:t>
      </w:r>
      <w:r w:rsidRPr="001010B8">
        <w:rPr>
          <w:rStyle w:val="StyleUnderline"/>
          <w:rFonts w:cs="Calibri"/>
          <w:color w:val="000000" w:themeColor="text1"/>
        </w:rPr>
        <w:t>such a situation is plausible</w:t>
      </w:r>
      <w:r w:rsidRPr="001010B8">
        <w:rPr>
          <w:rFonts w:cs="Calibri"/>
          <w:color w:val="000000" w:themeColor="text1"/>
          <w:sz w:val="16"/>
        </w:rPr>
        <w:t xml:space="preserve">. </w:t>
      </w:r>
      <w:r w:rsidRPr="001010B8">
        <w:rPr>
          <w:rStyle w:val="StyleUnderline"/>
          <w:rFonts w:cs="Calibri"/>
          <w:color w:val="000000" w:themeColor="text1"/>
        </w:rPr>
        <w:t>Depending on</w:t>
      </w:r>
      <w:r w:rsidRPr="001010B8">
        <w:rPr>
          <w:rFonts w:cs="Calibri"/>
          <w:color w:val="000000" w:themeColor="text1"/>
          <w:sz w:val="16"/>
        </w:rPr>
        <w:t xml:space="preserve"> the </w:t>
      </w:r>
      <w:r w:rsidRPr="001010B8">
        <w:rPr>
          <w:rStyle w:val="StyleUnderline"/>
          <w:rFonts w:cs="Calibri"/>
          <w:color w:val="000000" w:themeColor="text1"/>
        </w:rPr>
        <w:t>balance between the de-orbit and the collision rates</w:t>
      </w:r>
      <w:r w:rsidRPr="001010B8">
        <w:rPr>
          <w:rFonts w:cs="Calibri"/>
          <w:color w:val="000000" w:themeColor="text1"/>
          <w:sz w:val="16"/>
        </w:rPr>
        <w:t xml:space="preserve">, </w:t>
      </w:r>
      <w:r w:rsidRPr="001010B8">
        <w:rPr>
          <w:rStyle w:val="StyleUnderline"/>
          <w:rFonts w:cs="Calibri"/>
          <w:color w:val="000000" w:themeColor="text1"/>
        </w:rPr>
        <w:t xml:space="preserve">if </w:t>
      </w:r>
      <w:r w:rsidRPr="001010B8">
        <w:rPr>
          <w:rStyle w:val="Emphasis"/>
          <w:rFonts w:cs="Calibri"/>
          <w:color w:val="000000" w:themeColor="text1"/>
        </w:rPr>
        <w:t>subsequent fragmentation</w:t>
      </w:r>
      <w:r w:rsidRPr="001010B8">
        <w:rPr>
          <w:rStyle w:val="StyleUnderline"/>
          <w:rFonts w:cs="Calibri"/>
          <w:color w:val="000000" w:themeColor="text1"/>
        </w:rPr>
        <w:t xml:space="preserve"> events lead to </w:t>
      </w:r>
      <w:r w:rsidRPr="001010B8">
        <w:rPr>
          <w:rStyle w:val="Emphasis"/>
          <w:rFonts w:cs="Calibri"/>
          <w:color w:val="000000" w:themeColor="text1"/>
        </w:rPr>
        <w:t>similar amounts of debris within that orbital shell</w:t>
      </w:r>
      <w:r w:rsidRPr="001010B8">
        <w:rPr>
          <w:rFonts w:cs="Calibri"/>
          <w:color w:val="000000" w:themeColor="text1"/>
          <w:sz w:val="16"/>
        </w:rPr>
        <w:t xml:space="preserve">, </w:t>
      </w:r>
      <w:r w:rsidRPr="001010B8">
        <w:rPr>
          <w:rStyle w:val="Emphasis"/>
          <w:rFonts w:cs="Calibri"/>
          <w:color w:val="000000" w:themeColor="text1"/>
        </w:rPr>
        <w:t xml:space="preserve">a </w:t>
      </w:r>
      <w:r w:rsidRPr="001010B8">
        <w:rPr>
          <w:rStyle w:val="Emphasis"/>
          <w:rFonts w:cs="Calibri"/>
          <w:color w:val="000000" w:themeColor="text1"/>
          <w:highlight w:val="green"/>
        </w:rPr>
        <w:t>runaway cascade</w:t>
      </w:r>
      <w:r w:rsidRPr="001010B8">
        <w:rPr>
          <w:rStyle w:val="Emphasis"/>
          <w:rFonts w:cs="Calibri"/>
          <w:color w:val="000000" w:themeColor="text1"/>
        </w:rPr>
        <w:t xml:space="preserve"> of collisions </w:t>
      </w:r>
      <w:r w:rsidRPr="001010B8">
        <w:rPr>
          <w:rStyle w:val="Emphasis"/>
          <w:rFonts w:cs="Calibri"/>
          <w:color w:val="000000" w:themeColor="text1"/>
          <w:highlight w:val="green"/>
        </w:rPr>
        <w:t>could occur</w:t>
      </w:r>
      <w:r w:rsidRPr="001010B8">
        <w:rPr>
          <w:rFonts w:cs="Calibri"/>
          <w:color w:val="000000" w:themeColor="text1"/>
          <w:sz w:val="16"/>
        </w:rPr>
        <w:t>.</w:t>
      </w:r>
    </w:p>
    <w:p w14:paraId="3628BD8D" w14:textId="77777777" w:rsidR="007256C4" w:rsidRPr="001010B8" w:rsidRDefault="007256C4" w:rsidP="007256C4">
      <w:pPr>
        <w:rPr>
          <w:rFonts w:cs="Calibri"/>
          <w:color w:val="000000" w:themeColor="text1"/>
          <w:sz w:val="16"/>
        </w:rPr>
      </w:pPr>
      <w:r w:rsidRPr="001010B8">
        <w:rPr>
          <w:rStyle w:val="StyleUnderline"/>
          <w:rFonts w:cs="Calibri"/>
          <w:color w:val="000000" w:themeColor="text1"/>
        </w:rPr>
        <w:t>Fragmentation events are not confined to</w:t>
      </w:r>
      <w:r w:rsidRPr="001010B8">
        <w:rPr>
          <w:rFonts w:cs="Calibri"/>
          <w:color w:val="000000" w:themeColor="text1"/>
          <w:sz w:val="16"/>
        </w:rPr>
        <w:t xml:space="preserve"> their </w:t>
      </w:r>
      <w:r w:rsidRPr="001010B8">
        <w:rPr>
          <w:rStyle w:val="StyleUnderline"/>
          <w:rFonts w:cs="Calibri"/>
          <w:color w:val="000000" w:themeColor="text1"/>
        </w:rPr>
        <w:t>local orbits</w:t>
      </w:r>
      <w:r w:rsidRPr="001010B8">
        <w:rPr>
          <w:rFonts w:cs="Calibri"/>
          <w:color w:val="000000" w:themeColor="text1"/>
          <w:sz w:val="16"/>
        </w:rPr>
        <w:t xml:space="preserve">, either. The </w:t>
      </w:r>
      <w:r w:rsidRPr="001010B8">
        <w:rPr>
          <w:rStyle w:val="StyleUnderline"/>
          <w:rFonts w:cs="Calibri"/>
          <w:color w:val="000000" w:themeColor="text1"/>
        </w:rPr>
        <w:t>India</w:t>
      </w:r>
      <w:r w:rsidRPr="001010B8">
        <w:rPr>
          <w:rFonts w:cs="Calibri"/>
          <w:color w:val="000000" w:themeColor="text1"/>
          <w:sz w:val="16"/>
        </w:rPr>
        <w:t xml:space="preserve"> 2019 </w:t>
      </w:r>
      <w:r w:rsidRPr="001010B8">
        <w:rPr>
          <w:rStyle w:val="StyleUnderline"/>
          <w:rFonts w:cs="Calibri"/>
          <w:color w:val="000000" w:themeColor="text1"/>
        </w:rPr>
        <w:t>ASAT test</w:t>
      </w:r>
      <w:r w:rsidRPr="001010B8">
        <w:rPr>
          <w:rFonts w:cs="Calibri"/>
          <w:color w:val="000000" w:themeColor="text1"/>
          <w:sz w:val="16"/>
        </w:rPr>
        <w:t xml:space="preserve"> was conducted at an altitude below 300 km in an effort to minimize long-lived debris. Nevertheless, </w:t>
      </w:r>
      <w:r w:rsidRPr="001010B8">
        <w:rPr>
          <w:rStyle w:val="StyleUnderline"/>
          <w:rFonts w:cs="Calibri"/>
          <w:color w:val="000000" w:themeColor="text1"/>
        </w:rPr>
        <w:t>debris was placed on orbits with apogees in excess of 1000 km</w:t>
      </w:r>
      <w:r w:rsidRPr="001010B8">
        <w:rPr>
          <w:rFonts w:cs="Calibri"/>
          <w:color w:val="000000" w:themeColor="text1"/>
          <w:sz w:val="16"/>
        </w:rPr>
        <w:t xml:space="preserve">. As of 30 March 2021, </w:t>
      </w:r>
      <w:r w:rsidRPr="001010B8">
        <w:rPr>
          <w:rStyle w:val="StyleUnderline"/>
          <w:rFonts w:cs="Calibri"/>
          <w:color w:val="000000" w:themeColor="text1"/>
        </w:rPr>
        <w:t>three tracked debris</w:t>
      </w:r>
      <w:r w:rsidRPr="001010B8">
        <w:rPr>
          <w:rFonts w:cs="Calibri"/>
          <w:color w:val="000000" w:themeColor="text1"/>
          <w:sz w:val="16"/>
        </w:rPr>
        <w:t xml:space="preserve"> pieces </w:t>
      </w:r>
      <w:r w:rsidRPr="001010B8">
        <w:rPr>
          <w:rStyle w:val="StyleUnderline"/>
          <w:rFonts w:cs="Calibri"/>
          <w:color w:val="000000" w:themeColor="text1"/>
        </w:rPr>
        <w:t>remain</w:t>
      </w:r>
      <w:r w:rsidRPr="001010B8">
        <w:rPr>
          <w:rFonts w:cs="Calibri"/>
          <w:color w:val="000000" w:themeColor="text1"/>
          <w:sz w:val="16"/>
        </w:rPr>
        <w:t xml:space="preserve"> in orbit14. Such </w:t>
      </w:r>
      <w:r w:rsidRPr="001010B8">
        <w:rPr>
          <w:rStyle w:val="StyleUnderline"/>
          <w:rFonts w:cs="Calibri"/>
          <w:color w:val="000000" w:themeColor="text1"/>
        </w:rPr>
        <w:t>long-lived debris has high eccentricities, and</w:t>
      </w:r>
      <w:r w:rsidRPr="001010B8">
        <w:rPr>
          <w:rFonts w:cs="Calibri"/>
          <w:color w:val="000000" w:themeColor="text1"/>
          <w:sz w:val="16"/>
        </w:rPr>
        <w:t xml:space="preserve"> thus </w:t>
      </w:r>
      <w:r w:rsidRPr="001010B8">
        <w:rPr>
          <w:rStyle w:val="StyleUnderline"/>
          <w:rFonts w:cs="Calibri"/>
          <w:color w:val="000000" w:themeColor="text1"/>
        </w:rPr>
        <w:t>can cross multiple orbital shells twice per orbit</w:t>
      </w:r>
      <w:r w:rsidRPr="001010B8">
        <w:rPr>
          <w:rFonts w:cs="Calibri"/>
          <w:color w:val="000000" w:themeColor="text1"/>
          <w:sz w:val="16"/>
        </w:rPr>
        <w:t xml:space="preserve">. </w:t>
      </w:r>
      <w:r w:rsidRPr="001010B8">
        <w:rPr>
          <w:rStyle w:val="Emphasis"/>
          <w:rFonts w:cs="Calibri"/>
          <w:color w:val="000000" w:themeColor="text1"/>
        </w:rPr>
        <w:t xml:space="preserve">A </w:t>
      </w:r>
      <w:r w:rsidRPr="001010B8">
        <w:rPr>
          <w:rStyle w:val="Emphasis"/>
          <w:rFonts w:cs="Calibri"/>
          <w:color w:val="000000" w:themeColor="text1"/>
          <w:highlight w:val="green"/>
        </w:rPr>
        <w:t>major fragmentation</w:t>
      </w:r>
      <w:r w:rsidRPr="001010B8">
        <w:rPr>
          <w:rStyle w:val="Emphasis"/>
          <w:rFonts w:cs="Calibri"/>
          <w:color w:val="000000" w:themeColor="text1"/>
        </w:rPr>
        <w:t xml:space="preserve"> event from a single satellite </w:t>
      </w:r>
      <w:r w:rsidRPr="001010B8">
        <w:rPr>
          <w:rStyle w:val="Emphasis"/>
          <w:rFonts w:cs="Calibri"/>
          <w:color w:val="000000" w:themeColor="text1"/>
          <w:highlight w:val="green"/>
        </w:rPr>
        <w:t>could affect all operators in LEO</w:t>
      </w:r>
      <w:r w:rsidRPr="001010B8">
        <w:rPr>
          <w:rFonts w:cs="Calibri"/>
          <w:color w:val="000000" w:themeColor="text1"/>
          <w:sz w:val="16"/>
        </w:rPr>
        <w:t>.</w:t>
      </w:r>
    </w:p>
    <w:p w14:paraId="53FC8DF5" w14:textId="77777777" w:rsidR="007256C4" w:rsidRPr="001010B8" w:rsidRDefault="007256C4" w:rsidP="007256C4">
      <w:pPr>
        <w:rPr>
          <w:rFonts w:cs="Calibri"/>
          <w:color w:val="000000" w:themeColor="text1"/>
          <w:sz w:val="16"/>
          <w:szCs w:val="16"/>
        </w:rPr>
      </w:pPr>
      <w:r w:rsidRPr="001010B8">
        <w:rPr>
          <w:rFonts w:cs="Calibri"/>
          <w:color w:val="000000" w:themeColor="text1"/>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1010B8">
        <w:rPr>
          <w:rFonts w:cs="Calibri"/>
          <w:color w:val="000000" w:themeColor="text1"/>
          <w:sz w:val="16"/>
          <w:szCs w:val="16"/>
        </w:rPr>
        <w:t>Starlink</w:t>
      </w:r>
      <w:proofErr w:type="spellEnd"/>
      <w:r w:rsidRPr="001010B8">
        <w:rPr>
          <w:rFonts w:cs="Calibri"/>
          <w:color w:val="000000" w:themeColor="text1"/>
          <w:sz w:val="16"/>
          <w:szCs w:val="16"/>
        </w:rPr>
        <w:t xml:space="preserve"> constellation of 12,000 satellites (</w:t>
      </w:r>
      <w:proofErr w:type="gramStart"/>
      <w:r w:rsidRPr="001010B8">
        <w:rPr>
          <w:rFonts w:cs="Calibri"/>
          <w:color w:val="000000" w:themeColor="text1"/>
          <w:sz w:val="16"/>
          <w:szCs w:val="16"/>
        </w:rPr>
        <w:t>i.e.</w:t>
      </w:r>
      <w:proofErr w:type="gramEnd"/>
      <w:r w:rsidRPr="001010B8">
        <w:rPr>
          <w:rFonts w:cs="Calibri"/>
          <w:color w:val="000000" w:themeColor="text1"/>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1ADED1A3" w14:textId="77777777" w:rsidR="007256C4" w:rsidRPr="001010B8" w:rsidRDefault="007256C4" w:rsidP="007256C4">
      <w:pPr>
        <w:rPr>
          <w:rFonts w:cs="Calibri"/>
          <w:color w:val="000000" w:themeColor="text1"/>
          <w:sz w:val="16"/>
          <w:szCs w:val="16"/>
        </w:rPr>
      </w:pPr>
      <w:r w:rsidRPr="001010B8">
        <w:rPr>
          <w:rFonts w:cs="Calibri"/>
          <w:color w:val="000000" w:themeColor="text1"/>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C3CEB85" w14:textId="77777777" w:rsidR="00034FFC" w:rsidRPr="001010B8" w:rsidRDefault="00034FFC" w:rsidP="00034FFC">
      <w:pPr>
        <w:pStyle w:val="Heading4"/>
        <w:rPr>
          <w:color w:val="000000" w:themeColor="text1"/>
        </w:rPr>
      </w:pPr>
      <w:r w:rsidRPr="001010B8">
        <w:rPr>
          <w:color w:val="000000" w:themeColor="text1"/>
        </w:rPr>
        <w:t xml:space="preserve">Early warning satellites going dark signals attacks – causes </w:t>
      </w:r>
      <w:proofErr w:type="spellStart"/>
      <w:r w:rsidRPr="001010B8">
        <w:rPr>
          <w:color w:val="000000" w:themeColor="text1"/>
        </w:rPr>
        <w:t>miscalc</w:t>
      </w:r>
      <w:proofErr w:type="spellEnd"/>
      <w:r w:rsidRPr="001010B8">
        <w:rPr>
          <w:color w:val="000000" w:themeColor="text1"/>
        </w:rPr>
        <w:t xml:space="preserve"> and goes nuclear</w:t>
      </w:r>
    </w:p>
    <w:p w14:paraId="48245AB5" w14:textId="77777777" w:rsidR="00034FFC" w:rsidRPr="001010B8" w:rsidRDefault="00034FFC" w:rsidP="00034FFC">
      <w:pPr>
        <w:rPr>
          <w:color w:val="000000" w:themeColor="text1"/>
        </w:rPr>
      </w:pPr>
      <w:r w:rsidRPr="001010B8">
        <w:rPr>
          <w:rStyle w:val="StyleUnderline"/>
          <w:color w:val="000000" w:themeColor="text1"/>
          <w:szCs w:val="26"/>
        </w:rPr>
        <w:t>Orwig 16</w:t>
      </w:r>
      <w:r w:rsidRPr="001010B8">
        <w:rPr>
          <w:color w:val="000000" w:themeColor="text1"/>
        </w:rPr>
        <w:t xml:space="preserve"> [(Jessica, MS in science and tech journalism from Texas A&amp;M, BS in astronomy and physics from Ohio State) “Russia says a growing problem in space could be enough to spark a war,” Insider,’ January 26, 2016, </w:t>
      </w:r>
      <w:hyperlink r:id="rId13" w:history="1">
        <w:r w:rsidRPr="001010B8">
          <w:rPr>
            <w:rStyle w:val="Hyperlink"/>
            <w:color w:val="000000" w:themeColor="text1"/>
          </w:rPr>
          <w:t>https://www.businessinsider.com/russia-says-space-junk-could-spark-war-2016-1</w:t>
        </w:r>
      </w:hyperlink>
      <w:r w:rsidRPr="001010B8">
        <w:rPr>
          <w:color w:val="000000" w:themeColor="text1"/>
        </w:rPr>
        <w:t>] TDI</w:t>
      </w:r>
    </w:p>
    <w:p w14:paraId="35B8A24E" w14:textId="77777777" w:rsidR="00034FFC" w:rsidRPr="001010B8" w:rsidRDefault="00034FFC" w:rsidP="00034FFC">
      <w:pPr>
        <w:rPr>
          <w:color w:val="000000" w:themeColor="text1"/>
          <w:sz w:val="12"/>
        </w:rPr>
      </w:pPr>
      <w:r w:rsidRPr="001010B8">
        <w:rPr>
          <w:color w:val="000000" w:themeColor="text1"/>
          <w:sz w:val="12"/>
        </w:rPr>
        <w:t xml:space="preserve">NASA has already warned that the large amount of space junk around our planet is growing beyond our control, but now a </w:t>
      </w:r>
      <w:r w:rsidRPr="001010B8">
        <w:rPr>
          <w:rStyle w:val="StyleUnderline"/>
          <w:color w:val="000000" w:themeColor="text1"/>
        </w:rPr>
        <w:t xml:space="preserve">team of Russian scientists has cited another potentially </w:t>
      </w:r>
      <w:r w:rsidRPr="001010B8">
        <w:rPr>
          <w:rStyle w:val="StyleUnderline"/>
          <w:color w:val="000000" w:themeColor="text1"/>
          <w:highlight w:val="cyan"/>
        </w:rPr>
        <w:t xml:space="preserve">unforeseen consequence of </w:t>
      </w:r>
      <w:r w:rsidRPr="001010B8">
        <w:rPr>
          <w:rStyle w:val="StyleUnderline"/>
          <w:color w:val="000000" w:themeColor="text1"/>
        </w:rPr>
        <w:t xml:space="preserve">that </w:t>
      </w:r>
      <w:r w:rsidRPr="001010B8">
        <w:rPr>
          <w:rStyle w:val="StyleUnderline"/>
          <w:color w:val="000000" w:themeColor="text1"/>
          <w:highlight w:val="cyan"/>
        </w:rPr>
        <w:t>debris: War.</w:t>
      </w:r>
      <w:r w:rsidRPr="001010B8">
        <w:rPr>
          <w:rStyle w:val="StyleUnderline"/>
          <w:color w:val="000000" w:themeColor="text1"/>
        </w:rPr>
        <w:t xml:space="preserve"> </w:t>
      </w:r>
      <w:r w:rsidRPr="001010B8">
        <w:rPr>
          <w:color w:val="000000" w:themeColor="text1"/>
          <w:sz w:val="12"/>
        </w:rPr>
        <w:t xml:space="preserve">Scientists estimate that anywhere from 500,000 to 600,000 pieces of human-made space debris between 0.4 and 4 inches in size are currently orbiting the Earth and traveling at speeds over 17,000 miles per hour. </w:t>
      </w:r>
      <w:r w:rsidRPr="001010B8">
        <w:rPr>
          <w:rStyle w:val="StyleUnderline"/>
          <w:color w:val="000000" w:themeColor="text1"/>
          <w:highlight w:val="cyan"/>
        </w:rPr>
        <w:t xml:space="preserve">If one of </w:t>
      </w:r>
      <w:r w:rsidRPr="001010B8">
        <w:rPr>
          <w:rStyle w:val="StyleUnderline"/>
          <w:color w:val="000000" w:themeColor="text1"/>
        </w:rPr>
        <w:t xml:space="preserve">those </w:t>
      </w:r>
      <w:r w:rsidRPr="001010B8">
        <w:rPr>
          <w:rStyle w:val="StyleUnderline"/>
          <w:color w:val="000000" w:themeColor="text1"/>
          <w:highlight w:val="cyan"/>
        </w:rPr>
        <w:t>pieces smashed into a military satellite it "</w:t>
      </w:r>
      <w:r w:rsidRPr="001010B8">
        <w:rPr>
          <w:rStyle w:val="StyleUnderline"/>
          <w:color w:val="000000" w:themeColor="text1"/>
        </w:rPr>
        <w:t xml:space="preserve">may </w:t>
      </w:r>
      <w:r w:rsidRPr="001010B8">
        <w:rPr>
          <w:rStyle w:val="StyleUnderline"/>
          <w:color w:val="000000" w:themeColor="text1"/>
          <w:highlight w:val="cyan"/>
        </w:rPr>
        <w:t>provoke</w:t>
      </w:r>
      <w:r w:rsidRPr="001010B8">
        <w:rPr>
          <w:rStyle w:val="StyleUnderline"/>
          <w:color w:val="000000" w:themeColor="text1"/>
        </w:rPr>
        <w:t xml:space="preserve"> political or even </w:t>
      </w:r>
      <w:r w:rsidRPr="001010B8">
        <w:rPr>
          <w:rStyle w:val="StyleUnderline"/>
          <w:color w:val="000000" w:themeColor="text1"/>
          <w:highlight w:val="cyan"/>
        </w:rPr>
        <w:t>armed conflict</w:t>
      </w:r>
      <w:r w:rsidRPr="001010B8">
        <w:rPr>
          <w:rStyle w:val="StyleUnderline"/>
          <w:color w:val="000000" w:themeColor="text1"/>
        </w:rPr>
        <w:t xml:space="preserve"> between space-faring nations,"</w:t>
      </w:r>
      <w:r w:rsidRPr="001010B8">
        <w:rPr>
          <w:color w:val="000000" w:themeColor="text1"/>
          <w:sz w:val="12"/>
        </w:rPr>
        <w:t xml:space="preserve"> Vitaly </w:t>
      </w:r>
      <w:proofErr w:type="spellStart"/>
      <w:r w:rsidRPr="001010B8">
        <w:rPr>
          <w:color w:val="000000" w:themeColor="text1"/>
          <w:sz w:val="12"/>
        </w:rPr>
        <w:t>Adushkin</w:t>
      </w:r>
      <w:proofErr w:type="spellEnd"/>
      <w:r w:rsidRPr="001010B8">
        <w:rPr>
          <w:color w:val="000000" w:themeColor="text1"/>
          <w:sz w:val="12"/>
        </w:rPr>
        <w:t xml:space="preserve">, a researcher for the Institute of Geosphere Dynamics at the Russian Academy of Sciences, reported in a paper set to be published in the peer-reviewed journal Acta </w:t>
      </w:r>
      <w:proofErr w:type="spellStart"/>
      <w:r w:rsidRPr="001010B8">
        <w:rPr>
          <w:color w:val="000000" w:themeColor="text1"/>
          <w:sz w:val="12"/>
        </w:rPr>
        <w:t>Astronautica</w:t>
      </w:r>
      <w:proofErr w:type="spellEnd"/>
      <w:r w:rsidRPr="001010B8">
        <w:rPr>
          <w:color w:val="000000" w:themeColor="text1"/>
          <w:sz w:val="12"/>
        </w:rPr>
        <w:t xml:space="preserve">, which is sponsored by the International Academy of Astronautics. </w:t>
      </w:r>
      <w:r w:rsidRPr="001010B8">
        <w:rPr>
          <w:rStyle w:val="StyleUnderline"/>
          <w:color w:val="000000" w:themeColor="text1"/>
        </w:rPr>
        <w:t>Say, for example, that a satellite was destroyed or significantly damaged in orbit — something that a 4-inch hunk of space junk could easily do traveling at speeds of 17,500 miles per hour</w:t>
      </w:r>
      <w:r w:rsidRPr="001010B8">
        <w:rPr>
          <w:color w:val="000000" w:themeColor="text1"/>
          <w:sz w:val="12"/>
        </w:rPr>
        <w:t xml:space="preserve">, </w:t>
      </w:r>
      <w:proofErr w:type="spellStart"/>
      <w:r w:rsidRPr="001010B8">
        <w:rPr>
          <w:color w:val="000000" w:themeColor="text1"/>
          <w:sz w:val="12"/>
        </w:rPr>
        <w:t>Adushkin</w:t>
      </w:r>
      <w:proofErr w:type="spellEnd"/>
      <w:r w:rsidRPr="001010B8">
        <w:rPr>
          <w:color w:val="000000" w:themeColor="text1"/>
          <w:sz w:val="12"/>
        </w:rPr>
        <w:t xml:space="preserve"> reported. (Even smaller pieces no bigger than size of a pea could cause enough damage to the satellite that it would no longer operate correctly, he notes.) </w:t>
      </w:r>
      <w:r w:rsidRPr="001010B8">
        <w:rPr>
          <w:rStyle w:val="StyleUnderline"/>
          <w:color w:val="000000" w:themeColor="text1"/>
        </w:rPr>
        <w:t xml:space="preserve">It would be </w:t>
      </w:r>
      <w:r w:rsidRPr="001010B8">
        <w:rPr>
          <w:rStyle w:val="StyleUnderline"/>
          <w:color w:val="000000" w:themeColor="text1"/>
          <w:highlight w:val="cyan"/>
        </w:rPr>
        <w:t xml:space="preserve">difficult </w:t>
      </w:r>
      <w:r w:rsidRPr="001010B8">
        <w:rPr>
          <w:rStyle w:val="StyleUnderline"/>
          <w:color w:val="000000" w:themeColor="text1"/>
        </w:rPr>
        <w:t>for anyone</w:t>
      </w:r>
      <w:r w:rsidRPr="001010B8">
        <w:rPr>
          <w:rStyle w:val="StyleUnderline"/>
          <w:color w:val="000000" w:themeColor="text1"/>
          <w:highlight w:val="cyan"/>
        </w:rPr>
        <w:t xml:space="preserve"> to determine whether the event was accidental </w:t>
      </w:r>
      <w:r w:rsidRPr="001010B8">
        <w:rPr>
          <w:rStyle w:val="StyleUnderline"/>
          <w:color w:val="000000" w:themeColor="text1"/>
        </w:rPr>
        <w:t xml:space="preserve">or deliberate. </w:t>
      </w:r>
      <w:r w:rsidRPr="001010B8">
        <w:rPr>
          <w:rStyle w:val="StyleUnderline"/>
          <w:color w:val="000000" w:themeColor="text1"/>
          <w:highlight w:val="cyan"/>
        </w:rPr>
        <w:t xml:space="preserve">This lack of </w:t>
      </w:r>
      <w:r w:rsidRPr="001010B8">
        <w:rPr>
          <w:rStyle w:val="StyleUnderline"/>
          <w:color w:val="000000" w:themeColor="text1"/>
        </w:rPr>
        <w:t xml:space="preserve">immediate </w:t>
      </w:r>
      <w:r w:rsidRPr="001010B8">
        <w:rPr>
          <w:rStyle w:val="StyleUnderline"/>
          <w:color w:val="000000" w:themeColor="text1"/>
          <w:highlight w:val="cyan"/>
        </w:rPr>
        <w:t xml:space="preserve">proof </w:t>
      </w:r>
      <w:r w:rsidRPr="001010B8">
        <w:rPr>
          <w:rStyle w:val="StyleUnderline"/>
          <w:color w:val="000000" w:themeColor="text1"/>
        </w:rPr>
        <w:t xml:space="preserve">could </w:t>
      </w:r>
      <w:r w:rsidRPr="001010B8">
        <w:rPr>
          <w:rStyle w:val="StyleUnderline"/>
          <w:color w:val="000000" w:themeColor="text1"/>
          <w:highlight w:val="cyan"/>
        </w:rPr>
        <w:t>lead to false accusations</w:t>
      </w:r>
      <w:r w:rsidRPr="001010B8">
        <w:rPr>
          <w:rStyle w:val="StyleUnderline"/>
          <w:color w:val="000000" w:themeColor="text1"/>
        </w:rPr>
        <w:t>, heated arguments and, eventually</w:t>
      </w:r>
      <w:r w:rsidRPr="001010B8">
        <w:rPr>
          <w:rStyle w:val="StyleUnderline"/>
          <w:color w:val="000000" w:themeColor="text1"/>
          <w:highlight w:val="cyan"/>
        </w:rPr>
        <w:t>, war</w:t>
      </w:r>
      <w:r w:rsidRPr="001010B8">
        <w:rPr>
          <w:rStyle w:val="StyleUnderline"/>
          <w:color w:val="000000" w:themeColor="text1"/>
        </w:rPr>
        <w:t xml:space="preserve">, according to </w:t>
      </w:r>
      <w:proofErr w:type="spellStart"/>
      <w:r w:rsidRPr="001010B8">
        <w:rPr>
          <w:rStyle w:val="StyleUnderline"/>
          <w:color w:val="000000" w:themeColor="text1"/>
        </w:rPr>
        <w:t>Adushkin</w:t>
      </w:r>
      <w:proofErr w:type="spellEnd"/>
      <w:r w:rsidRPr="001010B8">
        <w:rPr>
          <w:rStyle w:val="StyleUnderline"/>
          <w:color w:val="000000" w:themeColor="text1"/>
        </w:rPr>
        <w:t xml:space="preserve"> and his colleagues. </w:t>
      </w:r>
      <w:r w:rsidRPr="001010B8">
        <w:rPr>
          <w:color w:val="000000" w:themeColor="text1"/>
          <w:sz w:val="12"/>
        </w:rPr>
        <w:t xml:space="preserve">A politically dangerous dilemma </w:t>
      </w:r>
      <w:proofErr w:type="gramStart"/>
      <w:r w:rsidRPr="001010B8">
        <w:rPr>
          <w:rStyle w:val="StyleUnderline"/>
          <w:color w:val="000000" w:themeColor="text1"/>
        </w:rPr>
        <w:t>In</w:t>
      </w:r>
      <w:proofErr w:type="gramEnd"/>
      <w:r w:rsidRPr="001010B8">
        <w:rPr>
          <w:rStyle w:val="StyleUnderline"/>
          <w:color w:val="000000" w:themeColor="text1"/>
        </w:rPr>
        <w:t xml:space="preserve"> the report, the </w:t>
      </w:r>
      <w:proofErr w:type="spellStart"/>
      <w:r w:rsidRPr="001010B8">
        <w:rPr>
          <w:rStyle w:val="StyleUnderline"/>
          <w:color w:val="000000" w:themeColor="text1"/>
        </w:rPr>
        <w:t>Adushkin</w:t>
      </w:r>
      <w:proofErr w:type="spellEnd"/>
      <w:r w:rsidRPr="001010B8">
        <w:rPr>
          <w:rStyle w:val="StyleUnderline"/>
          <w:color w:val="000000" w:themeColor="text1"/>
        </w:rPr>
        <w:t xml:space="preserve"> said that there have already been repeated "sudden failures" of military spacecraft in </w:t>
      </w:r>
      <w:proofErr w:type="spellStart"/>
      <w:r w:rsidRPr="001010B8">
        <w:rPr>
          <w:rStyle w:val="StyleUnderline"/>
          <w:color w:val="000000" w:themeColor="text1"/>
        </w:rPr>
        <w:t>te</w:t>
      </w:r>
      <w:proofErr w:type="spellEnd"/>
      <w:r w:rsidRPr="001010B8">
        <w:rPr>
          <w:rStyle w:val="StyleUnderline"/>
          <w:color w:val="000000" w:themeColor="text1"/>
        </w:rPr>
        <w:t xml:space="preserve"> last two decades that cannot be explained. "So, there are two possible explanations," he wrote. The first is </w:t>
      </w:r>
      <w:r w:rsidRPr="001010B8">
        <w:rPr>
          <w:rStyle w:val="StyleUnderline"/>
          <w:color w:val="000000" w:themeColor="text1"/>
        </w:rPr>
        <w:lastRenderedPageBreak/>
        <w:t xml:space="preserve">"unregistered collisions with space objects." The second is "machinations" [deliberate action] of the space adversary. </w:t>
      </w:r>
      <w:r w:rsidRPr="001010B8">
        <w:rPr>
          <w:color w:val="000000" w:themeColor="text1"/>
          <w:sz w:val="12"/>
        </w:rPr>
        <w:t>"</w:t>
      </w:r>
      <w:r w:rsidRPr="001010B8">
        <w:rPr>
          <w:rStyle w:val="StyleUnderline"/>
          <w:color w:val="000000" w:themeColor="text1"/>
        </w:rPr>
        <w:t>This is a politically dangerous dilemma</w:t>
      </w:r>
      <w:r w:rsidRPr="001010B8">
        <w:rPr>
          <w:color w:val="000000" w:themeColor="text1"/>
          <w:sz w:val="12"/>
        </w:rPr>
        <w:t xml:space="preserve">," he added. </w:t>
      </w:r>
      <w:r w:rsidRPr="001010B8">
        <w:rPr>
          <w:rStyle w:val="StyleUnderline"/>
          <w:color w:val="000000" w:themeColor="text1"/>
        </w:rPr>
        <w:t xml:space="preserve">But these mysterious failures in the past aren't what concerns </w:t>
      </w:r>
      <w:proofErr w:type="spellStart"/>
      <w:r w:rsidRPr="001010B8">
        <w:rPr>
          <w:rStyle w:val="StyleUnderline"/>
          <w:color w:val="000000" w:themeColor="text1"/>
        </w:rPr>
        <w:t>Adushkin</w:t>
      </w:r>
      <w:proofErr w:type="spellEnd"/>
      <w:r w:rsidRPr="001010B8">
        <w:rPr>
          <w:rStyle w:val="StyleUnderline"/>
          <w:color w:val="000000" w:themeColor="text1"/>
        </w:rPr>
        <w:t xml:space="preserve"> most. It's a future threat of what experts call the cascade effect that has </w:t>
      </w:r>
      <w:proofErr w:type="spellStart"/>
      <w:r w:rsidRPr="001010B8">
        <w:rPr>
          <w:rStyle w:val="StyleUnderline"/>
          <w:color w:val="000000" w:themeColor="text1"/>
        </w:rPr>
        <w:t>Adushkin</w:t>
      </w:r>
      <w:proofErr w:type="spellEnd"/>
      <w:r w:rsidRPr="001010B8">
        <w:rPr>
          <w:rStyle w:val="StyleUnderline"/>
          <w:color w:val="000000" w:themeColor="text1"/>
        </w:rPr>
        <w:t xml:space="preserve"> and other scientists around the world extremely concerned. The Kessler Syndrome </w:t>
      </w:r>
      <w:r w:rsidRPr="001010B8">
        <w:rPr>
          <w:color w:val="000000" w:themeColor="text1"/>
          <w:sz w:val="12"/>
        </w:rPr>
        <w:t xml:space="preserve">In 1978, American astrophysicist Donald Kessler predicted that the amount of space debris around Earth would begin to grow exponentially after the turn of the millennium. </w:t>
      </w:r>
      <w:r w:rsidRPr="001010B8">
        <w:rPr>
          <w:rStyle w:val="StyleUnderline"/>
          <w:color w:val="000000" w:themeColor="text1"/>
        </w:rPr>
        <w:t xml:space="preserve">Kessler 's predictions rely on the fact that over time, </w:t>
      </w:r>
      <w:r w:rsidRPr="001010B8">
        <w:rPr>
          <w:rStyle w:val="StyleUnderline"/>
          <w:color w:val="000000" w:themeColor="text1"/>
          <w:highlight w:val="cyan"/>
        </w:rPr>
        <w:t>space junk accumulates</w:t>
      </w:r>
      <w:r w:rsidRPr="001010B8">
        <w:rPr>
          <w:rStyle w:val="StyleUnderline"/>
          <w:color w:val="000000" w:themeColor="text1"/>
        </w:rPr>
        <w:t xml:space="preserve">. We leave most of our defunct satellites in space, and when meteors and other man-made space debris slam into them, you get a cascade of debris. </w:t>
      </w:r>
      <w:r w:rsidRPr="001010B8">
        <w:rPr>
          <w:rStyle w:val="StyleUnderline"/>
          <w:color w:val="000000" w:themeColor="text1"/>
          <w:highlight w:val="cyan"/>
        </w:rPr>
        <w:t xml:space="preserve">The cascade effect — </w:t>
      </w:r>
      <w:r w:rsidRPr="001010B8">
        <w:rPr>
          <w:rStyle w:val="StyleUnderline"/>
          <w:color w:val="000000" w:themeColor="text1"/>
        </w:rPr>
        <w:t xml:space="preserve">also known as the Kessler Syndrome — refers to </w:t>
      </w:r>
      <w:r w:rsidRPr="001010B8">
        <w:rPr>
          <w:rStyle w:val="StyleUnderline"/>
          <w:color w:val="000000" w:themeColor="text1"/>
          <w:highlight w:val="cyan"/>
        </w:rPr>
        <w:t xml:space="preserve">a </w:t>
      </w:r>
      <w:r w:rsidRPr="001010B8">
        <w:rPr>
          <w:rStyle w:val="StyleUnderline"/>
          <w:color w:val="000000" w:themeColor="text1"/>
        </w:rPr>
        <w:t xml:space="preserve">critical </w:t>
      </w:r>
      <w:r w:rsidRPr="001010B8">
        <w:rPr>
          <w:rStyle w:val="StyleUnderline"/>
          <w:color w:val="000000" w:themeColor="text1"/>
          <w:highlight w:val="cyan"/>
        </w:rPr>
        <w:t xml:space="preserve">point wherein </w:t>
      </w:r>
      <w:r w:rsidRPr="001010B8">
        <w:rPr>
          <w:rStyle w:val="StyleUnderline"/>
          <w:color w:val="000000" w:themeColor="text1"/>
        </w:rPr>
        <w:t xml:space="preserve">the </w:t>
      </w:r>
      <w:r w:rsidRPr="001010B8">
        <w:rPr>
          <w:rStyle w:val="StyleUnderline"/>
          <w:color w:val="000000" w:themeColor="text1"/>
          <w:highlight w:val="cyan"/>
        </w:rPr>
        <w:t xml:space="preserve">density of </w:t>
      </w:r>
      <w:r w:rsidRPr="001010B8">
        <w:rPr>
          <w:rStyle w:val="StyleUnderline"/>
          <w:color w:val="000000" w:themeColor="text1"/>
        </w:rPr>
        <w:t xml:space="preserve">space </w:t>
      </w:r>
      <w:r w:rsidRPr="001010B8">
        <w:rPr>
          <w:rStyle w:val="StyleUnderline"/>
          <w:color w:val="000000" w:themeColor="text1"/>
          <w:highlight w:val="cyan"/>
        </w:rPr>
        <w:t xml:space="preserve">junk grows so large that a </w:t>
      </w:r>
      <w:r w:rsidRPr="001010B8">
        <w:rPr>
          <w:rStyle w:val="StyleUnderline"/>
          <w:color w:val="000000" w:themeColor="text1"/>
        </w:rPr>
        <w:t xml:space="preserve">single </w:t>
      </w:r>
      <w:r w:rsidRPr="001010B8">
        <w:rPr>
          <w:rStyle w:val="StyleUnderline"/>
          <w:color w:val="000000" w:themeColor="text1"/>
          <w:highlight w:val="cyan"/>
        </w:rPr>
        <w:t>collision could set off a domino effect</w:t>
      </w:r>
      <w:r w:rsidRPr="001010B8">
        <w:rPr>
          <w:rStyle w:val="StyleUnderline"/>
          <w:color w:val="000000" w:themeColor="text1"/>
        </w:rPr>
        <w:t xml:space="preserve"> of increasingly more collisions. </w:t>
      </w:r>
      <w:r w:rsidRPr="001010B8">
        <w:rPr>
          <w:color w:val="000000" w:themeColor="text1"/>
          <w:sz w:val="12"/>
        </w:rPr>
        <w:t xml:space="preserve">For Kessler, this is a problem because it would "create small debris faster than it can be removed," Kessler said last year. And this cloud of junk could eventually make missions to space too dangerous. </w:t>
      </w:r>
      <w:r w:rsidRPr="001010B8">
        <w:rPr>
          <w:rStyle w:val="StyleUnderline"/>
          <w:color w:val="000000" w:themeColor="text1"/>
        </w:rPr>
        <w:t xml:space="preserve">For </w:t>
      </w:r>
      <w:proofErr w:type="spellStart"/>
      <w:r w:rsidRPr="001010B8">
        <w:rPr>
          <w:rStyle w:val="StyleUnderline"/>
          <w:color w:val="000000" w:themeColor="text1"/>
        </w:rPr>
        <w:t>Adushkin</w:t>
      </w:r>
      <w:proofErr w:type="spellEnd"/>
      <w:r w:rsidRPr="001010B8">
        <w:rPr>
          <w:rStyle w:val="StyleUnderline"/>
          <w:color w:val="000000" w:themeColor="text1"/>
        </w:rPr>
        <w:t xml:space="preserve">, this would </w:t>
      </w:r>
      <w:r w:rsidRPr="001010B8">
        <w:rPr>
          <w:rStyle w:val="StyleUnderline"/>
          <w:color w:val="000000" w:themeColor="text1"/>
          <w:highlight w:val="cyan"/>
        </w:rPr>
        <w:t>exacerbate the issue of identifying what</w:t>
      </w:r>
      <w:r w:rsidRPr="001010B8">
        <w:rPr>
          <w:rStyle w:val="StyleUnderline"/>
          <w:color w:val="000000" w:themeColor="text1"/>
        </w:rPr>
        <w:t xml:space="preserve">, or who, </w:t>
      </w:r>
      <w:r w:rsidRPr="001010B8">
        <w:rPr>
          <w:rStyle w:val="StyleUnderline"/>
          <w:color w:val="000000" w:themeColor="text1"/>
          <w:highlight w:val="cyan"/>
        </w:rPr>
        <w:t>could be behind broken satellites</w:t>
      </w:r>
      <w:r w:rsidRPr="001010B8">
        <w:rPr>
          <w:rStyle w:val="StyleUnderline"/>
          <w:color w:val="000000" w:themeColor="text1"/>
        </w:rPr>
        <w:t xml:space="preserve">. </w:t>
      </w:r>
      <w:r w:rsidRPr="001010B8">
        <w:rPr>
          <w:color w:val="000000" w:themeColor="text1"/>
          <w:sz w:val="12"/>
        </w:rPr>
        <w:t xml:space="preserve">The future </w:t>
      </w:r>
      <w:r w:rsidRPr="001010B8">
        <w:rPr>
          <w:rStyle w:val="StyleUnderline"/>
          <w:color w:val="000000" w:themeColor="text1"/>
        </w:rPr>
        <w:t xml:space="preserve">So far, the US and Russian Space Surveillance Systems have catalogued 170,000 pieces of large space debris (between 4 and 8 inches wide) and are currently tracking them to prevent anymore dilemmas like the ones </w:t>
      </w:r>
      <w:proofErr w:type="spellStart"/>
      <w:r w:rsidRPr="001010B8">
        <w:rPr>
          <w:rStyle w:val="StyleUnderline"/>
          <w:color w:val="000000" w:themeColor="text1"/>
        </w:rPr>
        <w:t>Adushkin</w:t>
      </w:r>
      <w:proofErr w:type="spellEnd"/>
      <w:r w:rsidRPr="001010B8">
        <w:rPr>
          <w:rStyle w:val="StyleUnderline"/>
          <w:color w:val="000000" w:themeColor="text1"/>
        </w:rPr>
        <w:t xml:space="preserve"> and his colleagues cite in their paper. </w:t>
      </w:r>
      <w:r w:rsidRPr="001010B8">
        <w:rPr>
          <w:color w:val="000000" w:themeColor="text1"/>
          <w:sz w:val="12"/>
        </w:rPr>
        <w:t xml:space="preserve">But it's not just the large objects that concern </w:t>
      </w:r>
      <w:proofErr w:type="spellStart"/>
      <w:r w:rsidRPr="001010B8">
        <w:rPr>
          <w:color w:val="000000" w:themeColor="text1"/>
          <w:sz w:val="12"/>
        </w:rPr>
        <w:t>Adushkin</w:t>
      </w:r>
      <w:proofErr w:type="spellEnd"/>
      <w:r w:rsidRPr="001010B8">
        <w:rPr>
          <w:color w:val="000000" w:themeColor="text1"/>
          <w:sz w:val="12"/>
        </w:rPr>
        <w:t xml:space="preserve">, who reported that even small objects (less than 1/3 of an inch) could damage satellites to the point they can't function properly. Using mathematical models, </w:t>
      </w:r>
      <w:proofErr w:type="spellStart"/>
      <w:r w:rsidRPr="001010B8">
        <w:rPr>
          <w:color w:val="000000" w:themeColor="text1"/>
          <w:sz w:val="12"/>
        </w:rPr>
        <w:t>Adushkin</w:t>
      </w:r>
      <w:proofErr w:type="spellEnd"/>
      <w:r w:rsidRPr="001010B8">
        <w:rPr>
          <w:color w:val="000000" w:themeColor="text1"/>
          <w:sz w:val="12"/>
        </w:rPr>
        <w:t xml:space="preserve"> and his colleagues calculated what the </w:t>
      </w:r>
      <w:proofErr w:type="spellStart"/>
      <w:r w:rsidRPr="001010B8">
        <w:rPr>
          <w:color w:val="000000" w:themeColor="text1"/>
          <w:sz w:val="12"/>
        </w:rPr>
        <w:t>situtation</w:t>
      </w:r>
      <w:proofErr w:type="spellEnd"/>
      <w:r w:rsidRPr="001010B8">
        <w:rPr>
          <w:color w:val="000000" w:themeColor="text1"/>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1010B8">
        <w:rPr>
          <w:color w:val="000000" w:themeColor="text1"/>
          <w:sz w:val="12"/>
        </w:rPr>
        <w:t>more smaller</w:t>
      </w:r>
      <w:proofErr w:type="gramEnd"/>
      <w:r w:rsidRPr="001010B8">
        <w:rPr>
          <w:color w:val="000000" w:themeColor="text1"/>
          <w:sz w:val="12"/>
        </w:rPr>
        <w:t xml:space="preserve">-sized fragments less than 4 inches across </w:t>
      </w:r>
      <w:r w:rsidRPr="001010B8">
        <w:rPr>
          <w:rStyle w:val="StyleUnderline"/>
          <w:color w:val="000000" w:themeColor="text1"/>
        </w:rPr>
        <w:t>"</w:t>
      </w:r>
      <w:r w:rsidRPr="001010B8">
        <w:rPr>
          <w:rStyle w:val="StyleUnderline"/>
          <w:color w:val="000000" w:themeColor="text1"/>
          <w:highlight w:val="cyan"/>
        </w:rPr>
        <w:t xml:space="preserve">The number of </w:t>
      </w:r>
      <w:r w:rsidRPr="001010B8">
        <w:rPr>
          <w:rStyle w:val="StyleUnderline"/>
          <w:color w:val="000000" w:themeColor="text1"/>
        </w:rPr>
        <w:t xml:space="preserve">small-size, </w:t>
      </w:r>
      <w:r w:rsidRPr="001010B8">
        <w:rPr>
          <w:rStyle w:val="StyleUnderline"/>
          <w:color w:val="000000" w:themeColor="text1"/>
          <w:highlight w:val="cyan"/>
        </w:rPr>
        <w:t xml:space="preserve">non-catalogued objects will grow exponentially </w:t>
      </w:r>
      <w:r w:rsidRPr="001010B8">
        <w:rPr>
          <w:rStyle w:val="StyleUnderline"/>
          <w:color w:val="000000" w:themeColor="text1"/>
        </w:rPr>
        <w:t>in mutual collisions,"</w:t>
      </w:r>
      <w:r w:rsidRPr="001010B8">
        <w:rPr>
          <w:color w:val="000000" w:themeColor="text1"/>
          <w:sz w:val="12"/>
        </w:rPr>
        <w:t xml:space="preserve"> the researchers reported.</w:t>
      </w:r>
    </w:p>
    <w:p w14:paraId="711D27B0" w14:textId="77777777" w:rsidR="007256C4" w:rsidRPr="001010B8" w:rsidRDefault="007256C4" w:rsidP="007256C4">
      <w:pPr>
        <w:rPr>
          <w:color w:val="000000" w:themeColor="text1"/>
        </w:rPr>
      </w:pPr>
    </w:p>
    <w:p w14:paraId="50B19326" w14:textId="77777777" w:rsidR="007256C4" w:rsidRPr="007C3840" w:rsidRDefault="007256C4" w:rsidP="007256C4">
      <w:pPr>
        <w:pStyle w:val="Heading4"/>
        <w:rPr>
          <w:rFonts w:cs="Calibri"/>
          <w:color w:val="FF0000"/>
        </w:rPr>
      </w:pPr>
      <w:r w:rsidRPr="007C3840">
        <w:rPr>
          <w:rFonts w:cs="Calibri"/>
          <w:color w:val="FF0000"/>
        </w:rPr>
        <w:t xml:space="preserve">The modern food system relies on </w:t>
      </w:r>
      <w:r w:rsidRPr="007C3840">
        <w:rPr>
          <w:rFonts w:cs="Calibri"/>
          <w:color w:val="FF0000"/>
          <w:u w:val="single"/>
        </w:rPr>
        <w:t>satellites</w:t>
      </w:r>
      <w:r w:rsidRPr="007C3840">
        <w:rPr>
          <w:rFonts w:cs="Calibri"/>
          <w:color w:val="FF0000"/>
        </w:rPr>
        <w:t xml:space="preserve">. Collapse triggers </w:t>
      </w:r>
      <w:r w:rsidRPr="007C3840">
        <w:rPr>
          <w:rFonts w:cs="Calibri"/>
          <w:color w:val="FF0000"/>
          <w:u w:val="single"/>
        </w:rPr>
        <w:t>global shocks</w:t>
      </w:r>
      <w:r w:rsidRPr="007C3840">
        <w:rPr>
          <w:rFonts w:cs="Calibri"/>
          <w:color w:val="FF0000"/>
        </w:rPr>
        <w:t xml:space="preserve"> to supply.</w:t>
      </w:r>
    </w:p>
    <w:p w14:paraId="4766F4BE" w14:textId="77777777" w:rsidR="007256C4" w:rsidRPr="007C3840" w:rsidRDefault="007256C4" w:rsidP="007256C4">
      <w:pPr>
        <w:rPr>
          <w:rFonts w:cs="Calibri"/>
          <w:color w:val="FF0000"/>
        </w:rPr>
      </w:pPr>
      <w:r w:rsidRPr="007C3840">
        <w:rPr>
          <w:rStyle w:val="Style13ptBold"/>
          <w:rFonts w:cs="Calibri"/>
          <w:color w:val="FF0000"/>
        </w:rPr>
        <w:t>Tompkins 19</w:t>
      </w:r>
      <w:r w:rsidRPr="007C3840">
        <w:rPr>
          <w:rFonts w:cs="Calibri"/>
          <w:color w:val="FF0000"/>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14" w:history="1">
        <w:r w:rsidRPr="007C3840">
          <w:rPr>
            <w:rStyle w:val="Hyperlink"/>
            <w:rFonts w:cs="Calibri"/>
            <w:color w:val="FF0000"/>
          </w:rPr>
          <w:t>https://www.inmarsat.com/blog/enabling-the-connected-farm-the-importance-of-satellite-communications/</w:t>
        </w:r>
      </w:hyperlink>
      <w:r w:rsidRPr="007C3840">
        <w:rPr>
          <w:rFonts w:cs="Calibri"/>
          <w:color w:val="FF0000"/>
        </w:rPr>
        <w:t xml:space="preserve">] </w:t>
      </w:r>
      <w:proofErr w:type="spellStart"/>
      <w:r w:rsidRPr="007C3840">
        <w:rPr>
          <w:rFonts w:cs="Calibri"/>
          <w:color w:val="FF0000"/>
        </w:rPr>
        <w:t>brett</w:t>
      </w:r>
      <w:proofErr w:type="spellEnd"/>
    </w:p>
    <w:p w14:paraId="53C7F1FE" w14:textId="77777777" w:rsidR="007256C4" w:rsidRPr="007C3840" w:rsidRDefault="007256C4" w:rsidP="007256C4">
      <w:pPr>
        <w:rPr>
          <w:rFonts w:cs="Calibri"/>
          <w:color w:val="FF0000"/>
          <w:sz w:val="12"/>
        </w:rPr>
      </w:pPr>
      <w:r w:rsidRPr="007C3840">
        <w:rPr>
          <w:rStyle w:val="StyleUnderline"/>
          <w:rFonts w:cs="Calibri"/>
          <w:color w:val="FF0000"/>
        </w:rPr>
        <w:t>The Agri-Tech Revolution, Agriculture 4.0, the smart and connected farm</w:t>
      </w:r>
      <w:r w:rsidRPr="007C3840">
        <w:rPr>
          <w:rFonts w:cs="Calibri"/>
          <w:color w:val="FF0000"/>
          <w:sz w:val="12"/>
        </w:rPr>
        <w:t xml:space="preserve">. </w:t>
      </w:r>
      <w:r w:rsidRPr="007C3840">
        <w:rPr>
          <w:rStyle w:val="StyleUnderline"/>
          <w:rFonts w:cs="Calibri"/>
          <w:color w:val="FF0000"/>
        </w:rPr>
        <w:t xml:space="preserve">There is no shortage of buzzwords hinting at a </w:t>
      </w:r>
      <w:proofErr w:type="spellStart"/>
      <w:r w:rsidRPr="007C3840">
        <w:rPr>
          <w:rStyle w:val="StyleUnderline"/>
          <w:rFonts w:cs="Calibri"/>
          <w:color w:val="FF0000"/>
        </w:rPr>
        <w:t>digitalised</w:t>
      </w:r>
      <w:proofErr w:type="spellEnd"/>
      <w:r w:rsidRPr="007C3840">
        <w:rPr>
          <w:rStyle w:val="StyleUnderline"/>
          <w:rFonts w:cs="Calibri"/>
          <w:color w:val="FF0000"/>
        </w:rPr>
        <w:t xml:space="preserve"> future, or solutions being touted as game-changing for the global agricultural industry.</w:t>
      </w:r>
      <w:r w:rsidRPr="007C3840">
        <w:rPr>
          <w:rFonts w:cs="Calibri"/>
          <w:color w:val="FF0000"/>
          <w:sz w:val="12"/>
        </w:rPr>
        <w:t xml:space="preserve"> </w:t>
      </w:r>
      <w:r w:rsidRPr="007C3840">
        <w:rPr>
          <w:rStyle w:val="StyleUnderline"/>
          <w:rFonts w:cs="Calibri"/>
          <w:color w:val="FF0000"/>
        </w:rPr>
        <w:t xml:space="preserve">Commonly claimed benefits include </w:t>
      </w:r>
      <w:r w:rsidRPr="007C3840">
        <w:rPr>
          <w:rStyle w:val="Emphasis"/>
          <w:rFonts w:cs="Calibri"/>
          <w:color w:val="FF0000"/>
          <w:highlight w:val="green"/>
        </w:rPr>
        <w:t>increasing crop yields</w:t>
      </w:r>
      <w:r w:rsidRPr="007C3840">
        <w:rPr>
          <w:rFonts w:cs="Calibri"/>
          <w:color w:val="FF0000"/>
          <w:sz w:val="12"/>
        </w:rPr>
        <w:t xml:space="preserve">, </w:t>
      </w:r>
      <w:r w:rsidRPr="007C3840">
        <w:rPr>
          <w:rStyle w:val="StyleUnderline"/>
          <w:rFonts w:cs="Calibri"/>
          <w:color w:val="FF0000"/>
          <w:highlight w:val="green"/>
        </w:rPr>
        <w:t>and</w:t>
      </w:r>
      <w:r w:rsidRPr="007C3840">
        <w:rPr>
          <w:rFonts w:cs="Calibri"/>
          <w:color w:val="FF0000"/>
          <w:sz w:val="12"/>
        </w:rPr>
        <w:t xml:space="preserve"> </w:t>
      </w:r>
      <w:r w:rsidRPr="007C3840">
        <w:rPr>
          <w:rStyle w:val="Emphasis"/>
          <w:rFonts w:cs="Calibri"/>
          <w:color w:val="FF0000"/>
          <w:highlight w:val="green"/>
        </w:rPr>
        <w:t xml:space="preserve">a reduction in input costs and the reliance on manual </w:t>
      </w:r>
      <w:proofErr w:type="spellStart"/>
      <w:r w:rsidRPr="007C3840">
        <w:rPr>
          <w:rStyle w:val="Emphasis"/>
          <w:rFonts w:cs="Calibri"/>
          <w:color w:val="FF0000"/>
          <w:highlight w:val="green"/>
        </w:rPr>
        <w:t>labour</w:t>
      </w:r>
      <w:proofErr w:type="spellEnd"/>
      <w:r w:rsidRPr="007C3840">
        <w:rPr>
          <w:rStyle w:val="Emphasis"/>
          <w:rFonts w:cs="Calibri"/>
          <w:color w:val="FF0000"/>
        </w:rPr>
        <w:t xml:space="preserve">. </w:t>
      </w:r>
      <w:r w:rsidRPr="007C3840">
        <w:rPr>
          <w:rStyle w:val="StyleUnderline"/>
          <w:rFonts w:cs="Calibri"/>
          <w:color w:val="FF0000"/>
        </w:rPr>
        <w:t xml:space="preserve">Many of these solutions </w:t>
      </w:r>
      <w:r w:rsidRPr="007C3840">
        <w:rPr>
          <w:rStyle w:val="StyleUnderline"/>
          <w:rFonts w:cs="Calibri"/>
          <w:color w:val="FF0000"/>
          <w:highlight w:val="green"/>
        </w:rPr>
        <w:t xml:space="preserve">rely on </w:t>
      </w:r>
      <w:r w:rsidRPr="007C3840">
        <w:rPr>
          <w:rStyle w:val="StyleUnderline"/>
          <w:rFonts w:cs="Calibri"/>
          <w:color w:val="FF0000"/>
        </w:rPr>
        <w:t xml:space="preserve">reliable internet </w:t>
      </w:r>
      <w:r w:rsidRPr="007C3840">
        <w:rPr>
          <w:rStyle w:val="StyleUnderline"/>
          <w:rFonts w:cs="Calibri"/>
          <w:color w:val="FF0000"/>
          <w:highlight w:val="green"/>
        </w:rPr>
        <w:t xml:space="preserve">connectivity </w:t>
      </w:r>
      <w:r w:rsidRPr="007C3840">
        <w:rPr>
          <w:rStyle w:val="StyleUnderline"/>
          <w:rFonts w:cs="Calibri"/>
          <w:color w:val="FF0000"/>
        </w:rPr>
        <w:t xml:space="preserve">in the field </w:t>
      </w:r>
      <w:r w:rsidRPr="007C3840">
        <w:rPr>
          <w:rStyle w:val="StyleUnderline"/>
          <w:rFonts w:cs="Calibri"/>
          <w:color w:val="FF0000"/>
          <w:highlight w:val="green"/>
        </w:rPr>
        <w:t xml:space="preserve">to push data </w:t>
      </w:r>
      <w:r w:rsidRPr="007C3840">
        <w:rPr>
          <w:rStyle w:val="StyleUnderline"/>
          <w:rFonts w:cs="Calibri"/>
          <w:color w:val="FF0000"/>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7C3840">
        <w:rPr>
          <w:rStyle w:val="Emphasis"/>
          <w:rFonts w:cs="Calibri"/>
          <w:color w:val="FF0000"/>
        </w:rPr>
        <w:t xml:space="preserve"> This is where satellite communications can help</w:t>
      </w:r>
      <w:r w:rsidRPr="007C3840">
        <w:rPr>
          <w:rFonts w:cs="Calibri"/>
          <w:color w:val="FF0000"/>
          <w:sz w:val="12"/>
        </w:rPr>
        <w:t xml:space="preserve">. When I tell people that I am an agriculturalist working for a satellite company, almost always the response is related to an experience of using space imagery (known as </w:t>
      </w:r>
      <w:r w:rsidRPr="007C3840">
        <w:rPr>
          <w:rStyle w:val="StyleUnderline"/>
          <w:rFonts w:cs="Calibri"/>
          <w:color w:val="FF0000"/>
        </w:rPr>
        <w:t>Earth Observation</w:t>
      </w:r>
      <w:r w:rsidRPr="007C3840">
        <w:rPr>
          <w:rFonts w:cs="Calibri"/>
          <w:color w:val="FF0000"/>
          <w:sz w:val="12"/>
        </w:rPr>
        <w:t xml:space="preserve">) </w:t>
      </w:r>
      <w:r w:rsidRPr="007C3840">
        <w:rPr>
          <w:rStyle w:val="StyleUnderline"/>
          <w:rFonts w:cs="Calibri"/>
          <w:color w:val="FF0000"/>
        </w:rPr>
        <w:t>to help automate processes such as crop scouting</w:t>
      </w:r>
      <w:r w:rsidRPr="007C3840">
        <w:rPr>
          <w:rFonts w:cs="Calibri"/>
          <w:color w:val="FF0000"/>
          <w:sz w:val="12"/>
        </w:rPr>
        <w:t xml:space="preserve">. </w:t>
      </w:r>
      <w:r w:rsidRPr="007C3840">
        <w:rPr>
          <w:rStyle w:val="StyleUnderline"/>
          <w:rFonts w:cs="Calibri"/>
          <w:color w:val="FF0000"/>
        </w:rPr>
        <w:t xml:space="preserve">But there is another breed of satellites that don’t produce images but do provide fast and reliable internet and voice communications across the world in areas that cellular and </w:t>
      </w:r>
      <w:proofErr w:type="spellStart"/>
      <w:r w:rsidRPr="007C3840">
        <w:rPr>
          <w:rStyle w:val="StyleUnderline"/>
          <w:rFonts w:cs="Calibri"/>
          <w:color w:val="FF0000"/>
        </w:rPr>
        <w:t>fibre</w:t>
      </w:r>
      <w:proofErr w:type="spellEnd"/>
      <w:r w:rsidRPr="007C3840">
        <w:rPr>
          <w:rStyle w:val="StyleUnderline"/>
          <w:rFonts w:cs="Calibri"/>
          <w:color w:val="FF0000"/>
        </w:rPr>
        <w:t xml:space="preserve"> connectivity cannot reach</w:t>
      </w:r>
      <w:r w:rsidRPr="007C3840">
        <w:rPr>
          <w:rFonts w:cs="Calibri"/>
          <w:color w:val="FF0000"/>
          <w:sz w:val="12"/>
        </w:rPr>
        <w:t xml:space="preserve">. </w:t>
      </w:r>
      <w:r w:rsidRPr="007C3840">
        <w:rPr>
          <w:rStyle w:val="StyleUnderline"/>
          <w:rFonts w:cs="Calibri"/>
          <w:color w:val="FF0000"/>
        </w:rPr>
        <w:t xml:space="preserve">Ubiquitous connectivity from </w:t>
      </w:r>
      <w:r w:rsidRPr="007C3840">
        <w:rPr>
          <w:rStyle w:val="StyleUnderline"/>
          <w:rFonts w:cs="Calibri"/>
          <w:color w:val="FF0000"/>
          <w:highlight w:val="green"/>
        </w:rPr>
        <w:t>satellites open</w:t>
      </w:r>
      <w:r w:rsidRPr="007C3840">
        <w:rPr>
          <w:rStyle w:val="StyleUnderline"/>
          <w:rFonts w:cs="Calibri"/>
          <w:color w:val="FF0000"/>
        </w:rPr>
        <w:t xml:space="preserve">s </w:t>
      </w:r>
      <w:r w:rsidRPr="007C3840">
        <w:rPr>
          <w:rStyle w:val="StyleUnderline"/>
          <w:rFonts w:cs="Calibri"/>
          <w:color w:val="FF0000"/>
          <w:highlight w:val="green"/>
        </w:rPr>
        <w:t xml:space="preserve">up </w:t>
      </w:r>
      <w:r w:rsidRPr="007C3840">
        <w:rPr>
          <w:rStyle w:val="StyleUnderline"/>
          <w:rFonts w:cs="Calibri"/>
          <w:color w:val="FF0000"/>
        </w:rPr>
        <w:t xml:space="preserve">huge </w:t>
      </w:r>
      <w:r w:rsidRPr="007C3840">
        <w:rPr>
          <w:rStyle w:val="StyleUnderline"/>
          <w:rFonts w:cs="Calibri"/>
          <w:color w:val="FF0000"/>
          <w:highlight w:val="green"/>
        </w:rPr>
        <w:t xml:space="preserve">possibilities for farmers in remote areas to take advantage of </w:t>
      </w:r>
      <w:r w:rsidRPr="007C3840">
        <w:rPr>
          <w:rStyle w:val="StyleUnderline"/>
          <w:rFonts w:cs="Calibri"/>
          <w:color w:val="FF0000"/>
        </w:rPr>
        <w:t xml:space="preserve">the </w:t>
      </w:r>
      <w:r w:rsidRPr="007C3840">
        <w:rPr>
          <w:rStyle w:val="StyleUnderline"/>
          <w:rFonts w:cs="Calibri"/>
          <w:color w:val="FF0000"/>
          <w:highlight w:val="green"/>
        </w:rPr>
        <w:t xml:space="preserve">Agri-Tech </w:t>
      </w:r>
      <w:r w:rsidRPr="007C3840">
        <w:rPr>
          <w:rStyle w:val="StyleUnderline"/>
          <w:rFonts w:cs="Calibri"/>
          <w:color w:val="FF0000"/>
        </w:rPr>
        <w:t>Revolution</w:t>
      </w:r>
      <w:r w:rsidRPr="007C3840">
        <w:rPr>
          <w:rFonts w:cs="Calibri"/>
          <w:color w:val="FF0000"/>
          <w:sz w:val="12"/>
        </w:rPr>
        <w:t xml:space="preserve">. </w:t>
      </w:r>
      <w:r w:rsidRPr="007C3840">
        <w:rPr>
          <w:rStyle w:val="StyleUnderline"/>
          <w:rFonts w:cs="Calibri"/>
          <w:color w:val="FF0000"/>
        </w:rPr>
        <w:t xml:space="preserve">In some cases, this is as </w:t>
      </w:r>
      <w:r w:rsidRPr="007C3840">
        <w:rPr>
          <w:rStyle w:val="StyleUnderline"/>
          <w:rFonts w:cs="Calibri"/>
          <w:color w:val="FF0000"/>
        </w:rPr>
        <w:lastRenderedPageBreak/>
        <w:t xml:space="preserve">simple as connecting frontline worker teams in large plantations to operations </w:t>
      </w:r>
      <w:proofErr w:type="spellStart"/>
      <w:r w:rsidRPr="007C3840">
        <w:rPr>
          <w:rStyle w:val="StyleUnderline"/>
          <w:rFonts w:cs="Calibri"/>
          <w:color w:val="FF0000"/>
        </w:rPr>
        <w:t>centres</w:t>
      </w:r>
      <w:proofErr w:type="spellEnd"/>
      <w:r w:rsidRPr="007C3840">
        <w:rPr>
          <w:rStyle w:val="StyleUnderline"/>
          <w:rFonts w:cs="Calibri"/>
          <w:color w:val="FF0000"/>
        </w:rPr>
        <w:t xml:space="preserve"> to </w:t>
      </w:r>
      <w:proofErr w:type="spellStart"/>
      <w:r w:rsidRPr="007C3840">
        <w:rPr>
          <w:rStyle w:val="StyleUnderline"/>
          <w:rFonts w:cs="Calibri"/>
          <w:color w:val="FF0000"/>
        </w:rPr>
        <w:t>prioritise</w:t>
      </w:r>
      <w:proofErr w:type="spellEnd"/>
      <w:r w:rsidRPr="007C3840">
        <w:rPr>
          <w:rStyle w:val="StyleUnderline"/>
          <w:rFonts w:cs="Calibri"/>
          <w:color w:val="FF0000"/>
        </w:rPr>
        <w:t xml:space="preserve"> workload and create efficiencies</w:t>
      </w:r>
      <w:r w:rsidRPr="007C3840">
        <w:rPr>
          <w:rFonts w:cs="Calibri"/>
          <w:color w:val="FF0000"/>
          <w:sz w:val="12"/>
        </w:rPr>
        <w:t xml:space="preserve">. Taking it one step further, </w:t>
      </w:r>
      <w:r w:rsidRPr="007C3840">
        <w:rPr>
          <w:rStyle w:val="StyleUnderline"/>
          <w:rFonts w:cs="Calibri"/>
          <w:color w:val="FF0000"/>
          <w:highlight w:val="green"/>
        </w:rPr>
        <w:t xml:space="preserve">satellite </w:t>
      </w:r>
      <w:r w:rsidRPr="007C3840">
        <w:rPr>
          <w:rStyle w:val="StyleUnderline"/>
          <w:rFonts w:cs="Calibri"/>
          <w:color w:val="FF0000"/>
        </w:rPr>
        <w:t xml:space="preserve">communications can be a </w:t>
      </w:r>
      <w:r w:rsidRPr="007C3840">
        <w:rPr>
          <w:rStyle w:val="StyleUnderline"/>
          <w:rFonts w:cs="Calibri"/>
          <w:color w:val="FF0000"/>
          <w:highlight w:val="green"/>
        </w:rPr>
        <w:t xml:space="preserve">bridge </w:t>
      </w:r>
      <w:r w:rsidRPr="007C3840">
        <w:rPr>
          <w:rStyle w:val="StyleUnderline"/>
          <w:rFonts w:cs="Calibri"/>
          <w:color w:val="FF0000"/>
        </w:rPr>
        <w:t xml:space="preserve">to enable </w:t>
      </w:r>
      <w:r w:rsidRPr="007C3840">
        <w:rPr>
          <w:rStyle w:val="StyleUnderline"/>
          <w:rFonts w:cs="Calibri"/>
          <w:color w:val="FF0000"/>
          <w:highlight w:val="green"/>
        </w:rPr>
        <w:t xml:space="preserve">farmers to connect data </w:t>
      </w:r>
      <w:r w:rsidRPr="007C3840">
        <w:rPr>
          <w:rStyle w:val="StyleUnderline"/>
          <w:rFonts w:cs="Calibri"/>
          <w:color w:val="FF0000"/>
        </w:rPr>
        <w:t xml:space="preserve">producing devices </w:t>
      </w:r>
      <w:r w:rsidRPr="007C3840">
        <w:rPr>
          <w:rStyle w:val="StyleUnderline"/>
          <w:rFonts w:cs="Calibri"/>
          <w:color w:val="FF0000"/>
          <w:highlight w:val="green"/>
        </w:rPr>
        <w:t>in the field</w:t>
      </w:r>
      <w:r w:rsidRPr="007C3840">
        <w:rPr>
          <w:rFonts w:cs="Calibri"/>
          <w:color w:val="FF0000"/>
          <w:sz w:val="12"/>
        </w:rPr>
        <w:t xml:space="preserve"> (</w:t>
      </w:r>
      <w:r w:rsidRPr="007C3840">
        <w:rPr>
          <w:rStyle w:val="Emphasis"/>
          <w:rFonts w:cs="Calibri"/>
          <w:color w:val="FF0000"/>
          <w:highlight w:val="green"/>
        </w:rPr>
        <w:t xml:space="preserve">such as weather </w:t>
      </w:r>
      <w:r w:rsidRPr="007C3840">
        <w:rPr>
          <w:rStyle w:val="Emphasis"/>
          <w:rFonts w:cs="Calibri"/>
          <w:color w:val="FF0000"/>
        </w:rPr>
        <w:t>stations</w:t>
      </w:r>
      <w:r w:rsidRPr="007C3840">
        <w:rPr>
          <w:rStyle w:val="Emphasis"/>
          <w:rFonts w:cs="Calibri"/>
          <w:color w:val="FF0000"/>
          <w:highlight w:val="green"/>
        </w:rPr>
        <w:t>, sensors, data from farm machinery) to business applications</w:t>
      </w:r>
      <w:r w:rsidRPr="007C3840">
        <w:rPr>
          <w:rStyle w:val="Emphasis"/>
          <w:rFonts w:cs="Calibri"/>
          <w:color w:val="FF0000"/>
        </w:rPr>
        <w:t xml:space="preserve">. </w:t>
      </w:r>
      <w:r w:rsidRPr="007C3840">
        <w:rPr>
          <w:rFonts w:cs="Calibri"/>
          <w:color w:val="FF0000"/>
          <w:sz w:val="12"/>
        </w:rPr>
        <w:t xml:space="preserve">Known by the tech world as the ‘Internet of Things’ or IoT, this </w:t>
      </w:r>
      <w:r w:rsidRPr="007C3840">
        <w:rPr>
          <w:rStyle w:val="StyleUnderline"/>
          <w:rFonts w:cs="Calibri"/>
          <w:color w:val="FF0000"/>
          <w:highlight w:val="green"/>
        </w:rPr>
        <w:t xml:space="preserve">approach collects data from the field and harnesses it to </w:t>
      </w:r>
      <w:r w:rsidRPr="007C3840">
        <w:rPr>
          <w:rStyle w:val="Emphasis"/>
          <w:rFonts w:cs="Calibri"/>
          <w:color w:val="FF0000"/>
          <w:highlight w:val="green"/>
        </w:rPr>
        <w:t>support intelligent decision-making</w:t>
      </w:r>
      <w:r w:rsidRPr="007C3840">
        <w:rPr>
          <w:rFonts w:cs="Calibri"/>
          <w:color w:val="FF0000"/>
          <w:sz w:val="12"/>
        </w:rPr>
        <w:t xml:space="preserve">. </w:t>
      </w:r>
      <w:r w:rsidRPr="007C3840">
        <w:rPr>
          <w:rStyle w:val="StyleUnderline"/>
          <w:rFonts w:cs="Calibri"/>
          <w:color w:val="FF0000"/>
        </w:rPr>
        <w:t xml:space="preserve">For instance: obtaining real-time data on nutrient status in the field from NPK (Nitrogen Phosphorous and Potassium) sensors, alongside crop monitoring data and hyper-local weather that would allow you to </w:t>
      </w:r>
      <w:r w:rsidRPr="007C3840">
        <w:rPr>
          <w:rStyle w:val="Emphasis"/>
          <w:rFonts w:cs="Calibri"/>
          <w:color w:val="FF0000"/>
        </w:rPr>
        <w:t xml:space="preserve">make completely objective risk-based decisions on when and where to apply </w:t>
      </w:r>
      <w:proofErr w:type="spellStart"/>
      <w:r w:rsidRPr="007C3840">
        <w:rPr>
          <w:rStyle w:val="Emphasis"/>
          <w:rFonts w:cs="Calibri"/>
          <w:color w:val="FF0000"/>
        </w:rPr>
        <w:t>fertiliser</w:t>
      </w:r>
      <w:proofErr w:type="spellEnd"/>
      <w:r w:rsidRPr="007C3840">
        <w:rPr>
          <w:rStyle w:val="StyleUnderline"/>
          <w:rFonts w:cs="Calibri"/>
          <w:color w:val="FF0000"/>
        </w:rPr>
        <w:t xml:space="preserve">. </w:t>
      </w:r>
      <w:r w:rsidRPr="007C3840">
        <w:rPr>
          <w:rFonts w:cs="Calibri"/>
          <w:color w:val="FF0000"/>
          <w:sz w:val="12"/>
        </w:rPr>
        <w:t xml:space="preserve">We know the industry is taking this proposition seriously – our own research told us that </w:t>
      </w:r>
      <w:r w:rsidRPr="007C3840">
        <w:rPr>
          <w:rStyle w:val="StyleUnderline"/>
          <w:rFonts w:cs="Calibri"/>
          <w:color w:val="FF0000"/>
        </w:rPr>
        <w:t>on average agriculture respondents expect to spend close to $1million on IoT solutions in the next three years and 72% of respondents would use satellite technology to support their projects</w:t>
      </w:r>
      <w:r w:rsidRPr="007C3840">
        <w:rPr>
          <w:rFonts w:cs="Calibri"/>
          <w:color w:val="FF0000"/>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389B765D" w14:textId="77777777" w:rsidR="007256C4" w:rsidRPr="007C3840" w:rsidRDefault="007256C4" w:rsidP="007256C4">
      <w:pPr>
        <w:rPr>
          <w:rFonts w:cs="Calibri"/>
          <w:color w:val="FF0000"/>
          <w:sz w:val="12"/>
        </w:rPr>
      </w:pPr>
    </w:p>
    <w:p w14:paraId="3F18A680" w14:textId="77777777" w:rsidR="007256C4" w:rsidRPr="007C3840" w:rsidRDefault="007256C4" w:rsidP="007256C4">
      <w:pPr>
        <w:pStyle w:val="Heading4"/>
        <w:rPr>
          <w:rFonts w:cs="Calibri"/>
          <w:color w:val="FF0000"/>
        </w:rPr>
      </w:pPr>
      <w:r w:rsidRPr="007C3840">
        <w:rPr>
          <w:rFonts w:cs="Calibri"/>
          <w:color w:val="FF0000"/>
        </w:rPr>
        <w:t>Food shortages go nuclear.</w:t>
      </w:r>
    </w:p>
    <w:p w14:paraId="2FB858BD" w14:textId="77777777" w:rsidR="007256C4" w:rsidRPr="007C3840" w:rsidRDefault="007256C4" w:rsidP="007256C4">
      <w:pPr>
        <w:rPr>
          <w:rFonts w:cs="Calibri"/>
          <w:color w:val="FF0000"/>
        </w:rPr>
      </w:pPr>
      <w:r w:rsidRPr="007C3840">
        <w:rPr>
          <w:rStyle w:val="Style13ptBold"/>
          <w:rFonts w:cs="Calibri"/>
          <w:color w:val="FF0000"/>
        </w:rPr>
        <w:t>FDI 12</w:t>
      </w:r>
      <w:r w:rsidRPr="007C3840">
        <w:rPr>
          <w:rFonts w:cs="Calibri"/>
          <w:color w:val="FF0000"/>
        </w:rPr>
        <w:t xml:space="preserve"> [FDI; a Research institute providing strategic analysis of Australia’s global interests; citing Lindsay </w:t>
      </w:r>
      <w:proofErr w:type="spellStart"/>
      <w:r w:rsidRPr="007C3840">
        <w:rPr>
          <w:rFonts w:cs="Calibri"/>
          <w:color w:val="FF0000"/>
        </w:rPr>
        <w:t>Falvery</w:t>
      </w:r>
      <w:proofErr w:type="spellEnd"/>
      <w:r w:rsidRPr="007C3840">
        <w:rPr>
          <w:rFonts w:cs="Calibri"/>
          <w:color w:val="FF0000"/>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15" w:history="1">
        <w:r w:rsidRPr="007C3840">
          <w:rPr>
            <w:rStyle w:val="Hyperlink"/>
            <w:rFonts w:cs="Calibri"/>
            <w:color w:val="FF0000"/>
          </w:rPr>
          <w:t>http://www.futuredirections.org.au/workshop-papers/537-international-conflict-triggers-and-potential-conflict-points-resulting-from-food-and-water-insecurity.html</w:t>
        </w:r>
      </w:hyperlink>
      <w:r w:rsidRPr="007C3840">
        <w:rPr>
          <w:rFonts w:cs="Calibri"/>
          <w:color w:val="FF0000"/>
        </w:rPr>
        <w:t xml:space="preserve">] </w:t>
      </w:r>
      <w:proofErr w:type="spellStart"/>
      <w:r w:rsidRPr="007C3840">
        <w:rPr>
          <w:rFonts w:cs="Calibri"/>
          <w:color w:val="FF0000"/>
        </w:rPr>
        <w:t>brett</w:t>
      </w:r>
      <w:proofErr w:type="spellEnd"/>
    </w:p>
    <w:p w14:paraId="4E311523" w14:textId="77777777" w:rsidR="007256C4" w:rsidRPr="007C3840" w:rsidRDefault="007256C4" w:rsidP="007256C4">
      <w:pPr>
        <w:rPr>
          <w:rFonts w:cs="Calibri"/>
          <w:color w:val="FF0000"/>
          <w:sz w:val="8"/>
        </w:rPr>
      </w:pPr>
      <w:r w:rsidRPr="007C3840">
        <w:rPr>
          <w:rFonts w:cs="Calibri"/>
          <w:bCs/>
          <w:color w:val="FF0000"/>
          <w:u w:val="single"/>
        </w:rPr>
        <w:t xml:space="preserve">There is a </w:t>
      </w:r>
      <w:r w:rsidRPr="007C3840">
        <w:rPr>
          <w:rStyle w:val="Emphasis"/>
          <w:rFonts w:cs="Calibri"/>
          <w:color w:val="FF0000"/>
        </w:rPr>
        <w:t>growing appreciation</w:t>
      </w:r>
      <w:r w:rsidRPr="007C3840">
        <w:rPr>
          <w:rFonts w:cs="Calibri"/>
          <w:color w:val="FF0000"/>
          <w:sz w:val="8"/>
        </w:rPr>
        <w:t xml:space="preserve"> </w:t>
      </w:r>
      <w:r w:rsidRPr="007C3840">
        <w:rPr>
          <w:rFonts w:cs="Calibri"/>
          <w:bCs/>
          <w:color w:val="FF0000"/>
          <w:u w:val="single"/>
        </w:rPr>
        <w:t>that</w:t>
      </w:r>
      <w:r w:rsidRPr="007C3840">
        <w:rPr>
          <w:rFonts w:cs="Calibri"/>
          <w:color w:val="FF0000"/>
          <w:sz w:val="8"/>
        </w:rPr>
        <w:t xml:space="preserve"> the </w:t>
      </w:r>
      <w:r w:rsidRPr="007C3840">
        <w:rPr>
          <w:rFonts w:cs="Calibri"/>
          <w:bCs/>
          <w:color w:val="FF0000"/>
          <w:highlight w:val="green"/>
          <w:u w:val="single"/>
        </w:rPr>
        <w:t>conflicts</w:t>
      </w:r>
      <w:r w:rsidRPr="007C3840">
        <w:rPr>
          <w:rFonts w:cs="Calibri"/>
          <w:bCs/>
          <w:color w:val="FF0000"/>
          <w:u w:val="single"/>
        </w:rPr>
        <w:t xml:space="preserve"> in the next century </w:t>
      </w:r>
      <w:r w:rsidRPr="007C3840">
        <w:rPr>
          <w:rFonts w:cs="Calibri"/>
          <w:bCs/>
          <w:color w:val="FF0000"/>
          <w:highlight w:val="green"/>
          <w:u w:val="single"/>
        </w:rPr>
        <w:t xml:space="preserve">will </w:t>
      </w:r>
      <w:r w:rsidRPr="007C3840">
        <w:rPr>
          <w:rStyle w:val="Emphasis"/>
          <w:rFonts w:cs="Calibri"/>
          <w:color w:val="FF0000"/>
          <w:highlight w:val="green"/>
        </w:rPr>
        <w:t>most likely</w:t>
      </w:r>
      <w:r w:rsidRPr="007C3840">
        <w:rPr>
          <w:rFonts w:cs="Calibri"/>
          <w:bCs/>
          <w:color w:val="FF0000"/>
          <w:highlight w:val="green"/>
          <w:u w:val="single"/>
        </w:rPr>
        <w:t xml:space="preserve"> be fought over a lack of resources</w:t>
      </w:r>
      <w:r w:rsidRPr="007C3840">
        <w:rPr>
          <w:rFonts w:cs="Calibri"/>
          <w:bCs/>
          <w:color w:val="FF0000"/>
          <w:u w:val="single"/>
        </w:rPr>
        <w:t xml:space="preserve">. </w:t>
      </w:r>
      <w:r w:rsidRPr="007C3840">
        <w:rPr>
          <w:rFonts w:cs="Calibri"/>
          <w:color w:val="FF0000"/>
          <w:sz w:val="8"/>
        </w:rPr>
        <w:t xml:space="preserve">Yet, in a sense, </w:t>
      </w:r>
      <w:r w:rsidRPr="007C3840">
        <w:rPr>
          <w:rFonts w:cs="Calibri"/>
          <w:bCs/>
          <w:color w:val="FF0000"/>
          <w:u w:val="single"/>
        </w:rPr>
        <w:t>this is not new. Researchers point to the French and Russian revolutions as</w:t>
      </w:r>
      <w:r w:rsidRPr="007C3840">
        <w:rPr>
          <w:rFonts w:cs="Calibri"/>
          <w:color w:val="FF0000"/>
          <w:sz w:val="8"/>
        </w:rPr>
        <w:t xml:space="preserve"> conflicts </w:t>
      </w:r>
      <w:r w:rsidRPr="007C3840">
        <w:rPr>
          <w:rFonts w:cs="Calibri"/>
          <w:bCs/>
          <w:color w:val="FF0000"/>
          <w:u w:val="single"/>
        </w:rPr>
        <w:t>induced by a lack of food.</w:t>
      </w:r>
      <w:r w:rsidRPr="007C3840">
        <w:rPr>
          <w:rFonts w:cs="Calibri"/>
          <w:color w:val="FF0000"/>
          <w:sz w:val="8"/>
        </w:rPr>
        <w:t xml:space="preserve"> More recently, </w:t>
      </w:r>
      <w:r w:rsidRPr="007C3840">
        <w:rPr>
          <w:rStyle w:val="Emphasis"/>
          <w:rFonts w:cs="Calibri"/>
          <w:color w:val="FF0000"/>
        </w:rPr>
        <w:t>Germany’s World War Two</w:t>
      </w:r>
      <w:r w:rsidRPr="007C3840">
        <w:rPr>
          <w:rFonts w:cs="Calibri"/>
          <w:bCs/>
          <w:color w:val="FF0000"/>
          <w:u w:val="single"/>
        </w:rPr>
        <w:t xml:space="preserve"> efforts are said to have been inspired</w:t>
      </w:r>
      <w:r w:rsidRPr="007C3840">
        <w:rPr>
          <w:rFonts w:cs="Calibri"/>
          <w:color w:val="FF0000"/>
          <w:sz w:val="8"/>
        </w:rPr>
        <w:t xml:space="preserve">, at least in part, </w:t>
      </w:r>
      <w:r w:rsidRPr="007C3840">
        <w:rPr>
          <w:rFonts w:cs="Calibri"/>
          <w:bCs/>
          <w:color w:val="FF0000"/>
          <w:u w:val="single"/>
        </w:rPr>
        <w:t>by its perceived need to gain access to more food</w:t>
      </w:r>
      <w:r w:rsidRPr="007C3840">
        <w:rPr>
          <w:rFonts w:cs="Calibri"/>
          <w:color w:val="FF0000"/>
          <w:sz w:val="8"/>
        </w:rPr>
        <w:t xml:space="preserve">. Yet the general sense among those that attended FDI’s recent workshops, was that </w:t>
      </w:r>
      <w:r w:rsidRPr="007C3840">
        <w:rPr>
          <w:rFonts w:cs="Calibri"/>
          <w:bCs/>
          <w:color w:val="FF0000"/>
          <w:u w:val="single"/>
        </w:rPr>
        <w:t xml:space="preserve">the scale of the problem in the future could be </w:t>
      </w:r>
      <w:r w:rsidRPr="007C3840">
        <w:rPr>
          <w:rStyle w:val="Emphasis"/>
          <w:rFonts w:cs="Calibri"/>
          <w:color w:val="FF0000"/>
        </w:rPr>
        <w:t>significantly greater</w:t>
      </w:r>
      <w:r w:rsidRPr="007C3840">
        <w:rPr>
          <w:rFonts w:cs="Calibri"/>
          <w:color w:val="FF0000"/>
          <w:sz w:val="8"/>
        </w:rPr>
        <w:t xml:space="preserve"> as a result of population pressures, changing weather, </w:t>
      </w:r>
      <w:proofErr w:type="spellStart"/>
      <w:r w:rsidRPr="007C3840">
        <w:rPr>
          <w:rFonts w:cs="Calibri"/>
          <w:color w:val="FF0000"/>
          <w:sz w:val="8"/>
        </w:rPr>
        <w:t>urbanisation</w:t>
      </w:r>
      <w:proofErr w:type="spellEnd"/>
      <w:r w:rsidRPr="007C3840">
        <w:rPr>
          <w:rFonts w:cs="Calibri"/>
          <w:color w:val="FF0000"/>
          <w:sz w:val="8"/>
        </w:rPr>
        <w:t xml:space="preserve">, migration, loss of arable land and other farm inputs, and increased affluence in the developing world. In his book, Small Farmers Secure Food, </w:t>
      </w:r>
      <w:r w:rsidRPr="007C3840">
        <w:rPr>
          <w:rFonts w:cs="Calibri"/>
          <w:bCs/>
          <w:color w:val="FF0000"/>
          <w:u w:val="single"/>
        </w:rPr>
        <w:t>Lindsay Falvey</w:t>
      </w:r>
      <w:r w:rsidRPr="007C3840">
        <w:rPr>
          <w:rFonts w:cs="Calibri"/>
          <w:color w:val="FF0000"/>
          <w:sz w:val="8"/>
        </w:rPr>
        <w:t xml:space="preserve">, a participant in FDI’s March 2012 workshop on the issue of food and conflict, clearly </w:t>
      </w:r>
      <w:r w:rsidRPr="007C3840">
        <w:rPr>
          <w:rFonts w:cs="Calibri"/>
          <w:bCs/>
          <w:color w:val="FF0000"/>
          <w:u w:val="single"/>
        </w:rPr>
        <w:t>expresses the problem</w:t>
      </w:r>
      <w:r w:rsidRPr="007C3840">
        <w:rPr>
          <w:rFonts w:cs="Calibri"/>
          <w:color w:val="FF0000"/>
          <w:sz w:val="8"/>
        </w:rPr>
        <w:t xml:space="preserve"> and why countries across the globe are starting to take note. . He writes (p.36), “…</w:t>
      </w:r>
      <w:r w:rsidRPr="007C3840">
        <w:rPr>
          <w:rFonts w:cs="Calibri"/>
          <w:bCs/>
          <w:color w:val="FF0000"/>
          <w:u w:val="single"/>
        </w:rPr>
        <w:t>if people are hungry</w:t>
      </w:r>
      <w:r w:rsidRPr="007C3840">
        <w:rPr>
          <w:rFonts w:cs="Calibri"/>
          <w:color w:val="FF0000"/>
          <w:sz w:val="8"/>
        </w:rPr>
        <w:t xml:space="preserve">, especially in cities, </w:t>
      </w:r>
      <w:r w:rsidRPr="007C3840">
        <w:rPr>
          <w:rStyle w:val="Emphasis"/>
          <w:rFonts w:cs="Calibri"/>
          <w:color w:val="FF0000"/>
        </w:rPr>
        <w:t>the state is not stable</w:t>
      </w:r>
      <w:r w:rsidRPr="007C3840">
        <w:rPr>
          <w:rFonts w:cs="Calibri"/>
          <w:color w:val="FF0000"/>
          <w:sz w:val="8"/>
        </w:rPr>
        <w:t xml:space="preserve"> – riots, violence, breakdown of law and order and migration result.” “</w:t>
      </w:r>
      <w:r w:rsidRPr="007C3840">
        <w:rPr>
          <w:rStyle w:val="StyleUnderline"/>
          <w:rFonts w:cs="Calibri"/>
          <w:color w:val="FF0000"/>
        </w:rPr>
        <w:t>Hunger feeds anarchy</w:t>
      </w:r>
      <w:r w:rsidRPr="007C3840">
        <w:rPr>
          <w:rFonts w:cs="Calibri"/>
          <w:color w:val="FF0000"/>
          <w:sz w:val="8"/>
        </w:rPr>
        <w:t xml:space="preserve">.” This view is also shared by </w:t>
      </w:r>
      <w:r w:rsidRPr="007C3840">
        <w:rPr>
          <w:rFonts w:cs="Calibri"/>
          <w:bCs/>
          <w:color w:val="FF0000"/>
          <w:u w:val="single"/>
        </w:rPr>
        <w:t>Julian Cribb</w:t>
      </w:r>
      <w:r w:rsidRPr="007C3840">
        <w:rPr>
          <w:rFonts w:cs="Calibri"/>
          <w:color w:val="FF0000"/>
          <w:sz w:val="8"/>
        </w:rPr>
        <w:t xml:space="preserve">, who in his book, The Coming Famine, </w:t>
      </w:r>
      <w:r w:rsidRPr="007C3840">
        <w:rPr>
          <w:rFonts w:cs="Calibri"/>
          <w:bCs/>
          <w:color w:val="FF0000"/>
          <w:u w:val="single"/>
        </w:rPr>
        <w:t xml:space="preserve">writes that </w:t>
      </w:r>
      <w:r w:rsidRPr="007C3840">
        <w:rPr>
          <w:rFonts w:cs="Calibri"/>
          <w:bCs/>
          <w:color w:val="FF0000"/>
          <w:highlight w:val="green"/>
          <w:u w:val="single"/>
        </w:rPr>
        <w:t xml:space="preserve">if </w:t>
      </w:r>
      <w:r w:rsidRPr="007C3840">
        <w:rPr>
          <w:rFonts w:cs="Calibri"/>
          <w:bCs/>
          <w:color w:val="FF0000"/>
          <w:u w:val="single"/>
        </w:rPr>
        <w:t xml:space="preserve">“large </w:t>
      </w:r>
      <w:r w:rsidRPr="007C3840">
        <w:rPr>
          <w:rFonts w:cs="Calibri"/>
          <w:bCs/>
          <w:color w:val="FF0000"/>
          <w:highlight w:val="green"/>
          <w:u w:val="single"/>
        </w:rPr>
        <w:t xml:space="preserve">regions </w:t>
      </w:r>
      <w:r w:rsidRPr="007C3840">
        <w:rPr>
          <w:rFonts w:cs="Calibri"/>
          <w:bCs/>
          <w:color w:val="FF0000"/>
          <w:u w:val="single"/>
        </w:rPr>
        <w:t xml:space="preserve">of the world </w:t>
      </w:r>
      <w:r w:rsidRPr="007C3840">
        <w:rPr>
          <w:rFonts w:cs="Calibri"/>
          <w:bCs/>
          <w:color w:val="FF0000"/>
          <w:highlight w:val="green"/>
          <w:u w:val="single"/>
        </w:rPr>
        <w:t>run short of food</w:t>
      </w:r>
      <w:r w:rsidRPr="007C3840">
        <w:rPr>
          <w:rFonts w:cs="Calibri"/>
          <w:color w:val="FF0000"/>
          <w:sz w:val="8"/>
        </w:rPr>
        <w:t xml:space="preserve">, land or water in the decades that lie ahead, then </w:t>
      </w:r>
      <w:r w:rsidRPr="007C3840">
        <w:rPr>
          <w:rStyle w:val="Emphasis"/>
          <w:rFonts w:cs="Calibri"/>
          <w:color w:val="FF0000"/>
        </w:rPr>
        <w:t xml:space="preserve">wholesale, bloody </w:t>
      </w:r>
      <w:r w:rsidRPr="007C3840">
        <w:rPr>
          <w:rStyle w:val="Emphasis"/>
          <w:rFonts w:cs="Calibri"/>
          <w:color w:val="FF0000"/>
          <w:highlight w:val="green"/>
        </w:rPr>
        <w:t>wars are liable to follow</w:t>
      </w:r>
      <w:r w:rsidRPr="007C3840">
        <w:rPr>
          <w:rFonts w:cs="Calibri"/>
          <w:color w:val="FF0000"/>
          <w:sz w:val="8"/>
        </w:rPr>
        <w:t>.”  He continues: “</w:t>
      </w:r>
      <w:r w:rsidRPr="007C3840">
        <w:rPr>
          <w:rFonts w:cs="Calibri"/>
          <w:bCs/>
          <w:color w:val="FF0000"/>
          <w:highlight w:val="green"/>
          <w:u w:val="single"/>
        </w:rPr>
        <w:t xml:space="preserve">An increasingly credible scenario for </w:t>
      </w:r>
      <w:r w:rsidRPr="007C3840">
        <w:rPr>
          <w:rStyle w:val="Emphasis"/>
          <w:rFonts w:cs="Calibri"/>
          <w:color w:val="FF0000"/>
          <w:highlight w:val="green"/>
        </w:rPr>
        <w:t>World War 3</w:t>
      </w:r>
      <w:r w:rsidRPr="007C3840">
        <w:rPr>
          <w:rFonts w:cs="Calibri"/>
          <w:bCs/>
          <w:color w:val="FF0000"/>
          <w:highlight w:val="green"/>
          <w:u w:val="single"/>
        </w:rPr>
        <w:t xml:space="preserve"> is</w:t>
      </w:r>
      <w:r w:rsidRPr="007C3840">
        <w:rPr>
          <w:rFonts w:cs="Calibri"/>
          <w:color w:val="FF0000"/>
          <w:sz w:val="8"/>
        </w:rPr>
        <w:t xml:space="preserve"> not so much a confrontation of super powers and their allies, as </w:t>
      </w:r>
      <w:r w:rsidRPr="007C3840">
        <w:rPr>
          <w:rFonts w:cs="Calibri"/>
          <w:bCs/>
          <w:color w:val="FF0000"/>
          <w:u w:val="single"/>
        </w:rPr>
        <w:t xml:space="preserve">a </w:t>
      </w:r>
      <w:r w:rsidRPr="007C3840">
        <w:rPr>
          <w:rStyle w:val="Emphasis"/>
          <w:rFonts w:cs="Calibri"/>
          <w:color w:val="FF0000"/>
        </w:rPr>
        <w:t xml:space="preserve">festering, </w:t>
      </w:r>
      <w:r w:rsidRPr="007C3840">
        <w:rPr>
          <w:rStyle w:val="Emphasis"/>
          <w:rFonts w:cs="Calibri"/>
          <w:color w:val="FF0000"/>
          <w:highlight w:val="green"/>
        </w:rPr>
        <w:t>self-perpetuating chain of resource conflicts</w:t>
      </w:r>
      <w:r w:rsidRPr="007C3840">
        <w:rPr>
          <w:rFonts w:cs="Calibri"/>
          <w:color w:val="FF0000"/>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7C3840">
        <w:rPr>
          <w:rFonts w:cs="Calibri"/>
          <w:bCs/>
          <w:color w:val="FF0000"/>
          <w:u w:val="single"/>
        </w:rPr>
        <w:t xml:space="preserve">A </w:t>
      </w:r>
      <w:r w:rsidRPr="007C3840">
        <w:rPr>
          <w:rStyle w:val="Emphasis"/>
          <w:rFonts w:cs="Calibri"/>
          <w:color w:val="FF0000"/>
          <w:highlight w:val="green"/>
        </w:rPr>
        <w:t>study</w:t>
      </w:r>
      <w:r w:rsidRPr="007C3840">
        <w:rPr>
          <w:rFonts w:cs="Calibri"/>
          <w:bCs/>
          <w:color w:val="FF0000"/>
          <w:highlight w:val="green"/>
          <w:u w:val="single"/>
        </w:rPr>
        <w:t xml:space="preserve"> by </w:t>
      </w:r>
      <w:r w:rsidRPr="007C3840">
        <w:rPr>
          <w:rStyle w:val="Emphasis"/>
          <w:rFonts w:cs="Calibri"/>
          <w:color w:val="FF0000"/>
          <w:highlight w:val="green"/>
        </w:rPr>
        <w:t>the I</w:t>
      </w:r>
      <w:r w:rsidRPr="007C3840">
        <w:rPr>
          <w:rFonts w:cs="Calibri"/>
          <w:bCs/>
          <w:color w:val="FF0000"/>
          <w:u w:val="single"/>
        </w:rPr>
        <w:t xml:space="preserve">nternational </w:t>
      </w:r>
      <w:r w:rsidRPr="007C3840">
        <w:rPr>
          <w:rStyle w:val="Emphasis"/>
          <w:rFonts w:cs="Calibri"/>
          <w:color w:val="FF0000"/>
          <w:highlight w:val="green"/>
        </w:rPr>
        <w:t>P</w:t>
      </w:r>
      <w:r w:rsidRPr="007C3840">
        <w:rPr>
          <w:rFonts w:cs="Calibri"/>
          <w:bCs/>
          <w:color w:val="FF0000"/>
          <w:u w:val="single"/>
        </w:rPr>
        <w:t xml:space="preserve">eace </w:t>
      </w:r>
      <w:r w:rsidRPr="007C3840">
        <w:rPr>
          <w:rStyle w:val="Emphasis"/>
          <w:rFonts w:cs="Calibri"/>
          <w:color w:val="FF0000"/>
          <w:highlight w:val="green"/>
        </w:rPr>
        <w:t>R</w:t>
      </w:r>
      <w:r w:rsidRPr="007C3840">
        <w:rPr>
          <w:rFonts w:cs="Calibri"/>
          <w:bCs/>
          <w:color w:val="FF0000"/>
          <w:u w:val="single"/>
        </w:rPr>
        <w:t xml:space="preserve">esearch </w:t>
      </w:r>
      <w:r w:rsidRPr="007C3840">
        <w:rPr>
          <w:rStyle w:val="Emphasis"/>
          <w:rFonts w:cs="Calibri"/>
          <w:color w:val="FF0000"/>
          <w:highlight w:val="green"/>
        </w:rPr>
        <w:t>I</w:t>
      </w:r>
      <w:r w:rsidRPr="007C3840">
        <w:rPr>
          <w:rFonts w:cs="Calibri"/>
          <w:bCs/>
          <w:color w:val="FF0000"/>
          <w:u w:val="single"/>
        </w:rPr>
        <w:t xml:space="preserve">nstitute </w:t>
      </w:r>
      <w:r w:rsidRPr="007C3840">
        <w:rPr>
          <w:rFonts w:cs="Calibri"/>
          <w:bCs/>
          <w:color w:val="FF0000"/>
          <w:highlight w:val="green"/>
          <w:u w:val="single"/>
        </w:rPr>
        <w:t>indicates</w:t>
      </w:r>
      <w:r w:rsidRPr="007C3840">
        <w:rPr>
          <w:rFonts w:cs="Calibri"/>
          <w:bCs/>
          <w:color w:val="FF0000"/>
          <w:u w:val="single"/>
        </w:rPr>
        <w:t xml:space="preserve"> that where </w:t>
      </w:r>
      <w:r w:rsidRPr="007C3840">
        <w:rPr>
          <w:rFonts w:cs="Calibri"/>
          <w:bCs/>
          <w:color w:val="FF0000"/>
          <w:highlight w:val="green"/>
          <w:u w:val="single"/>
        </w:rPr>
        <w:t>food security</w:t>
      </w:r>
      <w:r w:rsidRPr="007C3840">
        <w:rPr>
          <w:rFonts w:cs="Calibri"/>
          <w:bCs/>
          <w:color w:val="FF0000"/>
          <w:u w:val="single"/>
        </w:rPr>
        <w:t xml:space="preserve"> is an issue, it </w:t>
      </w:r>
      <w:r w:rsidRPr="007C3840">
        <w:rPr>
          <w:rFonts w:cs="Calibri"/>
          <w:bCs/>
          <w:color w:val="FF0000"/>
          <w:highlight w:val="green"/>
          <w:u w:val="single"/>
        </w:rPr>
        <w:t>is</w:t>
      </w:r>
      <w:r w:rsidRPr="007C3840">
        <w:rPr>
          <w:rFonts w:cs="Calibri"/>
          <w:bCs/>
          <w:color w:val="FF0000"/>
          <w:u w:val="single"/>
        </w:rPr>
        <w:t xml:space="preserve"> more </w:t>
      </w:r>
      <w:r w:rsidRPr="007C3840">
        <w:rPr>
          <w:rFonts w:cs="Calibri"/>
          <w:bCs/>
          <w:color w:val="FF0000"/>
          <w:highlight w:val="green"/>
          <w:u w:val="single"/>
        </w:rPr>
        <w:t>likely to result in</w:t>
      </w:r>
      <w:r w:rsidRPr="007C3840">
        <w:rPr>
          <w:rFonts w:cs="Calibri"/>
          <w:bCs/>
          <w:color w:val="FF0000"/>
          <w:u w:val="single"/>
        </w:rPr>
        <w:t xml:space="preserve"> some form of </w:t>
      </w:r>
      <w:r w:rsidRPr="007C3840">
        <w:rPr>
          <w:rFonts w:cs="Calibri"/>
          <w:bCs/>
          <w:color w:val="FF0000"/>
          <w:highlight w:val="green"/>
          <w:u w:val="single"/>
        </w:rPr>
        <w:t>conflict</w:t>
      </w:r>
      <w:r w:rsidRPr="007C3840">
        <w:rPr>
          <w:rFonts w:cs="Calibri"/>
          <w:color w:val="FF0000"/>
          <w:sz w:val="8"/>
        </w:rPr>
        <w:t xml:space="preserve">. </w:t>
      </w:r>
      <w:r w:rsidRPr="007C3840">
        <w:rPr>
          <w:rStyle w:val="Emphasis"/>
          <w:rFonts w:cs="Calibri"/>
          <w:color w:val="FF0000"/>
          <w:highlight w:val="green"/>
        </w:rPr>
        <w:t>Darfur, Rwanda, Eritrea and</w:t>
      </w:r>
      <w:r w:rsidRPr="007C3840">
        <w:rPr>
          <w:rFonts w:cs="Calibri"/>
          <w:b/>
          <w:iCs/>
          <w:color w:val="FF0000"/>
          <w:highlight w:val="green"/>
          <w:u w:val="single"/>
          <w:bdr w:val="single" w:sz="8" w:space="0" w:color="auto"/>
        </w:rPr>
        <w:t xml:space="preserve"> </w:t>
      </w:r>
      <w:r w:rsidRPr="007C3840">
        <w:rPr>
          <w:rStyle w:val="Emphasis"/>
          <w:rFonts w:cs="Calibri"/>
          <w:color w:val="FF0000"/>
          <w:highlight w:val="green"/>
        </w:rPr>
        <w:t>the Balkan</w:t>
      </w:r>
      <w:r w:rsidRPr="007C3840">
        <w:rPr>
          <w:rStyle w:val="Emphasis"/>
          <w:rFonts w:cs="Calibri"/>
          <w:color w:val="FF0000"/>
        </w:rPr>
        <w:t>s</w:t>
      </w:r>
      <w:r w:rsidRPr="007C3840">
        <w:rPr>
          <w:rFonts w:cs="Calibri"/>
          <w:bCs/>
          <w:color w:val="FF0000"/>
          <w:u w:val="single"/>
        </w:rPr>
        <w:t xml:space="preserve"> </w:t>
      </w:r>
      <w:r w:rsidRPr="007C3840">
        <w:rPr>
          <w:rFonts w:cs="Calibri"/>
          <w:bCs/>
          <w:color w:val="FF0000"/>
          <w:highlight w:val="green"/>
          <w:u w:val="single"/>
        </w:rPr>
        <w:t>experienced</w:t>
      </w:r>
      <w:r w:rsidRPr="007C3840">
        <w:rPr>
          <w:rFonts w:cs="Calibri"/>
          <w:bCs/>
          <w:color w:val="FF0000"/>
          <w:u w:val="single"/>
        </w:rPr>
        <w:t xml:space="preserve"> such </w:t>
      </w:r>
      <w:r w:rsidRPr="007C3840">
        <w:rPr>
          <w:rFonts w:cs="Calibri"/>
          <w:bCs/>
          <w:color w:val="FF0000"/>
          <w:highlight w:val="green"/>
          <w:u w:val="single"/>
        </w:rPr>
        <w:t>wars</w:t>
      </w:r>
      <w:r w:rsidRPr="007C3840">
        <w:rPr>
          <w:rFonts w:cs="Calibri"/>
          <w:color w:val="FF0000"/>
          <w:sz w:val="8"/>
        </w:rPr>
        <w:t xml:space="preserve">. </w:t>
      </w:r>
      <w:r w:rsidRPr="007C3840">
        <w:rPr>
          <w:rFonts w:cs="Calibri"/>
          <w:bCs/>
          <w:color w:val="FF0000"/>
          <w:u w:val="single"/>
        </w:rPr>
        <w:t>Governments</w:t>
      </w:r>
      <w:r w:rsidRPr="007C3840">
        <w:rPr>
          <w:rFonts w:cs="Calibri"/>
          <w:color w:val="FF0000"/>
          <w:sz w:val="8"/>
        </w:rPr>
        <w:t xml:space="preserve">, especially in developed countries, </w:t>
      </w:r>
      <w:r w:rsidRPr="007C3840">
        <w:rPr>
          <w:rFonts w:cs="Calibri"/>
          <w:bCs/>
          <w:color w:val="FF0000"/>
          <w:u w:val="single"/>
        </w:rPr>
        <w:t xml:space="preserve">are increasingly aware of this phenomenon. </w:t>
      </w:r>
      <w:r w:rsidRPr="007C3840">
        <w:rPr>
          <w:rFonts w:cs="Calibri"/>
          <w:bCs/>
          <w:color w:val="FF0000"/>
          <w:highlight w:val="green"/>
          <w:u w:val="single"/>
        </w:rPr>
        <w:t>The UK</w:t>
      </w:r>
      <w:r w:rsidRPr="007C3840">
        <w:rPr>
          <w:rFonts w:cs="Calibri"/>
          <w:bCs/>
          <w:color w:val="FF0000"/>
          <w:u w:val="single"/>
        </w:rPr>
        <w:t xml:space="preserve"> Ministry of </w:t>
      </w:r>
      <w:proofErr w:type="spellStart"/>
      <w:r w:rsidRPr="007C3840">
        <w:rPr>
          <w:rFonts w:cs="Calibri"/>
          <w:bCs/>
          <w:color w:val="FF0000"/>
          <w:u w:val="single"/>
        </w:rPr>
        <w:t>Defence</w:t>
      </w:r>
      <w:proofErr w:type="spellEnd"/>
      <w:r w:rsidRPr="007C3840">
        <w:rPr>
          <w:rFonts w:cs="Calibri"/>
          <w:bCs/>
          <w:color w:val="FF0000"/>
          <w:u w:val="single"/>
        </w:rPr>
        <w:t xml:space="preserve">, the </w:t>
      </w:r>
      <w:r w:rsidRPr="007C3840">
        <w:rPr>
          <w:rFonts w:cs="Calibri"/>
          <w:bCs/>
          <w:color w:val="FF0000"/>
          <w:highlight w:val="green"/>
          <w:u w:val="single"/>
        </w:rPr>
        <w:t>CIA</w:t>
      </w:r>
      <w:r w:rsidRPr="007C3840">
        <w:rPr>
          <w:rFonts w:cs="Calibri"/>
          <w:bCs/>
          <w:color w:val="FF0000"/>
          <w:u w:val="single"/>
        </w:rPr>
        <w:t>, the</w:t>
      </w:r>
      <w:r w:rsidRPr="007C3840">
        <w:rPr>
          <w:rFonts w:cs="Calibri"/>
          <w:color w:val="FF0000"/>
          <w:sz w:val="8"/>
        </w:rPr>
        <w:t xml:space="preserve"> US </w:t>
      </w:r>
      <w:r w:rsidRPr="007C3840">
        <w:rPr>
          <w:rStyle w:val="Emphasis"/>
          <w:rFonts w:cs="Calibri"/>
          <w:color w:val="FF0000"/>
          <w:highlight w:val="green"/>
        </w:rPr>
        <w:t>C</w:t>
      </w:r>
      <w:r w:rsidRPr="007C3840">
        <w:rPr>
          <w:rFonts w:cs="Calibri"/>
          <w:color w:val="FF0000"/>
          <w:sz w:val="8"/>
        </w:rPr>
        <w:t xml:space="preserve">enter for </w:t>
      </w:r>
      <w:r w:rsidRPr="007C3840">
        <w:rPr>
          <w:rStyle w:val="Emphasis"/>
          <w:rFonts w:cs="Calibri"/>
          <w:color w:val="FF0000"/>
          <w:highlight w:val="green"/>
        </w:rPr>
        <w:t>S</w:t>
      </w:r>
      <w:r w:rsidRPr="007C3840">
        <w:rPr>
          <w:rFonts w:cs="Calibri"/>
          <w:color w:val="FF0000"/>
          <w:sz w:val="8"/>
        </w:rPr>
        <w:t xml:space="preserve">trategic and </w:t>
      </w:r>
      <w:r w:rsidRPr="007C3840">
        <w:rPr>
          <w:rStyle w:val="Emphasis"/>
          <w:rFonts w:cs="Calibri"/>
          <w:color w:val="FF0000"/>
          <w:highlight w:val="green"/>
        </w:rPr>
        <w:t>I</w:t>
      </w:r>
      <w:r w:rsidRPr="007C3840">
        <w:rPr>
          <w:rFonts w:cs="Calibri"/>
          <w:color w:val="FF0000"/>
          <w:sz w:val="8"/>
        </w:rPr>
        <w:t xml:space="preserve">nternational </w:t>
      </w:r>
      <w:r w:rsidRPr="007C3840">
        <w:rPr>
          <w:rStyle w:val="Emphasis"/>
          <w:rFonts w:cs="Calibri"/>
          <w:color w:val="FF0000"/>
          <w:highlight w:val="green"/>
        </w:rPr>
        <w:t>S</w:t>
      </w:r>
      <w:r w:rsidRPr="007C3840">
        <w:rPr>
          <w:rFonts w:cs="Calibri"/>
          <w:color w:val="FF0000"/>
          <w:sz w:val="8"/>
        </w:rPr>
        <w:t xml:space="preserve">tudies </w:t>
      </w:r>
      <w:r w:rsidRPr="007C3840">
        <w:rPr>
          <w:rFonts w:cs="Calibri"/>
          <w:bCs/>
          <w:color w:val="FF0000"/>
          <w:highlight w:val="green"/>
          <w:u w:val="single"/>
        </w:rPr>
        <w:t>and</w:t>
      </w:r>
      <w:r w:rsidRPr="007C3840">
        <w:rPr>
          <w:rFonts w:cs="Calibri"/>
          <w:bCs/>
          <w:color w:val="FF0000"/>
          <w:u w:val="single"/>
        </w:rPr>
        <w:t xml:space="preserve"> the </w:t>
      </w:r>
      <w:r w:rsidRPr="007C3840">
        <w:rPr>
          <w:rFonts w:cs="Calibri"/>
          <w:bCs/>
          <w:color w:val="FF0000"/>
          <w:highlight w:val="green"/>
          <w:u w:val="single"/>
        </w:rPr>
        <w:t>Oslo</w:t>
      </w:r>
      <w:r w:rsidRPr="007C3840">
        <w:rPr>
          <w:rFonts w:cs="Calibri"/>
          <w:bCs/>
          <w:color w:val="FF0000"/>
          <w:u w:val="single"/>
        </w:rPr>
        <w:t xml:space="preserve"> Peace Research Institute, </w:t>
      </w:r>
      <w:r w:rsidRPr="007C3840">
        <w:rPr>
          <w:rStyle w:val="Emphasis"/>
          <w:rFonts w:cs="Calibri"/>
          <w:color w:val="FF0000"/>
        </w:rPr>
        <w:t xml:space="preserve">all </w:t>
      </w:r>
      <w:r w:rsidRPr="007C3840">
        <w:rPr>
          <w:rStyle w:val="Emphasis"/>
          <w:rFonts w:cs="Calibri"/>
          <w:color w:val="FF0000"/>
          <w:highlight w:val="green"/>
        </w:rPr>
        <w:t>identify</w:t>
      </w:r>
      <w:r w:rsidRPr="007C3840">
        <w:rPr>
          <w:rFonts w:cs="Calibri"/>
          <w:bCs/>
          <w:color w:val="FF0000"/>
          <w:u w:val="single"/>
        </w:rPr>
        <w:t xml:space="preserve"> </w:t>
      </w:r>
      <w:r w:rsidRPr="007C3840">
        <w:rPr>
          <w:rFonts w:cs="Calibri"/>
          <w:bCs/>
          <w:color w:val="FF0000"/>
          <w:highlight w:val="green"/>
          <w:u w:val="single"/>
        </w:rPr>
        <w:t>famine as a potential trigger for</w:t>
      </w:r>
      <w:r w:rsidRPr="007C3840">
        <w:rPr>
          <w:rFonts w:cs="Calibri"/>
          <w:color w:val="FF0000"/>
          <w:sz w:val="8"/>
        </w:rPr>
        <w:t xml:space="preserve"> conflicts and possibly even </w:t>
      </w:r>
      <w:r w:rsidRPr="007C3840">
        <w:rPr>
          <w:rStyle w:val="Emphasis"/>
          <w:rFonts w:cs="Calibri"/>
          <w:color w:val="FF0000"/>
          <w:highlight w:val="green"/>
        </w:rPr>
        <w:t>nuclear war</w:t>
      </w:r>
      <w:r w:rsidRPr="007C3840">
        <w:rPr>
          <w:rFonts w:cs="Calibri"/>
          <w:color w:val="FF0000"/>
          <w:sz w:val="8"/>
        </w:rPr>
        <w:t>.</w:t>
      </w:r>
    </w:p>
    <w:p w14:paraId="4C04CEAF" w14:textId="77777777" w:rsidR="007256C4" w:rsidRPr="001010B8" w:rsidRDefault="007256C4" w:rsidP="007256C4">
      <w:pPr>
        <w:rPr>
          <w:rFonts w:cs="Calibri"/>
          <w:color w:val="000000" w:themeColor="text1"/>
          <w:sz w:val="8"/>
        </w:rPr>
      </w:pPr>
    </w:p>
    <w:p w14:paraId="6F79E9C9" w14:textId="77777777" w:rsidR="007256C4" w:rsidRPr="001010B8" w:rsidRDefault="007256C4" w:rsidP="007256C4">
      <w:pPr>
        <w:rPr>
          <w:rStyle w:val="StyleUnderline"/>
          <w:color w:val="000000" w:themeColor="text1"/>
        </w:rPr>
      </w:pPr>
    </w:p>
    <w:p w14:paraId="330AB889" w14:textId="77777777" w:rsidR="007256C4" w:rsidRPr="001010B8" w:rsidRDefault="007256C4" w:rsidP="007256C4">
      <w:pPr>
        <w:pStyle w:val="Heading4"/>
        <w:rPr>
          <w:color w:val="000000" w:themeColor="text1"/>
        </w:rPr>
      </w:pPr>
      <w:r w:rsidRPr="001010B8">
        <w:rPr>
          <w:color w:val="000000" w:themeColor="text1"/>
        </w:rPr>
        <w:lastRenderedPageBreak/>
        <w:t>Privatized space tourism increases collision risks due to orbital debris.</w:t>
      </w:r>
    </w:p>
    <w:p w14:paraId="3D5624A1" w14:textId="77777777" w:rsidR="007256C4" w:rsidRPr="001010B8" w:rsidRDefault="007256C4" w:rsidP="007256C4">
      <w:pPr>
        <w:rPr>
          <w:color w:val="000000" w:themeColor="text1"/>
        </w:rPr>
      </w:pPr>
      <w:r w:rsidRPr="001010B8">
        <w:rPr>
          <w:rStyle w:val="Style13ptBold"/>
          <w:color w:val="000000" w:themeColor="text1"/>
        </w:rPr>
        <w:t xml:space="preserve">Tehrani 4/1 </w:t>
      </w:r>
      <w:r w:rsidRPr="001010B8">
        <w:rPr>
          <w:color w:val="000000" w:themeColor="text1"/>
        </w:rPr>
        <w:t xml:space="preserve">[(James, Editor in Chief of Spark Magazine) “Space Junk: A Safety and Sustainability Problem Moving at 18,000 MPH,” April 1, 2021, </w:t>
      </w:r>
      <w:hyperlink r:id="rId16" w:history="1">
        <w:r w:rsidRPr="001010B8">
          <w:rPr>
            <w:rStyle w:val="Hyperlink"/>
            <w:color w:val="000000" w:themeColor="text1"/>
          </w:rPr>
          <w:t>https://sphera.com/spark/space-junk-a-safety-and-sustainability-problem-moving-at-18000-mph/</w:t>
        </w:r>
      </w:hyperlink>
      <w:r w:rsidRPr="001010B8">
        <w:rPr>
          <w:color w:val="000000" w:themeColor="text1"/>
        </w:rPr>
        <w:t>] TDI</w:t>
      </w:r>
    </w:p>
    <w:p w14:paraId="2CC80B8E" w14:textId="77777777" w:rsidR="007256C4" w:rsidRPr="001010B8" w:rsidRDefault="007256C4" w:rsidP="007256C4">
      <w:pPr>
        <w:rPr>
          <w:rStyle w:val="StyleUnderline"/>
          <w:color w:val="000000" w:themeColor="text1"/>
        </w:rPr>
      </w:pPr>
      <w:r w:rsidRPr="001010B8">
        <w:rPr>
          <w:color w:val="000000" w:themeColor="text1"/>
          <w:sz w:val="12"/>
        </w:rPr>
        <w:t xml:space="preserve">Most of the </w:t>
      </w:r>
      <w:r w:rsidRPr="001010B8">
        <w:rPr>
          <w:rStyle w:val="StyleUnderline"/>
          <w:color w:val="000000" w:themeColor="text1"/>
          <w:highlight w:val="cyan"/>
        </w:rPr>
        <w:t>current debris</w:t>
      </w:r>
      <w:r w:rsidRPr="001010B8">
        <w:rPr>
          <w:rStyle w:val="StyleUnderline"/>
          <w:color w:val="000000" w:themeColor="text1"/>
        </w:rPr>
        <w:t xml:space="preserve"> is found in the low Earth orbit</w:t>
      </w:r>
      <w:r w:rsidRPr="001010B8">
        <w:rPr>
          <w:color w:val="000000" w:themeColor="text1"/>
          <w:sz w:val="12"/>
        </w:rPr>
        <w:t xml:space="preserve"> (LEO), which is about 600 to 1,200 miles (1,000 to 2,000 kilometers) above the planet. NASA calls LEO an “orbital space junkyard.” The junk isn’t sitting idly in a landfill; it </w:t>
      </w:r>
      <w:r w:rsidRPr="001010B8">
        <w:rPr>
          <w:rStyle w:val="StyleUnderline"/>
          <w:color w:val="000000" w:themeColor="text1"/>
        </w:rPr>
        <w:t xml:space="preserve">is </w:t>
      </w:r>
      <w:r w:rsidRPr="001010B8">
        <w:rPr>
          <w:rStyle w:val="StyleUnderline"/>
          <w:color w:val="000000" w:themeColor="text1"/>
          <w:highlight w:val="cyan"/>
        </w:rPr>
        <w:t>moving</w:t>
      </w:r>
      <w:r w:rsidRPr="001010B8">
        <w:rPr>
          <w:rStyle w:val="StyleUnderline"/>
          <w:color w:val="000000" w:themeColor="text1"/>
        </w:rPr>
        <w:t xml:space="preserve"> around </w:t>
      </w:r>
      <w:r w:rsidRPr="001010B8">
        <w:rPr>
          <w:rStyle w:val="StyleUnderline"/>
          <w:color w:val="000000" w:themeColor="text1"/>
          <w:highlight w:val="cyan"/>
        </w:rPr>
        <w:t>at speeds</w:t>
      </w:r>
      <w:r w:rsidRPr="001010B8">
        <w:rPr>
          <w:rStyle w:val="StyleUnderline"/>
          <w:color w:val="000000" w:themeColor="text1"/>
        </w:rPr>
        <w:t xml:space="preserve"> up to </w:t>
      </w:r>
      <w:r w:rsidRPr="001010B8">
        <w:rPr>
          <w:rStyle w:val="StyleUnderline"/>
          <w:color w:val="000000" w:themeColor="text1"/>
          <w:highlight w:val="cyan"/>
        </w:rPr>
        <w:t>18,000 mph</w:t>
      </w:r>
      <w:r w:rsidRPr="001010B8">
        <w:rPr>
          <w:rStyle w:val="StyleUnderline"/>
          <w:color w:val="000000" w:themeColor="text1"/>
        </w:rPr>
        <w:t xml:space="preserve"> (29,000 kph), or 23 times the speed of sound. </w:t>
      </w:r>
      <w:r w:rsidRPr="001010B8">
        <w:rPr>
          <w:color w:val="000000" w:themeColor="text1"/>
          <w:sz w:val="12"/>
        </w:rPr>
        <w:t xml:space="preserve">While the Inter-Agency Space Debris Coordination Committee was designed to coordinate space debris efforts, </w:t>
      </w:r>
      <w:r w:rsidRPr="001010B8">
        <w:rPr>
          <w:rStyle w:val="StyleUnderline"/>
          <w:color w:val="000000" w:themeColor="text1"/>
        </w:rPr>
        <w:t xml:space="preserve">there are currently no international laws in place regarding removing space debris. Since a single satellite can cost between $50 million and $400 million, the risk of damage from space debris to a satellite is clearly significant. And as </w:t>
      </w:r>
      <w:r w:rsidRPr="001010B8">
        <w:rPr>
          <w:rStyle w:val="StyleUnderline"/>
          <w:color w:val="000000" w:themeColor="text1"/>
          <w:highlight w:val="cyan"/>
        </w:rPr>
        <w:t>more debris</w:t>
      </w:r>
      <w:r w:rsidRPr="001010B8">
        <w:rPr>
          <w:rStyle w:val="StyleUnderline"/>
          <w:color w:val="000000" w:themeColor="text1"/>
        </w:rPr>
        <w:t xml:space="preserve"> is left behind, there is obviously </w:t>
      </w:r>
      <w:r w:rsidRPr="001010B8">
        <w:rPr>
          <w:rStyle w:val="StyleUnderline"/>
          <w:color w:val="000000" w:themeColor="text1"/>
          <w:highlight w:val="cyan"/>
        </w:rPr>
        <w:t>more risk of collisions</w:t>
      </w:r>
      <w:r w:rsidRPr="001010B8">
        <w:rPr>
          <w:rStyle w:val="StyleUnderline"/>
          <w:color w:val="000000" w:themeColor="text1"/>
        </w:rPr>
        <w:t>, especially when space tourism picks up</w:t>
      </w:r>
      <w:r w:rsidRPr="001010B8">
        <w:rPr>
          <w:color w:val="000000" w:themeColor="text1"/>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1010B8">
        <w:rPr>
          <w:rStyle w:val="StyleUnderline"/>
          <w:color w:val="000000" w:themeColor="text1"/>
        </w:rPr>
        <w:t>The longer you wait to do this, the more expensive it’s going to be</w:t>
      </w:r>
      <w:r w:rsidRPr="001010B8">
        <w:rPr>
          <w:color w:val="000000" w:themeColor="text1"/>
          <w:sz w:val="12"/>
        </w:rPr>
        <w:t xml:space="preserve">. … This scenario of increasing space debris will play out even if we don’t put anything else in orbit,” he said. On that point, the European Space Agency has contracted with a Swiss startup called </w:t>
      </w:r>
      <w:proofErr w:type="spellStart"/>
      <w:r w:rsidRPr="001010B8">
        <w:rPr>
          <w:color w:val="000000" w:themeColor="text1"/>
          <w:sz w:val="12"/>
        </w:rPr>
        <w:t>ClearSpace</w:t>
      </w:r>
      <w:proofErr w:type="spellEnd"/>
      <w:r w:rsidRPr="001010B8">
        <w:rPr>
          <w:color w:val="000000" w:themeColor="text1"/>
          <w:sz w:val="12"/>
        </w:rPr>
        <w:t xml:space="preserve"> that plans to launch its first mission to remove space debris in 2025. The Gravity of the Situation Without a doubt</w:t>
      </w:r>
      <w:r w:rsidRPr="001010B8">
        <w:rPr>
          <w:rStyle w:val="StyleUnderline"/>
          <w:color w:val="000000" w:themeColor="text1"/>
        </w:rPr>
        <w:t xml:space="preserve">, space debris is an Operational Risk; even the International Space Station has to dodge space junk at times. </w:t>
      </w:r>
      <w:r w:rsidRPr="001010B8">
        <w:rPr>
          <w:color w:val="000000" w:themeColor="text1"/>
          <w:sz w:val="12"/>
        </w:rPr>
        <w:t xml:space="preserve">Former NASA Administrator Jim </w:t>
      </w:r>
      <w:proofErr w:type="spellStart"/>
      <w:r w:rsidRPr="001010B8">
        <w:rPr>
          <w:color w:val="000000" w:themeColor="text1"/>
          <w:sz w:val="12"/>
        </w:rPr>
        <w:t>Bridenstine</w:t>
      </w:r>
      <w:proofErr w:type="spellEnd"/>
      <w:r w:rsidRPr="001010B8">
        <w:rPr>
          <w:color w:val="000000" w:themeColor="text1"/>
          <w:sz w:val="12"/>
        </w:rPr>
        <w:t xml:space="preserve"> even tweeted last September that the “Space Station has maneuvered 3 times in 2020 to avoid debris. </w:t>
      </w:r>
      <w:r w:rsidRPr="001010B8">
        <w:rPr>
          <w:rStyle w:val="StyleUnderline"/>
          <w:color w:val="000000" w:themeColor="text1"/>
        </w:rPr>
        <w:t xml:space="preserve">In the last 2 weeks, there have been 3 high concern potential conjunctions. </w:t>
      </w:r>
      <w:r w:rsidRPr="001010B8">
        <w:rPr>
          <w:rStyle w:val="StyleUnderline"/>
          <w:color w:val="000000" w:themeColor="text1"/>
          <w:highlight w:val="cyan"/>
        </w:rPr>
        <w:t>Debris is getting worse</w:t>
      </w:r>
      <w:r w:rsidRPr="001010B8">
        <w:rPr>
          <w:rStyle w:val="StyleUnderline"/>
          <w:color w:val="000000" w:themeColor="text1"/>
        </w:rPr>
        <w:t>!” Some of the larger debris that doesn’t burn up re-entering the atmosphere (about one object per day) even crashes back on Earth.</w:t>
      </w:r>
      <w:r w:rsidRPr="001010B8">
        <w:rPr>
          <w:color w:val="000000" w:themeColor="text1"/>
          <w:sz w:val="12"/>
        </w:rPr>
        <w:t xml:space="preserve"> Since most of the Earth’s surface is covered in water, it’s not surprisingly that most of the junk winds up in oceans, so the risk to humans is statistically very low. That doesn’t mean nil though. For example, </w:t>
      </w:r>
      <w:r w:rsidRPr="001010B8">
        <w:rPr>
          <w:rStyle w:val="StyleUnderline"/>
          <w:color w:val="000000" w:themeColor="text1"/>
        </w:rPr>
        <w:t xml:space="preserve">there is </w:t>
      </w:r>
      <w:r w:rsidRPr="001010B8">
        <w:rPr>
          <w:rStyle w:val="StyleUnderline"/>
          <w:color w:val="000000" w:themeColor="text1"/>
          <w:highlight w:val="cyan"/>
        </w:rPr>
        <w:t>debris from Russian</w:t>
      </w:r>
      <w:r w:rsidRPr="001010B8">
        <w:rPr>
          <w:rStyle w:val="StyleUnderline"/>
          <w:color w:val="000000" w:themeColor="text1"/>
        </w:rPr>
        <w:t xml:space="preserve"> Proton </w:t>
      </w:r>
      <w:r w:rsidRPr="001010B8">
        <w:rPr>
          <w:rStyle w:val="StyleUnderline"/>
          <w:color w:val="000000" w:themeColor="text1"/>
          <w:highlight w:val="cyan"/>
        </w:rPr>
        <w:t>rockets</w:t>
      </w:r>
      <w:r w:rsidRPr="001010B8">
        <w:rPr>
          <w:rStyle w:val="StyleUnderline"/>
          <w:color w:val="000000" w:themeColor="text1"/>
        </w:rPr>
        <w:t xml:space="preserve"> that has been found in Siberia, including that of old fuel tanks containing toxic fuel residue, which </w:t>
      </w:r>
      <w:r w:rsidRPr="001010B8">
        <w:rPr>
          <w:rStyle w:val="StyleUnderline"/>
          <w:color w:val="000000" w:themeColor="text1"/>
          <w:highlight w:val="cyan"/>
        </w:rPr>
        <w:t>can be harmful to plants, animals</w:t>
      </w:r>
      <w:r w:rsidRPr="001010B8">
        <w:rPr>
          <w:rStyle w:val="StyleUnderline"/>
          <w:color w:val="000000" w:themeColor="text1"/>
        </w:rPr>
        <w:t xml:space="preserve"> and </w:t>
      </w:r>
      <w:r w:rsidRPr="001010B8">
        <w:rPr>
          <w:rStyle w:val="StyleUnderline"/>
          <w:color w:val="000000" w:themeColor="text1"/>
          <w:highlight w:val="cyan"/>
        </w:rPr>
        <w:t>humans</w:t>
      </w:r>
      <w:r w:rsidRPr="001010B8">
        <w:rPr>
          <w:rStyle w:val="StyleUnderline"/>
          <w:color w:val="000000" w:themeColor="text1"/>
        </w:rPr>
        <w:t xml:space="preserve">. </w:t>
      </w:r>
      <w:r w:rsidRPr="001010B8">
        <w:rPr>
          <w:color w:val="000000" w:themeColor="text1"/>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1010B8">
        <w:rPr>
          <w:rStyle w:val="StyleUnderline"/>
          <w:color w:val="000000" w:themeColor="text1"/>
        </w:rPr>
        <w:t xml:space="preserve"> That’s especially true when you consider </w:t>
      </w:r>
      <w:r w:rsidRPr="001010B8">
        <w:rPr>
          <w:rStyle w:val="StyleUnderline"/>
          <w:color w:val="000000" w:themeColor="text1"/>
          <w:highlight w:val="cyan"/>
        </w:rPr>
        <w:t>space tourism</w:t>
      </w:r>
      <w:r w:rsidRPr="001010B8">
        <w:rPr>
          <w:rStyle w:val="StyleUnderline"/>
          <w:color w:val="000000" w:themeColor="text1"/>
        </w:rPr>
        <w:t xml:space="preserve"> is poised to blast off </w:t>
      </w:r>
      <w:r w:rsidRPr="001010B8">
        <w:rPr>
          <w:rStyle w:val="StyleUnderline"/>
          <w:color w:val="000000" w:themeColor="text1"/>
          <w:highlight w:val="cyan"/>
        </w:rPr>
        <w:t>to become a</w:t>
      </w:r>
      <w:r w:rsidRPr="001010B8">
        <w:rPr>
          <w:rStyle w:val="StyleUnderline"/>
          <w:color w:val="000000" w:themeColor="text1"/>
        </w:rPr>
        <w:t xml:space="preserve"> potential </w:t>
      </w:r>
      <w:r w:rsidRPr="001010B8">
        <w:rPr>
          <w:rStyle w:val="StyleUnderline"/>
          <w:color w:val="000000" w:themeColor="text1"/>
          <w:highlight w:val="cyan"/>
        </w:rPr>
        <w:t>$1.5 billion industry</w:t>
      </w:r>
      <w:r w:rsidRPr="001010B8">
        <w:rPr>
          <w:rStyle w:val="StyleUnderline"/>
          <w:color w:val="000000" w:themeColor="text1"/>
        </w:rPr>
        <w:t xml:space="preserve"> by 2028. The </w:t>
      </w:r>
      <w:r w:rsidRPr="001010B8">
        <w:rPr>
          <w:rStyle w:val="StyleUnderline"/>
          <w:color w:val="000000" w:themeColor="text1"/>
          <w:highlight w:val="cyan"/>
        </w:rPr>
        <w:t>more activity,</w:t>
      </w:r>
      <w:r w:rsidRPr="001010B8">
        <w:rPr>
          <w:rStyle w:val="StyleUnderline"/>
          <w:color w:val="000000" w:themeColor="text1"/>
        </w:rPr>
        <w:t xml:space="preserve"> the </w:t>
      </w:r>
      <w:r w:rsidRPr="001010B8">
        <w:rPr>
          <w:rStyle w:val="StyleUnderline"/>
          <w:color w:val="000000" w:themeColor="text1"/>
          <w:highlight w:val="cyan"/>
        </w:rPr>
        <w:t>more debris</w:t>
      </w:r>
      <w:r w:rsidRPr="001010B8">
        <w:rPr>
          <w:rStyle w:val="StyleUnderline"/>
          <w:color w:val="000000" w:themeColor="text1"/>
        </w:rPr>
        <w:t>.</w:t>
      </w:r>
    </w:p>
    <w:p w14:paraId="117022FA" w14:textId="77777777" w:rsidR="007256C4" w:rsidRPr="001010B8" w:rsidRDefault="007256C4" w:rsidP="007256C4">
      <w:pPr>
        <w:rPr>
          <w:rStyle w:val="StyleUnderline"/>
          <w:color w:val="000000" w:themeColor="text1"/>
        </w:rPr>
      </w:pPr>
    </w:p>
    <w:p w14:paraId="15FA82E0" w14:textId="77777777" w:rsidR="007256C4" w:rsidRPr="007C3840" w:rsidRDefault="007256C4" w:rsidP="007256C4">
      <w:pPr>
        <w:pStyle w:val="Heading4"/>
        <w:rPr>
          <w:color w:val="FF0000"/>
        </w:rPr>
      </w:pPr>
      <w:r w:rsidRPr="007C3840">
        <w:rPr>
          <w:color w:val="FF0000"/>
        </w:rPr>
        <w:t>Increased space debris makes future space exploration impossible</w:t>
      </w:r>
    </w:p>
    <w:p w14:paraId="467B8BBD" w14:textId="77777777" w:rsidR="007256C4" w:rsidRPr="007C3840" w:rsidRDefault="007256C4" w:rsidP="007256C4">
      <w:pPr>
        <w:rPr>
          <w:color w:val="FF0000"/>
        </w:rPr>
      </w:pPr>
      <w:r w:rsidRPr="007C3840">
        <w:rPr>
          <w:rStyle w:val="Style13ptBold"/>
          <w:color w:val="FF0000"/>
        </w:rPr>
        <w:t>Webb 18</w:t>
      </w:r>
      <w:r w:rsidRPr="007C3840">
        <w:rPr>
          <w:color w:val="FF0000"/>
        </w:rPr>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0CACACA0" w14:textId="77777777" w:rsidR="007256C4" w:rsidRPr="007C3840" w:rsidRDefault="007256C4" w:rsidP="007256C4">
      <w:pPr>
        <w:rPr>
          <w:color w:val="FF0000"/>
          <w:sz w:val="12"/>
        </w:rPr>
      </w:pPr>
      <w:r w:rsidRPr="007C3840">
        <w:rPr>
          <w:rStyle w:val="StyleUnderline"/>
          <w:color w:val="FF0000"/>
        </w:rPr>
        <w:t>Space is our next dumping ground.</w:t>
      </w:r>
      <w:r w:rsidRPr="007C3840">
        <w:rPr>
          <w:color w:val="FF0000"/>
          <w:sz w:val="12"/>
        </w:rPr>
        <w:t xml:space="preserve"> As many as 170 million fragments of metal and </w:t>
      </w:r>
      <w:proofErr w:type="spellStart"/>
      <w:r w:rsidRPr="007C3840">
        <w:rPr>
          <w:color w:val="FF0000"/>
          <w:sz w:val="12"/>
        </w:rPr>
        <w:t>astro</w:t>
      </w:r>
      <w:proofErr w:type="spellEnd"/>
      <w:r w:rsidRPr="007C3840">
        <w:rPr>
          <w:color w:val="FF0000"/>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7C3840">
        <w:rPr>
          <w:rStyle w:val="StyleUnderline"/>
          <w:color w:val="FF0000"/>
        </w:rPr>
        <w:t xml:space="preserve">Size doesn’t always matter—a fleck of paint, orbiting at a high velocity, cracked the Space Shuttle's windshield. </w:t>
      </w:r>
      <w:r w:rsidRPr="007C3840">
        <w:rPr>
          <w:color w:val="FF0000"/>
          <w:sz w:val="12"/>
        </w:rPr>
        <w:t xml:space="preserve">This </w:t>
      </w:r>
      <w:r w:rsidRPr="007C3840">
        <w:rPr>
          <w:rStyle w:val="Emphasis"/>
          <w:color w:val="FF0000"/>
          <w:highlight w:val="cyan"/>
        </w:rPr>
        <w:t>debris will pose a</w:t>
      </w:r>
      <w:r w:rsidRPr="007C3840">
        <w:rPr>
          <w:rStyle w:val="Emphasis"/>
          <w:color w:val="FF0000"/>
        </w:rPr>
        <w:t xml:space="preserve"> navigation </w:t>
      </w:r>
      <w:r w:rsidRPr="007C3840">
        <w:rPr>
          <w:rStyle w:val="Emphasis"/>
          <w:color w:val="FF0000"/>
          <w:highlight w:val="cyan"/>
        </w:rPr>
        <w:t>hazard for</w:t>
      </w:r>
      <w:r w:rsidRPr="007C3840">
        <w:rPr>
          <w:rStyle w:val="Emphasis"/>
          <w:color w:val="FF0000"/>
        </w:rPr>
        <w:t xml:space="preserve"> many </w:t>
      </w:r>
      <w:r w:rsidRPr="007C3840">
        <w:rPr>
          <w:rStyle w:val="Emphasis"/>
          <w:color w:val="FF0000"/>
          <w:highlight w:val="cyan"/>
        </w:rPr>
        <w:t>centuries</w:t>
      </w:r>
      <w:r w:rsidRPr="007C3840">
        <w:rPr>
          <w:rStyle w:val="Emphasis"/>
          <w:color w:val="FF0000"/>
        </w:rPr>
        <w:t xml:space="preserve"> to come</w:t>
      </w:r>
      <w:r w:rsidRPr="007C3840">
        <w:rPr>
          <w:color w:val="FF0000"/>
          <w:sz w:val="12"/>
        </w:rPr>
        <w:t xml:space="preserve">. At least 200 objects roar back into the atmosphere each year, including pieces of solar panels and antennas and fragments of metal. All of them pose dangers for future astronauts: </w:t>
      </w:r>
      <w:r w:rsidRPr="007C3840">
        <w:rPr>
          <w:rStyle w:val="StyleUnderline"/>
          <w:color w:val="FF0000"/>
        </w:rPr>
        <w:t>One plum-sized piece of gnarled space trash traveling faster than a speeding bullet could rip a five-foot hole into a spacecraft.</w:t>
      </w:r>
      <w:r w:rsidRPr="007C3840">
        <w:rPr>
          <w:color w:val="FF0000"/>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C3840">
        <w:rPr>
          <w:color w:val="FF0000"/>
          <w:sz w:val="12"/>
        </w:rPr>
        <w:t>Starman</w:t>
      </w:r>
      <w:proofErr w:type="spellEnd"/>
      <w:r w:rsidRPr="007C3840">
        <w:rPr>
          <w:color w:val="FF0000"/>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w:t>
      </w:r>
      <w:r w:rsidRPr="007C3840">
        <w:rPr>
          <w:color w:val="FF0000"/>
          <w:sz w:val="12"/>
        </w:rPr>
        <w:lastRenderedPageBreak/>
        <w:t xml:space="preserve">overhead, in America’s junkyard in the sky. To be sure, space is big. Really big. Most debris </w:t>
      </w:r>
      <w:proofErr w:type="gramStart"/>
      <w:r w:rsidRPr="007C3840">
        <w:rPr>
          <w:color w:val="FF0000"/>
          <w:sz w:val="12"/>
        </w:rPr>
        <w:t>soars</w:t>
      </w:r>
      <w:proofErr w:type="gramEnd"/>
      <w:r w:rsidRPr="007C3840">
        <w:rPr>
          <w:color w:val="FF0000"/>
          <w:sz w:val="12"/>
        </w:rPr>
        <w:t xml:space="preserve"> about 1,250 miles above the Earth’s surface, so you have better odds scoring a seat on Virgin Galactic’s maiden voyage than witnessing </w:t>
      </w:r>
      <w:proofErr w:type="spellStart"/>
      <w:r w:rsidRPr="007C3840">
        <w:rPr>
          <w:color w:val="FF0000"/>
          <w:sz w:val="12"/>
        </w:rPr>
        <w:t>Starman</w:t>
      </w:r>
      <w:proofErr w:type="spellEnd"/>
      <w:r w:rsidRPr="007C3840">
        <w:rPr>
          <w:color w:val="FF0000"/>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7C3840">
        <w:rPr>
          <w:color w:val="FF0000"/>
          <w:sz w:val="12"/>
        </w:rPr>
        <w:t>Principal,</w:t>
      </w:r>
      <w:proofErr w:type="gramEnd"/>
      <w:r w:rsidRPr="007C3840">
        <w:rPr>
          <w:color w:val="FF0000"/>
          <w:sz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7C3840">
        <w:rPr>
          <w:rStyle w:val="StyleUnderline"/>
          <w:color w:val="FF0000"/>
        </w:rPr>
        <w:t>We now have our sights set on colonizing</w:t>
      </w:r>
      <w:r w:rsidRPr="007C3840">
        <w:rPr>
          <w:color w:val="FF0000"/>
          <w:sz w:val="12"/>
        </w:rPr>
        <w:t xml:space="preserve"> Mars, mining asteroids for research and commerce, </w:t>
      </w:r>
      <w:r w:rsidRPr="007C3840">
        <w:rPr>
          <w:rStyle w:val="StyleUnderline"/>
          <w:color w:val="FF0000"/>
        </w:rPr>
        <w:t>and venturing out to the furthest reaches of our galaxy. Space is no longer the final frontier; we’re already exploring it. Our current approach is about getting there</w:t>
      </w:r>
      <w:r w:rsidRPr="007C3840">
        <w:rPr>
          <w:color w:val="FF0000"/>
          <w:sz w:val="12"/>
        </w:rPr>
        <w:t>, rather than considering what “getting there” could mean for future generations of humans, not to mention other life in the universe.</w:t>
      </w:r>
      <w:r w:rsidRPr="007C3840">
        <w:rPr>
          <w:rStyle w:val="StyleUnderline"/>
          <w:color w:val="FF0000"/>
        </w:rPr>
        <w:t xml:space="preserve"> </w:t>
      </w:r>
      <w:r w:rsidRPr="007C3840">
        <w:rPr>
          <w:color w:val="FF0000"/>
          <w:sz w:val="12"/>
        </w:rPr>
        <w:t xml:space="preserve">Where all that junk winds up </w:t>
      </w:r>
      <w:proofErr w:type="gramStart"/>
      <w:r w:rsidRPr="007C3840">
        <w:rPr>
          <w:color w:val="FF0000"/>
          <w:sz w:val="12"/>
        </w:rPr>
        <w:t>isn’t</w:t>
      </w:r>
      <w:proofErr w:type="gramEnd"/>
      <w:r w:rsidRPr="007C3840">
        <w:rPr>
          <w:color w:val="FF0000"/>
          <w:sz w:val="12"/>
        </w:rPr>
        <w:t xml:space="preserve"> something we can predict accurately. We could be unintentionally wreaking havoc on civilizations far away from Earth, catalyzing future intergalactic wars. Or, we might cause far </w:t>
      </w:r>
      <w:proofErr w:type="gramStart"/>
      <w:r w:rsidRPr="007C3840">
        <w:rPr>
          <w:color w:val="FF0000"/>
          <w:sz w:val="12"/>
        </w:rPr>
        <w:t>less</w:t>
      </w:r>
      <w:proofErr w:type="gramEnd"/>
      <w:r w:rsidRPr="007C3840">
        <w:rPr>
          <w:color w:val="FF0000"/>
          <w:sz w:val="12"/>
        </w:rPr>
        <w:t xml:space="preserve">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C3840">
        <w:rPr>
          <w:color w:val="FF0000"/>
          <w:sz w:val="12"/>
        </w:rPr>
        <w:t>RemoveDEBRIS</w:t>
      </w:r>
      <w:proofErr w:type="spellEnd"/>
      <w:r w:rsidRPr="007C3840">
        <w:rPr>
          <w:color w:val="FF0000"/>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7C3840">
        <w:rPr>
          <w:rStyle w:val="StyleUnderline"/>
          <w:color w:val="FF0000"/>
        </w:rPr>
        <w:t xml:space="preserve">The </w:t>
      </w:r>
      <w:r w:rsidRPr="007C3840">
        <w:rPr>
          <w:rStyle w:val="StyleUnderline"/>
          <w:color w:val="FF0000"/>
          <w:highlight w:val="cyan"/>
        </w:rPr>
        <w:t>private sector</w:t>
      </w:r>
      <w:r w:rsidRPr="007C3840">
        <w:rPr>
          <w:rStyle w:val="StyleUnderline"/>
          <w:color w:val="FF0000"/>
        </w:rPr>
        <w:t xml:space="preserve"> could collaborate to build grand-scale orbital cleaners, but their commercial </w:t>
      </w:r>
      <w:r w:rsidRPr="007C3840">
        <w:rPr>
          <w:rStyle w:val="StyleUnderline"/>
          <w:color w:val="FF0000"/>
          <w:highlight w:val="cyan"/>
        </w:rPr>
        <w:t>interests are driven by immediate launches</w:t>
      </w:r>
      <w:r w:rsidRPr="007C3840">
        <w:rPr>
          <w:rStyle w:val="StyleUnderline"/>
          <w:color w:val="FF0000"/>
        </w:rPr>
        <w:t xml:space="preserve">. Given all the planned launches in our near future, </w:t>
      </w:r>
      <w:r w:rsidRPr="007C3840">
        <w:rPr>
          <w:rStyle w:val="StyleUnderline"/>
          <w:color w:val="FF0000"/>
          <w:highlight w:val="cyan"/>
        </w:rPr>
        <w:t>we don’t have</w:t>
      </w:r>
      <w:r w:rsidRPr="007C3840">
        <w:rPr>
          <w:rStyle w:val="StyleUnderline"/>
          <w:color w:val="FF0000"/>
        </w:rPr>
        <w:t xml:space="preserve"> much </w:t>
      </w:r>
      <w:r w:rsidRPr="007C3840">
        <w:rPr>
          <w:rStyle w:val="StyleUnderline"/>
          <w:color w:val="FF0000"/>
          <w:highlight w:val="cyan"/>
        </w:rPr>
        <w:t>time to wait</w:t>
      </w:r>
      <w:r w:rsidRPr="007C3840">
        <w:rPr>
          <w:rStyle w:val="StyleUnderline"/>
          <w:color w:val="FF0000"/>
        </w:rPr>
        <w:t>.</w:t>
      </w:r>
      <w:r w:rsidRPr="007C3840">
        <w:rPr>
          <w:color w:val="FF0000"/>
          <w:sz w:val="12"/>
        </w:rPr>
        <w:t xml:space="preserve"> We must learn to be better stewards of our own planet—and commit to very long-term thinking—before we try to colonize any others.</w:t>
      </w:r>
    </w:p>
    <w:p w14:paraId="57673D3B" w14:textId="77777777" w:rsidR="007256C4" w:rsidRPr="007C3840" w:rsidRDefault="007256C4" w:rsidP="007256C4">
      <w:pPr>
        <w:rPr>
          <w:color w:val="FF0000"/>
        </w:rPr>
      </w:pPr>
    </w:p>
    <w:p w14:paraId="3626A61A" w14:textId="77777777" w:rsidR="007256C4" w:rsidRPr="007C3840" w:rsidRDefault="007256C4" w:rsidP="007256C4">
      <w:pPr>
        <w:pStyle w:val="Heading4"/>
        <w:rPr>
          <w:color w:val="FF0000"/>
        </w:rPr>
      </w:pPr>
      <w:r w:rsidRPr="007C3840">
        <w:rPr>
          <w:color w:val="FF0000"/>
        </w:rPr>
        <w:t xml:space="preserve">Space Debris trades off with effective warming mitigation </w:t>
      </w:r>
    </w:p>
    <w:p w14:paraId="03BF0A11" w14:textId="77777777" w:rsidR="007256C4" w:rsidRPr="007C3840" w:rsidRDefault="007256C4" w:rsidP="007256C4">
      <w:pPr>
        <w:rPr>
          <w:color w:val="FF0000"/>
        </w:rPr>
      </w:pPr>
      <w:r w:rsidRPr="007C3840">
        <w:rPr>
          <w:rStyle w:val="Style13ptBold"/>
          <w:color w:val="FF0000"/>
        </w:rPr>
        <w:t>Manner 21</w:t>
      </w:r>
      <w:r w:rsidRPr="007C3840">
        <w:rPr>
          <w:color w:val="FF0000"/>
        </w:rPr>
        <w:t xml:space="preserve"> [Jennifer </w:t>
      </w:r>
      <w:proofErr w:type="spellStart"/>
      <w:proofErr w:type="gramStart"/>
      <w:r w:rsidRPr="007C3840">
        <w:rPr>
          <w:color w:val="FF0000"/>
        </w:rPr>
        <w:t>Manner,,</w:t>
      </w:r>
      <w:proofErr w:type="gramEnd"/>
      <w:r w:rsidRPr="007C3840">
        <w:rPr>
          <w:color w:val="FF0000"/>
        </w:rPr>
        <w:t>is</w:t>
      </w:r>
      <w:proofErr w:type="spellEnd"/>
      <w:r w:rsidRPr="007C3840">
        <w:rPr>
          <w:color w:val="FF0000"/>
        </w:rPr>
        <w:t xml:space="preserve"> senior vice president of regulatory affairs at Hughes Network Systems.  7-27-2021, "Utilizing space to fight climate change on Earth," </w:t>
      </w:r>
      <w:proofErr w:type="spellStart"/>
      <w:r w:rsidRPr="007C3840">
        <w:rPr>
          <w:color w:val="FF0000"/>
        </w:rPr>
        <w:t>TheHill</w:t>
      </w:r>
      <w:proofErr w:type="spellEnd"/>
      <w:r w:rsidRPr="007C3840">
        <w:rPr>
          <w:color w:val="FF0000"/>
        </w:rPr>
        <w:t>, https://thehill.com/opinion/energy-environment/565054-utilizing-space-to-fight-climate-change-on-earth]/ISEE</w:t>
      </w:r>
    </w:p>
    <w:p w14:paraId="52F1E0C0" w14:textId="77777777" w:rsidR="007256C4" w:rsidRPr="007C3840" w:rsidRDefault="007256C4" w:rsidP="007256C4">
      <w:pPr>
        <w:rPr>
          <w:color w:val="FF0000"/>
          <w:sz w:val="16"/>
        </w:rPr>
      </w:pPr>
      <w:r w:rsidRPr="007C3840">
        <w:rPr>
          <w:color w:val="FF0000"/>
          <w:sz w:val="16"/>
        </w:rPr>
        <w:t xml:space="preserve">The world faces critical challenges. Just this year we have seen blackouts in Texas caused by extreme cold (and now extreme heat); evidence of earlier bird migrations in North America; and studies showing that a third of heat-related deaths between 1991 and 2018 can be linked to human-caused global warming. Concerning developments such as these were one of the key reasons that climate change was a key topic at this year’s G7 Summit. But there is hope, especially as leaders of government and industry come together to help protect our environmental resources and begin to limit the effects of climate change. This is happening today as </w:t>
      </w:r>
      <w:r w:rsidRPr="007C3840">
        <w:rPr>
          <w:rStyle w:val="StyleUnderline"/>
          <w:color w:val="FF0000"/>
          <w:highlight w:val="green"/>
        </w:rPr>
        <w:t>space</w:t>
      </w:r>
      <w:r w:rsidRPr="007C3840">
        <w:rPr>
          <w:rStyle w:val="StyleUnderline"/>
          <w:color w:val="FF0000"/>
        </w:rPr>
        <w:t xml:space="preserve"> agencies and private companies actively </w:t>
      </w:r>
      <w:r w:rsidRPr="007C3840">
        <w:rPr>
          <w:rStyle w:val="StyleUnderline"/>
          <w:color w:val="FF0000"/>
          <w:highlight w:val="green"/>
        </w:rPr>
        <w:t>monitor the Earth</w:t>
      </w:r>
      <w:r w:rsidRPr="007C3840">
        <w:rPr>
          <w:rStyle w:val="StyleUnderline"/>
          <w:color w:val="FF0000"/>
        </w:rPr>
        <w:t xml:space="preserve"> from space for additional signs of climate change, using a wide range of monitoring technologies</w:t>
      </w:r>
      <w:r w:rsidRPr="007C3840">
        <w:rPr>
          <w:color w:val="FF0000"/>
          <w:sz w:val="16"/>
        </w:rPr>
        <w:t xml:space="preserve"> — including multispectral imaging, radio altimeter measurements, artificial intelligence and much more. Just last year, NASA and the European Space Agency (ESA) joined together to launch an advanced Earth-observation satellite, which monitors the sea surface height and coastline changes with an accuracy of up to 2.3 inches. Other plans include launching satellites to track methane leaks (since methane is responsible for about 25 percent of global warming) and monitoring logging roads in the world’s rain forests to provide an essential warning before mass deforestation occurs. </w:t>
      </w:r>
      <w:r w:rsidRPr="007C3840">
        <w:rPr>
          <w:rStyle w:val="StyleUnderline"/>
          <w:color w:val="FF0000"/>
          <w:highlight w:val="green"/>
        </w:rPr>
        <w:t>Scientists</w:t>
      </w:r>
      <w:r w:rsidRPr="007C3840">
        <w:rPr>
          <w:rStyle w:val="StyleUnderline"/>
          <w:color w:val="FF0000"/>
        </w:rPr>
        <w:t xml:space="preserve"> and industrialists have set their sights on outer space, not just for </w:t>
      </w:r>
      <w:r w:rsidRPr="007C3840">
        <w:rPr>
          <w:rStyle w:val="StyleUnderline"/>
          <w:color w:val="FF0000"/>
          <w:highlight w:val="green"/>
        </w:rPr>
        <w:t>observing climate change</w:t>
      </w:r>
      <w:r w:rsidRPr="007C3840">
        <w:rPr>
          <w:rStyle w:val="StyleUnderline"/>
          <w:color w:val="FF0000"/>
        </w:rPr>
        <w:t xml:space="preserve"> but also for </w:t>
      </w:r>
      <w:r w:rsidRPr="007C3840">
        <w:rPr>
          <w:rStyle w:val="StyleUnderline"/>
          <w:color w:val="FF0000"/>
          <w:highlight w:val="green"/>
        </w:rPr>
        <w:t>communications services,</w:t>
      </w:r>
      <w:r w:rsidRPr="007C3840">
        <w:rPr>
          <w:rStyle w:val="StyleUnderline"/>
          <w:color w:val="FF0000"/>
        </w:rPr>
        <w:t xml:space="preserve"> mining and space tourism</w:t>
      </w:r>
      <w:r w:rsidRPr="007C3840">
        <w:rPr>
          <w:color w:val="FF0000"/>
          <w:sz w:val="16"/>
        </w:rPr>
        <w:t xml:space="preserve">. But there is a significant challenge. </w:t>
      </w:r>
      <w:r w:rsidRPr="007C3840">
        <w:rPr>
          <w:rStyle w:val="StyleUnderline"/>
          <w:color w:val="FF0000"/>
        </w:rPr>
        <w:t xml:space="preserve">None of these efforts will be successful without a concerted effort to protect and care for space as a resource. </w:t>
      </w:r>
      <w:r w:rsidRPr="007C3840">
        <w:rPr>
          <w:color w:val="FF0000"/>
          <w:sz w:val="16"/>
        </w:rPr>
        <w:t xml:space="preserve">While space itself may be infinite, the usable space around the Earth is finite and growing increasingly crowded. </w:t>
      </w:r>
      <w:r w:rsidRPr="007C3840">
        <w:rPr>
          <w:rStyle w:val="StyleUnderline"/>
          <w:color w:val="FF0000"/>
        </w:rPr>
        <w:t xml:space="preserve">Today there are estimated to be as many as 170 million man-made objects floating in space, the overwhelmingly majority of which is orbital debris serving no useful purpose. As the </w:t>
      </w:r>
      <w:r w:rsidRPr="007C3840">
        <w:rPr>
          <w:rStyle w:val="StyleUnderline"/>
          <w:color w:val="FF0000"/>
          <w:highlight w:val="green"/>
        </w:rPr>
        <w:t>Kessler</w:t>
      </w:r>
      <w:r w:rsidRPr="007C3840">
        <w:rPr>
          <w:rStyle w:val="StyleUnderline"/>
          <w:color w:val="FF0000"/>
        </w:rPr>
        <w:t xml:space="preserve"> Syndrome posited, this </w:t>
      </w:r>
      <w:r w:rsidRPr="007C3840">
        <w:rPr>
          <w:rStyle w:val="StyleUnderline"/>
          <w:color w:val="FF0000"/>
          <w:highlight w:val="green"/>
        </w:rPr>
        <w:t>creates a hazardous space environment</w:t>
      </w:r>
      <w:r w:rsidRPr="007C3840">
        <w:rPr>
          <w:rStyle w:val="StyleUnderline"/>
          <w:color w:val="FF0000"/>
        </w:rPr>
        <w:t>, the danger of which increases dramatically on a daily basis, for unmanned and manned flight.</w:t>
      </w:r>
      <w:r w:rsidRPr="007C3840">
        <w:rPr>
          <w:color w:val="FF0000"/>
          <w:sz w:val="16"/>
        </w:rPr>
        <w:t xml:space="preserve"> To address this critical issue, the United States and the global space powers must act now to create a binding regime that will ensure the long-term sustainability of space. This must include a space traffic management protocol that requires 1) all objects in space be tracked for situational awareness; 2) the creation of “rules of the road” for launching and de-orbiting space assets; and 3) technology flexible requirements for safely de-orbiting objects in a way that protects the precious space resource. </w:t>
      </w:r>
      <w:r w:rsidRPr="007C3840">
        <w:rPr>
          <w:rStyle w:val="StyleUnderline"/>
          <w:color w:val="FF0000"/>
          <w:highlight w:val="green"/>
        </w:rPr>
        <w:t>Failure to create a space sustainability</w:t>
      </w:r>
      <w:r w:rsidRPr="007C3840">
        <w:rPr>
          <w:rStyle w:val="StyleUnderline"/>
          <w:color w:val="FF0000"/>
        </w:rPr>
        <w:t xml:space="preserve"> regime not only </w:t>
      </w:r>
      <w:r w:rsidRPr="007C3840">
        <w:rPr>
          <w:rStyle w:val="StyleUnderline"/>
          <w:color w:val="FF0000"/>
          <w:highlight w:val="green"/>
        </w:rPr>
        <w:t>puts at risk important climate change missions</w:t>
      </w:r>
      <w:r w:rsidRPr="007C3840">
        <w:rPr>
          <w:rStyle w:val="StyleUnderline"/>
          <w:color w:val="FF0000"/>
        </w:rPr>
        <w:t xml:space="preserve">, but </w:t>
      </w:r>
      <w:r w:rsidRPr="007C3840">
        <w:rPr>
          <w:rStyle w:val="StyleUnderline"/>
          <w:color w:val="FF0000"/>
          <w:highlight w:val="green"/>
        </w:rPr>
        <w:t>threatens property and,</w:t>
      </w:r>
      <w:r w:rsidRPr="007C3840">
        <w:rPr>
          <w:rStyle w:val="StyleUnderline"/>
          <w:color w:val="FF0000"/>
        </w:rPr>
        <w:t xml:space="preserve"> more importantly, </w:t>
      </w:r>
      <w:r w:rsidRPr="007C3840">
        <w:rPr>
          <w:rStyle w:val="StyleUnderline"/>
          <w:color w:val="FF0000"/>
          <w:highlight w:val="green"/>
        </w:rPr>
        <w:t>life</w:t>
      </w:r>
      <w:r w:rsidRPr="007C3840">
        <w:rPr>
          <w:rStyle w:val="StyleUnderline"/>
          <w:color w:val="FF0000"/>
        </w:rPr>
        <w:t xml:space="preserve">. Just a couple of months ago, astronauts on their way to the International Space Station (ISS) had to change into space suits because of the risk of </w:t>
      </w:r>
      <w:r w:rsidRPr="007C3840">
        <w:rPr>
          <w:rStyle w:val="StyleUnderline"/>
          <w:color w:val="FF0000"/>
        </w:rPr>
        <w:lastRenderedPageBreak/>
        <w:t>collision to their space craft from a very small piece of orbital debris</w:t>
      </w:r>
      <w:r w:rsidRPr="007C3840">
        <w:rPr>
          <w:color w:val="FF0000"/>
          <w:sz w:val="16"/>
        </w:rPr>
        <w:t xml:space="preserve">. Several weeks later, the ISS was damaged when it was hit directly by another small piece of orbital debris. </w:t>
      </w:r>
      <w:r w:rsidRPr="007C3840">
        <w:rPr>
          <w:rStyle w:val="StyleUnderline"/>
          <w:color w:val="FF0000"/>
        </w:rPr>
        <w:t xml:space="preserve">We cannot risk our </w:t>
      </w:r>
      <w:r w:rsidRPr="007C3840">
        <w:rPr>
          <w:rStyle w:val="StyleUnderline"/>
          <w:color w:val="FF0000"/>
          <w:highlight w:val="green"/>
        </w:rPr>
        <w:t>space</w:t>
      </w:r>
      <w:r w:rsidRPr="007C3840">
        <w:rPr>
          <w:rStyle w:val="StyleUnderline"/>
          <w:color w:val="FF0000"/>
        </w:rPr>
        <w:t xml:space="preserve"> environment and the </w:t>
      </w:r>
      <w:r w:rsidRPr="007C3840">
        <w:rPr>
          <w:rStyle w:val="StyleUnderline"/>
          <w:color w:val="FF0000"/>
          <w:highlight w:val="green"/>
        </w:rPr>
        <w:t xml:space="preserve">benefits for </w:t>
      </w:r>
      <w:r w:rsidRPr="007C3840">
        <w:rPr>
          <w:rStyle w:val="StyleUnderline"/>
          <w:color w:val="FF0000"/>
        </w:rPr>
        <w:t xml:space="preserve">areas such as addressing </w:t>
      </w:r>
      <w:r w:rsidRPr="007C3840">
        <w:rPr>
          <w:rStyle w:val="StyleUnderline"/>
          <w:color w:val="FF0000"/>
          <w:highlight w:val="green"/>
        </w:rPr>
        <w:t>climate change b</w:t>
      </w:r>
      <w:r w:rsidRPr="007C3840">
        <w:rPr>
          <w:rStyle w:val="StyleUnderline"/>
          <w:color w:val="FF0000"/>
        </w:rPr>
        <w:t>y failing to address this problem. We know the solution for a safe space environment and how to stop a catastrophic outcome</w:t>
      </w:r>
      <w:r w:rsidRPr="007C3840">
        <w:rPr>
          <w:color w:val="FF0000"/>
          <w:sz w:val="16"/>
        </w:rPr>
        <w:t xml:space="preserve">. The U.S. government must step forward and empower a government agency to take the lead in crafting a holistic approach to space sustainability. </w:t>
      </w:r>
      <w:r w:rsidRPr="007C3840">
        <w:rPr>
          <w:rStyle w:val="StyleUnderline"/>
          <w:color w:val="FF0000"/>
        </w:rPr>
        <w:t>Once this is done, the effort must be socialized globally. This requires the creation of an appropriate worldwide organization, with both government and non-government actors, to ensure that the effort to protect the long-term health of space is addressed globally.</w:t>
      </w:r>
      <w:r w:rsidRPr="007C3840">
        <w:rPr>
          <w:color w:val="FF0000"/>
          <w:sz w:val="16"/>
        </w:rPr>
        <w:t xml:space="preserve"> We have the opportunity to utilize space to help solve the very complex problem of climate change on Earth. But if we don’t act now to create a binding approach to space sustainability, both on the federal level and in worldwide alignment,</w:t>
      </w:r>
      <w:r w:rsidRPr="007C3840">
        <w:rPr>
          <w:rStyle w:val="StyleUnderline"/>
          <w:color w:val="FF0000"/>
        </w:rPr>
        <w:t xml:space="preserve"> we will all lose not only access to the precious resource that is space, but also an important tool to protect invaluable resources here on Earth.</w:t>
      </w:r>
    </w:p>
    <w:p w14:paraId="73FDC849" w14:textId="77777777" w:rsidR="007256C4" w:rsidRPr="007C3840" w:rsidRDefault="007256C4" w:rsidP="007256C4">
      <w:pPr>
        <w:rPr>
          <w:color w:val="FF0000"/>
          <w:sz w:val="12"/>
        </w:rPr>
      </w:pPr>
    </w:p>
    <w:p w14:paraId="69F99E7D" w14:textId="77777777" w:rsidR="007256C4" w:rsidRPr="007C3840" w:rsidRDefault="007256C4" w:rsidP="007256C4">
      <w:pPr>
        <w:rPr>
          <w:color w:val="FF0000"/>
          <w:sz w:val="12"/>
        </w:rPr>
      </w:pPr>
    </w:p>
    <w:p w14:paraId="284218EC" w14:textId="7353403F" w:rsidR="007256C4" w:rsidRPr="007C3840" w:rsidRDefault="007256C4" w:rsidP="007256C4">
      <w:pPr>
        <w:pStyle w:val="Heading4"/>
        <w:rPr>
          <w:rFonts w:cs="Calibri"/>
          <w:color w:val="FF0000"/>
        </w:rPr>
      </w:pPr>
      <w:r w:rsidRPr="007C3840">
        <w:rPr>
          <w:rFonts w:cs="Calibri"/>
          <w:color w:val="FF0000"/>
        </w:rPr>
        <w:t>E</w:t>
      </w:r>
      <w:r w:rsidR="00034FFC" w:rsidRPr="007C3840">
        <w:rPr>
          <w:rFonts w:cs="Calibri"/>
          <w:color w:val="FF0000"/>
        </w:rPr>
        <w:t>O</w:t>
      </w:r>
      <w:r w:rsidRPr="007C3840">
        <w:rPr>
          <w:rFonts w:cs="Calibri"/>
          <w:color w:val="FF0000"/>
        </w:rPr>
        <w:t xml:space="preserve"> satellites key to adaptation</w:t>
      </w:r>
    </w:p>
    <w:p w14:paraId="0AC2E4B6" w14:textId="77777777" w:rsidR="007256C4" w:rsidRPr="007C3840" w:rsidRDefault="007256C4" w:rsidP="007256C4">
      <w:pPr>
        <w:rPr>
          <w:color w:val="FF0000"/>
        </w:rPr>
      </w:pPr>
      <w:r w:rsidRPr="007C3840">
        <w:rPr>
          <w:rStyle w:val="StyleUnderline"/>
          <w:color w:val="FF0000"/>
          <w:szCs w:val="26"/>
        </w:rPr>
        <w:t>Alonso 18</w:t>
      </w:r>
      <w:r w:rsidRPr="007C3840">
        <w:rPr>
          <w:color w:val="FF0000"/>
        </w:rPr>
        <w:t xml:space="preserve"> [(Elisa Jiménez Alonso, communications consultant with </w:t>
      </w:r>
      <w:proofErr w:type="spellStart"/>
      <w:r w:rsidRPr="007C3840">
        <w:rPr>
          <w:color w:val="FF0000"/>
        </w:rPr>
        <w:t>Acclimatise</w:t>
      </w:r>
      <w:proofErr w:type="spellEnd"/>
      <w:r w:rsidRPr="007C3840">
        <w:rPr>
          <w:color w:val="FF0000"/>
        </w:rPr>
        <w:t xml:space="preserve">, climate resilience organization) “Earth Observation of Increasing Importance for Climate Change Adaptation,” </w:t>
      </w:r>
      <w:proofErr w:type="spellStart"/>
      <w:r w:rsidRPr="007C3840">
        <w:rPr>
          <w:color w:val="FF0000"/>
        </w:rPr>
        <w:t>Acclimatise</w:t>
      </w:r>
      <w:proofErr w:type="spellEnd"/>
      <w:r w:rsidRPr="007C3840">
        <w:rPr>
          <w:color w:val="FF0000"/>
        </w:rPr>
        <w:t xml:space="preserve">, May 2, 2018, </w:t>
      </w:r>
      <w:hyperlink r:id="rId17" w:history="1">
        <w:r w:rsidRPr="007C3840">
          <w:rPr>
            <w:rStyle w:val="Hyperlink"/>
            <w:color w:val="FF0000"/>
          </w:rPr>
          <w:t>https://www.acclimatise.uk.com/2018/05/02/earth-observation-of-increasing-importance-for-climate-change-adaptation/</w:t>
        </w:r>
      </w:hyperlink>
      <w:r w:rsidRPr="007C3840">
        <w:rPr>
          <w:color w:val="FF0000"/>
        </w:rPr>
        <w:t>] TDI</w:t>
      </w:r>
    </w:p>
    <w:p w14:paraId="71CCDED3" w14:textId="77777777" w:rsidR="007256C4" w:rsidRPr="007C3840" w:rsidRDefault="007256C4" w:rsidP="007256C4">
      <w:pPr>
        <w:rPr>
          <w:color w:val="FF0000"/>
          <w:u w:val="single"/>
        </w:rPr>
      </w:pPr>
      <w:r w:rsidRPr="007C3840">
        <w:rPr>
          <w:rStyle w:val="StyleUnderline"/>
          <w:color w:val="FF0000"/>
          <w:highlight w:val="cyan"/>
        </w:rPr>
        <w:t>Earth observation</w:t>
      </w:r>
      <w:r w:rsidRPr="007C3840">
        <w:rPr>
          <w:rStyle w:val="StyleUnderline"/>
          <w:color w:val="FF0000"/>
        </w:rPr>
        <w:t xml:space="preserve"> (EO) </w:t>
      </w:r>
      <w:r w:rsidRPr="007C3840">
        <w:rPr>
          <w:rStyle w:val="StyleUnderline"/>
          <w:color w:val="FF0000"/>
          <w:highlight w:val="cyan"/>
        </w:rPr>
        <w:t xml:space="preserve">satellites are playing an </w:t>
      </w:r>
      <w:r w:rsidRPr="007C3840">
        <w:rPr>
          <w:rStyle w:val="StyleUnderline"/>
          <w:color w:val="FF0000"/>
        </w:rPr>
        <w:t xml:space="preserve">increasingly </w:t>
      </w:r>
      <w:r w:rsidRPr="007C3840">
        <w:rPr>
          <w:rStyle w:val="StyleUnderline"/>
          <w:color w:val="FF0000"/>
          <w:highlight w:val="cyan"/>
        </w:rPr>
        <w:t>important role in assessing climate change</w:t>
      </w:r>
      <w:r w:rsidRPr="007C3840">
        <w:rPr>
          <w:color w:val="FF0000"/>
          <w:sz w:val="12"/>
        </w:rPr>
        <w:t xml:space="preserve">. By providing a </w:t>
      </w:r>
      <w:r w:rsidRPr="007C3840">
        <w:rPr>
          <w:rStyle w:val="StyleUnderline"/>
          <w:color w:val="FF0000"/>
        </w:rPr>
        <w:t>constant and consistent stream of data about the state of the climate</w:t>
      </w:r>
      <w:r w:rsidRPr="007C3840">
        <w:rPr>
          <w:color w:val="FF0000"/>
          <w:sz w:val="12"/>
        </w:rPr>
        <w:t xml:space="preserve">, EO is </w:t>
      </w:r>
      <w:r w:rsidRPr="007C3840">
        <w:rPr>
          <w:rStyle w:val="StyleUnderline"/>
          <w:color w:val="FF0000"/>
        </w:rPr>
        <w:t>not just improving scientific outcomes but can also inform climate policy</w:t>
      </w:r>
      <w:r w:rsidRPr="007C3840">
        <w:rPr>
          <w:color w:val="FF0000"/>
          <w:sz w:val="12"/>
        </w:rPr>
        <w:t xml:space="preserve">. </w:t>
      </w:r>
      <w:r w:rsidRPr="007C3840">
        <w:rPr>
          <w:rStyle w:val="StyleUnderline"/>
          <w:color w:val="FF0000"/>
        </w:rPr>
        <w:t xml:space="preserve">Managing climate-related risks effectively requires accurate, robust, sustained, and wide-ranging climate information. </w:t>
      </w:r>
      <w:r w:rsidRPr="007C3840">
        <w:rPr>
          <w:rStyle w:val="StyleUnderline"/>
          <w:color w:val="FF0000"/>
          <w:highlight w:val="cyan"/>
        </w:rPr>
        <w:t xml:space="preserve">Reliable </w:t>
      </w:r>
      <w:r w:rsidRPr="007C3840">
        <w:rPr>
          <w:rStyle w:val="StyleUnderline"/>
          <w:color w:val="FF0000"/>
        </w:rPr>
        <w:t xml:space="preserve">observational </w:t>
      </w:r>
      <w:r w:rsidRPr="007C3840">
        <w:rPr>
          <w:rStyle w:val="StyleUnderline"/>
          <w:color w:val="FF0000"/>
          <w:highlight w:val="cyan"/>
        </w:rPr>
        <w:t xml:space="preserve">climate data can help scientists test </w:t>
      </w:r>
      <w:r w:rsidRPr="007C3840">
        <w:rPr>
          <w:rStyle w:val="StyleUnderline"/>
          <w:color w:val="FF0000"/>
        </w:rPr>
        <w:t xml:space="preserve">the accuracy of </w:t>
      </w:r>
      <w:r w:rsidRPr="007C3840">
        <w:rPr>
          <w:rStyle w:val="StyleUnderline"/>
          <w:color w:val="FF0000"/>
          <w:highlight w:val="cyan"/>
        </w:rPr>
        <w:t>their models and improve the science</w:t>
      </w:r>
      <w:r w:rsidRPr="007C3840">
        <w:rPr>
          <w:rStyle w:val="StyleUnderline"/>
          <w:color w:val="FF0000"/>
        </w:rPr>
        <w:t xml:space="preserve"> of attributing certain events to climate change. Information based on projections from models and historic data can help decision makers plan and implement adaptation actions. </w:t>
      </w:r>
      <w:r w:rsidRPr="007C3840">
        <w:rPr>
          <w:color w:val="FF0000"/>
          <w:sz w:val="12"/>
        </w:rPr>
        <w:t xml:space="preserve">Providing information in data-sparse regions </w:t>
      </w:r>
      <w:r w:rsidRPr="007C3840">
        <w:rPr>
          <w:rStyle w:val="StyleUnderline"/>
          <w:color w:val="FF0000"/>
          <w:highlight w:val="cyan"/>
        </w:rPr>
        <w:t>Ground-based</w:t>
      </w:r>
      <w:r w:rsidRPr="007C3840">
        <w:rPr>
          <w:color w:val="FF0000"/>
          <w:sz w:val="12"/>
        </w:rPr>
        <w:t xml:space="preserve"> weather and climate </w:t>
      </w:r>
      <w:r w:rsidRPr="007C3840">
        <w:rPr>
          <w:rStyle w:val="StyleUnderline"/>
          <w:color w:val="FF0000"/>
        </w:rPr>
        <w:t xml:space="preserve">monitoring </w:t>
      </w:r>
      <w:r w:rsidRPr="007C3840">
        <w:rPr>
          <w:rStyle w:val="StyleUnderline"/>
          <w:color w:val="FF0000"/>
          <w:highlight w:val="cyan"/>
        </w:rPr>
        <w:t>systems only cover about 30%</w:t>
      </w:r>
      <w:r w:rsidRPr="007C3840">
        <w:rPr>
          <w:color w:val="FF0000"/>
          <w:sz w:val="12"/>
        </w:rPr>
        <w:t xml:space="preserve"> of the Earth’s surface. In many parts of the world such </w:t>
      </w:r>
      <w:r w:rsidRPr="007C3840">
        <w:rPr>
          <w:rStyle w:val="StyleUnderline"/>
          <w:color w:val="FF0000"/>
          <w:highlight w:val="cyan"/>
        </w:rPr>
        <w:t>data is incomplete and patchy</w:t>
      </w:r>
      <w:r w:rsidRPr="007C3840">
        <w:rPr>
          <w:rStyle w:val="StyleUnderline"/>
          <w:color w:val="FF0000"/>
        </w:rPr>
        <w:t xml:space="preserve"> due to poorly maintained weather stations and a general lack of such facilities. </w:t>
      </w:r>
      <w:r w:rsidRPr="007C3840">
        <w:rPr>
          <w:rStyle w:val="StyleUnderline"/>
          <w:color w:val="FF0000"/>
          <w:highlight w:val="cyan"/>
        </w:rPr>
        <w:t>EO satellites</w:t>
      </w:r>
      <w:r w:rsidRPr="007C3840">
        <w:rPr>
          <w:color w:val="FF0000"/>
          <w:sz w:val="12"/>
        </w:rPr>
        <w:t xml:space="preserve"> and rapidly improving satellite technology, especially data from open access </w:t>
      </w:r>
      <w:proofErr w:type="spellStart"/>
      <w:r w:rsidRPr="007C3840">
        <w:rPr>
          <w:color w:val="FF0000"/>
          <w:sz w:val="12"/>
        </w:rPr>
        <w:t>programmes</w:t>
      </w:r>
      <w:proofErr w:type="spellEnd"/>
      <w:r w:rsidRPr="007C3840">
        <w:rPr>
          <w:color w:val="FF0000"/>
          <w:sz w:val="12"/>
        </w:rPr>
        <w:t xml:space="preserve">, </w:t>
      </w:r>
      <w:r w:rsidRPr="007C3840">
        <w:rPr>
          <w:rStyle w:val="StyleUnderline"/>
          <w:color w:val="FF0000"/>
          <w:highlight w:val="cyan"/>
        </w:rPr>
        <w:t>offer a valuable source information</w:t>
      </w:r>
      <w:r w:rsidRPr="007C3840">
        <w:rPr>
          <w:rStyle w:val="StyleUnderline"/>
          <w:color w:val="FF0000"/>
        </w:rPr>
        <w:t xml:space="preserve"> for such </w:t>
      </w:r>
      <w:r w:rsidRPr="007C3840">
        <w:rPr>
          <w:rStyle w:val="Emphasis"/>
          <w:color w:val="FF0000"/>
        </w:rPr>
        <w:t>data-sparse regions</w:t>
      </w:r>
      <w:r w:rsidRPr="007C3840">
        <w:rPr>
          <w:rStyle w:val="StyleUnderline"/>
          <w:color w:val="FF0000"/>
        </w:rPr>
        <w:t xml:space="preserve">. This is especially important since </w:t>
      </w:r>
      <w:r w:rsidRPr="007C3840">
        <w:rPr>
          <w:rStyle w:val="StyleUnderline"/>
          <w:color w:val="FF0000"/>
          <w:highlight w:val="cyan"/>
        </w:rPr>
        <w:t xml:space="preserve">countries and regions with a lack of </w:t>
      </w:r>
      <w:r w:rsidRPr="007C3840">
        <w:rPr>
          <w:rStyle w:val="StyleUnderline"/>
          <w:color w:val="FF0000"/>
        </w:rPr>
        <w:t xml:space="preserve">climate </w:t>
      </w:r>
      <w:r w:rsidRPr="007C3840">
        <w:rPr>
          <w:rStyle w:val="StyleUnderline"/>
          <w:color w:val="FF0000"/>
          <w:highlight w:val="cyan"/>
        </w:rPr>
        <w:t xml:space="preserve">data are </w:t>
      </w:r>
      <w:r w:rsidRPr="007C3840">
        <w:rPr>
          <w:rStyle w:val="StyleUnderline"/>
          <w:color w:val="FF0000"/>
        </w:rPr>
        <w:t xml:space="preserve">often </w:t>
      </w:r>
      <w:r w:rsidRPr="007C3840">
        <w:rPr>
          <w:rStyle w:val="StyleUnderline"/>
          <w:color w:val="FF0000"/>
          <w:highlight w:val="cyan"/>
        </w:rPr>
        <w:t>particularly vulnerable to climate change</w:t>
      </w:r>
      <w:r w:rsidRPr="007C3840">
        <w:rPr>
          <w:rStyle w:val="StyleUnderline"/>
          <w:color w:val="FF0000"/>
        </w:rPr>
        <w:t xml:space="preserve"> impacts. </w:t>
      </w:r>
      <w:r w:rsidRPr="007C3840">
        <w:rPr>
          <w:color w:val="FF0000"/>
          <w:sz w:val="12"/>
        </w:rPr>
        <w:t xml:space="preserve">International efforts for systematic observation </w:t>
      </w:r>
      <w:proofErr w:type="gramStart"/>
      <w:r w:rsidRPr="007C3840">
        <w:rPr>
          <w:color w:val="FF0000"/>
          <w:sz w:val="12"/>
        </w:rPr>
        <w:t>The</w:t>
      </w:r>
      <w:proofErr w:type="gramEnd"/>
      <w:r w:rsidRPr="007C3840">
        <w:rPr>
          <w:color w:val="FF0000"/>
          <w:sz w:val="12"/>
        </w:rPr>
        <w:t xml:space="preserve"> importance of satellite-based observations is also </w:t>
      </w:r>
      <w:proofErr w:type="spellStart"/>
      <w:r w:rsidRPr="007C3840">
        <w:rPr>
          <w:color w:val="FF0000"/>
          <w:sz w:val="12"/>
        </w:rPr>
        <w:t>recognised</w:t>
      </w:r>
      <w:proofErr w:type="spellEnd"/>
      <w:r w:rsidRPr="007C3840">
        <w:rPr>
          <w:color w:val="FF0000"/>
          <w:sz w:val="12"/>
        </w:rPr>
        <w:t xml:space="preserve"> by the international community. Following the recommendations of the World Meteorological Organization’s (WMO) Global Climate Observing System (GCOS) </w:t>
      </w:r>
      <w:proofErr w:type="spellStart"/>
      <w:r w:rsidRPr="007C3840">
        <w:rPr>
          <w:color w:val="FF0000"/>
          <w:sz w:val="12"/>
        </w:rPr>
        <w:t>programme</w:t>
      </w:r>
      <w:proofErr w:type="spellEnd"/>
      <w:r w:rsidRPr="007C3840">
        <w:rPr>
          <w:color w:val="FF0000"/>
          <w:sz w:val="12"/>
        </w:rPr>
        <w:t xml:space="preserve">, the UNFCCC strongly encourages countries that support space agencies with EO </w:t>
      </w:r>
      <w:proofErr w:type="spellStart"/>
      <w:r w:rsidRPr="007C3840">
        <w:rPr>
          <w:color w:val="FF0000"/>
          <w:sz w:val="12"/>
        </w:rPr>
        <w:t>programmes</w:t>
      </w:r>
      <w:proofErr w:type="spellEnd"/>
      <w:r w:rsidRPr="007C3840">
        <w:rPr>
          <w:color w:val="FF0000"/>
          <w:sz w:val="12"/>
        </w:rPr>
        <w:t xml:space="preserve"> to get involved in GCOS and support the </w:t>
      </w:r>
      <w:proofErr w:type="spellStart"/>
      <w:r w:rsidRPr="007C3840">
        <w:rPr>
          <w:color w:val="FF0000"/>
          <w:sz w:val="12"/>
        </w:rPr>
        <w:t>programme’s</w:t>
      </w:r>
      <w:proofErr w:type="spellEnd"/>
      <w:r w:rsidRPr="007C3840">
        <w:rPr>
          <w:color w:val="FF0000"/>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7C3840">
        <w:rPr>
          <w:color w:val="FF0000"/>
          <w:sz w:val="12"/>
        </w:rPr>
        <w:t>characterising</w:t>
      </w:r>
      <w:proofErr w:type="spellEnd"/>
      <w:r w:rsidRPr="007C3840">
        <w:rPr>
          <w:color w:val="FF0000"/>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7C3840">
        <w:rPr>
          <w:color w:val="FF0000"/>
          <w:sz w:val="12"/>
        </w:rPr>
        <w:t>programme</w:t>
      </w:r>
      <w:proofErr w:type="spellEnd"/>
      <w:r w:rsidRPr="007C3840">
        <w:rPr>
          <w:color w:val="FF0000"/>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7C3840">
        <w:rPr>
          <w:rStyle w:val="StyleUnderline"/>
          <w:color w:val="FF0000"/>
          <w:highlight w:val="cyan"/>
        </w:rPr>
        <w:t>Without</w:t>
      </w:r>
      <w:r w:rsidRPr="007C3840">
        <w:rPr>
          <w:rStyle w:val="StyleUnderline"/>
          <w:color w:val="FF0000"/>
        </w:rPr>
        <w:t xml:space="preserve"> insights offered by EO </w:t>
      </w:r>
      <w:r w:rsidRPr="007C3840">
        <w:rPr>
          <w:rStyle w:val="StyleUnderline"/>
          <w:color w:val="FF0000"/>
          <w:highlight w:val="cyan"/>
        </w:rPr>
        <w:t>satellites there would not be enough evidence for decision makers</w:t>
      </w:r>
      <w:r w:rsidRPr="007C3840">
        <w:rPr>
          <w:rStyle w:val="StyleUnderline"/>
          <w:color w:val="FF0000"/>
        </w:rPr>
        <w:t xml:space="preserve"> to base their climate policies on, increasing the risk of </w:t>
      </w:r>
      <w:r w:rsidRPr="007C3840">
        <w:rPr>
          <w:rStyle w:val="Emphasis"/>
          <w:color w:val="FF0000"/>
        </w:rPr>
        <w:t>maladaptation</w:t>
      </w:r>
      <w:r w:rsidRPr="007C3840">
        <w:rPr>
          <w:rStyle w:val="StyleUnderline"/>
          <w:color w:val="FF0000"/>
        </w:rPr>
        <w:t>. Robust EO data is an invaluable resource for collecting climate information that can inform climate risk management and make it more effective.</w:t>
      </w:r>
    </w:p>
    <w:p w14:paraId="5B8D3425" w14:textId="77777777" w:rsidR="007256C4" w:rsidRPr="007C3840" w:rsidRDefault="007256C4" w:rsidP="007256C4">
      <w:pPr>
        <w:pStyle w:val="Heading4"/>
        <w:rPr>
          <w:color w:val="FF0000"/>
        </w:rPr>
      </w:pPr>
      <w:r w:rsidRPr="007C3840">
        <w:rPr>
          <w:color w:val="FF0000"/>
        </w:rPr>
        <w:lastRenderedPageBreak/>
        <w:t>Warming causes extinction</w:t>
      </w:r>
    </w:p>
    <w:p w14:paraId="53165412" w14:textId="77777777" w:rsidR="007256C4" w:rsidRPr="007C3840" w:rsidRDefault="007256C4" w:rsidP="007256C4">
      <w:pPr>
        <w:rPr>
          <w:color w:val="FF0000"/>
        </w:rPr>
      </w:pPr>
      <w:r w:rsidRPr="007C3840">
        <w:rPr>
          <w:rStyle w:val="Style13ptBold"/>
          <w:color w:val="FF0000"/>
        </w:rPr>
        <w:t>Klein 14</w:t>
      </w:r>
      <w:r w:rsidRPr="007C3840">
        <w:rPr>
          <w:color w:val="FF0000"/>
        </w:rPr>
        <w:t xml:space="preserve">[(Naomi Klein, award-winning journalist, syndicated columnist, former Miliband Fellow at the London School of Economics, member of the board of directors of 350.org), </w:t>
      </w:r>
      <w:r w:rsidRPr="007C3840">
        <w:rPr>
          <w:i/>
          <w:color w:val="FF0000"/>
        </w:rPr>
        <w:t>This Changes Everything: Capitalism vs. the Climate</w:t>
      </w:r>
      <w:r w:rsidRPr="007C3840">
        <w:rPr>
          <w:color w:val="FF0000"/>
        </w:rPr>
        <w:t>, pp. 12-14]</w:t>
      </w:r>
    </w:p>
    <w:p w14:paraId="1AA40E35" w14:textId="77777777" w:rsidR="007256C4" w:rsidRPr="007C3840" w:rsidRDefault="007256C4" w:rsidP="007256C4">
      <w:pPr>
        <w:rPr>
          <w:color w:val="FF0000"/>
          <w:sz w:val="12"/>
        </w:rPr>
      </w:pPr>
      <w:r w:rsidRPr="007C3840">
        <w:rPr>
          <w:color w:val="FF0000"/>
          <w:sz w:val="12"/>
        </w:rPr>
        <w:t>In a 2012 report, the World Bank laid out the gamble implied by that target. “</w:t>
      </w:r>
      <w:r w:rsidRPr="007C3840">
        <w:rPr>
          <w:rStyle w:val="StyleUnderline"/>
          <w:color w:val="FF0000"/>
        </w:rPr>
        <w:t xml:space="preserve">As global </w:t>
      </w:r>
      <w:r w:rsidRPr="007C3840">
        <w:rPr>
          <w:rStyle w:val="StyleUnderline"/>
          <w:color w:val="FF0000"/>
          <w:highlight w:val="cyan"/>
        </w:rPr>
        <w:t xml:space="preserve">warming approaches </w:t>
      </w:r>
      <w:r w:rsidRPr="007C3840">
        <w:rPr>
          <w:rStyle w:val="StyleUnderline"/>
          <w:color w:val="FF0000"/>
        </w:rPr>
        <w:t>and exceed</w:t>
      </w:r>
      <w:r w:rsidRPr="007C3840">
        <w:rPr>
          <w:rStyle w:val="StyleUnderline"/>
          <w:color w:val="FF0000"/>
          <w:highlight w:val="cyan"/>
        </w:rPr>
        <w:t xml:space="preserve">s 2-degrees Celsius, there is a risk of </w:t>
      </w:r>
      <w:r w:rsidRPr="007C3840">
        <w:rPr>
          <w:rStyle w:val="StyleUnderline"/>
          <w:color w:val="FF0000"/>
        </w:rPr>
        <w:t xml:space="preserve">triggering </w:t>
      </w:r>
      <w:r w:rsidRPr="007C3840">
        <w:rPr>
          <w:rStyle w:val="Emphasis"/>
          <w:color w:val="FF0000"/>
          <w:highlight w:val="cyan"/>
        </w:rPr>
        <w:t>nonlinear tipping elements</w:t>
      </w:r>
      <w:r w:rsidRPr="007C3840">
        <w:rPr>
          <w:color w:val="FF0000"/>
          <w:sz w:val="12"/>
        </w:rPr>
        <w:t xml:space="preserve">. </w:t>
      </w:r>
      <w:r w:rsidRPr="007C3840">
        <w:rPr>
          <w:rStyle w:val="StyleUnderline"/>
          <w:color w:val="FF0000"/>
        </w:rPr>
        <w:t>Examples include</w:t>
      </w:r>
      <w:r w:rsidRPr="007C3840">
        <w:rPr>
          <w:color w:val="FF0000"/>
          <w:sz w:val="12"/>
        </w:rPr>
        <w:t xml:space="preserve"> the disintegration of the West Antarctic ice sheet leading to more rapid sea-level rise, or </w:t>
      </w:r>
      <w:r w:rsidRPr="007C3840">
        <w:rPr>
          <w:rStyle w:val="StyleUnderline"/>
          <w:color w:val="FF0000"/>
        </w:rPr>
        <w:t>large-scale Amazon dieback drastically affecting ecosystems, rivers, agriculture, energy production, and livelihoods</w:t>
      </w:r>
      <w:r w:rsidRPr="007C3840">
        <w:rPr>
          <w:color w:val="FF0000"/>
          <w:sz w:val="12"/>
        </w:rPr>
        <w:t>. This would further add to 21</w:t>
      </w:r>
      <w:r w:rsidRPr="007C3840">
        <w:rPr>
          <w:color w:val="FF0000"/>
          <w:sz w:val="12"/>
          <w:vertAlign w:val="superscript"/>
        </w:rPr>
        <w:t>st</w:t>
      </w:r>
      <w:r w:rsidRPr="007C3840">
        <w:rPr>
          <w:color w:val="FF0000"/>
          <w:sz w:val="12"/>
        </w:rPr>
        <w:t xml:space="preserve">-century global warming and impact entire continents.” In other words, once we allow temperatures to climb past a certain point, where the mercury stops </w:t>
      </w:r>
      <w:proofErr w:type="gramStart"/>
      <w:r w:rsidRPr="007C3840">
        <w:rPr>
          <w:color w:val="FF0000"/>
          <w:sz w:val="12"/>
        </w:rPr>
        <w:t>is</w:t>
      </w:r>
      <w:proofErr w:type="gramEnd"/>
      <w:r w:rsidRPr="007C3840">
        <w:rPr>
          <w:color w:val="FF0000"/>
          <w:sz w:val="12"/>
        </w:rPr>
        <w:t xml:space="preserve">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7C3840">
        <w:rPr>
          <w:rStyle w:val="StyleUnderline"/>
          <w:color w:val="FF0000"/>
        </w:rPr>
        <w:t xml:space="preserve">we’re </w:t>
      </w:r>
      <w:r w:rsidRPr="007C3840">
        <w:rPr>
          <w:rStyle w:val="StyleUnderline"/>
          <w:color w:val="FF0000"/>
          <w:highlight w:val="cyan"/>
        </w:rPr>
        <w:t xml:space="preserve">on track to </w:t>
      </w:r>
      <w:r w:rsidRPr="007C3840">
        <w:rPr>
          <w:rStyle w:val="StyleUnderline"/>
          <w:color w:val="FF0000"/>
        </w:rPr>
        <w:t xml:space="preserve">a </w:t>
      </w:r>
      <w:r w:rsidRPr="007C3840">
        <w:rPr>
          <w:rStyle w:val="StyleUnderline"/>
          <w:color w:val="FF0000"/>
          <w:highlight w:val="cyan"/>
        </w:rPr>
        <w:t xml:space="preserve">4-C </w:t>
      </w:r>
      <w:r w:rsidRPr="007C3840">
        <w:rPr>
          <w:rStyle w:val="StyleUnderline"/>
          <w:color w:val="FF0000"/>
        </w:rPr>
        <w:t>warmer world</w:t>
      </w:r>
      <w:r w:rsidRPr="007C3840">
        <w:rPr>
          <w:color w:val="FF0000"/>
          <w:sz w:val="12"/>
        </w:rPr>
        <w:t xml:space="preserve"> [by century’s end] </w:t>
      </w:r>
      <w:r w:rsidRPr="007C3840">
        <w:rPr>
          <w:rStyle w:val="StyleUnderline"/>
          <w:color w:val="FF0000"/>
          <w:highlight w:val="cyan"/>
        </w:rPr>
        <w:t xml:space="preserve">marked by </w:t>
      </w:r>
      <w:r w:rsidRPr="007C3840">
        <w:rPr>
          <w:rStyle w:val="Emphasis"/>
          <w:color w:val="FF0000"/>
        </w:rPr>
        <w:t xml:space="preserve">extreme </w:t>
      </w:r>
      <w:r w:rsidRPr="007C3840">
        <w:rPr>
          <w:rStyle w:val="Emphasis"/>
          <w:color w:val="FF0000"/>
          <w:highlight w:val="cyan"/>
        </w:rPr>
        <w:t>heat waves</w:t>
      </w:r>
      <w:r w:rsidRPr="007C3840">
        <w:rPr>
          <w:rStyle w:val="StyleUnderline"/>
          <w:color w:val="FF0000"/>
          <w:highlight w:val="cyan"/>
        </w:rPr>
        <w:t xml:space="preserve">, </w:t>
      </w:r>
      <w:r w:rsidRPr="007C3840">
        <w:rPr>
          <w:rStyle w:val="Emphasis"/>
          <w:color w:val="FF0000"/>
          <w:highlight w:val="cyan"/>
        </w:rPr>
        <w:t xml:space="preserve">declining </w:t>
      </w:r>
      <w:r w:rsidRPr="007C3840">
        <w:rPr>
          <w:rStyle w:val="Emphasis"/>
          <w:color w:val="FF0000"/>
        </w:rPr>
        <w:t xml:space="preserve">global </w:t>
      </w:r>
      <w:r w:rsidRPr="007C3840">
        <w:rPr>
          <w:rStyle w:val="Emphasis"/>
          <w:color w:val="FF0000"/>
          <w:highlight w:val="cyan"/>
        </w:rPr>
        <w:t>food stocks</w:t>
      </w:r>
      <w:r w:rsidRPr="007C3840">
        <w:rPr>
          <w:rStyle w:val="StyleUnderline"/>
          <w:color w:val="FF0000"/>
          <w:highlight w:val="cyan"/>
        </w:rPr>
        <w:t xml:space="preserve">, </w:t>
      </w:r>
      <w:r w:rsidRPr="007C3840">
        <w:rPr>
          <w:rStyle w:val="Emphasis"/>
          <w:color w:val="FF0000"/>
          <w:highlight w:val="cyan"/>
        </w:rPr>
        <w:t>loss of ecosystems</w:t>
      </w:r>
      <w:r w:rsidRPr="007C3840">
        <w:rPr>
          <w:rStyle w:val="StyleUnderline"/>
          <w:color w:val="FF0000"/>
        </w:rPr>
        <w:t xml:space="preserve"> and biodiversity, and </w:t>
      </w:r>
      <w:r w:rsidRPr="007C3840">
        <w:rPr>
          <w:rStyle w:val="Emphasis"/>
          <w:color w:val="FF0000"/>
        </w:rPr>
        <w:t xml:space="preserve">life-threatening </w:t>
      </w:r>
      <w:r w:rsidRPr="007C3840">
        <w:rPr>
          <w:rStyle w:val="Emphasis"/>
          <w:color w:val="FF0000"/>
          <w:highlight w:val="cyan"/>
        </w:rPr>
        <w:t>sea level rise</w:t>
      </w:r>
      <w:r w:rsidRPr="007C3840">
        <w:rPr>
          <w:color w:val="FF0000"/>
          <w:sz w:val="12"/>
        </w:rPr>
        <w:t>.” And the report cautioned that, “</w:t>
      </w:r>
      <w:r w:rsidRPr="007C3840">
        <w:rPr>
          <w:rStyle w:val="StyleUnderline"/>
          <w:color w:val="FF0000"/>
        </w:rPr>
        <w:t>there is</w:t>
      </w:r>
      <w:r w:rsidRPr="007C3840">
        <w:rPr>
          <w:rStyle w:val="StyleUnderline"/>
          <w:color w:val="FF0000"/>
          <w:highlight w:val="cyan"/>
        </w:rPr>
        <w:t xml:space="preserve"> </w:t>
      </w:r>
      <w:r w:rsidRPr="007C3840">
        <w:rPr>
          <w:rStyle w:val="StyleUnderline"/>
          <w:color w:val="FF0000"/>
        </w:rPr>
        <w:t xml:space="preserve">also </w:t>
      </w:r>
      <w:r w:rsidRPr="007C3840">
        <w:rPr>
          <w:rStyle w:val="Emphasis"/>
          <w:color w:val="FF0000"/>
          <w:highlight w:val="cyan"/>
        </w:rPr>
        <w:t xml:space="preserve">no certainty that adaptation </w:t>
      </w:r>
      <w:r w:rsidRPr="007C3840">
        <w:rPr>
          <w:rStyle w:val="Emphasis"/>
          <w:color w:val="FF0000"/>
        </w:rPr>
        <w:t xml:space="preserve">to a 4-C world </w:t>
      </w:r>
      <w:r w:rsidRPr="007C3840">
        <w:rPr>
          <w:rStyle w:val="Emphasis"/>
          <w:color w:val="FF0000"/>
          <w:highlight w:val="cyan"/>
        </w:rPr>
        <w:t>is possible</w:t>
      </w:r>
      <w:r w:rsidRPr="007C3840">
        <w:rPr>
          <w:color w:val="FF0000"/>
          <w:sz w:val="12"/>
        </w:rPr>
        <w:t xml:space="preserve">.” Kevin Anderson, former director (now deputy director) of the Tyndall Centre for Climate Change, which has quickly established itself as one of the U.K’s premier climate research institutions, is even blunter; he says </w:t>
      </w:r>
      <w:r w:rsidRPr="007C3840">
        <w:rPr>
          <w:rStyle w:val="StyleUnderline"/>
          <w:color w:val="FF0000"/>
        </w:rPr>
        <w:t>4 degrees Celsius warming</w:t>
      </w:r>
      <w:r w:rsidRPr="007C3840">
        <w:rPr>
          <w:color w:val="FF0000"/>
          <w:sz w:val="12"/>
        </w:rPr>
        <w:t>—7.2 degrees Fahrenheit—</w:t>
      </w:r>
      <w:r w:rsidRPr="007C3840">
        <w:rPr>
          <w:rStyle w:val="StyleUnderline"/>
          <w:color w:val="FF0000"/>
        </w:rPr>
        <w:t xml:space="preserve">is </w:t>
      </w:r>
      <w:r w:rsidRPr="007C3840">
        <w:rPr>
          <w:rStyle w:val="StyleUnderline"/>
          <w:color w:val="FF0000"/>
          <w:highlight w:val="cyan"/>
        </w:rPr>
        <w:t xml:space="preserve">“incompatible with an organized, </w:t>
      </w:r>
      <w:r w:rsidRPr="007C3840">
        <w:rPr>
          <w:rStyle w:val="StyleUnderline"/>
          <w:color w:val="FF0000"/>
        </w:rPr>
        <w:t>equitable</w:t>
      </w:r>
      <w:r w:rsidRPr="007C3840">
        <w:rPr>
          <w:rStyle w:val="StyleUnderline"/>
          <w:color w:val="FF0000"/>
          <w:highlight w:val="cyan"/>
        </w:rPr>
        <w:t xml:space="preserve">, </w:t>
      </w:r>
      <w:r w:rsidRPr="007C3840">
        <w:rPr>
          <w:rStyle w:val="StyleUnderline"/>
          <w:color w:val="FF0000"/>
        </w:rPr>
        <w:t xml:space="preserve">and civilized </w:t>
      </w:r>
      <w:r w:rsidRPr="007C3840">
        <w:rPr>
          <w:rStyle w:val="StyleUnderline"/>
          <w:color w:val="FF0000"/>
          <w:highlight w:val="cyan"/>
        </w:rPr>
        <w:t>global community</w:t>
      </w:r>
      <w:r w:rsidRPr="007C3840">
        <w:rPr>
          <w:color w:val="FF0000"/>
          <w:sz w:val="12"/>
        </w:rPr>
        <w:t xml:space="preserve">.”¶ We don’t know exactly what a </w:t>
      </w:r>
      <w:proofErr w:type="gramStart"/>
      <w:r w:rsidRPr="007C3840">
        <w:rPr>
          <w:color w:val="FF0000"/>
          <w:sz w:val="12"/>
        </w:rPr>
        <w:t>4 degree</w:t>
      </w:r>
      <w:proofErr w:type="gramEnd"/>
      <w:r w:rsidRPr="007C3840">
        <w:rPr>
          <w:color w:val="FF0000"/>
          <w:sz w:val="12"/>
        </w:rPr>
        <w:t xml:space="preserve"> Celsius world would look like, but even the best-case scenario is likely to be calamitous. </w:t>
      </w:r>
      <w:r w:rsidRPr="007C3840">
        <w:rPr>
          <w:rStyle w:val="StyleUnderline"/>
          <w:color w:val="FF0000"/>
        </w:rPr>
        <w:t>Four degrees of warming could raise global sea levels by 1 or possibly even 2 meters by 2100</w:t>
      </w:r>
      <w:r w:rsidRPr="007C3840">
        <w:rPr>
          <w:color w:val="FF0000"/>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7C3840">
        <w:rPr>
          <w:rStyle w:val="StyleUnderline"/>
          <w:color w:val="FF0000"/>
        </w:rPr>
        <w:t xml:space="preserve">brutal </w:t>
      </w:r>
      <w:r w:rsidRPr="007C3840">
        <w:rPr>
          <w:rStyle w:val="StyleUnderline"/>
          <w:color w:val="FF0000"/>
          <w:highlight w:val="cyan"/>
        </w:rPr>
        <w:t xml:space="preserve">heat waves that </w:t>
      </w:r>
      <w:r w:rsidRPr="007C3840">
        <w:rPr>
          <w:rStyle w:val="StyleUnderline"/>
          <w:color w:val="FF0000"/>
        </w:rPr>
        <w:t xml:space="preserve">can </w:t>
      </w:r>
      <w:r w:rsidRPr="007C3840">
        <w:rPr>
          <w:rStyle w:val="StyleUnderline"/>
          <w:color w:val="FF0000"/>
          <w:highlight w:val="cyan"/>
        </w:rPr>
        <w:t xml:space="preserve">kill tens of thousands </w:t>
      </w:r>
      <w:r w:rsidRPr="007C3840">
        <w:rPr>
          <w:rStyle w:val="StyleUnderline"/>
          <w:color w:val="FF0000"/>
        </w:rPr>
        <w:t>of people</w:t>
      </w:r>
      <w:r w:rsidRPr="007C3840">
        <w:rPr>
          <w:color w:val="FF0000"/>
          <w:sz w:val="12"/>
        </w:rPr>
        <w:t xml:space="preserve">, even in wealthy countries, </w:t>
      </w:r>
      <w:r w:rsidRPr="007C3840">
        <w:rPr>
          <w:rStyle w:val="StyleUnderline"/>
          <w:color w:val="FF0000"/>
        </w:rPr>
        <w:t>would become entirely unremarkable summer events on every continent but Antarctica</w:t>
      </w:r>
      <w:r w:rsidRPr="007C3840">
        <w:rPr>
          <w:color w:val="FF0000"/>
          <w:sz w:val="12"/>
        </w:rPr>
        <w:t xml:space="preserve">. </w:t>
      </w:r>
      <w:r w:rsidRPr="007C3840">
        <w:rPr>
          <w:rStyle w:val="StyleUnderline"/>
          <w:color w:val="FF0000"/>
        </w:rPr>
        <w:t xml:space="preserve">The heat would also </w:t>
      </w:r>
      <w:r w:rsidRPr="007C3840">
        <w:rPr>
          <w:rStyle w:val="StyleUnderline"/>
          <w:color w:val="FF0000"/>
          <w:highlight w:val="cyan"/>
        </w:rPr>
        <w:t xml:space="preserve">cause </w:t>
      </w:r>
      <w:r w:rsidRPr="007C3840">
        <w:rPr>
          <w:rStyle w:val="StyleUnderline"/>
          <w:color w:val="FF0000"/>
        </w:rPr>
        <w:t xml:space="preserve">staple </w:t>
      </w:r>
      <w:r w:rsidRPr="007C3840">
        <w:rPr>
          <w:rStyle w:val="StyleUnderline"/>
          <w:color w:val="FF0000"/>
          <w:highlight w:val="cyan"/>
        </w:rPr>
        <w:t xml:space="preserve">crops to suffer </w:t>
      </w:r>
      <w:r w:rsidRPr="007C3840">
        <w:rPr>
          <w:rStyle w:val="Emphasis"/>
          <w:color w:val="FF0000"/>
        </w:rPr>
        <w:t xml:space="preserve">dramatic yield </w:t>
      </w:r>
      <w:r w:rsidRPr="007C3840">
        <w:rPr>
          <w:rStyle w:val="Emphasis"/>
          <w:color w:val="FF0000"/>
          <w:highlight w:val="cyan"/>
        </w:rPr>
        <w:t>losses</w:t>
      </w:r>
      <w:r w:rsidRPr="007C3840">
        <w:rPr>
          <w:rStyle w:val="StyleUnderline"/>
          <w:color w:val="FF0000"/>
        </w:rPr>
        <w:t xml:space="preserve"> across the globe</w:t>
      </w:r>
      <w:r w:rsidRPr="007C3840">
        <w:rPr>
          <w:color w:val="FF0000"/>
          <w:sz w:val="12"/>
        </w:rPr>
        <w:t xml:space="preserve"> (it is possible that Indian wheat and U.S. could plummet by as much as 60 percent), this at a time </w:t>
      </w:r>
      <w:r w:rsidRPr="007C3840">
        <w:rPr>
          <w:rStyle w:val="StyleUnderline"/>
          <w:color w:val="FF0000"/>
          <w:highlight w:val="cyan"/>
        </w:rPr>
        <w:t xml:space="preserve">when demand will be surging </w:t>
      </w:r>
      <w:r w:rsidRPr="007C3840">
        <w:rPr>
          <w:rStyle w:val="StyleUnderline"/>
          <w:color w:val="FF0000"/>
        </w:rPr>
        <w:t>due to population growth and a growing demand for meat</w:t>
      </w:r>
      <w:r w:rsidRPr="007C3840">
        <w:rPr>
          <w:color w:val="FF0000"/>
          <w:sz w:val="12"/>
        </w:rPr>
        <w:t xml:space="preserve">. And since crops will be facing not just heat stress but also extreme events such as wide-ranging droughts, flooding, or pest outbreaks, the </w:t>
      </w:r>
      <w:r w:rsidRPr="007C3840">
        <w:rPr>
          <w:rStyle w:val="StyleUnderline"/>
          <w:color w:val="FF0000"/>
        </w:rPr>
        <w:t>losses could easily turn out to be more severe than the models have predicted</w:t>
      </w:r>
      <w:r w:rsidRPr="007C3840">
        <w:rPr>
          <w:color w:val="FF0000"/>
          <w:sz w:val="12"/>
        </w:rPr>
        <w:t xml:space="preserve">. </w:t>
      </w:r>
      <w:r w:rsidRPr="007C3840">
        <w:rPr>
          <w:rStyle w:val="StyleUnderline"/>
          <w:color w:val="FF0000"/>
        </w:rPr>
        <w:t>When you add ruinous hurricanes, raging wildfires, fisheries collapses, widespread disruptions to water supplies, extinctions, and globe-trotting diseases to the mix, it indeed becomes</w:t>
      </w:r>
      <w:r w:rsidRPr="007C3840">
        <w:rPr>
          <w:rStyle w:val="StyleUnderline"/>
          <w:color w:val="FF0000"/>
          <w:highlight w:val="cyan"/>
        </w:rPr>
        <w:t xml:space="preserve"> difficult to imagine that a peaceful, </w:t>
      </w:r>
      <w:r w:rsidRPr="007C3840">
        <w:rPr>
          <w:rStyle w:val="StyleUnderline"/>
          <w:color w:val="FF0000"/>
        </w:rPr>
        <w:t xml:space="preserve">ordered </w:t>
      </w:r>
      <w:r w:rsidRPr="007C3840">
        <w:rPr>
          <w:rStyle w:val="StyleUnderline"/>
          <w:color w:val="FF0000"/>
          <w:highlight w:val="cyan"/>
        </w:rPr>
        <w:t>society could be sustained</w:t>
      </w:r>
      <w:r w:rsidRPr="007C3840">
        <w:rPr>
          <w:color w:val="FF0000"/>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7C3840">
        <w:rPr>
          <w:rStyle w:val="StyleUnderline"/>
          <w:color w:val="FF0000"/>
        </w:rPr>
        <w:t>4 degrees could bring about a number of extremely dangerous feedback loops</w:t>
      </w:r>
      <w:r w:rsidRPr="007C3840">
        <w:rPr>
          <w:color w:val="FF0000"/>
          <w:sz w:val="12"/>
        </w:rPr>
        <w:t xml:space="preserve">—an Arctic that is regularly ice-free in September, for instance, or, according to one recent study, </w:t>
      </w:r>
      <w:r w:rsidRPr="007C3840">
        <w:rPr>
          <w:rStyle w:val="StyleUnderline"/>
          <w:color w:val="FF0000"/>
        </w:rPr>
        <w:t>global vegetation that is too saturated to act as a reliable “sink</w:t>
      </w:r>
      <w:r w:rsidRPr="007C3840">
        <w:rPr>
          <w:color w:val="FF0000"/>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7C3840">
        <w:rPr>
          <w:color w:val="FF0000"/>
          <w:sz w:val="12"/>
        </w:rPr>
        <w:t>This likely spells</w:t>
      </w:r>
      <w:proofErr w:type="gramEnd"/>
      <w:r w:rsidRPr="007C3840">
        <w:rPr>
          <w:color w:val="FF0000"/>
          <w:sz w:val="12"/>
        </w:rPr>
        <w:t xml:space="preserve"> down for the entire West Antarctic ice sheet, which according to lead study author Eric </w:t>
      </w:r>
      <w:proofErr w:type="spellStart"/>
      <w:r w:rsidRPr="007C3840">
        <w:rPr>
          <w:color w:val="FF0000"/>
          <w:sz w:val="12"/>
        </w:rPr>
        <w:t>Rignot</w:t>
      </w:r>
      <w:proofErr w:type="spellEnd"/>
      <w:r w:rsidRPr="007C3840">
        <w:rPr>
          <w:color w:val="FF0000"/>
          <w:sz w:val="12"/>
        </w:rPr>
        <w:t xml:space="preserve"> “comes with a sea level rise between three and five </w:t>
      </w:r>
      <w:proofErr w:type="spellStart"/>
      <w:r w:rsidRPr="007C3840">
        <w:rPr>
          <w:color w:val="FF0000"/>
          <w:sz w:val="12"/>
        </w:rPr>
        <w:t>metres</w:t>
      </w:r>
      <w:proofErr w:type="spellEnd"/>
      <w:r w:rsidRPr="007C3840">
        <w:rPr>
          <w:color w:val="FF0000"/>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7C3840">
        <w:rPr>
          <w:rStyle w:val="StyleUnderline"/>
          <w:color w:val="FF0000"/>
        </w:rPr>
        <w:t xml:space="preserve">plenty of mainstream analysts think that </w:t>
      </w:r>
      <w:r w:rsidRPr="007C3840">
        <w:rPr>
          <w:color w:val="FF0000"/>
          <w:sz w:val="12"/>
        </w:rPr>
        <w:t xml:space="preserve">on our current emissions trajectory, </w:t>
      </w:r>
      <w:r w:rsidRPr="007C3840">
        <w:rPr>
          <w:rStyle w:val="StyleUnderline"/>
          <w:color w:val="FF0000"/>
        </w:rPr>
        <w:t xml:space="preserve">we are headed for </w:t>
      </w:r>
      <w:r w:rsidRPr="007C3840">
        <w:rPr>
          <w:rStyle w:val="Emphasis"/>
          <w:color w:val="FF0000"/>
        </w:rPr>
        <w:t>even more than 4 degrees</w:t>
      </w:r>
      <w:r w:rsidRPr="007C3840">
        <w:rPr>
          <w:rStyle w:val="StyleUnderline"/>
          <w:color w:val="FF0000"/>
        </w:rPr>
        <w:t xml:space="preserve"> of warming</w:t>
      </w:r>
      <w:r w:rsidRPr="007C3840">
        <w:rPr>
          <w:color w:val="FF0000"/>
          <w:sz w:val="12"/>
        </w:rPr>
        <w:t xml:space="preserve">. In 2011, the usually staid International Energy Agency (IEA) issued a report predicting that </w:t>
      </w:r>
      <w:r w:rsidRPr="007C3840">
        <w:rPr>
          <w:rStyle w:val="StyleUnderline"/>
          <w:color w:val="FF0000"/>
        </w:rPr>
        <w:t>we are actually on track for 6 degrees Celsius</w:t>
      </w:r>
      <w:r w:rsidRPr="007C3840">
        <w:rPr>
          <w:color w:val="FF0000"/>
          <w:sz w:val="12"/>
        </w:rPr>
        <w:t xml:space="preserve">—10.8 degrees Fahrenheit—of warming. And as the IEA’s chief economist put it: “Everybody, even the school children, knows that </w:t>
      </w:r>
      <w:r w:rsidRPr="007C3840">
        <w:rPr>
          <w:rStyle w:val="StyleUnderline"/>
          <w:color w:val="FF0000"/>
          <w:highlight w:val="cyan"/>
        </w:rPr>
        <w:t xml:space="preserve">this will have catastrophic implications </w:t>
      </w:r>
      <w:r w:rsidRPr="007C3840">
        <w:rPr>
          <w:rStyle w:val="StyleUnderline"/>
          <w:color w:val="FF0000"/>
        </w:rPr>
        <w:t>for all of us</w:t>
      </w:r>
      <w:r w:rsidRPr="007C3840">
        <w:rPr>
          <w:color w:val="FF0000"/>
          <w:sz w:val="12"/>
        </w:rPr>
        <w:t xml:space="preserve">.” (The evidence indicates that </w:t>
      </w:r>
      <w:r w:rsidRPr="007C3840">
        <w:rPr>
          <w:rStyle w:val="StyleUnderline"/>
          <w:color w:val="FF0000"/>
        </w:rPr>
        <w:t>6 degrees of warming is likely to set in motion several major tipping points</w:t>
      </w:r>
      <w:r w:rsidRPr="007C3840">
        <w:rPr>
          <w:color w:val="FF0000"/>
          <w:sz w:val="12"/>
        </w:rPr>
        <w:t xml:space="preserve">—not only slower ones such as the aforementioned breakdown of the West Antarctic ice sheet, but possibly more abrupt ones, </w:t>
      </w:r>
      <w:r w:rsidRPr="007C3840">
        <w:rPr>
          <w:rStyle w:val="StyleUnderline"/>
          <w:color w:val="FF0000"/>
        </w:rPr>
        <w:t>like</w:t>
      </w:r>
      <w:r w:rsidRPr="007C3840">
        <w:rPr>
          <w:color w:val="FF0000"/>
          <w:sz w:val="12"/>
        </w:rPr>
        <w:t xml:space="preserve"> </w:t>
      </w:r>
      <w:r w:rsidRPr="007C3840">
        <w:rPr>
          <w:rStyle w:val="StyleUnderline"/>
          <w:color w:val="FF0000"/>
        </w:rPr>
        <w:t>massive releases of methane from Arctic permafrost</w:t>
      </w:r>
      <w:r w:rsidRPr="007C3840">
        <w:rPr>
          <w:color w:val="FF0000"/>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7C3840">
        <w:rPr>
          <w:rStyle w:val="StyleUnderline"/>
          <w:color w:val="FF0000"/>
        </w:rPr>
        <w:t xml:space="preserve">climate change has become </w:t>
      </w:r>
      <w:r w:rsidRPr="007C3840">
        <w:rPr>
          <w:rStyle w:val="StyleUnderline"/>
          <w:color w:val="FF0000"/>
          <w:highlight w:val="cyan"/>
        </w:rPr>
        <w:t xml:space="preserve">an </w:t>
      </w:r>
      <w:r w:rsidRPr="007C3840">
        <w:rPr>
          <w:rStyle w:val="Emphasis"/>
          <w:color w:val="FF0000"/>
          <w:highlight w:val="cyan"/>
        </w:rPr>
        <w:lastRenderedPageBreak/>
        <w:t>existential crisis for the human species</w:t>
      </w:r>
      <w:r w:rsidRPr="007C3840">
        <w:rPr>
          <w:color w:val="FF0000"/>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7C3840">
        <w:rPr>
          <w:rStyle w:val="StyleUnderline"/>
          <w:color w:val="FF0000"/>
        </w:rPr>
        <w:t>Climatologists</w:t>
      </w:r>
      <w:r w:rsidRPr="007C3840">
        <w:rPr>
          <w:color w:val="FF0000"/>
          <w:sz w:val="12"/>
        </w:rPr>
        <w:t xml:space="preserve">, like other scientists, </w:t>
      </w:r>
      <w:r w:rsidRPr="007C3840">
        <w:rPr>
          <w:rStyle w:val="StyleUnderline"/>
          <w:color w:val="FF0000"/>
        </w:rPr>
        <w:t>tend to be a stolid group. We are not given to theatrical rantings</w:t>
      </w:r>
      <w:r w:rsidRPr="007C3840">
        <w:rPr>
          <w:color w:val="FF0000"/>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3840">
        <w:rPr>
          <w:rStyle w:val="Emphasis"/>
          <w:color w:val="FF0000"/>
        </w:rPr>
        <w:t>all of us</w:t>
      </w:r>
      <w:r w:rsidRPr="007C3840">
        <w:rPr>
          <w:color w:val="FF0000"/>
          <w:sz w:val="12"/>
        </w:rPr>
        <w:t xml:space="preserve"> </w:t>
      </w:r>
      <w:r w:rsidRPr="007C3840">
        <w:rPr>
          <w:rStyle w:val="StyleUnderline"/>
          <w:color w:val="FF0000"/>
        </w:rPr>
        <w:t xml:space="preserve">are now convinced that global warming poses a </w:t>
      </w:r>
      <w:r w:rsidRPr="007C3840">
        <w:rPr>
          <w:rStyle w:val="Emphasis"/>
          <w:color w:val="FF0000"/>
        </w:rPr>
        <w:t>clear and present danger to civilization</w:t>
      </w:r>
      <w:r w:rsidRPr="007C3840">
        <w:rPr>
          <w:color w:val="FF0000"/>
          <w:sz w:val="12"/>
        </w:rPr>
        <w:t>.”</w:t>
      </w:r>
    </w:p>
    <w:p w14:paraId="22C1CEAA" w14:textId="77777777" w:rsidR="007256C4" w:rsidRPr="007C3840" w:rsidRDefault="007256C4" w:rsidP="007256C4">
      <w:pPr>
        <w:rPr>
          <w:color w:val="FF0000"/>
          <w:sz w:val="12"/>
        </w:rPr>
      </w:pPr>
    </w:p>
    <w:p w14:paraId="00220735" w14:textId="77777777" w:rsidR="007256C4" w:rsidRPr="001010B8" w:rsidRDefault="007256C4" w:rsidP="007256C4">
      <w:pPr>
        <w:pStyle w:val="Heading3"/>
        <w:rPr>
          <w:color w:val="000000" w:themeColor="text1"/>
        </w:rPr>
      </w:pPr>
      <w:r w:rsidRPr="001010B8">
        <w:rPr>
          <w:color w:val="000000" w:themeColor="text1"/>
        </w:rPr>
        <w:lastRenderedPageBreak/>
        <w:t xml:space="preserve">1AC – Plan </w:t>
      </w:r>
    </w:p>
    <w:p w14:paraId="347B3F9E" w14:textId="77777777" w:rsidR="007256C4" w:rsidRPr="001010B8" w:rsidRDefault="007256C4" w:rsidP="007256C4">
      <w:pPr>
        <w:pStyle w:val="Heading4"/>
        <w:rPr>
          <w:rStyle w:val="StyleUnderline"/>
          <w:color w:val="000000" w:themeColor="text1"/>
          <w:sz w:val="26"/>
          <w:u w:val="none"/>
        </w:rPr>
      </w:pPr>
      <w:r w:rsidRPr="001010B8">
        <w:rPr>
          <w:rStyle w:val="StyleUnderline"/>
          <w:color w:val="000000" w:themeColor="text1"/>
          <w:sz w:val="26"/>
          <w:u w:val="none"/>
        </w:rPr>
        <w:t>Resolved: The Judicial Branch of the USFG should end occupation and appropriation of outer space, including commercial space exploration and tourism, by private entities, ruling that they violate its non-appropriation obligations under the Outer Space Treaty and succeeding treaties.</w:t>
      </w:r>
    </w:p>
    <w:p w14:paraId="77444F30" w14:textId="77777777" w:rsidR="007256C4" w:rsidRPr="001010B8" w:rsidRDefault="007256C4" w:rsidP="007256C4">
      <w:pPr>
        <w:pStyle w:val="Heading4"/>
        <w:rPr>
          <w:color w:val="000000" w:themeColor="text1"/>
        </w:rPr>
      </w:pPr>
      <w:r w:rsidRPr="001010B8">
        <w:rPr>
          <w:color w:val="000000" w:themeColor="text1"/>
        </w:rPr>
        <w:t>This results in the banning of space colonization and exploration from private companies</w:t>
      </w:r>
    </w:p>
    <w:p w14:paraId="129ED4E8" w14:textId="77777777" w:rsidR="007256C4" w:rsidRPr="001010B8" w:rsidRDefault="007256C4" w:rsidP="007256C4">
      <w:pPr>
        <w:rPr>
          <w:color w:val="000000" w:themeColor="text1"/>
        </w:rPr>
      </w:pPr>
      <w:r w:rsidRPr="001010B8">
        <w:rPr>
          <w:rStyle w:val="Style13ptBold"/>
          <w:color w:val="000000" w:themeColor="text1"/>
        </w:rPr>
        <w:t>Cooper 8</w:t>
      </w:r>
      <w:r w:rsidRPr="001010B8">
        <w:rPr>
          <w:color w:val="000000" w:themeColor="text1"/>
        </w:rPr>
        <w:t xml:space="preserve"> [Cooper, Nikhil D. "Circumventing Non-Appropriation: Law and Development of United States Space Commerce." Hastings Const. LQ 36 (2008): 457.] TDI</w:t>
      </w:r>
    </w:p>
    <w:p w14:paraId="725A947B" w14:textId="77777777" w:rsidR="007256C4" w:rsidRPr="001010B8" w:rsidRDefault="007256C4" w:rsidP="007256C4">
      <w:pPr>
        <w:rPr>
          <w:color w:val="000000" w:themeColor="text1"/>
          <w:sz w:val="12"/>
        </w:rPr>
      </w:pPr>
      <w:r w:rsidRPr="001010B8">
        <w:rPr>
          <w:color w:val="000000" w:themeColor="text1"/>
          <w:sz w:val="12"/>
        </w:rPr>
        <w:t xml:space="preserve">The latest piece of congressional legislation regulating the commercial space industry was </w:t>
      </w:r>
      <w:r w:rsidRPr="001010B8">
        <w:rPr>
          <w:rStyle w:val="StyleUnderline"/>
          <w:color w:val="000000" w:themeColor="text1"/>
        </w:rPr>
        <w:t xml:space="preserve">the </w:t>
      </w:r>
      <w:r w:rsidRPr="001010B8">
        <w:rPr>
          <w:rStyle w:val="Emphasis"/>
          <w:color w:val="000000" w:themeColor="text1"/>
        </w:rPr>
        <w:t>C</w:t>
      </w:r>
      <w:r w:rsidRPr="001010B8">
        <w:rPr>
          <w:rStyle w:val="StyleUnderline"/>
          <w:color w:val="000000" w:themeColor="text1"/>
        </w:rPr>
        <w:t xml:space="preserve">ommercial </w:t>
      </w:r>
      <w:r w:rsidRPr="001010B8">
        <w:rPr>
          <w:rStyle w:val="Emphasis"/>
          <w:color w:val="000000" w:themeColor="text1"/>
        </w:rPr>
        <w:t>S</w:t>
      </w:r>
      <w:r w:rsidRPr="001010B8">
        <w:rPr>
          <w:rStyle w:val="StyleUnderline"/>
          <w:color w:val="000000" w:themeColor="text1"/>
        </w:rPr>
        <w:t xml:space="preserve">pace </w:t>
      </w:r>
      <w:r w:rsidRPr="001010B8">
        <w:rPr>
          <w:rStyle w:val="Emphasis"/>
          <w:color w:val="000000" w:themeColor="text1"/>
        </w:rPr>
        <w:t>L</w:t>
      </w:r>
      <w:r w:rsidRPr="001010B8">
        <w:rPr>
          <w:rStyle w:val="StyleUnderline"/>
          <w:color w:val="000000" w:themeColor="text1"/>
        </w:rPr>
        <w:t xml:space="preserve">aunch </w:t>
      </w:r>
      <w:r w:rsidRPr="001010B8">
        <w:rPr>
          <w:rStyle w:val="Emphasis"/>
          <w:color w:val="000000" w:themeColor="text1"/>
        </w:rPr>
        <w:t>A</w:t>
      </w:r>
      <w:r w:rsidRPr="001010B8">
        <w:rPr>
          <w:rStyle w:val="StyleUnderline"/>
          <w:color w:val="000000" w:themeColor="text1"/>
        </w:rPr>
        <w:t>ct</w:t>
      </w:r>
      <w:r w:rsidRPr="001010B8">
        <w:rPr>
          <w:color w:val="000000" w:themeColor="text1"/>
          <w:sz w:val="12"/>
        </w:rPr>
        <w:t xml:space="preserve"> (</w:t>
      </w:r>
      <w:r w:rsidRPr="001010B8">
        <w:rPr>
          <w:rStyle w:val="StyleUnderline"/>
          <w:color w:val="000000" w:themeColor="text1"/>
          <w:highlight w:val="cyan"/>
        </w:rPr>
        <w:t>CSLA</w:t>
      </w:r>
      <w:r w:rsidRPr="001010B8">
        <w:rPr>
          <w:color w:val="000000" w:themeColor="text1"/>
          <w:sz w:val="12"/>
        </w:rPr>
        <w:t>) 77 that was spurred on in part by the host of new technologies capable of commercially exploiting space. 78 The CSLA</w:t>
      </w:r>
      <w:r w:rsidRPr="001010B8">
        <w:rPr>
          <w:rStyle w:val="StyleUnderline"/>
          <w:color w:val="000000" w:themeColor="text1"/>
        </w:rPr>
        <w:t xml:space="preserve"> streamlined the earlier space-launch bureaucracy and </w:t>
      </w:r>
      <w:r w:rsidRPr="001010B8">
        <w:rPr>
          <w:rStyle w:val="Emphasis"/>
          <w:color w:val="000000" w:themeColor="text1"/>
          <w:highlight w:val="cyan"/>
        </w:rPr>
        <w:t>mandated</w:t>
      </w:r>
      <w:r w:rsidRPr="001010B8">
        <w:rPr>
          <w:rStyle w:val="StyleUnderline"/>
          <w:color w:val="000000" w:themeColor="text1"/>
        </w:rPr>
        <w:t xml:space="preserve"> the DOT to issue </w:t>
      </w:r>
      <w:r w:rsidRPr="001010B8">
        <w:rPr>
          <w:rStyle w:val="Emphasis"/>
          <w:color w:val="000000" w:themeColor="text1"/>
          <w:highlight w:val="cyan"/>
        </w:rPr>
        <w:t>licenses</w:t>
      </w:r>
      <w:r w:rsidRPr="001010B8">
        <w:rPr>
          <w:rStyle w:val="Emphasis"/>
          <w:color w:val="000000" w:themeColor="text1"/>
        </w:rPr>
        <w:t xml:space="preserve"> for</w:t>
      </w:r>
      <w:r w:rsidRPr="001010B8">
        <w:rPr>
          <w:rStyle w:val="StyleUnderline"/>
          <w:color w:val="000000" w:themeColor="text1"/>
        </w:rPr>
        <w:t xml:space="preserve"> all </w:t>
      </w:r>
      <w:r w:rsidRPr="001010B8">
        <w:rPr>
          <w:rStyle w:val="Emphasis"/>
          <w:color w:val="000000" w:themeColor="text1"/>
        </w:rPr>
        <w:t>commercial space launch</w:t>
      </w:r>
      <w:r w:rsidRPr="001010B8">
        <w:rPr>
          <w:rStyle w:val="StyleUnderline"/>
          <w:color w:val="000000" w:themeColor="text1"/>
        </w:rPr>
        <w:t xml:space="preserve"> programs,</w:t>
      </w:r>
      <w:r w:rsidRPr="001010B8">
        <w:rPr>
          <w:color w:val="000000" w:themeColor="text1"/>
          <w:sz w:val="12"/>
        </w:rPr>
        <w:t xml:space="preserve"> 79</w:t>
      </w:r>
      <w:r w:rsidRPr="001010B8">
        <w:rPr>
          <w:rStyle w:val="StyleUnderline"/>
          <w:color w:val="000000" w:themeColor="text1"/>
        </w:rPr>
        <w:t xml:space="preserve"> regulate forms of </w:t>
      </w:r>
      <w:r w:rsidRPr="001010B8">
        <w:rPr>
          <w:rStyle w:val="Emphasis"/>
          <w:color w:val="000000" w:themeColor="text1"/>
          <w:highlight w:val="cyan"/>
        </w:rPr>
        <w:t>space tourism</w:t>
      </w:r>
      <w:r w:rsidRPr="001010B8">
        <w:rPr>
          <w:color w:val="000000" w:themeColor="text1"/>
          <w:sz w:val="12"/>
          <w:highlight w:val="cyan"/>
        </w:rPr>
        <w:t>8</w:t>
      </w:r>
      <w:r w:rsidRPr="001010B8">
        <w:rPr>
          <w:color w:val="000000" w:themeColor="text1"/>
          <w:sz w:val="12"/>
        </w:rPr>
        <w:t xml:space="preserve"> and space advertising, 8 ' </w:t>
      </w:r>
      <w:r w:rsidRPr="001010B8">
        <w:rPr>
          <w:rStyle w:val="StyleUnderline"/>
          <w:color w:val="000000" w:themeColor="text1"/>
        </w:rPr>
        <w:t xml:space="preserve">impose minimum liability insurance </w:t>
      </w:r>
      <w:r w:rsidRPr="001010B8">
        <w:rPr>
          <w:rStyle w:val="Emphasis"/>
          <w:color w:val="000000" w:themeColor="text1"/>
        </w:rPr>
        <w:t xml:space="preserve">and </w:t>
      </w:r>
      <w:r w:rsidRPr="001010B8">
        <w:rPr>
          <w:rStyle w:val="Emphasis"/>
          <w:color w:val="000000" w:themeColor="text1"/>
          <w:highlight w:val="cyan"/>
        </w:rPr>
        <w:t>financial responsibility</w:t>
      </w:r>
      <w:r w:rsidRPr="001010B8">
        <w:rPr>
          <w:rStyle w:val="StyleUnderline"/>
          <w:color w:val="000000" w:themeColor="text1"/>
        </w:rPr>
        <w:t xml:space="preserve"> requirements, and</w:t>
      </w:r>
      <w:r w:rsidRPr="001010B8">
        <w:rPr>
          <w:color w:val="000000" w:themeColor="text1"/>
          <w:sz w:val="12"/>
        </w:rPr>
        <w:t xml:space="preserve">82 </w:t>
      </w:r>
      <w:r w:rsidRPr="001010B8">
        <w:rPr>
          <w:rStyle w:val="StyleUnderline"/>
          <w:color w:val="000000" w:themeColor="text1"/>
        </w:rPr>
        <w:t>provide for administrative and judicial review</w:t>
      </w:r>
      <w:r w:rsidRPr="001010B8">
        <w:rPr>
          <w:color w:val="000000" w:themeColor="text1"/>
          <w:sz w:val="12"/>
        </w:rPr>
        <w:t xml:space="preserve"> of DOT Secretariat decisions.83 Il. A Legal System? </w:t>
      </w:r>
      <w:r w:rsidRPr="001010B8">
        <w:rPr>
          <w:rStyle w:val="StyleUnderline"/>
          <w:color w:val="000000" w:themeColor="text1"/>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1010B8">
        <w:rPr>
          <w:rStyle w:val="Emphasis"/>
          <w:color w:val="000000" w:themeColor="text1"/>
        </w:rPr>
        <w:t xml:space="preserve">the </w:t>
      </w:r>
      <w:r w:rsidRPr="001010B8">
        <w:rPr>
          <w:rStyle w:val="Emphasis"/>
          <w:color w:val="000000" w:themeColor="text1"/>
          <w:highlight w:val="cyan"/>
        </w:rPr>
        <w:t>U</w:t>
      </w:r>
      <w:r w:rsidRPr="001010B8">
        <w:rPr>
          <w:rStyle w:val="Emphasis"/>
          <w:color w:val="000000" w:themeColor="text1"/>
        </w:rPr>
        <w:t>nited</w:t>
      </w:r>
      <w:r w:rsidRPr="001010B8">
        <w:rPr>
          <w:rStyle w:val="Emphasis"/>
          <w:color w:val="000000" w:themeColor="text1"/>
          <w:highlight w:val="cyan"/>
        </w:rPr>
        <w:t xml:space="preserve"> S</w:t>
      </w:r>
      <w:r w:rsidRPr="001010B8">
        <w:rPr>
          <w:rStyle w:val="Emphasis"/>
          <w:color w:val="000000" w:themeColor="text1"/>
        </w:rPr>
        <w:t>tates</w:t>
      </w:r>
      <w:r w:rsidRPr="001010B8">
        <w:rPr>
          <w:rStyle w:val="Emphasis"/>
          <w:color w:val="000000" w:themeColor="text1"/>
          <w:highlight w:val="cyan"/>
        </w:rPr>
        <w:t xml:space="preserve"> is circumventing the intent</w:t>
      </w:r>
      <w:r w:rsidRPr="001010B8">
        <w:rPr>
          <w:rStyle w:val="Emphasis"/>
          <w:color w:val="000000" w:themeColor="text1"/>
        </w:rPr>
        <w:t xml:space="preserve"> of non-appropriation by </w:t>
      </w:r>
      <w:r w:rsidRPr="001010B8">
        <w:rPr>
          <w:rStyle w:val="Emphasis"/>
          <w:color w:val="000000" w:themeColor="text1"/>
          <w:highlight w:val="cyan"/>
        </w:rPr>
        <w:t>encouraging and protecting private</w:t>
      </w:r>
      <w:r w:rsidRPr="001010B8">
        <w:rPr>
          <w:rStyle w:val="Emphasis"/>
          <w:color w:val="000000" w:themeColor="text1"/>
        </w:rPr>
        <w:t xml:space="preserve"> commercial </w:t>
      </w:r>
      <w:r w:rsidRPr="001010B8">
        <w:rPr>
          <w:rStyle w:val="Emphasis"/>
          <w:color w:val="000000" w:themeColor="text1"/>
          <w:highlight w:val="cyan"/>
        </w:rPr>
        <w:t>expansion</w:t>
      </w:r>
      <w:r w:rsidRPr="001010B8">
        <w:rPr>
          <w:rStyle w:val="Emphasis"/>
          <w:color w:val="000000" w:themeColor="text1"/>
        </w:rPr>
        <w:t xml:space="preserve"> into space</w:t>
      </w:r>
      <w:r w:rsidRPr="001010B8">
        <w:rPr>
          <w:rStyle w:val="StyleUnderline"/>
          <w:color w:val="000000" w:themeColor="text1"/>
        </w:rPr>
        <w:t>.</w:t>
      </w:r>
      <w:r w:rsidRPr="001010B8">
        <w:rPr>
          <w:color w:val="000000" w:themeColor="text1"/>
          <w:sz w:val="12"/>
        </w:rPr>
        <w:t xml:space="preserve"> A. Treaties Versus Congressional Acts </w:t>
      </w:r>
      <w:r w:rsidRPr="001010B8">
        <w:rPr>
          <w:rStyle w:val="StyleUnderline"/>
          <w:color w:val="000000" w:themeColor="text1"/>
        </w:rPr>
        <w:t xml:space="preserve">Whether the regulatory regime outlined in the CSLA conflicts with the national non-appropriation principle, as outlined in the Outer Space Treaty of 1967 and in its succeeding treaties, is </w:t>
      </w:r>
      <w:r w:rsidRPr="001010B8">
        <w:rPr>
          <w:rStyle w:val="Emphasis"/>
          <w:color w:val="000000" w:themeColor="text1"/>
        </w:rPr>
        <w:t>an issue that could be reviewed by the federal judiciary under its constitutional grant of subject-matter jurisdiction over cases "arising under" treaties</w:t>
      </w:r>
      <w:r w:rsidRPr="001010B8">
        <w:rPr>
          <w:color w:val="000000" w:themeColor="text1"/>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1010B8">
        <w:rPr>
          <w:rStyle w:val="StyleUnderline"/>
          <w:color w:val="000000" w:themeColor="text1"/>
        </w:rPr>
        <w:t>Treaties</w:t>
      </w:r>
      <w:r w:rsidRPr="001010B8">
        <w:rPr>
          <w:color w:val="000000" w:themeColor="text1"/>
          <w:sz w:val="12"/>
        </w:rPr>
        <w:t xml:space="preserve"> entered into in this manner </w:t>
      </w:r>
      <w:r w:rsidRPr="001010B8">
        <w:rPr>
          <w:rStyle w:val="StyleUnderline"/>
          <w:color w:val="000000" w:themeColor="text1"/>
        </w:rPr>
        <w:t>are the supreme law of the United States and bind state constitutions, legislatures, and judiciaries.</w:t>
      </w:r>
      <w:r w:rsidRPr="001010B8">
        <w:rPr>
          <w:color w:val="000000" w:themeColor="text1"/>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1010B8">
        <w:rPr>
          <w:color w:val="000000" w:themeColor="text1"/>
          <w:sz w:val="12"/>
        </w:rPr>
        <w:t>ven</w:t>
      </w:r>
      <w:proofErr w:type="spellEnd"/>
      <w:r w:rsidRPr="001010B8">
        <w:rPr>
          <w:color w:val="000000" w:themeColor="text1"/>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1010B8">
        <w:rPr>
          <w:color w:val="000000" w:themeColor="text1"/>
          <w:sz w:val="12"/>
        </w:rPr>
        <w:t>ther</w:t>
      </w:r>
      <w:proofErr w:type="spellEnd"/>
      <w:r w:rsidRPr="001010B8">
        <w:rPr>
          <w:color w:val="000000" w:themeColor="text1"/>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1010B8">
        <w:rPr>
          <w:color w:val="000000" w:themeColor="text1"/>
          <w:sz w:val="12"/>
        </w:rPr>
        <w:t>were</w:t>
      </w:r>
      <w:proofErr w:type="gramEnd"/>
      <w:r w:rsidRPr="001010B8">
        <w:rPr>
          <w:color w:val="000000" w:themeColor="text1"/>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1010B8">
        <w:rPr>
          <w:color w:val="000000" w:themeColor="text1"/>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1010B8">
        <w:rPr>
          <w:rStyle w:val="StyleUnderline"/>
          <w:color w:val="000000" w:themeColor="text1"/>
        </w:rPr>
        <w:t>The best argument one could make against the CSLA's provisions is to advocate the court to broadly interpret the "appropriation" principle of the Outer Space Treaty.</w:t>
      </w:r>
      <w:r w:rsidRPr="001010B8">
        <w:rPr>
          <w:color w:val="000000" w:themeColor="text1"/>
          <w:sz w:val="12"/>
        </w:rPr>
        <w:t xml:space="preserve"> The proponent of this argument would urge that </w:t>
      </w:r>
      <w:r w:rsidRPr="001010B8">
        <w:rPr>
          <w:rStyle w:val="StyleUnderline"/>
          <w:color w:val="000000" w:themeColor="text1"/>
        </w:rPr>
        <w:t>in so doing, a court should look beyond the words of the treaty and examine the history, negotiations, and practical considerations at the time of the treaty's negotiation to determine its true intent.</w:t>
      </w:r>
      <w:r w:rsidRPr="001010B8">
        <w:rPr>
          <w:color w:val="000000" w:themeColor="text1"/>
          <w:sz w:val="12"/>
        </w:rPr>
        <w:t xml:space="preserve"> 100 One would also want to argue </w:t>
      </w:r>
      <w:r w:rsidRPr="001010B8">
        <w:rPr>
          <w:rStyle w:val="Emphasis"/>
          <w:color w:val="000000" w:themeColor="text1"/>
        </w:rPr>
        <w:t xml:space="preserve">that the </w:t>
      </w:r>
      <w:r w:rsidRPr="001010B8">
        <w:rPr>
          <w:rStyle w:val="Emphasis"/>
          <w:color w:val="000000" w:themeColor="text1"/>
          <w:highlight w:val="cyan"/>
        </w:rPr>
        <w:t>space commerce industry violates</w:t>
      </w:r>
      <w:r w:rsidRPr="001010B8">
        <w:rPr>
          <w:rStyle w:val="StyleUnderline"/>
          <w:color w:val="000000" w:themeColor="text1"/>
        </w:rPr>
        <w:t xml:space="preserve"> perhaps not the "letter" of the treaty, but circumvents entirely </w:t>
      </w:r>
      <w:r w:rsidRPr="001010B8">
        <w:rPr>
          <w:rStyle w:val="Emphasis"/>
          <w:color w:val="000000" w:themeColor="text1"/>
          <w:highlight w:val="cyan"/>
        </w:rPr>
        <w:t>its "spirit</w:t>
      </w:r>
      <w:r w:rsidRPr="001010B8">
        <w:rPr>
          <w:rStyle w:val="StyleUnderline"/>
          <w:color w:val="000000" w:themeColor="text1"/>
        </w:rPr>
        <w:t>" if a court were taking into account "considerations deducible from the situation of the parties; and the reasonableness, justice, and nature of the thing, for which provision has been made."'</w:t>
      </w:r>
      <w:r w:rsidRPr="001010B8">
        <w:rPr>
          <w:color w:val="000000" w:themeColor="text1"/>
          <w:sz w:val="12"/>
        </w:rPr>
        <w:t xml:space="preserve"> 01 One who attacked the CSLA's general legitimacy in this way could argue that </w:t>
      </w:r>
      <w:r w:rsidRPr="001010B8">
        <w:rPr>
          <w:rStyle w:val="StyleUnderline"/>
          <w:color w:val="000000" w:themeColor="text1"/>
        </w:rPr>
        <w:t xml:space="preserve">the </w:t>
      </w:r>
      <w:r w:rsidRPr="001010B8">
        <w:rPr>
          <w:rStyle w:val="StyleUnderline"/>
          <w:color w:val="000000" w:themeColor="text1"/>
          <w:highlight w:val="cyan"/>
        </w:rPr>
        <w:t>U</w:t>
      </w:r>
      <w:r w:rsidRPr="001010B8">
        <w:rPr>
          <w:rStyle w:val="StyleUnderline"/>
          <w:color w:val="000000" w:themeColor="text1"/>
        </w:rPr>
        <w:t xml:space="preserve">nited </w:t>
      </w:r>
      <w:r w:rsidRPr="001010B8">
        <w:rPr>
          <w:rStyle w:val="StyleUnderline"/>
          <w:color w:val="000000" w:themeColor="text1"/>
          <w:highlight w:val="cyan"/>
        </w:rPr>
        <w:t>S</w:t>
      </w:r>
      <w:r w:rsidRPr="001010B8">
        <w:rPr>
          <w:rStyle w:val="StyleUnderline"/>
          <w:color w:val="000000" w:themeColor="text1"/>
        </w:rPr>
        <w:t xml:space="preserve">tates </w:t>
      </w:r>
      <w:r w:rsidRPr="001010B8">
        <w:rPr>
          <w:rStyle w:val="Emphasis"/>
          <w:color w:val="000000" w:themeColor="text1"/>
          <w:highlight w:val="cyan"/>
        </w:rPr>
        <w:t>is</w:t>
      </w:r>
      <w:r w:rsidRPr="001010B8">
        <w:rPr>
          <w:rStyle w:val="Emphasis"/>
          <w:color w:val="000000" w:themeColor="text1"/>
        </w:rPr>
        <w:t xml:space="preserve"> effectively "</w:t>
      </w:r>
      <w:r w:rsidRPr="001010B8">
        <w:rPr>
          <w:rStyle w:val="Emphasis"/>
          <w:color w:val="000000" w:themeColor="text1"/>
          <w:highlight w:val="cyan"/>
        </w:rPr>
        <w:t>appropriating" space</w:t>
      </w:r>
      <w:r w:rsidRPr="001010B8">
        <w:rPr>
          <w:rStyle w:val="Emphasis"/>
          <w:color w:val="000000" w:themeColor="text1"/>
        </w:rPr>
        <w:t xml:space="preserve"> through its protection and encouragement of private industry</w:t>
      </w:r>
      <w:r w:rsidRPr="001010B8">
        <w:rPr>
          <w:rStyle w:val="StyleUnderline"/>
          <w:color w:val="000000" w:themeColor="text1"/>
        </w:rPr>
        <w:t>. Such an appropriation would take place</w:t>
      </w:r>
      <w:r w:rsidRPr="001010B8">
        <w:rPr>
          <w:color w:val="000000" w:themeColor="text1"/>
          <w:sz w:val="12"/>
        </w:rPr>
        <w:t xml:space="preserve"> not by realizing a "sovereign" right to space property or the uses of space as expressly proscribed in the Outer Space Treaty, but, instead, </w:t>
      </w:r>
      <w:r w:rsidRPr="001010B8">
        <w:rPr>
          <w:rStyle w:val="StyleUnderline"/>
          <w:color w:val="000000" w:themeColor="text1"/>
        </w:rPr>
        <w:t>through the effective use of government power, services, and contracts to encourage and support the rapid development of the private space commerce industry in the United States.</w:t>
      </w:r>
      <w:r w:rsidRPr="001010B8">
        <w:rPr>
          <w:color w:val="000000" w:themeColor="text1"/>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1010B8">
        <w:rPr>
          <w:rStyle w:val="StyleUnderline"/>
          <w:color w:val="000000" w:themeColor="text1"/>
        </w:rPr>
        <w:t>the Outer Space Treaty and its progeny envision a "state-oriented" system of responsibility</w:t>
      </w:r>
      <w:r w:rsidRPr="001010B8">
        <w:rPr>
          <w:color w:val="000000" w:themeColor="text1"/>
          <w:sz w:val="12"/>
        </w:rPr>
        <w:t xml:space="preserve"> 10 2 </w:t>
      </w:r>
      <w:r w:rsidRPr="001010B8">
        <w:rPr>
          <w:rStyle w:val="StyleUnderline"/>
          <w:color w:val="000000" w:themeColor="text1"/>
        </w:rPr>
        <w:t>where each member state is responsible for all actions in outer space undertaken by the state and its nationals.</w:t>
      </w:r>
      <w:r w:rsidRPr="001010B8">
        <w:rPr>
          <w:color w:val="000000" w:themeColor="text1"/>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1010B8">
        <w:rPr>
          <w:rStyle w:val="Emphasis"/>
          <w:color w:val="000000" w:themeColor="text1"/>
        </w:rPr>
        <w:t>The CSLA licensing program</w:t>
      </w:r>
      <w:r w:rsidRPr="001010B8">
        <w:rPr>
          <w:color w:val="000000" w:themeColor="text1"/>
          <w:sz w:val="12"/>
        </w:rPr>
        <w:t xml:space="preserve"> ensures overall safety of private space ventures, 0 7 </w:t>
      </w:r>
      <w:r w:rsidRPr="001010B8">
        <w:rPr>
          <w:rStyle w:val="StyleUnderline"/>
          <w:color w:val="000000" w:themeColor="text1"/>
        </w:rPr>
        <w:t>raises the funds necessary to pay "potential treaty claims through its liability insurance requirement,'</w:t>
      </w:r>
      <w:r w:rsidRPr="001010B8">
        <w:rPr>
          <w:color w:val="000000" w:themeColor="text1"/>
          <w:sz w:val="12"/>
        </w:rPr>
        <w:t xml:space="preserve"> 10 8 </w:t>
      </w:r>
      <w:r w:rsidRPr="001010B8">
        <w:rPr>
          <w:rStyle w:val="StyleUnderline"/>
          <w:color w:val="000000" w:themeColor="text1"/>
        </w:rPr>
        <w:t xml:space="preserve">and limits the United States' joint and several liability exposure through </w:t>
      </w:r>
      <w:r w:rsidRPr="001010B8">
        <w:rPr>
          <w:rStyle w:val="Emphasis"/>
          <w:color w:val="000000" w:themeColor="text1"/>
          <w:highlight w:val="cyan"/>
        </w:rPr>
        <w:t>restricti</w:t>
      </w:r>
      <w:r w:rsidRPr="001010B8">
        <w:rPr>
          <w:rStyle w:val="StyleUnderline"/>
          <w:color w:val="000000" w:themeColor="text1"/>
        </w:rPr>
        <w:t xml:space="preserve">ng </w:t>
      </w:r>
      <w:r w:rsidRPr="001010B8">
        <w:rPr>
          <w:rStyle w:val="Emphasis"/>
          <w:color w:val="000000" w:themeColor="text1"/>
          <w:highlight w:val="cyan"/>
        </w:rPr>
        <w:t>private use of foreign launch</w:t>
      </w:r>
      <w:r w:rsidRPr="001010B8">
        <w:rPr>
          <w:rStyle w:val="Emphasis"/>
          <w:color w:val="000000" w:themeColor="text1"/>
        </w:rPr>
        <w:t xml:space="preserve"> and reentry facilities</w:t>
      </w:r>
      <w:r w:rsidRPr="001010B8">
        <w:rPr>
          <w:rStyle w:val="StyleUnderline"/>
          <w:color w:val="000000" w:themeColor="text1"/>
        </w:rPr>
        <w:t>.</w:t>
      </w:r>
      <w:r w:rsidRPr="001010B8">
        <w:rPr>
          <w:color w:val="000000" w:themeColor="text1"/>
          <w:sz w:val="12"/>
        </w:rPr>
        <w:t xml:space="preserve">'09 These </w:t>
      </w:r>
      <w:r w:rsidRPr="001010B8">
        <w:rPr>
          <w:rStyle w:val="StyleUnderline"/>
          <w:color w:val="000000" w:themeColor="text1"/>
        </w:rPr>
        <w:t xml:space="preserve">provisions </w:t>
      </w:r>
      <w:r w:rsidRPr="001010B8">
        <w:rPr>
          <w:rStyle w:val="Emphasis"/>
          <w:color w:val="000000" w:themeColor="text1"/>
        </w:rPr>
        <w:t xml:space="preserve">effectively </w:t>
      </w:r>
      <w:r w:rsidRPr="001010B8">
        <w:rPr>
          <w:rStyle w:val="Emphasis"/>
          <w:color w:val="000000" w:themeColor="text1"/>
          <w:highlight w:val="cyan"/>
        </w:rPr>
        <w:t>allow the</w:t>
      </w:r>
      <w:r w:rsidRPr="001010B8">
        <w:rPr>
          <w:rStyle w:val="Emphasis"/>
          <w:color w:val="000000" w:themeColor="text1"/>
        </w:rPr>
        <w:t xml:space="preserve"> </w:t>
      </w:r>
      <w:r w:rsidRPr="001010B8">
        <w:rPr>
          <w:rStyle w:val="Emphasis"/>
          <w:color w:val="000000" w:themeColor="text1"/>
          <w:highlight w:val="cyan"/>
        </w:rPr>
        <w:t>U</w:t>
      </w:r>
      <w:r w:rsidRPr="001010B8">
        <w:rPr>
          <w:rStyle w:val="StyleUnderline"/>
          <w:color w:val="000000" w:themeColor="text1"/>
        </w:rPr>
        <w:t xml:space="preserve">nited </w:t>
      </w:r>
      <w:r w:rsidRPr="001010B8">
        <w:rPr>
          <w:rStyle w:val="Emphasis"/>
          <w:color w:val="000000" w:themeColor="text1"/>
          <w:highlight w:val="cyan"/>
        </w:rPr>
        <w:t>S</w:t>
      </w:r>
      <w:r w:rsidRPr="001010B8">
        <w:rPr>
          <w:rStyle w:val="StyleUnderline"/>
          <w:color w:val="000000" w:themeColor="text1"/>
        </w:rPr>
        <w:t xml:space="preserve">tates </w:t>
      </w:r>
      <w:r w:rsidRPr="001010B8">
        <w:rPr>
          <w:rStyle w:val="Emphasis"/>
          <w:color w:val="000000" w:themeColor="text1"/>
        </w:rPr>
        <w:t xml:space="preserve">to </w:t>
      </w:r>
      <w:r w:rsidRPr="001010B8">
        <w:rPr>
          <w:rStyle w:val="Emphasis"/>
          <w:color w:val="000000" w:themeColor="text1"/>
          <w:highlight w:val="cyan"/>
        </w:rPr>
        <w:t>pass on</w:t>
      </w:r>
      <w:r w:rsidRPr="001010B8">
        <w:rPr>
          <w:rStyle w:val="StyleUnderline"/>
          <w:color w:val="000000" w:themeColor="text1"/>
        </w:rPr>
        <w:t xml:space="preserve"> the financial cost and recover from their private entities the amount of </w:t>
      </w:r>
      <w:r w:rsidRPr="001010B8">
        <w:rPr>
          <w:rStyle w:val="Emphasis"/>
          <w:color w:val="000000" w:themeColor="text1"/>
          <w:highlight w:val="cyan"/>
        </w:rPr>
        <w:t>damages</w:t>
      </w:r>
      <w:r w:rsidRPr="001010B8">
        <w:rPr>
          <w:rStyle w:val="Emphasis"/>
          <w:color w:val="000000" w:themeColor="text1"/>
        </w:rPr>
        <w:t xml:space="preserve"> for which they are internationally liable</w:t>
      </w:r>
      <w:r w:rsidRPr="001010B8">
        <w:rPr>
          <w:color w:val="000000" w:themeColor="text1"/>
          <w:sz w:val="12"/>
        </w:rPr>
        <w:t>. 110</w:t>
      </w:r>
      <w:r w:rsidRPr="001010B8">
        <w:rPr>
          <w:rStyle w:val="StyleUnderline"/>
          <w:color w:val="000000" w:themeColor="text1"/>
        </w:rPr>
        <w:t xml:space="preserve"> In this way, the government is limiting its international liability exposure by passing on the cost to the private sector. </w:t>
      </w:r>
      <w:r w:rsidRPr="001010B8">
        <w:rPr>
          <w:color w:val="000000" w:themeColor="text1"/>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17FF2879" w14:textId="77777777" w:rsidR="007256C4" w:rsidRPr="001010B8" w:rsidRDefault="007256C4" w:rsidP="007256C4">
      <w:pPr>
        <w:pStyle w:val="Heading4"/>
        <w:rPr>
          <w:rFonts w:cs="Calibri"/>
          <w:color w:val="000000" w:themeColor="text1"/>
        </w:rPr>
      </w:pPr>
      <w:r w:rsidRPr="001010B8">
        <w:rPr>
          <w:rFonts w:cs="Calibri"/>
          <w:color w:val="000000" w:themeColor="text1"/>
        </w:rPr>
        <w:t xml:space="preserve">No circumvention. </w:t>
      </w:r>
      <w:r w:rsidRPr="001010B8">
        <w:rPr>
          <w:rFonts w:cs="Calibri"/>
          <w:color w:val="000000" w:themeColor="text1"/>
          <w:u w:val="single"/>
        </w:rPr>
        <w:t>Authorization</w:t>
      </w:r>
      <w:r w:rsidRPr="001010B8">
        <w:rPr>
          <w:rFonts w:cs="Calibri"/>
          <w:color w:val="000000" w:themeColor="text1"/>
        </w:rPr>
        <w:t xml:space="preserve">, </w:t>
      </w:r>
      <w:r w:rsidRPr="001010B8">
        <w:rPr>
          <w:rFonts w:cs="Calibri"/>
          <w:color w:val="000000" w:themeColor="text1"/>
          <w:u w:val="single"/>
        </w:rPr>
        <w:t>supervision</w:t>
      </w:r>
      <w:r w:rsidRPr="001010B8">
        <w:rPr>
          <w:rFonts w:cs="Calibri"/>
          <w:color w:val="000000" w:themeColor="text1"/>
        </w:rPr>
        <w:t xml:space="preserve">, and </w:t>
      </w:r>
      <w:r w:rsidRPr="001010B8">
        <w:rPr>
          <w:rFonts w:cs="Calibri"/>
          <w:color w:val="000000" w:themeColor="text1"/>
          <w:u w:val="single"/>
        </w:rPr>
        <w:t>liability</w:t>
      </w:r>
      <w:r w:rsidRPr="001010B8">
        <w:rPr>
          <w:rFonts w:cs="Calibri"/>
          <w:color w:val="000000" w:themeColor="text1"/>
        </w:rPr>
        <w:t xml:space="preserve"> ensure compliance -- </w:t>
      </w:r>
      <w:r w:rsidRPr="001010B8">
        <w:rPr>
          <w:rFonts w:cs="Calibri"/>
          <w:color w:val="000000" w:themeColor="text1"/>
          <w:u w:val="single"/>
        </w:rPr>
        <w:t>potential</w:t>
      </w:r>
      <w:r w:rsidRPr="001010B8">
        <w:rPr>
          <w:rFonts w:cs="Calibri"/>
          <w:color w:val="000000" w:themeColor="text1"/>
        </w:rPr>
        <w:t xml:space="preserve"> for liability causes </w:t>
      </w:r>
      <w:r w:rsidRPr="001010B8">
        <w:rPr>
          <w:rFonts w:cs="Calibri"/>
          <w:color w:val="000000" w:themeColor="text1"/>
          <w:u w:val="single"/>
        </w:rPr>
        <w:t>self-regulation</w:t>
      </w:r>
      <w:r w:rsidRPr="001010B8">
        <w:rPr>
          <w:rFonts w:cs="Calibri"/>
          <w:color w:val="000000" w:themeColor="text1"/>
        </w:rPr>
        <w:t>.</w:t>
      </w:r>
    </w:p>
    <w:p w14:paraId="32C0721D" w14:textId="77777777" w:rsidR="007256C4" w:rsidRPr="001010B8" w:rsidRDefault="007256C4" w:rsidP="007256C4">
      <w:pPr>
        <w:rPr>
          <w:rFonts w:cs="Calibri"/>
          <w:color w:val="000000" w:themeColor="text1"/>
        </w:rPr>
      </w:pPr>
      <w:r w:rsidRPr="001010B8">
        <w:rPr>
          <w:rStyle w:val="Style13ptBold"/>
          <w:rFonts w:cs="Calibri"/>
          <w:color w:val="000000" w:themeColor="text1"/>
        </w:rPr>
        <w:t>Johnson 20</w:t>
      </w:r>
      <w:r w:rsidRPr="001010B8">
        <w:rPr>
          <w:rFonts w:cs="Calibri"/>
          <w:color w:val="000000" w:themeColor="text1"/>
        </w:rPr>
        <w:t xml:space="preserve"> [Chris, Space Law Advisor for Secure World Foundation, 9 years of professional experience in international space law and policy. J.D. from New York Law School; 2020; “The Legal Status of </w:t>
      </w:r>
      <w:proofErr w:type="spellStart"/>
      <w:r w:rsidRPr="001010B8">
        <w:rPr>
          <w:rFonts w:cs="Calibri"/>
          <w:color w:val="000000" w:themeColor="text1"/>
        </w:rPr>
        <w:t>MegaLEO</w:t>
      </w:r>
      <w:proofErr w:type="spellEnd"/>
      <w:r w:rsidRPr="001010B8">
        <w:rPr>
          <w:rFonts w:cs="Calibri"/>
          <w:color w:val="000000" w:themeColor="text1"/>
        </w:rPr>
        <w:t xml:space="preserve"> Constellations and Concerns About Appropriation of Large Swaths of Earth Orbit,” </w:t>
      </w:r>
      <w:hyperlink r:id="rId18" w:history="1">
        <w:r w:rsidRPr="001010B8">
          <w:rPr>
            <w:rStyle w:val="Hyperlink"/>
            <w:rFonts w:cs="Calibri"/>
            <w:color w:val="000000" w:themeColor="text1"/>
          </w:rPr>
          <w:t>https://swfound.org/media/206951/johnson2020_referenceworkentry_thelegalstatusofmegaleoconstel.pdf</w:t>
        </w:r>
      </w:hyperlink>
      <w:r w:rsidRPr="001010B8">
        <w:rPr>
          <w:rFonts w:cs="Calibri"/>
          <w:color w:val="000000" w:themeColor="text1"/>
        </w:rPr>
        <w:t xml:space="preserve">] </w:t>
      </w:r>
      <w:proofErr w:type="spellStart"/>
      <w:r w:rsidRPr="001010B8">
        <w:rPr>
          <w:rFonts w:cs="Calibri"/>
          <w:color w:val="000000" w:themeColor="text1"/>
        </w:rPr>
        <w:t>brett</w:t>
      </w:r>
      <w:proofErr w:type="spellEnd"/>
    </w:p>
    <w:p w14:paraId="1BE6994E" w14:textId="77777777" w:rsidR="007256C4" w:rsidRPr="001010B8" w:rsidRDefault="007256C4" w:rsidP="007256C4">
      <w:pPr>
        <w:rPr>
          <w:rStyle w:val="Emphasis"/>
          <w:rFonts w:cs="Calibri"/>
          <w:color w:val="000000" w:themeColor="text1"/>
        </w:rPr>
      </w:pPr>
      <w:r w:rsidRPr="001010B8">
        <w:rPr>
          <w:rStyle w:val="Emphasis"/>
          <w:rFonts w:cs="Calibri"/>
          <w:color w:val="000000" w:themeColor="text1"/>
        </w:rPr>
        <w:t>Authorization and Continuing Supervision</w:t>
      </w:r>
    </w:p>
    <w:p w14:paraId="789405D9" w14:textId="77777777" w:rsidR="007256C4" w:rsidRPr="001010B8" w:rsidRDefault="007256C4" w:rsidP="007256C4">
      <w:pPr>
        <w:rPr>
          <w:rFonts w:cs="Calibri"/>
          <w:color w:val="000000" w:themeColor="text1"/>
          <w:sz w:val="16"/>
        </w:rPr>
      </w:pPr>
      <w:r w:rsidRPr="001010B8">
        <w:rPr>
          <w:rFonts w:cs="Calibri"/>
          <w:color w:val="000000" w:themeColor="text1"/>
          <w:sz w:val="16"/>
        </w:rPr>
        <w:t xml:space="preserve">The second sentence of </w:t>
      </w:r>
      <w:r w:rsidRPr="001010B8">
        <w:rPr>
          <w:rStyle w:val="Emphasis"/>
          <w:rFonts w:cs="Calibri"/>
          <w:color w:val="000000" w:themeColor="text1"/>
        </w:rPr>
        <w:t>Article VI</w:t>
      </w:r>
      <w:r w:rsidRPr="001010B8">
        <w:rPr>
          <w:rFonts w:cs="Calibri"/>
          <w:color w:val="000000" w:themeColor="text1"/>
          <w:sz w:val="16"/>
        </w:rPr>
        <w:t xml:space="preserve"> then </w:t>
      </w:r>
      <w:r w:rsidRPr="001010B8">
        <w:rPr>
          <w:rStyle w:val="StyleUnderline"/>
          <w:rFonts w:cs="Calibri"/>
          <w:color w:val="000000" w:themeColor="text1"/>
        </w:rPr>
        <w:t xml:space="preserve">gives States a </w:t>
      </w:r>
      <w:r w:rsidRPr="001010B8">
        <w:rPr>
          <w:rStyle w:val="Emphasis"/>
          <w:rFonts w:cs="Calibri"/>
          <w:color w:val="000000" w:themeColor="text1"/>
        </w:rPr>
        <w:t>positive obligation</w:t>
      </w:r>
      <w:r w:rsidRPr="001010B8">
        <w:rPr>
          <w:rStyle w:val="StyleUnderline"/>
          <w:rFonts w:cs="Calibri"/>
          <w:color w:val="000000" w:themeColor="text1"/>
        </w:rPr>
        <w:t xml:space="preserve"> to undertake </w:t>
      </w:r>
      <w:r w:rsidRPr="001010B8">
        <w:rPr>
          <w:rStyle w:val="Emphasis"/>
          <w:rFonts w:cs="Calibri"/>
          <w:color w:val="000000" w:themeColor="text1"/>
        </w:rPr>
        <w:t>authorization</w:t>
      </w:r>
      <w:r w:rsidRPr="001010B8">
        <w:rPr>
          <w:rStyle w:val="StyleUnderline"/>
          <w:rFonts w:cs="Calibri"/>
          <w:color w:val="000000" w:themeColor="text1"/>
        </w:rPr>
        <w:t xml:space="preserve"> and continuing </w:t>
      </w:r>
      <w:r w:rsidRPr="001010B8">
        <w:rPr>
          <w:rStyle w:val="Emphasis"/>
          <w:rFonts w:cs="Calibri"/>
          <w:color w:val="000000" w:themeColor="text1"/>
        </w:rPr>
        <w:t>supervision</w:t>
      </w:r>
      <w:r w:rsidRPr="001010B8">
        <w:rPr>
          <w:rStyle w:val="StyleUnderline"/>
          <w:rFonts w:cs="Calibri"/>
          <w:color w:val="000000" w:themeColor="text1"/>
        </w:rPr>
        <w:t xml:space="preserve"> of nongovernmental entities</w:t>
      </w:r>
      <w:r w:rsidRPr="001010B8">
        <w:rPr>
          <w:rFonts w:cs="Calibri"/>
          <w:color w:val="000000" w:themeColor="text1"/>
          <w:sz w:val="16"/>
        </w:rPr>
        <w:t>.</w:t>
      </w:r>
    </w:p>
    <w:p w14:paraId="61B13EBB" w14:textId="77777777" w:rsidR="007256C4" w:rsidRPr="001010B8" w:rsidRDefault="007256C4" w:rsidP="007256C4">
      <w:pPr>
        <w:ind w:left="720"/>
        <w:rPr>
          <w:rFonts w:cs="Calibri"/>
          <w:color w:val="000000" w:themeColor="text1"/>
          <w:sz w:val="16"/>
        </w:rPr>
      </w:pPr>
      <w:r w:rsidRPr="001010B8">
        <w:rPr>
          <w:rFonts w:cs="Calibri"/>
          <w:color w:val="000000" w:themeColor="text1"/>
          <w:sz w:val="16"/>
        </w:rPr>
        <w:lastRenderedPageBreak/>
        <w:t xml:space="preserve">The </w:t>
      </w:r>
      <w:r w:rsidRPr="001010B8">
        <w:rPr>
          <w:rStyle w:val="StyleUnderline"/>
          <w:rFonts w:cs="Calibri"/>
          <w:color w:val="000000" w:themeColor="text1"/>
        </w:rPr>
        <w:t>activities of non-governmental entities in outer space</w:t>
      </w:r>
      <w:r w:rsidRPr="001010B8">
        <w:rPr>
          <w:rFonts w:cs="Calibri"/>
          <w:color w:val="000000" w:themeColor="text1"/>
          <w:sz w:val="16"/>
        </w:rPr>
        <w:t xml:space="preserve">, including the Moon and other celestial bodies, </w:t>
      </w:r>
      <w:r w:rsidRPr="001010B8">
        <w:rPr>
          <w:rStyle w:val="StyleUnderline"/>
          <w:rFonts w:cs="Calibri"/>
          <w:color w:val="000000" w:themeColor="text1"/>
        </w:rPr>
        <w:t>shall require authorization and continuing supervision by the appropriate State Party to the Treaty</w:t>
      </w:r>
      <w:r w:rsidRPr="001010B8">
        <w:rPr>
          <w:rFonts w:cs="Calibri"/>
          <w:color w:val="000000" w:themeColor="text1"/>
          <w:sz w:val="16"/>
        </w:rPr>
        <w:t>.</w:t>
      </w:r>
    </w:p>
    <w:p w14:paraId="67C07129" w14:textId="77777777" w:rsidR="007256C4" w:rsidRPr="001010B8" w:rsidRDefault="007256C4" w:rsidP="007256C4">
      <w:pPr>
        <w:rPr>
          <w:rFonts w:cs="Calibri"/>
          <w:color w:val="000000" w:themeColor="text1"/>
          <w:sz w:val="16"/>
        </w:rPr>
      </w:pPr>
      <w:r w:rsidRPr="001010B8">
        <w:rPr>
          <w:rFonts w:cs="Calibri"/>
          <w:color w:val="000000" w:themeColor="text1"/>
          <w:sz w:val="16"/>
        </w:rPr>
        <w:t xml:space="preserve">Consequently, </w:t>
      </w:r>
      <w:r w:rsidRPr="001010B8">
        <w:rPr>
          <w:rStyle w:val="StyleUnderline"/>
          <w:rFonts w:cs="Calibri"/>
          <w:color w:val="000000" w:themeColor="text1"/>
        </w:rPr>
        <w:t>it is not merely sufficient that governments allow private actors to access and explore space</w:t>
      </w:r>
      <w:r w:rsidRPr="001010B8">
        <w:rPr>
          <w:rFonts w:cs="Calibri"/>
          <w:color w:val="000000" w:themeColor="text1"/>
          <w:sz w:val="16"/>
        </w:rPr>
        <w:t xml:space="preserve">. </w:t>
      </w:r>
      <w:r w:rsidRPr="001010B8">
        <w:rPr>
          <w:rStyle w:val="StyleUnderline"/>
          <w:rFonts w:cs="Calibri"/>
          <w:color w:val="000000" w:themeColor="text1"/>
        </w:rPr>
        <w:t>States have a duty to authorize and supervise them</w:t>
      </w:r>
      <w:r w:rsidRPr="001010B8">
        <w:rPr>
          <w:rFonts w:cs="Calibri"/>
          <w:color w:val="000000" w:themeColor="text1"/>
          <w:sz w:val="16"/>
        </w:rPr>
        <w:t xml:space="preserve">. </w:t>
      </w:r>
      <w:r w:rsidRPr="001010B8">
        <w:rPr>
          <w:rStyle w:val="StyleUnderline"/>
          <w:rFonts w:cs="Calibri"/>
          <w:color w:val="000000" w:themeColor="text1"/>
        </w:rPr>
        <w:t>Looking</w:t>
      </w:r>
      <w:r w:rsidRPr="001010B8">
        <w:rPr>
          <w:rFonts w:cs="Calibri"/>
          <w:color w:val="000000" w:themeColor="text1"/>
          <w:sz w:val="16"/>
        </w:rPr>
        <w:t xml:space="preserve"> again </w:t>
      </w:r>
      <w:r w:rsidRPr="001010B8">
        <w:rPr>
          <w:rStyle w:val="StyleUnderline"/>
          <w:rFonts w:cs="Calibri"/>
          <w:color w:val="000000" w:themeColor="text1"/>
        </w:rPr>
        <w:t>at the first sentence</w:t>
      </w:r>
      <w:r w:rsidRPr="001010B8">
        <w:rPr>
          <w:rFonts w:cs="Calibri"/>
          <w:color w:val="000000" w:themeColor="text1"/>
          <w:sz w:val="16"/>
        </w:rPr>
        <w:t xml:space="preserve"> of </w:t>
      </w:r>
      <w:r w:rsidRPr="001010B8">
        <w:rPr>
          <w:rStyle w:val="Emphasis"/>
          <w:rFonts w:cs="Calibri"/>
          <w:color w:val="000000" w:themeColor="text1"/>
          <w:highlight w:val="green"/>
        </w:rPr>
        <w:t>Article VI</w:t>
      </w:r>
      <w:r w:rsidRPr="001010B8">
        <w:rPr>
          <w:rFonts w:cs="Calibri"/>
          <w:color w:val="000000" w:themeColor="text1"/>
          <w:sz w:val="16"/>
        </w:rPr>
        <w:t xml:space="preserve">, above, </w:t>
      </w:r>
      <w:r w:rsidRPr="001010B8">
        <w:rPr>
          <w:rStyle w:val="StyleUnderline"/>
          <w:rFonts w:cs="Calibri"/>
          <w:color w:val="000000" w:themeColor="text1"/>
          <w:highlight w:val="green"/>
        </w:rPr>
        <w:t>gives</w:t>
      </w:r>
      <w:r w:rsidRPr="001010B8">
        <w:rPr>
          <w:rFonts w:cs="Calibri"/>
          <w:color w:val="000000" w:themeColor="text1"/>
          <w:sz w:val="16"/>
        </w:rPr>
        <w:t xml:space="preserve"> some </w:t>
      </w:r>
      <w:r w:rsidRPr="001010B8">
        <w:rPr>
          <w:rStyle w:val="StyleUnderline"/>
          <w:rFonts w:cs="Calibri"/>
          <w:color w:val="000000" w:themeColor="text1"/>
          <w:highlight w:val="green"/>
        </w:rPr>
        <w:t>indication as to what standard</w:t>
      </w:r>
      <w:r w:rsidRPr="001010B8">
        <w:rPr>
          <w:rStyle w:val="StyleUnderline"/>
          <w:rFonts w:cs="Calibri"/>
          <w:color w:val="000000" w:themeColor="text1"/>
        </w:rPr>
        <w:t xml:space="preserve"> this </w:t>
      </w:r>
      <w:r w:rsidRPr="001010B8">
        <w:rPr>
          <w:rStyle w:val="Emphasis"/>
          <w:rFonts w:cs="Calibri"/>
          <w:color w:val="000000" w:themeColor="text1"/>
          <w:highlight w:val="green"/>
        </w:rPr>
        <w:t>supervision</w:t>
      </w:r>
      <w:r w:rsidRPr="001010B8">
        <w:rPr>
          <w:rStyle w:val="StyleUnderline"/>
          <w:rFonts w:cs="Calibri"/>
          <w:color w:val="000000" w:themeColor="text1"/>
          <w:highlight w:val="green"/>
        </w:rPr>
        <w:t xml:space="preserve"> must meet</w:t>
      </w:r>
      <w:r w:rsidRPr="001010B8">
        <w:rPr>
          <w:rFonts w:cs="Calibri"/>
          <w:color w:val="000000" w:themeColor="text1"/>
          <w:sz w:val="16"/>
        </w:rPr>
        <w:t xml:space="preserve">. The first sentence of </w:t>
      </w:r>
      <w:r w:rsidRPr="001010B8">
        <w:rPr>
          <w:rStyle w:val="Emphasis"/>
          <w:rFonts w:cs="Calibri"/>
          <w:color w:val="000000" w:themeColor="text1"/>
        </w:rPr>
        <w:t>Article VI</w:t>
      </w:r>
      <w:r w:rsidRPr="001010B8">
        <w:rPr>
          <w:rFonts w:cs="Calibri"/>
          <w:color w:val="000000" w:themeColor="text1"/>
          <w:sz w:val="16"/>
        </w:rPr>
        <w:t xml:space="preserve"> </w:t>
      </w:r>
      <w:r w:rsidRPr="001010B8">
        <w:rPr>
          <w:rStyle w:val="StyleUnderline"/>
          <w:rFonts w:cs="Calibri"/>
          <w:color w:val="000000" w:themeColor="text1"/>
        </w:rPr>
        <w:t>ends with</w:t>
      </w:r>
      <w:r w:rsidRPr="001010B8">
        <w:rPr>
          <w:rFonts w:cs="Calibri"/>
          <w:color w:val="000000" w:themeColor="text1"/>
          <w:sz w:val="16"/>
        </w:rPr>
        <w:t xml:space="preserve"> </w:t>
      </w:r>
      <w:r w:rsidRPr="001010B8">
        <w:rPr>
          <w:rStyle w:val="StyleUnderline"/>
          <w:rFonts w:cs="Calibri"/>
          <w:color w:val="000000" w:themeColor="text1"/>
        </w:rPr>
        <w:t xml:space="preserve">“... </w:t>
      </w:r>
      <w:r w:rsidRPr="001010B8">
        <w:rPr>
          <w:rStyle w:val="Emphasis"/>
          <w:rFonts w:cs="Calibri"/>
          <w:color w:val="000000" w:themeColor="text1"/>
        </w:rPr>
        <w:t xml:space="preserve">and for assuring </w:t>
      </w:r>
      <w:proofErr w:type="gramStart"/>
      <w:r w:rsidRPr="001010B8">
        <w:rPr>
          <w:rStyle w:val="Emphasis"/>
          <w:rFonts w:cs="Calibri"/>
          <w:color w:val="000000" w:themeColor="text1"/>
        </w:rPr>
        <w:t>that national activities</w:t>
      </w:r>
      <w:proofErr w:type="gramEnd"/>
      <w:r w:rsidRPr="001010B8">
        <w:rPr>
          <w:rStyle w:val="Emphasis"/>
          <w:rFonts w:cs="Calibri"/>
          <w:color w:val="000000" w:themeColor="text1"/>
        </w:rPr>
        <w:t xml:space="preserve"> are carried out in conformity with the provisions set forth in the present Treaty</w:t>
      </w:r>
      <w:r w:rsidRPr="001010B8">
        <w:rPr>
          <w:rFonts w:cs="Calibri"/>
          <w:color w:val="000000" w:themeColor="text1"/>
          <w:sz w:val="16"/>
        </w:rPr>
        <w:t xml:space="preserve">.” Consequently, </w:t>
      </w:r>
      <w:r w:rsidRPr="001010B8">
        <w:rPr>
          <w:rStyle w:val="Emphasis"/>
          <w:rFonts w:cs="Calibri"/>
          <w:color w:val="000000" w:themeColor="text1"/>
          <w:highlight w:val="green"/>
        </w:rPr>
        <w:t>States must authorize</w:t>
      </w:r>
      <w:r w:rsidRPr="001010B8">
        <w:rPr>
          <w:rStyle w:val="StyleUnderline"/>
          <w:rFonts w:cs="Calibri"/>
          <w:color w:val="000000" w:themeColor="text1"/>
        </w:rPr>
        <w:t xml:space="preserve"> </w:t>
      </w:r>
      <w:r w:rsidRPr="001010B8">
        <w:rPr>
          <w:rStyle w:val="StyleUnderline"/>
          <w:rFonts w:cs="Calibri"/>
          <w:color w:val="000000" w:themeColor="text1"/>
          <w:highlight w:val="green"/>
        </w:rPr>
        <w:t xml:space="preserve">and </w:t>
      </w:r>
      <w:r w:rsidRPr="001010B8">
        <w:rPr>
          <w:rStyle w:val="Emphasis"/>
          <w:rFonts w:cs="Calibri"/>
          <w:color w:val="000000" w:themeColor="text1"/>
          <w:highlight w:val="green"/>
        </w:rPr>
        <w:t>supervise</w:t>
      </w:r>
      <w:r w:rsidRPr="001010B8">
        <w:rPr>
          <w:rStyle w:val="StyleUnderline"/>
          <w:rFonts w:cs="Calibri"/>
          <w:color w:val="000000" w:themeColor="text1"/>
          <w:highlight w:val="green"/>
        </w:rPr>
        <w:t xml:space="preserve"> </w:t>
      </w:r>
      <w:r w:rsidRPr="001010B8">
        <w:rPr>
          <w:rStyle w:val="Emphasis"/>
          <w:rFonts w:cs="Calibri"/>
          <w:color w:val="000000" w:themeColor="text1"/>
          <w:highlight w:val="green"/>
        </w:rPr>
        <w:t>private entities</w:t>
      </w:r>
      <w:r w:rsidRPr="001010B8">
        <w:rPr>
          <w:rStyle w:val="StyleUnderline"/>
          <w:rFonts w:cs="Calibri"/>
          <w:color w:val="000000" w:themeColor="text1"/>
        </w:rPr>
        <w:t xml:space="preserve"> </w:t>
      </w:r>
      <w:r w:rsidRPr="001010B8">
        <w:rPr>
          <w:rStyle w:val="StyleUnderline"/>
          <w:rFonts w:cs="Calibri"/>
          <w:color w:val="000000" w:themeColor="text1"/>
          <w:highlight w:val="green"/>
        </w:rPr>
        <w:t>to make sure</w:t>
      </w:r>
      <w:r w:rsidRPr="001010B8">
        <w:rPr>
          <w:rStyle w:val="StyleUnderline"/>
          <w:rFonts w:cs="Calibri"/>
          <w:color w:val="000000" w:themeColor="text1"/>
        </w:rPr>
        <w:t xml:space="preserve"> that these </w:t>
      </w:r>
      <w:r w:rsidRPr="001010B8">
        <w:rPr>
          <w:rStyle w:val="StyleUnderline"/>
          <w:rFonts w:cs="Calibri"/>
          <w:color w:val="000000" w:themeColor="text1"/>
          <w:highlight w:val="green"/>
        </w:rPr>
        <w:t>private entities conform with the</w:t>
      </w:r>
      <w:r w:rsidRPr="001010B8">
        <w:rPr>
          <w:rStyle w:val="StyleUnderline"/>
          <w:rFonts w:cs="Calibri"/>
          <w:color w:val="000000" w:themeColor="text1"/>
        </w:rPr>
        <w:t xml:space="preserve"> </w:t>
      </w:r>
      <w:r w:rsidRPr="001010B8">
        <w:rPr>
          <w:rStyle w:val="Emphasis"/>
          <w:rFonts w:cs="Calibri"/>
          <w:color w:val="000000" w:themeColor="text1"/>
          <w:highlight w:val="green"/>
        </w:rPr>
        <w:t>O</w:t>
      </w:r>
      <w:r w:rsidRPr="001010B8">
        <w:rPr>
          <w:rStyle w:val="StyleUnderline"/>
          <w:rFonts w:cs="Calibri"/>
          <w:color w:val="000000" w:themeColor="text1"/>
        </w:rPr>
        <w:t xml:space="preserve">uter </w:t>
      </w:r>
      <w:r w:rsidRPr="001010B8">
        <w:rPr>
          <w:rStyle w:val="Emphasis"/>
          <w:rFonts w:cs="Calibri"/>
          <w:color w:val="000000" w:themeColor="text1"/>
          <w:highlight w:val="green"/>
        </w:rPr>
        <w:t>S</w:t>
      </w:r>
      <w:r w:rsidRPr="001010B8">
        <w:rPr>
          <w:rStyle w:val="StyleUnderline"/>
          <w:rFonts w:cs="Calibri"/>
          <w:color w:val="000000" w:themeColor="text1"/>
        </w:rPr>
        <w:t xml:space="preserve">pace </w:t>
      </w:r>
      <w:r w:rsidRPr="001010B8">
        <w:rPr>
          <w:rStyle w:val="Emphasis"/>
          <w:rFonts w:cs="Calibri"/>
          <w:color w:val="000000" w:themeColor="text1"/>
          <w:highlight w:val="green"/>
        </w:rPr>
        <w:t>T</w:t>
      </w:r>
      <w:r w:rsidRPr="001010B8">
        <w:rPr>
          <w:rStyle w:val="StyleUnderline"/>
          <w:rFonts w:cs="Calibri"/>
          <w:color w:val="000000" w:themeColor="text1"/>
        </w:rPr>
        <w:t>reaty</w:t>
      </w:r>
      <w:r w:rsidRPr="001010B8">
        <w:rPr>
          <w:rFonts w:cs="Calibri"/>
          <w:color w:val="000000" w:themeColor="text1"/>
          <w:sz w:val="16"/>
        </w:rPr>
        <w:t>.</w:t>
      </w:r>
    </w:p>
    <w:p w14:paraId="5CC21AF1" w14:textId="77777777" w:rsidR="007256C4" w:rsidRPr="001010B8" w:rsidRDefault="007256C4" w:rsidP="007256C4">
      <w:pPr>
        <w:rPr>
          <w:rFonts w:cs="Calibri"/>
          <w:color w:val="000000" w:themeColor="text1"/>
          <w:sz w:val="16"/>
        </w:rPr>
      </w:pPr>
      <w:r w:rsidRPr="001010B8">
        <w:rPr>
          <w:rFonts w:cs="Calibri"/>
          <w:color w:val="000000" w:themeColor="text1"/>
          <w:sz w:val="16"/>
        </w:rPr>
        <w:t xml:space="preserve">Additionally, Article III of the Outer Space Treaty creates a link between the treaty and the rest of international law, including the UN Charter. Therefore, and to the extent that other sources of </w:t>
      </w:r>
      <w:r w:rsidRPr="001010B8">
        <w:rPr>
          <w:rStyle w:val="Emphasis"/>
          <w:rFonts w:cs="Calibri"/>
          <w:color w:val="000000" w:themeColor="text1"/>
        </w:rPr>
        <w:t>international law create norms applicable</w:t>
      </w:r>
      <w:r w:rsidRPr="001010B8">
        <w:rPr>
          <w:rStyle w:val="StyleUnderline"/>
          <w:rFonts w:cs="Calibri"/>
          <w:color w:val="000000" w:themeColor="text1"/>
        </w:rPr>
        <w:t xml:space="preserve"> for private entities in outer space</w:t>
      </w:r>
      <w:r w:rsidRPr="001010B8">
        <w:rPr>
          <w:rFonts w:cs="Calibri"/>
          <w:color w:val="000000" w:themeColor="text1"/>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1010B8">
        <w:rPr>
          <w:rFonts w:cs="Calibri"/>
          <w:color w:val="000000" w:themeColor="text1"/>
          <w:sz w:val="16"/>
        </w:rPr>
        <w:t>enviromental</w:t>
      </w:r>
      <w:proofErr w:type="spellEnd"/>
      <w:r w:rsidRPr="001010B8">
        <w:rPr>
          <w:rFonts w:cs="Calibri"/>
          <w:color w:val="000000" w:themeColor="text1"/>
          <w:sz w:val="16"/>
        </w:rPr>
        <w:t xml:space="preserve"> law, international </w:t>
      </w:r>
      <w:proofErr w:type="spellStart"/>
      <w:r w:rsidRPr="001010B8">
        <w:rPr>
          <w:rFonts w:cs="Calibri"/>
          <w:color w:val="000000" w:themeColor="text1"/>
          <w:sz w:val="16"/>
        </w:rPr>
        <w:t>humanitiarian</w:t>
      </w:r>
      <w:proofErr w:type="spellEnd"/>
      <w:r w:rsidRPr="001010B8">
        <w:rPr>
          <w:rFonts w:cs="Calibri"/>
          <w:color w:val="000000" w:themeColor="text1"/>
          <w:sz w:val="16"/>
        </w:rPr>
        <w:t xml:space="preserve"> law, and other special regimes also form the rest of the normative order for outer space.</w:t>
      </w:r>
    </w:p>
    <w:p w14:paraId="1D9082B8" w14:textId="77777777" w:rsidR="007256C4" w:rsidRPr="001010B8" w:rsidRDefault="007256C4" w:rsidP="007256C4">
      <w:pPr>
        <w:rPr>
          <w:rStyle w:val="Emphasis"/>
          <w:rFonts w:cs="Calibri"/>
          <w:color w:val="000000" w:themeColor="text1"/>
        </w:rPr>
      </w:pPr>
      <w:r w:rsidRPr="001010B8">
        <w:rPr>
          <w:rStyle w:val="Emphasis"/>
          <w:rFonts w:cs="Calibri"/>
          <w:color w:val="000000" w:themeColor="text1"/>
        </w:rPr>
        <w:t>Potential Liability</w:t>
      </w:r>
    </w:p>
    <w:p w14:paraId="4BF3874A" w14:textId="77777777" w:rsidR="007256C4" w:rsidRPr="001010B8" w:rsidRDefault="007256C4" w:rsidP="007256C4">
      <w:pPr>
        <w:rPr>
          <w:rFonts w:cs="Calibri"/>
          <w:color w:val="000000" w:themeColor="text1"/>
          <w:sz w:val="16"/>
        </w:rPr>
      </w:pPr>
      <w:r w:rsidRPr="001010B8">
        <w:rPr>
          <w:rStyle w:val="Emphasis"/>
          <w:rFonts w:cs="Calibri"/>
          <w:color w:val="000000" w:themeColor="text1"/>
        </w:rPr>
        <w:t>Supplemental to international responsibility</w:t>
      </w:r>
      <w:r w:rsidRPr="001010B8">
        <w:rPr>
          <w:rStyle w:val="StyleUnderline"/>
          <w:rFonts w:cs="Calibri"/>
          <w:color w:val="000000" w:themeColor="text1"/>
        </w:rPr>
        <w:t xml:space="preserve"> for acts in space </w:t>
      </w:r>
      <w:r w:rsidRPr="001010B8">
        <w:rPr>
          <w:rStyle w:val="Emphasis"/>
          <w:rFonts w:cs="Calibri"/>
          <w:color w:val="000000" w:themeColor="text1"/>
        </w:rPr>
        <w:t>committed by private entities</w:t>
      </w:r>
      <w:r w:rsidRPr="001010B8">
        <w:rPr>
          <w:rStyle w:val="StyleUnderline"/>
          <w:rFonts w:cs="Calibri"/>
          <w:color w:val="000000" w:themeColor="text1"/>
        </w:rPr>
        <w:t xml:space="preserve"> is the potential for liability for damage resulting from their activities</w:t>
      </w:r>
      <w:r w:rsidRPr="001010B8">
        <w:rPr>
          <w:rFonts w:cs="Calibri"/>
          <w:color w:val="000000" w:themeColor="text1"/>
          <w:sz w:val="16"/>
        </w:rPr>
        <w:t xml:space="preserve">. </w:t>
      </w:r>
      <w:r w:rsidRPr="001010B8">
        <w:rPr>
          <w:rStyle w:val="Emphasis"/>
          <w:rFonts w:cs="Calibri"/>
          <w:color w:val="000000" w:themeColor="text1"/>
        </w:rPr>
        <w:t>Article VIII</w:t>
      </w:r>
      <w:r w:rsidRPr="001010B8">
        <w:rPr>
          <w:rFonts w:cs="Calibri"/>
          <w:color w:val="000000" w:themeColor="text1"/>
          <w:sz w:val="16"/>
        </w:rPr>
        <w:t xml:space="preserve"> </w:t>
      </w:r>
      <w:r w:rsidRPr="001010B8">
        <w:rPr>
          <w:rStyle w:val="StyleUnderline"/>
          <w:rFonts w:cs="Calibri"/>
          <w:color w:val="000000" w:themeColor="text1"/>
        </w:rPr>
        <w:t xml:space="preserve">of </w:t>
      </w:r>
      <w:r w:rsidRPr="001010B8">
        <w:rPr>
          <w:rStyle w:val="StyleUnderline"/>
          <w:rFonts w:cs="Calibri"/>
          <w:color w:val="000000" w:themeColor="text1"/>
          <w:highlight w:val="green"/>
        </w:rPr>
        <w:t>the</w:t>
      </w:r>
      <w:r w:rsidRPr="001010B8">
        <w:rPr>
          <w:rFonts w:cs="Calibri"/>
          <w:color w:val="000000" w:themeColor="text1"/>
          <w:sz w:val="16"/>
        </w:rPr>
        <w:t xml:space="preserve"> </w:t>
      </w:r>
      <w:r w:rsidRPr="001010B8">
        <w:rPr>
          <w:rStyle w:val="Emphasis"/>
          <w:rFonts w:cs="Calibri"/>
          <w:color w:val="000000" w:themeColor="text1"/>
          <w:highlight w:val="green"/>
        </w:rPr>
        <w:t>O</w:t>
      </w:r>
      <w:r w:rsidRPr="001010B8">
        <w:rPr>
          <w:rFonts w:cs="Calibri"/>
          <w:color w:val="000000" w:themeColor="text1"/>
          <w:sz w:val="16"/>
        </w:rPr>
        <w:t xml:space="preserve">uter </w:t>
      </w:r>
      <w:r w:rsidRPr="001010B8">
        <w:rPr>
          <w:rStyle w:val="Emphasis"/>
          <w:rFonts w:cs="Calibri"/>
          <w:color w:val="000000" w:themeColor="text1"/>
          <w:highlight w:val="green"/>
        </w:rPr>
        <w:t>S</w:t>
      </w:r>
      <w:r w:rsidRPr="001010B8">
        <w:rPr>
          <w:rFonts w:cs="Calibri"/>
          <w:color w:val="000000" w:themeColor="text1"/>
          <w:sz w:val="16"/>
        </w:rPr>
        <w:t xml:space="preserve">pace </w:t>
      </w:r>
      <w:r w:rsidRPr="001010B8">
        <w:rPr>
          <w:rStyle w:val="Emphasis"/>
          <w:rFonts w:cs="Calibri"/>
          <w:color w:val="000000" w:themeColor="text1"/>
          <w:highlight w:val="green"/>
        </w:rPr>
        <w:t>T</w:t>
      </w:r>
      <w:r w:rsidRPr="001010B8">
        <w:rPr>
          <w:rFonts w:cs="Calibri"/>
          <w:color w:val="000000" w:themeColor="text1"/>
          <w:sz w:val="16"/>
        </w:rPr>
        <w:t xml:space="preserve">reaty </w:t>
      </w:r>
      <w:r w:rsidRPr="001010B8">
        <w:rPr>
          <w:rStyle w:val="StyleUnderline"/>
          <w:rFonts w:cs="Calibri"/>
          <w:color w:val="000000" w:themeColor="text1"/>
          <w:highlight w:val="green"/>
        </w:rPr>
        <w:t xml:space="preserve">establishes a </w:t>
      </w:r>
      <w:r w:rsidRPr="001010B8">
        <w:rPr>
          <w:rStyle w:val="Emphasis"/>
          <w:rFonts w:cs="Calibri"/>
          <w:color w:val="000000" w:themeColor="text1"/>
          <w:highlight w:val="green"/>
        </w:rPr>
        <w:t>liability provision</w:t>
      </w:r>
      <w:r w:rsidRPr="001010B8">
        <w:rPr>
          <w:rStyle w:val="StyleUnderline"/>
          <w:rFonts w:cs="Calibri"/>
          <w:color w:val="000000" w:themeColor="text1"/>
        </w:rPr>
        <w:t>,</w:t>
      </w:r>
      <w:r w:rsidRPr="001010B8">
        <w:rPr>
          <w:rFonts w:cs="Calibri"/>
          <w:color w:val="000000" w:themeColor="text1"/>
          <w:sz w:val="16"/>
        </w:rPr>
        <w:t xml:space="preserve"> </w:t>
      </w:r>
      <w:r w:rsidRPr="001010B8">
        <w:rPr>
          <w:rStyle w:val="StyleUnderline"/>
          <w:rFonts w:cs="Calibri"/>
          <w:color w:val="000000" w:themeColor="text1"/>
        </w:rPr>
        <w:t>and the 1972 Liability Convention expands the mechanisms for dealing with liability claims</w:t>
      </w:r>
      <w:r w:rsidRPr="001010B8">
        <w:rPr>
          <w:rFonts w:cs="Calibri"/>
          <w:color w:val="000000" w:themeColor="text1"/>
          <w:sz w:val="16"/>
        </w:rPr>
        <w:t xml:space="preserve">. </w:t>
      </w:r>
      <w:r w:rsidRPr="001010B8">
        <w:rPr>
          <w:rStyle w:val="StyleUnderline"/>
          <w:rFonts w:cs="Calibri"/>
          <w:color w:val="000000" w:themeColor="text1"/>
        </w:rPr>
        <w:t xml:space="preserve">Liability is a </w:t>
      </w:r>
      <w:r w:rsidRPr="001010B8">
        <w:rPr>
          <w:rStyle w:val="Emphasis"/>
          <w:rFonts w:cs="Calibri"/>
          <w:color w:val="000000" w:themeColor="text1"/>
          <w:highlight w:val="green"/>
        </w:rPr>
        <w:t>requirement to pay</w:t>
      </w:r>
      <w:r w:rsidRPr="001010B8">
        <w:rPr>
          <w:rStyle w:val="Emphasis"/>
          <w:rFonts w:cs="Calibri"/>
          <w:color w:val="000000" w:themeColor="text1"/>
        </w:rPr>
        <w:t xml:space="preserve"> compensation</w:t>
      </w:r>
      <w:r w:rsidRPr="001010B8">
        <w:rPr>
          <w:rStyle w:val="StyleUnderline"/>
          <w:rFonts w:cs="Calibri"/>
          <w:color w:val="000000" w:themeColor="text1"/>
        </w:rPr>
        <w:t xml:space="preserve"> to </w:t>
      </w:r>
      <w:r w:rsidRPr="001010B8">
        <w:rPr>
          <w:rStyle w:val="StyleUnderline"/>
          <w:rFonts w:cs="Calibri"/>
          <w:color w:val="000000" w:themeColor="text1"/>
          <w:highlight w:val="green"/>
        </w:rPr>
        <w:t>an injured party</w:t>
      </w:r>
      <w:r w:rsidRPr="001010B8">
        <w:rPr>
          <w:rStyle w:val="StyleUnderline"/>
          <w:rFonts w:cs="Calibri"/>
          <w:color w:val="000000" w:themeColor="text1"/>
        </w:rPr>
        <w:t xml:space="preserve"> for the damage or suffering that has been caused to them</w:t>
      </w:r>
      <w:r w:rsidRPr="001010B8">
        <w:rPr>
          <w:rFonts w:cs="Calibri"/>
          <w:color w:val="000000" w:themeColor="text1"/>
          <w:sz w:val="16"/>
        </w:rPr>
        <w:t xml:space="preserve">. In space law, </w:t>
      </w:r>
      <w:r w:rsidRPr="001010B8">
        <w:rPr>
          <w:rStyle w:val="StyleUnderline"/>
          <w:rFonts w:cs="Calibri"/>
          <w:color w:val="000000" w:themeColor="text1"/>
        </w:rPr>
        <w:t xml:space="preserve">liability is </w:t>
      </w:r>
      <w:r w:rsidRPr="001010B8">
        <w:rPr>
          <w:rStyle w:val="StyleUnderline"/>
          <w:rFonts w:cs="Calibri"/>
          <w:color w:val="000000" w:themeColor="text1"/>
          <w:highlight w:val="green"/>
        </w:rPr>
        <w:t>for</w:t>
      </w:r>
      <w:r w:rsidRPr="001010B8">
        <w:rPr>
          <w:rStyle w:val="StyleUnderline"/>
          <w:rFonts w:cs="Calibri"/>
          <w:color w:val="000000" w:themeColor="text1"/>
        </w:rPr>
        <w:t xml:space="preserve"> </w:t>
      </w:r>
      <w:r w:rsidRPr="001010B8">
        <w:rPr>
          <w:rStyle w:val="Emphasis"/>
          <w:rFonts w:cs="Calibri"/>
          <w:color w:val="000000" w:themeColor="text1"/>
        </w:rPr>
        <w:t xml:space="preserve">physical </w:t>
      </w:r>
      <w:r w:rsidRPr="001010B8">
        <w:rPr>
          <w:rStyle w:val="Emphasis"/>
          <w:rFonts w:cs="Calibri"/>
          <w:color w:val="000000" w:themeColor="text1"/>
          <w:highlight w:val="green"/>
        </w:rPr>
        <w:t>damage</w:t>
      </w:r>
      <w:r w:rsidRPr="001010B8">
        <w:rPr>
          <w:rStyle w:val="StyleUnderline"/>
          <w:rFonts w:cs="Calibri"/>
          <w:color w:val="000000" w:themeColor="text1"/>
        </w:rPr>
        <w:t xml:space="preserve"> to a </w:t>
      </w:r>
      <w:r w:rsidRPr="001010B8">
        <w:rPr>
          <w:rStyle w:val="Emphasis"/>
          <w:rFonts w:cs="Calibri"/>
          <w:color w:val="000000" w:themeColor="text1"/>
        </w:rPr>
        <w:t>space object</w:t>
      </w:r>
      <w:r w:rsidRPr="001010B8">
        <w:rPr>
          <w:rStyle w:val="StyleUnderline"/>
          <w:rFonts w:cs="Calibri"/>
          <w:color w:val="000000" w:themeColor="text1"/>
        </w:rPr>
        <w:t xml:space="preserve"> by another space object</w:t>
      </w:r>
      <w:r w:rsidRPr="001010B8">
        <w:rPr>
          <w:rFonts w:cs="Calibri"/>
          <w:color w:val="000000" w:themeColor="text1"/>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1010B8">
        <w:rPr>
          <w:rStyle w:val="Emphasis"/>
          <w:rFonts w:cs="Calibri"/>
          <w:color w:val="000000" w:themeColor="text1"/>
          <w:highlight w:val="green"/>
        </w:rPr>
        <w:t>potential for liability</w:t>
      </w:r>
      <w:r w:rsidRPr="001010B8">
        <w:rPr>
          <w:rStyle w:val="StyleUnderline"/>
          <w:rFonts w:cs="Calibri"/>
          <w:color w:val="000000" w:themeColor="text1"/>
        </w:rPr>
        <w:t xml:space="preserve"> </w:t>
      </w:r>
      <w:r w:rsidRPr="001010B8">
        <w:rPr>
          <w:rStyle w:val="StyleUnderline"/>
          <w:rFonts w:cs="Calibri"/>
          <w:color w:val="000000" w:themeColor="text1"/>
          <w:highlight w:val="green"/>
        </w:rPr>
        <w:t>serves</w:t>
      </w:r>
      <w:r w:rsidRPr="001010B8">
        <w:rPr>
          <w:rStyle w:val="StyleUnderline"/>
          <w:rFonts w:cs="Calibri"/>
          <w:color w:val="000000" w:themeColor="text1"/>
        </w:rPr>
        <w:t xml:space="preserve"> as </w:t>
      </w:r>
      <w:r w:rsidRPr="001010B8">
        <w:rPr>
          <w:rStyle w:val="StyleUnderline"/>
          <w:rFonts w:cs="Calibri"/>
          <w:color w:val="000000" w:themeColor="text1"/>
          <w:highlight w:val="green"/>
        </w:rPr>
        <w:t>a strong motivator</w:t>
      </w:r>
      <w:r w:rsidRPr="001010B8">
        <w:rPr>
          <w:rStyle w:val="StyleUnderline"/>
          <w:rFonts w:cs="Calibri"/>
          <w:color w:val="000000" w:themeColor="text1"/>
        </w:rPr>
        <w:t xml:space="preserve"> and incentive for States </w:t>
      </w:r>
      <w:r w:rsidRPr="001010B8">
        <w:rPr>
          <w:rStyle w:val="StyleUnderline"/>
          <w:rFonts w:cs="Calibri"/>
          <w:color w:val="000000" w:themeColor="text1"/>
          <w:highlight w:val="green"/>
        </w:rPr>
        <w:t xml:space="preserve">to </w:t>
      </w:r>
      <w:r w:rsidRPr="001010B8">
        <w:rPr>
          <w:rStyle w:val="Emphasis"/>
          <w:rFonts w:cs="Calibri"/>
          <w:color w:val="000000" w:themeColor="text1"/>
        </w:rPr>
        <w:t>oversee</w:t>
      </w:r>
      <w:r w:rsidRPr="001010B8">
        <w:rPr>
          <w:rStyle w:val="StyleUnderline"/>
          <w:rFonts w:cs="Calibri"/>
          <w:color w:val="000000" w:themeColor="text1"/>
        </w:rPr>
        <w:t xml:space="preserve">, </w:t>
      </w:r>
      <w:r w:rsidRPr="001010B8">
        <w:rPr>
          <w:rStyle w:val="Emphasis"/>
          <w:rFonts w:cs="Calibri"/>
          <w:color w:val="000000" w:themeColor="text1"/>
          <w:highlight w:val="green"/>
        </w:rPr>
        <w:t>monitor</w:t>
      </w:r>
      <w:r w:rsidRPr="001010B8">
        <w:rPr>
          <w:rStyle w:val="StyleUnderline"/>
          <w:rFonts w:cs="Calibri"/>
          <w:color w:val="000000" w:themeColor="text1"/>
        </w:rPr>
        <w:t xml:space="preserve">, and </w:t>
      </w:r>
      <w:r w:rsidRPr="001010B8">
        <w:rPr>
          <w:rStyle w:val="Emphasis"/>
          <w:rFonts w:cs="Calibri"/>
          <w:color w:val="000000" w:themeColor="text1"/>
        </w:rPr>
        <w:t>regulate</w:t>
      </w:r>
      <w:r w:rsidRPr="001010B8">
        <w:rPr>
          <w:rStyle w:val="StyleUnderline"/>
          <w:rFonts w:cs="Calibri"/>
          <w:color w:val="000000" w:themeColor="text1"/>
        </w:rPr>
        <w:t xml:space="preserve"> what </w:t>
      </w:r>
      <w:r w:rsidRPr="001010B8">
        <w:rPr>
          <w:rStyle w:val="Emphasis"/>
          <w:rFonts w:cs="Calibri"/>
          <w:color w:val="000000" w:themeColor="text1"/>
          <w:highlight w:val="green"/>
        </w:rPr>
        <w:t>private actors</w:t>
      </w:r>
      <w:r w:rsidRPr="001010B8">
        <w:rPr>
          <w:rStyle w:val="StyleUnderline"/>
          <w:rFonts w:cs="Calibri"/>
          <w:color w:val="000000" w:themeColor="text1"/>
        </w:rPr>
        <w:t xml:space="preserve"> are doing in space</w:t>
      </w:r>
      <w:r w:rsidRPr="001010B8">
        <w:rPr>
          <w:rFonts w:cs="Calibri"/>
          <w:color w:val="000000" w:themeColor="text1"/>
          <w:sz w:val="16"/>
        </w:rPr>
        <w:t>.</w:t>
      </w:r>
    </w:p>
    <w:p w14:paraId="5899EF6F" w14:textId="77777777" w:rsidR="007256C4" w:rsidRPr="001010B8" w:rsidRDefault="007256C4" w:rsidP="007256C4">
      <w:pPr>
        <w:rPr>
          <w:rFonts w:cs="Calibri"/>
          <w:color w:val="000000" w:themeColor="text1"/>
        </w:rPr>
      </w:pPr>
    </w:p>
    <w:p w14:paraId="24834F17" w14:textId="77777777" w:rsidR="007256C4" w:rsidRPr="001010B8" w:rsidRDefault="007256C4" w:rsidP="007256C4">
      <w:pPr>
        <w:rPr>
          <w:color w:val="000000" w:themeColor="text1"/>
          <w:sz w:val="12"/>
        </w:rPr>
      </w:pPr>
    </w:p>
    <w:p w14:paraId="5C7DF00F" w14:textId="77777777" w:rsidR="007256C4" w:rsidRPr="007C3840" w:rsidRDefault="007256C4" w:rsidP="007256C4">
      <w:pPr>
        <w:rPr>
          <w:color w:val="FF0000"/>
          <w:sz w:val="12"/>
        </w:rPr>
      </w:pPr>
    </w:p>
    <w:p w14:paraId="666F4CF5" w14:textId="77777777" w:rsidR="007256C4" w:rsidRPr="007C3840" w:rsidRDefault="007256C4" w:rsidP="007256C4">
      <w:pPr>
        <w:pStyle w:val="Heading4"/>
        <w:rPr>
          <w:rFonts w:cs="Calibri"/>
          <w:color w:val="FF0000"/>
        </w:rPr>
      </w:pPr>
      <w:r w:rsidRPr="007C3840">
        <w:rPr>
          <w:rFonts w:cs="Calibri"/>
          <w:color w:val="FF0000"/>
        </w:rPr>
        <w:t xml:space="preserve">The plan </w:t>
      </w:r>
      <w:r w:rsidRPr="007C3840">
        <w:rPr>
          <w:rFonts w:cs="Calibri"/>
          <w:color w:val="FF0000"/>
          <w:u w:val="single"/>
        </w:rPr>
        <w:t>clarifies</w:t>
      </w:r>
      <w:r w:rsidRPr="007C3840">
        <w:rPr>
          <w:rFonts w:cs="Calibri"/>
          <w:color w:val="FF0000"/>
        </w:rPr>
        <w:t xml:space="preserve"> customary law to </w:t>
      </w:r>
      <w:r w:rsidRPr="007C3840">
        <w:rPr>
          <w:rFonts w:cs="Calibri"/>
          <w:color w:val="FF0000"/>
          <w:u w:val="single"/>
        </w:rPr>
        <w:t>ban</w:t>
      </w:r>
      <w:r w:rsidRPr="007C3840">
        <w:rPr>
          <w:rFonts w:cs="Calibri"/>
          <w:color w:val="FF0000"/>
        </w:rPr>
        <w:t xml:space="preserve"> private satellite </w:t>
      </w:r>
      <w:r w:rsidRPr="007C3840">
        <w:rPr>
          <w:rFonts w:cs="Calibri"/>
          <w:color w:val="FF0000"/>
          <w:u w:val="single"/>
        </w:rPr>
        <w:t>mega</w:t>
      </w:r>
      <w:r w:rsidRPr="007C3840">
        <w:rPr>
          <w:rFonts w:cs="Calibri"/>
          <w:color w:val="FF0000"/>
        </w:rPr>
        <w:t xml:space="preserve">-constellations that </w:t>
      </w:r>
      <w:r w:rsidRPr="007C3840">
        <w:rPr>
          <w:rFonts w:cs="Calibri"/>
          <w:color w:val="FF0000"/>
          <w:u w:val="single"/>
        </w:rPr>
        <w:t>appropriate</w:t>
      </w:r>
      <w:r w:rsidRPr="007C3840">
        <w:rPr>
          <w:rFonts w:cs="Calibri"/>
          <w:color w:val="FF0000"/>
        </w:rPr>
        <w:t xml:space="preserve"> Low Earth Orbit and solves </w:t>
      </w:r>
      <w:r w:rsidRPr="007C3840">
        <w:rPr>
          <w:rFonts w:cs="Calibri"/>
          <w:color w:val="FF0000"/>
          <w:u w:val="single"/>
        </w:rPr>
        <w:t>otherwise detrimental</w:t>
      </w:r>
      <w:r w:rsidRPr="007C3840">
        <w:rPr>
          <w:rFonts w:cs="Calibri"/>
          <w:color w:val="FF0000"/>
        </w:rPr>
        <w:t xml:space="preserve"> space debris.</w:t>
      </w:r>
    </w:p>
    <w:p w14:paraId="56E84737" w14:textId="77777777" w:rsidR="007256C4" w:rsidRPr="007C3840" w:rsidRDefault="007256C4" w:rsidP="007256C4">
      <w:pPr>
        <w:rPr>
          <w:rFonts w:cs="Calibri"/>
          <w:color w:val="FF0000"/>
        </w:rPr>
      </w:pPr>
      <w:r w:rsidRPr="007C3840">
        <w:rPr>
          <w:rStyle w:val="Style13ptBold"/>
          <w:rFonts w:cs="Calibri"/>
          <w:color w:val="FF0000"/>
        </w:rPr>
        <w:t>Johnson 20</w:t>
      </w:r>
      <w:r w:rsidRPr="007C3840">
        <w:rPr>
          <w:rFonts w:cs="Calibri"/>
          <w:color w:val="FF0000"/>
        </w:rPr>
        <w:t xml:space="preserve"> [Chris, Space Law Advisor for Secure World Foundation, 9 years of professional experience in international space law and policy. J.D. from New York Law School; 2020; “The Legal Status of </w:t>
      </w:r>
      <w:proofErr w:type="spellStart"/>
      <w:r w:rsidRPr="007C3840">
        <w:rPr>
          <w:rFonts w:cs="Calibri"/>
          <w:color w:val="FF0000"/>
        </w:rPr>
        <w:t>MegaLEO</w:t>
      </w:r>
      <w:proofErr w:type="spellEnd"/>
      <w:r w:rsidRPr="007C3840">
        <w:rPr>
          <w:rFonts w:cs="Calibri"/>
          <w:color w:val="FF0000"/>
        </w:rPr>
        <w:t xml:space="preserve"> Constellations and Concerns About Appropriation of Large Swaths of Earth Orbit,” </w:t>
      </w:r>
      <w:hyperlink r:id="rId19" w:history="1">
        <w:r w:rsidRPr="007C3840">
          <w:rPr>
            <w:rStyle w:val="Hyperlink"/>
            <w:rFonts w:cs="Calibri"/>
            <w:color w:val="FF0000"/>
          </w:rPr>
          <w:t>https://swfound.org/media/206951/johnson2020_referenceworkentry_thelegalstatusofmegaleoconstel.pdf</w:t>
        </w:r>
      </w:hyperlink>
      <w:r w:rsidRPr="007C3840">
        <w:rPr>
          <w:rFonts w:cs="Calibri"/>
          <w:color w:val="FF0000"/>
        </w:rPr>
        <w:t xml:space="preserve">] </w:t>
      </w:r>
      <w:proofErr w:type="spellStart"/>
      <w:r w:rsidRPr="007C3840">
        <w:rPr>
          <w:rFonts w:cs="Calibri"/>
          <w:color w:val="FF0000"/>
        </w:rPr>
        <w:t>brett</w:t>
      </w:r>
      <w:proofErr w:type="spellEnd"/>
    </w:p>
    <w:p w14:paraId="2800FE9F" w14:textId="77777777" w:rsidR="007256C4" w:rsidRPr="007C3840" w:rsidRDefault="007256C4" w:rsidP="007256C4">
      <w:pPr>
        <w:rPr>
          <w:rStyle w:val="Emphasis"/>
          <w:rFonts w:cs="Calibri"/>
          <w:color w:val="FF0000"/>
        </w:rPr>
      </w:pPr>
      <w:r w:rsidRPr="007C3840">
        <w:rPr>
          <w:rFonts w:cs="Calibri"/>
          <w:color w:val="FF0000"/>
          <w:sz w:val="16"/>
        </w:rPr>
        <w:t xml:space="preserve">Yes, </w:t>
      </w:r>
      <w:r w:rsidRPr="007C3840">
        <w:rPr>
          <w:rStyle w:val="Emphasis"/>
          <w:rFonts w:cs="Calibri"/>
          <w:color w:val="FF0000"/>
        </w:rPr>
        <w:t>This Is Impermissible Appropriation</w:t>
      </w:r>
    </w:p>
    <w:p w14:paraId="4934D3FB" w14:textId="77777777" w:rsidR="007256C4" w:rsidRPr="007C3840" w:rsidRDefault="007256C4" w:rsidP="007256C4">
      <w:pPr>
        <w:rPr>
          <w:rFonts w:cs="Calibri"/>
          <w:color w:val="FF0000"/>
          <w:sz w:val="16"/>
        </w:rPr>
      </w:pPr>
      <w:r w:rsidRPr="007C3840">
        <w:rPr>
          <w:rStyle w:val="StyleUnderline"/>
          <w:rFonts w:cs="Calibri"/>
          <w:color w:val="FF0000"/>
        </w:rPr>
        <w:lastRenderedPageBreak/>
        <w:t>Article II of the</w:t>
      </w:r>
      <w:r w:rsidRPr="007C3840">
        <w:rPr>
          <w:rFonts w:cs="Calibri"/>
          <w:color w:val="FF0000"/>
          <w:sz w:val="16"/>
        </w:rPr>
        <w:t xml:space="preserve"> </w:t>
      </w:r>
      <w:r w:rsidRPr="007C3840">
        <w:rPr>
          <w:rStyle w:val="Emphasis"/>
          <w:rFonts w:cs="Calibri"/>
          <w:color w:val="FF0000"/>
        </w:rPr>
        <w:t>O</w:t>
      </w:r>
      <w:r w:rsidRPr="007C3840">
        <w:rPr>
          <w:rFonts w:cs="Calibri"/>
          <w:color w:val="FF0000"/>
          <w:sz w:val="16"/>
        </w:rPr>
        <w:t xml:space="preserve">uter </w:t>
      </w:r>
      <w:r w:rsidRPr="007C3840">
        <w:rPr>
          <w:rStyle w:val="Emphasis"/>
          <w:rFonts w:cs="Calibri"/>
          <w:color w:val="FF0000"/>
        </w:rPr>
        <w:t>S</w:t>
      </w:r>
      <w:r w:rsidRPr="007C3840">
        <w:rPr>
          <w:rFonts w:cs="Calibri"/>
          <w:color w:val="FF0000"/>
          <w:sz w:val="16"/>
        </w:rPr>
        <w:t xml:space="preserve">pace </w:t>
      </w:r>
      <w:r w:rsidRPr="007C3840">
        <w:rPr>
          <w:rStyle w:val="Emphasis"/>
          <w:rFonts w:cs="Calibri"/>
          <w:color w:val="FF0000"/>
        </w:rPr>
        <w:t>T</w:t>
      </w:r>
      <w:r w:rsidRPr="007C3840">
        <w:rPr>
          <w:rFonts w:cs="Calibri"/>
          <w:color w:val="FF0000"/>
          <w:sz w:val="16"/>
        </w:rPr>
        <w:t xml:space="preserve">reaty, discussed above, </w:t>
      </w:r>
      <w:r w:rsidRPr="007C3840">
        <w:rPr>
          <w:rStyle w:val="StyleUnderline"/>
          <w:rFonts w:cs="Calibri"/>
          <w:color w:val="FF0000"/>
        </w:rPr>
        <w:t>is clear</w:t>
      </w:r>
      <w:r w:rsidRPr="007C3840">
        <w:rPr>
          <w:rFonts w:cs="Calibri"/>
          <w:color w:val="FF0000"/>
          <w:sz w:val="16"/>
        </w:rPr>
        <w:t xml:space="preserve"> on the point </w:t>
      </w:r>
      <w:r w:rsidRPr="007C3840">
        <w:rPr>
          <w:rStyle w:val="StyleUnderline"/>
          <w:rFonts w:cs="Calibri"/>
          <w:color w:val="FF0000"/>
        </w:rPr>
        <w:t xml:space="preserve">that the </w:t>
      </w:r>
      <w:r w:rsidRPr="007C3840">
        <w:rPr>
          <w:rStyle w:val="Emphasis"/>
          <w:rFonts w:cs="Calibri"/>
          <w:color w:val="FF0000"/>
          <w:highlight w:val="green"/>
        </w:rPr>
        <w:t>appropriation of outer space</w:t>
      </w:r>
      <w:r w:rsidRPr="007C3840">
        <w:rPr>
          <w:rStyle w:val="StyleUnderline"/>
          <w:rFonts w:cs="Calibri"/>
          <w:color w:val="FF0000"/>
        </w:rPr>
        <w:t xml:space="preserve">, </w:t>
      </w:r>
      <w:r w:rsidRPr="007C3840">
        <w:rPr>
          <w:rStyle w:val="StyleUnderline"/>
          <w:rFonts w:cs="Calibri"/>
          <w:color w:val="FF0000"/>
          <w:highlight w:val="green"/>
        </w:rPr>
        <w:t>including</w:t>
      </w:r>
      <w:r w:rsidRPr="007C3840">
        <w:rPr>
          <w:rFonts w:cs="Calibri"/>
          <w:color w:val="FF0000"/>
          <w:sz w:val="16"/>
        </w:rPr>
        <w:t xml:space="preserve"> the appropriation </w:t>
      </w:r>
      <w:r w:rsidRPr="007C3840">
        <w:rPr>
          <w:rStyle w:val="StyleUnderline"/>
          <w:rFonts w:cs="Calibri"/>
          <w:color w:val="FF0000"/>
        </w:rPr>
        <w:t>of</w:t>
      </w:r>
      <w:r w:rsidRPr="007C3840">
        <w:rPr>
          <w:rFonts w:cs="Calibri"/>
          <w:color w:val="FF0000"/>
          <w:sz w:val="16"/>
        </w:rPr>
        <w:t xml:space="preserve"> either </w:t>
      </w:r>
      <w:r w:rsidRPr="007C3840">
        <w:rPr>
          <w:rStyle w:val="Emphasis"/>
          <w:rFonts w:cs="Calibri"/>
          <w:color w:val="FF0000"/>
          <w:highlight w:val="green"/>
        </w:rPr>
        <w:t>void space</w:t>
      </w:r>
      <w:r w:rsidRPr="007C3840">
        <w:rPr>
          <w:rStyle w:val="StyleUnderline"/>
          <w:rFonts w:cs="Calibri"/>
          <w:color w:val="FF0000"/>
        </w:rPr>
        <w:t xml:space="preserve"> or of celestial bodies</w:t>
      </w:r>
      <w:r w:rsidRPr="007C3840">
        <w:rPr>
          <w:rFonts w:cs="Calibri"/>
          <w:color w:val="FF0000"/>
          <w:sz w:val="16"/>
        </w:rPr>
        <w:t xml:space="preserve">, </w:t>
      </w:r>
      <w:r w:rsidRPr="007C3840">
        <w:rPr>
          <w:rStyle w:val="StyleUnderline"/>
          <w:rFonts w:cs="Calibri"/>
          <w:color w:val="FF0000"/>
          <w:highlight w:val="green"/>
        </w:rPr>
        <w:t>is</w:t>
      </w:r>
      <w:r w:rsidRPr="007C3840">
        <w:rPr>
          <w:rFonts w:cs="Calibri"/>
          <w:color w:val="FF0000"/>
          <w:sz w:val="16"/>
        </w:rPr>
        <w:t xml:space="preserve"> an </w:t>
      </w:r>
      <w:r w:rsidRPr="007C3840">
        <w:rPr>
          <w:rStyle w:val="Emphasis"/>
          <w:rFonts w:cs="Calibri"/>
          <w:color w:val="FF0000"/>
          <w:highlight w:val="green"/>
        </w:rPr>
        <w:t>impermissible</w:t>
      </w:r>
      <w:r w:rsidRPr="007C3840">
        <w:rPr>
          <w:rStyle w:val="StyleUnderline"/>
          <w:rFonts w:cs="Calibri"/>
          <w:color w:val="FF0000"/>
        </w:rPr>
        <w:t xml:space="preserve"> </w:t>
      </w:r>
      <w:r w:rsidRPr="007C3840">
        <w:rPr>
          <w:rStyle w:val="StyleUnderline"/>
          <w:rFonts w:cs="Calibri"/>
          <w:color w:val="FF0000"/>
          <w:highlight w:val="green"/>
        </w:rPr>
        <w:t>and</w:t>
      </w:r>
      <w:r w:rsidRPr="007C3840">
        <w:rPr>
          <w:rStyle w:val="StyleUnderline"/>
          <w:rFonts w:cs="Calibri"/>
          <w:color w:val="FF0000"/>
        </w:rPr>
        <w:t xml:space="preserve"> </w:t>
      </w:r>
      <w:r w:rsidRPr="007C3840">
        <w:rPr>
          <w:rStyle w:val="Emphasis"/>
          <w:rFonts w:cs="Calibri"/>
          <w:color w:val="FF0000"/>
          <w:highlight w:val="green"/>
        </w:rPr>
        <w:t>prohibited</w:t>
      </w:r>
      <w:r w:rsidRPr="007C3840">
        <w:rPr>
          <w:rFonts w:cs="Calibri"/>
          <w:color w:val="FF0000"/>
          <w:sz w:val="16"/>
        </w:rPr>
        <w:t xml:space="preserve"> action </w:t>
      </w:r>
      <w:r w:rsidRPr="007C3840">
        <w:rPr>
          <w:rStyle w:val="Emphasis"/>
          <w:rFonts w:cs="Calibri"/>
          <w:color w:val="FF0000"/>
        </w:rPr>
        <w:t>under international law</w:t>
      </w:r>
      <w:r w:rsidRPr="007C3840">
        <w:rPr>
          <w:rFonts w:cs="Calibri"/>
          <w:color w:val="FF0000"/>
          <w:sz w:val="16"/>
        </w:rPr>
        <w:t xml:space="preserve">. </w:t>
      </w:r>
      <w:r w:rsidRPr="007C3840">
        <w:rPr>
          <w:rStyle w:val="Emphasis"/>
          <w:rFonts w:cs="Calibri"/>
          <w:color w:val="FF0000"/>
        </w:rPr>
        <w:t>No means</w:t>
      </w:r>
      <w:r w:rsidRPr="007C3840">
        <w:rPr>
          <w:rStyle w:val="StyleUnderline"/>
          <w:rFonts w:cs="Calibri"/>
          <w:color w:val="FF0000"/>
        </w:rPr>
        <w:t xml:space="preserve"> or methods of </w:t>
      </w:r>
      <w:r w:rsidRPr="007C3840">
        <w:rPr>
          <w:rStyle w:val="Emphasis"/>
          <w:rFonts w:cs="Calibri"/>
          <w:color w:val="FF0000"/>
        </w:rPr>
        <w:t>possession</w:t>
      </w:r>
      <w:r w:rsidRPr="007C3840">
        <w:rPr>
          <w:rStyle w:val="StyleUnderline"/>
          <w:rFonts w:cs="Calibri"/>
          <w:color w:val="FF0000"/>
        </w:rPr>
        <w:t xml:space="preserve"> of outer space will legitimize the </w:t>
      </w:r>
      <w:r w:rsidRPr="007C3840">
        <w:rPr>
          <w:rStyle w:val="Emphasis"/>
          <w:rFonts w:cs="Calibri"/>
          <w:color w:val="FF0000"/>
        </w:rPr>
        <w:t>appropriation</w:t>
      </w:r>
      <w:r w:rsidRPr="007C3840">
        <w:rPr>
          <w:rStyle w:val="StyleUnderline"/>
          <w:rFonts w:cs="Calibri"/>
          <w:color w:val="FF0000"/>
        </w:rPr>
        <w:t xml:space="preserve"> or ownership of outer space, or subsections thereof</w:t>
      </w:r>
      <w:r w:rsidRPr="007C3840">
        <w:rPr>
          <w:rFonts w:cs="Calibri"/>
          <w:color w:val="FF0000"/>
          <w:sz w:val="16"/>
        </w:rPr>
        <w:t>.</w:t>
      </w:r>
    </w:p>
    <w:p w14:paraId="0AB52332" w14:textId="77777777" w:rsidR="007256C4" w:rsidRPr="007C3840" w:rsidRDefault="007256C4" w:rsidP="007256C4">
      <w:pPr>
        <w:rPr>
          <w:rStyle w:val="Emphasis"/>
          <w:rFonts w:cs="Calibri"/>
          <w:color w:val="FF0000"/>
        </w:rPr>
      </w:pPr>
      <w:r w:rsidRPr="007C3840">
        <w:rPr>
          <w:rStyle w:val="Emphasis"/>
          <w:rFonts w:cs="Calibri"/>
          <w:color w:val="FF0000"/>
        </w:rPr>
        <w:t>Excludes Others</w:t>
      </w:r>
    </w:p>
    <w:p w14:paraId="6213F4ED" w14:textId="77777777" w:rsidR="007256C4" w:rsidRPr="007C3840" w:rsidRDefault="007256C4" w:rsidP="007256C4">
      <w:pPr>
        <w:rPr>
          <w:rFonts w:cs="Calibri"/>
          <w:color w:val="FF0000"/>
          <w:sz w:val="16"/>
        </w:rPr>
      </w:pPr>
      <w:r w:rsidRPr="007C3840">
        <w:rPr>
          <w:rFonts w:cs="Calibri"/>
          <w:color w:val="FF0000"/>
          <w:sz w:val="16"/>
        </w:rPr>
        <w:t xml:space="preserve">The </w:t>
      </w:r>
      <w:r w:rsidRPr="007C3840">
        <w:rPr>
          <w:rStyle w:val="Emphasis"/>
          <w:rFonts w:cs="Calibri"/>
          <w:color w:val="FF0000"/>
          <w:highlight w:val="green"/>
        </w:rPr>
        <w:t>constellations</w:t>
      </w:r>
      <w:r w:rsidRPr="007C3840">
        <w:rPr>
          <w:rFonts w:cs="Calibri"/>
          <w:color w:val="FF0000"/>
          <w:sz w:val="16"/>
        </w:rPr>
        <w:t xml:space="preserve"> above, because they seem to </w:t>
      </w:r>
      <w:r w:rsidRPr="007C3840">
        <w:rPr>
          <w:rStyle w:val="StyleUnderline"/>
          <w:rFonts w:cs="Calibri"/>
          <w:color w:val="FF0000"/>
        </w:rPr>
        <w:t>so overwhelmingly possess particular orbits through the use of multiple satellites to occupy orbital planes</w:t>
      </w:r>
      <w:r w:rsidRPr="007C3840">
        <w:rPr>
          <w:rFonts w:cs="Calibri"/>
          <w:color w:val="FF0000"/>
          <w:sz w:val="16"/>
        </w:rPr>
        <w:t xml:space="preserve">, and </w:t>
      </w:r>
      <w:r w:rsidRPr="007C3840">
        <w:rPr>
          <w:rStyle w:val="StyleUnderline"/>
          <w:rFonts w:cs="Calibri"/>
          <w:color w:val="FF0000"/>
        </w:rPr>
        <w:t xml:space="preserve">in a manner that </w:t>
      </w:r>
      <w:r w:rsidRPr="007C3840">
        <w:rPr>
          <w:rStyle w:val="Emphasis"/>
          <w:rFonts w:cs="Calibri"/>
          <w:color w:val="FF0000"/>
          <w:highlight w:val="green"/>
        </w:rPr>
        <w:t>precludes other actors</w:t>
      </w:r>
      <w:r w:rsidRPr="007C3840">
        <w:rPr>
          <w:rStyle w:val="StyleUnderline"/>
          <w:rFonts w:cs="Calibri"/>
          <w:color w:val="FF0000"/>
        </w:rPr>
        <w:t xml:space="preserve"> from using those exact planes, </w:t>
      </w:r>
      <w:r w:rsidRPr="007C3840">
        <w:rPr>
          <w:rStyle w:val="StyleUnderline"/>
          <w:rFonts w:cs="Calibri"/>
          <w:color w:val="FF0000"/>
          <w:highlight w:val="green"/>
        </w:rPr>
        <w:t>constitute</w:t>
      </w:r>
      <w:r w:rsidRPr="007C3840">
        <w:rPr>
          <w:rStyle w:val="StyleUnderline"/>
          <w:rFonts w:cs="Calibri"/>
          <w:color w:val="FF0000"/>
        </w:rPr>
        <w:t xml:space="preserve"> an </w:t>
      </w:r>
      <w:r w:rsidRPr="007C3840">
        <w:rPr>
          <w:rStyle w:val="Emphasis"/>
          <w:rFonts w:cs="Calibri"/>
          <w:color w:val="FF0000"/>
          <w:highlight w:val="green"/>
        </w:rPr>
        <w:t>appropriation</w:t>
      </w:r>
      <w:r w:rsidRPr="007C3840">
        <w:rPr>
          <w:rStyle w:val="StyleUnderline"/>
          <w:rFonts w:cs="Calibri"/>
          <w:color w:val="FF0000"/>
        </w:rPr>
        <w:t xml:space="preserve"> of those orbits</w:t>
      </w:r>
      <w:r w:rsidRPr="007C3840">
        <w:rPr>
          <w:rFonts w:cs="Calibri"/>
          <w:color w:val="FF0000"/>
          <w:sz w:val="16"/>
        </w:rPr>
        <w:t xml:space="preserve">. While the access to outer space is </w:t>
      </w:r>
      <w:proofErr w:type="spellStart"/>
      <w:r w:rsidRPr="007C3840">
        <w:rPr>
          <w:rFonts w:cs="Calibri"/>
          <w:color w:val="FF0000"/>
          <w:sz w:val="16"/>
        </w:rPr>
        <w:t>nonrivalrous</w:t>
      </w:r>
      <w:proofErr w:type="spellEnd"/>
      <w:r w:rsidRPr="007C3840">
        <w:rPr>
          <w:rFonts w:cs="Calibri"/>
          <w:color w:val="FF0000"/>
          <w:sz w:val="16"/>
        </w:rPr>
        <w:t xml:space="preserve"> – in the sense that anyone with the technological capacity to launch space objects can therefore explore space – it is also true that </w:t>
      </w:r>
      <w:r w:rsidRPr="007C3840">
        <w:rPr>
          <w:rStyle w:val="Emphasis"/>
          <w:rFonts w:cs="Calibri"/>
          <w:color w:val="FF0000"/>
        </w:rPr>
        <w:t>orbits closer to Earth are unique</w:t>
      </w:r>
      <w:r w:rsidRPr="007C3840">
        <w:rPr>
          <w:rFonts w:cs="Calibri"/>
          <w:color w:val="FF0000"/>
          <w:sz w:val="16"/>
        </w:rPr>
        <w:t xml:space="preserve">, </w:t>
      </w:r>
      <w:r w:rsidRPr="007C3840">
        <w:rPr>
          <w:rStyle w:val="StyleUnderline"/>
          <w:rFonts w:cs="Calibri"/>
          <w:color w:val="FF0000"/>
        </w:rPr>
        <w:t xml:space="preserve">and when any actor utilizes that orbit to such an extent to these proposed </w:t>
      </w:r>
      <w:r w:rsidRPr="007C3840">
        <w:rPr>
          <w:rStyle w:val="Emphasis"/>
          <w:rFonts w:cs="Calibri"/>
          <w:color w:val="FF0000"/>
        </w:rPr>
        <w:t>constellations</w:t>
      </w:r>
      <w:r w:rsidRPr="007C3840">
        <w:rPr>
          <w:rStyle w:val="StyleUnderline"/>
          <w:rFonts w:cs="Calibri"/>
          <w:color w:val="FF0000"/>
        </w:rPr>
        <w:t xml:space="preserve"> will, it means that other actors simply cannot go there</w:t>
      </w:r>
      <w:r w:rsidRPr="007C3840">
        <w:rPr>
          <w:rFonts w:cs="Calibri"/>
          <w:color w:val="FF0000"/>
          <w:sz w:val="16"/>
        </w:rPr>
        <w:t>.</w:t>
      </w:r>
    </w:p>
    <w:p w14:paraId="32A8180B" w14:textId="77777777" w:rsidR="007256C4" w:rsidRPr="007C3840" w:rsidRDefault="007256C4" w:rsidP="007256C4">
      <w:pPr>
        <w:rPr>
          <w:rFonts w:cs="Calibri"/>
          <w:color w:val="FF0000"/>
          <w:sz w:val="16"/>
        </w:rPr>
      </w:pPr>
      <w:r w:rsidRPr="007C3840">
        <w:rPr>
          <w:rStyle w:val="StyleUnderline"/>
          <w:rFonts w:cs="Calibri"/>
          <w:color w:val="FF0000"/>
        </w:rPr>
        <w:t xml:space="preserve">To allow </w:t>
      </w:r>
      <w:r w:rsidRPr="007C3840">
        <w:rPr>
          <w:rStyle w:val="Emphasis"/>
          <w:rFonts w:cs="Calibri"/>
          <w:color w:val="FF0000"/>
        </w:rPr>
        <w:t>SpaceX</w:t>
      </w:r>
      <w:r w:rsidRPr="007C3840">
        <w:rPr>
          <w:rFonts w:cs="Calibri"/>
          <w:color w:val="FF0000"/>
          <w:sz w:val="16"/>
        </w:rPr>
        <w:t xml:space="preserve">, for example, </w:t>
      </w:r>
      <w:r w:rsidRPr="007C3840">
        <w:rPr>
          <w:rStyle w:val="StyleUnderline"/>
          <w:rFonts w:cs="Calibri"/>
          <w:color w:val="FF0000"/>
          <w:highlight w:val="green"/>
        </w:rPr>
        <w:t>to</w:t>
      </w:r>
      <w:r w:rsidRPr="007C3840">
        <w:rPr>
          <w:rStyle w:val="StyleUnderline"/>
          <w:rFonts w:cs="Calibri"/>
          <w:color w:val="FF0000"/>
        </w:rPr>
        <w:t xml:space="preserve"> so </w:t>
      </w:r>
      <w:r w:rsidRPr="007C3840">
        <w:rPr>
          <w:rStyle w:val="StyleUnderline"/>
          <w:rFonts w:cs="Calibri"/>
          <w:color w:val="FF0000"/>
          <w:highlight w:val="green"/>
        </w:rPr>
        <w:t xml:space="preserve">overwhelmingly occupy a </w:t>
      </w:r>
      <w:r w:rsidRPr="007C3840">
        <w:rPr>
          <w:rStyle w:val="Emphasis"/>
          <w:rFonts w:cs="Calibri"/>
          <w:color w:val="FF0000"/>
          <w:highlight w:val="green"/>
        </w:rPr>
        <w:t>number of altitudes</w:t>
      </w:r>
      <w:r w:rsidRPr="007C3840">
        <w:rPr>
          <w:rStyle w:val="StyleUnderline"/>
          <w:rFonts w:cs="Calibri"/>
          <w:color w:val="FF0000"/>
        </w:rPr>
        <w:t xml:space="preserve"> with so many of their spacecraft</w:t>
      </w:r>
      <w:r w:rsidRPr="007C3840">
        <w:rPr>
          <w:rFonts w:cs="Calibri"/>
          <w:color w:val="FF0000"/>
          <w:sz w:val="16"/>
        </w:rPr>
        <w:t xml:space="preserve">, essentially </w:t>
      </w:r>
      <w:r w:rsidRPr="007C3840">
        <w:rPr>
          <w:rStyle w:val="StyleUnderline"/>
          <w:rFonts w:cs="Calibri"/>
          <w:color w:val="FF0000"/>
          <w:highlight w:val="green"/>
        </w:rPr>
        <w:t>means that SpaceX will</w:t>
      </w:r>
      <w:r w:rsidRPr="007C3840">
        <w:rPr>
          <w:rStyle w:val="StyleUnderline"/>
          <w:rFonts w:cs="Calibri"/>
          <w:color w:val="FF0000"/>
        </w:rPr>
        <w:t xml:space="preserve"> henceforth </w:t>
      </w:r>
      <w:r w:rsidRPr="007C3840">
        <w:rPr>
          <w:rStyle w:val="StyleUnderline"/>
          <w:rFonts w:cs="Calibri"/>
          <w:color w:val="FF0000"/>
          <w:highlight w:val="green"/>
        </w:rPr>
        <w:t xml:space="preserve">be the </w:t>
      </w:r>
      <w:r w:rsidRPr="007C3840">
        <w:rPr>
          <w:rStyle w:val="Emphasis"/>
          <w:rFonts w:cs="Calibri"/>
          <w:color w:val="FF0000"/>
          <w:highlight w:val="green"/>
        </w:rPr>
        <w:t>sole owner</w:t>
      </w:r>
      <w:r w:rsidRPr="007C3840">
        <w:rPr>
          <w:rStyle w:val="StyleUnderline"/>
          <w:rFonts w:cs="Calibri"/>
          <w:color w:val="FF0000"/>
        </w:rPr>
        <w:t xml:space="preserve"> and user of that orbit</w:t>
      </w:r>
      <w:r w:rsidRPr="007C3840">
        <w:rPr>
          <w:rFonts w:cs="Calibri"/>
          <w:color w:val="FF0000"/>
          <w:sz w:val="16"/>
        </w:rPr>
        <w:t xml:space="preserve"> (at least until their satellites are removed). </w:t>
      </w:r>
      <w:r w:rsidRPr="007C3840">
        <w:rPr>
          <w:rStyle w:val="StyleUnderline"/>
          <w:rFonts w:cs="Calibri"/>
          <w:color w:val="FF0000"/>
        </w:rPr>
        <w:t>No other actors can realistically</w:t>
      </w:r>
      <w:r w:rsidRPr="007C3840">
        <w:rPr>
          <w:rFonts w:cs="Calibri"/>
          <w:color w:val="FF0000"/>
          <w:sz w:val="16"/>
        </w:rPr>
        <w:t xml:space="preserve"> expect to </w:t>
      </w:r>
      <w:r w:rsidRPr="007C3840">
        <w:rPr>
          <w:rStyle w:val="Emphasis"/>
          <w:rFonts w:cs="Calibri"/>
          <w:color w:val="FF0000"/>
        </w:rPr>
        <w:t>operate</w:t>
      </w:r>
      <w:r w:rsidRPr="007C3840">
        <w:rPr>
          <w:rStyle w:val="StyleUnderline"/>
          <w:rFonts w:cs="Calibri"/>
          <w:color w:val="FF0000"/>
        </w:rPr>
        <w:t xml:space="preserve"> there</w:t>
      </w:r>
      <w:r w:rsidRPr="007C3840">
        <w:rPr>
          <w:rFonts w:cs="Calibri"/>
          <w:color w:val="FF0000"/>
          <w:sz w:val="16"/>
        </w:rPr>
        <w:t xml:space="preserve"> until that time. No other operator would dare run the risk of possible collision with so many other </w:t>
      </w:r>
      <w:proofErr w:type="gramStart"/>
      <w:r w:rsidRPr="007C3840">
        <w:rPr>
          <w:rFonts w:cs="Calibri"/>
          <w:color w:val="FF0000"/>
          <w:sz w:val="16"/>
        </w:rPr>
        <w:t>spacecraft</w:t>
      </w:r>
      <w:proofErr w:type="gramEnd"/>
      <w:r w:rsidRPr="007C3840">
        <w:rPr>
          <w:rFonts w:cs="Calibri"/>
          <w:color w:val="FF0000"/>
          <w:sz w:val="16"/>
        </w:rPr>
        <w:t xml:space="preserve"> in that orbit. Consequently, </w:t>
      </w:r>
      <w:r w:rsidRPr="007C3840">
        <w:rPr>
          <w:rStyle w:val="StyleUnderline"/>
          <w:rFonts w:cs="Calibri"/>
          <w:color w:val="FF0000"/>
        </w:rPr>
        <w:t>the sole occupant will be SpaceX</w:t>
      </w:r>
      <w:r w:rsidRPr="007C3840">
        <w:rPr>
          <w:rFonts w:cs="Calibri"/>
          <w:color w:val="FF0000"/>
          <w:sz w:val="16"/>
        </w:rPr>
        <w:t xml:space="preserve">, and if “possession is 9/10th of the law,” </w:t>
      </w:r>
      <w:r w:rsidRPr="007C3840">
        <w:rPr>
          <w:rStyle w:val="StyleUnderline"/>
          <w:rFonts w:cs="Calibri"/>
          <w:color w:val="FF0000"/>
        </w:rPr>
        <w:t>then SpaceX appears to be the owner of that orbit</w:t>
      </w:r>
      <w:r w:rsidRPr="007C3840">
        <w:rPr>
          <w:rFonts w:cs="Calibri"/>
          <w:color w:val="FF0000"/>
          <w:sz w:val="16"/>
        </w:rPr>
        <w:t>.</w:t>
      </w:r>
    </w:p>
    <w:p w14:paraId="75AF1FB5" w14:textId="77777777" w:rsidR="007256C4" w:rsidRPr="007C3840" w:rsidRDefault="007256C4" w:rsidP="007256C4">
      <w:pPr>
        <w:rPr>
          <w:rFonts w:cs="Calibri"/>
          <w:color w:val="FF0000"/>
          <w:sz w:val="16"/>
          <w:szCs w:val="16"/>
        </w:rPr>
      </w:pPr>
      <w:r w:rsidRPr="007C3840">
        <w:rPr>
          <w:rFonts w:cs="Calibri"/>
          <w:color w:val="FF0000"/>
          <w:sz w:val="16"/>
          <w:szCs w:val="16"/>
        </w:rPr>
        <w:t>Done Without Coordination</w:t>
      </w:r>
    </w:p>
    <w:p w14:paraId="5A60480E" w14:textId="77777777" w:rsidR="007256C4" w:rsidRPr="007C3840" w:rsidRDefault="007256C4" w:rsidP="007256C4">
      <w:pPr>
        <w:rPr>
          <w:rFonts w:cs="Calibri"/>
          <w:color w:val="FF0000"/>
          <w:sz w:val="16"/>
          <w:szCs w:val="16"/>
        </w:rPr>
      </w:pPr>
      <w:r w:rsidRPr="007C3840">
        <w:rPr>
          <w:rFonts w:cs="Calibri"/>
          <w:color w:val="FF0000"/>
          <w:sz w:val="16"/>
          <w:szCs w:val="16"/>
        </w:rPr>
        <w:t xml:space="preserve">Additionally, SpaceX and other operators of </w:t>
      </w:r>
      <w:proofErr w:type="spellStart"/>
      <w:r w:rsidRPr="007C3840">
        <w:rPr>
          <w:rFonts w:cs="Calibri"/>
          <w:color w:val="FF0000"/>
          <w:sz w:val="16"/>
          <w:szCs w:val="16"/>
        </w:rPr>
        <w:t>megaconstellations</w:t>
      </w:r>
      <w:proofErr w:type="spellEnd"/>
      <w:r w:rsidRPr="007C3840">
        <w:rPr>
          <w:rFonts w:cs="Calibri"/>
          <w:color w:val="FF0000"/>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3AB9311B" w14:textId="77777777" w:rsidR="007256C4" w:rsidRPr="007C3840" w:rsidRDefault="007256C4" w:rsidP="007256C4">
      <w:pPr>
        <w:rPr>
          <w:rStyle w:val="Emphasis"/>
          <w:rFonts w:cs="Calibri"/>
          <w:color w:val="FF0000"/>
        </w:rPr>
      </w:pPr>
      <w:r w:rsidRPr="007C3840">
        <w:rPr>
          <w:rStyle w:val="Emphasis"/>
          <w:rFonts w:cs="Calibri"/>
          <w:color w:val="FF0000"/>
        </w:rPr>
        <w:t>Governments Are Ultimately Implicated</w:t>
      </w:r>
    </w:p>
    <w:p w14:paraId="6D9DA17D" w14:textId="77777777" w:rsidR="007256C4" w:rsidRPr="007C3840" w:rsidRDefault="007256C4" w:rsidP="007256C4">
      <w:pPr>
        <w:rPr>
          <w:rFonts w:cs="Calibri"/>
          <w:color w:val="FF0000"/>
          <w:sz w:val="16"/>
        </w:rPr>
      </w:pPr>
      <w:r w:rsidRPr="007C3840">
        <w:rPr>
          <w:rFonts w:cs="Calibri"/>
          <w:color w:val="FF0000"/>
          <w:sz w:val="16"/>
        </w:rPr>
        <w:t xml:space="preserve">As we know, under international space law, </w:t>
      </w:r>
      <w:r w:rsidRPr="007C3840">
        <w:rPr>
          <w:rStyle w:val="StyleUnderline"/>
          <w:rFonts w:cs="Calibri"/>
          <w:color w:val="FF0000"/>
        </w:rPr>
        <w:t>what a nongovernmental entity does, a State is responsible for</w:t>
      </w:r>
      <w:r w:rsidRPr="007C3840">
        <w:rPr>
          <w:rFonts w:cs="Calibri"/>
          <w:color w:val="FF0000"/>
          <w:sz w:val="16"/>
        </w:rPr>
        <w:t xml:space="preserve">. Article VI of the Outer Space Treaty requires that at least one State authorize and supervise its nongovernmental entities and assure their continuing compliance with international law. As such, </w:t>
      </w:r>
      <w:r w:rsidRPr="007C3840">
        <w:rPr>
          <w:rStyle w:val="StyleUnderline"/>
          <w:rFonts w:cs="Calibri"/>
          <w:color w:val="FF0000"/>
        </w:rPr>
        <w:t xml:space="preserve">the prohibition on </w:t>
      </w:r>
      <w:proofErr w:type="spellStart"/>
      <w:r w:rsidRPr="007C3840">
        <w:rPr>
          <w:rStyle w:val="StyleUnderline"/>
          <w:rFonts w:cs="Calibri"/>
          <w:color w:val="FF0000"/>
        </w:rPr>
        <w:t>nonappropriation</w:t>
      </w:r>
      <w:proofErr w:type="spellEnd"/>
      <w:r w:rsidRPr="007C3840">
        <w:rPr>
          <w:rStyle w:val="StyleUnderline"/>
          <w:rFonts w:cs="Calibri"/>
          <w:color w:val="FF0000"/>
        </w:rPr>
        <w:t xml:space="preserve"> imposed upon States</w:t>
      </w:r>
      <w:r w:rsidRPr="007C3840">
        <w:rPr>
          <w:rFonts w:cs="Calibri"/>
          <w:color w:val="FF0000"/>
          <w:sz w:val="16"/>
        </w:rPr>
        <w:t xml:space="preserve"> under Article II of the Outer Space Treaty </w:t>
      </w:r>
      <w:r w:rsidRPr="007C3840">
        <w:rPr>
          <w:rStyle w:val="Emphasis"/>
          <w:rFonts w:cs="Calibri"/>
          <w:color w:val="FF0000"/>
        </w:rPr>
        <w:t>applies equally to nongovernmental private entities such as SpaceX</w:t>
      </w:r>
      <w:r w:rsidRPr="007C3840">
        <w:rPr>
          <w:rFonts w:cs="Calibri"/>
          <w:color w:val="FF0000"/>
          <w:sz w:val="16"/>
        </w:rPr>
        <w:t>.</w:t>
      </w:r>
    </w:p>
    <w:p w14:paraId="53491997" w14:textId="77777777" w:rsidR="007256C4" w:rsidRPr="007C3840" w:rsidRDefault="007256C4" w:rsidP="007256C4">
      <w:pPr>
        <w:rPr>
          <w:rFonts w:cs="Calibri"/>
          <w:color w:val="FF0000"/>
        </w:rPr>
      </w:pPr>
      <w:r w:rsidRPr="007C3840">
        <w:rPr>
          <w:rFonts w:cs="Calibri"/>
          <w:color w:val="FF0000"/>
        </w:rPr>
        <w:t xml:space="preserve">Nevertheless, </w:t>
      </w:r>
      <w:r w:rsidRPr="007C3840">
        <w:rPr>
          <w:rStyle w:val="StyleUnderline"/>
          <w:rFonts w:cs="Calibri"/>
          <w:color w:val="FF0000"/>
        </w:rPr>
        <w:t xml:space="preserve">through the launching and bringing into use of the </w:t>
      </w:r>
      <w:proofErr w:type="spellStart"/>
      <w:r w:rsidRPr="007C3840">
        <w:rPr>
          <w:rStyle w:val="StyleUnderline"/>
          <w:rFonts w:cs="Calibri"/>
          <w:color w:val="FF0000"/>
        </w:rPr>
        <w:t>Starlink</w:t>
      </w:r>
      <w:proofErr w:type="spellEnd"/>
      <w:r w:rsidRPr="007C3840">
        <w:rPr>
          <w:rStyle w:val="StyleUnderline"/>
          <w:rFonts w:cs="Calibri"/>
          <w:color w:val="FF0000"/>
        </w:rPr>
        <w:t xml:space="preserve"> constellation, SpaceX will be the sole occupant, and thereby, possessor, both fact and in law, of 550 km, 1100 km, 1130 km, 1275 km, and 1325 km above our planet</w:t>
      </w:r>
      <w:r w:rsidRPr="007C3840">
        <w:rPr>
          <w:rFonts w:cs="Calibri"/>
          <w:color w:val="FF0000"/>
        </w:rPr>
        <w:t xml:space="preserve"> (</w:t>
      </w:r>
      <w:r w:rsidRPr="007C3840">
        <w:rPr>
          <w:rStyle w:val="StyleUnderline"/>
          <w:rFonts w:cs="Calibri"/>
          <w:color w:val="FF0000"/>
        </w:rPr>
        <w:t>or whatever orbits they finally come to occupy</w:t>
      </w:r>
      <w:r w:rsidRPr="007C3840">
        <w:rPr>
          <w:rFonts w:cs="Calibri"/>
          <w:color w:val="FF0000"/>
        </w:rPr>
        <w:t xml:space="preserve">). </w:t>
      </w:r>
      <w:r w:rsidRPr="007C3840">
        <w:rPr>
          <w:rStyle w:val="StyleUnderline"/>
          <w:rFonts w:cs="Calibri"/>
          <w:color w:val="FF0000"/>
        </w:rPr>
        <w:t>The same is true for the other operators of these large constellations which will be solely occupying entire orbits</w:t>
      </w:r>
      <w:r w:rsidRPr="007C3840">
        <w:rPr>
          <w:rFonts w:cs="Calibri"/>
          <w:color w:val="FF0000"/>
        </w:rPr>
        <w:t>.</w:t>
      </w:r>
    </w:p>
    <w:p w14:paraId="3667A653" w14:textId="77777777" w:rsidR="007256C4" w:rsidRPr="007C3840" w:rsidRDefault="007256C4" w:rsidP="007256C4">
      <w:pPr>
        <w:rPr>
          <w:rStyle w:val="Emphasis"/>
          <w:rFonts w:cs="Calibri"/>
          <w:color w:val="FF0000"/>
        </w:rPr>
      </w:pPr>
      <w:r w:rsidRPr="007C3840">
        <w:rPr>
          <w:rStyle w:val="Emphasis"/>
          <w:rFonts w:cs="Calibri"/>
          <w:color w:val="FF0000"/>
          <w:highlight w:val="green"/>
        </w:rPr>
        <w:t>Long-Term Occupation Constitutes Appropriation</w:t>
      </w:r>
    </w:p>
    <w:p w14:paraId="41648A48" w14:textId="77777777" w:rsidR="007256C4" w:rsidRPr="007C3840" w:rsidRDefault="007256C4" w:rsidP="007256C4">
      <w:pPr>
        <w:rPr>
          <w:rFonts w:cs="Calibri"/>
          <w:color w:val="FF0000"/>
          <w:sz w:val="16"/>
        </w:rPr>
      </w:pPr>
      <w:r w:rsidRPr="007C3840">
        <w:rPr>
          <w:rFonts w:cs="Calibri"/>
          <w:color w:val="FF0000"/>
          <w:sz w:val="16"/>
        </w:rPr>
        <w:t xml:space="preserve">These </w:t>
      </w:r>
      <w:r w:rsidRPr="007C3840">
        <w:rPr>
          <w:rStyle w:val="StyleUnderline"/>
          <w:rFonts w:cs="Calibri"/>
          <w:color w:val="FF0000"/>
        </w:rPr>
        <w:t>altitudes are additionally significant</w:t>
      </w:r>
      <w:r w:rsidRPr="007C3840">
        <w:rPr>
          <w:rFonts w:cs="Calibri"/>
          <w:color w:val="FF0000"/>
          <w:sz w:val="16"/>
        </w:rPr>
        <w:t xml:space="preserve">, as nonfunctional spacecraft in orbits lower than around 500 km will re-enter the Earth’s atmosphere in months or a few years, but </w:t>
      </w:r>
      <w:r w:rsidRPr="007C3840">
        <w:rPr>
          <w:rStyle w:val="StyleUnderline"/>
          <w:rFonts w:cs="Calibri"/>
          <w:color w:val="FF0000"/>
        </w:rPr>
        <w:t xml:space="preserve">the </w:t>
      </w:r>
      <w:r w:rsidRPr="007C3840">
        <w:rPr>
          <w:rStyle w:val="StyleUnderline"/>
          <w:rFonts w:cs="Calibri"/>
          <w:color w:val="FF0000"/>
          <w:highlight w:val="green"/>
        </w:rPr>
        <w:t>altitudes</w:t>
      </w:r>
      <w:r w:rsidRPr="007C3840">
        <w:rPr>
          <w:rStyle w:val="StyleUnderline"/>
          <w:rFonts w:cs="Calibri"/>
          <w:color w:val="FF0000"/>
        </w:rPr>
        <w:t xml:space="preserve"> selected for the </w:t>
      </w:r>
      <w:proofErr w:type="spellStart"/>
      <w:r w:rsidRPr="007C3840">
        <w:rPr>
          <w:rStyle w:val="StyleUnderline"/>
          <w:rFonts w:cs="Calibri"/>
          <w:color w:val="FF0000"/>
        </w:rPr>
        <w:t>Starlink</w:t>
      </w:r>
      <w:proofErr w:type="spellEnd"/>
      <w:r w:rsidRPr="007C3840">
        <w:rPr>
          <w:rStyle w:val="StyleUnderline"/>
          <w:rFonts w:cs="Calibri"/>
          <w:color w:val="FF0000"/>
        </w:rPr>
        <w:t xml:space="preserve"> constellation, while technologically desirable for their purposes, also </w:t>
      </w:r>
      <w:r w:rsidRPr="007C3840">
        <w:rPr>
          <w:rStyle w:val="StyleUnderline"/>
          <w:rFonts w:cs="Calibri"/>
          <w:color w:val="FF0000"/>
          <w:highlight w:val="green"/>
        </w:rPr>
        <w:t>mean</w:t>
      </w:r>
      <w:r w:rsidRPr="007C3840">
        <w:rPr>
          <w:rStyle w:val="StyleUnderline"/>
          <w:rFonts w:cs="Calibri"/>
          <w:color w:val="FF0000"/>
        </w:rPr>
        <w:t xml:space="preserve"> that </w:t>
      </w:r>
      <w:r w:rsidRPr="007C3840">
        <w:rPr>
          <w:rStyle w:val="StyleUnderline"/>
          <w:rFonts w:cs="Calibri"/>
          <w:color w:val="FF0000"/>
          <w:highlight w:val="green"/>
        </w:rPr>
        <w:t>any spacecraft</w:t>
      </w:r>
      <w:r w:rsidRPr="007C3840">
        <w:rPr>
          <w:rStyle w:val="StyleUnderline"/>
          <w:rFonts w:cs="Calibri"/>
          <w:color w:val="FF0000"/>
        </w:rPr>
        <w:t xml:space="preserve"> which are not de-orbited from these regions </w:t>
      </w:r>
      <w:r w:rsidRPr="007C3840">
        <w:rPr>
          <w:rStyle w:val="StyleUnderline"/>
          <w:rFonts w:cs="Calibri"/>
          <w:color w:val="FF0000"/>
          <w:highlight w:val="green"/>
        </w:rPr>
        <w:t xml:space="preserve">may be there for </w:t>
      </w:r>
      <w:r w:rsidRPr="007C3840">
        <w:rPr>
          <w:rStyle w:val="Emphasis"/>
          <w:rFonts w:cs="Calibri"/>
          <w:color w:val="FF0000"/>
          <w:highlight w:val="green"/>
        </w:rPr>
        <w:t>decades</w:t>
      </w:r>
      <w:r w:rsidRPr="007C3840">
        <w:rPr>
          <w:rStyle w:val="StyleUnderline"/>
          <w:rFonts w:cs="Calibri"/>
          <w:color w:val="FF0000"/>
        </w:rPr>
        <w:t>, or possibly even hundreds of years</w:t>
      </w:r>
      <w:r w:rsidRPr="007C3840">
        <w:rPr>
          <w:rFonts w:cs="Calibri"/>
          <w:color w:val="FF0000"/>
          <w:sz w:val="16"/>
        </w:rPr>
        <w:t xml:space="preserve">. By comparison, </w:t>
      </w:r>
      <w:r w:rsidRPr="007C3840">
        <w:rPr>
          <w:rStyle w:val="StyleUnderline"/>
          <w:rFonts w:cs="Calibri"/>
          <w:color w:val="FF0000"/>
        </w:rPr>
        <w:t xml:space="preserve">the granting of rights for orbital slots at GSO is in 15-year increments, a length of time </w:t>
      </w:r>
      <w:r w:rsidRPr="007C3840">
        <w:rPr>
          <w:rStyle w:val="StyleUnderline"/>
          <w:rFonts w:cs="Calibri"/>
          <w:color w:val="FF0000"/>
        </w:rPr>
        <w:lastRenderedPageBreak/>
        <w:t xml:space="preserve">much less than what the altitudes of the </w:t>
      </w:r>
      <w:proofErr w:type="spellStart"/>
      <w:r w:rsidRPr="007C3840">
        <w:rPr>
          <w:rStyle w:val="StyleUnderline"/>
          <w:rFonts w:cs="Calibri"/>
          <w:color w:val="FF0000"/>
        </w:rPr>
        <w:t>megaconstellations</w:t>
      </w:r>
      <w:proofErr w:type="spellEnd"/>
      <w:r w:rsidRPr="007C3840">
        <w:rPr>
          <w:rStyle w:val="StyleUnderline"/>
          <w:rFonts w:cs="Calibri"/>
          <w:color w:val="FF0000"/>
        </w:rPr>
        <w:t xml:space="preserve"> threaten</w:t>
      </w:r>
      <w:r w:rsidRPr="007C3840">
        <w:rPr>
          <w:rFonts w:cs="Calibri"/>
          <w:color w:val="FF0000"/>
          <w:sz w:val="16"/>
        </w:rPr>
        <w:t xml:space="preserve">. </w:t>
      </w:r>
      <w:r w:rsidRPr="007C3840">
        <w:rPr>
          <w:rStyle w:val="StyleUnderline"/>
          <w:rFonts w:cs="Calibri"/>
          <w:color w:val="FF0000"/>
        </w:rPr>
        <w:t xml:space="preserve">Such long spans of time at these altitudes by these </w:t>
      </w:r>
      <w:proofErr w:type="spellStart"/>
      <w:r w:rsidRPr="007C3840">
        <w:rPr>
          <w:rStyle w:val="StyleUnderline"/>
          <w:rFonts w:cs="Calibri"/>
          <w:color w:val="FF0000"/>
        </w:rPr>
        <w:t>megaconstellations</w:t>
      </w:r>
      <w:proofErr w:type="spellEnd"/>
      <w:r w:rsidRPr="007C3840">
        <w:rPr>
          <w:rStyle w:val="StyleUnderline"/>
          <w:rFonts w:cs="Calibri"/>
          <w:color w:val="FF0000"/>
        </w:rPr>
        <w:t xml:space="preserve"> further bolster the contention </w:t>
      </w:r>
      <w:r w:rsidRPr="007C3840">
        <w:rPr>
          <w:rStyle w:val="StyleUnderline"/>
          <w:rFonts w:cs="Calibri"/>
          <w:color w:val="FF0000"/>
          <w:highlight w:val="green"/>
        </w:rPr>
        <w:t>that</w:t>
      </w:r>
      <w:r w:rsidRPr="007C3840">
        <w:rPr>
          <w:rStyle w:val="StyleUnderline"/>
          <w:rFonts w:cs="Calibri"/>
          <w:color w:val="FF0000"/>
        </w:rPr>
        <w:t xml:space="preserve"> this occupation </w:t>
      </w:r>
      <w:r w:rsidRPr="007C3840">
        <w:rPr>
          <w:rStyle w:val="StyleUnderline"/>
          <w:rFonts w:cs="Calibri"/>
          <w:color w:val="FF0000"/>
          <w:highlight w:val="green"/>
        </w:rPr>
        <w:t xml:space="preserve">rises to the level of </w:t>
      </w:r>
      <w:r w:rsidRPr="007C3840">
        <w:rPr>
          <w:rStyle w:val="Emphasis"/>
          <w:rFonts w:cs="Calibri"/>
          <w:color w:val="FF0000"/>
          <w:highlight w:val="green"/>
        </w:rPr>
        <w:t>appropriation</w:t>
      </w:r>
      <w:r w:rsidRPr="007C3840">
        <w:rPr>
          <w:rStyle w:val="StyleUnderline"/>
          <w:rFonts w:cs="Calibri"/>
          <w:color w:val="FF0000"/>
        </w:rPr>
        <w:t xml:space="preserve"> of these orbits</w:t>
      </w:r>
      <w:r w:rsidRPr="007C3840">
        <w:rPr>
          <w:rFonts w:cs="Calibri"/>
          <w:color w:val="FF0000"/>
          <w:sz w:val="16"/>
        </w:rPr>
        <w:t>.</w:t>
      </w:r>
    </w:p>
    <w:p w14:paraId="4919B49D" w14:textId="77777777" w:rsidR="007256C4" w:rsidRPr="007C3840" w:rsidRDefault="007256C4" w:rsidP="007256C4">
      <w:pPr>
        <w:rPr>
          <w:rStyle w:val="Emphasis"/>
          <w:rFonts w:cs="Calibri"/>
          <w:color w:val="FF0000"/>
        </w:rPr>
      </w:pPr>
      <w:r w:rsidRPr="007C3840">
        <w:rPr>
          <w:rStyle w:val="Emphasis"/>
          <w:rFonts w:cs="Calibri"/>
          <w:color w:val="FF0000"/>
        </w:rPr>
        <w:t>Prevents Others from Using Space</w:t>
      </w:r>
    </w:p>
    <w:p w14:paraId="7A32B74F" w14:textId="77777777" w:rsidR="007256C4" w:rsidRPr="007C3840" w:rsidRDefault="007256C4" w:rsidP="007256C4">
      <w:pPr>
        <w:rPr>
          <w:rFonts w:cs="Calibri"/>
          <w:color w:val="FF0000"/>
          <w:sz w:val="16"/>
        </w:rPr>
      </w:pPr>
      <w:r w:rsidRPr="007C3840">
        <w:rPr>
          <w:rStyle w:val="StyleUnderline"/>
          <w:rFonts w:cs="Calibri"/>
          <w:color w:val="FF0000"/>
        </w:rPr>
        <w:t>Article I of the</w:t>
      </w:r>
      <w:r w:rsidRPr="007C3840">
        <w:rPr>
          <w:rFonts w:cs="Calibri"/>
          <w:color w:val="FF0000"/>
          <w:sz w:val="16"/>
        </w:rPr>
        <w:t xml:space="preserve"> </w:t>
      </w:r>
      <w:r w:rsidRPr="007C3840">
        <w:rPr>
          <w:rStyle w:val="StyleUnderline"/>
          <w:rFonts w:cs="Calibri"/>
          <w:color w:val="FF0000"/>
        </w:rPr>
        <w:t>O</w:t>
      </w:r>
      <w:r w:rsidRPr="007C3840">
        <w:rPr>
          <w:rFonts w:cs="Calibri"/>
          <w:color w:val="FF0000"/>
          <w:sz w:val="16"/>
        </w:rPr>
        <w:t xml:space="preserve">uter </w:t>
      </w:r>
      <w:r w:rsidRPr="007C3840">
        <w:rPr>
          <w:rStyle w:val="StyleUnderline"/>
          <w:rFonts w:cs="Calibri"/>
          <w:color w:val="FF0000"/>
        </w:rPr>
        <w:t>S</w:t>
      </w:r>
      <w:r w:rsidRPr="007C3840">
        <w:rPr>
          <w:rFonts w:cs="Calibri"/>
          <w:color w:val="FF0000"/>
          <w:sz w:val="16"/>
        </w:rPr>
        <w:t xml:space="preserve">pace </w:t>
      </w:r>
      <w:r w:rsidRPr="007C3840">
        <w:rPr>
          <w:rStyle w:val="StyleUnderline"/>
          <w:rFonts w:cs="Calibri"/>
          <w:color w:val="FF0000"/>
        </w:rPr>
        <w:t>T</w:t>
      </w:r>
      <w:r w:rsidRPr="007C3840">
        <w:rPr>
          <w:rFonts w:cs="Calibri"/>
          <w:color w:val="FF0000"/>
          <w:sz w:val="16"/>
        </w:rPr>
        <w:t xml:space="preserve">reaty </w:t>
      </w:r>
      <w:r w:rsidRPr="007C3840">
        <w:rPr>
          <w:rStyle w:val="StyleUnderline"/>
          <w:rFonts w:cs="Calibri"/>
          <w:color w:val="FF0000"/>
        </w:rPr>
        <w:t>establishes that the exploration and use of outer space is “the province of all mankind.”</w:t>
      </w:r>
      <w:r w:rsidRPr="007C3840">
        <w:rPr>
          <w:rFonts w:cs="Calibri"/>
          <w:color w:val="FF0000"/>
          <w:sz w:val="16"/>
        </w:rPr>
        <w:t xml:space="preserve"> </w:t>
      </w:r>
      <w:r w:rsidRPr="007C3840">
        <w:rPr>
          <w:rStyle w:val="StyleUnderline"/>
          <w:rFonts w:cs="Calibri"/>
          <w:color w:val="FF0000"/>
        </w:rPr>
        <w:t>It further requires</w:t>
      </w:r>
      <w:r w:rsidRPr="007C3840">
        <w:rPr>
          <w:rFonts w:cs="Calibri"/>
          <w:color w:val="FF0000"/>
          <w:sz w:val="16"/>
        </w:rPr>
        <w:t xml:space="preserve"> that this </w:t>
      </w:r>
      <w:r w:rsidRPr="007C3840">
        <w:rPr>
          <w:rStyle w:val="StyleUnderline"/>
          <w:rFonts w:cs="Calibri"/>
          <w:color w:val="FF0000"/>
        </w:rPr>
        <w:t>exploration and use shall be by all States “without discrimination of any kind</w:t>
      </w:r>
      <w:r w:rsidRPr="007C3840">
        <w:rPr>
          <w:rFonts w:cs="Calibri"/>
          <w:color w:val="FF0000"/>
          <w:sz w:val="16"/>
        </w:rPr>
        <w:t xml:space="preserve">, on a basis of equality and in accordance with international law...” However, </w:t>
      </w:r>
      <w:r w:rsidRPr="007C3840">
        <w:rPr>
          <w:rStyle w:val="StyleUnderline"/>
          <w:rFonts w:cs="Calibri"/>
          <w:color w:val="FF0000"/>
        </w:rPr>
        <w:t>when one private corporation so overwhelmingly possesses entire portions of outer space, their use is discriminatory to other potential users and interferes with their freedom to access, explore, and use outer space</w:t>
      </w:r>
      <w:r w:rsidRPr="007C3840">
        <w:rPr>
          <w:rFonts w:cs="Calibri"/>
          <w:color w:val="FF0000"/>
          <w:sz w:val="16"/>
        </w:rPr>
        <w:t xml:space="preserve">. So long as </w:t>
      </w:r>
      <w:r w:rsidRPr="007C3840">
        <w:rPr>
          <w:rStyle w:val="StyleUnderline"/>
          <w:rFonts w:cs="Calibri"/>
          <w:color w:val="FF0000"/>
        </w:rPr>
        <w:t>these actors</w:t>
      </w:r>
      <w:r w:rsidRPr="007C3840">
        <w:rPr>
          <w:rFonts w:cs="Calibri"/>
          <w:color w:val="FF0000"/>
          <w:sz w:val="16"/>
        </w:rPr>
        <w:t xml:space="preserve"> are so dominantly possessing and occupying those orbits, their actions </w:t>
      </w:r>
      <w:r w:rsidRPr="007C3840">
        <w:rPr>
          <w:rStyle w:val="StyleUnderline"/>
          <w:rFonts w:cs="Calibri"/>
          <w:color w:val="FF0000"/>
        </w:rPr>
        <w:t>exclude others from using them</w:t>
      </w:r>
      <w:r w:rsidRPr="007C3840">
        <w:rPr>
          <w:rFonts w:cs="Calibri"/>
          <w:color w:val="FF0000"/>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C3840">
        <w:rPr>
          <w:rStyle w:val="Emphasis"/>
          <w:rFonts w:cs="Calibri"/>
          <w:color w:val="FF0000"/>
        </w:rPr>
        <w:t>massive occupation</w:t>
      </w:r>
      <w:r w:rsidRPr="007C3840">
        <w:rPr>
          <w:rFonts w:cs="Calibri"/>
          <w:color w:val="FF0000"/>
          <w:sz w:val="16"/>
        </w:rPr>
        <w:t xml:space="preserve"> of particular orbits </w:t>
      </w:r>
      <w:r w:rsidRPr="007C3840">
        <w:rPr>
          <w:rStyle w:val="StyleUnderline"/>
          <w:rFonts w:cs="Calibri"/>
          <w:color w:val="FF0000"/>
        </w:rPr>
        <w:t>effectively defeats others from enjoying the use of outer space</w:t>
      </w:r>
      <w:r w:rsidRPr="007C3840">
        <w:rPr>
          <w:rFonts w:cs="Calibri"/>
          <w:color w:val="FF0000"/>
          <w:sz w:val="16"/>
        </w:rPr>
        <w:t xml:space="preserve">. While a </w:t>
      </w:r>
      <w:proofErr w:type="gramStart"/>
      <w:r w:rsidRPr="007C3840">
        <w:rPr>
          <w:rFonts w:cs="Calibri"/>
          <w:color w:val="FF0000"/>
          <w:sz w:val="16"/>
        </w:rPr>
        <w:t>State</w:t>
      </w:r>
      <w:proofErr w:type="gramEnd"/>
      <w:r w:rsidRPr="007C3840">
        <w:rPr>
          <w:rFonts w:cs="Calibri"/>
          <w:color w:val="FF0000"/>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6AF4E75" w14:textId="77777777" w:rsidR="007256C4" w:rsidRPr="007C3840" w:rsidRDefault="007256C4" w:rsidP="007256C4">
      <w:pPr>
        <w:rPr>
          <w:rFonts w:cs="Calibri"/>
          <w:color w:val="FF0000"/>
          <w:sz w:val="16"/>
          <w:szCs w:val="16"/>
        </w:rPr>
      </w:pPr>
      <w:r w:rsidRPr="007C3840">
        <w:rPr>
          <w:rFonts w:cs="Calibri"/>
          <w:color w:val="FF0000"/>
          <w:sz w:val="16"/>
          <w:szCs w:val="16"/>
        </w:rPr>
        <w:t>No Due Regard for Others</w:t>
      </w:r>
    </w:p>
    <w:p w14:paraId="0E61A29E" w14:textId="77777777" w:rsidR="007256C4" w:rsidRPr="007C3840" w:rsidRDefault="007256C4" w:rsidP="007256C4">
      <w:pPr>
        <w:rPr>
          <w:rFonts w:cs="Calibri"/>
          <w:color w:val="FF0000"/>
          <w:sz w:val="16"/>
          <w:szCs w:val="16"/>
        </w:rPr>
      </w:pPr>
      <w:r w:rsidRPr="007C3840">
        <w:rPr>
          <w:rFonts w:cs="Calibri"/>
          <w:color w:val="FF0000"/>
          <w:sz w:val="16"/>
          <w:szCs w:val="16"/>
        </w:rPr>
        <w:t xml:space="preserve">That these </w:t>
      </w:r>
      <w:proofErr w:type="spellStart"/>
      <w:r w:rsidRPr="007C3840">
        <w:rPr>
          <w:rFonts w:cs="Calibri"/>
          <w:color w:val="FF0000"/>
          <w:sz w:val="16"/>
          <w:szCs w:val="16"/>
        </w:rPr>
        <w:t>megaconstellations</w:t>
      </w:r>
      <w:proofErr w:type="spellEnd"/>
      <w:r w:rsidRPr="007C3840">
        <w:rPr>
          <w:rFonts w:cs="Calibri"/>
          <w:color w:val="FF0000"/>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C3840">
        <w:rPr>
          <w:rFonts w:cs="Calibri"/>
          <w:color w:val="FF0000"/>
          <w:sz w:val="16"/>
          <w:szCs w:val="16"/>
        </w:rPr>
        <w:t>megaconstellations</w:t>
      </w:r>
      <w:proofErr w:type="spellEnd"/>
      <w:r w:rsidRPr="007C3840">
        <w:rPr>
          <w:rFonts w:cs="Calibri"/>
          <w:color w:val="FF0000"/>
          <w:sz w:val="16"/>
          <w:szCs w:val="16"/>
        </w:rPr>
        <w:t xml:space="preserve"> as showing any type of due regard to the corresponding interests of others. This lack of regard further supports the notion of their unilateral transgressive violations of the purposes of space law norms.</w:t>
      </w:r>
    </w:p>
    <w:p w14:paraId="52A83F25" w14:textId="77777777" w:rsidR="007256C4" w:rsidRPr="007C3840" w:rsidRDefault="007256C4" w:rsidP="007256C4">
      <w:pPr>
        <w:rPr>
          <w:rStyle w:val="Emphasis"/>
          <w:rFonts w:cs="Calibri"/>
          <w:color w:val="FF0000"/>
        </w:rPr>
      </w:pPr>
      <w:r w:rsidRPr="007C3840">
        <w:rPr>
          <w:rStyle w:val="Emphasis"/>
          <w:rFonts w:cs="Calibri"/>
          <w:color w:val="FF0000"/>
        </w:rPr>
        <w:t>Harmful Contamination</w:t>
      </w:r>
    </w:p>
    <w:p w14:paraId="1B8B4DAE" w14:textId="77777777" w:rsidR="007256C4" w:rsidRPr="007C3840" w:rsidRDefault="007256C4" w:rsidP="007256C4">
      <w:pPr>
        <w:rPr>
          <w:rFonts w:cs="Calibri"/>
          <w:color w:val="FF0000"/>
          <w:sz w:val="16"/>
          <w:szCs w:val="16"/>
        </w:rPr>
      </w:pPr>
      <w:r w:rsidRPr="007C3840">
        <w:rPr>
          <w:rFonts w:cs="Calibri"/>
          <w:color w:val="FF0000"/>
          <w:sz w:val="16"/>
          <w:szCs w:val="16"/>
        </w:rPr>
        <w:t xml:space="preserve">The impacts of the spacecraft on the pressing issue of space debris need not be gone into detail here. Suffice it to say, </w:t>
      </w:r>
      <w:proofErr w:type="spellStart"/>
      <w:r w:rsidRPr="007C3840">
        <w:rPr>
          <w:rStyle w:val="Emphasis"/>
          <w:rFonts w:cs="Calibri"/>
          <w:color w:val="FF0000"/>
          <w:highlight w:val="green"/>
        </w:rPr>
        <w:t>megaconstellations</w:t>
      </w:r>
      <w:proofErr w:type="spellEnd"/>
      <w:r w:rsidRPr="007C3840">
        <w:rPr>
          <w:rStyle w:val="StyleUnderline"/>
          <w:rFonts w:cs="Calibri"/>
          <w:color w:val="FF0000"/>
          <w:highlight w:val="green"/>
        </w:rPr>
        <w:t xml:space="preserve"> threaten </w:t>
      </w:r>
      <w:r w:rsidRPr="007C3840">
        <w:rPr>
          <w:rStyle w:val="Emphasis"/>
          <w:rFonts w:cs="Calibri"/>
          <w:color w:val="FF0000"/>
          <w:highlight w:val="green"/>
        </w:rPr>
        <w:t>mega-debris</w:t>
      </w:r>
      <w:r w:rsidRPr="007C3840">
        <w:rPr>
          <w:rFonts w:cs="Calibri"/>
          <w:color w:val="FF0000"/>
          <w:sz w:val="16"/>
          <w:szCs w:val="16"/>
        </w:rPr>
        <w:t xml:space="preserve">. The </w:t>
      </w:r>
      <w:r w:rsidRPr="007C3840">
        <w:rPr>
          <w:rStyle w:val="StyleUnderline"/>
          <w:rFonts w:cs="Calibri"/>
          <w:color w:val="FF0000"/>
        </w:rPr>
        <w:t>failure rate of these comparatively cheap satellites should give pause</w:t>
      </w:r>
      <w:r w:rsidRPr="007C3840">
        <w:rPr>
          <w:rFonts w:cs="Calibri"/>
          <w:color w:val="FF0000"/>
          <w:sz w:val="16"/>
          <w:szCs w:val="16"/>
        </w:rPr>
        <w:t xml:space="preserve">, because </w:t>
      </w:r>
      <w:r w:rsidRPr="007C3840">
        <w:rPr>
          <w:rStyle w:val="StyleUnderline"/>
          <w:rFonts w:cs="Calibri"/>
          <w:color w:val="FF0000"/>
        </w:rPr>
        <w:t>if 5% of a constellation of 100 satellites fails, this is 5 guaranteed new pieces of debris</w:t>
      </w:r>
      <w:r w:rsidRPr="007C3840">
        <w:rPr>
          <w:rFonts w:cs="Calibri"/>
          <w:color w:val="FF0000"/>
          <w:sz w:val="16"/>
          <w:szCs w:val="16"/>
        </w:rPr>
        <w:t xml:space="preserve"> intentionally introduced </w:t>
      </w:r>
      <w:r w:rsidRPr="007C3840">
        <w:rPr>
          <w:rStyle w:val="StyleUnderline"/>
          <w:rFonts w:cs="Calibri"/>
          <w:color w:val="FF0000"/>
        </w:rPr>
        <w:t>to the fragile space domain</w:t>
      </w:r>
      <w:r w:rsidRPr="007C3840">
        <w:rPr>
          <w:rFonts w:cs="Calibri"/>
          <w:color w:val="FF0000"/>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7C3840">
        <w:rPr>
          <w:rFonts w:cs="Calibri"/>
          <w:color w:val="FF0000"/>
          <w:sz w:val="16"/>
          <w:szCs w:val="16"/>
        </w:rPr>
        <w:t>megaconstellations</w:t>
      </w:r>
      <w:proofErr w:type="spellEnd"/>
      <w:r w:rsidRPr="007C3840">
        <w:rPr>
          <w:rFonts w:cs="Calibri"/>
          <w:color w:val="FF0000"/>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4A2FBA84" w14:textId="77777777" w:rsidR="007256C4" w:rsidRPr="007C3840" w:rsidRDefault="007256C4" w:rsidP="007256C4">
      <w:pPr>
        <w:rPr>
          <w:rStyle w:val="Emphasis"/>
          <w:rFonts w:cs="Calibri"/>
          <w:color w:val="FF0000"/>
        </w:rPr>
      </w:pPr>
      <w:r w:rsidRPr="007C3840">
        <w:rPr>
          <w:rStyle w:val="Emphasis"/>
          <w:rFonts w:cs="Calibri"/>
          <w:color w:val="FF0000"/>
        </w:rPr>
        <w:t>If This Isn’t Appropriation, Then What Is?</w:t>
      </w:r>
    </w:p>
    <w:p w14:paraId="24133D89" w14:textId="77777777" w:rsidR="007256C4" w:rsidRPr="007C3840" w:rsidRDefault="007256C4" w:rsidP="007256C4">
      <w:pPr>
        <w:rPr>
          <w:rFonts w:cs="Calibri"/>
          <w:color w:val="FF0000"/>
          <w:sz w:val="16"/>
        </w:rPr>
      </w:pPr>
      <w:r w:rsidRPr="007C3840">
        <w:rPr>
          <w:rFonts w:cs="Calibri"/>
          <w:color w:val="FF0000"/>
          <w:sz w:val="16"/>
        </w:rPr>
        <w:t xml:space="preserve">Arguing in the alternative, </w:t>
      </w:r>
      <w:r w:rsidRPr="007C3840">
        <w:rPr>
          <w:rStyle w:val="StyleUnderline"/>
          <w:rFonts w:cs="Calibri"/>
          <w:color w:val="FF0000"/>
        </w:rPr>
        <w:t xml:space="preserve">if these </w:t>
      </w:r>
      <w:proofErr w:type="spellStart"/>
      <w:r w:rsidRPr="007C3840">
        <w:rPr>
          <w:rStyle w:val="StyleUnderline"/>
          <w:rFonts w:cs="Calibri"/>
          <w:color w:val="FF0000"/>
        </w:rPr>
        <w:t>megaconstellations</w:t>
      </w:r>
      <w:proofErr w:type="spellEnd"/>
      <w:r w:rsidRPr="007C3840">
        <w:rPr>
          <w:rFonts w:cs="Calibri"/>
          <w:color w:val="FF0000"/>
          <w:sz w:val="16"/>
        </w:rPr>
        <w:t xml:space="preserve"> — in their dominant occupation of entire orbits in orbital planes with numerous satellites — </w:t>
      </w:r>
      <w:r w:rsidRPr="007C3840">
        <w:rPr>
          <w:rStyle w:val="StyleUnderline"/>
          <w:rFonts w:cs="Calibri"/>
          <w:color w:val="FF0000"/>
        </w:rPr>
        <w:t>could be considered</w:t>
      </w:r>
      <w:r w:rsidRPr="007C3840">
        <w:rPr>
          <w:rFonts w:cs="Calibri"/>
          <w:color w:val="FF0000"/>
          <w:sz w:val="16"/>
        </w:rPr>
        <w:t xml:space="preserve"> (merely for the sake of argument) </w:t>
      </w:r>
      <w:r w:rsidRPr="007C3840">
        <w:rPr>
          <w:rStyle w:val="StyleUnderline"/>
          <w:rFonts w:cs="Calibri"/>
          <w:color w:val="FF0000"/>
        </w:rPr>
        <w:t>to not be appropriation</w:t>
      </w:r>
      <w:r w:rsidRPr="007C3840">
        <w:rPr>
          <w:rFonts w:cs="Calibri"/>
          <w:color w:val="FF0000"/>
          <w:sz w:val="16"/>
        </w:rPr>
        <w:t xml:space="preserve">, we must therefore ask: </w:t>
      </w:r>
      <w:r w:rsidRPr="007C3840">
        <w:rPr>
          <w:rStyle w:val="StyleUnderline"/>
          <w:rFonts w:cs="Calibri"/>
          <w:color w:val="FF0000"/>
        </w:rPr>
        <w:t>what would be appropriation?</w:t>
      </w:r>
      <w:r w:rsidRPr="007C3840">
        <w:rPr>
          <w:rFonts w:cs="Calibri"/>
          <w:color w:val="FF0000"/>
          <w:sz w:val="16"/>
        </w:rPr>
        <w:t xml:space="preserve"> </w:t>
      </w:r>
      <w:r w:rsidRPr="007C3840">
        <w:rPr>
          <w:rStyle w:val="StyleUnderline"/>
          <w:rFonts w:cs="Calibri"/>
          <w:color w:val="FF0000"/>
        </w:rPr>
        <w:t xml:space="preserve">What use of </w:t>
      </w:r>
      <w:r w:rsidRPr="007C3840">
        <w:rPr>
          <w:rStyle w:val="Emphasis"/>
          <w:rFonts w:cs="Calibri"/>
          <w:color w:val="FF0000"/>
        </w:rPr>
        <w:t>void space</w:t>
      </w:r>
      <w:r w:rsidRPr="007C3840">
        <w:rPr>
          <w:rStyle w:val="StyleUnderline"/>
          <w:rFonts w:cs="Calibri"/>
          <w:color w:val="FF0000"/>
        </w:rPr>
        <w:t xml:space="preserve">, including orbits of the Earth, would </w:t>
      </w:r>
      <w:r w:rsidRPr="007C3840">
        <w:rPr>
          <w:rStyle w:val="Emphasis"/>
          <w:rFonts w:cs="Calibri"/>
          <w:color w:val="FF0000"/>
        </w:rPr>
        <w:t>constitute actual appropriation</w:t>
      </w:r>
      <w:r w:rsidRPr="007C3840">
        <w:rPr>
          <w:rStyle w:val="StyleUnderline"/>
          <w:rFonts w:cs="Calibri"/>
          <w:color w:val="FF0000"/>
        </w:rPr>
        <w:t>?</w:t>
      </w:r>
      <w:r w:rsidRPr="007C3840">
        <w:rPr>
          <w:rFonts w:cs="Calibri"/>
          <w:color w:val="FF0000"/>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7C3840">
        <w:rPr>
          <w:rFonts w:cs="Calibri"/>
          <w:color w:val="FF0000"/>
          <w:sz w:val="16"/>
        </w:rPr>
        <w:t>megaconstellations</w:t>
      </w:r>
      <w:proofErr w:type="spellEnd"/>
      <w:r w:rsidRPr="007C3840">
        <w:rPr>
          <w:rFonts w:cs="Calibri"/>
          <w:color w:val="FF0000"/>
          <w:sz w:val="16"/>
        </w:rPr>
        <w:t xml:space="preserve"> which would then cross the threshold into appropriation. However, a formal claim of sovereignty would be merely an act occurring on Earth and would not change any actual facts in the space domain. Consequently, </w:t>
      </w:r>
      <w:r w:rsidRPr="007C3840">
        <w:rPr>
          <w:rStyle w:val="StyleUnderline"/>
          <w:rFonts w:cs="Calibri"/>
          <w:color w:val="FF0000"/>
          <w:highlight w:val="green"/>
        </w:rPr>
        <w:t>the lack of</w:t>
      </w:r>
      <w:r w:rsidRPr="007C3840">
        <w:rPr>
          <w:rStyle w:val="StyleUnderline"/>
          <w:rFonts w:cs="Calibri"/>
          <w:color w:val="FF0000"/>
        </w:rPr>
        <w:t xml:space="preserve"> a </w:t>
      </w:r>
      <w:r w:rsidRPr="007C3840">
        <w:rPr>
          <w:rStyle w:val="Emphasis"/>
          <w:rFonts w:cs="Calibri"/>
          <w:color w:val="FF0000"/>
          <w:highlight w:val="green"/>
        </w:rPr>
        <w:t>formal</w:t>
      </w:r>
      <w:r w:rsidRPr="007C3840">
        <w:rPr>
          <w:rStyle w:val="StyleUnderline"/>
          <w:rFonts w:cs="Calibri"/>
          <w:color w:val="FF0000"/>
        </w:rPr>
        <w:t xml:space="preserve"> claim of </w:t>
      </w:r>
      <w:r w:rsidRPr="007C3840">
        <w:rPr>
          <w:rStyle w:val="Emphasis"/>
          <w:rFonts w:cs="Calibri"/>
          <w:color w:val="FF0000"/>
          <w:highlight w:val="green"/>
        </w:rPr>
        <w:t>sovereignty</w:t>
      </w:r>
      <w:r w:rsidRPr="007C3840">
        <w:rPr>
          <w:rStyle w:val="StyleUnderline"/>
          <w:rFonts w:cs="Calibri"/>
          <w:color w:val="FF0000"/>
        </w:rPr>
        <w:t xml:space="preserve"> </w:t>
      </w:r>
      <w:r w:rsidRPr="007C3840">
        <w:rPr>
          <w:rStyle w:val="StyleUnderline"/>
          <w:rFonts w:cs="Calibri"/>
          <w:color w:val="FF0000"/>
          <w:highlight w:val="green"/>
        </w:rPr>
        <w:t>should not be the deciding criteria</w:t>
      </w:r>
      <w:r w:rsidRPr="007C3840">
        <w:rPr>
          <w:rStyle w:val="StyleUnderline"/>
          <w:rFonts w:cs="Calibri"/>
          <w:color w:val="FF0000"/>
        </w:rPr>
        <w:t xml:space="preserve"> in arriving at the conclusion that </w:t>
      </w:r>
      <w:proofErr w:type="spellStart"/>
      <w:r w:rsidRPr="007C3840">
        <w:rPr>
          <w:rStyle w:val="StyleUnderline"/>
          <w:rFonts w:cs="Calibri"/>
          <w:color w:val="FF0000"/>
        </w:rPr>
        <w:t>megaconstellations</w:t>
      </w:r>
      <w:proofErr w:type="spellEnd"/>
      <w:r w:rsidRPr="007C3840">
        <w:rPr>
          <w:rStyle w:val="StyleUnderline"/>
          <w:rFonts w:cs="Calibri"/>
          <w:color w:val="FF0000"/>
        </w:rPr>
        <w:t xml:space="preserve"> constitute appropriation of orbits</w:t>
      </w:r>
      <w:r w:rsidRPr="007C3840">
        <w:rPr>
          <w:rFonts w:cs="Calibri"/>
          <w:color w:val="FF0000"/>
          <w:sz w:val="16"/>
        </w:rPr>
        <w:t>.</w:t>
      </w:r>
    </w:p>
    <w:p w14:paraId="112C739C" w14:textId="77777777" w:rsidR="007256C4" w:rsidRPr="007C3840" w:rsidRDefault="007256C4" w:rsidP="007256C4">
      <w:pPr>
        <w:rPr>
          <w:rStyle w:val="Emphasis"/>
          <w:rFonts w:cs="Calibri"/>
          <w:color w:val="FF0000"/>
        </w:rPr>
      </w:pPr>
      <w:r w:rsidRPr="007C3840">
        <w:rPr>
          <w:rStyle w:val="Emphasis"/>
          <w:rFonts w:cs="Calibri"/>
          <w:color w:val="FF0000"/>
        </w:rPr>
        <w:lastRenderedPageBreak/>
        <w:t>Conclusion</w:t>
      </w:r>
    </w:p>
    <w:p w14:paraId="715BDC0B" w14:textId="77777777" w:rsidR="007256C4" w:rsidRPr="007C3840" w:rsidRDefault="007256C4" w:rsidP="007256C4">
      <w:pPr>
        <w:rPr>
          <w:rFonts w:cs="Calibri"/>
          <w:color w:val="FF0000"/>
          <w:sz w:val="16"/>
        </w:rPr>
      </w:pPr>
      <w:r w:rsidRPr="007C3840">
        <w:rPr>
          <w:rFonts w:cs="Calibri"/>
          <w:color w:val="FF0000"/>
          <w:sz w:val="16"/>
        </w:rPr>
        <w:t xml:space="preserve">In conclusion, these </w:t>
      </w:r>
      <w:proofErr w:type="spellStart"/>
      <w:r w:rsidRPr="007C3840">
        <w:rPr>
          <w:rStyle w:val="StyleUnderline"/>
          <w:rFonts w:cs="Calibri"/>
          <w:color w:val="FF0000"/>
        </w:rPr>
        <w:t>megaconstellations</w:t>
      </w:r>
      <w:proofErr w:type="spellEnd"/>
      <w:r w:rsidRPr="007C3840">
        <w:rPr>
          <w:rStyle w:val="StyleUnderline"/>
          <w:rFonts w:cs="Calibri"/>
          <w:color w:val="FF0000"/>
        </w:rPr>
        <w:t xml:space="preserve"> effectively occupy entire orbital regions</w:t>
      </w:r>
      <w:r w:rsidRPr="007C3840">
        <w:rPr>
          <w:rFonts w:cs="Calibri"/>
          <w:color w:val="FF0000"/>
          <w:sz w:val="16"/>
        </w:rPr>
        <w:t xml:space="preserve"> with their vast fleet of spacecraft </w:t>
      </w:r>
      <w:r w:rsidRPr="007C3840">
        <w:rPr>
          <w:rStyle w:val="StyleUnderline"/>
          <w:rFonts w:cs="Calibri"/>
          <w:color w:val="FF0000"/>
        </w:rPr>
        <w:t>and</w:t>
      </w:r>
      <w:r w:rsidRPr="007C3840">
        <w:rPr>
          <w:rFonts w:cs="Calibri"/>
          <w:color w:val="FF0000"/>
          <w:sz w:val="16"/>
        </w:rPr>
        <w:t xml:space="preserve"> in so doing effectively </w:t>
      </w:r>
      <w:r w:rsidRPr="007C3840">
        <w:rPr>
          <w:rStyle w:val="StyleUnderline"/>
          <w:rFonts w:cs="Calibri"/>
          <w:color w:val="FF0000"/>
        </w:rPr>
        <w:t>preclude other actors from sharing those domains</w:t>
      </w:r>
      <w:r w:rsidRPr="007C3840">
        <w:rPr>
          <w:rFonts w:cs="Calibri"/>
          <w:color w:val="FF0000"/>
          <w:sz w:val="16"/>
        </w:rPr>
        <w:t xml:space="preserve">. </w:t>
      </w:r>
      <w:r w:rsidRPr="007C3840">
        <w:rPr>
          <w:rStyle w:val="StyleUnderline"/>
          <w:rFonts w:cs="Calibri"/>
          <w:color w:val="FF0000"/>
        </w:rPr>
        <w:t>They have done so, or are attempting to do so</w:t>
      </w:r>
      <w:r w:rsidRPr="007C3840">
        <w:rPr>
          <w:rFonts w:cs="Calibri"/>
          <w:color w:val="FF0000"/>
          <w:sz w:val="16"/>
        </w:rPr>
        <w:t xml:space="preserve">, without any international consensus or discussion, </w:t>
      </w:r>
      <w:r w:rsidRPr="007C3840">
        <w:rPr>
          <w:rStyle w:val="StyleUnderline"/>
          <w:rFonts w:cs="Calibri"/>
          <w:color w:val="FF0000"/>
        </w:rPr>
        <w:t>which is</w:t>
      </w:r>
      <w:r w:rsidRPr="007C3840">
        <w:rPr>
          <w:rFonts w:cs="Calibri"/>
          <w:color w:val="FF0000"/>
          <w:sz w:val="16"/>
        </w:rPr>
        <w:t xml:space="preserve"> most </w:t>
      </w:r>
      <w:r w:rsidRPr="007C3840">
        <w:rPr>
          <w:rStyle w:val="StyleUnderline"/>
          <w:rFonts w:cs="Calibri"/>
          <w:color w:val="FF0000"/>
        </w:rPr>
        <w:t>egregious for a domain outside of State sovereignty and which no State can own</w:t>
      </w:r>
      <w:r w:rsidRPr="007C3840">
        <w:rPr>
          <w:rFonts w:cs="Calibri"/>
          <w:color w:val="FF0000"/>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C3840">
        <w:rPr>
          <w:rStyle w:val="StyleUnderline"/>
          <w:rFonts w:cs="Calibri"/>
          <w:color w:val="FF0000"/>
        </w:rPr>
        <w:t>constellations significantly prevent others from using those regions, which therefore interferes with others’ right to explore and use space</w:t>
      </w:r>
      <w:r w:rsidRPr="007C3840">
        <w:rPr>
          <w:rFonts w:cs="Calibri"/>
          <w:color w:val="FF0000"/>
          <w:sz w:val="16"/>
        </w:rPr>
        <w:t xml:space="preserve">. And ultimately, </w:t>
      </w:r>
      <w:r w:rsidRPr="007C3840">
        <w:rPr>
          <w:rStyle w:val="StyleUnderline"/>
          <w:rFonts w:cs="Calibri"/>
          <w:color w:val="FF0000"/>
        </w:rPr>
        <w:t>this reckless ambition shows absolutely no due regard</w:t>
      </w:r>
      <w:r w:rsidRPr="007C3840">
        <w:rPr>
          <w:rFonts w:cs="Calibri"/>
          <w:color w:val="FF0000"/>
          <w:sz w:val="16"/>
        </w:rPr>
        <w:t xml:space="preserve"> (as per Article IX) </w:t>
      </w:r>
      <w:r w:rsidRPr="007C3840">
        <w:rPr>
          <w:rStyle w:val="StyleUnderline"/>
          <w:rFonts w:cs="Calibri"/>
          <w:color w:val="FF0000"/>
        </w:rPr>
        <w:t>for the corresponding rights of others</w:t>
      </w:r>
      <w:r w:rsidRPr="007C3840">
        <w:rPr>
          <w:rFonts w:cs="Calibri"/>
          <w:color w:val="FF0000"/>
          <w:sz w:val="16"/>
        </w:rPr>
        <w:t xml:space="preserve">. As such, </w:t>
      </w:r>
      <w:r w:rsidRPr="007C3840">
        <w:rPr>
          <w:rStyle w:val="StyleUnderline"/>
          <w:rFonts w:cs="Calibri"/>
          <w:color w:val="FF0000"/>
        </w:rPr>
        <w:t xml:space="preserve">these </w:t>
      </w:r>
      <w:proofErr w:type="spellStart"/>
      <w:r w:rsidRPr="007C3840">
        <w:rPr>
          <w:rStyle w:val="Emphasis"/>
          <w:rFonts w:cs="Calibri"/>
          <w:color w:val="FF0000"/>
          <w:highlight w:val="green"/>
        </w:rPr>
        <w:t>megaconstellations</w:t>
      </w:r>
      <w:proofErr w:type="spellEnd"/>
      <w:r w:rsidRPr="007C3840">
        <w:rPr>
          <w:rStyle w:val="StyleUnderline"/>
          <w:rFonts w:cs="Calibri"/>
          <w:color w:val="FF0000"/>
        </w:rPr>
        <w:t xml:space="preserve"> </w:t>
      </w:r>
      <w:r w:rsidRPr="007C3840">
        <w:rPr>
          <w:rStyle w:val="StyleUnderline"/>
          <w:rFonts w:cs="Calibri"/>
          <w:color w:val="FF0000"/>
          <w:highlight w:val="green"/>
        </w:rPr>
        <w:t xml:space="preserve">constitute an </w:t>
      </w:r>
      <w:r w:rsidRPr="007C3840">
        <w:rPr>
          <w:rStyle w:val="Emphasis"/>
          <w:rFonts w:cs="Calibri"/>
          <w:color w:val="FF0000"/>
          <w:highlight w:val="green"/>
        </w:rPr>
        <w:t>impermissible</w:t>
      </w:r>
      <w:r w:rsidRPr="007C3840">
        <w:rPr>
          <w:rStyle w:val="StyleUnderline"/>
          <w:rFonts w:cs="Calibri"/>
          <w:color w:val="FF0000"/>
          <w:highlight w:val="green"/>
        </w:rPr>
        <w:t xml:space="preserve"> appropriation of</w:t>
      </w:r>
      <w:r w:rsidRPr="007C3840">
        <w:rPr>
          <w:rStyle w:val="StyleUnderline"/>
          <w:rFonts w:cs="Calibri"/>
          <w:color w:val="FF0000"/>
        </w:rPr>
        <w:t xml:space="preserve"> </w:t>
      </w:r>
      <w:r w:rsidRPr="007C3840">
        <w:rPr>
          <w:rStyle w:val="Emphasis"/>
          <w:rFonts w:cs="Calibri"/>
          <w:color w:val="FF0000"/>
        </w:rPr>
        <w:t>particular regions</w:t>
      </w:r>
      <w:r w:rsidRPr="007C3840">
        <w:rPr>
          <w:rStyle w:val="StyleUnderline"/>
          <w:rFonts w:cs="Calibri"/>
          <w:color w:val="FF0000"/>
        </w:rPr>
        <w:t xml:space="preserve"> of </w:t>
      </w:r>
      <w:r w:rsidRPr="007C3840">
        <w:rPr>
          <w:rStyle w:val="Emphasis"/>
          <w:rFonts w:cs="Calibri"/>
          <w:color w:val="FF0000"/>
          <w:highlight w:val="green"/>
        </w:rPr>
        <w:t>outer space</w:t>
      </w:r>
      <w:r w:rsidRPr="007C3840">
        <w:rPr>
          <w:rStyle w:val="StyleUnderline"/>
          <w:rFonts w:cs="Calibri"/>
          <w:color w:val="FF0000"/>
        </w:rPr>
        <w:t xml:space="preserve">, </w:t>
      </w:r>
      <w:r w:rsidRPr="007C3840">
        <w:rPr>
          <w:rStyle w:val="StyleUnderline"/>
          <w:rFonts w:cs="Calibri"/>
          <w:color w:val="FF0000"/>
          <w:highlight w:val="green"/>
        </w:rPr>
        <w:t>regardless of any formal</w:t>
      </w:r>
      <w:r w:rsidRPr="007C3840">
        <w:rPr>
          <w:rStyle w:val="StyleUnderline"/>
          <w:rFonts w:cs="Calibri"/>
          <w:color w:val="FF0000"/>
        </w:rPr>
        <w:t xml:space="preserve">, official </w:t>
      </w:r>
      <w:r w:rsidRPr="007C3840">
        <w:rPr>
          <w:rStyle w:val="StyleUnderline"/>
          <w:rFonts w:cs="Calibri"/>
          <w:color w:val="FF0000"/>
          <w:highlight w:val="green"/>
        </w:rPr>
        <w:t>claim</w:t>
      </w:r>
      <w:r w:rsidRPr="007C3840">
        <w:rPr>
          <w:rStyle w:val="StyleUnderline"/>
          <w:rFonts w:cs="Calibri"/>
          <w:color w:val="FF0000"/>
        </w:rPr>
        <w:t xml:space="preserve"> of such </w:t>
      </w:r>
      <w:r w:rsidRPr="007C3840">
        <w:rPr>
          <w:rStyle w:val="Emphasis"/>
          <w:rFonts w:cs="Calibri"/>
          <w:color w:val="FF0000"/>
          <w:highlight w:val="green"/>
        </w:rPr>
        <w:t>by a responsible, authorizing government</w:t>
      </w:r>
      <w:r w:rsidRPr="007C3840">
        <w:rPr>
          <w:rFonts w:cs="Calibri"/>
          <w:color w:val="FF0000"/>
          <w:sz w:val="16"/>
        </w:rPr>
        <w:t>.</w:t>
      </w:r>
    </w:p>
    <w:p w14:paraId="6C1590EC" w14:textId="77777777" w:rsidR="007256C4" w:rsidRPr="007C3840" w:rsidRDefault="007256C4" w:rsidP="007256C4">
      <w:pPr>
        <w:rPr>
          <w:rFonts w:cs="Calibri"/>
          <w:color w:val="FF0000"/>
        </w:rPr>
      </w:pPr>
    </w:p>
    <w:p w14:paraId="1265A28D" w14:textId="77777777" w:rsidR="007256C4" w:rsidRPr="007C3840" w:rsidRDefault="007256C4" w:rsidP="007256C4">
      <w:pPr>
        <w:rPr>
          <w:color w:val="FF0000"/>
          <w:sz w:val="12"/>
        </w:rPr>
      </w:pPr>
    </w:p>
    <w:p w14:paraId="6019B597" w14:textId="77777777" w:rsidR="007256C4" w:rsidRPr="007C3840" w:rsidRDefault="007256C4" w:rsidP="007256C4">
      <w:pPr>
        <w:pStyle w:val="Heading4"/>
        <w:rPr>
          <w:color w:val="FF0000"/>
        </w:rPr>
      </w:pPr>
      <w:r w:rsidRPr="007C3840">
        <w:rPr>
          <w:color w:val="FF0000"/>
        </w:rPr>
        <w:t xml:space="preserve">The </w:t>
      </w:r>
      <w:proofErr w:type="spellStart"/>
      <w:r w:rsidRPr="007C3840">
        <w:rPr>
          <w:color w:val="FF0000"/>
        </w:rPr>
        <w:t>aff</w:t>
      </w:r>
      <w:proofErr w:type="spellEnd"/>
      <w:r w:rsidRPr="007C3840">
        <w:rPr>
          <w:color w:val="FF0000"/>
        </w:rPr>
        <w:t xml:space="preserve"> solves orbital debris and decreases collision risks.</w:t>
      </w:r>
    </w:p>
    <w:p w14:paraId="55584ECD" w14:textId="77777777" w:rsidR="007256C4" w:rsidRPr="007C3840" w:rsidRDefault="007256C4" w:rsidP="007256C4">
      <w:pPr>
        <w:rPr>
          <w:color w:val="FF0000"/>
        </w:rPr>
      </w:pPr>
      <w:proofErr w:type="spellStart"/>
      <w:r w:rsidRPr="007C3840">
        <w:rPr>
          <w:rStyle w:val="Style13ptBold"/>
          <w:color w:val="FF0000"/>
        </w:rPr>
        <w:t>Budhiraia</w:t>
      </w:r>
      <w:proofErr w:type="spellEnd"/>
      <w:r w:rsidRPr="007C3840">
        <w:rPr>
          <w:rStyle w:val="Style13ptBold"/>
          <w:color w:val="FF0000"/>
        </w:rPr>
        <w:t xml:space="preserve"> 20</w:t>
      </w:r>
      <w:r w:rsidRPr="007C3840">
        <w:rPr>
          <w:color w:val="FF0000"/>
        </w:rPr>
        <w:t xml:space="preserve"> [(</w:t>
      </w:r>
      <w:proofErr w:type="spellStart"/>
      <w:r w:rsidRPr="007C3840">
        <w:rPr>
          <w:color w:val="FF0000"/>
        </w:rPr>
        <w:t>Mili</w:t>
      </w:r>
      <w:proofErr w:type="spellEnd"/>
      <w:r w:rsidRPr="007C3840">
        <w:rPr>
          <w:color w:val="FF0000"/>
        </w:rPr>
        <w:t>, LL.B. candidate 2022 at Faculty of Law, University of Delhi.) “The Menace of Space Debris,” August 30, 2020, https://www.jurist.org/commentary/2020/08/mili-budhiraja-space-debris-india/] TDI</w:t>
      </w:r>
    </w:p>
    <w:p w14:paraId="37D3EC5C" w14:textId="77777777" w:rsidR="007256C4" w:rsidRPr="007C3840" w:rsidRDefault="007256C4" w:rsidP="007256C4">
      <w:pPr>
        <w:rPr>
          <w:color w:val="FF0000"/>
          <w:sz w:val="12"/>
        </w:rPr>
      </w:pPr>
      <w:r w:rsidRPr="007C3840">
        <w:rPr>
          <w:color w:val="FF0000"/>
          <w:sz w:val="12"/>
        </w:rPr>
        <w:t>For most of the time India has participated in the space industry, it has played with one hand firmly tied behind its back. But with the introduction of the Self-Reliant India Movement (</w:t>
      </w:r>
      <w:proofErr w:type="spellStart"/>
      <w:r w:rsidRPr="007C3840">
        <w:rPr>
          <w:color w:val="FF0000"/>
          <w:sz w:val="12"/>
        </w:rPr>
        <w:t>Aatma</w:t>
      </w:r>
      <w:proofErr w:type="spellEnd"/>
      <w:r w:rsidRPr="007C3840">
        <w:rPr>
          <w:color w:val="FF0000"/>
          <w:sz w:val="12"/>
        </w:rPr>
        <w:t xml:space="preserve"> </w:t>
      </w:r>
      <w:proofErr w:type="spellStart"/>
      <w:r w:rsidRPr="007C3840">
        <w:rPr>
          <w:color w:val="FF0000"/>
          <w:sz w:val="12"/>
        </w:rPr>
        <w:t>Nirbhar</w:t>
      </w:r>
      <w:proofErr w:type="spellEnd"/>
      <w:r w:rsidRPr="007C3840">
        <w:rPr>
          <w:color w:val="FF0000"/>
          <w:sz w:val="12"/>
        </w:rPr>
        <w:t xml:space="preserve"> Bharat </w:t>
      </w:r>
      <w:proofErr w:type="spellStart"/>
      <w:r w:rsidRPr="007C3840">
        <w:rPr>
          <w:color w:val="FF0000"/>
          <w:sz w:val="12"/>
        </w:rPr>
        <w:t>Abhiyaan</w:t>
      </w:r>
      <w:proofErr w:type="spellEnd"/>
      <w:r w:rsidRPr="007C3840">
        <w:rPr>
          <w:color w:val="FF0000"/>
          <w:sz w:val="12"/>
        </w:rPr>
        <w:t xml:space="preserve">), </w:t>
      </w:r>
      <w:r w:rsidRPr="007C3840">
        <w:rPr>
          <w:rStyle w:val="StyleUnderline"/>
          <w:color w:val="FF0000"/>
        </w:rPr>
        <w:t>private companies hold the baton along with the government organizations to operate in the entire range of space activities.</w:t>
      </w:r>
      <w:r w:rsidRPr="007C3840">
        <w:rPr>
          <w:color w:val="FF0000"/>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7C3840">
        <w:rPr>
          <w:rStyle w:val="StyleUnderline"/>
          <w:color w:val="FF0000"/>
        </w:rPr>
        <w:t xml:space="preserve">, there are 375 private companies all across the globe engaged in the space industry. The privatization of the space industry relies upon the premise that it would lead to the expansion of opportunities to utilize the space. </w:t>
      </w:r>
      <w:r w:rsidRPr="007C3840">
        <w:rPr>
          <w:color w:val="FF0000"/>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7C3840">
        <w:rPr>
          <w:rStyle w:val="StyleUnderline"/>
          <w:color w:val="FF0000"/>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7C3840">
        <w:rPr>
          <w:rStyle w:val="StyleUnderline"/>
          <w:color w:val="FF0000"/>
          <w:highlight w:val="cyan"/>
        </w:rPr>
        <w:t>increasing access to space</w:t>
      </w:r>
      <w:r w:rsidRPr="007C3840">
        <w:rPr>
          <w:rStyle w:val="StyleUnderline"/>
          <w:color w:val="FF0000"/>
        </w:rPr>
        <w:t xml:space="preserve"> operations and a growing level of satellite population, the problem of </w:t>
      </w:r>
      <w:r w:rsidRPr="007C3840">
        <w:rPr>
          <w:rStyle w:val="StyleUnderline"/>
          <w:color w:val="FF0000"/>
          <w:highlight w:val="cyan"/>
        </w:rPr>
        <w:t>space debris</w:t>
      </w:r>
      <w:r w:rsidRPr="007C3840">
        <w:rPr>
          <w:rStyle w:val="StyleUnderline"/>
          <w:color w:val="FF0000"/>
        </w:rPr>
        <w:t xml:space="preserve">, and the </w:t>
      </w:r>
      <w:r w:rsidRPr="007C3840">
        <w:rPr>
          <w:rStyle w:val="StyleUnderline"/>
          <w:color w:val="FF0000"/>
          <w:highlight w:val="cyan"/>
        </w:rPr>
        <w:t>pollution</w:t>
      </w:r>
      <w:r w:rsidRPr="007C3840">
        <w:rPr>
          <w:rStyle w:val="StyleUnderline"/>
          <w:color w:val="FF0000"/>
        </w:rPr>
        <w:t xml:space="preserve"> caused due to the congestion of satellites, witnessed a simultaneous </w:t>
      </w:r>
      <w:r w:rsidRPr="007C3840">
        <w:rPr>
          <w:rStyle w:val="StyleUnderline"/>
          <w:color w:val="FF0000"/>
          <w:highlight w:val="cyan"/>
        </w:rPr>
        <w:t>growth reaction</w:t>
      </w:r>
      <w:r w:rsidRPr="007C3840">
        <w:rPr>
          <w:color w:val="FF0000"/>
          <w:sz w:val="12"/>
        </w:rPr>
        <w:t xml:space="preserve">. Space debris ranges from defunct spacecraft to paint flecks chipped off from wear and tear. </w:t>
      </w:r>
      <w:r w:rsidRPr="007C3840">
        <w:rPr>
          <w:rStyle w:val="StyleUnderline"/>
          <w:color w:val="FF0000"/>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7C3840">
        <w:rPr>
          <w:rStyle w:val="StyleUnderline"/>
          <w:color w:val="FF0000"/>
          <w:highlight w:val="cyan"/>
        </w:rPr>
        <w:t>situation</w:t>
      </w:r>
      <w:r w:rsidRPr="007C3840">
        <w:rPr>
          <w:rStyle w:val="StyleUnderline"/>
          <w:color w:val="FF0000"/>
        </w:rPr>
        <w:t xml:space="preserve"> has the potential to </w:t>
      </w:r>
      <w:r w:rsidRPr="007C3840">
        <w:rPr>
          <w:rStyle w:val="StyleUnderline"/>
          <w:color w:val="FF0000"/>
          <w:highlight w:val="cyan"/>
        </w:rPr>
        <w:t>significantly increase space traffic</w:t>
      </w:r>
      <w:r w:rsidRPr="007C3840">
        <w:rPr>
          <w:rStyle w:val="StyleUnderline"/>
          <w:color w:val="FF0000"/>
        </w:rPr>
        <w:t>.</w:t>
      </w:r>
      <w:r w:rsidRPr="007C3840">
        <w:rPr>
          <w:color w:val="FF0000"/>
          <w:sz w:val="12"/>
        </w:rPr>
        <w:t xml:space="preserve"> It calls for a higher level of safety in the orbiting region from the floating debris, </w:t>
      </w:r>
      <w:r w:rsidRPr="007C3840">
        <w:rPr>
          <w:rStyle w:val="StyleUnderline"/>
          <w:color w:val="FF0000"/>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7C3840">
        <w:rPr>
          <w:color w:val="FF0000"/>
          <w:sz w:val="12"/>
        </w:rPr>
        <w:t xml:space="preserve">. As a corollary to this phenomenon runs the concept of “Tragedy of the Commons” introduced by Garrett </w:t>
      </w:r>
      <w:proofErr w:type="spellStart"/>
      <w:r w:rsidRPr="007C3840">
        <w:rPr>
          <w:color w:val="FF0000"/>
          <w:sz w:val="12"/>
        </w:rPr>
        <w:t>Hardins</w:t>
      </w:r>
      <w:proofErr w:type="spellEnd"/>
      <w:r w:rsidRPr="007C3840">
        <w:rPr>
          <w:color w:val="FF0000"/>
          <w:sz w:val="12"/>
        </w:rPr>
        <w:t xml:space="preserve">. </w:t>
      </w:r>
      <w:r w:rsidRPr="007C3840">
        <w:rPr>
          <w:rStyle w:val="StyleUnderline"/>
          <w:color w:val="FF0000"/>
        </w:rPr>
        <w:t xml:space="preserve">The tragedy of commons occurs in a shared-resource system </w:t>
      </w:r>
      <w:r w:rsidRPr="007C3840">
        <w:rPr>
          <w:rStyle w:val="StyleUnderline"/>
          <w:color w:val="FF0000"/>
        </w:rPr>
        <w:lastRenderedPageBreak/>
        <w:t xml:space="preserve">where independent operations motivated by self-interests deplete the shared-resource through their collective action. The </w:t>
      </w:r>
      <w:r w:rsidRPr="007C3840">
        <w:rPr>
          <w:rStyle w:val="StyleUnderline"/>
          <w:color w:val="FF0000"/>
          <w:highlight w:val="cyan"/>
        </w:rPr>
        <w:t>increase in space traffic</w:t>
      </w:r>
      <w:r w:rsidRPr="007C3840">
        <w:rPr>
          <w:rStyle w:val="StyleUnderline"/>
          <w:color w:val="FF0000"/>
        </w:rPr>
        <w:t xml:space="preserve">, which subsequently leads to an increase in space debris, can </w:t>
      </w:r>
      <w:r w:rsidRPr="007C3840">
        <w:rPr>
          <w:rStyle w:val="StyleUnderline"/>
          <w:color w:val="FF0000"/>
          <w:highlight w:val="cyan"/>
        </w:rPr>
        <w:t>render LEO economically unviable</w:t>
      </w:r>
      <w:r w:rsidRPr="007C3840">
        <w:rPr>
          <w:rStyle w:val="StyleUnderline"/>
          <w:color w:val="FF0000"/>
        </w:rPr>
        <w:t xml:space="preserve"> for other participants. </w:t>
      </w:r>
      <w:r w:rsidRPr="007C3840">
        <w:rPr>
          <w:color w:val="FF0000"/>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7C3840">
        <w:rPr>
          <w:rStyle w:val="StyleUnderline"/>
          <w:color w:val="FF0000"/>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w:t>
      </w:r>
      <w:r w:rsidRPr="007C3840">
        <w:rPr>
          <w:color w:val="FF0000"/>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7C3840">
        <w:rPr>
          <w:rStyle w:val="StyleUnderline"/>
          <w:color w:val="FF0000"/>
        </w:rPr>
        <w:t xml:space="preserve">With the growing privatization of the Space Industry, the </w:t>
      </w:r>
      <w:r w:rsidRPr="007C3840">
        <w:rPr>
          <w:rStyle w:val="StyleUnderline"/>
          <w:color w:val="FF0000"/>
          <w:highlight w:val="cyan"/>
        </w:rPr>
        <w:t>responsibility in outer space requires</w:t>
      </w:r>
      <w:r w:rsidRPr="007C3840">
        <w:rPr>
          <w:rStyle w:val="StyleUnderline"/>
          <w:color w:val="FF0000"/>
        </w:rPr>
        <w:t xml:space="preserve"> prompt </w:t>
      </w:r>
      <w:r w:rsidRPr="007C3840">
        <w:rPr>
          <w:rStyle w:val="StyleUnderline"/>
          <w:color w:val="FF0000"/>
          <w:highlight w:val="cyan"/>
        </w:rPr>
        <w:t>action</w:t>
      </w:r>
      <w:r w:rsidRPr="007C3840">
        <w:rPr>
          <w:rStyle w:val="StyleUnderline"/>
          <w:color w:val="FF0000"/>
        </w:rPr>
        <w:t xml:space="preserve">s. There is a </w:t>
      </w:r>
      <w:r w:rsidRPr="007C3840">
        <w:rPr>
          <w:rStyle w:val="StyleUnderline"/>
          <w:color w:val="FF0000"/>
          <w:highlight w:val="cyan"/>
        </w:rPr>
        <w:t>need for international agreements</w:t>
      </w:r>
      <w:r w:rsidRPr="007C3840">
        <w:rPr>
          <w:rStyle w:val="StyleUnderline"/>
          <w:color w:val="FF0000"/>
        </w:rPr>
        <w:t xml:space="preserve"> of a binding nature to increase the threshold of accountability of member states to ensure a sustainable orbital domain.</w:t>
      </w:r>
      <w:r w:rsidRPr="007C3840">
        <w:rPr>
          <w:color w:val="FF0000"/>
          <w:sz w:val="12"/>
        </w:rPr>
        <w:t xml:space="preserve"> While increased participation of commercial enterprises is expounded as an economically growing feature of a country</w:t>
      </w:r>
      <w:r w:rsidRPr="007C3840">
        <w:rPr>
          <w:rStyle w:val="StyleUnderline"/>
          <w:color w:val="FF0000"/>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7C3840">
        <w:rPr>
          <w:rStyle w:val="StyleUnderline"/>
          <w:color w:val="FF0000"/>
          <w:highlight w:val="cyan"/>
        </w:rPr>
        <w:t>O</w:t>
      </w:r>
      <w:r w:rsidRPr="007C3840">
        <w:rPr>
          <w:rStyle w:val="StyleUnderline"/>
          <w:color w:val="FF0000"/>
        </w:rPr>
        <w:t xml:space="preserve">uter </w:t>
      </w:r>
      <w:r w:rsidRPr="007C3840">
        <w:rPr>
          <w:rStyle w:val="StyleUnderline"/>
          <w:color w:val="FF0000"/>
          <w:highlight w:val="cyan"/>
        </w:rPr>
        <w:t>S</w:t>
      </w:r>
      <w:r w:rsidRPr="007C3840">
        <w:rPr>
          <w:rStyle w:val="StyleUnderline"/>
          <w:color w:val="FF0000"/>
        </w:rPr>
        <w:t xml:space="preserve">pace </w:t>
      </w:r>
      <w:r w:rsidRPr="007C3840">
        <w:rPr>
          <w:rStyle w:val="StyleUnderline"/>
          <w:color w:val="FF0000"/>
          <w:highlight w:val="cyan"/>
        </w:rPr>
        <w:t>T</w:t>
      </w:r>
      <w:r w:rsidRPr="007C3840">
        <w:rPr>
          <w:rStyle w:val="StyleUnderline"/>
          <w:color w:val="FF0000"/>
        </w:rPr>
        <w:t xml:space="preserve">reaty </w:t>
      </w:r>
      <w:r w:rsidRPr="007C3840">
        <w:rPr>
          <w:rStyle w:val="StyleUnderline"/>
          <w:color w:val="FF0000"/>
          <w:highlight w:val="cyan"/>
        </w:rPr>
        <w:t>is limited</w:t>
      </w:r>
      <w:r w:rsidRPr="007C3840">
        <w:rPr>
          <w:rStyle w:val="StyleUnderline"/>
          <w:color w:val="FF0000"/>
        </w:rPr>
        <w:t xml:space="preserve"> in its jurisdiction to state-sponsored activities, there is a need for an international instrument governing the operations of private players</w:t>
      </w:r>
      <w:r w:rsidRPr="007C3840">
        <w:rPr>
          <w:color w:val="FF0000"/>
          <w:sz w:val="12"/>
        </w:rPr>
        <w:t>. The delay in employing environmental measures has significantly impacted the atmospheric make-up. The same temperament showcased for this issue could bring Kessler Syndrome to life.</w:t>
      </w:r>
    </w:p>
    <w:p w14:paraId="581F4FC0" w14:textId="77777777" w:rsidR="007256C4" w:rsidRPr="007C3840" w:rsidRDefault="007256C4" w:rsidP="007256C4">
      <w:pPr>
        <w:rPr>
          <w:color w:val="FF0000"/>
        </w:rPr>
      </w:pPr>
    </w:p>
    <w:p w14:paraId="336B3AE6" w14:textId="60C6D294" w:rsidR="00E42E4C" w:rsidRPr="007C3840" w:rsidRDefault="00E42E4C" w:rsidP="00F601E6">
      <w:pPr>
        <w:rPr>
          <w:color w:val="FF0000"/>
        </w:rPr>
      </w:pPr>
    </w:p>
    <w:sectPr w:rsidR="00E42E4C" w:rsidRPr="007C38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5"/>
  </w:num>
  <w:num w:numId="15">
    <w:abstractNumId w:val="12"/>
  </w:num>
  <w:num w:numId="16">
    <w:abstractNumId w:val="16"/>
  </w:num>
  <w:num w:numId="17">
    <w:abstractNumId w:val="13"/>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02AF"/>
    <w:rsid w:val="000029E3"/>
    <w:rsid w:val="000029E8"/>
    <w:rsid w:val="00004225"/>
    <w:rsid w:val="000066CA"/>
    <w:rsid w:val="00007264"/>
    <w:rsid w:val="000076A9"/>
    <w:rsid w:val="00014FAD"/>
    <w:rsid w:val="00015D2A"/>
    <w:rsid w:val="0002490B"/>
    <w:rsid w:val="00026465"/>
    <w:rsid w:val="00030204"/>
    <w:rsid w:val="000312A0"/>
    <w:rsid w:val="0003396C"/>
    <w:rsid w:val="00034FF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0B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66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355"/>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8E0"/>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56C4"/>
    <w:rsid w:val="007374A1"/>
    <w:rsid w:val="00752712"/>
    <w:rsid w:val="00753A84"/>
    <w:rsid w:val="007611F5"/>
    <w:rsid w:val="007619E4"/>
    <w:rsid w:val="00761E75"/>
    <w:rsid w:val="0076495E"/>
    <w:rsid w:val="00765FC8"/>
    <w:rsid w:val="00775694"/>
    <w:rsid w:val="00793F46"/>
    <w:rsid w:val="007A02AF"/>
    <w:rsid w:val="007A1325"/>
    <w:rsid w:val="007A1A18"/>
    <w:rsid w:val="007A3BAF"/>
    <w:rsid w:val="007B53D8"/>
    <w:rsid w:val="007C22C5"/>
    <w:rsid w:val="007C3840"/>
    <w:rsid w:val="007C57E1"/>
    <w:rsid w:val="007C5811"/>
    <w:rsid w:val="007D2DF5"/>
    <w:rsid w:val="007D451A"/>
    <w:rsid w:val="007D5E3E"/>
    <w:rsid w:val="007D7596"/>
    <w:rsid w:val="007E242C"/>
    <w:rsid w:val="007E6631"/>
    <w:rsid w:val="00803A12"/>
    <w:rsid w:val="00805417"/>
    <w:rsid w:val="008264C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8F024F"/>
  <w14:defaultImageDpi w14:val="300"/>
  <w15:docId w15:val="{B26C1158-5809-6C4B-BECB-D155794B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38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38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38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38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7C38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38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3840"/>
  </w:style>
  <w:style w:type="character" w:customStyle="1" w:styleId="Heading1Char">
    <w:name w:val="Heading 1 Char"/>
    <w:aliases w:val="Pocket Char"/>
    <w:basedOn w:val="DefaultParagraphFont"/>
    <w:link w:val="Heading1"/>
    <w:uiPriority w:val="9"/>
    <w:rsid w:val="007C38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38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384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C384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C3840"/>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C3840"/>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7C38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384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C3840"/>
    <w:rPr>
      <w:color w:val="auto"/>
      <w:u w:val="none"/>
    </w:rPr>
  </w:style>
  <w:style w:type="paragraph" w:styleId="DocumentMap">
    <w:name w:val="Document Map"/>
    <w:basedOn w:val="Normal"/>
    <w:link w:val="DocumentMapChar"/>
    <w:uiPriority w:val="99"/>
    <w:semiHidden/>
    <w:unhideWhenUsed/>
    <w:rsid w:val="007C38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3840"/>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7256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7256C4"/>
    <w:rPr>
      <w:color w:val="605E5C"/>
      <w:shd w:val="clear" w:color="auto" w:fill="E1DFDD"/>
    </w:rPr>
  </w:style>
  <w:style w:type="paragraph" w:customStyle="1" w:styleId="textbold">
    <w:name w:val="text bold"/>
    <w:basedOn w:val="Normal"/>
    <w:link w:val="Emphasis"/>
    <w:uiPriority w:val="20"/>
    <w:qFormat/>
    <w:rsid w:val="007256C4"/>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7256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7256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56C4"/>
    <w:rPr>
      <w:rFonts w:ascii="Calibri" w:hAnsi="Calibri"/>
      <w:sz w:val="22"/>
    </w:rPr>
  </w:style>
  <w:style w:type="paragraph" w:styleId="Footer">
    <w:name w:val="footer"/>
    <w:basedOn w:val="Normal"/>
    <w:link w:val="FooterChar"/>
    <w:uiPriority w:val="99"/>
    <w:unhideWhenUsed/>
    <w:rsid w:val="007256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6C4"/>
    <w:rPr>
      <w:rFonts w:ascii="Calibri" w:hAnsi="Calibri"/>
      <w:sz w:val="22"/>
    </w:rPr>
  </w:style>
  <w:style w:type="paragraph" w:customStyle="1" w:styleId="Emphasize">
    <w:name w:val="Emphasize"/>
    <w:basedOn w:val="Normal"/>
    <w:uiPriority w:val="20"/>
    <w:qFormat/>
    <w:rsid w:val="007256C4"/>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ListParagraph">
    <w:name w:val="List Paragraph"/>
    <w:aliases w:val="6 font"/>
    <w:basedOn w:val="Normal"/>
    <w:uiPriority w:val="99"/>
    <w:qFormat/>
    <w:rsid w:val="007256C4"/>
    <w:pPr>
      <w:ind w:left="720"/>
      <w:contextualSpacing/>
    </w:pPr>
  </w:style>
  <w:style w:type="character" w:customStyle="1" w:styleId="referentfragmentvariantdesktophighlight-sc-1837hky-1">
    <w:name w:val="referentfragmentvariantdesktop__highlight-sc-1837hky-1"/>
    <w:basedOn w:val="DefaultParagraphFont"/>
    <w:rsid w:val="00826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1150">
      <w:bodyDiv w:val="1"/>
      <w:marLeft w:val="0"/>
      <w:marRight w:val="0"/>
      <w:marTop w:val="0"/>
      <w:marBottom w:val="0"/>
      <w:divBdr>
        <w:top w:val="none" w:sz="0" w:space="0" w:color="auto"/>
        <w:left w:val="none" w:sz="0" w:space="0" w:color="auto"/>
        <w:bottom w:val="none" w:sz="0" w:space="0" w:color="auto"/>
        <w:right w:val="none" w:sz="0" w:space="0" w:color="auto"/>
      </w:divBdr>
    </w:div>
    <w:div w:id="3866886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russia-says-space-junk-could-spark-war-2016-1" TargetMode="External"/><Relationship Id="rId18" Type="http://schemas.openxmlformats.org/officeDocument/2006/relationships/hyperlink" Target="https://swfound.org/media/206951/johnson2020_referenceworkentry_thelegalstatusofmegaleoconstel.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ature.com/articles/s41598-021-89909-7" TargetMode="External"/><Relationship Id="rId17" Type="http://schemas.openxmlformats.org/officeDocument/2006/relationships/hyperlink" Target="https://www.acclimatise.uk.com/2018/05/02/earth-observation-of-increasing-importance-for-climate-change-adaptation/" TargetMode="External"/><Relationship Id="rId2" Type="http://schemas.openxmlformats.org/officeDocument/2006/relationships/customXml" Target="../customXml/item2.xml"/><Relationship Id="rId16" Type="http://schemas.openxmlformats.org/officeDocument/2006/relationships/hyperlink" Target="https://sphera.com/spark/space-junk-a-safety-and-sustainability-problem-moving-at-18000-mp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5" Type="http://schemas.openxmlformats.org/officeDocument/2006/relationships/numbering" Target="numbering.xml"/><Relationship Id="rId15" Type="http://schemas.openxmlformats.org/officeDocument/2006/relationships/hyperlink" Target="http://www.futuredirections.org.au/workshop-papers/537-international-conflict-triggers-and-potential-conflict-points-resulting-from-food-and-water-insecurity.html" TargetMode="External"/><Relationship Id="rId10" Type="http://schemas.openxmlformats.org/officeDocument/2006/relationships/hyperlink" Target="https://www.russiamatters.org/sites/default/files/media/files/Entanglement_interior_FNL.pdf" TargetMode="External"/><Relationship Id="rId19" Type="http://schemas.openxmlformats.org/officeDocument/2006/relationships/hyperlink" Target="https://swfound.org/media/206951/johnson2020_referenceworkentry_thelegalstatusofmegaleoconstel.pdf"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inmarsat.com/blog/enabling-the-connected-farm-the-importance-of-satellite-communica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31</Pages>
  <Words>23850</Words>
  <Characters>128792</Characters>
  <Application>Microsoft Office Word</Application>
  <DocSecurity>0</DocSecurity>
  <Lines>1327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6</cp:revision>
  <dcterms:created xsi:type="dcterms:W3CDTF">2021-12-18T16:57:00Z</dcterms:created>
  <dcterms:modified xsi:type="dcterms:W3CDTF">2021-12-18T23:33:00Z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